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33B15" w14:textId="77777777" w:rsidR="00A00F28" w:rsidRDefault="00A00F28" w:rsidP="00A00F28">
      <w:pPr>
        <w:pStyle w:val="Heading2"/>
      </w:pPr>
      <w:r>
        <w:t>OFF</w:t>
      </w:r>
    </w:p>
    <w:p w14:paraId="07BE68BD" w14:textId="77777777" w:rsidR="00A00F28" w:rsidRDefault="00A00F28" w:rsidP="00A00F28">
      <w:pPr>
        <w:pStyle w:val="Heading3"/>
      </w:pPr>
      <w:r>
        <w:t>NC – Long</w:t>
      </w:r>
    </w:p>
    <w:p w14:paraId="2EC4DD29" w14:textId="77777777" w:rsidR="00A00F28" w:rsidRPr="00CA591D" w:rsidRDefault="00A00F28" w:rsidP="00A00F28">
      <w:pPr>
        <w:pStyle w:val="Heading4"/>
      </w:pPr>
      <w:r w:rsidRPr="00CA591D">
        <w:t>“Resolved” means enactment of a law.</w:t>
      </w:r>
    </w:p>
    <w:p w14:paraId="51653C75" w14:textId="77777777" w:rsidR="00A00F28" w:rsidRPr="00CA591D" w:rsidRDefault="00A00F28" w:rsidP="00A00F28">
      <w:r w:rsidRPr="00CA591D">
        <w:rPr>
          <w:rStyle w:val="Heading4Char"/>
        </w:rPr>
        <w:t xml:space="preserve">Words and Phrases 64 </w:t>
      </w:r>
      <w:r w:rsidRPr="00CA591D">
        <w:t>Words and Phrases Permanent Edition (Multi-volume set of judicial definitions). “Resolved”. 1964.</w:t>
      </w:r>
    </w:p>
    <w:p w14:paraId="33CD2C6F" w14:textId="77777777" w:rsidR="00A00F28" w:rsidRDefault="00A00F28" w:rsidP="00A00F28">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612E6AE6" w14:textId="77777777" w:rsidR="00A00F28" w:rsidRPr="004052F8" w:rsidRDefault="00A00F28" w:rsidP="00A00F28">
      <w:pPr>
        <w:pStyle w:val="Heading4"/>
      </w:pPr>
      <w:r>
        <w:t>Nation is an official territorial division independent and sovereign</w:t>
      </w:r>
    </w:p>
    <w:p w14:paraId="4CC7EBD2" w14:textId="77777777" w:rsidR="00A00F28" w:rsidRPr="004052F8" w:rsidRDefault="00A00F28" w:rsidP="00A00F28">
      <w:r w:rsidRPr="004052F8">
        <w:rPr>
          <w:rStyle w:val="Style13ptBold"/>
        </w:rPr>
        <w:t>Merriam Webster</w:t>
      </w:r>
      <w:r>
        <w:t xml:space="preserve"> [Encyclopedia Britannica, “Nation”] [DS]</w:t>
      </w:r>
    </w:p>
    <w:p w14:paraId="2CAEB134" w14:textId="77777777" w:rsidR="00A00F28" w:rsidRPr="004052F8" w:rsidRDefault="00A00F28" w:rsidP="00A00F28">
      <w:pPr>
        <w:rPr>
          <w:rStyle w:val="StyleUnderline"/>
        </w:rPr>
      </w:pPr>
      <w:r w:rsidRPr="004052F8">
        <w:rPr>
          <w:rStyle w:val="StyleUnderline"/>
          <w:highlight w:val="yellow"/>
        </w:rPr>
        <w:t>: a territorial division containing a body of people of one or more nationalities and usually characterized by relatively large size and independent status</w:t>
      </w:r>
    </w:p>
    <w:p w14:paraId="44D0F088" w14:textId="77777777" w:rsidR="00A00F28" w:rsidRDefault="00A00F28" w:rsidP="00A00F28">
      <w:pPr>
        <w:pStyle w:val="Heading4"/>
      </w:pPr>
      <w:r>
        <w:t>WTO definition includes Patents, IDs, TM, GIs, ©, Trade Secrets</w:t>
      </w:r>
    </w:p>
    <w:p w14:paraId="1EA866AD" w14:textId="77777777" w:rsidR="00A00F28" w:rsidRPr="000369F2" w:rsidRDefault="00A00F28" w:rsidP="00A00F28">
      <w:r w:rsidRPr="000369F2">
        <w:rPr>
          <w:rStyle w:val="Style13ptBold"/>
        </w:rPr>
        <w:t>WTO No Date</w:t>
      </w:r>
      <w:r>
        <w:t xml:space="preserve"> [World Trade Organization, “TRIPS: What are IPRS”] [DS]</w:t>
      </w:r>
    </w:p>
    <w:p w14:paraId="3D77C973" w14:textId="77777777" w:rsidR="00A00F28" w:rsidRDefault="00A00F28" w:rsidP="00A00F28">
      <w:r w:rsidRPr="000369F2">
        <w:rPr>
          <w:rStyle w:val="StyleUnderline"/>
          <w:highlight w:val="yellow"/>
        </w:rPr>
        <w:t>Intellectual property rights are customarily divided into two main areas</w:t>
      </w:r>
      <w:r>
        <w:t xml:space="preserve">: (i) </w:t>
      </w:r>
      <w:r w:rsidRPr="000369F2">
        <w:rPr>
          <w:rStyle w:val="StyleUnderline"/>
          <w:highlight w:val="yellow"/>
        </w:rPr>
        <w:t>Copyright and rights related</w:t>
      </w:r>
      <w:r w:rsidRPr="000369F2">
        <w:rPr>
          <w:rStyle w:val="StyleUnderline"/>
        </w:rPr>
        <w:t xml:space="preserve"> to copyright.back to top</w:t>
      </w:r>
      <w:r>
        <w:rPr>
          <w:u w:val="single"/>
        </w:rPr>
        <w:t xml:space="preserve"> </w:t>
      </w:r>
      <w:r w:rsidRPr="000369F2">
        <w:rPr>
          <w:rStyle w:val="StyleUnderline"/>
        </w:rPr>
        <w:t xml:space="preserve">The rights of authors of literary and artistic works (such as books and other writings, musical compositions, paintings, sculpture, computer programs and films) are protected by copyright, </w:t>
      </w:r>
      <w:r w:rsidRPr="000369F2">
        <w:t>for a minimum period of 50 years after the death of the author.</w:t>
      </w:r>
      <w:r>
        <w:t xml:space="preserve"> </w:t>
      </w:r>
      <w:r w:rsidRPr="000369F2">
        <w:rPr>
          <w:rStyle w:val="StyleUnderline"/>
        </w:rPr>
        <w:t xml:space="preserve">Also protected through copyright and related (sometimes referred to as “neighbouring”) rights are the rights of performers (e.g. actors, singers and musicians), producers of phonograms (sound recordings) and broadcasting organizations. </w:t>
      </w:r>
      <w:r>
        <w:t xml:space="preserve">The main social purpose of protection of copyright and related rights is to encourage and reward creative work. (ii) </w:t>
      </w:r>
      <w:r w:rsidRPr="000369F2">
        <w:rPr>
          <w:rStyle w:val="StyleUnderline"/>
          <w:highlight w:val="yellow"/>
        </w:rPr>
        <w:t>Industrial property</w:t>
      </w:r>
      <w:r>
        <w:t xml:space="preserve">.back to top Industrial property can usefully be divided into two main areas: </w:t>
      </w: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r>
        <w:rPr>
          <w:u w:val="single"/>
        </w:rPr>
        <w:t xml:space="preserve"> </w:t>
      </w:r>
      <w:r>
        <w:t xml:space="preserve">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design and the creation of technology. In this category fall </w:t>
      </w:r>
      <w:r w:rsidRPr="000369F2">
        <w:rPr>
          <w:rStyle w:val="StyleUnderline"/>
          <w:highlight w:val="yellow"/>
        </w:rPr>
        <w:t>inventions (protected by patents), industrial designs and trade secrets</w:t>
      </w:r>
      <w:r>
        <w:t>.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w:t>
      </w:r>
    </w:p>
    <w:p w14:paraId="37780902" w14:textId="77777777" w:rsidR="00A00F28" w:rsidRDefault="00A00F28" w:rsidP="00A00F28">
      <w:pPr>
        <w:pStyle w:val="Heading4"/>
      </w:pPr>
      <w:r>
        <w:t xml:space="preserve">Medicine is for the alleviation of disease </w:t>
      </w:r>
    </w:p>
    <w:p w14:paraId="12FE6F77" w14:textId="77777777" w:rsidR="00A00F28" w:rsidRPr="00747902" w:rsidRDefault="00A00F28" w:rsidP="00A00F28">
      <w:r w:rsidRPr="00747902">
        <w:t xml:space="preserve">Sara </w:t>
      </w:r>
      <w:r w:rsidRPr="00747902">
        <w:rPr>
          <w:rStyle w:val="Style13ptBold"/>
        </w:rPr>
        <w:t>Constantakis</w:t>
      </w:r>
      <w:r w:rsidRPr="00747902">
        <w:t xml:space="preserve"> 20</w:t>
      </w:r>
      <w:r w:rsidRPr="00747902">
        <w:rPr>
          <w:rStyle w:val="Style13ptBold"/>
        </w:rPr>
        <w:t>16</w:t>
      </w:r>
      <w:r w:rsidRPr="00747902">
        <w:t xml:space="preserve"> [World of Forensic Science, Gale In Context: Science. “Medicine”] [DS]</w:t>
      </w:r>
    </w:p>
    <w:p w14:paraId="4606E49F" w14:textId="77777777" w:rsidR="00A00F28" w:rsidRDefault="00A00F28" w:rsidP="00A00F28">
      <w:r w:rsidRPr="00747902">
        <w:rPr>
          <w:rStyle w:val="StyleUnderline"/>
          <w:highlight w:val="yellow"/>
        </w:rPr>
        <w:t>Medicine</w:t>
      </w:r>
      <w:r w:rsidRPr="00747902">
        <w:rPr>
          <w:rStyle w:val="StyleUnderline"/>
        </w:rPr>
        <w:t xml:space="preserve"> is one of the branches of the health sciences. It deals with restoring and maintaining health, but is also used in determining cause of death. </w:t>
      </w:r>
      <w:r w:rsidRPr="00747902">
        <w:rPr>
          <w:rStyle w:val="StyleUnderline"/>
          <w:highlight w:val="yellow"/>
        </w:rPr>
        <w:t xml:space="preserve">It is a practical science that applies knowledge </w:t>
      </w:r>
      <w:r w:rsidRPr="00747902">
        <w:rPr>
          <w:rStyle w:val="StyleUnderline"/>
        </w:rPr>
        <w:t xml:space="preserve">from biology, chemistry, and physics </w:t>
      </w:r>
      <w:r w:rsidRPr="00747902">
        <w:rPr>
          <w:rStyle w:val="StyleUnderline"/>
          <w:highlight w:val="yellow"/>
        </w:rPr>
        <w:t>to treat diseases</w:t>
      </w:r>
      <w:r>
        <w:t>. Biological knowledge is derived from anatomy, biochemistry, physiology, histology, epidemiology, microbiology, genetics, toxicology, pathology, and many other disciplines. Biology forms the basis for understanding how the human body works and interacts with its environment.</w:t>
      </w:r>
    </w:p>
    <w:p w14:paraId="117D910A" w14:textId="77777777" w:rsidR="00A00F28" w:rsidRPr="00DE5EA1" w:rsidRDefault="00A00F28" w:rsidP="00A00F28">
      <w:r>
        <w:t xml:space="preserve">An understanding of chemistry is required to determine the interactions between different drugs, to detect chemicals in the body, and </w:t>
      </w:r>
      <w:r w:rsidRPr="00747902">
        <w:rPr>
          <w:rStyle w:val="StyleUnderline"/>
          <w:highlight w:val="yellow"/>
        </w:rPr>
        <w:t xml:space="preserve">design drugs </w:t>
      </w:r>
      <w:r w:rsidRPr="00747902">
        <w:rPr>
          <w:rStyle w:val="StyleUnderline"/>
        </w:rPr>
        <w:t>for treatment</w:t>
      </w:r>
      <w:r>
        <w:t xml:space="preserve">. Physics has an impact on understanding how the body works and on understanding how the various instruments and equipment are used in </w:t>
      </w:r>
      <w:r w:rsidRPr="00747902">
        <w:rPr>
          <w:rStyle w:val="StyleUnderline"/>
          <w:highlight w:val="yellow"/>
        </w:rPr>
        <w:t>diagnosis and treatment</w:t>
      </w:r>
      <w:r>
        <w:t>. The need to understand interactions between all of these areas makes medicine one of the most complex scientific disciplines.</w:t>
      </w:r>
    </w:p>
    <w:p w14:paraId="1931E7FB" w14:textId="77777777" w:rsidR="00A00F28" w:rsidRDefault="00A00F28" w:rsidP="00A00F28"/>
    <w:p w14:paraId="2A9D3644" w14:textId="77777777" w:rsidR="00A00F28" w:rsidRDefault="00A00F28" w:rsidP="00A00F28">
      <w:pPr>
        <w:pStyle w:val="Heading4"/>
      </w:pPr>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6C379D60" w14:textId="77777777" w:rsidR="00A00F28" w:rsidRDefault="00A00F28" w:rsidP="00A00F28">
      <w:pPr>
        <w:rPr>
          <w:rFonts w:ascii="Times" w:eastAsia="Times New Roman" w:hAnsi="Times"/>
          <w:sz w:val="20"/>
          <w:szCs w:val="20"/>
        </w:rPr>
      </w:pPr>
    </w:p>
    <w:p w14:paraId="2C9D6170" w14:textId="77777777" w:rsidR="00A00F28" w:rsidRDefault="00A00F28" w:rsidP="00A00F28">
      <w:pPr>
        <w:pStyle w:val="Heading4"/>
      </w:pPr>
      <w:r>
        <w:t>This has three impacts –</w:t>
      </w:r>
    </w:p>
    <w:p w14:paraId="2CAFDF61" w14:textId="77777777" w:rsidR="00A00F28" w:rsidRPr="00EA2081" w:rsidRDefault="00A00F28" w:rsidP="005C0D65">
      <w:pPr>
        <w:pStyle w:val="Heading4"/>
        <w:numPr>
          <w:ilvl w:val="0"/>
          <w:numId w:val="12"/>
        </w:numPr>
        <w:tabs>
          <w:tab w:val="num" w:pos="360"/>
        </w:tabs>
        <w:ind w:left="360"/>
      </w:pPr>
      <w:r>
        <w:t xml:space="preserve">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EA2081">
        <w:t>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72194FF9" w14:textId="77777777" w:rsidR="00A00F28" w:rsidRPr="00866514" w:rsidRDefault="00A00F28" w:rsidP="00A00F28"/>
    <w:p w14:paraId="501DE517" w14:textId="77777777" w:rsidR="00A00F28" w:rsidRPr="00BB34AB" w:rsidRDefault="00A00F28" w:rsidP="005C0D65">
      <w:pPr>
        <w:pStyle w:val="Heading4"/>
        <w:numPr>
          <w:ilvl w:val="0"/>
          <w:numId w:val="12"/>
        </w:numPr>
        <w:tabs>
          <w:tab w:val="num" w:pos="360"/>
        </w:tabs>
        <w:ind w:left="360"/>
      </w:pPr>
      <w:r w:rsidRPr="00BB34AB">
        <w:t xml:space="preserve">Second is Argument Engagement---advocacy tied to the resolution incentivizes nuanced research and CLASH with a well prepared opponent---They turn debate into </w:t>
      </w:r>
      <w:r>
        <w:t>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25EA70E8" w14:textId="77777777" w:rsidR="00A00F28" w:rsidRDefault="00A00F28" w:rsidP="00A00F28"/>
    <w:p w14:paraId="2DFA4E0C" w14:textId="6221D84A" w:rsidR="00A00F28" w:rsidRPr="00866514" w:rsidRDefault="00A00F28" w:rsidP="00A00F28">
      <w:pPr>
        <w:pStyle w:val="Heading4"/>
      </w:pPr>
      <w:r w:rsidRPr="00BB34AB">
        <w:t>Topical version of the aff</w:t>
      </w:r>
      <w:r>
        <w:t xml:space="preserve"> –</w:t>
      </w:r>
      <w:r w:rsidRPr="00BB34AB">
        <w:t xml:space="preserve"> </w:t>
      </w:r>
      <w:r>
        <w:t>surrender IP to blackness or abolish all pharma patents and say the logic of ownership is a continuation of logistics – use sufficiency when evaluating the TVA because all deficits are neg ground. This and SSD solve their offense by re-centering debate on afro-pessimism</w:t>
      </w:r>
    </w:p>
    <w:p w14:paraId="7690ED0F" w14:textId="77777777" w:rsidR="00A00F28" w:rsidRDefault="00A00F28" w:rsidP="00A00F28"/>
    <w:p w14:paraId="30E35C53" w14:textId="77777777" w:rsidR="00A00F28" w:rsidRDefault="00A00F28" w:rsidP="00A00F28">
      <w:pPr>
        <w:pStyle w:val="Heading4"/>
      </w:pPr>
      <w:r>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1D59AA01" w14:textId="77777777" w:rsidR="00A00F28" w:rsidRPr="00866514" w:rsidRDefault="00A00F28" w:rsidP="00A00F28"/>
    <w:p w14:paraId="27123D81" w14:textId="04E92522" w:rsidR="00A00F28" w:rsidRPr="00A00F28" w:rsidRDefault="00A00F28" w:rsidP="00A00F28">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252D2ED8" w14:textId="6B64C1EC" w:rsidR="00A00F28" w:rsidRDefault="00A00F28" w:rsidP="00A00F28">
      <w:pPr>
        <w:pStyle w:val="Heading2"/>
      </w:pPr>
      <w:r>
        <w:t>OFF</w:t>
      </w:r>
    </w:p>
    <w:p w14:paraId="5465F35A" w14:textId="77777777" w:rsidR="00A00F28" w:rsidRDefault="00A00F28" w:rsidP="00A00F28">
      <w:pPr>
        <w:pStyle w:val="Heading3"/>
      </w:pPr>
      <w:r>
        <w:t>NC – CP</w:t>
      </w:r>
    </w:p>
    <w:p w14:paraId="66359717" w14:textId="4E1F6253" w:rsidR="00A00F28" w:rsidRDefault="00A00F28" w:rsidP="00A00F28">
      <w:pPr>
        <w:pStyle w:val="Heading4"/>
      </w:pPr>
      <w:r>
        <w:t xml:space="preserve">Text: We endorse the entire aff except for their advocacy of afro-pessmism </w:t>
      </w:r>
    </w:p>
    <w:p w14:paraId="30F22D91" w14:textId="77777777" w:rsidR="00A00F28" w:rsidRPr="00AA758F" w:rsidRDefault="00A00F28" w:rsidP="00A00F28"/>
    <w:p w14:paraId="55CACFD8" w14:textId="77777777" w:rsidR="00A00F28" w:rsidRPr="00CD7569" w:rsidRDefault="00A00F28" w:rsidP="00A00F28">
      <w:pPr>
        <w:pStyle w:val="Heading4"/>
      </w:pPr>
      <w:r w:rsidRPr="00CD7569">
        <w:t>The AC centers the “Atlantic” slave trade reproducing the hegemony of western history- we need de-Atlanticized models of slavery</w:t>
      </w:r>
    </w:p>
    <w:p w14:paraId="609465D6" w14:textId="77777777" w:rsidR="00A00F28" w:rsidRPr="00CD7569" w:rsidRDefault="00A00F28" w:rsidP="00A00F28">
      <w:pPr>
        <w:rPr>
          <w:rStyle w:val="Style13ptBold"/>
        </w:rPr>
      </w:pPr>
      <w:r w:rsidRPr="00CD7569">
        <w:rPr>
          <w:rStyle w:val="Style13ptBold"/>
        </w:rPr>
        <w:t>Zeleza, PhD, 10</w:t>
      </w:r>
    </w:p>
    <w:p w14:paraId="3813B0D0" w14:textId="77777777" w:rsidR="00A00F28" w:rsidRPr="00CD7569" w:rsidRDefault="00A00F28" w:rsidP="00A00F28">
      <w:pPr>
        <w:rPr>
          <w:sz w:val="16"/>
        </w:rPr>
      </w:pPr>
      <w:r w:rsidRPr="00CD7569">
        <w:rPr>
          <w:sz w:val="16"/>
        </w:rPr>
        <w:t>(Paul Tiyambe , the dean of the Bellarmine College of Liberal Arts and Presidential Professor of African American Studies and History at Loyola Marymount University African Studies Review Volume 53, Number 1, April 2010 pp. 1-19 | 10.1353/arw.0.0274)</w:t>
      </w:r>
    </w:p>
    <w:p w14:paraId="6672EEE1" w14:textId="77777777" w:rsidR="00A00F28" w:rsidRDefault="00A00F28" w:rsidP="00A00F28">
      <w:pPr>
        <w:rPr>
          <w:sz w:val="16"/>
        </w:rPr>
      </w:pPr>
      <w:r w:rsidRPr="00CD7569">
        <w:rPr>
          <w:sz w:val="16"/>
        </w:rPr>
        <w:t xml:space="preserve">It has become increasingly clear to me that as the field grows, </w:t>
      </w:r>
      <w:r w:rsidRPr="00CD7569">
        <w:rPr>
          <w:u w:val="single"/>
        </w:rPr>
        <w:t xml:space="preserve">the need to clarify the terms of discourse and analysis is </w:t>
      </w:r>
      <w:r w:rsidRPr="00CD7569">
        <w:rPr>
          <w:b/>
          <w:u w:val="single"/>
        </w:rPr>
        <w:t>more imperative than ever</w:t>
      </w:r>
      <w:r w:rsidRPr="00CD7569">
        <w:rPr>
          <w:u w:val="single"/>
        </w:rPr>
        <w:t xml:space="preserve">. The first issue concerns </w:t>
      </w:r>
      <w:r w:rsidRPr="00CD7569">
        <w:rPr>
          <w:b/>
          <w:u w:val="single"/>
        </w:rPr>
        <w:t>hegemonies</w:t>
      </w:r>
      <w:r w:rsidRPr="00CD7569">
        <w:rPr>
          <w:u w:val="single"/>
        </w:rPr>
        <w:t xml:space="preserve"> in African diaspora studies: the where, when, what, why, and who is privileged in the field</w:t>
      </w:r>
      <w:r w:rsidRPr="00CD7569">
        <w:rPr>
          <w:sz w:val="16"/>
        </w:rPr>
        <w:t xml:space="preserve">. The second involves the need to clarify the key concepts we use in structuring our methodological and theoretical frameworks. Conceptual clarification entails specifying our intellectual and ideological interests, identifying disciplinary and interdisciplinary influences, and problematizing our analytical metaphors and interpretive analogies. </w:t>
      </w:r>
      <w:r w:rsidRPr="00CD7569">
        <w:rPr>
          <w:u w:val="single"/>
        </w:rPr>
        <w:t xml:space="preserve">Among scholars of African diasporas in Asia and Europe, common critiques are heard against the domination of the </w:t>
      </w:r>
      <w:r w:rsidRPr="00CD7569">
        <w:rPr>
          <w:b/>
          <w:u w:val="single"/>
        </w:rPr>
        <w:t>Afro-Atlantic model and the African Americanization of Afro-Europe and Afro-Asia</w:t>
      </w:r>
      <w:r w:rsidRPr="00CD7569">
        <w:rPr>
          <w:sz w:val="16"/>
        </w:rPr>
        <w:t xml:space="preserve">. There is no question that </w:t>
      </w:r>
      <w:r w:rsidRPr="00E97323">
        <w:rPr>
          <w:b/>
          <w:highlight w:val="green"/>
          <w:u w:val="single"/>
        </w:rPr>
        <w:t>the Atlantic model dominates African diaspora studies</w:t>
      </w:r>
      <w:r w:rsidRPr="00E97323">
        <w:rPr>
          <w:highlight w:val="green"/>
          <w:u w:val="single"/>
        </w:rPr>
        <w:t>, which focus on</w:t>
      </w:r>
      <w:r w:rsidRPr="00CD7569">
        <w:rPr>
          <w:u w:val="single"/>
        </w:rPr>
        <w:t xml:space="preserve"> movements from western Africa to the Americas through the</w:t>
      </w:r>
      <w:r w:rsidRPr="00CD7569">
        <w:rPr>
          <w:sz w:val="16"/>
        </w:rPr>
        <w:t xml:space="preserve"> forced migrations of the </w:t>
      </w:r>
      <w:r w:rsidRPr="00E97323">
        <w:rPr>
          <w:b/>
          <w:highlight w:val="green"/>
          <w:u w:val="single"/>
        </w:rPr>
        <w:t>Atlantic slave trade</w:t>
      </w:r>
      <w:r w:rsidRPr="00E97323">
        <w:rPr>
          <w:highlight w:val="green"/>
          <w:u w:val="single"/>
        </w:rPr>
        <w:t xml:space="preserve"> and are </w:t>
      </w:r>
      <w:r w:rsidRPr="00E97323">
        <w:rPr>
          <w:b/>
          <w:highlight w:val="green"/>
          <w:u w:val="single"/>
        </w:rPr>
        <w:t>preoccupied with the construction of "black" identities</w:t>
      </w:r>
      <w:r w:rsidRPr="00E97323">
        <w:rPr>
          <w:sz w:val="16"/>
          <w:highlight w:val="green"/>
        </w:rPr>
        <w:t>.</w:t>
      </w:r>
      <w:r w:rsidRPr="00CD7569">
        <w:rPr>
          <w:sz w:val="16"/>
        </w:rPr>
        <w:t xml:space="preserve"> But African American hegemony in diaspora studies both in the Americas and in its export to other world regions is not simply a question of what could be called, to paraphrase Gordon Lewis's (1999) term, epistemological bad faith. The hegemony or universalizing ambitions of the Atlantic model are based partly on the sheer size of the Afro-Atlantic diasporas in the Americas, which currently number more than 160 million people (more than 100 million in South America, 40 million in North American, and 22 million in the Caribbean). </w:t>
      </w:r>
      <w:r w:rsidRPr="00E97323">
        <w:rPr>
          <w:highlight w:val="green"/>
          <w:u w:val="single"/>
        </w:rPr>
        <w:t>They are</w:t>
      </w:r>
      <w:r w:rsidRPr="00E97323">
        <w:rPr>
          <w:sz w:val="16"/>
          <w:highlight w:val="green"/>
        </w:rPr>
        <w:t xml:space="preserve"> </w:t>
      </w:r>
      <w:r w:rsidRPr="00CD7569">
        <w:rPr>
          <w:sz w:val="16"/>
        </w:rPr>
        <w:t xml:space="preserve">also </w:t>
      </w:r>
      <w:r w:rsidRPr="00E97323">
        <w:rPr>
          <w:highlight w:val="green"/>
          <w:u w:val="single"/>
        </w:rPr>
        <w:t>embedded in the very cultural and economic heg</w:t>
      </w:r>
      <w:r w:rsidRPr="00CD7569">
        <w:rPr>
          <w:u w:val="single"/>
        </w:rPr>
        <w:t xml:space="preserve">emony </w:t>
      </w:r>
      <w:r w:rsidRPr="00E97323">
        <w:rPr>
          <w:highlight w:val="green"/>
          <w:u w:val="single"/>
        </w:rPr>
        <w:t>of the U</w:t>
      </w:r>
      <w:r w:rsidRPr="00CD7569">
        <w:rPr>
          <w:u w:val="single"/>
        </w:rPr>
        <w:t xml:space="preserve">nited </w:t>
      </w:r>
      <w:r w:rsidRPr="00E97323">
        <w:rPr>
          <w:highlight w:val="green"/>
          <w:u w:val="single"/>
        </w:rPr>
        <w:t>St</w:t>
      </w:r>
      <w:r w:rsidRPr="00CD7569">
        <w:rPr>
          <w:u w:val="single"/>
        </w:rPr>
        <w:t xml:space="preserve">ates. </w:t>
      </w:r>
      <w:r w:rsidRPr="00E97323">
        <w:rPr>
          <w:highlight w:val="green"/>
          <w:u w:val="single"/>
        </w:rPr>
        <w:t xml:space="preserve">This has become a </w:t>
      </w:r>
      <w:r w:rsidRPr="00E97323">
        <w:rPr>
          <w:b/>
          <w:highlight w:val="green"/>
          <w:u w:val="single"/>
        </w:rPr>
        <w:t>heated issue</w:t>
      </w:r>
      <w:r w:rsidRPr="00E97323">
        <w:rPr>
          <w:highlight w:val="green"/>
          <w:u w:val="single"/>
        </w:rPr>
        <w:t xml:space="preserve"> at international diaspora conferences</w:t>
      </w:r>
      <w:r w:rsidRPr="00E97323">
        <w:rPr>
          <w:sz w:val="16"/>
          <w:highlight w:val="green"/>
        </w:rPr>
        <w:t xml:space="preserve">, </w:t>
      </w:r>
      <w:r w:rsidRPr="00CD7569">
        <w:rPr>
          <w:sz w:val="16"/>
        </w:rPr>
        <w:t xml:space="preserve">as Darlene Clark Hine et al. (2009) and Carole Boyce Davies (2008) note in their recent publications, Black Europe and the African Diaspora and the three-volume Encyclopedia of the African Diaspora, respectively. This was also evident at the First International Conference on the African Diaspora in Asia held in Goa, India, in January 2006 (Prasad &amp; Angenot 2008). During my travels, I often had to fend off suspicions that I had come to propagate exclusively American conceptions of African diasporas, and I agree with both Hine et al. and Davies that such critiques and suspicions cannot be wished away. </w:t>
      </w:r>
      <w:r w:rsidRPr="00E97323">
        <w:rPr>
          <w:highlight w:val="green"/>
          <w:u w:val="single"/>
        </w:rPr>
        <w:t xml:space="preserve">We need to confront the </w:t>
      </w:r>
      <w:r w:rsidRPr="00E97323">
        <w:rPr>
          <w:b/>
          <w:highlight w:val="green"/>
          <w:u w:val="single"/>
        </w:rPr>
        <w:t>asymmetries in knowledge</w:t>
      </w:r>
      <w:r w:rsidRPr="00E97323">
        <w:rPr>
          <w:sz w:val="16"/>
          <w:highlight w:val="green"/>
        </w:rPr>
        <w:t xml:space="preserve"> </w:t>
      </w:r>
      <w:r w:rsidRPr="00CD7569">
        <w:rPr>
          <w:sz w:val="16"/>
        </w:rPr>
        <w:t xml:space="preserve">[End Page 4] </w:t>
      </w:r>
      <w:r w:rsidRPr="005E5EF2">
        <w:rPr>
          <w:b/>
          <w:u w:val="single"/>
        </w:rPr>
        <w:t xml:space="preserve">production </w:t>
      </w:r>
      <w:r w:rsidRPr="00E97323">
        <w:rPr>
          <w:b/>
          <w:highlight w:val="green"/>
          <w:u w:val="single"/>
        </w:rPr>
        <w:t xml:space="preserve">about African diasporas in </w:t>
      </w:r>
      <w:r w:rsidRPr="005E5EF2">
        <w:rPr>
          <w:b/>
          <w:u w:val="single"/>
        </w:rPr>
        <w:t>different world regions</w:t>
      </w:r>
      <w:r w:rsidRPr="00E97323">
        <w:rPr>
          <w:highlight w:val="green"/>
          <w:u w:val="single"/>
        </w:rPr>
        <w:t>, desist from imposing models derived from specific African American experiences</w:t>
      </w:r>
      <w:r w:rsidRPr="00CD7569">
        <w:rPr>
          <w:u w:val="single"/>
        </w:rPr>
        <w:t xml:space="preserve">, </w:t>
      </w:r>
      <w:r w:rsidRPr="005E5EF2">
        <w:rPr>
          <w:highlight w:val="green"/>
          <w:u w:val="single"/>
        </w:rPr>
        <w:t>and</w:t>
      </w:r>
      <w:r w:rsidRPr="00CD7569">
        <w:rPr>
          <w:u w:val="single"/>
        </w:rPr>
        <w:t xml:space="preserve"> understand how much there is to </w:t>
      </w:r>
      <w:r w:rsidRPr="00E97323">
        <w:rPr>
          <w:highlight w:val="green"/>
          <w:u w:val="single"/>
        </w:rPr>
        <w:t xml:space="preserve">gain from </w:t>
      </w:r>
      <w:r w:rsidRPr="00E97323">
        <w:rPr>
          <w:b/>
          <w:highlight w:val="green"/>
          <w:u w:val="single"/>
        </w:rPr>
        <w:t>truly comparative perspectives and historiographies</w:t>
      </w:r>
      <w:r w:rsidRPr="00CD7569">
        <w:rPr>
          <w:sz w:val="16"/>
        </w:rPr>
        <w:t xml:space="preserve">. This is the source of my argument that </w:t>
      </w:r>
      <w:r w:rsidRPr="00E97323">
        <w:rPr>
          <w:b/>
          <w:highlight w:val="green"/>
          <w:u w:val="single"/>
        </w:rPr>
        <w:t>we need to de-Atlanticize and de-Americanize the histories of African diasporas</w:t>
      </w:r>
      <w:r w:rsidRPr="00CD7569">
        <w:rPr>
          <w:u w:val="single"/>
        </w:rPr>
        <w:t xml:space="preserve">. In order </w:t>
      </w:r>
      <w:r w:rsidRPr="005E5EF2">
        <w:rPr>
          <w:highlight w:val="green"/>
          <w:u w:val="single"/>
        </w:rPr>
        <w:t>for the field to grow, it is critical</w:t>
      </w:r>
      <w:r w:rsidRPr="00CD7569">
        <w:rPr>
          <w:u w:val="single"/>
        </w:rPr>
        <w:t xml:space="preserve"> that the Afro-Atlantic and U.S. African American models of African </w:t>
      </w:r>
      <w:r w:rsidRPr="00E97323">
        <w:rPr>
          <w:highlight w:val="green"/>
          <w:u w:val="single"/>
        </w:rPr>
        <w:t xml:space="preserve">diaspora studies be </w:t>
      </w:r>
      <w:r w:rsidRPr="00E97323">
        <w:rPr>
          <w:b/>
          <w:highlight w:val="green"/>
          <w:u w:val="single"/>
        </w:rPr>
        <w:t>provincialized rather than universalized</w:t>
      </w:r>
      <w:r w:rsidRPr="00CD7569">
        <w:rPr>
          <w:u w:val="single"/>
        </w:rPr>
        <w:t xml:space="preserve">, as is the tendency among many of </w:t>
      </w:r>
      <w:r w:rsidRPr="005E5EF2">
        <w:rPr>
          <w:u w:val="single"/>
        </w:rPr>
        <w:t xml:space="preserve">us </w:t>
      </w:r>
      <w:r w:rsidRPr="005E5EF2">
        <w:rPr>
          <w:highlight w:val="green"/>
          <w:u w:val="single"/>
        </w:rPr>
        <w:t>in the U.S</w:t>
      </w:r>
      <w:r w:rsidRPr="005E5EF2">
        <w:rPr>
          <w:u w:val="single"/>
        </w:rPr>
        <w:t>. and</w:t>
      </w:r>
      <w:r w:rsidRPr="00CD7569">
        <w:rPr>
          <w:u w:val="single"/>
        </w:rPr>
        <w:t xml:space="preserve"> Anglophone academies for whom </w:t>
      </w:r>
      <w:r w:rsidRPr="00E97323">
        <w:rPr>
          <w:highlight w:val="green"/>
          <w:u w:val="single"/>
        </w:rPr>
        <w:t xml:space="preserve">the world beyond our borders can </w:t>
      </w:r>
      <w:r w:rsidRPr="00E97323">
        <w:rPr>
          <w:b/>
          <w:highlight w:val="green"/>
          <w:u w:val="single"/>
        </w:rPr>
        <w:t>only be simulated copies of our own</w:t>
      </w:r>
      <w:r w:rsidRPr="00E97323">
        <w:rPr>
          <w:highlight w:val="green"/>
          <w:u w:val="single"/>
        </w:rPr>
        <w:t xml:space="preserve"> </w:t>
      </w:r>
      <w:r w:rsidRPr="00CD7569">
        <w:rPr>
          <w:sz w:val="16"/>
        </w:rPr>
        <w:t>and for those elsewhere who are anxious to signal their cosmopolitan familiarity with the intellectual products of the world's largest academic system by producing mimic histories.</w:t>
      </w:r>
    </w:p>
    <w:p w14:paraId="62432D57" w14:textId="77777777" w:rsidR="00A00F28" w:rsidRPr="00CD7569" w:rsidRDefault="00A00F28" w:rsidP="00A00F28">
      <w:pPr>
        <w:ind w:left="720"/>
      </w:pPr>
    </w:p>
    <w:p w14:paraId="462F4942" w14:textId="77777777" w:rsidR="00A00F28" w:rsidRPr="00CD7569" w:rsidRDefault="00A00F28" w:rsidP="00A00F28">
      <w:pPr>
        <w:pStyle w:val="Heading4"/>
      </w:pPr>
      <w:r w:rsidRPr="00CD7569">
        <w:t>The very paradigm of blackness is Eurocentric – the discourse of the Atlantic reduces “Africa” to “sub-Saharan Africa” and erases other African diasporas</w:t>
      </w:r>
    </w:p>
    <w:p w14:paraId="1F1A3CF9" w14:textId="77777777" w:rsidR="00A00F28" w:rsidRPr="00CD7569" w:rsidRDefault="00A00F28" w:rsidP="00A00F28">
      <w:pPr>
        <w:rPr>
          <w:rStyle w:val="Style13ptBold"/>
        </w:rPr>
      </w:pPr>
      <w:r w:rsidRPr="00CD7569">
        <w:rPr>
          <w:rStyle w:val="Style13ptBold"/>
        </w:rPr>
        <w:t>Zeleza, PhD, 10</w:t>
      </w:r>
    </w:p>
    <w:p w14:paraId="4CA1E7AF" w14:textId="77777777" w:rsidR="00A00F28" w:rsidRPr="00CD7569" w:rsidRDefault="00A00F28" w:rsidP="00A00F28">
      <w:pPr>
        <w:rPr>
          <w:sz w:val="16"/>
        </w:rPr>
      </w:pPr>
      <w:r w:rsidRPr="00CD7569">
        <w:rPr>
          <w:sz w:val="16"/>
        </w:rPr>
        <w:t>(Paul Tiyambe , the dean of the Bellarmine College of Liberal Arts and Presidential Professor of African American Studies and History at Loyola Marymount University African Studies Review Volume 53, Number 1, April 2010 pp. 1-19 | 10.1353/arw.0.0274)</w:t>
      </w:r>
    </w:p>
    <w:p w14:paraId="7A420C7F" w14:textId="77777777" w:rsidR="00A00F28" w:rsidRPr="00CD7569" w:rsidRDefault="00A00F28" w:rsidP="00A00F28">
      <w:r w:rsidRPr="00CD7569">
        <w:rPr>
          <w:sz w:val="16"/>
        </w:rPr>
        <w:t xml:space="preserve">This implies that </w:t>
      </w:r>
      <w:r w:rsidRPr="00AA452F">
        <w:rPr>
          <w:highlight w:val="green"/>
          <w:u w:val="single"/>
        </w:rPr>
        <w:t xml:space="preserve">our conception of "African diasporas" </w:t>
      </w:r>
      <w:r w:rsidRPr="005E5EF2">
        <w:rPr>
          <w:u w:val="single"/>
        </w:rPr>
        <w:t xml:space="preserve">crucially </w:t>
      </w:r>
      <w:r w:rsidRPr="00AA452F">
        <w:rPr>
          <w:highlight w:val="green"/>
          <w:u w:val="single"/>
        </w:rPr>
        <w:t xml:space="preserve">depends on </w:t>
      </w:r>
      <w:r w:rsidRPr="00AA452F">
        <w:rPr>
          <w:b/>
          <w:highlight w:val="green"/>
          <w:u w:val="single"/>
        </w:rPr>
        <w:t>how we define these very terms</w:t>
      </w:r>
      <w:r w:rsidRPr="00CD7569">
        <w:rPr>
          <w:sz w:val="16"/>
        </w:rPr>
        <w:t xml:space="preserve">, and these </w:t>
      </w:r>
      <w:r w:rsidRPr="00CD7569">
        <w:rPr>
          <w:u w:val="single"/>
        </w:rPr>
        <w:t>definitions</w:t>
      </w:r>
      <w:r w:rsidRPr="00CD7569">
        <w:rPr>
          <w:sz w:val="16"/>
        </w:rPr>
        <w:t xml:space="preserve"> in turn </w:t>
      </w:r>
      <w:r w:rsidRPr="00CD7569">
        <w:rPr>
          <w:u w:val="single"/>
        </w:rPr>
        <w:t>have national and transnational contexts that frame them.</w:t>
      </w:r>
      <w:r w:rsidRPr="00CD7569">
        <w:rPr>
          <w:sz w:val="16"/>
        </w:rPr>
        <w:t xml:space="preserve"> This is merely to stress the obvious point that </w:t>
      </w:r>
      <w:r w:rsidRPr="00AA452F">
        <w:rPr>
          <w:b/>
          <w:highlight w:val="green"/>
          <w:u w:val="single"/>
        </w:rPr>
        <w:t xml:space="preserve">hegemonic ideas ride on </w:t>
      </w:r>
      <w:r w:rsidRPr="005E5EF2">
        <w:rPr>
          <w:b/>
          <w:u w:val="single"/>
        </w:rPr>
        <w:t xml:space="preserve">the </w:t>
      </w:r>
      <w:r w:rsidRPr="00AA452F">
        <w:rPr>
          <w:b/>
          <w:highlight w:val="green"/>
          <w:u w:val="single"/>
        </w:rPr>
        <w:t>hegemonies of material power</w:t>
      </w:r>
      <w:r w:rsidRPr="00AA452F">
        <w:rPr>
          <w:highlight w:val="green"/>
          <w:u w:val="single"/>
        </w:rPr>
        <w:t xml:space="preserve">. This is why the Afro-Atlantic </w:t>
      </w:r>
      <w:r w:rsidRPr="005E5EF2">
        <w:rPr>
          <w:u w:val="single"/>
        </w:rPr>
        <w:t xml:space="preserve">and the African American </w:t>
      </w:r>
      <w:r w:rsidRPr="00AA452F">
        <w:rPr>
          <w:highlight w:val="green"/>
          <w:u w:val="single"/>
        </w:rPr>
        <w:t xml:space="preserve">models are dominant, but it </w:t>
      </w:r>
      <w:r w:rsidRPr="005E5EF2">
        <w:rPr>
          <w:u w:val="single"/>
        </w:rPr>
        <w:t xml:space="preserve">is for the same reason that </w:t>
      </w:r>
      <w:r w:rsidRPr="00AA452F">
        <w:rPr>
          <w:highlight w:val="green"/>
          <w:u w:val="single"/>
        </w:rPr>
        <w:t xml:space="preserve">they </w:t>
      </w:r>
      <w:r w:rsidRPr="00AA452F">
        <w:rPr>
          <w:b/>
          <w:highlight w:val="green"/>
          <w:u w:val="single"/>
        </w:rPr>
        <w:t>should not be applied to other world regions unquestioningly</w:t>
      </w:r>
      <w:r w:rsidRPr="00CD7569">
        <w:rPr>
          <w:sz w:val="16"/>
        </w:rPr>
        <w:t xml:space="preserve">, however accurately they capture and explain the historical experiences and struggles in the Afro-Atlantic world and the United States. Even internally, as we all know, these models are not cast in the iron grid of methodological and theoretical rigidity. But as is often the case with discursive exports, they acquire the conceits of suffocating homogeneity as they cross the Atlantic to foreign lands. </w:t>
      </w:r>
      <w:r w:rsidRPr="00CD7569">
        <w:rPr>
          <w:u w:val="single"/>
        </w:rPr>
        <w:t xml:space="preserve">The </w:t>
      </w:r>
      <w:r w:rsidRPr="005E5EF2">
        <w:rPr>
          <w:u w:val="single"/>
        </w:rPr>
        <w:t>Atlantic model is problematic when applied to other world regions and periods i</w:t>
      </w:r>
      <w:r w:rsidRPr="00CD7569">
        <w:rPr>
          <w:u w:val="single"/>
        </w:rPr>
        <w:t xml:space="preserve">n part </w:t>
      </w:r>
      <w:r w:rsidRPr="005E5EF2">
        <w:rPr>
          <w:u w:val="single"/>
        </w:rPr>
        <w:t>because it is premised on a conception of "</w:t>
      </w:r>
      <w:r w:rsidRPr="005E5EF2">
        <w:rPr>
          <w:b/>
          <w:u w:val="single"/>
        </w:rPr>
        <w:t>Africa" as "sub-Saharan Africa</w:t>
      </w:r>
      <w:r w:rsidRPr="005E5EF2">
        <w:rPr>
          <w:u w:val="single"/>
        </w:rPr>
        <w:t>," a racialized construct that haunted African studies</w:t>
      </w:r>
      <w:r w:rsidRPr="005E5EF2">
        <w:rPr>
          <w:sz w:val="16"/>
        </w:rPr>
        <w:t xml:space="preserve"> [End Page 6] </w:t>
      </w:r>
      <w:r w:rsidRPr="005E5EF2">
        <w:rPr>
          <w:u w:val="single"/>
        </w:rPr>
        <w:t xml:space="preserve">in Euroamerica over the last century and that some African scholars have </w:t>
      </w:r>
      <w:r w:rsidRPr="005E5EF2">
        <w:rPr>
          <w:b/>
          <w:u w:val="single"/>
        </w:rPr>
        <w:t>desperately sought to deconstruct</w:t>
      </w:r>
      <w:r w:rsidRPr="005E5EF2">
        <w:rPr>
          <w:u w:val="single"/>
        </w:rPr>
        <w:t>. This reflects the dominance in the Euro-American academy of the Atlantic model and of race</w:t>
      </w:r>
      <w:r w:rsidRPr="005E5EF2">
        <w:rPr>
          <w:sz w:val="16"/>
        </w:rPr>
        <w:t xml:space="preserve"> in the fields of African studies in general</w:t>
      </w:r>
      <w:r w:rsidRPr="00CD7569">
        <w:rPr>
          <w:sz w:val="16"/>
        </w:rPr>
        <w:t xml:space="preserve"> and African diaspora studies in particular. </w:t>
      </w:r>
      <w:r w:rsidRPr="00CD7569">
        <w:rPr>
          <w:u w:val="single"/>
        </w:rPr>
        <w:t>Quite predictably, "</w:t>
      </w:r>
      <w:r w:rsidRPr="00AA452F">
        <w:rPr>
          <w:b/>
          <w:highlight w:val="green"/>
          <w:u w:val="single"/>
        </w:rPr>
        <w:t>black" is the paradigmatic trope</w:t>
      </w:r>
      <w:r w:rsidRPr="00AA452F">
        <w:rPr>
          <w:sz w:val="16"/>
          <w:highlight w:val="green"/>
        </w:rPr>
        <w:t xml:space="preserve"> </w:t>
      </w:r>
      <w:r w:rsidRPr="00CD7569">
        <w:rPr>
          <w:sz w:val="16"/>
        </w:rPr>
        <w:t xml:space="preserve">in Afro-Atlantic diaspora studies, </w:t>
      </w:r>
      <w:r w:rsidRPr="00CD7569">
        <w:rPr>
          <w:u w:val="single"/>
        </w:rPr>
        <w:t xml:space="preserve">the pivot around which discourses of "African" diaspora identities, subjectivities, transnationalisms, engagements, or dialogues are framed and </w:t>
      </w:r>
      <w:r w:rsidRPr="00CD7569">
        <w:rPr>
          <w:b/>
          <w:u w:val="single"/>
        </w:rPr>
        <w:t>debated</w:t>
      </w:r>
      <w:r w:rsidRPr="00CD7569">
        <w:rPr>
          <w:sz w:val="16"/>
        </w:rPr>
        <w:t xml:space="preserve">. </w:t>
      </w:r>
      <w:r w:rsidRPr="005E5EF2">
        <w:rPr>
          <w:highlight w:val="green"/>
          <w:u w:val="single"/>
        </w:rPr>
        <w:t>This</w:t>
      </w:r>
      <w:r w:rsidRPr="00CD7569">
        <w:rPr>
          <w:u w:val="single"/>
        </w:rPr>
        <w:t xml:space="preserve"> is quite evident in</w:t>
      </w:r>
      <w:r w:rsidRPr="00CD7569">
        <w:rPr>
          <w:sz w:val="16"/>
        </w:rPr>
        <w:t xml:space="preserve"> several recent studies. Let me just mention three, all published in 2009. The first is Patrick </w:t>
      </w:r>
      <w:r w:rsidRPr="00CD7569">
        <w:rPr>
          <w:u w:val="single"/>
        </w:rPr>
        <w:t>Manning's The African Diaspora</w:t>
      </w:r>
      <w:r w:rsidRPr="00CD7569">
        <w:rPr>
          <w:sz w:val="16"/>
        </w:rPr>
        <w:t xml:space="preserve">: A History Through Culture, </w:t>
      </w:r>
      <w:r w:rsidRPr="00CD7569">
        <w:rPr>
          <w:u w:val="single"/>
        </w:rPr>
        <w:t>which</w:t>
      </w:r>
      <w:r w:rsidRPr="00CD7569">
        <w:rPr>
          <w:sz w:val="16"/>
        </w:rPr>
        <w:t xml:space="preserve"> despite its global </w:t>
      </w:r>
      <w:r w:rsidRPr="005E5EF2">
        <w:rPr>
          <w:sz w:val="16"/>
        </w:rPr>
        <w:t xml:space="preserve">ambitions </w:t>
      </w:r>
      <w:r w:rsidRPr="00AA452F">
        <w:rPr>
          <w:highlight w:val="green"/>
          <w:u w:val="single"/>
        </w:rPr>
        <w:t xml:space="preserve">remains </w:t>
      </w:r>
      <w:r w:rsidRPr="00AA452F">
        <w:rPr>
          <w:b/>
          <w:highlight w:val="green"/>
          <w:u w:val="single"/>
        </w:rPr>
        <w:t xml:space="preserve">trapped in Eurocentric cartographic conceptions of Africa as sub-Saharan Africa and American preoccupations with the black diaspora. </w:t>
      </w:r>
      <w:r w:rsidRPr="00AA452F">
        <w:rPr>
          <w:highlight w:val="green"/>
          <w:u w:val="single"/>
        </w:rPr>
        <w:t>The others openly</w:t>
      </w:r>
      <w:r w:rsidRPr="00AA452F">
        <w:rPr>
          <w:b/>
          <w:highlight w:val="green"/>
          <w:u w:val="single"/>
        </w:rPr>
        <w:t xml:space="preserve"> substitute "Africa" with "black</w:t>
      </w:r>
      <w:r w:rsidRPr="00CD7569">
        <w:rPr>
          <w:b/>
          <w:u w:val="single"/>
        </w:rPr>
        <w:t>."</w:t>
      </w:r>
      <w:r w:rsidRPr="00CD7569">
        <w:rPr>
          <w:sz w:val="16"/>
        </w:rPr>
        <w:t xml:space="preserve"> The two-volume Encyclopedia of Blacks in European History and Culture (Martone 2009) focuses on the historical experiences in Europe of peoples from sub-Saharan Africa except where an Afrocentric claim cannot be resisted and North Africa is sneaked in. In Black Europe and the African Diaspora by Hine at al., the mostly U.S.-based authors have great difficulty in explaining what they mean by "Black Europe," and their African diaspora in Europe excludes North Africans, who surely do have a claim to an African origin and identity as much as the descendants of diasporans from the Americas who have relocated to Europe or the offspring of migrants from sub-Saharan Africa. Indeed, there has been a proliferation of </w:t>
      </w:r>
      <w:r w:rsidRPr="00CD7569">
        <w:rPr>
          <w:u w:val="single"/>
        </w:rPr>
        <w:t>studies on "Black Europe"</w:t>
      </w:r>
      <w:r w:rsidRPr="00CD7569">
        <w:rPr>
          <w:sz w:val="16"/>
        </w:rPr>
        <w:t xml:space="preserve"> that are </w:t>
      </w:r>
      <w:r w:rsidRPr="00CD7569">
        <w:rPr>
          <w:u w:val="single"/>
        </w:rPr>
        <w:t xml:space="preserve">largely patterned on "Black America" and remain trapped in the racialized discourses and imaginaries of </w:t>
      </w:r>
      <w:r w:rsidRPr="00CD7569">
        <w:rPr>
          <w:b/>
          <w:u w:val="single"/>
        </w:rPr>
        <w:t>American studies</w:t>
      </w:r>
      <w:r w:rsidRPr="00CD7569">
        <w:rPr>
          <w:sz w:val="16"/>
        </w:rPr>
        <w:t xml:space="preserve">. Ironically, "Black Europe" has continued to be inscribed long after "Black Americans" have become African Americans. </w:t>
      </w:r>
      <w:r w:rsidRPr="00CD7569">
        <w:rPr>
          <w:u w:val="single"/>
        </w:rPr>
        <w:t xml:space="preserve">The </w:t>
      </w:r>
      <w:r w:rsidRPr="00AA452F">
        <w:rPr>
          <w:highlight w:val="green"/>
          <w:u w:val="single"/>
        </w:rPr>
        <w:t xml:space="preserve">conflation of African diaspora formations with the histories and geographies of Atlantic slavery disregards the histories of </w:t>
      </w:r>
      <w:r w:rsidRPr="00AA452F">
        <w:rPr>
          <w:b/>
          <w:highlight w:val="green"/>
          <w:u w:val="single"/>
        </w:rPr>
        <w:t>other African diasporas in the Americas</w:t>
      </w:r>
      <w:r w:rsidRPr="00CD7569">
        <w:rPr>
          <w:sz w:val="16"/>
        </w:rPr>
        <w:t xml:space="preserve">, both during the period of the slave trade and after. To begin with, </w:t>
      </w:r>
      <w:r w:rsidRPr="00CD7569">
        <w:rPr>
          <w:u w:val="single"/>
        </w:rPr>
        <w:t>it fails to problematize the identity of the very Iberians</w:t>
      </w:r>
      <w:r w:rsidRPr="00CD7569">
        <w:rPr>
          <w:sz w:val="16"/>
        </w:rPr>
        <w:t>—the Spanish and Portuguese—</w:t>
      </w:r>
      <w:r w:rsidRPr="00CD7569">
        <w:rPr>
          <w:u w:val="single"/>
        </w:rPr>
        <w:t xml:space="preserve">who began the conquest of the Americas. Among them were </w:t>
      </w:r>
      <w:r w:rsidRPr="00CD7569">
        <w:rPr>
          <w:b/>
          <w:u w:val="single"/>
        </w:rPr>
        <w:t>peoples of African descent</w:t>
      </w:r>
      <w:r w:rsidRPr="00CD7569">
        <w:rPr>
          <w:sz w:val="16"/>
        </w:rPr>
        <w:t xml:space="preserve"> who had been resident in Iberia for centuries. On my trip to Spain this summer, an Afro-Spanish scholar and activist insisted that </w:t>
      </w:r>
      <w:r w:rsidRPr="00CD7569">
        <w:rPr>
          <w:u w:val="single"/>
        </w:rPr>
        <w:t>Spanish identity only fully dis-Africanized itself following the country's inclusion in the European project</w:t>
      </w:r>
      <w:r w:rsidRPr="00CD7569">
        <w:rPr>
          <w:sz w:val="16"/>
        </w:rPr>
        <w:t xml:space="preserve"> (Toasije 2009). The joke that Africa began at the Pyrenees articulates Spain's and Portugal's mixed historical heritage from the Moors (or, according to some, Muslims, Arabs, or Berbers—the designations are themselves quite revealing) who conquered and ruled large parts of the peninsula between 711 and 1492. </w:t>
      </w:r>
      <w:r w:rsidRPr="00CD7569">
        <w:rPr>
          <w:u w:val="single"/>
        </w:rPr>
        <w:t>In the view of Anouar Majid</w:t>
      </w:r>
      <w:r w:rsidRPr="00CD7569">
        <w:rPr>
          <w:sz w:val="16"/>
        </w:rPr>
        <w:t xml:space="preserve"> (2000:77), a Moroccan scholar, </w:t>
      </w:r>
      <w:r w:rsidRPr="00CD7569">
        <w:rPr>
          <w:u w:val="single"/>
        </w:rPr>
        <w:t>Al Andalus could be considered "essentially an African kingdom in Europe."</w:t>
      </w:r>
      <w:r w:rsidRPr="00CD7569">
        <w:rPr>
          <w:sz w:val="16"/>
        </w:rPr>
        <w:t xml:space="preserve"> Recent work on the migrations of the Moriscos, Ladinos, and even Cape Verdians to the Americas is pertinent in this regard (Garafalo forthcoming; Molina &amp; López 2001). [End Page 7] The findings on the free Afro-Iberian migrations to the Americas serve to qualify, but do not of course displace, the centrality of forced migrations from western Africa to the Americas. But </w:t>
      </w:r>
      <w:r w:rsidRPr="00CD7569">
        <w:rPr>
          <w:u w:val="single"/>
        </w:rPr>
        <w:t>in its universalizing ambitions, the Afro-Atlantic model easily yields to a Eurocentric conception of Africa in which Africa</w:t>
      </w:r>
      <w:r w:rsidRPr="00CD7569">
        <w:rPr>
          <w:sz w:val="16"/>
        </w:rPr>
        <w:t xml:space="preserve">, Hegel's (1956:91) "Africa proper," </w:t>
      </w:r>
      <w:r w:rsidRPr="00CD7569">
        <w:rPr>
          <w:u w:val="single"/>
        </w:rPr>
        <w:t xml:space="preserve">entails sub-Saharan Africa and African diasporas are </w:t>
      </w:r>
      <w:r w:rsidRPr="00CD7569">
        <w:rPr>
          <w:b/>
          <w:u w:val="single"/>
        </w:rPr>
        <w:t>exclusively "black," a paradigm</w:t>
      </w:r>
      <w:r w:rsidRPr="00CD7569">
        <w:rPr>
          <w:u w:val="single"/>
        </w:rPr>
        <w:t xml:space="preserve"> that leads to a </w:t>
      </w:r>
      <w:r w:rsidRPr="00CD7569">
        <w:rPr>
          <w:b/>
          <w:u w:val="single"/>
        </w:rPr>
        <w:t>preoccupation with the formation of black racial identities among African diasporas</w:t>
      </w:r>
      <w:r w:rsidRPr="00CD7569">
        <w:rPr>
          <w:u w:val="single"/>
        </w:rPr>
        <w:t xml:space="preserve">. </w:t>
      </w:r>
      <w:r w:rsidRPr="00AA452F">
        <w:rPr>
          <w:highlight w:val="green"/>
          <w:u w:val="single"/>
        </w:rPr>
        <w:t xml:space="preserve">This model </w:t>
      </w:r>
      <w:r w:rsidRPr="005E5EF2">
        <w:rPr>
          <w:u w:val="single"/>
        </w:rPr>
        <w:t xml:space="preserve">also </w:t>
      </w:r>
      <w:r w:rsidRPr="00AA452F">
        <w:rPr>
          <w:highlight w:val="green"/>
          <w:u w:val="single"/>
        </w:rPr>
        <w:t xml:space="preserve">ignores the formation of "new" African diasporas out of voluntary migrations since the abolition of slavery and </w:t>
      </w:r>
      <w:r w:rsidRPr="005E5EF2">
        <w:rPr>
          <w:u w:val="single"/>
        </w:rPr>
        <w:t xml:space="preserve">especially since </w:t>
      </w:r>
      <w:r w:rsidRPr="00AA452F">
        <w:rPr>
          <w:highlight w:val="green"/>
          <w:u w:val="single"/>
        </w:rPr>
        <w:t>decolonization</w:t>
      </w:r>
      <w:r w:rsidRPr="00CD7569">
        <w:rPr>
          <w:sz w:val="16"/>
        </w:rPr>
        <w:t xml:space="preserve">. </w:t>
      </w:r>
      <w:r w:rsidRPr="00CD7569">
        <w:rPr>
          <w:u w:val="single"/>
        </w:rPr>
        <w:t>Over the last two decades, more African migrants have been arriving in the United States than during the Atlantic slave trade</w:t>
      </w:r>
      <w:r w:rsidRPr="00CD7569">
        <w:rPr>
          <w:sz w:val="16"/>
        </w:rPr>
        <w:t xml:space="preserve">. As shown in the recent capacious collection by Isidore Okpewho and Nkiru Nzegwu, The New African Diaspora (2009), </w:t>
      </w:r>
      <w:r w:rsidRPr="005E5EF2">
        <w:rPr>
          <w:u w:val="single"/>
        </w:rPr>
        <w:t xml:space="preserve">the </w:t>
      </w:r>
      <w:r w:rsidRPr="00AA452F">
        <w:rPr>
          <w:highlight w:val="green"/>
          <w:u w:val="single"/>
        </w:rPr>
        <w:t xml:space="preserve">mobilities, experiences, identities, and dialogues of these diasporas </w:t>
      </w:r>
      <w:r w:rsidRPr="00AA452F">
        <w:rPr>
          <w:b/>
          <w:highlight w:val="green"/>
          <w:u w:val="single"/>
        </w:rPr>
        <w:t>differ and intersect</w:t>
      </w:r>
      <w:r w:rsidRPr="00AA452F">
        <w:rPr>
          <w:highlight w:val="green"/>
          <w:u w:val="single"/>
        </w:rPr>
        <w:t xml:space="preserve"> with </w:t>
      </w:r>
      <w:r w:rsidRPr="005E5EF2">
        <w:rPr>
          <w:u w:val="single"/>
        </w:rPr>
        <w:t xml:space="preserve">those of the historic </w:t>
      </w:r>
      <w:r w:rsidRPr="00AA452F">
        <w:rPr>
          <w:highlight w:val="green"/>
          <w:u w:val="single"/>
        </w:rPr>
        <w:t xml:space="preserve">Afro-Atlantic diasporas </w:t>
      </w:r>
      <w:r w:rsidRPr="00CD7569">
        <w:rPr>
          <w:u w:val="single"/>
        </w:rPr>
        <w:t>in complex and contradictory ways</w:t>
      </w:r>
      <w:r w:rsidRPr="00CD7569">
        <w:rPr>
          <w:sz w:val="16"/>
        </w:rPr>
        <w:t xml:space="preserve">.6 </w:t>
      </w:r>
      <w:r w:rsidRPr="00CD7569">
        <w:rPr>
          <w:u w:val="single"/>
        </w:rPr>
        <w:t>The very</w:t>
      </w:r>
      <w:r w:rsidRPr="00CD7569">
        <w:rPr>
          <w:sz w:val="16"/>
        </w:rPr>
        <w:t xml:space="preserve"> existence of intercultural and intertextual diaspora </w:t>
      </w:r>
      <w:r w:rsidRPr="00CD7569">
        <w:rPr>
          <w:u w:val="single"/>
        </w:rPr>
        <w:t>spaces in which they find themselves</w:t>
      </w:r>
      <w:r w:rsidRPr="00CD7569">
        <w:rPr>
          <w:sz w:val="16"/>
        </w:rPr>
        <w:t xml:space="preserve"> ensures complex negotiations and performances of racial, national, ethnic, and gender identities that </w:t>
      </w:r>
      <w:r w:rsidRPr="00CD7569">
        <w:rPr>
          <w:u w:val="single"/>
        </w:rPr>
        <w:t>are neither already fixed in the diaspora nor imported from Africa</w:t>
      </w:r>
      <w:r w:rsidRPr="00CD7569">
        <w:rPr>
          <w:sz w:val="16"/>
        </w:rPr>
        <w:t xml:space="preserve">. And of course we know </w:t>
      </w:r>
      <w:r w:rsidRPr="00CD7569">
        <w:rPr>
          <w:b/>
          <w:u w:val="single"/>
        </w:rPr>
        <w:t xml:space="preserve">the </w:t>
      </w:r>
      <w:r w:rsidRPr="00AA452F">
        <w:rPr>
          <w:b/>
          <w:highlight w:val="green"/>
          <w:u w:val="single"/>
        </w:rPr>
        <w:t xml:space="preserve">identities of the </w:t>
      </w:r>
      <w:r w:rsidRPr="005E5EF2">
        <w:rPr>
          <w:b/>
          <w:u w:val="single"/>
        </w:rPr>
        <w:t xml:space="preserve">historic </w:t>
      </w:r>
      <w:r w:rsidRPr="00AA452F">
        <w:rPr>
          <w:b/>
          <w:highlight w:val="green"/>
          <w:u w:val="single"/>
        </w:rPr>
        <w:t>Afro-Atlantic diaporas are not frozen</w:t>
      </w:r>
      <w:r w:rsidRPr="00AA452F">
        <w:rPr>
          <w:highlight w:val="green"/>
          <w:u w:val="single"/>
        </w:rPr>
        <w:t xml:space="preserve">; they </w:t>
      </w:r>
      <w:r w:rsidRPr="00CD7569">
        <w:rPr>
          <w:u w:val="single"/>
        </w:rPr>
        <w:t xml:space="preserve">have </w:t>
      </w:r>
      <w:r w:rsidRPr="00AA452F">
        <w:rPr>
          <w:highlight w:val="green"/>
          <w:u w:val="single"/>
        </w:rPr>
        <w:t>continually</w:t>
      </w:r>
      <w:r w:rsidRPr="00CD7569">
        <w:rPr>
          <w:u w:val="single"/>
        </w:rPr>
        <w:t xml:space="preserve"> been </w:t>
      </w:r>
      <w:r w:rsidRPr="00AA452F">
        <w:rPr>
          <w:highlight w:val="green"/>
          <w:u w:val="single"/>
        </w:rPr>
        <w:t>reconstruct</w:t>
      </w:r>
      <w:r w:rsidRPr="00CD7569">
        <w:rPr>
          <w:u w:val="single"/>
        </w:rPr>
        <w:t xml:space="preserve">ed and reshaped </w:t>
      </w:r>
      <w:r w:rsidRPr="00AA452F">
        <w:rPr>
          <w:highlight w:val="green"/>
          <w:u w:val="single"/>
        </w:rPr>
        <w:t xml:space="preserve">by changing </w:t>
      </w:r>
      <w:r w:rsidRPr="00CD7569">
        <w:rPr>
          <w:u w:val="single"/>
        </w:rPr>
        <w:t xml:space="preserve">economic, social, cultural, and political </w:t>
      </w:r>
      <w:r w:rsidRPr="00AA452F">
        <w:rPr>
          <w:highlight w:val="green"/>
          <w:u w:val="single"/>
        </w:rPr>
        <w:t>contexts</w:t>
      </w:r>
      <w:r w:rsidRPr="00CD7569">
        <w:rPr>
          <w:u w:val="single"/>
        </w:rPr>
        <w:t>, and through the dialogic and dialectical interplay of material and discursive processes, the shifting structures of power, and the agencies of resistance</w:t>
      </w:r>
      <w:r w:rsidRPr="00CD7569">
        <w:rPr>
          <w:sz w:val="16"/>
        </w:rPr>
        <w:t xml:space="preserve">. But even for the historic Afro-Atlantic diasporas, some scholars object to the regionalization of the African American model in which </w:t>
      </w:r>
      <w:r w:rsidRPr="00CD7569">
        <w:rPr>
          <w:u w:val="single"/>
        </w:rPr>
        <w:t>the U.S. experience and modes of racialization and identity formation are often generalized to the rest of the Americas, even though Afro-Latin America, which is more than twice as large as Afro-North America, has its own quite distinctive histories</w:t>
      </w:r>
      <w:r w:rsidRPr="00CD7569">
        <w:rPr>
          <w:sz w:val="16"/>
        </w:rPr>
        <w:t xml:space="preserve">. Paul </w:t>
      </w:r>
      <w:r w:rsidRPr="00CD7569">
        <w:rPr>
          <w:u w:val="single"/>
        </w:rPr>
        <w:t>Gilroy's</w:t>
      </w:r>
      <w:r w:rsidRPr="00CD7569">
        <w:rPr>
          <w:sz w:val="16"/>
        </w:rPr>
        <w:t xml:space="preserve"> influential </w:t>
      </w:r>
      <w:r w:rsidRPr="00AA452F">
        <w:rPr>
          <w:highlight w:val="green"/>
          <w:u w:val="single"/>
        </w:rPr>
        <w:t>Black Atlantic</w:t>
      </w:r>
      <w:r w:rsidRPr="00AA452F">
        <w:rPr>
          <w:sz w:val="16"/>
          <w:highlight w:val="green"/>
        </w:rPr>
        <w:t xml:space="preserve"> </w:t>
      </w:r>
      <w:r w:rsidRPr="00CD7569">
        <w:rPr>
          <w:sz w:val="16"/>
        </w:rPr>
        <w:t xml:space="preserve">(1993), </w:t>
      </w:r>
      <w:r w:rsidRPr="00AA452F">
        <w:rPr>
          <w:highlight w:val="green"/>
          <w:u w:val="single"/>
        </w:rPr>
        <w:t xml:space="preserve">which ignores both Africa and Afro-Latin America, </w:t>
      </w:r>
      <w:r w:rsidRPr="00AA452F">
        <w:rPr>
          <w:b/>
          <w:highlight w:val="green"/>
          <w:u w:val="single"/>
        </w:rPr>
        <w:t>exemplifies this Anglophone analytical conceit</w:t>
      </w:r>
      <w:r w:rsidRPr="00CD7569">
        <w:rPr>
          <w:sz w:val="16"/>
        </w:rPr>
        <w:t xml:space="preserve">. Let me hasten to add that in recent years many U.S. diaspora scholars have produced excellent comparative studies of Afro-Atlantic diaspora histories and anthropologies. The works by Sheila Walker (2001), George Andrews (2004), and Kevin Yelvington (2006) readily come to mind. Historical Mappings </w:t>
      </w:r>
      <w:r w:rsidRPr="00AA452F">
        <w:rPr>
          <w:highlight w:val="green"/>
          <w:u w:val="single"/>
        </w:rPr>
        <w:t xml:space="preserve">The Afro-Atlantic model is </w:t>
      </w:r>
      <w:r w:rsidRPr="00AA452F">
        <w:rPr>
          <w:b/>
          <w:highlight w:val="green"/>
          <w:u w:val="single"/>
        </w:rPr>
        <w:t>clearly inadequate</w:t>
      </w:r>
      <w:r w:rsidRPr="00CD7569">
        <w:rPr>
          <w:u w:val="single"/>
        </w:rPr>
        <w:t xml:space="preserve"> when applied to the much older and more complicated histories of African interactions with, and diasporas in, Europe and Asia. </w:t>
      </w:r>
      <w:r w:rsidRPr="00AA452F">
        <w:rPr>
          <w:highlight w:val="green"/>
          <w:u w:val="single"/>
        </w:rPr>
        <w:t xml:space="preserve">I am struck by the amount of </w:t>
      </w:r>
      <w:r w:rsidRPr="00AA452F">
        <w:rPr>
          <w:b/>
          <w:highlight w:val="green"/>
          <w:u w:val="single"/>
        </w:rPr>
        <w:t>intellectual energy expended</w:t>
      </w:r>
      <w:r w:rsidRPr="00AA452F">
        <w:rPr>
          <w:highlight w:val="green"/>
          <w:u w:val="single"/>
        </w:rPr>
        <w:t xml:space="preserve"> in trying to restrict the histories</w:t>
      </w:r>
      <w:r w:rsidRPr="00AA452F">
        <w:rPr>
          <w:sz w:val="16"/>
          <w:highlight w:val="green"/>
        </w:rPr>
        <w:t xml:space="preserve"> </w:t>
      </w:r>
      <w:r w:rsidRPr="00CD7569">
        <w:rPr>
          <w:sz w:val="16"/>
        </w:rPr>
        <w:t xml:space="preserve">of African movements to Europe and Asia, </w:t>
      </w:r>
      <w:r w:rsidRPr="00AA452F">
        <w:rPr>
          <w:highlight w:val="green"/>
          <w:u w:val="single"/>
        </w:rPr>
        <w:t xml:space="preserve">and </w:t>
      </w:r>
      <w:r w:rsidRPr="005E5EF2">
        <w:rPr>
          <w:u w:val="single"/>
        </w:rPr>
        <w:t xml:space="preserve">to </w:t>
      </w:r>
      <w:r w:rsidRPr="00AA452F">
        <w:rPr>
          <w:highlight w:val="green"/>
          <w:u w:val="single"/>
        </w:rPr>
        <w:t xml:space="preserve">force the formation of African diasporas </w:t>
      </w:r>
      <w:r w:rsidRPr="00CD7569">
        <w:rPr>
          <w:u w:val="single"/>
        </w:rPr>
        <w:t>in these regions into the Atlantic model by seeing their movements primarily</w:t>
      </w:r>
      <w:r w:rsidRPr="00AA452F">
        <w:rPr>
          <w:highlight w:val="green"/>
          <w:u w:val="single"/>
        </w:rPr>
        <w:t xml:space="preserve"> in</w:t>
      </w:r>
      <w:r w:rsidRPr="00AA452F">
        <w:rPr>
          <w:sz w:val="16"/>
          <w:highlight w:val="green"/>
        </w:rPr>
        <w:t xml:space="preserve"> </w:t>
      </w:r>
      <w:r w:rsidRPr="00CD7569">
        <w:rPr>
          <w:sz w:val="16"/>
        </w:rPr>
        <w:t xml:space="preserve">[End Page 8] </w:t>
      </w:r>
      <w:r w:rsidRPr="00AA452F">
        <w:rPr>
          <w:b/>
          <w:highlight w:val="green"/>
          <w:u w:val="single"/>
        </w:rPr>
        <w:t>terms of slavery</w:t>
      </w:r>
      <w:r w:rsidRPr="00AA452F">
        <w:rPr>
          <w:sz w:val="16"/>
          <w:highlight w:val="green"/>
        </w:rPr>
        <w:t xml:space="preserve"> </w:t>
      </w:r>
      <w:r w:rsidRPr="00CD7569">
        <w:rPr>
          <w:sz w:val="16"/>
        </w:rPr>
        <w:t>and sub-Saharan Africans. "</w:t>
      </w:r>
      <w:r w:rsidRPr="00CD7569">
        <w:rPr>
          <w:u w:val="single"/>
        </w:rPr>
        <w:t>Africa" and "</w:t>
      </w:r>
      <w:r w:rsidRPr="00AA452F">
        <w:rPr>
          <w:highlight w:val="green"/>
          <w:u w:val="single"/>
        </w:rPr>
        <w:t>Africans"</w:t>
      </w:r>
      <w:r w:rsidRPr="00CD7569">
        <w:rPr>
          <w:u w:val="single"/>
        </w:rPr>
        <w:t xml:space="preserve"> of course </w:t>
      </w:r>
      <w:r w:rsidRPr="00AA452F">
        <w:rPr>
          <w:b/>
          <w:highlight w:val="green"/>
          <w:u w:val="single"/>
        </w:rPr>
        <w:t>include "blacks" but are not confined to them</w:t>
      </w:r>
      <w:r w:rsidRPr="00CD7569">
        <w:rPr>
          <w:sz w:val="16"/>
        </w:rPr>
        <w:t xml:space="preserve">, and before the twentieth century some Africans went to Europe and Asia as enslaved people, but not all, perhaps not even the majority, and their </w:t>
      </w:r>
      <w:r w:rsidRPr="00AA452F">
        <w:rPr>
          <w:highlight w:val="green"/>
          <w:u w:val="single"/>
        </w:rPr>
        <w:t xml:space="preserve">identities were not always framed by American-style regimes of racialization. </w:t>
      </w:r>
      <w:r w:rsidRPr="00CD7569">
        <w:rPr>
          <w:u w:val="single"/>
        </w:rPr>
        <w:t>Other social inscriptions and ideologies such as religion sometimes played a more salient role. Systematic studies of African diasporas in Europe and Asia are a recent phenomenon</w:t>
      </w:r>
      <w:r w:rsidRPr="00CD7569">
        <w:rPr>
          <w:sz w:val="16"/>
        </w:rPr>
        <w:t xml:space="preserve">. Both are inspired by some of the same forces noted earlier. In the case of Europe, additional impetus has been provided by the increased African migrations over the last few decades and by European anxieties, which have manifested themselves both in the development of multiculturalism as public policy and in xenophobic violence. In Europe the definitional challenges are thrown into particularly sharp relief: do we talk of "black" or "African" diasporas, "Black Europe" or "Afro-Europe"? </w:t>
      </w:r>
      <w:r w:rsidRPr="00CD7569">
        <w:rPr>
          <w:u w:val="single"/>
        </w:rPr>
        <w:t>Some</w:t>
      </w:r>
      <w:r w:rsidRPr="00CD7569">
        <w:rPr>
          <w:sz w:val="16"/>
        </w:rPr>
        <w:t xml:space="preserve"> of the </w:t>
      </w:r>
      <w:r w:rsidRPr="005E5EF2">
        <w:rPr>
          <w:u w:val="single"/>
        </w:rPr>
        <w:t>scholarship</w:t>
      </w:r>
      <w:r w:rsidRPr="00CD7569">
        <w:rPr>
          <w:sz w:val="16"/>
        </w:rPr>
        <w:t xml:space="preserve"> on "Black Europe," "Black Britain," "Black France," and so on, is illuminating, but much of it, </w:t>
      </w:r>
      <w:r w:rsidRPr="00CD7569">
        <w:rPr>
          <w:u w:val="single"/>
        </w:rPr>
        <w:t xml:space="preserve">which seems to </w:t>
      </w:r>
      <w:r w:rsidRPr="005E5EF2">
        <w:rPr>
          <w:u w:val="single"/>
        </w:rPr>
        <w:t>borrow uncritically from the Atlantic model, is clearly problematic. These</w:t>
      </w:r>
      <w:r w:rsidRPr="00CD7569">
        <w:rPr>
          <w:u w:val="single"/>
        </w:rPr>
        <w:t xml:space="preserve"> </w:t>
      </w:r>
      <w:r w:rsidRPr="005E5EF2">
        <w:rPr>
          <w:highlight w:val="green"/>
          <w:u w:val="single"/>
        </w:rPr>
        <w:t>works are</w:t>
      </w:r>
      <w:r w:rsidRPr="00CD7569">
        <w:rPr>
          <w:u w:val="single"/>
        </w:rPr>
        <w:t xml:space="preserve"> </w:t>
      </w:r>
      <w:r w:rsidRPr="00AA452F">
        <w:rPr>
          <w:highlight w:val="green"/>
          <w:u w:val="single"/>
        </w:rPr>
        <w:t>often written by African American scholars</w:t>
      </w:r>
      <w:r w:rsidRPr="00CD7569">
        <w:rPr>
          <w:sz w:val="16"/>
        </w:rPr>
        <w:t xml:space="preserve">, specialists in African American studies, or Afro-European scholars </w:t>
      </w:r>
      <w:r w:rsidRPr="00CD7569">
        <w:rPr>
          <w:u w:val="single"/>
        </w:rPr>
        <w:t>who</w:t>
      </w:r>
      <w:r w:rsidRPr="00CD7569">
        <w:rPr>
          <w:sz w:val="16"/>
        </w:rPr>
        <w:t xml:space="preserve"> have </w:t>
      </w:r>
      <w:r w:rsidRPr="00CD7569">
        <w:rPr>
          <w:u w:val="single"/>
        </w:rPr>
        <w:t xml:space="preserve">discovered their epistemic and existential blackness </w:t>
      </w:r>
      <w:r w:rsidRPr="00AA452F">
        <w:rPr>
          <w:highlight w:val="green"/>
          <w:u w:val="single"/>
        </w:rPr>
        <w:t xml:space="preserve">on </w:t>
      </w:r>
      <w:r w:rsidRPr="00AA452F">
        <w:rPr>
          <w:b/>
          <w:highlight w:val="green"/>
          <w:u w:val="single"/>
        </w:rPr>
        <w:t>American campuses</w:t>
      </w:r>
      <w:r w:rsidRPr="00AA452F">
        <w:rPr>
          <w:highlight w:val="green"/>
          <w:u w:val="single"/>
        </w:rPr>
        <w:t xml:space="preserve"> and </w:t>
      </w:r>
      <w:r w:rsidRPr="00AA452F">
        <w:rPr>
          <w:b/>
          <w:highlight w:val="green"/>
          <w:u w:val="single"/>
        </w:rPr>
        <w:t>remained in the</w:t>
      </w:r>
      <w:r w:rsidRPr="00CD7569">
        <w:rPr>
          <w:b/>
          <w:u w:val="single"/>
        </w:rPr>
        <w:t xml:space="preserve"> </w:t>
      </w:r>
      <w:r w:rsidRPr="00AA452F">
        <w:rPr>
          <w:b/>
          <w:highlight w:val="green"/>
          <w:u w:val="single"/>
        </w:rPr>
        <w:t>U</w:t>
      </w:r>
      <w:r w:rsidRPr="00AA452F">
        <w:rPr>
          <w:b/>
          <w:u w:val="single"/>
        </w:rPr>
        <w:t>nited</w:t>
      </w:r>
      <w:r w:rsidRPr="00AA452F">
        <w:rPr>
          <w:b/>
          <w:highlight w:val="green"/>
          <w:u w:val="single"/>
        </w:rPr>
        <w:t xml:space="preserve"> S</w:t>
      </w:r>
      <w:r w:rsidRPr="00AA452F">
        <w:rPr>
          <w:b/>
          <w:u w:val="single"/>
        </w:rPr>
        <w:t>tates</w:t>
      </w:r>
      <w:r w:rsidRPr="00CD7569">
        <w:rPr>
          <w:sz w:val="16"/>
        </w:rPr>
        <w:t>; an example of the latter is Pap Ndiaye (2008), the Afro-French historian, whose celebrated La Condition Noire was inspired by his studies of African American history.7</w:t>
      </w:r>
    </w:p>
    <w:p w14:paraId="52E661DE" w14:textId="77777777" w:rsidR="00A00F28" w:rsidRPr="00CD7569" w:rsidRDefault="00A00F28" w:rsidP="00A00F28"/>
    <w:p w14:paraId="6B4553B1" w14:textId="77777777" w:rsidR="00A00F28" w:rsidRPr="00CD7569" w:rsidRDefault="00A00F28" w:rsidP="00A00F28">
      <w:pPr>
        <w:pStyle w:val="Heading4"/>
      </w:pPr>
      <w:r w:rsidRPr="00CD7569">
        <w:t>This is a question of methodology- their middle passage model reinscribes a Eurocentric “tyranny of the atlantic”</w:t>
      </w:r>
    </w:p>
    <w:p w14:paraId="5DA8A988" w14:textId="77777777" w:rsidR="00A00F28" w:rsidRPr="00CD7569" w:rsidRDefault="00A00F28" w:rsidP="00A00F28">
      <w:pPr>
        <w:rPr>
          <w:rStyle w:val="Style13ptBold"/>
        </w:rPr>
      </w:pPr>
      <w:r w:rsidRPr="00CD7569">
        <w:rPr>
          <w:rStyle w:val="Style13ptBold"/>
        </w:rPr>
        <w:t>Allen, PhD, 14</w:t>
      </w:r>
    </w:p>
    <w:p w14:paraId="2A7CA68A" w14:textId="77777777" w:rsidR="00A00F28" w:rsidRPr="00CD7569" w:rsidRDefault="00A00F28" w:rsidP="00A00F28">
      <w:pPr>
        <w:rPr>
          <w:sz w:val="16"/>
        </w:rPr>
      </w:pPr>
      <w:r w:rsidRPr="00CD7569">
        <w:rPr>
          <w:sz w:val="16"/>
        </w:rPr>
        <w:t>(Richard B., History@Farmingham State, Slaves, Convicts, Abolitionism and the Global Origins of the Post-Emancipation Indentured Labor System, Slavery &amp; Abolition, 2014 Vol. 35, No. 2, 328–348, http://dx.doi.org/10.1080/0144039X.2013.870789 http://piketty.pse.ens.fr/files/Allen2014.pdf)</w:t>
      </w:r>
    </w:p>
    <w:p w14:paraId="0B0DD7B3" w14:textId="77777777" w:rsidR="00A00F28" w:rsidRDefault="00A00F28" w:rsidP="00A00F28">
      <w:pPr>
        <w:rPr>
          <w:sz w:val="16"/>
        </w:rPr>
      </w:pPr>
      <w:r w:rsidRPr="00CD7569">
        <w:rPr>
          <w:u w:val="single"/>
        </w:rPr>
        <w:t>The historiography of the</w:t>
      </w:r>
      <w:r w:rsidRPr="00CD7569">
        <w:rPr>
          <w:sz w:val="16"/>
        </w:rPr>
        <w:t xml:space="preserve"> free and </w:t>
      </w:r>
      <w:r w:rsidRPr="00CD7569">
        <w:rPr>
          <w:u w:val="single"/>
        </w:rPr>
        <w:t>forced labor trades that supplied European plantation</w:t>
      </w:r>
      <w:r w:rsidRPr="00CD7569">
        <w:rPr>
          <w:sz w:val="16"/>
        </w:rPr>
        <w:t xml:space="preserve"> colonies </w:t>
      </w:r>
      <w:r w:rsidRPr="00CD7569">
        <w:rPr>
          <w:u w:val="single"/>
        </w:rPr>
        <w:t>with millions of</w:t>
      </w:r>
      <w:r w:rsidRPr="00CD7569">
        <w:rPr>
          <w:sz w:val="16"/>
        </w:rPr>
        <w:t xml:space="preserve"> African, Indian, East Asian and other </w:t>
      </w:r>
      <w:r w:rsidRPr="00CD7569">
        <w:rPr>
          <w:u w:val="single"/>
        </w:rPr>
        <w:t>non-western workers</w:t>
      </w:r>
      <w:r w:rsidRPr="00CD7569">
        <w:rPr>
          <w:sz w:val="16"/>
        </w:rPr>
        <w:t xml:space="preserve"> between the seventeenth and early twentieth centuries </w:t>
      </w:r>
      <w:r w:rsidRPr="00CD7569">
        <w:rPr>
          <w:u w:val="single"/>
        </w:rPr>
        <w:t xml:space="preserve">is a case </w:t>
      </w:r>
      <w:r w:rsidRPr="00AA452F">
        <w:rPr>
          <w:highlight w:val="green"/>
          <w:u w:val="single"/>
        </w:rPr>
        <w:t xml:space="preserve">study in </w:t>
      </w:r>
      <w:r w:rsidRPr="00CD7569">
        <w:rPr>
          <w:u w:val="single"/>
        </w:rPr>
        <w:t>geographical, chronological and topical compartmentalization</w:t>
      </w:r>
      <w:r w:rsidRPr="00CD7569">
        <w:rPr>
          <w:sz w:val="16"/>
        </w:rPr>
        <w:t xml:space="preserve">. Histories of European slave trading, </w:t>
      </w:r>
      <w:r w:rsidRPr="00CD7569">
        <w:rPr>
          <w:u w:val="single"/>
        </w:rPr>
        <w:t xml:space="preserve">the attendant </w:t>
      </w:r>
      <w:r w:rsidRPr="00AA452F">
        <w:rPr>
          <w:highlight w:val="green"/>
          <w:u w:val="single"/>
        </w:rPr>
        <w:t xml:space="preserve">African diaspora </w:t>
      </w:r>
      <w:r w:rsidRPr="00CD7569">
        <w:rPr>
          <w:u w:val="single"/>
        </w:rPr>
        <w:t xml:space="preserve">to the Americas and European abolitionism </w:t>
      </w:r>
      <w:r w:rsidRPr="00AA452F">
        <w:rPr>
          <w:highlight w:val="green"/>
          <w:u w:val="single"/>
        </w:rPr>
        <w:t>remain subject to</w:t>
      </w:r>
      <w:r w:rsidRPr="00AA452F">
        <w:rPr>
          <w:sz w:val="16"/>
          <w:highlight w:val="green"/>
        </w:rPr>
        <w:t xml:space="preserve"> </w:t>
      </w:r>
      <w:r w:rsidRPr="00CD7569">
        <w:rPr>
          <w:sz w:val="16"/>
        </w:rPr>
        <w:t xml:space="preserve">what Edward Alpers aptly characterized more than 15 years ago as </w:t>
      </w:r>
      <w:r w:rsidRPr="00CD7569">
        <w:rPr>
          <w:b/>
          <w:u w:val="single"/>
        </w:rPr>
        <w:t>the ‘</w:t>
      </w:r>
      <w:r w:rsidRPr="00AA452F">
        <w:rPr>
          <w:b/>
          <w:highlight w:val="green"/>
          <w:u w:val="single"/>
        </w:rPr>
        <w:t>tyranny of the Atlantic’ in slavery studies</w:t>
      </w:r>
      <w:r w:rsidRPr="00CD7569">
        <w:rPr>
          <w:sz w:val="16"/>
        </w:rPr>
        <w:t xml:space="preserve">.1 As their preoccupation with developments in Britain and the Caribbean attest, </w:t>
      </w:r>
      <w:r w:rsidRPr="00AA452F">
        <w:rPr>
          <w:highlight w:val="green"/>
          <w:u w:val="single"/>
        </w:rPr>
        <w:t xml:space="preserve">studies </w:t>
      </w:r>
      <w:r w:rsidRPr="00CD7569">
        <w:rPr>
          <w:u w:val="single"/>
        </w:rPr>
        <w:t>of the ‘great’ or ‘mighty experiment’</w:t>
      </w:r>
      <w:r w:rsidRPr="00CD7569">
        <w:rPr>
          <w:sz w:val="16"/>
        </w:rPr>
        <w:t xml:space="preserve"> with the use of indentured labor following slave emancipation in the British Empire likewise </w:t>
      </w:r>
      <w:r w:rsidRPr="00CD7569">
        <w:rPr>
          <w:u w:val="single"/>
        </w:rPr>
        <w:t xml:space="preserve">tend to </w:t>
      </w:r>
      <w:r w:rsidRPr="00AA452F">
        <w:rPr>
          <w:b/>
          <w:highlight w:val="green"/>
          <w:u w:val="single"/>
        </w:rPr>
        <w:t>focus on the Atlantic world</w:t>
      </w:r>
      <w:r w:rsidRPr="00AA452F">
        <w:rPr>
          <w:highlight w:val="green"/>
          <w:u w:val="single"/>
        </w:rPr>
        <w:t xml:space="preserve"> despite a long-standing awareness that the Indian Ocean </w:t>
      </w:r>
      <w:r w:rsidRPr="00CD7569">
        <w:rPr>
          <w:u w:val="single"/>
        </w:rPr>
        <w:t xml:space="preserve">island of Mauritius </w:t>
      </w:r>
      <w:r w:rsidRPr="00AA452F">
        <w:rPr>
          <w:highlight w:val="green"/>
          <w:u w:val="single"/>
        </w:rPr>
        <w:t xml:space="preserve">was the site of the </w:t>
      </w:r>
      <w:r w:rsidRPr="00AA452F">
        <w:rPr>
          <w:b/>
          <w:highlight w:val="green"/>
          <w:u w:val="single"/>
        </w:rPr>
        <w:t>crucial test case</w:t>
      </w:r>
      <w:r w:rsidRPr="00AA452F">
        <w:rPr>
          <w:highlight w:val="green"/>
          <w:u w:val="single"/>
        </w:rPr>
        <w:t xml:space="preserve"> for the use of free agricultural laborers</w:t>
      </w:r>
      <w:r w:rsidRPr="00AA452F">
        <w:rPr>
          <w:sz w:val="16"/>
          <w:highlight w:val="green"/>
        </w:rPr>
        <w:t xml:space="preserve"> </w:t>
      </w:r>
      <w:r w:rsidRPr="00CD7569">
        <w:rPr>
          <w:sz w:val="16"/>
        </w:rPr>
        <w:t xml:space="preserve">working under long-term written contracts </w:t>
      </w:r>
      <w:r w:rsidRPr="00AA452F">
        <w:rPr>
          <w:highlight w:val="green"/>
          <w:u w:val="single"/>
        </w:rPr>
        <w:t>and a wealth of demographic data</w:t>
      </w:r>
      <w:r w:rsidRPr="00AA452F">
        <w:rPr>
          <w:sz w:val="16"/>
          <w:highlight w:val="green"/>
        </w:rPr>
        <w:t xml:space="preserve"> </w:t>
      </w:r>
      <w:r w:rsidRPr="00CD7569">
        <w:rPr>
          <w:sz w:val="16"/>
        </w:rPr>
        <w:t xml:space="preserve">which </w:t>
      </w:r>
      <w:r w:rsidRPr="00AA452F">
        <w:rPr>
          <w:highlight w:val="green"/>
          <w:u w:val="single"/>
        </w:rPr>
        <w:t xml:space="preserve">highlight the </w:t>
      </w:r>
      <w:r w:rsidRPr="00AA452F">
        <w:rPr>
          <w:b/>
          <w:highlight w:val="green"/>
          <w:u w:val="single"/>
        </w:rPr>
        <w:t>Indian Ocean’s importance</w:t>
      </w:r>
      <w:r w:rsidRPr="00AA452F">
        <w:rPr>
          <w:highlight w:val="green"/>
          <w:u w:val="single"/>
        </w:rPr>
        <w:t xml:space="preserve"> in </w:t>
      </w:r>
      <w:r w:rsidRPr="00CD7569">
        <w:rPr>
          <w:u w:val="single"/>
        </w:rPr>
        <w:t xml:space="preserve">the </w:t>
      </w:r>
      <w:r w:rsidRPr="00AA452F">
        <w:rPr>
          <w:highlight w:val="green"/>
          <w:u w:val="single"/>
        </w:rPr>
        <w:t>history</w:t>
      </w:r>
      <w:r w:rsidRPr="00CD7569">
        <w:rPr>
          <w:u w:val="single"/>
        </w:rPr>
        <w:t xml:space="preserve"> of a system that scattered more than 2.2 million workers throughout and beyond the colonial plantation world between the 1830s and 1920s</w:t>
      </w:r>
      <w:r w:rsidRPr="00CD7569">
        <w:rPr>
          <w:sz w:val="16"/>
        </w:rPr>
        <w:t xml:space="preserve">.2 </w:t>
      </w:r>
      <w:r w:rsidRPr="00CD7569">
        <w:rPr>
          <w:u w:val="single"/>
        </w:rPr>
        <w:t>More indentured laborers landed in Mauritius than</w:t>
      </w:r>
      <w:r w:rsidRPr="00CD7569">
        <w:rPr>
          <w:sz w:val="16"/>
        </w:rPr>
        <w:t xml:space="preserve"> in </w:t>
      </w:r>
      <w:r w:rsidRPr="00CD7569">
        <w:rPr>
          <w:u w:val="single"/>
        </w:rPr>
        <w:t>any other colony</w:t>
      </w:r>
      <w:r w:rsidRPr="00CD7569">
        <w:rPr>
          <w:sz w:val="16"/>
        </w:rPr>
        <w:t xml:space="preserve"> while the total number of such workers who reached European colonies in the Indian Ocean basin surpassed those who arrived in the Caribbean by some 259,000.3 </w:t>
      </w:r>
      <w:r w:rsidRPr="00CD7569">
        <w:rPr>
          <w:u w:val="single"/>
        </w:rPr>
        <w:t>The Indian Ocean’s significance in this global labor migration becomes even more pronounced if the 1.5 million or more</w:t>
      </w:r>
      <w:r w:rsidRPr="00CD7569">
        <w:rPr>
          <w:sz w:val="16"/>
        </w:rPr>
        <w:t xml:space="preserve"> individuals </w:t>
      </w:r>
      <w:r w:rsidRPr="00CD7569">
        <w:rPr>
          <w:u w:val="single"/>
        </w:rPr>
        <w:t>who emigrated from southern India to plantations in Ceylon</w:t>
      </w:r>
      <w:r w:rsidRPr="00CD7569">
        <w:rPr>
          <w:sz w:val="16"/>
        </w:rPr>
        <w:t xml:space="preserve"> (Sri Lanka) </w:t>
      </w:r>
      <w:r w:rsidRPr="00CD7569">
        <w:rPr>
          <w:u w:val="single"/>
        </w:rPr>
        <w:t>and Malaya</w:t>
      </w:r>
      <w:r w:rsidRPr="00CD7569">
        <w:rPr>
          <w:sz w:val="16"/>
        </w:rPr>
        <w:t xml:space="preserve"> to work under short-term, often verbal, contracts between the 1840s and the early twentieth century, and the 700,000–750,000 Indian migrants who labored on Assamese plantations between 1870 and 1900 </w:t>
      </w:r>
      <w:r w:rsidRPr="00CD7569">
        <w:rPr>
          <w:u w:val="single"/>
        </w:rPr>
        <w:t>are included in this</w:t>
      </w:r>
      <w:r w:rsidRPr="00CD7569">
        <w:rPr>
          <w:sz w:val="16"/>
        </w:rPr>
        <w:t xml:space="preserve"> labor </w:t>
      </w:r>
      <w:r w:rsidRPr="00CD7569">
        <w:rPr>
          <w:u w:val="single"/>
        </w:rPr>
        <w:t>diaspora</w:t>
      </w:r>
      <w:r w:rsidRPr="00CD7569">
        <w:rPr>
          <w:sz w:val="16"/>
        </w:rPr>
        <w:t xml:space="preserve">.4 This historiographical tendency to privilege one oceanic world is matched by a propensity to draw a sharp dividing line between the pre- and post-emancipation eras despite widespread acceptance of the argument that the years after 1834 witnessed the creation and institutionalization of a ‘new system of slavery’ in the colonial plantation world.5 Histories of British colonies in the Caribbean and elsewhere usually end with the abolition of slavery in 1834 or occasionally with the termination of the ‘apprenticeship’ system in 1838, while studies of indentured laborers in these same colonies frequently pay little attention to the slave regimes that preceded them. Debates about conceptualizing and interpreting the indentured experience likewise reflect this tendency to view the colonial plantation world in terms of sharply demarcated pre- and post-1834 eras.6 The consequences of this chronological apartheid include an implicit, if not explicit, tendency to view the post-emancipation indentured labor system as a phenomenon separate and distinct unto itself, a notion which is reinforced by the historiographical emphasis on reconstructing the experience of indentured Indians to the exclusion of the hundreds of thousands of African, East Asian, Melanesian and other workers who also migrated throughout and beyond the colonial plantation world during the nineteenth and early twentieth centuries.7 This Indo-centrism is compounded in turn by a continuing penchant to focus on reconstructing limited aspects of indentured workers’ lives, doing so within tightly circumscribed social, economic, political and cultural contexts, and failing to compare local developments with those of indentured workers elsewhere in the colonial plantation world.8 </w:t>
      </w:r>
      <w:r w:rsidRPr="00AA452F">
        <w:rPr>
          <w:highlight w:val="green"/>
          <w:u w:val="single"/>
        </w:rPr>
        <w:t xml:space="preserve">These conceptual problems are similar to the pitfalls, especially </w:t>
      </w:r>
      <w:r w:rsidRPr="00AA452F">
        <w:rPr>
          <w:b/>
          <w:highlight w:val="green"/>
          <w:u w:val="single"/>
        </w:rPr>
        <w:t>methodological</w:t>
      </w:r>
      <w:r w:rsidRPr="00AA452F">
        <w:rPr>
          <w:sz w:val="16"/>
          <w:highlight w:val="green"/>
        </w:rPr>
        <w:t xml:space="preserve"> </w:t>
      </w:r>
      <w:r w:rsidRPr="00CD7569">
        <w:rPr>
          <w:sz w:val="16"/>
        </w:rPr>
        <w:t xml:space="preserve">nationalism and </w:t>
      </w:r>
      <w:r w:rsidRPr="00AA452F">
        <w:rPr>
          <w:b/>
          <w:highlight w:val="green"/>
          <w:u w:val="single"/>
        </w:rPr>
        <w:t>Euro-centrism</w:t>
      </w:r>
      <w:r w:rsidRPr="00CD7569">
        <w:rPr>
          <w:u w:val="single"/>
        </w:rPr>
        <w:t>, identified by those working in the emerging field of global labor history</w:t>
      </w:r>
      <w:r w:rsidRPr="00CD7569">
        <w:rPr>
          <w:sz w:val="16"/>
        </w:rPr>
        <w:t xml:space="preserve"> as characteristic features of traditional theories about and interpretations of transnational labor migration.9 </w:t>
      </w:r>
      <w:r w:rsidRPr="00CD7569">
        <w:rPr>
          <w:u w:val="single"/>
        </w:rPr>
        <w:t xml:space="preserve">Recent </w:t>
      </w:r>
      <w:r w:rsidRPr="005E5EF2">
        <w:rPr>
          <w:highlight w:val="green"/>
          <w:u w:val="single"/>
        </w:rPr>
        <w:t xml:space="preserve">research </w:t>
      </w:r>
      <w:r w:rsidRPr="00CD7569">
        <w:rPr>
          <w:u w:val="single"/>
        </w:rPr>
        <w:t>on</w:t>
      </w:r>
      <w:r w:rsidRPr="00CD7569">
        <w:rPr>
          <w:sz w:val="16"/>
        </w:rPr>
        <w:t xml:space="preserve"> labor migration in </w:t>
      </w:r>
      <w:r w:rsidRPr="00CD7569">
        <w:rPr>
          <w:u w:val="single"/>
        </w:rPr>
        <w:t xml:space="preserve">the Indian Ocean </w:t>
      </w:r>
      <w:r w:rsidRPr="005E5EF2">
        <w:rPr>
          <w:highlight w:val="green"/>
          <w:u w:val="single"/>
        </w:rPr>
        <w:t xml:space="preserve">underscores </w:t>
      </w:r>
      <w:r w:rsidRPr="00CD7569">
        <w:rPr>
          <w:u w:val="single"/>
        </w:rPr>
        <w:t xml:space="preserve">the fact that </w:t>
      </w:r>
      <w:r w:rsidRPr="005E5EF2">
        <w:rPr>
          <w:highlight w:val="green"/>
          <w:u w:val="single"/>
        </w:rPr>
        <w:t xml:space="preserve">a fuller understanding of the labor </w:t>
      </w:r>
      <w:r w:rsidRPr="00CD7569">
        <w:rPr>
          <w:u w:val="single"/>
        </w:rPr>
        <w:t xml:space="preserve">trades which supplied European colonies with millions of free and forced laborers </w:t>
      </w:r>
      <w:r w:rsidRPr="005E5EF2">
        <w:rPr>
          <w:highlight w:val="green"/>
          <w:u w:val="single"/>
        </w:rPr>
        <w:t xml:space="preserve">is contingent upon </w:t>
      </w:r>
      <w:r w:rsidRPr="005E5EF2">
        <w:rPr>
          <w:b/>
          <w:highlight w:val="green"/>
          <w:u w:val="single"/>
        </w:rPr>
        <w:t xml:space="preserve">transcending </w:t>
      </w:r>
      <w:r w:rsidRPr="00CD7569">
        <w:rPr>
          <w:b/>
          <w:u w:val="single"/>
        </w:rPr>
        <w:t xml:space="preserve">this </w:t>
      </w:r>
      <w:r w:rsidRPr="005E5EF2">
        <w:rPr>
          <w:b/>
          <w:highlight w:val="green"/>
          <w:u w:val="single"/>
        </w:rPr>
        <w:t>preoccupation with the particular</w:t>
      </w:r>
      <w:r w:rsidRPr="00CD7569">
        <w:rPr>
          <w:sz w:val="16"/>
        </w:rPr>
        <w:t xml:space="preserve">. Clare Anderson’s perceptive examination of </w:t>
      </w:r>
      <w:r w:rsidRPr="00CD7569">
        <w:rPr>
          <w:u w:val="single"/>
        </w:rPr>
        <w:t>the similar ways in which British officials thought about and processed Indian convicts and indentured laborers during the early nineteenth century</w:t>
      </w:r>
      <w:r w:rsidRPr="00CD7569">
        <w:rPr>
          <w:sz w:val="16"/>
        </w:rPr>
        <w:t xml:space="preserve">, for example, </w:t>
      </w:r>
      <w:r w:rsidRPr="00CD7569">
        <w:rPr>
          <w:u w:val="single"/>
        </w:rPr>
        <w:t xml:space="preserve">demonstrates that these </w:t>
      </w:r>
      <w:r w:rsidRPr="005E5EF2">
        <w:rPr>
          <w:u w:val="single"/>
        </w:rPr>
        <w:t xml:space="preserve">two </w:t>
      </w:r>
      <w:r w:rsidRPr="002F58F9">
        <w:rPr>
          <w:highlight w:val="green"/>
          <w:u w:val="single"/>
        </w:rPr>
        <w:t xml:space="preserve">labor trades can </w:t>
      </w:r>
      <w:r w:rsidRPr="002F58F9">
        <w:rPr>
          <w:b/>
          <w:highlight w:val="green"/>
          <w:u w:val="single"/>
        </w:rPr>
        <w:t>no longer be viewed in isolation</w:t>
      </w:r>
      <w:r w:rsidRPr="00CD7569">
        <w:rPr>
          <w:sz w:val="16"/>
        </w:rPr>
        <w:t xml:space="preserve"> from one another.10 </w:t>
      </w:r>
      <w:r w:rsidRPr="00CD7569">
        <w:rPr>
          <w:u w:val="single"/>
        </w:rPr>
        <w:t>Other work has established the increasing interconnectedness</w:t>
      </w:r>
      <w:r w:rsidRPr="00CD7569">
        <w:rPr>
          <w:b/>
          <w:u w:val="single"/>
        </w:rPr>
        <w:t xml:space="preserve"> </w:t>
      </w:r>
      <w:r w:rsidRPr="00CD7569">
        <w:rPr>
          <w:u w:val="single"/>
        </w:rPr>
        <w:t>of the slave, convict and indentured labor trades in the Indian Ocean</w:t>
      </w:r>
      <w:r w:rsidRPr="00CD7569">
        <w:rPr>
          <w:sz w:val="16"/>
        </w:rPr>
        <w:t xml:space="preserve"> during the late eighteenth and early nineteenth centuries.11 In so doing, </w:t>
      </w:r>
      <w:r w:rsidRPr="00CD7569">
        <w:rPr>
          <w:u w:val="single"/>
        </w:rPr>
        <w:t>this</w:t>
      </w:r>
      <w:r w:rsidRPr="00CD7569">
        <w:rPr>
          <w:sz w:val="16"/>
        </w:rPr>
        <w:t xml:space="preserve"> research </w:t>
      </w:r>
      <w:r w:rsidRPr="00CD7569">
        <w:rPr>
          <w:u w:val="single"/>
        </w:rPr>
        <w:t>reveals</w:t>
      </w:r>
      <w:r w:rsidRPr="00CD7569">
        <w:rPr>
          <w:sz w:val="16"/>
        </w:rPr>
        <w:t xml:space="preserve"> that the post-emancipation indentured labor system originated some 25 years earlier than previously believed, that it took shape on a global stage that stretched from the Caribbean and the banks of the Thames to an obscure island in the South Atlantic and thence across the Indian Ocean to the Malay peninsula and finally to China, and </w:t>
      </w:r>
      <w:r w:rsidRPr="00CD7569">
        <w:rPr>
          <w:u w:val="single"/>
        </w:rPr>
        <w:t xml:space="preserve">that </w:t>
      </w:r>
      <w:r w:rsidRPr="002F58F9">
        <w:rPr>
          <w:highlight w:val="green"/>
          <w:u w:val="single"/>
        </w:rPr>
        <w:t xml:space="preserve">the British East India Company corporate-state played a </w:t>
      </w:r>
      <w:r w:rsidRPr="002F58F9">
        <w:rPr>
          <w:b/>
          <w:highlight w:val="green"/>
          <w:u w:val="single"/>
        </w:rPr>
        <w:t>significant</w:t>
      </w:r>
      <w:r w:rsidRPr="002F58F9">
        <w:rPr>
          <w:highlight w:val="green"/>
          <w:u w:val="single"/>
        </w:rPr>
        <w:t xml:space="preserve"> and </w:t>
      </w:r>
      <w:r w:rsidRPr="00CD7569">
        <w:rPr>
          <w:u w:val="single"/>
        </w:rPr>
        <w:t xml:space="preserve">hitherto </w:t>
      </w:r>
      <w:r w:rsidRPr="002F58F9">
        <w:rPr>
          <w:highlight w:val="green"/>
          <w:u w:val="single"/>
        </w:rPr>
        <w:t xml:space="preserve">unappreciated role in </w:t>
      </w:r>
      <w:r w:rsidRPr="00CD7569">
        <w:rPr>
          <w:u w:val="single"/>
        </w:rPr>
        <w:t xml:space="preserve">this global migrant </w:t>
      </w:r>
      <w:r w:rsidRPr="002F58F9">
        <w:rPr>
          <w:highlight w:val="green"/>
          <w:u w:val="single"/>
        </w:rPr>
        <w:t>labor system’s early development</w:t>
      </w:r>
      <w:r w:rsidRPr="00CD7569">
        <w:rPr>
          <w:sz w:val="16"/>
        </w:rPr>
        <w:t>.</w:t>
      </w:r>
    </w:p>
    <w:p w14:paraId="2D18A028" w14:textId="77777777" w:rsidR="00A00F28" w:rsidRPr="00CD7569" w:rsidRDefault="00A00F28" w:rsidP="00A00F28">
      <w:pPr>
        <w:ind w:left="720"/>
      </w:pPr>
    </w:p>
    <w:p w14:paraId="24C4E5DD" w14:textId="77777777" w:rsidR="00A00F28" w:rsidRPr="00CD7569" w:rsidRDefault="00A00F28" w:rsidP="00A00F28">
      <w:pPr>
        <w:pStyle w:val="Heading4"/>
      </w:pPr>
      <w:r w:rsidRPr="00CD7569">
        <w:t xml:space="preserve">The alternative is a </w:t>
      </w:r>
      <w:r w:rsidRPr="00CD7569">
        <w:rPr>
          <w:u w:val="single"/>
        </w:rPr>
        <w:t>global systems paradigm</w:t>
      </w:r>
      <w:r w:rsidRPr="00CD7569">
        <w:t xml:space="preserve"> instead of an Atlantic-centric slavery paradigm. The AC imposes rigid, analytical blinders that prevent generating a fuller understanding of African diaspora </w:t>
      </w:r>
    </w:p>
    <w:p w14:paraId="30B32621" w14:textId="77777777" w:rsidR="00A00F28" w:rsidRPr="00CD7569" w:rsidRDefault="00A00F28" w:rsidP="00A00F28">
      <w:pPr>
        <w:rPr>
          <w:rStyle w:val="Style13ptBold"/>
        </w:rPr>
      </w:pPr>
      <w:r w:rsidRPr="00CD7569">
        <w:rPr>
          <w:rStyle w:val="Style13ptBold"/>
        </w:rPr>
        <w:t>Allen, PhD, 14</w:t>
      </w:r>
    </w:p>
    <w:p w14:paraId="63CA8778" w14:textId="77777777" w:rsidR="00A00F28" w:rsidRPr="00CD7569" w:rsidRDefault="00A00F28" w:rsidP="00A00F28">
      <w:pPr>
        <w:rPr>
          <w:sz w:val="16"/>
        </w:rPr>
      </w:pPr>
      <w:r w:rsidRPr="00CD7569">
        <w:rPr>
          <w:sz w:val="16"/>
        </w:rPr>
        <w:t>(Richard B., History@Farmingham State, Slaves, Convicts, Abolitionism and the Global Origins of the Post-Emancipation Indentured Labor System, Slavery &amp; Abolition, 2014 Vol. 35, No. 2, 328–348, http://dx.doi.org/10.1080/0144039X.2013.870789 http://piketty.pse.ens.fr/files/Allen2014.pdf)</w:t>
      </w:r>
    </w:p>
    <w:p w14:paraId="32460383" w14:textId="2341811E" w:rsidR="00A00F28" w:rsidRPr="00A00F28" w:rsidRDefault="00A00F28" w:rsidP="00A00F28">
      <w:r w:rsidRPr="00CD7569">
        <w:rPr>
          <w:sz w:val="16"/>
        </w:rPr>
        <w:t xml:space="preserve">In his excellent survey of indentured labor in the age of imperialism, David </w:t>
      </w:r>
      <w:r w:rsidRPr="00CD7569">
        <w:rPr>
          <w:u w:val="single"/>
        </w:rPr>
        <w:t xml:space="preserve">Northrup emphasized </w:t>
      </w:r>
      <w:r w:rsidRPr="002F58F9">
        <w:rPr>
          <w:highlight w:val="green"/>
          <w:u w:val="single"/>
        </w:rPr>
        <w:t xml:space="preserve">the need to view the movement of millions of indentured workers throughout </w:t>
      </w:r>
      <w:r w:rsidRPr="00CD7569">
        <w:rPr>
          <w:u w:val="single"/>
        </w:rPr>
        <w:t xml:space="preserve">and beyond the </w:t>
      </w:r>
      <w:r w:rsidRPr="002F58F9">
        <w:rPr>
          <w:highlight w:val="green"/>
          <w:u w:val="single"/>
        </w:rPr>
        <w:t xml:space="preserve">colonial </w:t>
      </w:r>
      <w:r w:rsidRPr="00CD7569">
        <w:rPr>
          <w:u w:val="single"/>
        </w:rPr>
        <w:t xml:space="preserve">plantation </w:t>
      </w:r>
      <w:r w:rsidRPr="002F58F9">
        <w:rPr>
          <w:highlight w:val="green"/>
          <w:u w:val="single"/>
        </w:rPr>
        <w:t>world</w:t>
      </w:r>
      <w:r w:rsidRPr="00CD7569">
        <w:rPr>
          <w:sz w:val="16"/>
        </w:rPr>
        <w:t xml:space="preserve"> not only in the context of its times, but </w:t>
      </w:r>
      <w:r w:rsidRPr="00CD7569">
        <w:rPr>
          <w:b/>
          <w:u w:val="single"/>
        </w:rPr>
        <w:t xml:space="preserve">also </w:t>
      </w:r>
      <w:r w:rsidRPr="002F58F9">
        <w:rPr>
          <w:b/>
          <w:highlight w:val="green"/>
          <w:u w:val="single"/>
        </w:rPr>
        <w:t>as a global system</w:t>
      </w:r>
      <w:r w:rsidRPr="002F58F9">
        <w:rPr>
          <w:sz w:val="16"/>
          <w:highlight w:val="green"/>
        </w:rPr>
        <w:t xml:space="preserve"> </w:t>
      </w:r>
      <w:r w:rsidRPr="00CD7569">
        <w:rPr>
          <w:sz w:val="16"/>
        </w:rPr>
        <w:t xml:space="preserve">that invites comparison with the great European migrations of the day and age.93 Even a cursory survey of published scholarship since the appearance of Northrup’s book almost 20 years ago reveals, however, that </w:t>
      </w:r>
      <w:r w:rsidRPr="002F58F9">
        <w:rPr>
          <w:highlight w:val="green"/>
          <w:u w:val="single"/>
        </w:rPr>
        <w:t xml:space="preserve">indentured labor studies remain hobbled by a </w:t>
      </w:r>
      <w:r w:rsidRPr="002F58F9">
        <w:rPr>
          <w:b/>
          <w:highlight w:val="green"/>
          <w:u w:val="single"/>
        </w:rPr>
        <w:t>failure</w:t>
      </w:r>
      <w:r w:rsidRPr="002F58F9">
        <w:rPr>
          <w:highlight w:val="green"/>
          <w:u w:val="single"/>
        </w:rPr>
        <w:t xml:space="preserve"> to examine </w:t>
      </w:r>
      <w:r w:rsidRPr="00CD7569">
        <w:rPr>
          <w:u w:val="single"/>
        </w:rPr>
        <w:t xml:space="preserve">the indentured </w:t>
      </w:r>
      <w:r w:rsidRPr="002F58F9">
        <w:rPr>
          <w:highlight w:val="green"/>
          <w:u w:val="single"/>
        </w:rPr>
        <w:t xml:space="preserve">experience in </w:t>
      </w:r>
      <w:r w:rsidRPr="00CD7569">
        <w:rPr>
          <w:u w:val="single"/>
        </w:rPr>
        <w:t xml:space="preserve">well-developed local, regional, </w:t>
      </w:r>
      <w:r w:rsidRPr="002F58F9">
        <w:rPr>
          <w:highlight w:val="green"/>
          <w:u w:val="single"/>
        </w:rPr>
        <w:t>global and</w:t>
      </w:r>
      <w:r w:rsidRPr="00CD7569">
        <w:rPr>
          <w:u w:val="single"/>
        </w:rPr>
        <w:t xml:space="preserve"> </w:t>
      </w:r>
      <w:r w:rsidRPr="002F58F9">
        <w:rPr>
          <w:highlight w:val="green"/>
          <w:u w:val="single"/>
        </w:rPr>
        <w:t>comparative contexts</w:t>
      </w:r>
      <w:r w:rsidRPr="00CD7569">
        <w:rPr>
          <w:u w:val="single"/>
        </w:rPr>
        <w:t>. This historiographical inertia may be traced to</w:t>
      </w:r>
      <w:r w:rsidRPr="00CD7569">
        <w:rPr>
          <w:sz w:val="16"/>
        </w:rPr>
        <w:t xml:space="preserve"> various factors: </w:t>
      </w:r>
      <w:r w:rsidRPr="00CD7569">
        <w:rPr>
          <w:u w:val="single"/>
        </w:rPr>
        <w:t>the continuing dominance of the</w:t>
      </w:r>
      <w:r w:rsidRPr="00CD7569">
        <w:rPr>
          <w:sz w:val="16"/>
        </w:rPr>
        <w:t xml:space="preserve"> Tinkerian ‘new system of </w:t>
      </w:r>
      <w:r w:rsidRPr="002F58F9">
        <w:rPr>
          <w:b/>
          <w:highlight w:val="green"/>
          <w:u w:val="single"/>
        </w:rPr>
        <w:t>slavery’ paradigm</w:t>
      </w:r>
      <w:r w:rsidRPr="002F58F9">
        <w:rPr>
          <w:highlight w:val="green"/>
          <w:u w:val="single"/>
        </w:rPr>
        <w:t xml:space="preserve"> in both </w:t>
      </w:r>
      <w:r w:rsidRPr="002F58F9">
        <w:rPr>
          <w:b/>
          <w:highlight w:val="green"/>
          <w:u w:val="single"/>
        </w:rPr>
        <w:t>scholarly and public discourse</w:t>
      </w:r>
      <w:r w:rsidRPr="00CD7569">
        <w:rPr>
          <w:sz w:val="16"/>
        </w:rPr>
        <w:t xml:space="preserve"> about indentured labor</w:t>
      </w:r>
      <w:r w:rsidRPr="00CD7569">
        <w:rPr>
          <w:u w:val="single"/>
        </w:rPr>
        <w:t xml:space="preserve">; a </w:t>
      </w:r>
      <w:r w:rsidRPr="002F58F9">
        <w:rPr>
          <w:highlight w:val="green"/>
          <w:u w:val="single"/>
        </w:rPr>
        <w:t>corresponding propensity to view this system’</w:t>
      </w:r>
      <w:r w:rsidRPr="00CD7569">
        <w:rPr>
          <w:u w:val="single"/>
        </w:rPr>
        <w:t xml:space="preserve">s origins largely, if not exclusively, </w:t>
      </w:r>
      <w:r w:rsidRPr="002F58F9">
        <w:rPr>
          <w:highlight w:val="green"/>
          <w:u w:val="single"/>
        </w:rPr>
        <w:t>through</w:t>
      </w:r>
      <w:r w:rsidRPr="00CD7569">
        <w:rPr>
          <w:u w:val="single"/>
        </w:rPr>
        <w:t xml:space="preserve"> the prism of </w:t>
      </w:r>
      <w:r w:rsidRPr="00CD7569">
        <w:rPr>
          <w:sz w:val="16"/>
        </w:rPr>
        <w:t>an</w:t>
      </w:r>
      <w:r w:rsidRPr="00CD7569">
        <w:rPr>
          <w:u w:val="single"/>
        </w:rPr>
        <w:t xml:space="preserve"> </w:t>
      </w:r>
      <w:r w:rsidRPr="002F58F9">
        <w:rPr>
          <w:b/>
          <w:highlight w:val="green"/>
          <w:u w:val="single"/>
        </w:rPr>
        <w:t>Atlantic-centric</w:t>
      </w:r>
      <w:r w:rsidRPr="00CD7569">
        <w:rPr>
          <w:sz w:val="16"/>
        </w:rPr>
        <w:t xml:space="preserve"> abolitionism in which the 1834 emancipation of </w:t>
      </w:r>
      <w:r w:rsidRPr="00CD7569">
        <w:rPr>
          <w:u w:val="single"/>
        </w:rPr>
        <w:t>slaves</w:t>
      </w:r>
      <w:r w:rsidRPr="00CD7569">
        <w:rPr>
          <w:sz w:val="16"/>
        </w:rPr>
        <w:t xml:space="preserve"> in the British Empire has acquired iconic status; and an Indo-centrism that distracts attention from or obscures work on other indentured populations. Northrup’s comments about the origins of the indentured labor trade echo these historiographical preoccupations: Despite the existence of a few earlier experiments, it is fair to say that </w:t>
      </w:r>
      <w:r w:rsidRPr="00CD7569">
        <w:rPr>
          <w:u w:val="single"/>
        </w:rPr>
        <w:t xml:space="preserve">the new </w:t>
      </w:r>
      <w:r w:rsidRPr="00CD7569">
        <w:rPr>
          <w:b/>
          <w:u w:val="single"/>
        </w:rPr>
        <w:t>indentured labor trade arose</w:t>
      </w:r>
      <w:r w:rsidRPr="00CD7569">
        <w:rPr>
          <w:u w:val="single"/>
        </w:rPr>
        <w:t xml:space="preserve"> in direct response to the abolition of slavery in the colonies</w:t>
      </w:r>
      <w:r w:rsidRPr="00CD7569">
        <w:rPr>
          <w:sz w:val="16"/>
        </w:rPr>
        <w:t xml:space="preserve"> of Great Britain in the 1830s and to its subsequent abolition or decline in French, Dutch, and Spanish colonies.94 </w:t>
      </w:r>
      <w:r w:rsidRPr="00CD7569">
        <w:rPr>
          <w:u w:val="single"/>
        </w:rPr>
        <w:t xml:space="preserve">Recent research on </w:t>
      </w:r>
      <w:r w:rsidRPr="00CD7569">
        <w:rPr>
          <w:sz w:val="16"/>
        </w:rPr>
        <w:t xml:space="preserve">free and forced labor migration in </w:t>
      </w:r>
      <w:r w:rsidRPr="00CD7569">
        <w:rPr>
          <w:u w:val="single"/>
        </w:rPr>
        <w:t>the Indian Ocean reveals that the early experiments to which Northrup referred were, however, neither few in number nor marginally important to understanding the indentured labor system’s origins and subsequent development</w:t>
      </w:r>
      <w:r w:rsidRPr="00CD7569">
        <w:rPr>
          <w:sz w:val="16"/>
        </w:rPr>
        <w:t xml:space="preserve">. This research highlights, moreover, that </w:t>
      </w:r>
      <w:r w:rsidRPr="00CD7569">
        <w:rPr>
          <w:u w:val="single"/>
        </w:rPr>
        <w:t xml:space="preserve">these experiments occurred in a truly </w:t>
      </w:r>
      <w:r w:rsidRPr="00CD7569">
        <w:rPr>
          <w:b/>
          <w:u w:val="single"/>
        </w:rPr>
        <w:t>global setting</w:t>
      </w:r>
      <w:r w:rsidRPr="00CD7569">
        <w:rPr>
          <w:u w:val="single"/>
        </w:rPr>
        <w:t xml:space="preserve"> that stretched from the Caribbean to the South Atlantic and across the Indian Ocean to Southeast Asia and China</w:t>
      </w:r>
      <w:r w:rsidRPr="00CD7569">
        <w:rPr>
          <w:sz w:val="16"/>
        </w:rPr>
        <w:t xml:space="preserve">. That this was so should come as no surprise given recent scholarship on the trans-imperial movement of ideas, personnel and news with the British Empire, especially during the late eighteenth and nineteenth centuries.95 As P.J. Marshall has trenchantly observed, if there were significant differences between the British experience in the Atlantic and Indian Ocean worlds, there were also significant similarities between these two components of a single imperial entity.96 Compelling work on the impact that public knowledge about and perceptions of empire had on British politics and identity underscores this point.97 So do astute assessments of the limitations inherent in oceanic basin approaches to studying labor migration and maritime history.98 Insights provided by the emerging field of global labor history, including case studies such as Jan Lucassen’s examination of the VOC’s role in </w:t>
      </w:r>
      <w:r w:rsidRPr="00CD7569">
        <w:rPr>
          <w:u w:val="single"/>
        </w:rPr>
        <w:t xml:space="preserve">the </w:t>
      </w:r>
      <w:r w:rsidRPr="002F58F9">
        <w:rPr>
          <w:highlight w:val="green"/>
          <w:u w:val="single"/>
        </w:rPr>
        <w:t xml:space="preserve">emergence of an international labor market </w:t>
      </w:r>
      <w:r w:rsidRPr="00CD7569">
        <w:rPr>
          <w:u w:val="single"/>
        </w:rPr>
        <w:t xml:space="preserve">which connected Europe with southern Africa and South and Southeast Asia, further </w:t>
      </w:r>
      <w:r w:rsidRPr="002F58F9">
        <w:rPr>
          <w:highlight w:val="green"/>
          <w:u w:val="single"/>
        </w:rPr>
        <w:t xml:space="preserve">illustrate the need for indentured labor historians to transcend the conceptual parochialism that inhibits the development of a </w:t>
      </w:r>
      <w:r w:rsidRPr="002F58F9">
        <w:rPr>
          <w:b/>
          <w:highlight w:val="green"/>
          <w:u w:val="single"/>
        </w:rPr>
        <w:t xml:space="preserve">much fuller understanding </w:t>
      </w:r>
      <w:r w:rsidRPr="00CD7569">
        <w:rPr>
          <w:b/>
          <w:u w:val="single"/>
        </w:rPr>
        <w:t>of this</w:t>
      </w:r>
      <w:r w:rsidRPr="00CD7569">
        <w:rPr>
          <w:sz w:val="16"/>
        </w:rPr>
        <w:t xml:space="preserve"> post-emancipation </w:t>
      </w:r>
      <w:r w:rsidRPr="002F58F9">
        <w:rPr>
          <w:b/>
          <w:highlight w:val="green"/>
          <w:u w:val="single"/>
        </w:rPr>
        <w:t>labor system in all of its complexity</w:t>
      </w:r>
      <w:r w:rsidRPr="00CD7569">
        <w:rPr>
          <w:sz w:val="16"/>
        </w:rPr>
        <w:t>.99 Th</w:t>
      </w:r>
      <w:r w:rsidRPr="00CD7569">
        <w:rPr>
          <w:u w:val="single"/>
        </w:rPr>
        <w:t xml:space="preserve">e </w:t>
      </w:r>
      <w:r w:rsidRPr="002F58F9">
        <w:rPr>
          <w:highlight w:val="green"/>
          <w:u w:val="single"/>
        </w:rPr>
        <w:t>challenge</w:t>
      </w:r>
      <w:r w:rsidRPr="00CD7569">
        <w:rPr>
          <w:sz w:val="16"/>
        </w:rPr>
        <w:t xml:space="preserve"> before </w:t>
      </w:r>
      <w:r w:rsidRPr="002F58F9">
        <w:rPr>
          <w:sz w:val="16"/>
          <w:highlight w:val="green"/>
        </w:rPr>
        <w:t xml:space="preserve">us </w:t>
      </w:r>
      <w:r w:rsidRPr="002F58F9">
        <w:rPr>
          <w:highlight w:val="green"/>
          <w:u w:val="single"/>
        </w:rPr>
        <w:t>is</w:t>
      </w:r>
      <w:r w:rsidRPr="002F58F9">
        <w:rPr>
          <w:sz w:val="16"/>
          <w:highlight w:val="green"/>
        </w:rPr>
        <w:t xml:space="preserve">, </w:t>
      </w:r>
      <w:r w:rsidRPr="00CD7569">
        <w:rPr>
          <w:sz w:val="16"/>
        </w:rPr>
        <w:t xml:space="preserve">accordingly, </w:t>
      </w:r>
      <w:r w:rsidRPr="002F58F9">
        <w:rPr>
          <w:highlight w:val="green"/>
          <w:u w:val="single"/>
        </w:rPr>
        <w:t xml:space="preserve">to </w:t>
      </w:r>
      <w:r w:rsidRPr="002F58F9">
        <w:rPr>
          <w:b/>
          <w:highlight w:val="green"/>
          <w:u w:val="single"/>
        </w:rPr>
        <w:t>probe much more deeply and perceptively</w:t>
      </w:r>
      <w:r w:rsidRPr="002F58F9">
        <w:rPr>
          <w:highlight w:val="green"/>
          <w:u w:val="single"/>
        </w:rPr>
        <w:t xml:space="preserve"> </w:t>
      </w:r>
      <w:r w:rsidRPr="00CD7569">
        <w:rPr>
          <w:u w:val="single"/>
        </w:rPr>
        <w:t>into the ways in which the complex dialog within and between these oceanic worlds shaped the nature and dynamics of a global migrant labor system, the legacy of which continues to resonate in our own day and age</w:t>
      </w:r>
      <w:r w:rsidRPr="00CD7569">
        <w:rPr>
          <w:sz w:val="16"/>
        </w:rPr>
        <w:t>.</w:t>
      </w:r>
    </w:p>
    <w:p w14:paraId="57C4191E" w14:textId="2BF9B1F8" w:rsidR="00A00F28" w:rsidRDefault="00A00F28" w:rsidP="00A00F28">
      <w:pPr>
        <w:pStyle w:val="Heading2"/>
      </w:pPr>
      <w:r>
        <w:t xml:space="preserve">Case </w:t>
      </w:r>
    </w:p>
    <w:p w14:paraId="364E5513" w14:textId="63E05A3D" w:rsidR="004E0FF6" w:rsidRDefault="004E0FF6" w:rsidP="00A00F28">
      <w:pPr>
        <w:pStyle w:val="Heading3"/>
      </w:pPr>
      <w:r>
        <w:t>NC – AT: Disclosure</w:t>
      </w:r>
    </w:p>
    <w:p w14:paraId="1D325B4F" w14:textId="606AC5B3" w:rsidR="004E0FF6" w:rsidRPr="004E0FF6" w:rsidRDefault="004E0FF6" w:rsidP="004E0FF6">
      <w:pPr>
        <w:pStyle w:val="Heading4"/>
      </w:pPr>
      <w:r>
        <w:t xml:space="preserve">The judges don’t have jurisdiction to not vote for disclosure theory – doing so can get you kicked out of the tournament – </w:t>
      </w:r>
      <w:r w:rsidR="005C0D65">
        <w:t>it’s just a rule</w:t>
      </w:r>
      <w:r>
        <w:t>.</w:t>
      </w:r>
    </w:p>
    <w:p w14:paraId="2658DD98" w14:textId="77777777" w:rsidR="004E0FF6" w:rsidRPr="004E0FF6" w:rsidRDefault="004E0FF6" w:rsidP="004E0FF6"/>
    <w:p w14:paraId="48DCFE2A" w14:textId="118DE759" w:rsidR="004E0FF6" w:rsidRPr="004E0FF6" w:rsidRDefault="004E0FF6" w:rsidP="005C0D65">
      <w:pPr>
        <w:pStyle w:val="Heading4"/>
      </w:pPr>
      <w:r>
        <w:t>These are tournament rules written by a very prominent – perhaps the most prominent – black coach in the country. They are decidedly not antiblack – and I’m sorry that you thought they were – every other black student did this as well.</w:t>
      </w:r>
    </w:p>
    <w:p w14:paraId="26660210" w14:textId="77777777" w:rsidR="00C66D6F" w:rsidRDefault="00C66D6F" w:rsidP="00C66D6F">
      <w:pPr>
        <w:pStyle w:val="Heading3"/>
      </w:pPr>
      <w:r>
        <w:t>AT: ROTJ</w:t>
      </w:r>
    </w:p>
    <w:p w14:paraId="3269FA07" w14:textId="77777777" w:rsidR="00C66D6F" w:rsidRDefault="00C66D6F" w:rsidP="00C66D6F">
      <w:pPr>
        <w:pStyle w:val="Heading4"/>
      </w:pPr>
      <w:r w:rsidRPr="00A25C18">
        <w:t xml:space="preserve">No Arbitrary roles of the </w:t>
      </w:r>
      <w:r>
        <w:t>judge or ballot –</w:t>
      </w:r>
      <w:r w:rsidRPr="00A25C18">
        <w:t xml:space="preserve"> the judge should vote for the side that produces the best material consequences. Anything else moots </w:t>
      </w:r>
      <w:r>
        <w:t>the NC</w:t>
      </w:r>
      <w:r w:rsidRPr="00A25C18">
        <w:t xml:space="preserve"> and lets the </w:t>
      </w:r>
      <w:r>
        <w:t>aff</w:t>
      </w:r>
      <w:r w:rsidRPr="00A25C18">
        <w:t xml:space="preserve"> choose a self-serving starting point for discussion. </w:t>
      </w:r>
    </w:p>
    <w:p w14:paraId="37B425DB" w14:textId="7EB71CA6" w:rsidR="00A00F28" w:rsidRDefault="00A00F28" w:rsidP="00A00F28">
      <w:pPr>
        <w:pStyle w:val="Heading3"/>
      </w:pPr>
      <w:r>
        <w:t>NC – AT: Pessimism</w:t>
      </w:r>
    </w:p>
    <w:p w14:paraId="042552B3" w14:textId="77777777" w:rsidR="00A00F28" w:rsidRPr="003B49B2" w:rsidRDefault="00A00F28" w:rsidP="00A00F28">
      <w:pPr>
        <w:pStyle w:val="Heading4"/>
        <w:rPr>
          <w:rFonts w:cs="Arial"/>
        </w:rPr>
      </w:pPr>
      <w:bookmarkStart w:id="0" w:name="_Hlk20651846"/>
      <w:bookmarkStart w:id="1" w:name="_Hlk23648530"/>
      <w:r w:rsidRPr="003B49B2">
        <w:rPr>
          <w:rFonts w:cs="Arial"/>
        </w:rPr>
        <w:t xml:space="preserve">Antiblackness isn’t </w:t>
      </w:r>
      <w:r w:rsidRPr="003B49B2">
        <w:rPr>
          <w:rFonts w:cs="Arial"/>
          <w:u w:val="single"/>
        </w:rPr>
        <w:t>fatalistic</w:t>
      </w:r>
      <w:r w:rsidRPr="003B49B2">
        <w:rPr>
          <w:rFonts w:cs="Arial"/>
        </w:rPr>
        <w:t xml:space="preserve"> or </w:t>
      </w:r>
      <w:r w:rsidRPr="003B49B2">
        <w:rPr>
          <w:rFonts w:cs="Arial"/>
          <w:u w:val="single"/>
        </w:rPr>
        <w:t>ontologically rigid</w:t>
      </w:r>
      <w:r w:rsidRPr="003B49B2">
        <w:rPr>
          <w:rFonts w:cs="Arial"/>
        </w:rPr>
        <w:t xml:space="preserve">---their heuristic cements </w:t>
      </w:r>
      <w:r w:rsidRPr="003B49B2">
        <w:rPr>
          <w:rFonts w:cs="Arial"/>
          <w:u w:val="single"/>
        </w:rPr>
        <w:t>nihilism</w:t>
      </w:r>
      <w:r w:rsidRPr="003B49B2">
        <w:rPr>
          <w:rFonts w:cs="Arial"/>
        </w:rPr>
        <w:t xml:space="preserve"> and destroys the </w:t>
      </w:r>
      <w:r w:rsidRPr="003B49B2">
        <w:rPr>
          <w:rFonts w:cs="Arial"/>
          <w:u w:val="single"/>
        </w:rPr>
        <w:t>possibility</w:t>
      </w:r>
      <w:r w:rsidRPr="003B49B2">
        <w:rPr>
          <w:rFonts w:cs="Arial"/>
        </w:rPr>
        <w:t xml:space="preserve"> for political participation---that process </w:t>
      </w:r>
      <w:r w:rsidRPr="003B49B2">
        <w:rPr>
          <w:rFonts w:cs="Arial"/>
          <w:u w:val="single"/>
        </w:rPr>
        <w:t>alone</w:t>
      </w:r>
      <w:r w:rsidRPr="003B49B2">
        <w:rPr>
          <w:rFonts w:cs="Arial"/>
        </w:rPr>
        <w:t xml:space="preserve"> cements the </w:t>
      </w:r>
      <w:r w:rsidRPr="003B49B2">
        <w:rPr>
          <w:rFonts w:cs="Arial"/>
          <w:u w:val="single"/>
        </w:rPr>
        <w:t>worst excesses</w:t>
      </w:r>
      <w:r w:rsidRPr="003B49B2">
        <w:rPr>
          <w:rFonts w:cs="Arial"/>
        </w:rPr>
        <w:t xml:space="preserve"> of racial violence </w:t>
      </w:r>
    </w:p>
    <w:p w14:paraId="26E24D0F" w14:textId="77777777" w:rsidR="00A00F28" w:rsidRPr="003B49B2" w:rsidRDefault="00A00F28" w:rsidP="00A00F28">
      <w:r w:rsidRPr="003B49B2">
        <w:rPr>
          <w:rStyle w:val="Style13ptBold"/>
        </w:rPr>
        <w:t>Spillers 18</w:t>
      </w:r>
      <w:r w:rsidRPr="003B49B2">
        <w:t xml:space="preserve"> [Hortense J. Spillers is the Gertrude Conaway Vanderbilt Professor of English at Vanderbilt University. Since receiving her Ph.D. from Brandeis, she has taught at Wellesley College, Haverford College, Emory, and Cornell Universities. She has also served as a guest professor in the Program in Literature at Duke University during academic year 2002-03 and for two consecutive years during tri-semester terms at the John F. Kennedy Center for North American Studies at the Free University in Berlin, Germany, 2000 and 2001. 8/30. "Or Else…" https://alinejournal.com/convergence/or-else/]</w:t>
      </w:r>
    </w:p>
    <w:p w14:paraId="52B2FC7C" w14:textId="77777777" w:rsidR="00A00F28" w:rsidRPr="00C36A3D" w:rsidRDefault="00A00F28" w:rsidP="00A00F28">
      <w:pPr>
        <w:rPr>
          <w:sz w:val="14"/>
        </w:rPr>
      </w:pPr>
      <w:r w:rsidRPr="003B49B2">
        <w:rPr>
          <w:rStyle w:val="StyleUnderline"/>
        </w:rPr>
        <w:t>Ironically</w:t>
      </w:r>
      <w:r w:rsidRPr="00C36A3D">
        <w:rPr>
          <w:sz w:val="14"/>
        </w:rPr>
        <w:t xml:space="preserve">, however twisted a standard of measure, </w:t>
      </w:r>
      <w:r w:rsidRPr="00884AAE">
        <w:rPr>
          <w:rStyle w:val="StyleUnderline"/>
          <w:highlight w:val="green"/>
        </w:rPr>
        <w:t>we</w:t>
      </w:r>
      <w:r w:rsidRPr="003B49B2">
        <w:rPr>
          <w:rStyle w:val="StyleUnderline"/>
        </w:rPr>
        <w:t xml:space="preserve"> might </w:t>
      </w:r>
      <w:r w:rsidRPr="00884AAE">
        <w:rPr>
          <w:rStyle w:val="StyleUnderline"/>
          <w:highlight w:val="green"/>
        </w:rPr>
        <w:t xml:space="preserve">gauge </w:t>
      </w:r>
      <w:r w:rsidRPr="00884AAE">
        <w:rPr>
          <w:rStyle w:val="Emphasis"/>
          <w:highlight w:val="green"/>
        </w:rPr>
        <w:t>how far we’ve come</w:t>
      </w:r>
      <w:r w:rsidRPr="00884AAE">
        <w:rPr>
          <w:rStyle w:val="StyleUnderline"/>
          <w:highlight w:val="green"/>
        </w:rPr>
        <w:t xml:space="preserve"> by</w:t>
      </w:r>
      <w:r w:rsidRPr="003B49B2">
        <w:rPr>
          <w:rStyle w:val="StyleUnderline"/>
        </w:rPr>
        <w:t xml:space="preserve"> the degree of </w:t>
      </w:r>
      <w:r w:rsidRPr="00884AAE">
        <w:rPr>
          <w:rStyle w:val="Emphasis"/>
          <w:highlight w:val="green"/>
        </w:rPr>
        <w:t>doubt</w:t>
      </w:r>
      <w:r w:rsidRPr="003B49B2">
        <w:rPr>
          <w:rStyle w:val="StyleUnderline"/>
        </w:rPr>
        <w:t xml:space="preserve"> expressible </w:t>
      </w:r>
      <w:r w:rsidRPr="00884AAE">
        <w:rPr>
          <w:rStyle w:val="StyleUnderline"/>
          <w:highlight w:val="green"/>
        </w:rPr>
        <w:t>toward</w:t>
      </w:r>
      <w:r w:rsidRPr="003B49B2">
        <w:rPr>
          <w:rStyle w:val="StyleUnderline"/>
        </w:rPr>
        <w:t xml:space="preserve"> the</w:t>
      </w:r>
      <w:r w:rsidRPr="00C36A3D">
        <w:rPr>
          <w:sz w:val="14"/>
        </w:rPr>
        <w:t xml:space="preserve"> </w:t>
      </w:r>
      <w:r w:rsidRPr="00884AAE">
        <w:rPr>
          <w:rStyle w:val="Emphasis"/>
          <w:highlight w:val="green"/>
        </w:rPr>
        <w:t>efficacy of</w:t>
      </w:r>
      <w:r w:rsidRPr="003B49B2">
        <w:rPr>
          <w:rStyle w:val="Emphasis"/>
        </w:rPr>
        <w:t xml:space="preserve"> voter registration</w:t>
      </w:r>
      <w:r w:rsidRPr="00C36A3D">
        <w:rPr>
          <w:sz w:val="14"/>
        </w:rPr>
        <w:t xml:space="preserve"> </w:t>
      </w:r>
      <w:r w:rsidRPr="003B49B2">
        <w:rPr>
          <w:rStyle w:val="StyleUnderline"/>
        </w:rPr>
        <w:t xml:space="preserve">and </w:t>
      </w:r>
      <w:r w:rsidRPr="00884AAE">
        <w:rPr>
          <w:rStyle w:val="Emphasis"/>
          <w:highlight w:val="green"/>
        </w:rPr>
        <w:t>electoral politics</w:t>
      </w:r>
      <w:r w:rsidRPr="003B49B2">
        <w:rPr>
          <w:rStyle w:val="StyleUnderline"/>
        </w:rPr>
        <w:t>, as have a couple of my fellow writers in this issue</w:t>
      </w:r>
      <w:r w:rsidRPr="00C36A3D">
        <w:rPr>
          <w:sz w:val="14"/>
        </w:rPr>
        <w:t xml:space="preserve">. Even though </w:t>
      </w:r>
      <w:r w:rsidRPr="00884AAE">
        <w:rPr>
          <w:rStyle w:val="StyleUnderline"/>
          <w:highlight w:val="green"/>
        </w:rPr>
        <w:t>I regard this</w:t>
      </w:r>
      <w:r w:rsidRPr="003B49B2">
        <w:rPr>
          <w:rStyle w:val="StyleUnderline"/>
        </w:rPr>
        <w:t xml:space="preserve"> argumentative </w:t>
      </w:r>
      <w:r w:rsidRPr="00884AAE">
        <w:rPr>
          <w:rStyle w:val="Emphasis"/>
          <w:highlight w:val="green"/>
        </w:rPr>
        <w:t>posture</w:t>
      </w:r>
      <w:r w:rsidRPr="00C36A3D">
        <w:rPr>
          <w:sz w:val="14"/>
          <w:highlight w:val="green"/>
        </w:rPr>
        <w:t xml:space="preserve"> </w:t>
      </w:r>
      <w:r w:rsidRPr="00884AAE">
        <w:rPr>
          <w:rStyle w:val="StyleUnderline"/>
          <w:highlight w:val="green"/>
        </w:rPr>
        <w:t xml:space="preserve">as a </w:t>
      </w:r>
      <w:r w:rsidRPr="00884AAE">
        <w:rPr>
          <w:rStyle w:val="Emphasis"/>
          <w:highlight w:val="green"/>
        </w:rPr>
        <w:t>strategic error</w:t>
      </w:r>
      <w:r w:rsidRPr="00884AAE">
        <w:rPr>
          <w:rStyle w:val="StyleUnderline"/>
          <w:highlight w:val="green"/>
        </w:rPr>
        <w:t xml:space="preserve"> of</w:t>
      </w:r>
      <w:r w:rsidRPr="003B49B2">
        <w:rPr>
          <w:rStyle w:val="StyleUnderline"/>
        </w:rPr>
        <w:t xml:space="preserve"> </w:t>
      </w:r>
      <w:r w:rsidRPr="003B49B2">
        <w:rPr>
          <w:rStyle w:val="Emphasis"/>
        </w:rPr>
        <w:t>near-</w:t>
      </w:r>
      <w:r w:rsidRPr="00884AAE">
        <w:rPr>
          <w:rStyle w:val="Emphasis"/>
          <w:highlight w:val="green"/>
        </w:rPr>
        <w:t>fatal proportions</w:t>
      </w:r>
      <w:r w:rsidRPr="00C36A3D">
        <w:rPr>
          <w:sz w:val="14"/>
        </w:rPr>
        <w:t xml:space="preserve">, I think I understand how we got here: basically, there are two related, but contrastive, founding propositions on black life and thought in modernity that critics have consistently elaborated since “time immemorial,” and by that, I mean the time that the student of history marks down as the beginning of her sense of crisis that initiates “blackness” in the Western context; as I understand it, </w:t>
      </w:r>
      <w:r w:rsidRPr="003B49B2">
        <w:rPr>
          <w:rStyle w:val="StyleUnderline"/>
        </w:rPr>
        <w:t xml:space="preserve">Afrocentric views, for instance, elide “blackness” and Africanity which concept is driven back into the ancient world so that transatlantic slavery—relatively recent in light of an ancient human past—is not the origin—or more precisely, the prime time— of black personality’s historical </w:t>
      </w:r>
      <w:r w:rsidRPr="003B49B2">
        <w:rPr>
          <w:rStyle w:val="Emphasis"/>
        </w:rPr>
        <w:t>identity</w:t>
      </w:r>
      <w:r w:rsidRPr="003B49B2">
        <w:rPr>
          <w:rStyle w:val="StyleUnderline"/>
        </w:rPr>
        <w:t xml:space="preserve">, but, rather, an </w:t>
      </w:r>
      <w:r w:rsidRPr="003B49B2">
        <w:rPr>
          <w:rStyle w:val="Emphasis"/>
        </w:rPr>
        <w:t>interruption of it</w:t>
      </w:r>
      <w:r w:rsidRPr="00C36A3D">
        <w:rPr>
          <w:sz w:val="14"/>
        </w:rPr>
        <w:t xml:space="preserve">. </w:t>
      </w:r>
      <w:r w:rsidRPr="003B49B2">
        <w:rPr>
          <w:rStyle w:val="StyleUnderline"/>
        </w:rPr>
        <w:t xml:space="preserve">The </w:t>
      </w:r>
      <w:r w:rsidRPr="003B49B2">
        <w:rPr>
          <w:rStyle w:val="Emphasis"/>
        </w:rPr>
        <w:t>diasporic</w:t>
      </w:r>
      <w:r w:rsidRPr="003B49B2">
        <w:rPr>
          <w:rStyle w:val="StyleUnderline"/>
        </w:rPr>
        <w:t>, or</w:t>
      </w:r>
      <w:r w:rsidRPr="00C36A3D">
        <w:rPr>
          <w:sz w:val="14"/>
        </w:rPr>
        <w:t xml:space="preserve"> (for lack of a better word) </w:t>
      </w:r>
      <w:r w:rsidRPr="003B49B2">
        <w:rPr>
          <w:rStyle w:val="StyleUnderline"/>
        </w:rPr>
        <w:t>creolized reading of blackness lends weight to the term itself, insofar as blackness on this view defines a new historical apprenticeship</w:t>
      </w:r>
      <w:r w:rsidRPr="00C36A3D">
        <w:rPr>
          <w:sz w:val="14"/>
        </w:rPr>
        <w:t xml:space="preserve">, kin to Africanness, </w:t>
      </w:r>
      <w:r w:rsidRPr="003B49B2">
        <w:rPr>
          <w:rStyle w:val="StyleUnderline"/>
        </w:rPr>
        <w:t>but distinct from it in its particular and stressful formation, instaurated by the trade</w:t>
      </w:r>
      <w:r w:rsidRPr="00C36A3D">
        <w:rPr>
          <w:sz w:val="14"/>
        </w:rPr>
        <w:t xml:space="preserve">. </w:t>
      </w:r>
      <w:r w:rsidRPr="003B49B2">
        <w:rPr>
          <w:rStyle w:val="StyleUnderline"/>
        </w:rPr>
        <w:t>One “</w:t>
      </w:r>
      <w:r w:rsidRPr="003B49B2">
        <w:rPr>
          <w:rStyle w:val="Emphasis"/>
        </w:rPr>
        <w:t>becomes” black</w:t>
      </w:r>
      <w:r w:rsidRPr="00C36A3D">
        <w:rPr>
          <w:sz w:val="14"/>
        </w:rPr>
        <w:t xml:space="preserve"> –neither a phylogeny nor an ontogeny—</w:t>
      </w:r>
      <w:r w:rsidRPr="003B49B2">
        <w:rPr>
          <w:rStyle w:val="StyleUnderline"/>
        </w:rPr>
        <w:t xml:space="preserve">by virtue of his/her </w:t>
      </w:r>
      <w:r w:rsidRPr="003B49B2">
        <w:rPr>
          <w:rStyle w:val="Emphasis"/>
        </w:rPr>
        <w:t>interpellation</w:t>
      </w:r>
      <w:r w:rsidRPr="003B49B2">
        <w:rPr>
          <w:rStyle w:val="StyleUnderline"/>
        </w:rPr>
        <w:t xml:space="preserve"> in total </w:t>
      </w:r>
      <w:r w:rsidRPr="003B49B2">
        <w:rPr>
          <w:rStyle w:val="Emphasis"/>
        </w:rPr>
        <w:t>Western Economy</w:t>
      </w:r>
      <w:r w:rsidRPr="00C36A3D">
        <w:rPr>
          <w:sz w:val="14"/>
        </w:rPr>
        <w:t xml:space="preserve">. </w:t>
      </w:r>
      <w:r w:rsidRPr="003B49B2">
        <w:rPr>
          <w:rStyle w:val="StyleUnderline"/>
        </w:rPr>
        <w:t>These portions of discursive content imply discrete spatiotemporal registers, as the putative subjects of each overlap, but are not entirely conformable</w:t>
      </w:r>
      <w:r w:rsidRPr="00C36A3D">
        <w:rPr>
          <w:sz w:val="14"/>
        </w:rPr>
        <w:t xml:space="preserve"> (even if they look exactly alike), </w:t>
      </w:r>
      <w:r w:rsidRPr="003B49B2">
        <w:rPr>
          <w:rStyle w:val="StyleUnderline"/>
        </w:rPr>
        <w:t xml:space="preserve">and </w:t>
      </w:r>
      <w:r w:rsidRPr="003B49B2">
        <w:rPr>
          <w:rStyle w:val="Emphasis"/>
        </w:rPr>
        <w:t>there’s the rub.</w:t>
      </w:r>
    </w:p>
    <w:p w14:paraId="378CF830" w14:textId="77777777" w:rsidR="00A00F28" w:rsidRPr="00C36A3D" w:rsidRDefault="00A00F28" w:rsidP="00A00F28">
      <w:pPr>
        <w:rPr>
          <w:sz w:val="14"/>
        </w:rPr>
      </w:pPr>
      <w:r w:rsidRPr="00C36A3D">
        <w:rPr>
          <w:sz w:val="14"/>
        </w:rPr>
        <w:t xml:space="preserve">In the former instance, </w:t>
      </w:r>
      <w:r w:rsidRPr="003B49B2">
        <w:rPr>
          <w:rStyle w:val="StyleUnderline"/>
        </w:rPr>
        <w:t xml:space="preserve">one discovers as </w:t>
      </w:r>
      <w:r w:rsidRPr="003B49B2">
        <w:rPr>
          <w:rStyle w:val="Emphasis"/>
        </w:rPr>
        <w:t>many occasions</w:t>
      </w:r>
      <w:r w:rsidRPr="003B49B2">
        <w:rPr>
          <w:rStyle w:val="StyleUnderline"/>
        </w:rPr>
        <w:t xml:space="preserve"> as possible to establish and sustain </w:t>
      </w:r>
      <w:r w:rsidRPr="003B49B2">
        <w:rPr>
          <w:rStyle w:val="Emphasis"/>
        </w:rPr>
        <w:t>symbolic contact</w:t>
      </w:r>
      <w:r w:rsidRPr="00C36A3D">
        <w:rPr>
          <w:sz w:val="14"/>
        </w:rPr>
        <w:t xml:space="preserve"> </w:t>
      </w:r>
      <w:r w:rsidRPr="003B49B2">
        <w:rPr>
          <w:rStyle w:val="StyleUnderline"/>
        </w:rPr>
        <w:t>with an imagined past, long receded, so that emphasis comes to rest on the power and porosity of myth and its ceremonial/ritualistic determinations wherever possible</w:t>
      </w:r>
      <w:r w:rsidRPr="00C36A3D">
        <w:rPr>
          <w:sz w:val="14"/>
        </w:rPr>
        <w:t xml:space="preserve">. Whether </w:t>
      </w:r>
      <w:r w:rsidRPr="00884AAE">
        <w:rPr>
          <w:rStyle w:val="StyleUnderline"/>
          <w:highlight w:val="green"/>
        </w:rPr>
        <w:t>the Afrocentric sense</w:t>
      </w:r>
      <w:r w:rsidRPr="003B49B2">
        <w:rPr>
          <w:rStyle w:val="StyleUnderline"/>
        </w:rPr>
        <w:t xml:space="preserve"> eventuates in a vision of strategic movement</w:t>
      </w:r>
      <w:r w:rsidRPr="00C36A3D">
        <w:rPr>
          <w:sz w:val="14"/>
        </w:rPr>
        <w:t xml:space="preserve"> toward a putative origin (as in “return” narratives/actualities of black politics of the Nineteenth and Twentieth Centuries), or of ideological movement toward it (“ancestral” ceremonies, ritual celebrations), </w:t>
      </w:r>
      <w:r w:rsidRPr="003B49B2">
        <w:rPr>
          <w:rStyle w:val="StyleUnderline"/>
        </w:rPr>
        <w:t xml:space="preserve">this reading seems to engender a politics that is cultural, that </w:t>
      </w:r>
      <w:r w:rsidRPr="00884AAE">
        <w:rPr>
          <w:rStyle w:val="StyleUnderline"/>
          <w:highlight w:val="green"/>
        </w:rPr>
        <w:t>looks “</w:t>
      </w:r>
      <w:r w:rsidRPr="00884AAE">
        <w:rPr>
          <w:rStyle w:val="Emphasis"/>
          <w:highlight w:val="green"/>
        </w:rPr>
        <w:t>otherworldly</w:t>
      </w:r>
      <w:r w:rsidRPr="00C36A3D">
        <w:rPr>
          <w:sz w:val="14"/>
        </w:rPr>
        <w:t>”—</w:t>
      </w:r>
      <w:r w:rsidRPr="003B49B2">
        <w:rPr>
          <w:rStyle w:val="StyleUnderline"/>
        </w:rPr>
        <w:t xml:space="preserve">the place of the </w:t>
      </w:r>
      <w:r w:rsidRPr="003B49B2">
        <w:rPr>
          <w:rStyle w:val="Emphasis"/>
        </w:rPr>
        <w:t>ego-ideal</w:t>
      </w:r>
      <w:r w:rsidRPr="00C36A3D">
        <w:rPr>
          <w:sz w:val="14"/>
        </w:rPr>
        <w:t xml:space="preserve">—in its valorized reference to an imagined ancestral field. </w:t>
      </w:r>
      <w:r w:rsidRPr="006B7824">
        <w:rPr>
          <w:rStyle w:val="StyleUnderline"/>
        </w:rPr>
        <w:t>We would anticipate that</w:t>
      </w:r>
      <w:r w:rsidRPr="003B49B2">
        <w:rPr>
          <w:rStyle w:val="StyleUnderline"/>
        </w:rPr>
        <w:t xml:space="preserve"> </w:t>
      </w:r>
      <w:r w:rsidRPr="00884AAE">
        <w:rPr>
          <w:rStyle w:val="Emphasis"/>
          <w:highlight w:val="green"/>
        </w:rPr>
        <w:t>electoral politics</w:t>
      </w:r>
      <w:r w:rsidRPr="003B49B2">
        <w:rPr>
          <w:rStyle w:val="StyleUnderline"/>
        </w:rPr>
        <w:t xml:space="preserve"> in its </w:t>
      </w:r>
      <w:r w:rsidRPr="003B49B2">
        <w:rPr>
          <w:rStyle w:val="Emphasis"/>
        </w:rPr>
        <w:t>uninspirational mundaneness</w:t>
      </w:r>
      <w:r w:rsidRPr="00C36A3D">
        <w:rPr>
          <w:sz w:val="14"/>
        </w:rPr>
        <w:t xml:space="preserve"> </w:t>
      </w:r>
      <w:r w:rsidRPr="00884AAE">
        <w:rPr>
          <w:rStyle w:val="StyleUnderline"/>
          <w:highlight w:val="green"/>
        </w:rPr>
        <w:t>might</w:t>
      </w:r>
      <w:r w:rsidRPr="003B49B2">
        <w:rPr>
          <w:rStyle w:val="StyleUnderline"/>
        </w:rPr>
        <w:t xml:space="preserve"> actually </w:t>
      </w:r>
      <w:r w:rsidRPr="00884AAE">
        <w:rPr>
          <w:rStyle w:val="StyleUnderline"/>
          <w:highlight w:val="green"/>
        </w:rPr>
        <w:t xml:space="preserve">be </w:t>
      </w:r>
      <w:r w:rsidRPr="00884AAE">
        <w:rPr>
          <w:rStyle w:val="Emphasis"/>
          <w:highlight w:val="green"/>
        </w:rPr>
        <w:t>beneath it</w:t>
      </w:r>
      <w:r w:rsidRPr="003B49B2">
        <w:rPr>
          <w:rStyle w:val="Emphasis"/>
        </w:rPr>
        <w:t>.</w:t>
      </w:r>
      <w:r w:rsidRPr="00C36A3D">
        <w:rPr>
          <w:sz w:val="14"/>
        </w:rPr>
        <w:t xml:space="preserve"> </w:t>
      </w:r>
      <w:r w:rsidRPr="003B49B2">
        <w:rPr>
          <w:rStyle w:val="StyleUnderline"/>
        </w:rPr>
        <w:t xml:space="preserve">In the latter instance, focus comes to rest on the </w:t>
      </w:r>
      <w:r w:rsidRPr="003B49B2">
        <w:rPr>
          <w:rStyle w:val="Emphasis"/>
        </w:rPr>
        <w:t>conditions</w:t>
      </w:r>
      <w:r w:rsidRPr="00C36A3D">
        <w:rPr>
          <w:sz w:val="14"/>
        </w:rPr>
        <w:t xml:space="preserve"> </w:t>
      </w:r>
      <w:r w:rsidRPr="003B49B2">
        <w:rPr>
          <w:rStyle w:val="StyleUnderline"/>
        </w:rPr>
        <w:t>that make</w:t>
      </w:r>
      <w:r w:rsidRPr="00C36A3D">
        <w:rPr>
          <w:sz w:val="14"/>
        </w:rPr>
        <w:t xml:space="preserve"> </w:t>
      </w:r>
      <w:r w:rsidRPr="003B49B2">
        <w:rPr>
          <w:rStyle w:val="Emphasis"/>
        </w:rPr>
        <w:t>blackness possible</w:t>
      </w:r>
      <w:r w:rsidRPr="00C36A3D">
        <w:rPr>
          <w:sz w:val="14"/>
        </w:rPr>
        <w:t xml:space="preserve"> in the first place and what several diasporic thinkers, Frantz </w:t>
      </w:r>
      <w:r w:rsidRPr="00661A1B">
        <w:rPr>
          <w:rStyle w:val="Emphasis"/>
        </w:rPr>
        <w:t>Fanon</w:t>
      </w:r>
      <w:r w:rsidRPr="00661A1B">
        <w:rPr>
          <w:sz w:val="14"/>
        </w:rPr>
        <w:t xml:space="preserve">, </w:t>
      </w:r>
      <w:r w:rsidRPr="00661A1B">
        <w:rPr>
          <w:rStyle w:val="StyleUnderline"/>
        </w:rPr>
        <w:t>prominent among them, describe as “</w:t>
      </w:r>
      <w:r w:rsidRPr="00661A1B">
        <w:rPr>
          <w:rStyle w:val="Emphasis"/>
        </w:rPr>
        <w:t>disalienation</w:t>
      </w:r>
      <w:r w:rsidRPr="00661A1B">
        <w:rPr>
          <w:sz w:val="14"/>
        </w:rPr>
        <w:t xml:space="preserve">,” or </w:t>
      </w:r>
      <w:r w:rsidRPr="00661A1B">
        <w:rPr>
          <w:rStyle w:val="StyleUnderline"/>
        </w:rPr>
        <w:t>the process of undoing the deleterious effects of slavery and colonization; because the diasporic</w:t>
      </w:r>
      <w:r w:rsidRPr="003B49B2">
        <w:rPr>
          <w:rStyle w:val="StyleUnderline"/>
        </w:rPr>
        <w:t xml:space="preserve"> view installs the latter as efficient cause of historic black movement</w:t>
      </w:r>
      <w:r w:rsidRPr="00C36A3D">
        <w:rPr>
          <w:sz w:val="14"/>
        </w:rPr>
        <w:t xml:space="preserve">, its political projects are charged with a sense of urgency as they resonate the era of their appearance with unmistakable identitarian markings. David Walker’s, Anna Julia Cooper’s, and W.E.B.Du Bois’s respective discourse, for example, could never be mistaken for a different time/cultural period, which means that such discourses are organically linked to their own “now.” </w:t>
      </w:r>
      <w:r w:rsidRPr="003B49B2">
        <w:rPr>
          <w:rStyle w:val="StyleUnderline"/>
        </w:rPr>
        <w:t xml:space="preserve">Consequently, </w:t>
      </w:r>
      <w:r w:rsidRPr="00661A1B">
        <w:rPr>
          <w:rStyle w:val="StyleUnderline"/>
        </w:rPr>
        <w:t xml:space="preserve">the </w:t>
      </w:r>
      <w:r w:rsidRPr="00884AAE">
        <w:rPr>
          <w:rStyle w:val="StyleUnderline"/>
          <w:highlight w:val="green"/>
        </w:rPr>
        <w:t>political protocols</w:t>
      </w:r>
      <w:r w:rsidRPr="003B49B2">
        <w:rPr>
          <w:rStyle w:val="StyleUnderline"/>
        </w:rPr>
        <w:t xml:space="preserve"> of a diasporic commitment tend to </w:t>
      </w:r>
      <w:r w:rsidRPr="00884AAE">
        <w:rPr>
          <w:rStyle w:val="StyleUnderline"/>
          <w:highlight w:val="green"/>
        </w:rPr>
        <w:t>reflect</w:t>
      </w:r>
      <w:r w:rsidRPr="003B49B2">
        <w:rPr>
          <w:rStyle w:val="StyleUnderline"/>
        </w:rPr>
        <w:t xml:space="preserve"> </w:t>
      </w:r>
      <w:r w:rsidRPr="00884AAE">
        <w:rPr>
          <w:rStyle w:val="StyleUnderline"/>
          <w:highlight w:val="green"/>
        </w:rPr>
        <w:t>the</w:t>
      </w:r>
      <w:r w:rsidRPr="003B49B2">
        <w:rPr>
          <w:rStyle w:val="StyleUnderline"/>
        </w:rPr>
        <w:t xml:space="preserve"> sense of </w:t>
      </w:r>
      <w:r w:rsidRPr="00884AAE">
        <w:rPr>
          <w:rStyle w:val="Emphasis"/>
          <w:highlight w:val="green"/>
        </w:rPr>
        <w:t>crisis</w:t>
      </w:r>
      <w:r w:rsidRPr="00884AAE">
        <w:rPr>
          <w:rStyle w:val="StyleUnderline"/>
          <w:highlight w:val="green"/>
        </w:rPr>
        <w:t xml:space="preserve"> that characterizes</w:t>
      </w:r>
      <w:r w:rsidRPr="003B49B2">
        <w:rPr>
          <w:rStyle w:val="StyleUnderline"/>
        </w:rPr>
        <w:t xml:space="preserve"> blackness as an emergent category of </w:t>
      </w:r>
      <w:r w:rsidRPr="00884AAE">
        <w:rPr>
          <w:rStyle w:val="Emphasis"/>
          <w:highlight w:val="green"/>
        </w:rPr>
        <w:t>human possibility</w:t>
      </w:r>
      <w:r w:rsidRPr="00C36A3D">
        <w:rPr>
          <w:sz w:val="14"/>
        </w:rPr>
        <w:t xml:space="preserve">. </w:t>
      </w:r>
      <w:r w:rsidRPr="003B49B2">
        <w:rPr>
          <w:rStyle w:val="StyleUnderline"/>
        </w:rPr>
        <w:t xml:space="preserve">Because </w:t>
      </w:r>
      <w:r w:rsidRPr="00884AAE">
        <w:rPr>
          <w:rStyle w:val="StyleUnderline"/>
          <w:highlight w:val="green"/>
        </w:rPr>
        <w:t>blackness</w:t>
      </w:r>
      <w:r w:rsidRPr="003B49B2">
        <w:rPr>
          <w:rStyle w:val="StyleUnderline"/>
        </w:rPr>
        <w:t xml:space="preserve"> in the diasporic reading </w:t>
      </w:r>
      <w:r w:rsidRPr="00884AAE">
        <w:rPr>
          <w:rStyle w:val="StyleUnderline"/>
          <w:highlight w:val="green"/>
        </w:rPr>
        <w:t>runs parallel to modernity</w:t>
      </w:r>
      <w:r w:rsidRPr="003B49B2">
        <w:rPr>
          <w:rStyle w:val="StyleUnderline"/>
        </w:rPr>
        <w:t>, blackness is cut away from the idea of Africa</w:t>
      </w:r>
      <w:r w:rsidRPr="00C36A3D">
        <w:rPr>
          <w:sz w:val="14"/>
        </w:rPr>
        <w:t xml:space="preserve">—perhaps we could say more precisely that the idea of Africa is bracketed in this ideological outline, rather than jettisoned as it might have been a century ago—as </w:t>
      </w:r>
      <w:r w:rsidRPr="003B49B2">
        <w:rPr>
          <w:rStyle w:val="StyleUnderline"/>
        </w:rPr>
        <w:t xml:space="preserve">the idea of blackness itself assumes the name of a virtually </w:t>
      </w:r>
      <w:r w:rsidRPr="003B49B2">
        <w:rPr>
          <w:rStyle w:val="Emphasis"/>
        </w:rPr>
        <w:t>absolute origin</w:t>
      </w:r>
      <w:r w:rsidRPr="00C36A3D">
        <w:rPr>
          <w:sz w:val="14"/>
        </w:rPr>
        <w:t>. If we think of these concurrent strands of ideas as postures, then we realize the extent to which they determine not only how one stands, but where, as well as why.</w:t>
      </w:r>
    </w:p>
    <w:p w14:paraId="361A2CCB" w14:textId="77777777" w:rsidR="00A00F28" w:rsidRPr="00C36A3D" w:rsidRDefault="00A00F28" w:rsidP="00A00F28">
      <w:pPr>
        <w:rPr>
          <w:sz w:val="14"/>
        </w:rPr>
      </w:pPr>
      <w:r w:rsidRPr="00C36A3D">
        <w:rPr>
          <w:sz w:val="14"/>
        </w:rPr>
        <w:t xml:space="preserve">This enormous conceptual legacy, one way or another, accounts, I believe, for </w:t>
      </w:r>
      <w:r w:rsidRPr="003B49B2">
        <w:rPr>
          <w:rStyle w:val="StyleUnderline"/>
        </w:rPr>
        <w:t xml:space="preserve">the lion’s share of </w:t>
      </w:r>
      <w:r w:rsidRPr="003B49B2">
        <w:rPr>
          <w:rStyle w:val="Emphasis"/>
        </w:rPr>
        <w:t>African-American theoretical production</w:t>
      </w:r>
      <w:r w:rsidRPr="00C36A3D">
        <w:rPr>
          <w:sz w:val="14"/>
        </w:rPr>
        <w:t xml:space="preserve"> </w:t>
      </w:r>
      <w:r w:rsidRPr="003B49B2">
        <w:rPr>
          <w:rStyle w:val="StyleUnderline"/>
        </w:rPr>
        <w:t xml:space="preserve">and might be said to proffer a rich example of the problem of </w:t>
      </w:r>
      <w:r w:rsidRPr="003B49B2">
        <w:rPr>
          <w:rStyle w:val="Emphasis"/>
        </w:rPr>
        <w:t>being/becoming</w:t>
      </w:r>
      <w:r w:rsidRPr="003B49B2">
        <w:rPr>
          <w:rStyle w:val="StyleUnderline"/>
        </w:rPr>
        <w:t xml:space="preserve"> and </w:t>
      </w:r>
      <w:r w:rsidRPr="003B49B2">
        <w:rPr>
          <w:rStyle w:val="Emphasis"/>
        </w:rPr>
        <w:t>time</w:t>
      </w:r>
      <w:r w:rsidRPr="00C36A3D">
        <w:rPr>
          <w:sz w:val="14"/>
        </w:rPr>
        <w:t xml:space="preserve">. In its impressive variations and combinations, </w:t>
      </w:r>
      <w:r w:rsidRPr="003B49B2">
        <w:rPr>
          <w:rStyle w:val="StyleUnderline"/>
        </w:rPr>
        <w:t>recombinations and iterations, black theory-making has engendered its fullest efflorescence in my view in the post-sixties period with regard to both thematic variedness and complexity and the democratic and demographic distribution of its practitioners; it is also true that any one of these postures and/or variations on it might evince at any given moment a kind of intellectual sclerosis which would induce in turn a conservative politics</w:t>
      </w:r>
      <w:r w:rsidRPr="00C36A3D">
        <w:rPr>
          <w:sz w:val="14"/>
        </w:rPr>
        <w:t xml:space="preserve">. If, for example, </w:t>
      </w:r>
      <w:r w:rsidRPr="003B49B2">
        <w:rPr>
          <w:rStyle w:val="StyleUnderline"/>
        </w:rPr>
        <w:t xml:space="preserve">a theory governed by </w:t>
      </w:r>
      <w:r w:rsidRPr="006B7824">
        <w:rPr>
          <w:rStyle w:val="StyleUnderline"/>
          <w:highlight w:val="green"/>
        </w:rPr>
        <w:t xml:space="preserve">a </w:t>
      </w:r>
      <w:r w:rsidRPr="006B7824">
        <w:rPr>
          <w:rStyle w:val="Emphasis"/>
          <w:highlight w:val="green"/>
        </w:rPr>
        <w:t xml:space="preserve">diasporic </w:t>
      </w:r>
      <w:r w:rsidRPr="00884AAE">
        <w:rPr>
          <w:rStyle w:val="Emphasis"/>
          <w:highlight w:val="green"/>
        </w:rPr>
        <w:t>view</w:t>
      </w:r>
      <w:r w:rsidRPr="003B49B2">
        <w:rPr>
          <w:rStyle w:val="StyleUnderline"/>
        </w:rPr>
        <w:t xml:space="preserve"> of black history from which to commence its </w:t>
      </w:r>
      <w:r w:rsidRPr="003B49B2">
        <w:rPr>
          <w:rStyle w:val="Emphasis"/>
        </w:rPr>
        <w:t xml:space="preserve">narrative </w:t>
      </w:r>
      <w:r w:rsidRPr="00884AAE">
        <w:rPr>
          <w:rStyle w:val="Emphasis"/>
          <w:highlight w:val="green"/>
        </w:rPr>
        <w:t>reifies slavery</w:t>
      </w:r>
      <w:r w:rsidRPr="00C36A3D">
        <w:rPr>
          <w:sz w:val="14"/>
          <w:highlight w:val="green"/>
        </w:rPr>
        <w:t xml:space="preserve"> </w:t>
      </w:r>
      <w:r w:rsidRPr="00884AAE">
        <w:rPr>
          <w:rStyle w:val="StyleUnderline"/>
          <w:highlight w:val="green"/>
        </w:rPr>
        <w:t>and</w:t>
      </w:r>
      <w:r w:rsidRPr="00C36A3D">
        <w:rPr>
          <w:sz w:val="14"/>
          <w:highlight w:val="green"/>
        </w:rPr>
        <w:t xml:space="preserve"> </w:t>
      </w:r>
      <w:r w:rsidRPr="00884AAE">
        <w:rPr>
          <w:rStyle w:val="Emphasis"/>
          <w:highlight w:val="green"/>
        </w:rPr>
        <w:t>colonization</w:t>
      </w:r>
      <w:r w:rsidRPr="00C36A3D">
        <w:rPr>
          <w:sz w:val="14"/>
          <w:highlight w:val="green"/>
        </w:rPr>
        <w:t xml:space="preserve"> </w:t>
      </w:r>
      <w:r w:rsidRPr="00884AAE">
        <w:rPr>
          <w:rStyle w:val="StyleUnderline"/>
          <w:highlight w:val="green"/>
        </w:rPr>
        <w:t>as</w:t>
      </w:r>
      <w:r w:rsidRPr="00C36A3D">
        <w:rPr>
          <w:sz w:val="14"/>
          <w:highlight w:val="green"/>
        </w:rPr>
        <w:t xml:space="preserve"> </w:t>
      </w:r>
      <w:r w:rsidRPr="00884AAE">
        <w:rPr>
          <w:rStyle w:val="Emphasis"/>
          <w:highlight w:val="green"/>
        </w:rPr>
        <w:t xml:space="preserve">inherent </w:t>
      </w:r>
      <w:r w:rsidRPr="003B49B2">
        <w:rPr>
          <w:rStyle w:val="Emphasis"/>
        </w:rPr>
        <w:t xml:space="preserve">properties </w:t>
      </w:r>
      <w:r w:rsidRPr="006B7824">
        <w:rPr>
          <w:rStyle w:val="Emphasis"/>
        </w:rPr>
        <w:t>in a subject</w:t>
      </w:r>
      <w:r w:rsidRPr="003B49B2">
        <w:rPr>
          <w:rStyle w:val="StyleUnderline"/>
        </w:rPr>
        <w:t xml:space="preserve">, then </w:t>
      </w:r>
      <w:r w:rsidRPr="00884AAE">
        <w:rPr>
          <w:rStyle w:val="StyleUnderline"/>
          <w:highlight w:val="green"/>
        </w:rPr>
        <w:t>the</w:t>
      </w:r>
      <w:r w:rsidRPr="003B49B2">
        <w:rPr>
          <w:rStyle w:val="StyleUnderline"/>
        </w:rPr>
        <w:t xml:space="preserve"> theoretical </w:t>
      </w:r>
      <w:r w:rsidRPr="00884AAE">
        <w:rPr>
          <w:rStyle w:val="StyleUnderline"/>
          <w:highlight w:val="green"/>
        </w:rPr>
        <w:t>posture</w:t>
      </w:r>
      <w:r w:rsidRPr="003B49B2">
        <w:rPr>
          <w:rStyle w:val="StyleUnderline"/>
        </w:rPr>
        <w:t xml:space="preserve"> </w:t>
      </w:r>
      <w:r w:rsidRPr="00884AAE">
        <w:rPr>
          <w:rStyle w:val="StyleUnderline"/>
          <w:highlight w:val="green"/>
        </w:rPr>
        <w:t xml:space="preserve">no longer serves as </w:t>
      </w:r>
      <w:r w:rsidRPr="006B7824">
        <w:rPr>
          <w:rStyle w:val="StyleUnderline"/>
        </w:rPr>
        <w:t>an</w:t>
      </w:r>
      <w:r w:rsidRPr="003B49B2">
        <w:rPr>
          <w:rStyle w:val="StyleUnderline"/>
        </w:rPr>
        <w:t xml:space="preserve"> </w:t>
      </w:r>
      <w:r w:rsidRPr="003B49B2">
        <w:rPr>
          <w:rStyle w:val="Emphasis"/>
        </w:rPr>
        <w:t>intellectual technology</w:t>
      </w:r>
      <w:r w:rsidRPr="00C36A3D">
        <w:rPr>
          <w:sz w:val="14"/>
        </w:rPr>
        <w:t xml:space="preserve">, </w:t>
      </w:r>
      <w:r w:rsidRPr="003B49B2">
        <w:rPr>
          <w:rStyle w:val="StyleUnderline"/>
        </w:rPr>
        <w:t xml:space="preserve">or a </w:t>
      </w:r>
      <w:r w:rsidRPr="00884AAE">
        <w:rPr>
          <w:rStyle w:val="Emphasis"/>
          <w:highlight w:val="green"/>
        </w:rPr>
        <w:t>heuristic</w:t>
      </w:r>
      <w:r w:rsidRPr="003B49B2">
        <w:rPr>
          <w:rStyle w:val="Emphasis"/>
        </w:rPr>
        <w:t xml:space="preserve"> device</w:t>
      </w:r>
      <w:r w:rsidRPr="00C36A3D">
        <w:rPr>
          <w:sz w:val="14"/>
        </w:rPr>
        <w:t xml:space="preserve">, </w:t>
      </w:r>
      <w:r w:rsidRPr="00884AAE">
        <w:rPr>
          <w:rStyle w:val="StyleUnderline"/>
          <w:highlight w:val="green"/>
        </w:rPr>
        <w:t>but, rather</w:t>
      </w:r>
      <w:r w:rsidRPr="003B49B2">
        <w:rPr>
          <w:rStyle w:val="StyleUnderline"/>
        </w:rPr>
        <w:t xml:space="preserve">, comes </w:t>
      </w:r>
      <w:r w:rsidRPr="00884AAE">
        <w:rPr>
          <w:rStyle w:val="StyleUnderline"/>
          <w:highlight w:val="green"/>
        </w:rPr>
        <w:t>to advance</w:t>
      </w:r>
      <w:r w:rsidRPr="003B49B2">
        <w:rPr>
          <w:rStyle w:val="StyleUnderline"/>
        </w:rPr>
        <w:t xml:space="preserve"> an </w:t>
      </w:r>
      <w:r w:rsidRPr="00884AAE">
        <w:rPr>
          <w:rStyle w:val="Emphasis"/>
          <w:highlight w:val="green"/>
        </w:rPr>
        <w:t>ontological valence</w:t>
      </w:r>
      <w:r w:rsidRPr="00C36A3D">
        <w:rPr>
          <w:sz w:val="14"/>
        </w:rPr>
        <w:t xml:space="preserve">. In my own work, for instance, I attempt to advance a theory of flesh/body as a strategy to differentiate historical positionalities in confrontation with the modern world. But </w:t>
      </w:r>
      <w:r w:rsidRPr="003B49B2">
        <w:rPr>
          <w:rStyle w:val="StyleUnderline"/>
        </w:rPr>
        <w:t xml:space="preserve">if this idea has any usefulness, it proposes the theory as an opening into a closure; a </w:t>
      </w:r>
      <w:r w:rsidRPr="003B49B2">
        <w:rPr>
          <w:rStyle w:val="Emphasis"/>
        </w:rPr>
        <w:t>torque</w:t>
      </w:r>
      <w:r w:rsidRPr="003B49B2">
        <w:rPr>
          <w:rStyle w:val="StyleUnderline"/>
        </w:rPr>
        <w:t xml:space="preserve"> that </w:t>
      </w:r>
      <w:r w:rsidRPr="003B49B2">
        <w:rPr>
          <w:rStyle w:val="Emphasis"/>
        </w:rPr>
        <w:t>kicks off movement</w:t>
      </w:r>
      <w:r w:rsidRPr="003B49B2">
        <w:rPr>
          <w:rStyle w:val="StyleUnderline"/>
        </w:rPr>
        <w:t xml:space="preserve"> or rotation in static properties</w:t>
      </w:r>
      <w:r w:rsidRPr="00C36A3D">
        <w:rPr>
          <w:sz w:val="14"/>
        </w:rPr>
        <w:t xml:space="preserve">. But </w:t>
      </w:r>
      <w:r w:rsidRPr="00884AAE">
        <w:rPr>
          <w:rStyle w:val="StyleUnderline"/>
          <w:highlight w:val="green"/>
        </w:rPr>
        <w:t>I</w:t>
      </w:r>
      <w:r w:rsidRPr="006B7824">
        <w:rPr>
          <w:rStyle w:val="StyleUnderline"/>
        </w:rPr>
        <w:t xml:space="preserve"> </w:t>
      </w:r>
      <w:r w:rsidRPr="003B49B2">
        <w:rPr>
          <w:rStyle w:val="StyleUnderline"/>
        </w:rPr>
        <w:t xml:space="preserve">should </w:t>
      </w:r>
      <w:r w:rsidRPr="00884AAE">
        <w:rPr>
          <w:rStyle w:val="StyleUnderline"/>
          <w:highlight w:val="green"/>
        </w:rPr>
        <w:t xml:space="preserve">hope not to lose sight of the </w:t>
      </w:r>
      <w:r w:rsidRPr="003B49B2">
        <w:rPr>
          <w:rStyle w:val="Emphasis"/>
        </w:rPr>
        <w:t xml:space="preserve">human </w:t>
      </w:r>
      <w:r w:rsidRPr="00884AAE">
        <w:rPr>
          <w:rStyle w:val="Emphasis"/>
          <w:highlight w:val="green"/>
        </w:rPr>
        <w:t>potential</w:t>
      </w:r>
      <w:r w:rsidRPr="00C36A3D">
        <w:rPr>
          <w:sz w:val="14"/>
        </w:rPr>
        <w:t xml:space="preserve"> </w:t>
      </w:r>
      <w:r w:rsidRPr="003B49B2">
        <w:rPr>
          <w:rStyle w:val="StyleUnderline"/>
        </w:rPr>
        <w:t xml:space="preserve">that the subject of </w:t>
      </w:r>
      <w:r w:rsidRPr="00661A1B">
        <w:rPr>
          <w:rStyle w:val="StyleUnderline"/>
        </w:rPr>
        <w:t xml:space="preserve">the </w:t>
      </w:r>
      <w:r w:rsidRPr="00661A1B">
        <w:rPr>
          <w:rStyle w:val="Emphasis"/>
        </w:rPr>
        <w:t>flesh embodies</w:t>
      </w:r>
      <w:r w:rsidRPr="00661A1B">
        <w:rPr>
          <w:rStyle w:val="StyleUnderline"/>
        </w:rPr>
        <w:t xml:space="preserve">; perhaps another way to say this is that the enfleshed subject inscribes an </w:t>
      </w:r>
      <w:r w:rsidRPr="00661A1B">
        <w:rPr>
          <w:rStyle w:val="Emphasis"/>
        </w:rPr>
        <w:t>opening</w:t>
      </w:r>
      <w:r w:rsidRPr="00661A1B">
        <w:rPr>
          <w:rStyle w:val="StyleUnderline"/>
        </w:rPr>
        <w:t xml:space="preserve"> in a </w:t>
      </w:r>
      <w:r w:rsidRPr="00661A1B">
        <w:rPr>
          <w:rStyle w:val="Emphasis"/>
        </w:rPr>
        <w:t>chain of necessity</w:t>
      </w:r>
      <w:r w:rsidRPr="00661A1B">
        <w:rPr>
          <w:rStyle w:val="StyleUnderline"/>
        </w:rPr>
        <w:t xml:space="preserve"> rather than a </w:t>
      </w:r>
      <w:r w:rsidRPr="00661A1B">
        <w:rPr>
          <w:rStyle w:val="Emphasis"/>
        </w:rPr>
        <w:t>last word</w:t>
      </w:r>
      <w:r w:rsidRPr="00661A1B">
        <w:rPr>
          <w:rStyle w:val="StyleUnderline"/>
        </w:rPr>
        <w:t>.</w:t>
      </w:r>
      <w:r w:rsidRPr="00661A1B">
        <w:rPr>
          <w:sz w:val="14"/>
        </w:rPr>
        <w:t xml:space="preserve"> The theory does</w:t>
      </w:r>
      <w:r w:rsidRPr="00C36A3D">
        <w:rPr>
          <w:sz w:val="14"/>
        </w:rPr>
        <w:t xml:space="preserve"> not exhaust the subject that it would address, but attempts to highlight it. </w:t>
      </w:r>
      <w:r w:rsidRPr="00884AAE">
        <w:rPr>
          <w:rStyle w:val="StyleUnderline"/>
          <w:highlight w:val="green"/>
        </w:rPr>
        <w:t>To hold to the view</w:t>
      </w:r>
      <w:r w:rsidRPr="003B49B2">
        <w:rPr>
          <w:rStyle w:val="StyleUnderline"/>
        </w:rPr>
        <w:t xml:space="preserve"> that </w:t>
      </w:r>
      <w:r w:rsidRPr="00884AAE">
        <w:rPr>
          <w:rStyle w:val="StyleUnderline"/>
          <w:highlight w:val="green"/>
        </w:rPr>
        <w:t>the</w:t>
      </w:r>
      <w:r w:rsidRPr="003B49B2">
        <w:rPr>
          <w:rStyle w:val="StyleUnderline"/>
        </w:rPr>
        <w:t xml:space="preserve"> enfleshed </w:t>
      </w:r>
      <w:r w:rsidRPr="00884AAE">
        <w:rPr>
          <w:rStyle w:val="StyleUnderline"/>
          <w:highlight w:val="green"/>
        </w:rPr>
        <w:t xml:space="preserve">subject is </w:t>
      </w:r>
      <w:r w:rsidRPr="00884AAE">
        <w:rPr>
          <w:rStyle w:val="Emphasis"/>
          <w:highlight w:val="green"/>
        </w:rPr>
        <w:t>actually chattel</w:t>
      </w:r>
      <w:r w:rsidRPr="003B49B2">
        <w:rPr>
          <w:rStyle w:val="Emphasis"/>
        </w:rPr>
        <w:t xml:space="preserve"> or property</w:t>
      </w:r>
      <w:r w:rsidRPr="00C36A3D">
        <w:rPr>
          <w:sz w:val="14"/>
        </w:rPr>
        <w:t>—which we cannot say, insofar as we have merely established a subject possibility in this case—</w:t>
      </w:r>
      <w:r w:rsidRPr="00884AAE">
        <w:rPr>
          <w:rStyle w:val="Emphasis"/>
          <w:highlight w:val="green"/>
        </w:rPr>
        <w:t>defeats the purpose</w:t>
      </w:r>
      <w:r w:rsidRPr="003B49B2">
        <w:rPr>
          <w:rStyle w:val="StyleUnderline"/>
        </w:rPr>
        <w:t xml:space="preserve"> of discriminating in the first place between a conceptual device on the one hand and a speaking (even if barred) subject on the other</w:t>
      </w:r>
      <w:r w:rsidRPr="00C36A3D">
        <w:rPr>
          <w:sz w:val="14"/>
        </w:rPr>
        <w:t>.</w:t>
      </w:r>
    </w:p>
    <w:p w14:paraId="25353C0B" w14:textId="77777777" w:rsidR="00A00F28" w:rsidRPr="003B49B2" w:rsidRDefault="00A00F28" w:rsidP="00A00F28">
      <w:pPr>
        <w:rPr>
          <w:rStyle w:val="StyleUnderline"/>
        </w:rPr>
      </w:pPr>
      <w:r w:rsidRPr="00C36A3D">
        <w:rPr>
          <w:sz w:val="14"/>
        </w:rPr>
        <w:t xml:space="preserve">I have taken, then, the long way around in order to say that </w:t>
      </w:r>
      <w:r w:rsidRPr="00884AAE">
        <w:rPr>
          <w:rStyle w:val="StyleUnderline"/>
          <w:highlight w:val="green"/>
        </w:rPr>
        <w:t xml:space="preserve">the ballot does not </w:t>
      </w:r>
      <w:r w:rsidRPr="00884AAE">
        <w:rPr>
          <w:rStyle w:val="Emphasis"/>
          <w:highlight w:val="green"/>
        </w:rPr>
        <w:t>lose efficacy</w:t>
      </w:r>
      <w:r w:rsidRPr="00C36A3D">
        <w:rPr>
          <w:sz w:val="14"/>
        </w:rPr>
        <w:t xml:space="preserve"> </w:t>
      </w:r>
      <w:r w:rsidRPr="003B49B2">
        <w:rPr>
          <w:rStyle w:val="StyleUnderline"/>
        </w:rPr>
        <w:t xml:space="preserve">when it is wielded by </w:t>
      </w:r>
      <w:r w:rsidRPr="003B49B2">
        <w:rPr>
          <w:rStyle w:val="Emphasis"/>
        </w:rPr>
        <w:t>black personality</w:t>
      </w:r>
      <w:r w:rsidRPr="00C36A3D">
        <w:rPr>
          <w:sz w:val="14"/>
        </w:rPr>
        <w:t xml:space="preserve"> </w:t>
      </w:r>
      <w:r w:rsidRPr="00884AAE">
        <w:rPr>
          <w:rStyle w:val="StyleUnderline"/>
          <w:highlight w:val="green"/>
        </w:rPr>
        <w:t>because the latter was once</w:t>
      </w:r>
      <w:r w:rsidRPr="003B49B2">
        <w:rPr>
          <w:rStyle w:val="StyleUnderline"/>
        </w:rPr>
        <w:t xml:space="preserve"> </w:t>
      </w:r>
      <w:r w:rsidRPr="003B49B2">
        <w:rPr>
          <w:rStyle w:val="Emphasis"/>
        </w:rPr>
        <w:t xml:space="preserve">defined as </w:t>
      </w:r>
      <w:r w:rsidRPr="00C36A3D">
        <w:rPr>
          <w:sz w:val="14"/>
        </w:rPr>
        <w:t xml:space="preserve">anomie, as </w:t>
      </w:r>
      <w:r w:rsidRPr="00884AAE">
        <w:rPr>
          <w:rStyle w:val="Emphasis"/>
          <w:highlight w:val="green"/>
        </w:rPr>
        <w:t>chattel</w:t>
      </w:r>
      <w:r w:rsidRPr="00C36A3D">
        <w:rPr>
          <w:sz w:val="14"/>
        </w:rPr>
        <w:t xml:space="preserve">. In other words, </w:t>
      </w:r>
      <w:r w:rsidRPr="00884AAE">
        <w:rPr>
          <w:rStyle w:val="StyleUnderline"/>
          <w:highlight w:val="green"/>
        </w:rPr>
        <w:t>to premise</w:t>
      </w:r>
      <w:r w:rsidRPr="003B49B2">
        <w:rPr>
          <w:rStyle w:val="StyleUnderline"/>
        </w:rPr>
        <w:t xml:space="preserve"> </w:t>
      </w:r>
      <w:r w:rsidRPr="00884AAE">
        <w:rPr>
          <w:rStyle w:val="StyleUnderline"/>
          <w:highlight w:val="green"/>
        </w:rPr>
        <w:t xml:space="preserve">the </w:t>
      </w:r>
      <w:r w:rsidRPr="00884AAE">
        <w:rPr>
          <w:rStyle w:val="Emphasis"/>
          <w:highlight w:val="green"/>
        </w:rPr>
        <w:t>future of blackness</w:t>
      </w:r>
      <w:r w:rsidRPr="00884AAE">
        <w:rPr>
          <w:rStyle w:val="StyleUnderline"/>
          <w:highlight w:val="green"/>
        </w:rPr>
        <w:t xml:space="preserve"> </w:t>
      </w:r>
      <w:r w:rsidRPr="00884AAE">
        <w:rPr>
          <w:rStyle w:val="Emphasis"/>
          <w:highlight w:val="green"/>
        </w:rPr>
        <w:t>on its past</w:t>
      </w:r>
      <w:r w:rsidRPr="00C36A3D">
        <w:rPr>
          <w:sz w:val="14"/>
          <w:highlight w:val="green"/>
        </w:rPr>
        <w:t xml:space="preserve"> </w:t>
      </w:r>
      <w:r w:rsidRPr="00884AAE">
        <w:rPr>
          <w:rStyle w:val="StyleUnderline"/>
          <w:highlight w:val="green"/>
        </w:rPr>
        <w:t>is</w:t>
      </w:r>
      <w:r w:rsidRPr="003B49B2">
        <w:rPr>
          <w:rStyle w:val="StyleUnderline"/>
        </w:rPr>
        <w:t xml:space="preserve"> to be mired in </w:t>
      </w:r>
      <w:r w:rsidRPr="00884AAE">
        <w:rPr>
          <w:rStyle w:val="Emphasis"/>
          <w:highlight w:val="green"/>
        </w:rPr>
        <w:t>timelessness</w:t>
      </w:r>
      <w:r w:rsidRPr="00C36A3D">
        <w:rPr>
          <w:sz w:val="14"/>
        </w:rPr>
        <w:t xml:space="preserve">, which is precisely to be bereft of historicity, of differentiation, of progression. But moreover, </w:t>
      </w:r>
      <w:r w:rsidRPr="00884AAE">
        <w:rPr>
          <w:rStyle w:val="StyleUnderline"/>
          <w:highlight w:val="green"/>
        </w:rPr>
        <w:t xml:space="preserve">it confuses </w:t>
      </w:r>
      <w:r w:rsidRPr="006B7824">
        <w:rPr>
          <w:rStyle w:val="StyleUnderline"/>
        </w:rPr>
        <w:t xml:space="preserve">a </w:t>
      </w:r>
      <w:r w:rsidRPr="00884AAE">
        <w:rPr>
          <w:rStyle w:val="Emphasis"/>
          <w:highlight w:val="green"/>
        </w:rPr>
        <w:t xml:space="preserve">conceptual </w:t>
      </w:r>
      <w:r w:rsidRPr="006B7824">
        <w:rPr>
          <w:rStyle w:val="Emphasis"/>
        </w:rPr>
        <w:t>narrative</w:t>
      </w:r>
      <w:r w:rsidRPr="00C36A3D">
        <w:rPr>
          <w:sz w:val="14"/>
        </w:rPr>
        <w:t xml:space="preserve">, or a position in discourse, </w:t>
      </w:r>
      <w:r w:rsidRPr="00884AAE">
        <w:rPr>
          <w:rStyle w:val="StyleUnderline"/>
          <w:highlight w:val="green"/>
        </w:rPr>
        <w:t xml:space="preserve">with </w:t>
      </w:r>
      <w:r w:rsidRPr="006B7824">
        <w:rPr>
          <w:rStyle w:val="StyleUnderline"/>
        </w:rPr>
        <w:t xml:space="preserve">an </w:t>
      </w:r>
      <w:r w:rsidRPr="00884AAE">
        <w:rPr>
          <w:rStyle w:val="Emphasis"/>
          <w:highlight w:val="green"/>
        </w:rPr>
        <w:t xml:space="preserve">actual </w:t>
      </w:r>
      <w:r w:rsidRPr="006B7824">
        <w:rPr>
          <w:rStyle w:val="Emphasis"/>
        </w:rPr>
        <w:t>narrative</w:t>
      </w:r>
      <w:r w:rsidRPr="006B7824">
        <w:rPr>
          <w:rStyle w:val="StyleUnderline"/>
        </w:rPr>
        <w:t xml:space="preserve"> </w:t>
      </w:r>
      <w:r w:rsidRPr="003B49B2">
        <w:rPr>
          <w:rStyle w:val="StyleUnderline"/>
        </w:rPr>
        <w:t xml:space="preserve">that will always </w:t>
      </w:r>
      <w:r w:rsidRPr="003B49B2">
        <w:rPr>
          <w:rStyle w:val="Emphasis"/>
        </w:rPr>
        <w:t>exceed it.</w:t>
      </w:r>
      <w:r w:rsidRPr="00C36A3D">
        <w:rPr>
          <w:sz w:val="14"/>
        </w:rPr>
        <w:t xml:space="preserve"> </w:t>
      </w:r>
      <w:r w:rsidRPr="00884AAE">
        <w:rPr>
          <w:rStyle w:val="StyleUnderline"/>
          <w:highlight w:val="green"/>
        </w:rPr>
        <w:t xml:space="preserve">To </w:t>
      </w:r>
      <w:r w:rsidRPr="00884AAE">
        <w:rPr>
          <w:rStyle w:val="Emphasis"/>
          <w:highlight w:val="green"/>
        </w:rPr>
        <w:t>disparage the black vote</w:t>
      </w:r>
      <w:r w:rsidRPr="00884AAE">
        <w:rPr>
          <w:rStyle w:val="StyleUnderline"/>
          <w:highlight w:val="green"/>
        </w:rPr>
        <w:t xml:space="preserve"> </w:t>
      </w:r>
      <w:r w:rsidRPr="003B49B2">
        <w:rPr>
          <w:rStyle w:val="StyleUnderline"/>
        </w:rPr>
        <w:t xml:space="preserve">is not a </w:t>
      </w:r>
      <w:r w:rsidRPr="003B49B2">
        <w:rPr>
          <w:rStyle w:val="Emphasis"/>
        </w:rPr>
        <w:t>sophisticated</w:t>
      </w:r>
      <w:r w:rsidRPr="00C36A3D">
        <w:rPr>
          <w:sz w:val="14"/>
        </w:rPr>
        <w:t xml:space="preserve">, </w:t>
      </w:r>
      <w:r w:rsidRPr="003B49B2">
        <w:rPr>
          <w:rStyle w:val="StyleUnderline"/>
        </w:rPr>
        <w:t xml:space="preserve">or radical, response to anything, but </w:t>
      </w:r>
      <w:r w:rsidRPr="00884AAE">
        <w:rPr>
          <w:rStyle w:val="Emphasis"/>
          <w:highlight w:val="green"/>
        </w:rPr>
        <w:t>reverberates</w:t>
      </w:r>
      <w:r w:rsidRPr="003B49B2">
        <w:rPr>
          <w:rStyle w:val="StyleUnderline"/>
        </w:rPr>
        <w:t xml:space="preserve"> instead, without meaning to, we might suppose, a </w:t>
      </w:r>
      <w:r w:rsidRPr="003B49B2">
        <w:rPr>
          <w:rStyle w:val="Emphasis"/>
        </w:rPr>
        <w:t xml:space="preserve">long-standing </w:t>
      </w:r>
      <w:r w:rsidRPr="00884AAE">
        <w:rPr>
          <w:rStyle w:val="Emphasis"/>
          <w:highlight w:val="green"/>
        </w:rPr>
        <w:t xml:space="preserve">hatred </w:t>
      </w:r>
      <w:r w:rsidRPr="006B7824">
        <w:rPr>
          <w:rStyle w:val="Emphasis"/>
        </w:rPr>
        <w:t xml:space="preserve">of black people </w:t>
      </w:r>
      <w:r w:rsidRPr="003B49B2">
        <w:rPr>
          <w:rStyle w:val="Emphasis"/>
        </w:rPr>
        <w:t>and their aspirations</w:t>
      </w:r>
      <w:r w:rsidRPr="00C36A3D">
        <w:rPr>
          <w:sz w:val="14"/>
        </w:rPr>
        <w:t xml:space="preserve">. </w:t>
      </w:r>
      <w:r w:rsidRPr="003B49B2">
        <w:rPr>
          <w:rStyle w:val="StyleUnderline"/>
        </w:rPr>
        <w:t xml:space="preserve">To express doubt about the vote, </w:t>
      </w:r>
      <w:r w:rsidRPr="00661A1B">
        <w:rPr>
          <w:rStyle w:val="StyleUnderline"/>
        </w:rPr>
        <w:t xml:space="preserve">especially </w:t>
      </w:r>
      <w:r w:rsidRPr="00661A1B">
        <w:rPr>
          <w:rStyle w:val="Emphasis"/>
        </w:rPr>
        <w:t>this election season</w:t>
      </w:r>
      <w:r w:rsidRPr="00C36A3D">
        <w:rPr>
          <w:sz w:val="14"/>
        </w:rPr>
        <w:t xml:space="preserve">, </w:t>
      </w:r>
      <w:r w:rsidRPr="003B49B2">
        <w:rPr>
          <w:rStyle w:val="StyleUnderline"/>
        </w:rPr>
        <w:t>in light of what we face now</w:t>
      </w:r>
      <w:r w:rsidRPr="00C36A3D">
        <w:rPr>
          <w:sz w:val="14"/>
        </w:rPr>
        <w:t xml:space="preserve"> </w:t>
      </w:r>
      <w:r w:rsidRPr="003B49B2">
        <w:rPr>
          <w:rStyle w:val="Emphasis"/>
        </w:rPr>
        <w:t>is beyond criticism</w:t>
      </w:r>
      <w:r w:rsidRPr="003B49B2">
        <w:rPr>
          <w:rStyle w:val="StyleUnderline"/>
        </w:rPr>
        <w:t xml:space="preserve">: </w:t>
      </w:r>
      <w:r w:rsidRPr="00884AAE">
        <w:rPr>
          <w:rStyle w:val="StyleUnderline"/>
          <w:highlight w:val="green"/>
        </w:rPr>
        <w:t>it is</w:t>
      </w:r>
      <w:r w:rsidRPr="003B49B2">
        <w:rPr>
          <w:rStyle w:val="StyleUnderline"/>
        </w:rPr>
        <w:t xml:space="preserve"> quite </w:t>
      </w:r>
      <w:r w:rsidRPr="006B7824">
        <w:rPr>
          <w:rStyle w:val="StyleUnderline"/>
        </w:rPr>
        <w:t xml:space="preserve">simply </w:t>
      </w:r>
      <w:r w:rsidRPr="00884AAE">
        <w:rPr>
          <w:rStyle w:val="StyleUnderline"/>
          <w:highlight w:val="green"/>
        </w:rPr>
        <w:t xml:space="preserve">to </w:t>
      </w:r>
      <w:r w:rsidRPr="00884AAE">
        <w:rPr>
          <w:rStyle w:val="Emphasis"/>
          <w:highlight w:val="green"/>
        </w:rPr>
        <w:t>embrace the inevitability of violence</w:t>
      </w:r>
      <w:r w:rsidRPr="003B49B2">
        <w:rPr>
          <w:rStyle w:val="StyleUnderline"/>
        </w:rPr>
        <w:t xml:space="preserve">, and one should avoid flirtation with violence unless she is willing to </w:t>
      </w:r>
      <w:r w:rsidRPr="003B49B2">
        <w:rPr>
          <w:rStyle w:val="Emphasis"/>
        </w:rPr>
        <w:t>put herself in its path</w:t>
      </w:r>
      <w:r w:rsidRPr="00C36A3D">
        <w:rPr>
          <w:sz w:val="14"/>
        </w:rPr>
        <w:t xml:space="preserve">. </w:t>
      </w:r>
      <w:r w:rsidRPr="00884AAE">
        <w:rPr>
          <w:rStyle w:val="StyleUnderline"/>
          <w:highlight w:val="green"/>
        </w:rPr>
        <w:t>Anything less is</w:t>
      </w:r>
      <w:r w:rsidRPr="003B49B2">
        <w:rPr>
          <w:rStyle w:val="StyleUnderline"/>
        </w:rPr>
        <w:t xml:space="preserve"> an act of </w:t>
      </w:r>
      <w:r w:rsidRPr="00884AAE">
        <w:rPr>
          <w:rStyle w:val="Emphasis"/>
          <w:highlight w:val="green"/>
        </w:rPr>
        <w:t>bad faith</w:t>
      </w:r>
      <w:r w:rsidRPr="00C36A3D">
        <w:rPr>
          <w:sz w:val="14"/>
          <w:highlight w:val="green"/>
        </w:rPr>
        <w:t>;</w:t>
      </w:r>
      <w:r w:rsidRPr="00C36A3D">
        <w:rPr>
          <w:sz w:val="14"/>
        </w:rPr>
        <w:t xml:space="preserve"> I would go so far as to say that </w:t>
      </w:r>
      <w:r w:rsidRPr="003B49B2">
        <w:rPr>
          <w:rStyle w:val="StyleUnderline"/>
        </w:rPr>
        <w:t xml:space="preserve">the </w:t>
      </w:r>
      <w:r w:rsidRPr="00884AAE">
        <w:rPr>
          <w:rStyle w:val="Emphasis"/>
          <w:highlight w:val="green"/>
        </w:rPr>
        <w:t>failure to</w:t>
      </w:r>
      <w:r w:rsidRPr="003B49B2">
        <w:rPr>
          <w:rStyle w:val="Emphasis"/>
        </w:rPr>
        <w:t xml:space="preserve"> cast a </w:t>
      </w:r>
      <w:r w:rsidRPr="00884AAE">
        <w:rPr>
          <w:rStyle w:val="Emphasis"/>
          <w:highlight w:val="green"/>
        </w:rPr>
        <w:t xml:space="preserve">vote </w:t>
      </w:r>
      <w:r w:rsidRPr="003B49B2">
        <w:rPr>
          <w:rStyle w:val="Emphasis"/>
        </w:rPr>
        <w:t>at the coming midterms</w:t>
      </w:r>
      <w:r w:rsidRPr="00C36A3D">
        <w:rPr>
          <w:sz w:val="14"/>
        </w:rPr>
        <w:t xml:space="preserve"> </w:t>
      </w:r>
      <w:r w:rsidRPr="00884AAE">
        <w:rPr>
          <w:rStyle w:val="StyleUnderline"/>
          <w:highlight w:val="green"/>
        </w:rPr>
        <w:t>is</w:t>
      </w:r>
      <w:r w:rsidRPr="00C36A3D">
        <w:rPr>
          <w:sz w:val="14"/>
        </w:rPr>
        <w:t xml:space="preserve"> </w:t>
      </w:r>
      <w:r w:rsidRPr="003B49B2">
        <w:rPr>
          <w:rStyle w:val="StyleUnderline"/>
        </w:rPr>
        <w:t xml:space="preserve">an </w:t>
      </w:r>
      <w:r w:rsidRPr="00884AAE">
        <w:rPr>
          <w:rStyle w:val="Emphasis"/>
          <w:highlight w:val="green"/>
        </w:rPr>
        <w:t xml:space="preserve">immoral </w:t>
      </w:r>
      <w:r w:rsidRPr="003B49B2">
        <w:rPr>
          <w:rStyle w:val="Emphasis"/>
        </w:rPr>
        <w:t>act</w:t>
      </w:r>
      <w:r w:rsidRPr="003B49B2">
        <w:rPr>
          <w:rStyle w:val="StyleUnderline"/>
        </w:rPr>
        <w:t xml:space="preserve"> for at least two reasons that might go without saying, but bear repeating nonetheless: </w:t>
      </w:r>
      <w:r w:rsidRPr="00884AAE">
        <w:rPr>
          <w:rStyle w:val="StyleUnderline"/>
          <w:highlight w:val="green"/>
        </w:rPr>
        <w:t xml:space="preserve">the </w:t>
      </w:r>
      <w:r w:rsidRPr="00884AAE">
        <w:rPr>
          <w:rStyle w:val="Emphasis"/>
          <w:highlight w:val="green"/>
        </w:rPr>
        <w:t>meaning</w:t>
      </w:r>
      <w:r w:rsidRPr="00884AAE">
        <w:rPr>
          <w:rStyle w:val="StyleUnderline"/>
          <w:highlight w:val="green"/>
        </w:rPr>
        <w:t xml:space="preserve"> of </w:t>
      </w:r>
      <w:r w:rsidRPr="00884AAE">
        <w:rPr>
          <w:rStyle w:val="Emphasis"/>
          <w:highlight w:val="green"/>
        </w:rPr>
        <w:t>suffrage</w:t>
      </w:r>
      <w:r w:rsidRPr="003B49B2">
        <w:rPr>
          <w:rStyle w:val="Emphasis"/>
        </w:rPr>
        <w:t xml:space="preserve"> </w:t>
      </w:r>
      <w:r w:rsidRPr="00884AAE">
        <w:rPr>
          <w:rStyle w:val="StyleUnderline"/>
          <w:highlight w:val="green"/>
        </w:rPr>
        <w:t>for generations</w:t>
      </w:r>
      <w:r w:rsidRPr="003B49B2">
        <w:rPr>
          <w:rStyle w:val="StyleUnderline"/>
        </w:rPr>
        <w:t xml:space="preserve"> of African-Americans and the suffering that it has exacted over the decades </w:t>
      </w:r>
      <w:r w:rsidRPr="00884AAE">
        <w:rPr>
          <w:rStyle w:val="StyleUnderline"/>
          <w:highlight w:val="green"/>
        </w:rPr>
        <w:t xml:space="preserve">and the </w:t>
      </w:r>
      <w:r w:rsidRPr="00884AAE">
        <w:rPr>
          <w:rStyle w:val="Emphasis"/>
          <w:highlight w:val="green"/>
        </w:rPr>
        <w:t>certain danger</w:t>
      </w:r>
      <w:r w:rsidRPr="003B49B2">
        <w:rPr>
          <w:rStyle w:val="StyleUnderline"/>
        </w:rPr>
        <w:t xml:space="preserve"> that </w:t>
      </w:r>
      <w:r w:rsidRPr="00884AAE">
        <w:rPr>
          <w:rStyle w:val="StyleUnderline"/>
          <w:highlight w:val="green"/>
        </w:rPr>
        <w:t>the</w:t>
      </w:r>
      <w:r w:rsidRPr="003B49B2">
        <w:rPr>
          <w:rStyle w:val="StyleUnderline"/>
        </w:rPr>
        <w:t xml:space="preserve"> current</w:t>
      </w:r>
      <w:r w:rsidRPr="003B49B2">
        <w:rPr>
          <w:rStyle w:val="Emphasis"/>
        </w:rPr>
        <w:t xml:space="preserve"> </w:t>
      </w:r>
      <w:r w:rsidRPr="00884AAE">
        <w:rPr>
          <w:rStyle w:val="Emphasis"/>
          <w:highlight w:val="green"/>
        </w:rPr>
        <w:t>presidency and</w:t>
      </w:r>
      <w:r w:rsidRPr="003B49B2">
        <w:rPr>
          <w:rStyle w:val="Emphasis"/>
        </w:rPr>
        <w:t xml:space="preserve"> </w:t>
      </w:r>
      <w:r w:rsidRPr="003B49B2">
        <w:rPr>
          <w:rStyle w:val="StyleUnderline"/>
        </w:rPr>
        <w:t>a treasonous, complicit</w:t>
      </w:r>
      <w:r w:rsidRPr="003B49B2">
        <w:rPr>
          <w:rStyle w:val="Emphasis"/>
        </w:rPr>
        <w:t xml:space="preserve"> </w:t>
      </w:r>
      <w:r w:rsidRPr="00884AAE">
        <w:rPr>
          <w:rStyle w:val="Emphasis"/>
          <w:highlight w:val="green"/>
        </w:rPr>
        <w:t>Republican</w:t>
      </w:r>
      <w:r w:rsidRPr="003B49B2">
        <w:rPr>
          <w:rStyle w:val="Emphasis"/>
        </w:rPr>
        <w:t xml:space="preserve"> </w:t>
      </w:r>
      <w:r w:rsidRPr="003B49B2">
        <w:rPr>
          <w:rStyle w:val="StyleUnderline"/>
        </w:rPr>
        <w:t>congressional</w:t>
      </w:r>
      <w:r w:rsidRPr="003B49B2">
        <w:rPr>
          <w:rStyle w:val="Emphasis"/>
        </w:rPr>
        <w:t xml:space="preserve"> </w:t>
      </w:r>
      <w:r w:rsidRPr="00884AAE">
        <w:rPr>
          <w:rStyle w:val="Emphasis"/>
          <w:highlight w:val="green"/>
        </w:rPr>
        <w:t>majority pose</w:t>
      </w:r>
      <w:r w:rsidRPr="003B49B2">
        <w:rPr>
          <w:rStyle w:val="Emphasis"/>
        </w:rPr>
        <w:t xml:space="preserve"> </w:t>
      </w:r>
      <w:r w:rsidRPr="003B49B2">
        <w:rPr>
          <w:rStyle w:val="StyleUnderline"/>
        </w:rPr>
        <w:t>to the United States and the world</w:t>
      </w:r>
      <w:r w:rsidRPr="00C36A3D">
        <w:rPr>
          <w:sz w:val="14"/>
        </w:rPr>
        <w:t xml:space="preserve">. </w:t>
      </w:r>
      <w:r w:rsidRPr="003B49B2">
        <w:rPr>
          <w:rStyle w:val="Emphasis"/>
        </w:rPr>
        <w:t>Do we need to count the ways</w:t>
      </w:r>
      <w:r w:rsidRPr="003B49B2">
        <w:rPr>
          <w:rStyle w:val="StyleUnderline"/>
        </w:rPr>
        <w:t xml:space="preserve"> that we are </w:t>
      </w:r>
      <w:r w:rsidRPr="003B49B2">
        <w:rPr>
          <w:rStyle w:val="Emphasis"/>
        </w:rPr>
        <w:t>doubtless threatened</w:t>
      </w:r>
      <w:r w:rsidRPr="003B49B2">
        <w:rPr>
          <w:rStyle w:val="StyleUnderline"/>
        </w:rPr>
        <w:t>?</w:t>
      </w:r>
    </w:p>
    <w:p w14:paraId="064D32BD" w14:textId="77777777" w:rsidR="00A00F28" w:rsidRPr="00C36A3D" w:rsidRDefault="00A00F28" w:rsidP="00A00F28">
      <w:pPr>
        <w:rPr>
          <w:sz w:val="14"/>
        </w:rPr>
      </w:pPr>
      <w:r w:rsidRPr="00C36A3D">
        <w:rPr>
          <w:sz w:val="14"/>
        </w:rPr>
        <w:t xml:space="preserve">When I was a child, I not only spoke as one, but imagined like a child, too—a sauce pan, for instance, turned upside down made a really great hat—shining and irrepressible, cocked upside the head to the left, or the right; fabulous for a stately procession; the family’s beautiful mahogany console housed a radio with a green light in it, and if you squeezed yourself behind the device and examined the exposed radio tubes in it, you watched as they were suddenly dissolved in your mind’s eye into the skyline of a good-size city that you were taking in from a bird’s eye-view; if you stood a mop head up and drew a face on its handle, you had a pretty good doll for a day, especially if your father, or a sibling, whittled down the handle. In this world of discovery and surprise and everyday objects charged with magic, a word like “treason” signaled a remoteness light years away; in fact, it was a “school” word about as close to a little four- to seven -year old black girl’s reality as eighteenth-century images of white guys in tri-cornered hats, crossing the Delaware (wherever that was!), except that one of them was oddly named “Benedict Arnold,” who was not a very nice guy, we were told, and nowhere near “George Washington,” “who never told a lie.” Somebody cut down a cherry tree and, asked about it, ‘fessed up. (Or was that Abe Lincoln?) But this “treason” business started growing up, too, not unlike its young host body, as its next iteration was closer in both time and space to that of the school children—it was the Civil War and “seceding” states from the “Union.” Why would “they,” including the state where our young lady lived then and now, do that? Ah! And she learns that “history hurts.” And at that precise moment, one put away childish things, even though Emmett Till, my contemporary, was child enough. One day, long after, the end of a line in the presidential oath of office caught my attention, in fact, it quite astonished me—to defend the United States against “all enemies, foreign and domestic.” But </w:t>
      </w:r>
      <w:r w:rsidRPr="003B49B2">
        <w:rPr>
          <w:rStyle w:val="StyleUnderline"/>
        </w:rPr>
        <w:t>is it possible for the “enemy” to be domestic</w:t>
      </w:r>
      <w:r w:rsidRPr="00C36A3D">
        <w:rPr>
          <w:sz w:val="14"/>
        </w:rPr>
        <w:t xml:space="preserve">? And what if it is? </w:t>
      </w:r>
      <w:r w:rsidRPr="003B49B2">
        <w:rPr>
          <w:rStyle w:val="StyleUnderline"/>
        </w:rPr>
        <w:t xml:space="preserve">I thought I’d never live to see the day when I would have to ask myself that question and to wonder what the </w:t>
      </w:r>
      <w:r w:rsidRPr="003B49B2">
        <w:rPr>
          <w:rStyle w:val="Emphasis"/>
        </w:rPr>
        <w:t xml:space="preserve">citizen’s duty </w:t>
      </w:r>
      <w:r w:rsidRPr="003B49B2">
        <w:rPr>
          <w:rStyle w:val="StyleUnderline"/>
        </w:rPr>
        <w:t>might be in the realization that it is not only possible, but under certain circumstances, as appears to be the case at present, quite likely</w:t>
      </w:r>
      <w:r w:rsidRPr="00C36A3D">
        <w:rPr>
          <w:sz w:val="14"/>
        </w:rPr>
        <w:t xml:space="preserve">. And </w:t>
      </w:r>
      <w:r w:rsidRPr="003B49B2">
        <w:rPr>
          <w:rStyle w:val="StyleUnderline"/>
        </w:rPr>
        <w:t xml:space="preserve">here </w:t>
      </w:r>
      <w:r w:rsidRPr="00884AAE">
        <w:rPr>
          <w:rStyle w:val="StyleUnderline"/>
          <w:highlight w:val="green"/>
        </w:rPr>
        <w:t>we are, faced with the</w:t>
      </w:r>
      <w:r w:rsidRPr="003B49B2">
        <w:rPr>
          <w:rStyle w:val="StyleUnderline"/>
        </w:rPr>
        <w:t xml:space="preserve"> actual </w:t>
      </w:r>
      <w:r w:rsidRPr="00884AAE">
        <w:rPr>
          <w:rStyle w:val="StyleUnderline"/>
          <w:highlight w:val="green"/>
        </w:rPr>
        <w:t>possibility</w:t>
      </w:r>
      <w:r w:rsidRPr="003B49B2">
        <w:rPr>
          <w:rStyle w:val="StyleUnderline"/>
        </w:rPr>
        <w:t xml:space="preserve"> now </w:t>
      </w:r>
      <w:r w:rsidRPr="00884AAE">
        <w:rPr>
          <w:rStyle w:val="StyleUnderline"/>
          <w:highlight w:val="green"/>
        </w:rPr>
        <w:t>that</w:t>
      </w:r>
      <w:r w:rsidRPr="003B49B2">
        <w:rPr>
          <w:rStyle w:val="StyleUnderline"/>
        </w:rPr>
        <w:t xml:space="preserve"> the </w:t>
      </w:r>
      <w:r w:rsidRPr="00884AAE">
        <w:rPr>
          <w:rStyle w:val="Emphasis"/>
          <w:highlight w:val="green"/>
        </w:rPr>
        <w:t>long-deferred democracy</w:t>
      </w:r>
      <w:r w:rsidRPr="00C36A3D">
        <w:rPr>
          <w:sz w:val="14"/>
        </w:rPr>
        <w:t xml:space="preserve"> </w:t>
      </w:r>
      <w:r w:rsidRPr="003B49B2">
        <w:rPr>
          <w:rStyle w:val="StyleUnderline"/>
        </w:rPr>
        <w:t xml:space="preserve">we have labored toward </w:t>
      </w:r>
      <w:r w:rsidRPr="00884AAE">
        <w:rPr>
          <w:rStyle w:val="StyleUnderline"/>
          <w:highlight w:val="green"/>
        </w:rPr>
        <w:t xml:space="preserve">is poised to take a </w:t>
      </w:r>
      <w:r w:rsidRPr="00884AAE">
        <w:rPr>
          <w:rStyle w:val="Emphasis"/>
          <w:highlight w:val="green"/>
        </w:rPr>
        <w:t>blow</w:t>
      </w:r>
      <w:r w:rsidRPr="003B49B2">
        <w:rPr>
          <w:rStyle w:val="StyleUnderline"/>
        </w:rPr>
        <w:t xml:space="preserve"> </w:t>
      </w:r>
      <w:r w:rsidRPr="00884AAE">
        <w:rPr>
          <w:rStyle w:val="StyleUnderline"/>
          <w:highlight w:val="green"/>
        </w:rPr>
        <w:t>that</w:t>
      </w:r>
      <w:r w:rsidRPr="00C36A3D">
        <w:rPr>
          <w:sz w:val="14"/>
          <w:highlight w:val="green"/>
        </w:rPr>
        <w:t xml:space="preserve"> </w:t>
      </w:r>
      <w:r w:rsidRPr="00884AAE">
        <w:rPr>
          <w:rStyle w:val="StyleUnderline"/>
          <w:highlight w:val="green"/>
        </w:rPr>
        <w:t>could</w:t>
      </w:r>
      <w:r w:rsidRPr="00C36A3D">
        <w:rPr>
          <w:sz w:val="14"/>
          <w:highlight w:val="green"/>
        </w:rPr>
        <w:t xml:space="preserve"> </w:t>
      </w:r>
      <w:r w:rsidRPr="00884AAE">
        <w:rPr>
          <w:rStyle w:val="Emphasis"/>
          <w:highlight w:val="green"/>
        </w:rPr>
        <w:t>permanently end it.</w:t>
      </w:r>
      <w:r w:rsidRPr="00C36A3D">
        <w:rPr>
          <w:sz w:val="14"/>
        </w:rPr>
        <w:t xml:space="preserve"> </w:t>
      </w:r>
      <w:r w:rsidRPr="003B49B2">
        <w:rPr>
          <w:rStyle w:val="Emphasis"/>
        </w:rPr>
        <w:t xml:space="preserve">If voting could stave it off, </w:t>
      </w:r>
      <w:r w:rsidRPr="00884AAE">
        <w:rPr>
          <w:rStyle w:val="Emphasis"/>
          <w:highlight w:val="green"/>
        </w:rPr>
        <w:t>who would refuse</w:t>
      </w:r>
      <w:r w:rsidRPr="00C36A3D">
        <w:rPr>
          <w:sz w:val="14"/>
        </w:rPr>
        <w:t>? Hold that thought.</w:t>
      </w:r>
    </w:p>
    <w:bookmarkEnd w:id="0"/>
    <w:bookmarkEnd w:id="1"/>
    <w:p w14:paraId="28387DCC" w14:textId="77777777" w:rsidR="00A00F28" w:rsidRPr="00DB5250" w:rsidRDefault="00A00F28" w:rsidP="00A00F28">
      <w:pPr>
        <w:pStyle w:val="Heading4"/>
        <w:rPr>
          <w:rFonts w:cs="Arial"/>
        </w:rPr>
      </w:pPr>
      <w:r w:rsidRPr="00DB5250">
        <w:rPr>
          <w:rFonts w:cs="Arial"/>
        </w:rPr>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p>
    <w:p w14:paraId="1A3EC478" w14:textId="77777777" w:rsidR="00A00F28" w:rsidRPr="00DB5250" w:rsidRDefault="00A00F28" w:rsidP="00A00F28">
      <w:r w:rsidRPr="00DB5250">
        <w:rPr>
          <w:rStyle w:val="Style13ptBold"/>
        </w:rPr>
        <w:t>Cikara and Van Bavel 15</w:t>
      </w:r>
      <w:r w:rsidRPr="00DB5250">
        <w:t xml:space="preserve">.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6" w:history="1">
        <w:r w:rsidRPr="00DB5250">
          <w:rPr>
            <w:rStyle w:val="Hyperlink"/>
          </w:rPr>
          <w:t>https://www.scientificamerican.com/article/the-flexibility-of-racial-bias/</w:t>
        </w:r>
      </w:hyperlink>
      <w:r w:rsidRPr="00DB5250">
        <w:t>)</w:t>
      </w:r>
    </w:p>
    <w:p w14:paraId="3C9AA727" w14:textId="302B26B9" w:rsidR="00A00F28" w:rsidRPr="00A00F28" w:rsidRDefault="00A00F28" w:rsidP="00A00F28">
      <w:pPr>
        <w:rPr>
          <w:sz w:val="14"/>
        </w:rPr>
      </w:pPr>
      <w:r w:rsidRPr="00DB5250">
        <w:rPr>
          <w:sz w:val="14"/>
        </w:rPr>
        <w:t xml:space="preserve">The city of Baltimore was rocked by protests and riots over the death of Freddie Gray, a 25-year-old African American man who died in police custody. Tragically, Gray’s death was only one of a recent in a series of racially-charged,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DB5250">
        <w:rPr>
          <w:sz w:val="14"/>
        </w:rPr>
        <w:t xml:space="preserve">. </w:t>
      </w:r>
      <w:r w:rsidRPr="00C51A78">
        <w:rPr>
          <w:rStyle w:val="Emphasis"/>
          <w:highlight w:val="cyan"/>
        </w:rPr>
        <w:t>It would be easy</w:t>
      </w:r>
      <w:r w:rsidRPr="00985E22">
        <w:rPr>
          <w:bCs/>
          <w:highlight w:val="cyan"/>
          <w:u w:val="single"/>
        </w:rPr>
        <w:t xml:space="preserve"> to see</w:t>
      </w:r>
      <w:r w:rsidRPr="00985E22">
        <w:rPr>
          <w:bCs/>
          <w:u w:val="single"/>
        </w:rPr>
        <w:t xml:space="preserve"> in all this powerful </w:t>
      </w:r>
      <w:r w:rsidRPr="00985E22">
        <w:rPr>
          <w:bCs/>
          <w:highlight w:val="cyan"/>
          <w:u w:val="single"/>
        </w:rPr>
        <w:t>evidence that racism</w:t>
      </w:r>
      <w:r w:rsidRPr="00985E22">
        <w:rPr>
          <w:bCs/>
          <w:u w:val="single"/>
        </w:rPr>
        <w:t xml:space="preserve"> </w:t>
      </w:r>
      <w:r w:rsidRPr="00985E22">
        <w:rPr>
          <w:bCs/>
          <w:highlight w:val="cyan"/>
          <w:u w:val="single"/>
        </w:rPr>
        <w:t xml:space="preserve">is </w:t>
      </w:r>
      <w:r w:rsidRPr="00985E22">
        <w:rPr>
          <w:bCs/>
          <w:u w:val="single"/>
        </w:rPr>
        <w:t xml:space="preserve">a </w:t>
      </w:r>
      <w:r w:rsidRPr="00985E22">
        <w:rPr>
          <w:bCs/>
          <w:highlight w:val="cyan"/>
          <w:u w:val="single"/>
        </w:rPr>
        <w:t xml:space="preserve">permanent </w:t>
      </w:r>
      <w:r w:rsidRPr="00985E22">
        <w:rPr>
          <w:bCs/>
          <w:u w:val="single"/>
        </w:rPr>
        <w:t xml:space="preserve">fixture in America’s social fabric </w:t>
      </w:r>
      <w:r w:rsidRPr="00985E22">
        <w:rPr>
          <w:bCs/>
          <w:highlight w:val="cyan"/>
          <w:u w:val="single"/>
        </w:rPr>
        <w:t>and</w:t>
      </w:r>
      <w:r w:rsidRPr="00DB5250">
        <w:rPr>
          <w:sz w:val="14"/>
        </w:rPr>
        <w:t xml:space="preserve"> even, perhaps, </w:t>
      </w:r>
      <w:r w:rsidRPr="00985E22">
        <w:rPr>
          <w:bCs/>
          <w:u w:val="single"/>
        </w:rPr>
        <w:t xml:space="preserve">an </w:t>
      </w:r>
      <w:r w:rsidRPr="00C51A78">
        <w:rPr>
          <w:rStyle w:val="Emphasis"/>
          <w:highlight w:val="cyan"/>
        </w:rPr>
        <w:t xml:space="preserve">inevitable </w:t>
      </w:r>
      <w:r w:rsidRPr="00DB5250">
        <w:rPr>
          <w:rStyle w:val="Emphasis"/>
        </w:rPr>
        <w:t>aspect of human nature</w:t>
      </w:r>
      <w:r w:rsidRPr="00DB5250">
        <w:rPr>
          <w:sz w:val="14"/>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DB5250">
        <w:rPr>
          <w:sz w:val="14"/>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DB5250">
        <w:rPr>
          <w:sz w:val="14"/>
        </w:rPr>
        <w:t xml:space="preserve">. This work has led many to conclude that racial biases might be part of a primitive—and possibly hard-wired—neural fear response to racial out-groups. </w:t>
      </w:r>
      <w:r w:rsidRPr="00985E22">
        <w:rPr>
          <w:bCs/>
          <w:u w:val="single"/>
        </w:rPr>
        <w:t>There is little question that</w:t>
      </w:r>
      <w:r w:rsidRPr="00DB5250">
        <w:rPr>
          <w:sz w:val="14"/>
        </w:rPr>
        <w:t xml:space="preserve"> categories such as </w:t>
      </w:r>
      <w:r w:rsidRPr="00985E22">
        <w:rPr>
          <w:bCs/>
          <w:u w:val="single"/>
        </w:rPr>
        <w:t>race</w:t>
      </w:r>
      <w:r w:rsidRPr="00DB5250">
        <w:rPr>
          <w:sz w:val="14"/>
        </w:rPr>
        <w:t xml:space="preserve">, gender, and age </w:t>
      </w:r>
      <w:r w:rsidRPr="00985E22">
        <w:rPr>
          <w:bCs/>
          <w:u w:val="single"/>
        </w:rPr>
        <w:t>play a major role in shaping the biases and stereotypes that people bring to bear in their judgments of others</w:t>
      </w:r>
      <w:r w:rsidRPr="00DB5250">
        <w:rPr>
          <w:sz w:val="14"/>
        </w:rPr>
        <w:t xml:space="preserve">. </w:t>
      </w:r>
      <w:r w:rsidRPr="00DB5250">
        <w:rPr>
          <w:rStyle w:val="Emphasis"/>
        </w:rPr>
        <w:t>However</w:t>
      </w:r>
      <w:r w:rsidRPr="00DB5250">
        <w:rPr>
          <w:sz w:val="14"/>
        </w:rPr>
        <w:t xml:space="preserve">, </w:t>
      </w:r>
      <w:r w:rsidRPr="00985E22">
        <w:rPr>
          <w:bCs/>
          <w:u w:val="single"/>
        </w:rPr>
        <w:t xml:space="preserve">research has shown that </w:t>
      </w:r>
      <w:r w:rsidRPr="00985E22">
        <w:rPr>
          <w:bCs/>
          <w:highlight w:val="cyan"/>
          <w:u w:val="single"/>
        </w:rPr>
        <w:t xml:space="preserve">how people categorize </w:t>
      </w:r>
      <w:r w:rsidRPr="00C51A78">
        <w:rPr>
          <w:rStyle w:val="Emphasis"/>
          <w:highlight w:val="cyan"/>
        </w:rPr>
        <w:t>themselves</w:t>
      </w:r>
      <w:r w:rsidRPr="00985E22">
        <w:rPr>
          <w:bCs/>
          <w:highlight w:val="cyan"/>
          <w:u w:val="single"/>
        </w:rPr>
        <w:t xml:space="preserve"> may</w:t>
      </w:r>
      <w:r w:rsidRPr="00985E22">
        <w:rPr>
          <w:bCs/>
          <w:u w:val="single"/>
        </w:rPr>
        <w:t xml:space="preserve"> </w:t>
      </w:r>
      <w:r w:rsidRPr="00985E22">
        <w:rPr>
          <w:bCs/>
          <w:highlight w:val="cyan"/>
          <w:u w:val="single"/>
        </w:rPr>
        <w:t xml:space="preserve">be </w:t>
      </w:r>
      <w:r w:rsidRPr="00985E22">
        <w:rPr>
          <w:bCs/>
          <w:u w:val="single"/>
        </w:rPr>
        <w:t xml:space="preserve">just as </w:t>
      </w:r>
      <w:r w:rsidRPr="00985E22">
        <w:rPr>
          <w:bCs/>
          <w:highlight w:val="cyan"/>
          <w:u w:val="single"/>
        </w:rPr>
        <w:t>fundamental to</w:t>
      </w:r>
      <w:r w:rsidRPr="00985E22">
        <w:rPr>
          <w:bCs/>
          <w:u w:val="single"/>
        </w:rPr>
        <w:t xml:space="preserve"> understanding </w:t>
      </w:r>
      <w:r w:rsidRPr="00985E22">
        <w:rPr>
          <w:bCs/>
          <w:highlight w:val="cyan"/>
          <w:u w:val="single"/>
        </w:rPr>
        <w:t>prejudice</w:t>
      </w:r>
      <w:r w:rsidRPr="00985E22">
        <w:rPr>
          <w:bCs/>
          <w:u w:val="single"/>
        </w:rPr>
        <w:t xml:space="preserve"> as how they categorize others</w:t>
      </w:r>
      <w:r w:rsidRPr="00DB5250">
        <w:rPr>
          <w:sz w:val="14"/>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DB5250">
        <w:rPr>
          <w:sz w:val="14"/>
        </w:rPr>
        <w:t xml:space="preserve">. </w:t>
      </w:r>
      <w:r w:rsidRPr="00DB5250">
        <w:rPr>
          <w:rStyle w:val="Emphasis"/>
        </w:rPr>
        <w:t>Recent research confirms</w:t>
      </w:r>
      <w:r w:rsidRPr="00985E22">
        <w:rPr>
          <w:bCs/>
          <w:u w:val="single"/>
        </w:rPr>
        <w:t xml:space="preserve"> that </w:t>
      </w:r>
      <w:r w:rsidRPr="00C51A78">
        <w:rPr>
          <w:rStyle w:val="Emphasis"/>
          <w:highlight w:val="cyan"/>
        </w:rPr>
        <w:t>coalition</w:t>
      </w:r>
      <w:r w:rsidRPr="00985E22">
        <w:rPr>
          <w:bCs/>
          <w:u w:val="single"/>
        </w:rPr>
        <w:t xml:space="preserve">-based </w:t>
      </w:r>
      <w:r w:rsidRPr="00C51A78">
        <w:rPr>
          <w:rStyle w:val="Emphasis"/>
          <w:highlight w:val="cyan"/>
        </w:rPr>
        <w:t>preferences trump race</w:t>
      </w:r>
      <w:r w:rsidRPr="00985E22">
        <w:rPr>
          <w:bCs/>
          <w:u w:val="single"/>
        </w:rPr>
        <w:t xml:space="preserve">-based </w:t>
      </w:r>
      <w:r w:rsidRPr="00DB5250">
        <w:rPr>
          <w:rStyle w:val="Emphasis"/>
        </w:rPr>
        <w:t>preferences</w:t>
      </w:r>
      <w:r w:rsidRPr="00DB5250">
        <w:rPr>
          <w:sz w:val="14"/>
        </w:rPr>
        <w:t xml:space="preserve">. For example, </w:t>
      </w:r>
      <w:r w:rsidRPr="00985E22">
        <w:rPr>
          <w:bCs/>
          <w:highlight w:val="cyan"/>
          <w:u w:val="single"/>
        </w:rPr>
        <w:t>both Dem</w:t>
      </w:r>
      <w:r w:rsidRPr="00661A1B">
        <w:rPr>
          <w:bCs/>
          <w:u w:val="single"/>
        </w:rPr>
        <w:t>ocrat</w:t>
      </w:r>
      <w:r w:rsidRPr="00985E22">
        <w:rPr>
          <w:bCs/>
          <w:highlight w:val="cyan"/>
          <w:u w:val="single"/>
        </w:rPr>
        <w:t>s and Rep</w:t>
      </w:r>
      <w:r w:rsidRPr="00661A1B">
        <w:rPr>
          <w:bCs/>
          <w:u w:val="single"/>
        </w:rPr>
        <w:t>ublican</w:t>
      </w:r>
      <w:r w:rsidRPr="00985E22">
        <w:rPr>
          <w:bCs/>
          <w:highlight w:val="cyan"/>
          <w:u w:val="single"/>
        </w:rPr>
        <w:t>s</w:t>
      </w:r>
      <w:r w:rsidRPr="00985E22">
        <w:rPr>
          <w:bCs/>
          <w:u w:val="single"/>
        </w:rPr>
        <w:t xml:space="preserve"> </w:t>
      </w:r>
      <w:r w:rsidRPr="00985E22">
        <w:rPr>
          <w:bCs/>
          <w:highlight w:val="cyan"/>
          <w:u w:val="single"/>
        </w:rPr>
        <w:t>favor</w:t>
      </w:r>
      <w:r w:rsidRPr="00985E22">
        <w:rPr>
          <w:bCs/>
          <w:u w:val="single"/>
        </w:rPr>
        <w:t xml:space="preserve"> the resumes of those affiliated with </w:t>
      </w:r>
      <w:r w:rsidRPr="00661A1B">
        <w:rPr>
          <w:bCs/>
          <w:u w:val="single"/>
        </w:rPr>
        <w:t>their</w:t>
      </w:r>
      <w:r w:rsidRPr="00985E22">
        <w:rPr>
          <w:bCs/>
          <w:u w:val="single"/>
        </w:rPr>
        <w:t xml:space="preserve"> political </w:t>
      </w:r>
      <w:r w:rsidRPr="00C51A78">
        <w:rPr>
          <w:rStyle w:val="Emphasis"/>
          <w:highlight w:val="cyan"/>
        </w:rPr>
        <w:t>party</w:t>
      </w:r>
      <w:r w:rsidRPr="00985E22">
        <w:rPr>
          <w:bCs/>
          <w:u w:val="single"/>
        </w:rPr>
        <w:t xml:space="preserve"> much </w:t>
      </w:r>
      <w:r w:rsidRPr="00C51A78">
        <w:rPr>
          <w:rStyle w:val="Emphasis"/>
          <w:highlight w:val="cyan"/>
        </w:rPr>
        <w:t>more than</w:t>
      </w:r>
      <w:r w:rsidRPr="00985E22">
        <w:rPr>
          <w:bCs/>
          <w:u w:val="single"/>
        </w:rPr>
        <w:t xml:space="preserve"> they favor those who share </w:t>
      </w:r>
      <w:r w:rsidRPr="00C51A78">
        <w:rPr>
          <w:rStyle w:val="Emphasis"/>
          <w:highlight w:val="cyan"/>
        </w:rPr>
        <w:t>their race</w:t>
      </w:r>
      <w:r w:rsidRPr="00DB5250">
        <w:rPr>
          <w:sz w:val="14"/>
        </w:rPr>
        <w:t xml:space="preserve">. These </w:t>
      </w:r>
      <w:r w:rsidRPr="00985E22">
        <w:rPr>
          <w:bCs/>
          <w:u w:val="single"/>
        </w:rPr>
        <w:t>coalition-based preferences remain powerful even in the absence of the animosity present in electoral politics</w:t>
      </w:r>
      <w:r w:rsidRPr="00DB5250">
        <w:rPr>
          <w:sz w:val="14"/>
        </w:rPr>
        <w:t xml:space="preserve">. Our </w:t>
      </w:r>
      <w:r w:rsidRPr="00985E22">
        <w:rPr>
          <w:bCs/>
          <w:u w:val="single"/>
        </w:rPr>
        <w:t xml:space="preserve">research has shown that the simple act of </w:t>
      </w:r>
      <w:r w:rsidRPr="00985E22">
        <w:rPr>
          <w:bCs/>
          <w:highlight w:val="cyan"/>
          <w:u w:val="single"/>
        </w:rPr>
        <w:t xml:space="preserve">placing people on a </w:t>
      </w:r>
      <w:r w:rsidRPr="00C51A78">
        <w:rPr>
          <w:rStyle w:val="Emphasis"/>
          <w:highlight w:val="cyan"/>
        </w:rPr>
        <w:t>mixed-race team</w:t>
      </w:r>
      <w:r w:rsidRPr="00985E22">
        <w:rPr>
          <w:bCs/>
          <w:highlight w:val="cyan"/>
          <w:u w:val="single"/>
        </w:rPr>
        <w:t xml:space="preserve"> can </w:t>
      </w:r>
      <w:r w:rsidRPr="00C51A78">
        <w:rPr>
          <w:rStyle w:val="Emphasis"/>
          <w:highlight w:val="cyan"/>
        </w:rPr>
        <w:t>diminish</w:t>
      </w:r>
      <w:r w:rsidRPr="00985E22">
        <w:rPr>
          <w:bCs/>
          <w:u w:val="single"/>
        </w:rPr>
        <w:t xml:space="preserve"> their </w:t>
      </w:r>
      <w:r w:rsidRPr="00C51A78">
        <w:rPr>
          <w:rStyle w:val="Emphasis"/>
          <w:highlight w:val="cyan"/>
        </w:rPr>
        <w:t xml:space="preserve">automatic </w:t>
      </w:r>
      <w:r w:rsidRPr="00DB5250">
        <w:rPr>
          <w:rStyle w:val="Emphasis"/>
        </w:rPr>
        <w:t xml:space="preserve">racial </w:t>
      </w:r>
      <w:r w:rsidRPr="00C51A78">
        <w:rPr>
          <w:rStyle w:val="Emphasis"/>
          <w:highlight w:val="cyan"/>
        </w:rPr>
        <w:t>bias.</w:t>
      </w:r>
      <w:r w:rsidRPr="00DB5250">
        <w:rPr>
          <w:sz w:val="14"/>
        </w:rPr>
        <w:t xml:space="preserve"> In a series of experiments, </w:t>
      </w:r>
      <w:r w:rsidRPr="00985E22">
        <w:rPr>
          <w:bCs/>
          <w:u w:val="single"/>
        </w:rPr>
        <w:t>White participants who were randomly placed on a mixed-race team—the Tigers or Lions—showed little evidence of implicit racial bias</w:t>
      </w:r>
      <w:r w:rsidRPr="00DB5250">
        <w:rPr>
          <w:sz w:val="14"/>
        </w:rPr>
        <w:t xml:space="preserve">. </w:t>
      </w:r>
      <w:r w:rsidRPr="00661A1B">
        <w:rPr>
          <w:bCs/>
          <w:u w:val="single"/>
        </w:rPr>
        <w:t>Merely belonging to a mixed-race team trigged positive automatic associations with all of the members of their</w:t>
      </w:r>
      <w:r w:rsidRPr="00985E22">
        <w:rPr>
          <w:bCs/>
          <w:u w:val="single"/>
        </w:rPr>
        <w:t xml:space="preserve"> own group, irrespective of race</w:t>
      </w:r>
      <w:r w:rsidRPr="00C51A78">
        <w:rPr>
          <w:sz w:val="14"/>
          <w:highlight w:val="cyan"/>
        </w:rPr>
        <w:t xml:space="preserve">. </w:t>
      </w:r>
      <w:r w:rsidRPr="00985E22">
        <w:rPr>
          <w:bCs/>
          <w:u w:val="single"/>
        </w:rPr>
        <w:t>Being a part of one of these seemingly trivial mixed-race groups produced similar effects on brain activity—</w:t>
      </w:r>
      <w:r w:rsidRPr="00985E22">
        <w:rPr>
          <w:bCs/>
          <w:highlight w:val="cyan"/>
          <w:u w:val="single"/>
        </w:rPr>
        <w:t xml:space="preserve">the </w:t>
      </w:r>
      <w:r w:rsidRPr="00C51A78">
        <w:rPr>
          <w:rStyle w:val="Emphasis"/>
          <w:highlight w:val="cyan"/>
        </w:rPr>
        <w:t>amygdala responded</w:t>
      </w:r>
      <w:r w:rsidRPr="00985E22">
        <w:rPr>
          <w:bCs/>
          <w:highlight w:val="cyan"/>
          <w:u w:val="single"/>
        </w:rPr>
        <w:t xml:space="preserve"> to </w:t>
      </w:r>
      <w:r w:rsidRPr="00C51A78">
        <w:rPr>
          <w:rStyle w:val="Emphasis"/>
          <w:highlight w:val="cyan"/>
        </w:rPr>
        <w:t>team</w:t>
      </w:r>
      <w:r w:rsidRPr="00985E22">
        <w:rPr>
          <w:bCs/>
          <w:u w:val="single"/>
        </w:rPr>
        <w:t xml:space="preserve"> membership </w:t>
      </w:r>
      <w:r w:rsidRPr="00C51A78">
        <w:rPr>
          <w:rStyle w:val="Emphasis"/>
          <w:highlight w:val="cyan"/>
        </w:rPr>
        <w:t>rather than race</w:t>
      </w:r>
      <w:r w:rsidRPr="00DB5250">
        <w:rPr>
          <w:sz w:val="14"/>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DB5250">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DB5250">
        <w:rPr>
          <w:sz w:val="14"/>
        </w:rPr>
        <w:t xml:space="preserve">. Indeed, </w:t>
      </w:r>
      <w:r w:rsidRPr="00DB5250">
        <w:rPr>
          <w:rStyle w:val="Emphasis"/>
        </w:rPr>
        <w:t xml:space="preserve">psychological and biological </w:t>
      </w:r>
      <w:r w:rsidRPr="00C51A78">
        <w:rPr>
          <w:rStyle w:val="Emphasis"/>
          <w:highlight w:val="cyan"/>
        </w:rPr>
        <w:t>responses</w:t>
      </w:r>
      <w:r w:rsidRPr="00985E22">
        <w:rPr>
          <w:bCs/>
          <w:highlight w:val="cyan"/>
          <w:u w:val="single"/>
        </w:rPr>
        <w:t xml:space="preserve"> to out-group members </w:t>
      </w:r>
      <w:r w:rsidRPr="00C51A78">
        <w:rPr>
          <w:rStyle w:val="Emphasis"/>
          <w:highlight w:val="cyan"/>
        </w:rPr>
        <w:t>can change</w:t>
      </w:r>
      <w:r w:rsidRPr="00DB5250">
        <w:rPr>
          <w:sz w:val="14"/>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C51A78">
        <w:rPr>
          <w:rStyle w:val="Emphasis"/>
          <w:highlight w:val="cyan"/>
        </w:rPr>
        <w:t>stereotypes can be tempered</w:t>
      </w:r>
      <w:r w:rsidRPr="00985E22">
        <w:rPr>
          <w:bCs/>
          <w:highlight w:val="cyan"/>
          <w:u w:val="single"/>
        </w:rPr>
        <w:t xml:space="preserve"> with </w:t>
      </w:r>
      <w:r w:rsidRPr="00C51A78">
        <w:rPr>
          <w:rStyle w:val="Emphasis"/>
          <w:highlight w:val="cyan"/>
        </w:rPr>
        <w:t>other info</w:t>
      </w:r>
      <w:r w:rsidRPr="00985E22">
        <w:rPr>
          <w:bCs/>
          <w:u w:val="single"/>
        </w:rPr>
        <w:t>rmation.</w:t>
      </w:r>
      <w:r w:rsidRPr="00DB5250">
        <w:rPr>
          <w:sz w:val="14"/>
        </w:rPr>
        <w:t xml:space="preserve"> </w:t>
      </w:r>
      <w:r w:rsidRPr="00985E22">
        <w:rPr>
          <w:bCs/>
          <w:highlight w:val="cyan"/>
          <w:u w:val="single"/>
        </w:rPr>
        <w:t xml:space="preserve">If </w:t>
      </w:r>
      <w:r w:rsidRPr="00985E22">
        <w:rPr>
          <w:bCs/>
          <w:u w:val="single"/>
        </w:rPr>
        <w:t xml:space="preserve">perceptions of intergroup relations can be changed, </w:t>
      </w:r>
      <w:r w:rsidRPr="00985E22">
        <w:rPr>
          <w:bCs/>
          <w:highlight w:val="cyan"/>
          <w:u w:val="single"/>
        </w:rPr>
        <w:t>individuals</w:t>
      </w:r>
      <w:r w:rsidRPr="00985E22">
        <w:rPr>
          <w:bCs/>
          <w:u w:val="single"/>
        </w:rPr>
        <w:t xml:space="preserve"> may </w:t>
      </w:r>
      <w:r w:rsidRPr="00985E22">
        <w:rPr>
          <w:bCs/>
          <w:highlight w:val="cyan"/>
          <w:u w:val="single"/>
        </w:rPr>
        <w:t>overcome hostility</w:t>
      </w:r>
      <w:r w:rsidRPr="00985E22">
        <w:rPr>
          <w:bCs/>
          <w:u w:val="single"/>
        </w:rPr>
        <w:t xml:space="preserve"> toward perceived foes </w:t>
      </w:r>
      <w:r w:rsidRPr="00985E22">
        <w:rPr>
          <w:bCs/>
          <w:highlight w:val="cyan"/>
          <w:u w:val="single"/>
        </w:rPr>
        <w:t xml:space="preserve">and become more responsive </w:t>
      </w:r>
      <w:r w:rsidRPr="00985E22">
        <w:rPr>
          <w:bCs/>
          <w:u w:val="single"/>
        </w:rPr>
        <w:t>to one another’s grievances.</w:t>
      </w:r>
      <w:r w:rsidRPr="00DB5250">
        <w:rPr>
          <w:sz w:val="14"/>
        </w:rPr>
        <w:t xml:space="preserve"> </w:t>
      </w:r>
      <w:r w:rsidRPr="00985E22">
        <w:rPr>
          <w:bCs/>
          <w:highlight w:val="cyan"/>
          <w:u w:val="single"/>
        </w:rPr>
        <w:t xml:space="preserve">The </w:t>
      </w:r>
      <w:r w:rsidRPr="00C51A78">
        <w:rPr>
          <w:rStyle w:val="Emphasis"/>
          <w:highlight w:val="cyan"/>
        </w:rPr>
        <w:t>flexible nature</w:t>
      </w:r>
      <w:r w:rsidRPr="00985E22">
        <w:rPr>
          <w:bCs/>
          <w:u w:val="single"/>
        </w:rPr>
        <w:t xml:space="preserve"> of both group membership and intergroup relations </w:t>
      </w:r>
      <w:r w:rsidRPr="00985E22">
        <w:rPr>
          <w:bCs/>
          <w:highlight w:val="cyan"/>
          <w:u w:val="single"/>
        </w:rPr>
        <w:t>offers reason to be</w:t>
      </w:r>
      <w:r w:rsidRPr="00DB5250">
        <w:rPr>
          <w:sz w:val="14"/>
        </w:rPr>
        <w:t xml:space="preserve"> cautiously </w:t>
      </w:r>
      <w:r w:rsidRPr="00C51A78">
        <w:rPr>
          <w:rStyle w:val="Emphasis"/>
          <w:highlight w:val="cyan"/>
        </w:rPr>
        <w:t>optimistic</w:t>
      </w:r>
      <w:r w:rsidRPr="00985E22">
        <w:rPr>
          <w:bCs/>
          <w:highlight w:val="cyan"/>
          <w:u w:val="single"/>
        </w:rPr>
        <w:t xml:space="preserve"> about </w:t>
      </w:r>
      <w:r w:rsidRPr="00985E22">
        <w:rPr>
          <w:bCs/>
          <w:u w:val="single"/>
        </w:rPr>
        <w:t xml:space="preserve">the potential for greater </w:t>
      </w:r>
      <w:r w:rsidRPr="00985E22">
        <w:rPr>
          <w:bCs/>
          <w:highlight w:val="cyan"/>
          <w:u w:val="single"/>
        </w:rPr>
        <w:t>coop</w:t>
      </w:r>
      <w:r w:rsidRPr="00985E22">
        <w:rPr>
          <w:bCs/>
          <w:u w:val="single"/>
        </w:rPr>
        <w:t xml:space="preserve">eration </w:t>
      </w:r>
      <w:r w:rsidRPr="00985E22">
        <w:rPr>
          <w:bCs/>
          <w:highlight w:val="cyan"/>
          <w:u w:val="single"/>
        </w:rPr>
        <w:t>among groups in conflict</w:t>
      </w:r>
      <w:r w:rsidRPr="00DB5250">
        <w:rPr>
          <w:sz w:val="14"/>
        </w:rPr>
        <w:t xml:space="preserve"> (be they black versus white or citizens versus police). </w:t>
      </w:r>
      <w:r w:rsidRPr="00C51A78">
        <w:rPr>
          <w:rStyle w:val="Emphasis"/>
          <w:highlight w:val="cyan"/>
        </w:rPr>
        <w:t xml:space="preserve">One strategy is to bring </w:t>
      </w:r>
      <w:r w:rsidRPr="00DB5250">
        <w:rPr>
          <w:rStyle w:val="Emphasis"/>
        </w:rPr>
        <w:t xml:space="preserve">multiple </w:t>
      </w:r>
      <w:r w:rsidRPr="00C51A78">
        <w:rPr>
          <w:rStyle w:val="Emphasis"/>
          <w:highlight w:val="cyan"/>
        </w:rPr>
        <w:t>groups together around a common goal</w:t>
      </w:r>
      <w:r w:rsidRPr="00DB5250">
        <w:rPr>
          <w:sz w:val="14"/>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985E22">
        <w:rPr>
          <w:bCs/>
          <w:highlight w:val="cyan"/>
          <w:u w:val="single"/>
        </w:rPr>
        <w:t xml:space="preserve">creating </w:t>
      </w:r>
      <w:r w:rsidRPr="00985E22">
        <w:rPr>
          <w:bCs/>
          <w:u w:val="single"/>
        </w:rPr>
        <w:t xml:space="preserve">a sense of </w:t>
      </w:r>
      <w:r w:rsidRPr="00C51A78">
        <w:rPr>
          <w:rStyle w:val="Emphasis"/>
          <w:highlight w:val="cyan"/>
        </w:rPr>
        <w:t>cohesion</w:t>
      </w:r>
      <w:r w:rsidRPr="00985E22">
        <w:rPr>
          <w:bCs/>
          <w:u w:val="single"/>
        </w:rPr>
        <w:t xml:space="preserve"> between two competitive groups </w:t>
      </w:r>
      <w:r w:rsidRPr="00985E22">
        <w:rPr>
          <w:bCs/>
          <w:highlight w:val="cyan"/>
          <w:u w:val="single"/>
        </w:rPr>
        <w:t>can increase empathy</w:t>
      </w:r>
      <w:r w:rsidRPr="00985E22">
        <w:rPr>
          <w:bCs/>
          <w:u w:val="single"/>
        </w:rPr>
        <w:t xml:space="preserve"> for the suffering of our rivals</w:t>
      </w:r>
      <w:r w:rsidRPr="00DB5250">
        <w:rPr>
          <w:sz w:val="14"/>
        </w:rPr>
        <w:t xml:space="preserve">. </w:t>
      </w:r>
      <w:r w:rsidRPr="00985E22">
        <w:rPr>
          <w:bCs/>
          <w:highlight w:val="cyan"/>
          <w:u w:val="single"/>
        </w:rPr>
        <w:t>These</w:t>
      </w:r>
      <w:r w:rsidRPr="00DB5250">
        <w:rPr>
          <w:sz w:val="14"/>
        </w:rPr>
        <w:t xml:space="preserve"> sorts of </w:t>
      </w:r>
      <w:r w:rsidRPr="00985E22">
        <w:rPr>
          <w:bCs/>
          <w:u w:val="single"/>
        </w:rPr>
        <w:t>strategies</w:t>
      </w:r>
      <w:r w:rsidRPr="00DB5250">
        <w:rPr>
          <w:sz w:val="14"/>
        </w:rPr>
        <w:t xml:space="preserve"> can help </w:t>
      </w:r>
      <w:r w:rsidRPr="00985E22">
        <w:rPr>
          <w:bCs/>
          <w:highlight w:val="cyan"/>
          <w:u w:val="single"/>
        </w:rPr>
        <w:t xml:space="preserve">reduce aggression </w:t>
      </w:r>
      <w:r w:rsidRPr="00661A1B">
        <w:rPr>
          <w:bCs/>
          <w:u w:val="single"/>
        </w:rPr>
        <w:t>toward hostile out-groups</w:t>
      </w:r>
      <w:r w:rsidRPr="00985E22">
        <w:rPr>
          <w:bCs/>
          <w:highlight w:val="cyan"/>
          <w:u w:val="single"/>
        </w:rPr>
        <w:t>,</w:t>
      </w:r>
      <w:r w:rsidRPr="00985E22">
        <w:rPr>
          <w:bCs/>
          <w:u w:val="single"/>
        </w:rPr>
        <w:t xml:space="preserve"> </w:t>
      </w:r>
      <w:r w:rsidRPr="00985E22">
        <w:rPr>
          <w:bCs/>
          <w:highlight w:val="cyan"/>
          <w:u w:val="single"/>
        </w:rPr>
        <w:t xml:space="preserve">which is </w:t>
      </w:r>
      <w:r w:rsidRPr="00C51A78">
        <w:rPr>
          <w:rStyle w:val="Emphasis"/>
          <w:highlight w:val="cyan"/>
        </w:rPr>
        <w:t>critical for</w:t>
      </w:r>
      <w:r w:rsidRPr="00DB5250">
        <w:rPr>
          <w:rStyle w:val="Emphasis"/>
        </w:rPr>
        <w:t xml:space="preserve"> creating more opportunities for </w:t>
      </w:r>
      <w:r w:rsidRPr="00C51A78">
        <w:rPr>
          <w:rStyle w:val="Emphasis"/>
          <w:highlight w:val="cyan"/>
        </w:rPr>
        <w:t>constructive dialogue addressing</w:t>
      </w:r>
      <w:r w:rsidRPr="00DB5250">
        <w:rPr>
          <w:rStyle w:val="Emphasis"/>
        </w:rPr>
        <w:t xml:space="preserve"> greater social </w:t>
      </w:r>
      <w:r w:rsidRPr="00C51A78">
        <w:rPr>
          <w:rStyle w:val="Emphasis"/>
          <w:highlight w:val="cyan"/>
        </w:rPr>
        <w:t>injustices.</w:t>
      </w:r>
      <w:r w:rsidRPr="00DB5250">
        <w:rPr>
          <w:rStyle w:val="Emphasis"/>
        </w:rPr>
        <w:t xml:space="preserve"> </w:t>
      </w:r>
      <w:r w:rsidRPr="00DB5250">
        <w:rPr>
          <w:sz w:val="14"/>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DB5250">
        <w:rPr>
          <w:sz w:val="14"/>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DB5250">
        <w:rPr>
          <w:sz w:val="14"/>
        </w:rPr>
        <w:t xml:space="preserve">, as a society, </w:t>
      </w:r>
      <w:r w:rsidRPr="00985E22">
        <w:rPr>
          <w:bCs/>
          <w:u w:val="single"/>
        </w:rPr>
        <w:t>have a responsibility to reduce prejudice and discrimination</w:t>
      </w:r>
      <w:r w:rsidRPr="00DB5250">
        <w:rPr>
          <w:sz w:val="14"/>
        </w:rPr>
        <w:t xml:space="preserve">. These recent </w:t>
      </w:r>
      <w:r w:rsidRPr="00DB5250">
        <w:rPr>
          <w:rStyle w:val="Emphasis"/>
        </w:rPr>
        <w:t>findings from psychology and neuroscience indicate that we, as individuals, possess this capacity</w:t>
      </w:r>
      <w:r w:rsidRPr="00DB5250">
        <w:rPr>
          <w:sz w:val="14"/>
        </w:rPr>
        <w:t xml:space="preserve">. Of course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985E22">
        <w:rPr>
          <w:bCs/>
          <w:u w:val="single"/>
        </w:rPr>
        <w:t xml:space="preserve">Ultimately, </w:t>
      </w:r>
      <w:r w:rsidRPr="00985E22">
        <w:rPr>
          <w:bCs/>
          <w:highlight w:val="cyan"/>
          <w:u w:val="single"/>
        </w:rPr>
        <w:t xml:space="preserve">only </w:t>
      </w:r>
      <w:r w:rsidRPr="00C51A78">
        <w:rPr>
          <w:rStyle w:val="Emphasis"/>
          <w:highlight w:val="cyan"/>
        </w:rPr>
        <w:t>collective action</w:t>
      </w:r>
      <w:r w:rsidRPr="00985E22">
        <w:rPr>
          <w:bCs/>
          <w:highlight w:val="cyan"/>
          <w:u w:val="single"/>
        </w:rPr>
        <w:t xml:space="preserve"> and </w:t>
      </w:r>
      <w:r w:rsidRPr="00C51A78">
        <w:rPr>
          <w:rStyle w:val="Emphasis"/>
          <w:highlight w:val="cyan"/>
        </w:rPr>
        <w:t>institutional evolution</w:t>
      </w:r>
      <w:r w:rsidRPr="00985E22">
        <w:rPr>
          <w:bCs/>
          <w:highlight w:val="cyan"/>
          <w:u w:val="single"/>
        </w:rPr>
        <w:t xml:space="preserve"> can address systemic racism</w:t>
      </w:r>
      <w:r w:rsidRPr="00DB5250">
        <w:rPr>
          <w:sz w:val="14"/>
        </w:rPr>
        <w:t xml:space="preserve">. </w:t>
      </w:r>
      <w:r w:rsidRPr="00985E22">
        <w:rPr>
          <w:bCs/>
          <w:highlight w:val="cyan"/>
          <w:u w:val="single"/>
        </w:rPr>
        <w:t>The science is clear</w:t>
      </w:r>
      <w:r w:rsidRPr="00985E22">
        <w:rPr>
          <w:bCs/>
          <w:u w:val="single"/>
        </w:rPr>
        <w:t xml:space="preserve"> on one thing, though: </w:t>
      </w:r>
      <w:r w:rsidRPr="00C51A78">
        <w:rPr>
          <w:rStyle w:val="Emphasis"/>
          <w:highlight w:val="cyan"/>
        </w:rPr>
        <w:t>individual bias and discrimination are changeable</w:t>
      </w:r>
      <w:r w:rsidRPr="00985E22">
        <w:rPr>
          <w:bCs/>
          <w:u w:val="single"/>
        </w:rPr>
        <w:t>.</w:t>
      </w:r>
      <w:r w:rsidRPr="00DB5250">
        <w:rPr>
          <w:sz w:val="14"/>
        </w:rPr>
        <w:t xml:space="preserve"> </w:t>
      </w:r>
      <w:r w:rsidRPr="00985E22">
        <w:rPr>
          <w:bCs/>
          <w:highlight w:val="cyan"/>
          <w:u w:val="single"/>
        </w:rPr>
        <w:t>Race-based prejudice</w:t>
      </w:r>
      <w:r w:rsidRPr="00985E22">
        <w:rPr>
          <w:bCs/>
          <w:u w:val="single"/>
        </w:rPr>
        <w:t xml:space="preserve"> and discrimination, in particular, </w:t>
      </w:r>
      <w:r w:rsidRPr="00985E22">
        <w:rPr>
          <w:bCs/>
          <w:highlight w:val="cyan"/>
          <w:u w:val="single"/>
        </w:rPr>
        <w:t xml:space="preserve">are </w:t>
      </w:r>
      <w:r w:rsidRPr="00C51A78">
        <w:rPr>
          <w:rStyle w:val="Emphasis"/>
          <w:highlight w:val="cyan"/>
        </w:rPr>
        <w:t>created and reinforced by</w:t>
      </w:r>
      <w:r w:rsidRPr="00985E22">
        <w:rPr>
          <w:bCs/>
          <w:u w:val="single"/>
        </w:rPr>
        <w:t xml:space="preserve"> many </w:t>
      </w:r>
      <w:r w:rsidRPr="00C51A78">
        <w:rPr>
          <w:rStyle w:val="Emphasis"/>
          <w:highlight w:val="cyan"/>
        </w:rPr>
        <w:t>social factors,</w:t>
      </w:r>
      <w:r w:rsidRPr="00985E22">
        <w:rPr>
          <w:bCs/>
          <w:u w:val="single"/>
        </w:rPr>
        <w:t xml:space="preserve"> but they are </w:t>
      </w:r>
      <w:r w:rsidRPr="00C51A78">
        <w:rPr>
          <w:rStyle w:val="Emphasis"/>
          <w:highlight w:val="cyan"/>
        </w:rPr>
        <w:t>not inevitable consequences of</w:t>
      </w:r>
      <w:r w:rsidRPr="00985E22">
        <w:rPr>
          <w:bCs/>
          <w:u w:val="single"/>
        </w:rPr>
        <w:t xml:space="preserve"> our </w:t>
      </w:r>
      <w:r w:rsidRPr="00C51A78">
        <w:rPr>
          <w:rStyle w:val="Emphasis"/>
          <w:highlight w:val="cyan"/>
        </w:rPr>
        <w:t>biology</w:t>
      </w:r>
      <w:r w:rsidRPr="00DB5250">
        <w:rPr>
          <w:b/>
          <w:sz w:val="14"/>
        </w:rPr>
        <w:t>.</w:t>
      </w:r>
      <w:r w:rsidRPr="00DB5250">
        <w:rPr>
          <w:sz w:val="14"/>
        </w:rPr>
        <w:t xml:space="preserve"> Perhaps understanding how coalitional thinking impacts intergroup relations will make it easier for us to affect real social change going forward.</w:t>
      </w:r>
    </w:p>
    <w:p w14:paraId="7E5D811C" w14:textId="77777777" w:rsidR="00A00F28" w:rsidRPr="00AE4834" w:rsidRDefault="00A00F28" w:rsidP="00A00F28">
      <w:pPr>
        <w:pStyle w:val="Heading4"/>
        <w:rPr>
          <w:rFonts w:cs="Arial"/>
        </w:rPr>
      </w:pPr>
      <w:r w:rsidRPr="00AE4834">
        <w:rPr>
          <w:rFonts w:cs="Arial"/>
        </w:rPr>
        <w:t xml:space="preserve">The origin of slavery was </w:t>
      </w:r>
      <w:r w:rsidRPr="00AE4834">
        <w:rPr>
          <w:rFonts w:cs="Arial"/>
          <w:u w:val="single"/>
        </w:rPr>
        <w:t>opportunistic</w:t>
      </w:r>
      <w:r w:rsidRPr="00AE4834">
        <w:rPr>
          <w:rFonts w:cs="Arial"/>
        </w:rPr>
        <w:t xml:space="preserve">, not an </w:t>
      </w:r>
      <w:r w:rsidRPr="00AE4834">
        <w:rPr>
          <w:rFonts w:cs="Arial"/>
          <w:u w:val="single"/>
        </w:rPr>
        <w:t>inevitable product of subconscious drives</w:t>
      </w:r>
      <w:r w:rsidRPr="00AE4834">
        <w:rPr>
          <w:rFonts w:cs="Arial"/>
        </w:rPr>
        <w:t xml:space="preserve">---slave status had to be </w:t>
      </w:r>
      <w:r w:rsidRPr="00AE4834">
        <w:rPr>
          <w:rFonts w:cs="Arial"/>
          <w:u w:val="single"/>
        </w:rPr>
        <w:t>physically unchangeable</w:t>
      </w:r>
      <w:r w:rsidRPr="00AE4834">
        <w:rPr>
          <w:rFonts w:cs="Arial"/>
        </w:rPr>
        <w:t xml:space="preserve"> to </w:t>
      </w:r>
      <w:r w:rsidRPr="00AE4834">
        <w:rPr>
          <w:rFonts w:cs="Arial"/>
          <w:u w:val="single"/>
        </w:rPr>
        <w:t>maximize profit</w:t>
      </w:r>
      <w:r w:rsidRPr="00AE4834">
        <w:rPr>
          <w:rFonts w:cs="Arial"/>
        </w:rPr>
        <w:t>.</w:t>
      </w:r>
    </w:p>
    <w:p w14:paraId="642EFCCA" w14:textId="77777777" w:rsidR="00A00F28" w:rsidRPr="00AE4834" w:rsidRDefault="00A00F28" w:rsidP="00A00F28">
      <w:r w:rsidRPr="00AE4834">
        <w:rPr>
          <w:rStyle w:val="Style13ptBold"/>
        </w:rPr>
        <w:t>Wood 15</w:t>
      </w:r>
      <w:r w:rsidRPr="00AE4834">
        <w:t>. (Peter H. Wood is professor emeritus of history at Duke University. The Birth of Race-Based Slavery. May 19, 2015. www.slate.com/articles/life/the_history_of_american_slavery/2015/05/why_america_adopted_race_based_slavery.html)</w:t>
      </w:r>
    </w:p>
    <w:p w14:paraId="79A4C7B1" w14:textId="77777777" w:rsidR="00A00F28" w:rsidRPr="00AE4834" w:rsidRDefault="00A00F28" w:rsidP="00A00F28">
      <w:pPr>
        <w:rPr>
          <w:sz w:val="14"/>
        </w:rPr>
      </w:pPr>
      <w:r w:rsidRPr="00985E22">
        <w:rPr>
          <w:bCs/>
          <w:u w:val="single"/>
        </w:rPr>
        <w:t>During the second half of the 17th century</w:t>
      </w:r>
      <w:r w:rsidRPr="00AE4834">
        <w:rPr>
          <w:sz w:val="14"/>
        </w:rPr>
        <w:t xml:space="preserve">, a terrible transformation, </w:t>
      </w:r>
      <w:r w:rsidRPr="00985E22">
        <w:rPr>
          <w:bCs/>
          <w:u w:val="single"/>
        </w:rPr>
        <w:t>the enslavement of people solely on the basis of race</w:t>
      </w:r>
      <w:r w:rsidRPr="00AE4834">
        <w:rPr>
          <w:sz w:val="14"/>
        </w:rPr>
        <w:t xml:space="preserve">, </w:t>
      </w:r>
      <w:r w:rsidRPr="00985E22">
        <w:rPr>
          <w:bCs/>
          <w:u w:val="single"/>
        </w:rPr>
        <w:t>occurred in</w:t>
      </w:r>
      <w:r w:rsidRPr="00AE4834">
        <w:rPr>
          <w:sz w:val="14"/>
        </w:rPr>
        <w:t xml:space="preserve"> the lives of African Americans living in </w:t>
      </w:r>
      <w:r w:rsidRPr="00985E22">
        <w:rPr>
          <w:bCs/>
          <w:u w:val="single"/>
        </w:rPr>
        <w:t>North America</w:t>
      </w:r>
      <w:r w:rsidRPr="00AE4834">
        <w:rPr>
          <w:sz w:val="14"/>
        </w:rPr>
        <w:t xml:space="preserve">. These newcomers still numbered only a few thousand, but the bitter reversals they experienced—first subtle, then drastic—would shape the lives of all those who followed them, generation after generation. Like most huge changes, </w:t>
      </w:r>
      <w:r w:rsidRPr="00985E22">
        <w:rPr>
          <w:bCs/>
          <w:u w:val="single"/>
        </w:rPr>
        <w:t>the imposition of hereditary race slavery was gradual</w:t>
      </w:r>
      <w:r w:rsidRPr="00AE4834">
        <w:rPr>
          <w:sz w:val="14"/>
        </w:rPr>
        <w:t xml:space="preserve">, taking hold by degrees over many decades. </w:t>
      </w:r>
      <w:r w:rsidRPr="00985E22">
        <w:rPr>
          <w:bCs/>
          <w:u w:val="single"/>
        </w:rPr>
        <w:t>It proceeded slowly</w:t>
      </w:r>
      <w:r w:rsidRPr="00AE4834">
        <w:rPr>
          <w:sz w:val="14"/>
        </w:rPr>
        <w:t xml:space="preserve">, in much the same way that winter follows fall. On any given day, in any given place, people can argue about local weather conditions. “Is it getting colder?” “Will it warm up again this week?” The shift may come early in some places, later in others. But eventually, it occurs all across the land. By January, people shiver and think back to September, agreeing that “it is definitely colder now.” In 1700, a 70-year-old African American could look back half a century to 1650 and shiver, knowing that conditions had definitely changed for the worse. Some people had experienced the first cold winds of enslavement well before 1650; others would escape the chilling blast well after 1700. The timing and nature of the change varied considerably from colony to colony, and even from family to family. Gradually, the terrible transformation took on a momentum of its own, numbing and burdening everything in its path, like a disastrous winter storm. Unlike the changing seasons, however, </w:t>
      </w:r>
      <w:r w:rsidRPr="00985E22">
        <w:rPr>
          <w:bCs/>
          <w:u w:val="single"/>
        </w:rPr>
        <w:t xml:space="preserve">the encroachment of </w:t>
      </w:r>
      <w:r w:rsidRPr="00985E22">
        <w:rPr>
          <w:bCs/>
          <w:highlight w:val="green"/>
          <w:u w:val="single"/>
        </w:rPr>
        <w:t>racial slavery in</w:t>
      </w:r>
      <w:r w:rsidRPr="00985E22">
        <w:rPr>
          <w:bCs/>
          <w:u w:val="single"/>
        </w:rPr>
        <w:t xml:space="preserve"> the colonies of North </w:t>
      </w:r>
      <w:r w:rsidRPr="00985E22">
        <w:rPr>
          <w:bCs/>
          <w:highlight w:val="green"/>
          <w:u w:val="single"/>
        </w:rPr>
        <w:t>America</w:t>
      </w:r>
      <w:r w:rsidRPr="00985E22">
        <w:rPr>
          <w:bCs/>
          <w:u w:val="single"/>
        </w:rPr>
        <w:t xml:space="preserve"> </w:t>
      </w:r>
      <w:r w:rsidRPr="00985E22">
        <w:rPr>
          <w:bCs/>
          <w:highlight w:val="green"/>
          <w:u w:val="single"/>
        </w:rPr>
        <w:t xml:space="preserve">was </w:t>
      </w:r>
      <w:r w:rsidRPr="00AE4834">
        <w:rPr>
          <w:rStyle w:val="Emphasis"/>
        </w:rPr>
        <w:t>certainly not a natural process</w:t>
      </w:r>
      <w:r w:rsidRPr="00AE4834">
        <w:rPr>
          <w:sz w:val="14"/>
        </w:rPr>
        <w:t xml:space="preserve">. </w:t>
      </w:r>
      <w:r w:rsidRPr="00985E22">
        <w:rPr>
          <w:bCs/>
          <w:u w:val="single"/>
        </w:rPr>
        <w:t xml:space="preserve">It was </w:t>
      </w:r>
      <w:r w:rsidRPr="00AE4834">
        <w:rPr>
          <w:rStyle w:val="Emphasis"/>
        </w:rPr>
        <w:t xml:space="preserve">highly </w:t>
      </w:r>
      <w:r w:rsidRPr="00533209">
        <w:rPr>
          <w:rStyle w:val="Emphasis"/>
          <w:highlight w:val="green"/>
        </w:rPr>
        <w:t>unnatural</w:t>
      </w:r>
      <w:r w:rsidRPr="00985E22">
        <w:rPr>
          <w:bCs/>
          <w:u w:val="single"/>
        </w:rPr>
        <w:t>—</w:t>
      </w:r>
      <w:r w:rsidRPr="00985E22">
        <w:rPr>
          <w:bCs/>
          <w:highlight w:val="green"/>
          <w:u w:val="single"/>
        </w:rPr>
        <w:t>the work of</w:t>
      </w:r>
      <w:r w:rsidRPr="00985E22">
        <w:rPr>
          <w:bCs/>
          <w:u w:val="single"/>
        </w:rPr>
        <w:t xml:space="preserve"> powerful </w:t>
      </w:r>
      <w:r w:rsidRPr="00533209">
        <w:rPr>
          <w:rStyle w:val="Emphasis"/>
          <w:highlight w:val="green"/>
        </w:rPr>
        <w:t>competitive governments</w:t>
      </w:r>
      <w:r w:rsidRPr="00985E22">
        <w:rPr>
          <w:bCs/>
          <w:u w:val="single"/>
        </w:rPr>
        <w:t xml:space="preserve"> and many thousands of human beings spread out across the Atlantic world</w:t>
      </w:r>
      <w:r w:rsidRPr="00AE4834">
        <w:rPr>
          <w:sz w:val="14"/>
        </w:rPr>
        <w:t xml:space="preserve">. </w:t>
      </w:r>
      <w:r w:rsidRPr="00533209">
        <w:rPr>
          <w:rStyle w:val="Emphasis"/>
          <w:highlight w:val="green"/>
        </w:rPr>
        <w:t>Nor was it inevitable</w:t>
      </w:r>
      <w:r w:rsidRPr="00AE4834">
        <w:rPr>
          <w:rStyle w:val="Emphasis"/>
        </w:rPr>
        <w:t xml:space="preserve"> that people’s legal status would come to depend upon their racial background</w:t>
      </w:r>
      <w:r w:rsidRPr="00AE4834">
        <w:rPr>
          <w:sz w:val="14"/>
        </w:rPr>
        <w:t xml:space="preserve"> </w:t>
      </w:r>
      <w:r w:rsidRPr="00985E22">
        <w:rPr>
          <w:bCs/>
          <w:u w:val="single"/>
        </w:rPr>
        <w:t>and that the condition of slavery would be passed down from parent to child</w:t>
      </w:r>
      <w:r w:rsidRPr="00AE4834">
        <w:rPr>
          <w:sz w:val="14"/>
        </w:rPr>
        <w:t xml:space="preserve">. </w:t>
      </w:r>
      <w:r w:rsidRPr="00985E22">
        <w:rPr>
          <w:bCs/>
          <w:u w:val="single"/>
        </w:rPr>
        <w:t xml:space="preserve">Numerous </w:t>
      </w:r>
      <w:r w:rsidRPr="00985E22">
        <w:rPr>
          <w:bCs/>
          <w:highlight w:val="green"/>
          <w:u w:val="single"/>
        </w:rPr>
        <w:t>factors combined to bring</w:t>
      </w:r>
      <w:r w:rsidRPr="00985E22">
        <w:rPr>
          <w:bCs/>
          <w:u w:val="single"/>
        </w:rPr>
        <w:t xml:space="preserve"> about </w:t>
      </w:r>
      <w:r w:rsidRPr="00985E22">
        <w:rPr>
          <w:bCs/>
          <w:highlight w:val="green"/>
          <w:u w:val="single"/>
        </w:rPr>
        <w:t>this</w:t>
      </w:r>
      <w:r w:rsidRPr="00985E22">
        <w:rPr>
          <w:bCs/>
          <w:u w:val="single"/>
        </w:rPr>
        <w:t xml:space="preserve"> disastrous </w:t>
      </w:r>
      <w:r w:rsidRPr="00985E22">
        <w:rPr>
          <w:bCs/>
          <w:highlight w:val="green"/>
          <w:u w:val="single"/>
        </w:rPr>
        <w:t>shift</w:t>
      </w:r>
      <w:r w:rsidRPr="00AE4834">
        <w:rPr>
          <w:sz w:val="14"/>
        </w:rPr>
        <w:t xml:space="preserve">—human forces swirled together during the decades after 1650, to create an enormously destructive storm. By 1650, hereditary enslavement based upon color, not upon religion, was a bitter reality in the older </w:t>
      </w:r>
      <w:r w:rsidRPr="00985E22">
        <w:rPr>
          <w:bCs/>
          <w:highlight w:val="green"/>
          <w:u w:val="single"/>
        </w:rPr>
        <w:t>Catholic colonies</w:t>
      </w:r>
      <w:r w:rsidRPr="00AE4834">
        <w:rPr>
          <w:sz w:val="14"/>
        </w:rPr>
        <w:t xml:space="preserve"> of the New World. In the Caribbean and Latin America, for well over a century, Spanish and Portuguese colonizers had enslaved “infidels”: first Indians and then Africans. </w:t>
      </w:r>
      <w:r w:rsidRPr="00985E22">
        <w:rPr>
          <w:bCs/>
          <w:u w:val="single"/>
        </w:rPr>
        <w:t xml:space="preserve">At first, they </w:t>
      </w:r>
      <w:r w:rsidRPr="00985E22">
        <w:rPr>
          <w:bCs/>
          <w:highlight w:val="green"/>
          <w:u w:val="single"/>
        </w:rPr>
        <w:t>relied</w:t>
      </w:r>
      <w:r w:rsidRPr="00985E22">
        <w:rPr>
          <w:bCs/>
          <w:u w:val="single"/>
        </w:rPr>
        <w:t xml:space="preserve"> for justification up</w:t>
      </w:r>
      <w:r w:rsidRPr="00985E22">
        <w:rPr>
          <w:bCs/>
          <w:highlight w:val="green"/>
          <w:u w:val="single"/>
        </w:rPr>
        <w:t>on</w:t>
      </w:r>
      <w:r w:rsidRPr="00985E22">
        <w:rPr>
          <w:bCs/>
          <w:u w:val="single"/>
        </w:rPr>
        <w:t xml:space="preserve"> </w:t>
      </w:r>
      <w:r w:rsidRPr="00985E22">
        <w:rPr>
          <w:bCs/>
          <w:highlight w:val="green"/>
          <w:u w:val="single"/>
        </w:rPr>
        <w:t xml:space="preserve">the </w:t>
      </w:r>
      <w:r w:rsidRPr="00985E22">
        <w:rPr>
          <w:bCs/>
          <w:u w:val="single"/>
        </w:rPr>
        <w:t xml:space="preserve">Mediterranean </w:t>
      </w:r>
      <w:r w:rsidRPr="00985E22">
        <w:rPr>
          <w:bCs/>
          <w:highlight w:val="green"/>
          <w:u w:val="single"/>
        </w:rPr>
        <w:t>tradition that persons of a different religion, or</w:t>
      </w:r>
      <w:r w:rsidRPr="00985E22">
        <w:rPr>
          <w:bCs/>
          <w:u w:val="single"/>
        </w:rPr>
        <w:t xml:space="preserve"> persons </w:t>
      </w:r>
      <w:r w:rsidRPr="00985E22">
        <w:rPr>
          <w:bCs/>
          <w:highlight w:val="green"/>
          <w:u w:val="single"/>
        </w:rPr>
        <w:t>captured in war, could be</w:t>
      </w:r>
      <w:r w:rsidRPr="00985E22">
        <w:rPr>
          <w:bCs/>
          <w:u w:val="single"/>
        </w:rPr>
        <w:t xml:space="preserve"> </w:t>
      </w:r>
      <w:r w:rsidRPr="00985E22">
        <w:rPr>
          <w:bCs/>
          <w:highlight w:val="green"/>
          <w:u w:val="single"/>
        </w:rPr>
        <w:t xml:space="preserve">enslaved </w:t>
      </w:r>
      <w:r w:rsidRPr="00985E22">
        <w:rPr>
          <w:bCs/>
          <w:u w:val="single"/>
        </w:rPr>
        <w:t>for life</w:t>
      </w:r>
      <w:r w:rsidRPr="00AE4834">
        <w:rPr>
          <w:sz w:val="14"/>
        </w:rPr>
        <w:t xml:space="preserve">. But </w:t>
      </w:r>
      <w:r w:rsidRPr="00985E22">
        <w:rPr>
          <w:bCs/>
          <w:u w:val="single"/>
        </w:rPr>
        <w:t xml:space="preserve">hidden in this idea of slavery was the notion that </w:t>
      </w:r>
      <w:r w:rsidRPr="00985E22">
        <w:rPr>
          <w:bCs/>
          <w:highlight w:val="green"/>
          <w:u w:val="single"/>
        </w:rPr>
        <w:t>persons who converted</w:t>
      </w:r>
      <w:r w:rsidRPr="00985E22">
        <w:rPr>
          <w:bCs/>
          <w:u w:val="single"/>
        </w:rPr>
        <w:t xml:space="preserve"> to Christianity </w:t>
      </w:r>
      <w:r w:rsidRPr="00985E22">
        <w:rPr>
          <w:bCs/>
          <w:highlight w:val="green"/>
          <w:u w:val="single"/>
        </w:rPr>
        <w:t>should receive</w:t>
      </w:r>
      <w:r w:rsidRPr="00985E22">
        <w:rPr>
          <w:bCs/>
          <w:u w:val="single"/>
        </w:rPr>
        <w:t xml:space="preserve"> their </w:t>
      </w:r>
      <w:r w:rsidRPr="00985E22">
        <w:rPr>
          <w:bCs/>
          <w:highlight w:val="green"/>
          <w:u w:val="single"/>
        </w:rPr>
        <w:t>freedom</w:t>
      </w:r>
      <w:r w:rsidRPr="00533209">
        <w:rPr>
          <w:sz w:val="14"/>
          <w:highlight w:val="green"/>
        </w:rPr>
        <w:t xml:space="preserve">. </w:t>
      </w:r>
      <w:r w:rsidRPr="00985E22">
        <w:rPr>
          <w:bCs/>
          <w:u w:val="single"/>
        </w:rPr>
        <w:t xml:space="preserve">Wealthy </w:t>
      </w:r>
      <w:r w:rsidRPr="00985E22">
        <w:rPr>
          <w:bCs/>
          <w:highlight w:val="green"/>
          <w:u w:val="single"/>
        </w:rPr>
        <w:t>planters</w:t>
      </w:r>
      <w:r w:rsidRPr="00985E22">
        <w:rPr>
          <w:bCs/>
          <w:u w:val="single"/>
        </w:rPr>
        <w:t xml:space="preserve"> in the tropics, </w:t>
      </w:r>
      <w:r w:rsidRPr="00985E22">
        <w:rPr>
          <w:bCs/>
          <w:highlight w:val="green"/>
          <w:u w:val="single"/>
        </w:rPr>
        <w:t>afraid</w:t>
      </w:r>
      <w:r w:rsidRPr="00985E22">
        <w:rPr>
          <w:bCs/>
          <w:u w:val="single"/>
        </w:rPr>
        <w:t xml:space="preserve"> that their cheap </w:t>
      </w:r>
      <w:r w:rsidRPr="00985E22">
        <w:rPr>
          <w:bCs/>
          <w:highlight w:val="green"/>
          <w:u w:val="single"/>
        </w:rPr>
        <w:t xml:space="preserve">labor would be taken </w:t>
      </w:r>
      <w:r w:rsidRPr="00985E22">
        <w:rPr>
          <w:bCs/>
          <w:u w:val="single"/>
        </w:rPr>
        <w:t xml:space="preserve">away from them because of this loophole, </w:t>
      </w:r>
      <w:r w:rsidRPr="00533209">
        <w:rPr>
          <w:rStyle w:val="Emphasis"/>
          <w:highlight w:val="green"/>
        </w:rPr>
        <w:t>changed the reasoning</w:t>
      </w:r>
      <w:r w:rsidRPr="00AE4834">
        <w:rPr>
          <w:sz w:val="14"/>
        </w:rPr>
        <w:t xml:space="preserve"> behind their exploitation. </w:t>
      </w:r>
      <w:r w:rsidRPr="00985E22">
        <w:rPr>
          <w:bCs/>
          <w:u w:val="single"/>
        </w:rPr>
        <w:t xml:space="preserve">Even </w:t>
      </w:r>
      <w:r w:rsidRPr="00985E22">
        <w:rPr>
          <w:bCs/>
          <w:highlight w:val="green"/>
          <w:u w:val="single"/>
        </w:rPr>
        <w:t>persons who</w:t>
      </w:r>
      <w:r w:rsidRPr="00985E22">
        <w:rPr>
          <w:bCs/>
          <w:u w:val="single"/>
        </w:rPr>
        <w:t xml:space="preserve"> could prove that they were not captured in war and that they </w:t>
      </w:r>
      <w:r w:rsidRPr="00985E22">
        <w:rPr>
          <w:bCs/>
          <w:highlight w:val="green"/>
          <w:u w:val="single"/>
        </w:rPr>
        <w:t xml:space="preserve">accepted the </w:t>
      </w:r>
      <w:r w:rsidRPr="00985E22">
        <w:rPr>
          <w:bCs/>
          <w:u w:val="single"/>
        </w:rPr>
        <w:t xml:space="preserve">Catholic </w:t>
      </w:r>
      <w:r w:rsidRPr="00985E22">
        <w:rPr>
          <w:bCs/>
          <w:highlight w:val="green"/>
          <w:u w:val="single"/>
        </w:rPr>
        <w:t>faith</w:t>
      </w:r>
      <w:r w:rsidRPr="00985E22">
        <w:rPr>
          <w:bCs/>
          <w:u w:val="single"/>
        </w:rPr>
        <w:t xml:space="preserve"> still </w:t>
      </w:r>
      <w:r w:rsidRPr="00985E22">
        <w:rPr>
          <w:bCs/>
          <w:highlight w:val="green"/>
          <w:u w:val="single"/>
        </w:rPr>
        <w:t xml:space="preserve">could not change </w:t>
      </w:r>
      <w:r w:rsidRPr="00985E22">
        <w:rPr>
          <w:bCs/>
          <w:u w:val="single"/>
        </w:rPr>
        <w:t xml:space="preserve">their </w:t>
      </w:r>
      <w:r w:rsidRPr="00985E22">
        <w:rPr>
          <w:bCs/>
          <w:highlight w:val="green"/>
          <w:u w:val="single"/>
        </w:rPr>
        <w:t>appearance</w:t>
      </w:r>
      <w:r w:rsidRPr="00AE4834">
        <w:rPr>
          <w:sz w:val="14"/>
        </w:rPr>
        <w:t xml:space="preserve">, any more than a leopard can change its spots. </w:t>
      </w:r>
      <w:r w:rsidRPr="00AE4834">
        <w:rPr>
          <w:rStyle w:val="StyleUnderline"/>
        </w:rPr>
        <w:t xml:space="preserve">So </w:t>
      </w:r>
      <w:r w:rsidRPr="00533209">
        <w:rPr>
          <w:rStyle w:val="StyleUnderline"/>
          <w:highlight w:val="green"/>
        </w:rPr>
        <w:t>by making</w:t>
      </w:r>
      <w:r w:rsidRPr="00985E22">
        <w:rPr>
          <w:bCs/>
          <w:highlight w:val="green"/>
          <w:u w:val="single"/>
        </w:rPr>
        <w:t xml:space="preserve"> </w:t>
      </w:r>
      <w:r w:rsidRPr="00533209">
        <w:rPr>
          <w:rStyle w:val="Emphasis"/>
          <w:highlight w:val="green"/>
        </w:rPr>
        <w:t>color</w:t>
      </w:r>
      <w:r w:rsidRPr="00985E22">
        <w:rPr>
          <w:bCs/>
          <w:highlight w:val="green"/>
          <w:u w:val="single"/>
        </w:rPr>
        <w:t xml:space="preserve"> the </w:t>
      </w:r>
      <w:r w:rsidRPr="00985E22">
        <w:rPr>
          <w:bCs/>
          <w:u w:val="single"/>
        </w:rPr>
        <w:t xml:space="preserve">key </w:t>
      </w:r>
      <w:r w:rsidRPr="00533209">
        <w:rPr>
          <w:rStyle w:val="Emphasis"/>
          <w:highlight w:val="green"/>
        </w:rPr>
        <w:t>factor</w:t>
      </w:r>
      <w:r w:rsidRPr="00985E22">
        <w:rPr>
          <w:bCs/>
          <w:u w:val="single"/>
        </w:rPr>
        <w:t xml:space="preserve"> behind enslavement, </w:t>
      </w:r>
      <w:r w:rsidRPr="00985E22">
        <w:rPr>
          <w:bCs/>
          <w:highlight w:val="green"/>
          <w:u w:val="single"/>
        </w:rPr>
        <w:t>dark-skinned people</w:t>
      </w:r>
      <w:r w:rsidRPr="00985E22">
        <w:rPr>
          <w:bCs/>
          <w:u w:val="single"/>
        </w:rPr>
        <w:t xml:space="preserve"> brought from Africa to work in silver mines and on sugar plantations </w:t>
      </w:r>
      <w:r w:rsidRPr="00985E22">
        <w:rPr>
          <w:bCs/>
          <w:highlight w:val="green"/>
          <w:u w:val="single"/>
        </w:rPr>
        <w:t>could be exploited for life</w:t>
      </w:r>
      <w:r w:rsidRPr="00AE4834">
        <w:rPr>
          <w:sz w:val="14"/>
        </w:rPr>
        <w:t xml:space="preserve">. Indeed, </w:t>
      </w:r>
      <w:r w:rsidRPr="00985E22">
        <w:rPr>
          <w:bCs/>
          <w:u w:val="single"/>
        </w:rPr>
        <w:t>the servitude could be made hereditary</w:t>
      </w:r>
      <w:r w:rsidRPr="00AE4834">
        <w:rPr>
          <w:sz w:val="14"/>
        </w:rPr>
        <w:t xml:space="preserve">, so enslaved people’s children automatically inherited the same unfree status. </w:t>
      </w:r>
      <w:r w:rsidRPr="00AE4834">
        <w:rPr>
          <w:sz w:val="6"/>
        </w:rPr>
        <w:t>But this cruel and self-perpetuating system had not yet taken firm hold in North America. The same anti-Catholic propaganda that had led Sir Francis Drake to liberate Negro slaves in Central America in the 1580s still prompted many colonists to believe that it was the Protestant mission to convert non-Europeans rather than enslave them. Apart from such moral concerns, there were simple matters of cost and practicality. Workers subject to longer terms and coming from further away would require a larger initial investment. Consider a 1648 document from York County, Virginia, showing the market values for persons working for James Stone (estimated in terms of pounds of tobacco): Francis Bomley for 6 yeares 1500 John Thackstone for 3 yeares 1300 Susan Davis for 3 yeares 1000 Emaniell a Negro man 2000 Roger Stone 3 yeares 1300 Mingo a Negro man 2000 Among all six, Susan had the lowest value. She may have been less strong in the tobacco field, and as a woman she ran a greater risk of early death because of the dangers of childbirth. Hence John and Roger, the other English servants with three-year terms, commanded a higher value. Francis, whose term was twice as long, was not worth twice as much. Life expectancy was short for everyone in early Virginia, so he might not live to complete his term. The two black workers, Emaniell and Mingo, clearly had longer terms, perhaps even for life, and they also had the highest value. If they each lived for another 20 years, they represented a bargain for Mr. Stone, but if they died young, perhaps even before they had fully learned the language, their value as workers proved far less. From Stone’s point of view they represented a risky and expensive investment at best. By 1650, however, conditions were already beginning to change. For one thing, both the Dutch and the English had started using enslaved Africans to produce sugar in the Caribbean and the tropics. English experiments at Barbados and Providence Island showed that Protestant investors could easily overcome their moral scruples. Large profits could be made if foreign rivals could be held in check. After agreeing to peace with Spain and giving up control of Northeast Brazil at midcentury, Dutch slave traders were actively looking for new markets. In England, after Charles II was restored to the throne in 1660, he rewarded supporters by creating the Royal African Co. to enter aggressively into the slave trade. The English king also chartered a new colony in Carolina. He hoped it would be close enough to the Spanish in Florida and the Caribbean to challenge them in economic and military terms. Many of the first English settlers in Carolina after 1670 came from Barbados. They brought enslaved Africans with them. They also brought the beginnings of a legal code and a social system that accepted race slavery. While new colonies with a greater acceptance of race slavery were being founded, the older colonies continued to grow. Early in the 17th century no tiny North American port could absorb several hundred workers arriving at one time on a large ship. Most Africans—such as those reaching Jamestown in 1619—arrived several dozen at a time aboard small boats and privateers from the Caribbean. Like Emaniell and Mingo on the farm of James Stone, they tended to mix with other unfree workers on small plantations. All of these servants, no matter what their origin, could hope to obtain their own land and the personal independence that goes with private property. In 1645, in Northampton County on Virginia’s Eastern Shore, Captain Philip Taylor, after complaining that “Anthony the negro” did not work hard enough for him, agreed to set aside part of the cornfield where they worked as Anthony’s plot. “I am very glad of it,” the black man told a local clerk, “now I know myne owne ground and I will worke when I please and play when I please.” Anthony and Mary Johnson had also gained their own property in Northampton County before 1650. He had arrived in Virginia in 1621, aboard the James and was cited on early lists as “Antonio a Negro.” He was put to work on the tobacco plantation of Edward Bennett, with more than 50 other people. All except five were killed the following March, when local Indians struck back against the foreigners who were invading their land. Antonio was one of the lucky survivors. He became increasingly English in his ways, eventually gaining his freedom and moving to the Eastern Shore, where he was known as Anthony Johnson. Along the way, he married “Mary a Negro Woman,” who had arrived in 1622 aboard the Margrett and John, and they raised at least four children, gaining respect for their “hard labor and known service,” according to the court records of Northampton County. By the 1650s, Anthony and Mary Johnson owned a farm of 250 acres, and their married sons, John and Richard, farmed adjoining tracts of 450 and 100 acres respectively. In the 1660s, the whole Johnson clan pulled up stakes and moved north into Maryland, where the aging Anthony leased a 300-acre farm called “Tonies Vineyard” until his death. His widow Mary, in her will of 1672, distributed a cow to each of her grandsons, including John Jr., the son of John and Susanna Johnson. Five years later, when John Jr. purchased a 44-acre farm for himself, he named the homestead Angola, which suggests that his grandparents had been born in Africa and had kept alive stories of their homeland within the family. But within 30 years, John Jr. had died without an heir, and the entire Johnson family had disappeared from the colonial records. If we knew their fate, it might tell us more about the terrible transformation that was going on around them.</w:t>
      </w:r>
      <w:r w:rsidRPr="00AE4834">
        <w:rPr>
          <w:sz w:val="14"/>
        </w:rPr>
        <w:t xml:space="preserve"> </w:t>
      </w:r>
      <w:r w:rsidRPr="00985E22">
        <w:rPr>
          <w:bCs/>
          <w:u w:val="single"/>
        </w:rPr>
        <w:t xml:space="preserve">Gradually, </w:t>
      </w:r>
      <w:r w:rsidRPr="00985E22">
        <w:rPr>
          <w:bCs/>
          <w:highlight w:val="green"/>
          <w:u w:val="single"/>
        </w:rPr>
        <w:t>it was becoming</w:t>
      </w:r>
      <w:r w:rsidRPr="00985E22">
        <w:rPr>
          <w:bCs/>
          <w:u w:val="single"/>
        </w:rPr>
        <w:t xml:space="preserve"> </w:t>
      </w:r>
      <w:r w:rsidRPr="00985E22">
        <w:rPr>
          <w:bCs/>
          <w:highlight w:val="green"/>
          <w:u w:val="single"/>
        </w:rPr>
        <w:t xml:space="preserve">harder to obtain </w:t>
      </w:r>
      <w:r w:rsidRPr="00985E22">
        <w:rPr>
          <w:bCs/>
          <w:u w:val="single"/>
        </w:rPr>
        <w:t xml:space="preserve">English </w:t>
      </w:r>
      <w:r w:rsidRPr="00985E22">
        <w:rPr>
          <w:bCs/>
          <w:highlight w:val="green"/>
          <w:u w:val="single"/>
        </w:rPr>
        <w:t xml:space="preserve">labor </w:t>
      </w:r>
      <w:r w:rsidRPr="00985E22">
        <w:rPr>
          <w:bCs/>
          <w:u w:val="single"/>
        </w:rPr>
        <w:t>in the mainland colonies</w:t>
      </w:r>
      <w:r w:rsidRPr="00AE4834">
        <w:rPr>
          <w:sz w:val="14"/>
        </w:rPr>
        <w:t xml:space="preserve">. </w:t>
      </w:r>
      <w:r w:rsidRPr="00533209">
        <w:rPr>
          <w:rStyle w:val="Emphasis"/>
          <w:highlight w:val="green"/>
        </w:rPr>
        <w:t>Civil war</w:t>
      </w:r>
      <w:r w:rsidRPr="00985E22">
        <w:rPr>
          <w:bCs/>
          <w:highlight w:val="green"/>
          <w:u w:val="single"/>
        </w:rPr>
        <w:t xml:space="preserve"> and</w:t>
      </w:r>
      <w:r w:rsidRPr="00AE4834">
        <w:rPr>
          <w:sz w:val="14"/>
        </w:rPr>
        <w:t xml:space="preserve"> a great </w:t>
      </w:r>
      <w:r w:rsidRPr="00533209">
        <w:rPr>
          <w:rStyle w:val="Emphasis"/>
          <w:highlight w:val="green"/>
        </w:rPr>
        <w:t>plague</w:t>
      </w:r>
      <w:r w:rsidRPr="00985E22">
        <w:rPr>
          <w:bCs/>
          <w:highlight w:val="green"/>
          <w:u w:val="single"/>
        </w:rPr>
        <w:t xml:space="preserve"> reduced England’s population</w:t>
      </w:r>
      <w:r w:rsidRPr="00AE4834">
        <w:rPr>
          <w:sz w:val="14"/>
        </w:rPr>
        <w:t xml:space="preserve">, and </w:t>
      </w:r>
      <w:r w:rsidRPr="00985E22">
        <w:rPr>
          <w:bCs/>
          <w:highlight w:val="green"/>
          <w:u w:val="single"/>
        </w:rPr>
        <w:t>the</w:t>
      </w:r>
      <w:r w:rsidRPr="00985E22">
        <w:rPr>
          <w:bCs/>
          <w:u w:val="single"/>
        </w:rPr>
        <w:t xml:space="preserve"> </w:t>
      </w:r>
      <w:r w:rsidRPr="00533209">
        <w:rPr>
          <w:rStyle w:val="Emphasis"/>
          <w:highlight w:val="green"/>
        </w:rPr>
        <w:t>Great Fire</w:t>
      </w:r>
      <w:r w:rsidRPr="00985E22">
        <w:rPr>
          <w:bCs/>
          <w:u w:val="single"/>
        </w:rPr>
        <w:t xml:space="preserve"> of London </w:t>
      </w:r>
      <w:r w:rsidRPr="00985E22">
        <w:rPr>
          <w:bCs/>
          <w:highlight w:val="green"/>
          <w:u w:val="single"/>
        </w:rPr>
        <w:t>created</w:t>
      </w:r>
      <w:r w:rsidRPr="00AE4834">
        <w:rPr>
          <w:sz w:val="14"/>
        </w:rPr>
        <w:t xml:space="preserve"> fresh </w:t>
      </w:r>
      <w:r w:rsidRPr="00985E22">
        <w:rPr>
          <w:bCs/>
          <w:highlight w:val="green"/>
          <w:u w:val="single"/>
        </w:rPr>
        <w:t>demands for workers</w:t>
      </w:r>
      <w:r w:rsidRPr="00985E22">
        <w:rPr>
          <w:bCs/>
          <w:u w:val="single"/>
        </w:rPr>
        <w:t xml:space="preserve"> at home</w:t>
      </w:r>
      <w:r w:rsidRPr="00AE4834">
        <w:rPr>
          <w:sz w:val="14"/>
        </w:rPr>
        <w:t xml:space="preserve">. Stiff </w:t>
      </w:r>
      <w:r w:rsidRPr="00985E22">
        <w:rPr>
          <w:bCs/>
          <w:u w:val="single"/>
        </w:rPr>
        <w:t>penalties were imposed on sea captains who grabbed young people in England and sold them in the colonies as indentured servants</w:t>
      </w:r>
      <w:r w:rsidRPr="00AE4834">
        <w:rPr>
          <w:sz w:val="14"/>
        </w:rPr>
        <w:t xml:space="preserve">. (This common practice was given a new name: “kidnapping.”) </w:t>
      </w:r>
      <w:r w:rsidRPr="00985E22">
        <w:rPr>
          <w:bCs/>
          <w:u w:val="single"/>
        </w:rPr>
        <w:t>English servants</w:t>
      </w:r>
      <w:r w:rsidRPr="00AE4834">
        <w:rPr>
          <w:sz w:val="14"/>
        </w:rPr>
        <w:t xml:space="preserve"> already at work in the colonies </w:t>
      </w:r>
      <w:r w:rsidRPr="00985E22">
        <w:rPr>
          <w:bCs/>
          <w:u w:val="single"/>
        </w:rPr>
        <w:t>demanded shorter indentures, better working conditions, and suitable farmland when their contracts expired</w:t>
      </w:r>
      <w:r w:rsidRPr="00AE4834">
        <w:rPr>
          <w:sz w:val="14"/>
        </w:rPr>
        <w:t xml:space="preserve">. </w:t>
      </w:r>
      <w:r w:rsidRPr="00985E22">
        <w:rPr>
          <w:bCs/>
          <w:highlight w:val="green"/>
          <w:u w:val="single"/>
        </w:rPr>
        <w:t>Officials feared they would lose</w:t>
      </w:r>
      <w:r w:rsidRPr="00985E22">
        <w:rPr>
          <w:bCs/>
          <w:u w:val="single"/>
        </w:rPr>
        <w:t xml:space="preserve"> future English </w:t>
      </w:r>
      <w:r w:rsidRPr="00985E22">
        <w:rPr>
          <w:bCs/>
          <w:highlight w:val="green"/>
          <w:u w:val="single"/>
        </w:rPr>
        <w:t>recruits</w:t>
      </w:r>
      <w:r w:rsidRPr="00985E22">
        <w:rPr>
          <w:bCs/>
          <w:u w:val="single"/>
        </w:rPr>
        <w:t xml:space="preserve"> to rival colonies </w:t>
      </w:r>
      <w:r w:rsidRPr="00985E22">
        <w:rPr>
          <w:bCs/>
          <w:highlight w:val="green"/>
          <w:u w:val="single"/>
        </w:rPr>
        <w:t xml:space="preserve">if </w:t>
      </w:r>
      <w:r w:rsidRPr="00985E22">
        <w:rPr>
          <w:bCs/>
          <w:u w:val="single"/>
        </w:rPr>
        <w:t xml:space="preserve">bad </w:t>
      </w:r>
      <w:r w:rsidRPr="00985E22">
        <w:rPr>
          <w:bCs/>
          <w:highlight w:val="green"/>
          <w:u w:val="single"/>
        </w:rPr>
        <w:t xml:space="preserve">publicity </w:t>
      </w:r>
      <w:r w:rsidRPr="00533209">
        <w:rPr>
          <w:rStyle w:val="Emphasis"/>
          <w:highlight w:val="green"/>
        </w:rPr>
        <w:t>filtered</w:t>
      </w:r>
      <w:r w:rsidRPr="00AE4834">
        <w:rPr>
          <w:rStyle w:val="Emphasis"/>
        </w:rPr>
        <w:t xml:space="preserve"> </w:t>
      </w:r>
      <w:r w:rsidRPr="00533209">
        <w:rPr>
          <w:rStyle w:val="Emphasis"/>
          <w:highlight w:val="green"/>
        </w:rPr>
        <w:t xml:space="preserve">back </w:t>
      </w:r>
      <w:r w:rsidRPr="00AE4834">
        <w:rPr>
          <w:rStyle w:val="Emphasis"/>
        </w:rPr>
        <w:t>to Europe</w:t>
      </w:r>
      <w:r w:rsidRPr="00AE4834">
        <w:rPr>
          <w:sz w:val="14"/>
        </w:rPr>
        <w:t xml:space="preserve">, so they could not ignore this pressure, even when it undermined colonial profits. </w:t>
      </w:r>
      <w:r w:rsidRPr="00985E22">
        <w:rPr>
          <w:bCs/>
          <w:highlight w:val="green"/>
          <w:u w:val="single"/>
        </w:rPr>
        <w:t>Nor could</w:t>
      </w:r>
      <w:r w:rsidRPr="00985E22">
        <w:rPr>
          <w:bCs/>
          <w:u w:val="single"/>
        </w:rPr>
        <w:t xml:space="preserve"> colonial </w:t>
      </w:r>
      <w:r w:rsidRPr="00985E22">
        <w:rPr>
          <w:bCs/>
          <w:highlight w:val="green"/>
          <w:u w:val="single"/>
        </w:rPr>
        <w:t>planters turn</w:t>
      </w:r>
      <w:r w:rsidRPr="00985E22">
        <w:rPr>
          <w:bCs/>
          <w:u w:val="single"/>
        </w:rPr>
        <w:t xml:space="preserve"> instead </w:t>
      </w:r>
      <w:r w:rsidRPr="00985E22">
        <w:rPr>
          <w:bCs/>
          <w:highlight w:val="green"/>
          <w:u w:val="single"/>
        </w:rPr>
        <w:t>to Indian labor</w:t>
      </w:r>
      <w:r w:rsidRPr="00533209">
        <w:rPr>
          <w:sz w:val="14"/>
          <w:highlight w:val="green"/>
        </w:rPr>
        <w:t>.</w:t>
      </w:r>
      <w:r w:rsidRPr="00AE4834">
        <w:rPr>
          <w:sz w:val="14"/>
        </w:rPr>
        <w:t xml:space="preserve"> Native Americans captured in frontier wars continued to be enslaved, but each act of </w:t>
      </w:r>
      <w:r w:rsidRPr="00985E22">
        <w:rPr>
          <w:bCs/>
          <w:highlight w:val="green"/>
          <w:u w:val="single"/>
        </w:rPr>
        <w:t>aggression</w:t>
      </w:r>
      <w:r w:rsidRPr="00985E22">
        <w:rPr>
          <w:bCs/>
          <w:u w:val="single"/>
        </w:rPr>
        <w:t xml:space="preserve"> by European colonists </w:t>
      </w:r>
      <w:r w:rsidRPr="00985E22">
        <w:rPr>
          <w:bCs/>
          <w:highlight w:val="green"/>
          <w:u w:val="single"/>
        </w:rPr>
        <w:t>made</w:t>
      </w:r>
      <w:r w:rsidRPr="00AE4834">
        <w:rPr>
          <w:sz w:val="14"/>
        </w:rPr>
        <w:t xml:space="preserve"> future </w:t>
      </w:r>
      <w:r w:rsidRPr="00985E22">
        <w:rPr>
          <w:bCs/>
          <w:highlight w:val="green"/>
          <w:u w:val="single"/>
        </w:rPr>
        <w:t xml:space="preserve">diplomacy </w:t>
      </w:r>
      <w:r w:rsidRPr="00985E22">
        <w:rPr>
          <w:bCs/>
          <w:u w:val="single"/>
        </w:rPr>
        <w:t xml:space="preserve">with neighboring Indians more </w:t>
      </w:r>
      <w:r w:rsidRPr="00985E22">
        <w:rPr>
          <w:bCs/>
          <w:highlight w:val="green"/>
          <w:u w:val="single"/>
        </w:rPr>
        <w:t>difficult</w:t>
      </w:r>
      <w:r w:rsidRPr="00985E22">
        <w:rPr>
          <w:bCs/>
          <w:u w:val="single"/>
        </w:rPr>
        <w:t>.</w:t>
      </w:r>
      <w:r w:rsidRPr="00AE4834">
        <w:rPr>
          <w:sz w:val="14"/>
        </w:rPr>
        <w:t xml:space="preserve"> </w:t>
      </w:r>
      <w:r w:rsidRPr="00985E22">
        <w:rPr>
          <w:bCs/>
          <w:u w:val="single"/>
        </w:rPr>
        <w:t xml:space="preserve">Native American </w:t>
      </w:r>
      <w:r w:rsidRPr="00985E22">
        <w:rPr>
          <w:bCs/>
          <w:highlight w:val="green"/>
          <w:u w:val="single"/>
        </w:rPr>
        <w:t xml:space="preserve">captives could </w:t>
      </w:r>
      <w:r w:rsidRPr="00AE4834">
        <w:rPr>
          <w:rStyle w:val="Emphasis"/>
        </w:rPr>
        <w:t xml:space="preserve">easily </w:t>
      </w:r>
      <w:r w:rsidRPr="00533209">
        <w:rPr>
          <w:rStyle w:val="Emphasis"/>
          <w:highlight w:val="green"/>
        </w:rPr>
        <w:t>escape</w:t>
      </w:r>
      <w:r w:rsidRPr="00985E22">
        <w:rPr>
          <w:bCs/>
          <w:highlight w:val="green"/>
          <w:u w:val="single"/>
        </w:rPr>
        <w:t xml:space="preserve"> </w:t>
      </w:r>
      <w:r w:rsidRPr="00985E22">
        <w:rPr>
          <w:bCs/>
          <w:u w:val="single"/>
        </w:rPr>
        <w:t>into the familiar wilderness</w:t>
      </w:r>
      <w:r w:rsidRPr="00AE4834">
        <w:rPr>
          <w:sz w:val="14"/>
        </w:rPr>
        <w:t xml:space="preserve"> </w:t>
      </w:r>
      <w:r w:rsidRPr="00985E22">
        <w:rPr>
          <w:bCs/>
          <w:u w:val="single"/>
        </w:rPr>
        <w:t>and return to their original tribe</w:t>
      </w:r>
      <w:r w:rsidRPr="00AE4834">
        <w:rPr>
          <w:sz w:val="14"/>
        </w:rPr>
        <w:t xml:space="preserve">. Besides, </w:t>
      </w:r>
      <w:r w:rsidRPr="00985E22">
        <w:rPr>
          <w:bCs/>
          <w:highlight w:val="green"/>
          <w:u w:val="single"/>
        </w:rPr>
        <w:t>their numbers were limited</w:t>
      </w:r>
      <w:r w:rsidRPr="00533209">
        <w:rPr>
          <w:sz w:val="14"/>
          <w:highlight w:val="green"/>
        </w:rPr>
        <w:t xml:space="preserve">. </w:t>
      </w:r>
      <w:r w:rsidRPr="00985E22">
        <w:rPr>
          <w:bCs/>
          <w:highlight w:val="green"/>
          <w:u w:val="single"/>
        </w:rPr>
        <w:t>African Americans</w:t>
      </w:r>
      <w:r w:rsidRPr="00AE4834">
        <w:rPr>
          <w:sz w:val="14"/>
        </w:rPr>
        <w:t xml:space="preserve">, </w:t>
      </w:r>
      <w:r w:rsidRPr="00985E22">
        <w:rPr>
          <w:bCs/>
          <w:u w:val="single"/>
        </w:rPr>
        <w:t xml:space="preserve">in contrast, </w:t>
      </w:r>
      <w:r w:rsidRPr="00985E22">
        <w:rPr>
          <w:bCs/>
          <w:highlight w:val="green"/>
          <w:u w:val="single"/>
        </w:rPr>
        <w:t>were thousands of miles from</w:t>
      </w:r>
      <w:r w:rsidRPr="00985E22">
        <w:rPr>
          <w:bCs/>
          <w:u w:val="single"/>
        </w:rPr>
        <w:t xml:space="preserve"> their </w:t>
      </w:r>
      <w:r w:rsidRPr="00985E22">
        <w:rPr>
          <w:bCs/>
          <w:highlight w:val="green"/>
          <w:u w:val="single"/>
        </w:rPr>
        <w:t>home</w:t>
      </w:r>
      <w:r w:rsidRPr="00985E22">
        <w:rPr>
          <w:bCs/>
          <w:u w:val="single"/>
        </w:rPr>
        <w:t xml:space="preserve">land, </w:t>
      </w:r>
      <w:r w:rsidRPr="00985E22">
        <w:rPr>
          <w:bCs/>
          <w:highlight w:val="green"/>
          <w:u w:val="single"/>
        </w:rPr>
        <w:t>and</w:t>
      </w:r>
      <w:r w:rsidRPr="00985E22">
        <w:rPr>
          <w:bCs/>
          <w:u w:val="single"/>
        </w:rPr>
        <w:t xml:space="preserve"> their </w:t>
      </w:r>
      <w:r w:rsidRPr="00985E22">
        <w:rPr>
          <w:bCs/>
          <w:highlight w:val="green"/>
          <w:u w:val="single"/>
        </w:rPr>
        <w:t>availability increased</w:t>
      </w:r>
      <w:r w:rsidRPr="00985E22">
        <w:rPr>
          <w:bCs/>
          <w:u w:val="single"/>
        </w:rPr>
        <w:t xml:space="preserve"> as the scope of the Atlantic slave trade expanded</w:t>
      </w:r>
      <w:r w:rsidRPr="00AE4834">
        <w:rPr>
          <w:sz w:val="14"/>
        </w:rPr>
        <w:t xml:space="preserve">. More European countries competed to transport and exploit African labor; more </w:t>
      </w:r>
      <w:r w:rsidRPr="00985E22">
        <w:rPr>
          <w:bCs/>
          <w:u w:val="single"/>
        </w:rPr>
        <w:t xml:space="preserve">West </w:t>
      </w:r>
      <w:r w:rsidRPr="00985E22">
        <w:rPr>
          <w:bCs/>
          <w:highlight w:val="green"/>
          <w:u w:val="single"/>
        </w:rPr>
        <w:t xml:space="preserve">African leaders proved willing to engage in </w:t>
      </w:r>
      <w:r w:rsidRPr="00985E22">
        <w:rPr>
          <w:bCs/>
          <w:u w:val="single"/>
        </w:rPr>
        <w:t xml:space="preserve">profitable </w:t>
      </w:r>
      <w:r w:rsidRPr="00985E22">
        <w:rPr>
          <w:bCs/>
          <w:highlight w:val="green"/>
          <w:u w:val="single"/>
        </w:rPr>
        <w:t>trade</w:t>
      </w:r>
      <w:r w:rsidRPr="00985E22">
        <w:rPr>
          <w:bCs/>
          <w:u w:val="single"/>
        </w:rPr>
        <w:t xml:space="preserve"> with them</w:t>
      </w:r>
      <w:r w:rsidRPr="00AE4834">
        <w:rPr>
          <w:sz w:val="14"/>
        </w:rPr>
        <w:t xml:space="preserve">; </w:t>
      </w:r>
      <w:r w:rsidRPr="00985E22">
        <w:rPr>
          <w:bCs/>
          <w:u w:val="single"/>
        </w:rPr>
        <w:t>more New World planters had the money to purchase new workers from across the ocean</w:t>
      </w:r>
      <w:r w:rsidRPr="00AE4834">
        <w:rPr>
          <w:sz w:val="14"/>
        </w:rPr>
        <w:t xml:space="preserve">. It seemed as though every decade the ships became larger, the contacts more regular, the departures more frequent, the routes more familiar, the sales more efficient. As the size and efficiency of this brutal traffic increased, so did its rewards for European investors. Their </w:t>
      </w:r>
      <w:r w:rsidRPr="00985E22">
        <w:rPr>
          <w:bCs/>
          <w:u w:val="single"/>
        </w:rPr>
        <w:t>ruthless competition pushed up the volume of transatlantic trade from Africa and drove down the relative cost of individual Africans in the New World at a time when the price of labor from Europe was rising</w:t>
      </w:r>
      <w:r w:rsidRPr="00AE4834">
        <w:rPr>
          <w:sz w:val="14"/>
        </w:rPr>
        <w:t xml:space="preserve">. </w:t>
      </w:r>
      <w:r w:rsidRPr="00985E22">
        <w:rPr>
          <w:bCs/>
          <w:u w:val="single"/>
        </w:rPr>
        <w:t>As</w:t>
      </w:r>
      <w:r w:rsidRPr="00AE4834">
        <w:rPr>
          <w:sz w:val="14"/>
        </w:rPr>
        <w:t xml:space="preserve"> their </w:t>
      </w:r>
      <w:r w:rsidRPr="00985E22">
        <w:rPr>
          <w:bCs/>
          <w:u w:val="single"/>
        </w:rPr>
        <w:t>profits increased, slave merchants and their captains continued to look for fresh markets</w:t>
      </w:r>
      <w:r w:rsidRPr="00AE4834">
        <w:rPr>
          <w:sz w:val="14"/>
        </w:rPr>
        <w:t xml:space="preserve">. </w:t>
      </w:r>
      <w:r w:rsidRPr="00985E22">
        <w:rPr>
          <w:bCs/>
          <w:u w:val="single"/>
        </w:rPr>
        <w:t>North America</w:t>
      </w:r>
      <w:r w:rsidRPr="00AE4834">
        <w:rPr>
          <w:sz w:val="14"/>
        </w:rPr>
        <w:t xml:space="preserve">, on the fringe of this expanding and infamous Atlantic system, </w:t>
      </w:r>
      <w:r w:rsidRPr="00985E22">
        <w:rPr>
          <w:bCs/>
          <w:u w:val="single"/>
        </w:rPr>
        <w:t>represented a likely target.</w:t>
      </w:r>
      <w:r w:rsidRPr="00AE4834">
        <w:rPr>
          <w:sz w:val="14"/>
        </w:rPr>
        <w:t xml:space="preserve"> As the small mainland colonies grew and their trade with one another and with England increased, their capacity to purchase large numbers of new laborers from overseas expanded. By the end of the century, Africans were arriving aboard large ships directly from Africa as well as on smaller boats from the West Indies. In 1698, the monopoly held by England’s Royal African Co. on this transatlantic business came to an end, and independent traders from England and the colonies stepped up their voyages, intending to capture a share of the profits. All these large and gradual changes would still not have brought about the terrible transformation to race slavery, had it not been for several other crucial factors. One ingredient was the mounting fear among colonial leaders regarding signs of discontent and cooperation among poor and unfree colonists of all sorts. Europeans and Africans worked together, intermarried, ran away together, and shared common resentments toward the well-to-do. Both groups were involved in a series of bitter strikes and servant uprisings among tobacco pickers in Virginia, culminating in an open rebellion in 1676. Greatly outnumbered by these armed workers, authorities were quick to sense the need to divide their labor force in order to control it. Stressing cultural and ethnic divisions would be one way to do that. </w:t>
      </w:r>
      <w:r w:rsidRPr="00985E22">
        <w:rPr>
          <w:bCs/>
          <w:highlight w:val="green"/>
          <w:u w:val="single"/>
        </w:rPr>
        <w:t>Lifetime servitude could be enforced only by removing</w:t>
      </w:r>
      <w:r w:rsidRPr="00985E22">
        <w:rPr>
          <w:bCs/>
          <w:u w:val="single"/>
        </w:rPr>
        <w:t xml:space="preserve"> the prospect that a person might gain </w:t>
      </w:r>
      <w:r w:rsidRPr="00533209">
        <w:rPr>
          <w:rStyle w:val="Emphasis"/>
          <w:highlight w:val="green"/>
        </w:rPr>
        <w:t>freedom through</w:t>
      </w:r>
      <w:r w:rsidRPr="00985E22">
        <w:rPr>
          <w:bCs/>
          <w:u w:val="single"/>
        </w:rPr>
        <w:t xml:space="preserve"> Christian </w:t>
      </w:r>
      <w:r w:rsidRPr="00533209">
        <w:rPr>
          <w:rStyle w:val="Emphasis"/>
          <w:highlight w:val="green"/>
        </w:rPr>
        <w:t>conversion</w:t>
      </w:r>
      <w:r w:rsidRPr="00AE4834">
        <w:rPr>
          <w:sz w:val="14"/>
        </w:rPr>
        <w:t xml:space="preserve">. One approach was to outlaw this traditional route to freedom. As early as 1664, a Maryland statute specified that Christian baptism could have no effect upon the legal status of a slave. </w:t>
      </w:r>
      <w:r w:rsidRPr="00985E22">
        <w:rPr>
          <w:bCs/>
          <w:highlight w:val="green"/>
          <w:u w:val="single"/>
        </w:rPr>
        <w:t>A</w:t>
      </w:r>
      <w:r w:rsidRPr="00985E22">
        <w:rPr>
          <w:bCs/>
          <w:u w:val="single"/>
        </w:rPr>
        <w:t xml:space="preserve"> more sweeping </w:t>
      </w:r>
      <w:r w:rsidRPr="00985E22">
        <w:rPr>
          <w:bCs/>
          <w:highlight w:val="green"/>
          <w:u w:val="single"/>
        </w:rPr>
        <w:t>solution</w:t>
      </w:r>
      <w:r w:rsidRPr="00AE4834">
        <w:rPr>
          <w:sz w:val="14"/>
        </w:rPr>
        <w:t xml:space="preserve">, however, </w:t>
      </w:r>
      <w:r w:rsidRPr="00985E22">
        <w:rPr>
          <w:bCs/>
          <w:highlight w:val="green"/>
          <w:u w:val="single"/>
        </w:rPr>
        <w:t xml:space="preserve">involved removing religion </w:t>
      </w:r>
      <w:r w:rsidRPr="00985E22">
        <w:rPr>
          <w:bCs/>
          <w:u w:val="single"/>
        </w:rPr>
        <w:t>altogether as a factor in determining servitude</w:t>
      </w:r>
      <w:r w:rsidRPr="00AE4834">
        <w:rPr>
          <w:sz w:val="14"/>
        </w:rPr>
        <w:t xml:space="preserve">. Therefore, </w:t>
      </w:r>
      <w:r w:rsidRPr="00985E22">
        <w:rPr>
          <w:bCs/>
          <w:u w:val="single"/>
        </w:rPr>
        <w:t>a</w:t>
      </w:r>
      <w:r w:rsidRPr="00AE4834">
        <w:rPr>
          <w:sz w:val="14"/>
        </w:rPr>
        <w:t xml:space="preserve">nother </w:t>
      </w:r>
      <w:r w:rsidRPr="00985E22">
        <w:rPr>
          <w:bCs/>
          <w:u w:val="single"/>
        </w:rPr>
        <w:t xml:space="preserve">fundamental key to the terrible transformation was the shift from changeable spiritual faith to </w:t>
      </w:r>
      <w:r w:rsidRPr="00AE4834">
        <w:rPr>
          <w:rStyle w:val="Emphasis"/>
        </w:rPr>
        <w:t>unchangeable physical appearance</w:t>
      </w:r>
      <w:r w:rsidRPr="00985E22">
        <w:rPr>
          <w:bCs/>
          <w:u w:val="single"/>
        </w:rPr>
        <w:t xml:space="preserve"> as a measure of status</w:t>
      </w:r>
      <w:r w:rsidRPr="00AE4834">
        <w:rPr>
          <w:sz w:val="14"/>
        </w:rPr>
        <w:t xml:space="preserve">. </w:t>
      </w:r>
      <w:r w:rsidRPr="00985E22">
        <w:rPr>
          <w:bCs/>
          <w:u w:val="single"/>
        </w:rPr>
        <w:t xml:space="preserve">Increasingly, the dominant </w:t>
      </w:r>
      <w:r w:rsidRPr="00985E22">
        <w:rPr>
          <w:bCs/>
          <w:highlight w:val="green"/>
          <w:u w:val="single"/>
        </w:rPr>
        <w:t>English came to view Africans</w:t>
      </w:r>
      <w:r w:rsidRPr="00985E22">
        <w:rPr>
          <w:bCs/>
          <w:u w:val="single"/>
        </w:rPr>
        <w:t xml:space="preserve"> not as “heathen people” but </w:t>
      </w:r>
      <w:r w:rsidRPr="00985E22">
        <w:rPr>
          <w:bCs/>
          <w:highlight w:val="green"/>
          <w:u w:val="single"/>
        </w:rPr>
        <w:t xml:space="preserve">as </w:t>
      </w:r>
      <w:r w:rsidRPr="00533209">
        <w:rPr>
          <w:rStyle w:val="Emphasis"/>
          <w:highlight w:val="green"/>
        </w:rPr>
        <w:t>“black</w:t>
      </w:r>
      <w:r w:rsidRPr="00985E22">
        <w:rPr>
          <w:bCs/>
          <w:u w:val="single"/>
        </w:rPr>
        <w:t xml:space="preserve"> people.”</w:t>
      </w:r>
      <w:r w:rsidRPr="00AE4834">
        <w:rPr>
          <w:sz w:val="14"/>
        </w:rPr>
        <w:t xml:space="preserve"> </w:t>
      </w:r>
      <w:r w:rsidRPr="00985E22">
        <w:rPr>
          <w:bCs/>
          <w:u w:val="single"/>
        </w:rPr>
        <w:t xml:space="preserve">They began, for the first time, to describe </w:t>
      </w:r>
      <w:r w:rsidRPr="00985E22">
        <w:rPr>
          <w:bCs/>
          <w:highlight w:val="green"/>
          <w:u w:val="single"/>
        </w:rPr>
        <w:t xml:space="preserve">themselves </w:t>
      </w:r>
      <w:r w:rsidRPr="00985E22">
        <w:rPr>
          <w:bCs/>
          <w:u w:val="single"/>
        </w:rPr>
        <w:t xml:space="preserve">not as Christians but </w:t>
      </w:r>
      <w:r w:rsidRPr="00985E22">
        <w:rPr>
          <w:bCs/>
          <w:highlight w:val="green"/>
          <w:u w:val="single"/>
        </w:rPr>
        <w:t xml:space="preserve">as </w:t>
      </w:r>
      <w:r w:rsidRPr="00533209">
        <w:rPr>
          <w:rStyle w:val="Emphasis"/>
          <w:highlight w:val="green"/>
        </w:rPr>
        <w:t>whites</w:t>
      </w:r>
      <w:r w:rsidRPr="00985E22">
        <w:rPr>
          <w:bCs/>
          <w:u w:val="single"/>
        </w:rPr>
        <w:t>.</w:t>
      </w:r>
      <w:r w:rsidRPr="00AE4834">
        <w:rPr>
          <w:sz w:val="14"/>
        </w:rPr>
        <w:t xml:space="preserve"> And </w:t>
      </w:r>
      <w:r w:rsidRPr="00985E22">
        <w:rPr>
          <w:bCs/>
          <w:highlight w:val="green"/>
          <w:u w:val="single"/>
        </w:rPr>
        <w:t>they</w:t>
      </w:r>
      <w:r w:rsidRPr="00AE4834">
        <w:rPr>
          <w:sz w:val="14"/>
        </w:rPr>
        <w:t xml:space="preserve"> gradually </w:t>
      </w:r>
      <w:r w:rsidRPr="00985E22">
        <w:rPr>
          <w:bCs/>
          <w:highlight w:val="green"/>
          <w:u w:val="single"/>
        </w:rPr>
        <w:t xml:space="preserve">wrote this </w:t>
      </w:r>
      <w:r w:rsidRPr="00985E22">
        <w:rPr>
          <w:bCs/>
          <w:u w:val="single"/>
        </w:rPr>
        <w:t xml:space="preserve">shift </w:t>
      </w:r>
      <w:r w:rsidRPr="00985E22">
        <w:rPr>
          <w:bCs/>
          <w:highlight w:val="green"/>
          <w:u w:val="single"/>
        </w:rPr>
        <w:t>into their</w:t>
      </w:r>
      <w:r w:rsidRPr="00985E22">
        <w:rPr>
          <w:bCs/>
          <w:u w:val="single"/>
        </w:rPr>
        <w:t xml:space="preserve"> colonial </w:t>
      </w:r>
      <w:r w:rsidRPr="00985E22">
        <w:rPr>
          <w:bCs/>
          <w:highlight w:val="green"/>
          <w:u w:val="single"/>
        </w:rPr>
        <w:t>laws</w:t>
      </w:r>
      <w:r w:rsidRPr="00AE4834">
        <w:rPr>
          <w:sz w:val="14"/>
        </w:rPr>
        <w:t xml:space="preserve">. </w:t>
      </w:r>
      <w:r w:rsidRPr="00985E22">
        <w:rPr>
          <w:bCs/>
          <w:u w:val="single"/>
        </w:rPr>
        <w:t>Within a generation, the English definition of who could be made a slave had shifted from someone who was not a Christian to someone who was not European in appearance.</w:t>
      </w:r>
      <w:r w:rsidRPr="00AE4834">
        <w:rPr>
          <w:sz w:val="14"/>
        </w:rPr>
        <w:t xml:space="preserve"> Indeed, the transition for self-interested Englishmen went further. It was a small but momentous step from saying that black persons could be enslaved to saying that Negroes should be enslaved. One Christian minister was dismayed by this rapid change to slavery based on race: “These two words, Negro and Slave” wrote the Rev. Morgan Godwyn in 1680, are “by custom grown Homogeneous and Convertible”—that is, interchangeable.</w:t>
      </w:r>
    </w:p>
    <w:p w14:paraId="418DCA3C" w14:textId="77777777" w:rsidR="00A00F28" w:rsidRDefault="00A00F28" w:rsidP="00A00F28">
      <w:pPr>
        <w:pStyle w:val="Heading3"/>
      </w:pPr>
      <w:r>
        <w:t xml:space="preserve">NC – AT: Undercommons </w:t>
      </w:r>
    </w:p>
    <w:p w14:paraId="7794403A" w14:textId="77777777" w:rsidR="00A00F28" w:rsidRPr="00DF58F1" w:rsidRDefault="00A00F28" w:rsidP="00A00F28">
      <w:pPr>
        <w:pStyle w:val="Heading4"/>
      </w:pPr>
      <w:r>
        <w:t xml:space="preserve">The call to resistance in debate is an intellectual mirage – it imagines that </w:t>
      </w:r>
      <w:r>
        <w:rPr>
          <w:u w:val="single"/>
        </w:rPr>
        <w:t>symbolic</w:t>
      </w:r>
      <w:r>
        <w:t xml:space="preserve"> and </w:t>
      </w:r>
      <w:r>
        <w:rPr>
          <w:u w:val="single"/>
        </w:rPr>
        <w:t>representational disruptions</w:t>
      </w:r>
      <w:r>
        <w:t xml:space="preserve"> in </w:t>
      </w:r>
      <w:r>
        <w:rPr>
          <w:u w:val="single"/>
        </w:rPr>
        <w:t>benign</w:t>
      </w:r>
      <w:r>
        <w:t xml:space="preserve"> academic spaces implicate </w:t>
      </w:r>
      <w:r>
        <w:rPr>
          <w:u w:val="single"/>
        </w:rPr>
        <w:t>material violence</w:t>
      </w:r>
      <w:r>
        <w:t xml:space="preserve"> and buys off </w:t>
      </w:r>
      <w:r>
        <w:rPr>
          <w:u w:val="single"/>
        </w:rPr>
        <w:t>material tactics</w:t>
      </w:r>
      <w:r>
        <w:t xml:space="preserve"> for resistance </w:t>
      </w:r>
    </w:p>
    <w:p w14:paraId="0D70E882" w14:textId="77777777" w:rsidR="00A00F28" w:rsidRDefault="00A00F28" w:rsidP="00A00F28">
      <w:r w:rsidRPr="00BD3760">
        <w:rPr>
          <w:rStyle w:val="Style13ptBold"/>
        </w:rPr>
        <w:t>Webb, 18</w:t>
      </w:r>
      <w:r>
        <w:t>—Senior Lecturer in Education at the University of Sheffield (Darren, “Bolt-holes and breathing spaces in the system: On forms of academic resistance (or, can the university be a site of utopian possibility?),” Review of Education, Pedagogy, and Cultural Studies, 40:2, 96-118, dml)</w:t>
      </w:r>
    </w:p>
    <w:p w14:paraId="3F948B62" w14:textId="77777777" w:rsidR="00A00F28" w:rsidRPr="00FB1E1E" w:rsidRDefault="00A00F28" w:rsidP="00A00F28">
      <w:pPr>
        <w:rPr>
          <w:sz w:val="16"/>
        </w:rPr>
      </w:pPr>
      <w:r w:rsidRPr="00FC4DF1">
        <w:rPr>
          <w:rStyle w:val="StyleUnderline"/>
          <w:highlight w:val="yellow"/>
        </w:rPr>
        <w:t xml:space="preserve">It is </w:t>
      </w:r>
      <w:r w:rsidRPr="00FC4DF1">
        <w:rPr>
          <w:rStyle w:val="Emphasis"/>
          <w:highlight w:val="yellow"/>
        </w:rPr>
        <w:t>easy to be seduced</w:t>
      </w:r>
      <w:r w:rsidRPr="00FC4DF1">
        <w:rPr>
          <w:rStyle w:val="StyleUnderline"/>
          <w:highlight w:val="yellow"/>
        </w:rPr>
        <w:t xml:space="preserve"> by the</w:t>
      </w:r>
      <w:r w:rsidRPr="00583068">
        <w:rPr>
          <w:rStyle w:val="StyleUnderline"/>
        </w:rPr>
        <w:t xml:space="preserve"> language of the </w:t>
      </w:r>
      <w:r w:rsidRPr="00FC4DF1">
        <w:rPr>
          <w:rStyle w:val="StyleUnderline"/>
          <w:highlight w:val="yellow"/>
        </w:rPr>
        <w:t>undercommons</w:t>
      </w:r>
      <w:r w:rsidRPr="00583068">
        <w:rPr>
          <w:rStyle w:val="StyleUnderline"/>
        </w:rPr>
        <w:t xml:space="preserve">. </w:t>
      </w:r>
      <w:r w:rsidRPr="00FC4DF1">
        <w:rPr>
          <w:rStyle w:val="Emphasis"/>
          <w:highlight w:val="yellow"/>
        </w:rPr>
        <w:t>Embodying</w:t>
      </w:r>
      <w:r w:rsidRPr="00583068">
        <w:rPr>
          <w:rStyle w:val="StyleUnderline"/>
        </w:rPr>
        <w:t xml:space="preserve"> and </w:t>
      </w:r>
      <w:r w:rsidRPr="00BD3760">
        <w:rPr>
          <w:rStyle w:val="Emphasis"/>
        </w:rPr>
        <w:t xml:space="preserve">enacting </w:t>
      </w:r>
      <w:r w:rsidRPr="00FC4DF1">
        <w:rPr>
          <w:rStyle w:val="Emphasis"/>
          <w:highlight w:val="yellow"/>
        </w:rPr>
        <w:t>it</w:t>
      </w:r>
      <w:r w:rsidRPr="00FC4DF1">
        <w:rPr>
          <w:rStyle w:val="StyleUnderline"/>
          <w:highlight w:val="yellow"/>
        </w:rPr>
        <w:t>,</w:t>
      </w:r>
      <w:r w:rsidRPr="00583068">
        <w:rPr>
          <w:rStyle w:val="StyleUnderline"/>
        </w:rPr>
        <w:t xml:space="preserve"> however, </w:t>
      </w:r>
      <w:r w:rsidRPr="00FC4DF1">
        <w:rPr>
          <w:rStyle w:val="StyleUnderline"/>
          <w:highlight w:val="yellow"/>
        </w:rPr>
        <w:t xml:space="preserve">is </w:t>
      </w:r>
      <w:r w:rsidRPr="00FC4DF1">
        <w:rPr>
          <w:rStyle w:val="Emphasis"/>
          <w:highlight w:val="yellow"/>
        </w:rPr>
        <w:t>difficult</w:t>
      </w:r>
      <w:r w:rsidRPr="00BD3760">
        <w:rPr>
          <w:rStyle w:val="Emphasis"/>
        </w:rPr>
        <w:t xml:space="preserve"> indeed</w:t>
      </w:r>
      <w:r w:rsidRPr="00583068">
        <w:rPr>
          <w:rStyle w:val="StyleUnderline"/>
        </w:rPr>
        <w:t xml:space="preserve">. </w:t>
      </w:r>
      <w:r w:rsidRPr="00FC4DF1">
        <w:rPr>
          <w:rStyle w:val="StyleUnderline"/>
          <w:highlight w:val="yellow"/>
        </w:rPr>
        <w:t>Being within and against the university</w:t>
      </w:r>
      <w:r w:rsidRPr="00583068">
        <w:rPr>
          <w:rStyle w:val="StyleUnderline"/>
        </w:rPr>
        <w:t xml:space="preserve">, refusing the call to order through insolent obstructive unprofessionalism, </w:t>
      </w:r>
      <w:r w:rsidRPr="00FC4DF1">
        <w:rPr>
          <w:rStyle w:val="StyleUnderline"/>
          <w:highlight w:val="yellow"/>
        </w:rPr>
        <w:t>is</w:t>
      </w:r>
      <w:r w:rsidRPr="00583068">
        <w:rPr>
          <w:rStyle w:val="StyleUnderline"/>
        </w:rPr>
        <w:t xml:space="preserve"> </w:t>
      </w:r>
      <w:r w:rsidRPr="00BD3760">
        <w:rPr>
          <w:rStyle w:val="Emphasis"/>
        </w:rPr>
        <w:t xml:space="preserve">almost </w:t>
      </w:r>
      <w:r w:rsidRPr="00FC4DF1">
        <w:rPr>
          <w:rStyle w:val="Emphasis"/>
          <w:highlight w:val="yellow"/>
        </w:rPr>
        <w:t>impossible to sustain</w:t>
      </w:r>
      <w:r w:rsidRPr="00FC4DF1">
        <w:rPr>
          <w:sz w:val="16"/>
          <w:highlight w:val="yellow"/>
        </w:rPr>
        <w:t>.</w:t>
      </w:r>
      <w:r w:rsidRPr="00FB1E1E">
        <w:rPr>
          <w:sz w:val="16"/>
        </w:rPr>
        <w:t xml:space="preserve"> Halberstam (2009, 45) describes the undercommons as “a marooned community of outcast thinkers who refuse, resist, and renege on the demands of rigor, excellence, and productivity.” </w:t>
      </w:r>
      <w:r w:rsidRPr="00FC4DF1">
        <w:rPr>
          <w:rStyle w:val="StyleUnderline"/>
          <w:highlight w:val="yellow"/>
        </w:rPr>
        <w:t xml:space="preserve">A </w:t>
      </w:r>
      <w:r w:rsidRPr="00FC4DF1">
        <w:rPr>
          <w:rStyle w:val="Emphasis"/>
          <w:highlight w:val="yellow"/>
        </w:rPr>
        <w:t>romantic</w:t>
      </w:r>
      <w:r w:rsidRPr="00583068">
        <w:rPr>
          <w:rStyle w:val="StyleUnderline"/>
        </w:rPr>
        <w:t xml:space="preserve"> and </w:t>
      </w:r>
      <w:r w:rsidRPr="00BD3760">
        <w:rPr>
          <w:rStyle w:val="Emphasis"/>
        </w:rPr>
        <w:t xml:space="preserve">appealing </w:t>
      </w:r>
      <w:r w:rsidRPr="00FC4DF1">
        <w:rPr>
          <w:rStyle w:val="Emphasis"/>
          <w:highlight w:val="yellow"/>
        </w:rPr>
        <w:t>notion</w:t>
      </w:r>
      <w:r w:rsidRPr="00BD3760">
        <w:rPr>
          <w:rStyle w:val="Emphasis"/>
        </w:rPr>
        <w:t xml:space="preserve"> for sure</w:t>
      </w:r>
      <w:r w:rsidRPr="00583068">
        <w:rPr>
          <w:rStyle w:val="StyleUnderline"/>
        </w:rPr>
        <w:t xml:space="preserve"> </w:t>
      </w:r>
      <w:r w:rsidRPr="00FC4DF1">
        <w:rPr>
          <w:rStyle w:val="StyleUnderline"/>
          <w:highlight w:val="yellow"/>
        </w:rPr>
        <w:t>but refusing</w:t>
      </w:r>
      <w:r w:rsidRPr="00583068">
        <w:rPr>
          <w:rStyle w:val="StyleUnderline"/>
        </w:rPr>
        <w:t xml:space="preserve"> and reneging on “the university of </w:t>
      </w:r>
      <w:r w:rsidRPr="00FC4DF1">
        <w:rPr>
          <w:rStyle w:val="StyleUnderline"/>
          <w:highlight w:val="yellow"/>
        </w:rPr>
        <w:t xml:space="preserve">excellence” will </w:t>
      </w:r>
      <w:r w:rsidRPr="00FC4DF1">
        <w:rPr>
          <w:rStyle w:val="Emphasis"/>
          <w:highlight w:val="yellow"/>
        </w:rPr>
        <w:t>cost you your job</w:t>
      </w:r>
      <w:r w:rsidRPr="00FB1E1E">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14:paraId="40B4055E" w14:textId="77777777" w:rsidR="00A00F28" w:rsidRPr="00FB1E1E" w:rsidRDefault="00A00F28" w:rsidP="00A00F28">
      <w:pPr>
        <w:rPr>
          <w:sz w:val="16"/>
        </w:rPr>
      </w:pPr>
      <w:r w:rsidRPr="00FB1E1E">
        <w:rPr>
          <w:sz w:val="16"/>
        </w:rPr>
        <w:t xml:space="preserve">Being with and for the maroon community is difficult too. First of all, </w:t>
      </w:r>
      <w:r w:rsidRPr="00583068">
        <w:rPr>
          <w:rStyle w:val="StyleUnderline"/>
        </w:rPr>
        <w:t>“Where and how can we find/see the Undercommons at work?”</w:t>
      </w:r>
      <w:r w:rsidRPr="00FB1E1E">
        <w:rPr>
          <w:sz w:val="16"/>
        </w:rPr>
        <w:t xml:space="preserve"> (Ĉiĉigoj, Apostolou-Hölscher, and Rusham 2015, 265). </w:t>
      </w:r>
      <w:r w:rsidRPr="00583068">
        <w:rPr>
          <w:rStyle w:val="StyleUnderline"/>
        </w:rPr>
        <w:t>Where and how can one find those liminal spaces of sabotage and subversion, and how does one occupy them</w:t>
      </w:r>
      <w:r w:rsidRPr="00FB1E1E">
        <w:rPr>
          <w:sz w:val="16"/>
        </w:rPr>
        <w:t xml:space="preserve"> in a spirit of hapticality, study, and militant arrhythmia that brings the utopic underground to the surface of the fierce and urgent now? </w:t>
      </w:r>
      <w:r w:rsidRPr="00583068">
        <w:rPr>
          <w:rStyle w:val="StyleUnderline"/>
        </w:rPr>
        <w:t xml:space="preserve">Beautiful language, but </w:t>
      </w:r>
      <w:r w:rsidRPr="00FC4DF1">
        <w:rPr>
          <w:rStyle w:val="Emphasis"/>
          <w:highlight w:val="yellow"/>
        </w:rPr>
        <w:t>how does one live it</w:t>
      </w:r>
      <w:r w:rsidRPr="00583068">
        <w:rPr>
          <w:rStyle w:val="StyleUnderline"/>
        </w:rPr>
        <w:t>? Networks do, of course, exist</w:t>
      </w:r>
      <w:r w:rsidRPr="00FB1E1E">
        <w:rPr>
          <w:sz w:val="16"/>
        </w:rPr>
        <w:t xml:space="preserve">—the Undercommoning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FC4DF1">
        <w:rPr>
          <w:rStyle w:val="StyleUnderline"/>
          <w:highlight w:val="yellow"/>
        </w:rPr>
        <w:t>networks are</w:t>
      </w:r>
      <w:r w:rsidRPr="00583068">
        <w:rPr>
          <w:rStyle w:val="StyleUnderline"/>
        </w:rPr>
        <w:t xml:space="preserve"> </w:t>
      </w:r>
      <w:r w:rsidRPr="00BD3760">
        <w:rPr>
          <w:rStyle w:val="Emphasis"/>
        </w:rPr>
        <w:t xml:space="preserve">typically </w:t>
      </w:r>
      <w:r w:rsidRPr="00FC4DF1">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FC4DF1">
        <w:rPr>
          <w:rStyle w:val="StyleUnderline"/>
          <w:highlight w:val="yellow"/>
        </w:rPr>
        <w:t>meetings</w:t>
      </w:r>
      <w:r w:rsidRPr="00583068">
        <w:rPr>
          <w:rStyle w:val="StyleUnderline"/>
        </w:rPr>
        <w:t xml:space="preserve"> of the fugitives come </w:t>
      </w:r>
      <w:r w:rsidRPr="00FC4DF1">
        <w:rPr>
          <w:rStyle w:val="StyleUnderline"/>
          <w:highlight w:val="yellow"/>
        </w:rPr>
        <w:t xml:space="preserve">with </w:t>
      </w:r>
      <w:r w:rsidRPr="00FC4DF1">
        <w:rPr>
          <w:rStyle w:val="Emphasis"/>
          <w:highlight w:val="yellow"/>
        </w:rPr>
        <w:t>structure</w:t>
      </w:r>
      <w:r w:rsidRPr="00FC4DF1">
        <w:rPr>
          <w:rStyle w:val="StyleUnderline"/>
          <w:highlight w:val="yellow"/>
        </w:rPr>
        <w:t xml:space="preserve">, </w:t>
      </w:r>
      <w:r w:rsidRPr="00FC4DF1">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w:t>
      </w:r>
      <w:r w:rsidRPr="00FC4DF1">
        <w:rPr>
          <w:rStyle w:val="StyleUnderline"/>
          <w:highlight w:val="yellow"/>
        </w:rPr>
        <w:t xml:space="preserve">offer </w:t>
      </w:r>
      <w:r w:rsidRPr="00FC4DF1">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FC4DF1">
        <w:rPr>
          <w:rStyle w:val="StyleUnderline"/>
          <w:highlight w:val="yellow"/>
        </w:rPr>
        <w:t xml:space="preserve">and then one </w:t>
      </w:r>
      <w:r w:rsidRPr="00FC4DF1">
        <w:rPr>
          <w:rStyle w:val="Emphasis"/>
          <w:highlight w:val="yellow"/>
        </w:rPr>
        <w:t>returns to work</w:t>
      </w:r>
      <w:r w:rsidRPr="00FC4DF1">
        <w:rPr>
          <w:sz w:val="16"/>
          <w:highlight w:val="yellow"/>
        </w:rPr>
        <w:t>.</w:t>
      </w:r>
      <w:r w:rsidRPr="00FB1E1E">
        <w:rPr>
          <w:sz w:val="16"/>
        </w:rPr>
        <w:t xml:space="preserve"> </w:t>
      </w:r>
    </w:p>
    <w:p w14:paraId="553ECE06" w14:textId="77777777" w:rsidR="00A00F28" w:rsidRPr="00FC4DF1" w:rsidRDefault="00A00F28" w:rsidP="00A00F28">
      <w:pPr>
        <w:rPr>
          <w:sz w:val="16"/>
          <w:highlight w:val="yellow"/>
        </w:rPr>
      </w:pPr>
      <w:r w:rsidRPr="00583068">
        <w:rPr>
          <w:rStyle w:val="StyleUnderline"/>
        </w:rPr>
        <w:t xml:space="preserve">If hapticality, the touch of the undercommons,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undercommons rising to the surface of the corporate-imperial university. </w:t>
      </w:r>
      <w:r w:rsidRPr="00583068">
        <w:rPr>
          <w:rStyle w:val="StyleUnderline"/>
        </w:rPr>
        <w:t>Moten describes the call to disorder and to study as a way to “excavate new aesthetic, political, and economic dispositions”</w:t>
      </w:r>
      <w:r w:rsidRPr="00FB1E1E">
        <w:rPr>
          <w:sz w:val="16"/>
        </w:rPr>
        <w:t xml:space="preserve"> (Moten 2008, 1745). </w:t>
      </w:r>
      <w:r w:rsidRPr="00583068">
        <w:rPr>
          <w:rStyle w:val="StyleUnderline"/>
        </w:rPr>
        <w:t xml:space="preserve">But </w:t>
      </w:r>
      <w:r w:rsidRPr="00FC4DF1">
        <w:rPr>
          <w:rStyle w:val="StyleUnderline"/>
          <w:highlight w:val="yellow"/>
        </w:rPr>
        <w:t>this notion</w:t>
      </w:r>
      <w:r w:rsidRPr="00583068">
        <w:rPr>
          <w:rStyle w:val="StyleUnderline"/>
        </w:rPr>
        <w:t xml:space="preserve"> of excavating </w:t>
      </w:r>
      <w:r w:rsidRPr="00FC4DF1">
        <w:rPr>
          <w:rStyle w:val="StyleUnderline"/>
          <w:highlight w:val="yellow"/>
        </w:rPr>
        <w:t xml:space="preserve">is </w:t>
      </w:r>
      <w:r w:rsidRPr="00FC4DF1">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FC4DF1">
        <w:rPr>
          <w:rStyle w:val="StyleUnderline"/>
          <w:highlight w:val="yellow"/>
        </w:rPr>
        <w:t xml:space="preserve">the </w:t>
      </w:r>
      <w:r w:rsidRPr="00FC4DF1">
        <w:rPr>
          <w:rStyle w:val="Emphasis"/>
          <w:highlight w:val="yellow"/>
        </w:rPr>
        <w:t>fundamental questions of where to dig</w:t>
      </w:r>
      <w:r w:rsidRPr="00FC4DF1">
        <w:rPr>
          <w:rStyle w:val="StyleUnderline"/>
          <w:highlight w:val="yellow"/>
        </w:rPr>
        <w:t xml:space="preserve"> and </w:t>
      </w:r>
      <w:r w:rsidRPr="00FC4DF1">
        <w:rPr>
          <w:rStyle w:val="Emphasis"/>
          <w:highlight w:val="yellow"/>
        </w:rPr>
        <w:t>how to identify</w:t>
      </w:r>
      <w:r w:rsidRPr="00FC4DF1">
        <w:rPr>
          <w:rStyle w:val="StyleUnderline"/>
          <w:highlight w:val="yellow"/>
        </w:rPr>
        <w:t xml:space="preserve"> a utopian “find” are </w:t>
      </w:r>
      <w:r w:rsidRPr="00FC4DF1">
        <w:rPr>
          <w:rStyle w:val="Emphasis"/>
          <w:highlight w:val="yellow"/>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tendencies and possibilities to be </w:t>
      </w:r>
      <w:r w:rsidRPr="00BD3760">
        <w:rPr>
          <w:rStyle w:val="Emphasis"/>
        </w:rPr>
        <w:t>identified</w:t>
      </w:r>
      <w:r w:rsidRPr="00583068">
        <w:rPr>
          <w:rStyle w:val="StyleUnderline"/>
        </w:rPr>
        <w:t xml:space="preserve"> and </w:t>
      </w:r>
      <w:r w:rsidRPr="00BD3760">
        <w:rPr>
          <w:rStyle w:val="Emphasis"/>
        </w:rPr>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FC4DF1">
        <w:rPr>
          <w:rStyle w:val="Emphasis"/>
          <w:highlight w:val="yellow"/>
        </w:rPr>
        <w:t>study</w:t>
      </w:r>
      <w:r w:rsidRPr="00583068">
        <w:rPr>
          <w:rStyle w:val="StyleUnderline"/>
        </w:rPr>
        <w:t xml:space="preserve">, </w:t>
      </w:r>
      <w:r w:rsidRPr="00BD3760">
        <w:rPr>
          <w:rStyle w:val="Emphasis"/>
        </w:rPr>
        <w:t>hapticality</w:t>
      </w:r>
      <w:r w:rsidRPr="00583068">
        <w:rPr>
          <w:rStyle w:val="StyleUnderline"/>
        </w:rPr>
        <w:t xml:space="preserve"> </w:t>
      </w:r>
      <w:r w:rsidRPr="00FC4DF1">
        <w:rPr>
          <w:rStyle w:val="StyleUnderline"/>
          <w:highlight w:val="yellow"/>
        </w:rPr>
        <w:t>and</w:t>
      </w:r>
      <w:r w:rsidRPr="00583068">
        <w:rPr>
          <w:rStyle w:val="StyleUnderline"/>
        </w:rPr>
        <w:t xml:space="preserve"> </w:t>
      </w:r>
      <w:r w:rsidRPr="00FC4DF1">
        <w:rPr>
          <w:rStyle w:val="Emphasis"/>
          <w:highlight w:val="yellow"/>
        </w:rPr>
        <w:t>militant arrhythmia</w:t>
      </w:r>
      <w:r w:rsidRPr="00583068">
        <w:rPr>
          <w:rStyle w:val="StyleUnderline"/>
        </w:rPr>
        <w:t xml:space="preserve">. These </w:t>
      </w:r>
      <w:r w:rsidRPr="00FC4DF1">
        <w:rPr>
          <w:rStyle w:val="StyleUnderline"/>
          <w:highlight w:val="yellow"/>
        </w:rPr>
        <w:t xml:space="preserve">are </w:t>
      </w:r>
      <w:r w:rsidRPr="00FC4DF1">
        <w:rPr>
          <w:rStyle w:val="Emphasis"/>
          <w:highlight w:val="yellow"/>
        </w:rPr>
        <w:t>slippy concepts</w:t>
      </w:r>
      <w:r w:rsidRPr="00583068">
        <w:rPr>
          <w:rStyle w:val="StyleUnderline"/>
        </w:rPr>
        <w:t xml:space="preserve">, however, </w:t>
      </w:r>
      <w:r w:rsidRPr="00FC4DF1">
        <w:rPr>
          <w:rStyle w:val="Emphasis"/>
          <w:highlight w:val="yellow"/>
        </w:rPr>
        <w:t>evading concrete material referents</w:t>
      </w:r>
      <w:r w:rsidRPr="00FC4DF1">
        <w:rPr>
          <w:sz w:val="16"/>
          <w:highlight w:val="yellow"/>
        </w:rPr>
        <w:t xml:space="preserve">. </w:t>
      </w:r>
    </w:p>
    <w:p w14:paraId="6572A514" w14:textId="77777777" w:rsidR="00A00F28" w:rsidRPr="00583068" w:rsidRDefault="00A00F28" w:rsidP="00A00F28">
      <w:pPr>
        <w:rPr>
          <w:rStyle w:val="StyleUnderline"/>
        </w:rPr>
      </w:pPr>
      <w:r w:rsidRPr="00FB1E1E">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583068">
        <w:rPr>
          <w:rStyle w:val="StyleUnderline"/>
        </w:rPr>
        <w:t xml:space="preserve">We may </w:t>
      </w:r>
      <w:r w:rsidRPr="00BD3760">
        <w:rPr>
          <w:rStyle w:val="Emphasis"/>
        </w:rPr>
        <w:t>gain satisfaction from small acts of marronage</w:t>
      </w:r>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FC4DF1">
        <w:rPr>
          <w:rStyle w:val="StyleUnderline"/>
          <w:highlight w:val="yellow"/>
        </w:rPr>
        <w:t xml:space="preserve">We need </w:t>
      </w:r>
      <w:r w:rsidRPr="00FC4DF1">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Srnicek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not a utopian endeavour</w:t>
      </w:r>
      <w:r w:rsidRPr="00557665">
        <w:rPr>
          <w:rStyle w:val="StyleUnderline"/>
        </w:rPr>
        <w:t>:</w:t>
      </w:r>
      <w:r w:rsidRPr="00583068">
        <w:rPr>
          <w:rStyle w:val="StyleUnderline"/>
        </w:rPr>
        <w:t xml:space="preserve"> “</w:t>
      </w:r>
      <w:r w:rsidRPr="00FC4DF1">
        <w:rPr>
          <w:rStyle w:val="StyleUnderline"/>
          <w:highlight w:val="yellow"/>
        </w:rPr>
        <w:t xml:space="preserve">We </w:t>
      </w:r>
      <w:r w:rsidRPr="00FC4DF1">
        <w:rPr>
          <w:rStyle w:val="Emphasis"/>
          <w:highlight w:val="yellow"/>
        </w:rPr>
        <w:t>do not resist a new world into being</w:t>
      </w:r>
      <w:r w:rsidRPr="00FC4DF1">
        <w:rPr>
          <w:rStyle w:val="StyleUnderline"/>
          <w:highlight w:val="yellow"/>
        </w:rPr>
        <w:t>”</w:t>
      </w:r>
      <w:r w:rsidRPr="00FB1E1E">
        <w:rPr>
          <w:sz w:val="16"/>
        </w:rPr>
        <w:t xml:space="preserve"> (Srnicek and Williams 2016, 47). </w:t>
      </w:r>
      <w:r w:rsidRPr="00583068">
        <w:rPr>
          <w:rStyle w:val="StyleUnderline"/>
        </w:rPr>
        <w:t xml:space="preserve">The undercommons,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14:paraId="7A33D57E" w14:textId="77777777" w:rsidR="00A00F28" w:rsidRPr="00FB1E1E" w:rsidRDefault="00A00F28" w:rsidP="00A00F28">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14:paraId="31922BD3" w14:textId="77777777" w:rsidR="00A00F28" w:rsidRPr="00FB1E1E" w:rsidRDefault="00A00F28" w:rsidP="00A00F28">
      <w:pPr>
        <w:rPr>
          <w:sz w:val="16"/>
        </w:rPr>
      </w:pPr>
      <w:r w:rsidRPr="00FC4DF1">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undercommons, the occupation. </w:t>
      </w:r>
      <w:r w:rsidRPr="00583068">
        <w:rPr>
          <w:rStyle w:val="StyleUnderline"/>
        </w:rPr>
        <w:t xml:space="preserve">It </w:t>
      </w:r>
      <w:r w:rsidRPr="00FC4DF1">
        <w:rPr>
          <w:rStyle w:val="Emphasis"/>
          <w:highlight w:val="yellow"/>
        </w:rPr>
        <w:t>cannot be the site for transformative utopian politics</w:t>
      </w:r>
      <w:r w:rsidRPr="00FC4DF1">
        <w:rPr>
          <w:rStyle w:val="StyleUnderline"/>
          <w:highlight w:val="yellow"/>
        </w:rPr>
        <w:t xml:space="preserve">. It </w:t>
      </w:r>
      <w:r w:rsidRPr="00FC4DF1">
        <w:rPr>
          <w:rStyle w:val="Emphasis"/>
          <w:highlight w:val="yellow"/>
        </w:rPr>
        <w:t>cannot even be the starting point 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FC4DF1">
        <w:rPr>
          <w:rStyle w:val="StyleUnderline"/>
          <w:highlight w:val="yellow"/>
        </w:rPr>
        <w:t>Within the university</w:t>
      </w:r>
      <w:r w:rsidRPr="00583068">
        <w:rPr>
          <w:rStyle w:val="StyleUnderline"/>
        </w:rPr>
        <w:t xml:space="preserve">, “radical” initiatives or </w:t>
      </w:r>
      <w:r w:rsidRPr="00FC4DF1">
        <w:rPr>
          <w:rStyle w:val="StyleUnderline"/>
          <w:highlight w:val="yellow"/>
        </w:rPr>
        <w:t xml:space="preserve">movements will </w:t>
      </w:r>
      <w:r w:rsidRPr="00FC4DF1">
        <w:rPr>
          <w:rStyle w:val="Emphasis"/>
          <w:highlight w:val="yellow"/>
        </w:rPr>
        <w:t>soon be co</w:t>
      </w:r>
      <w:r w:rsidRPr="00BD3760">
        <w:rPr>
          <w:rStyle w:val="Emphasis"/>
        </w:rPr>
        <w:t>-</w:t>
      </w:r>
      <w:r w:rsidRPr="00FC4DF1">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FC4DF1">
        <w:rPr>
          <w:rStyle w:val="StyleUnderline"/>
          <w:highlight w:val="yellow"/>
        </w:rPr>
        <w:t xml:space="preserve">and </w:t>
      </w:r>
      <w:r w:rsidRPr="00FC4DF1">
        <w:rPr>
          <w:rStyle w:val="Emphasis"/>
          <w:highlight w:val="yellow"/>
        </w:rPr>
        <w:t>neutralized</w:t>
      </w:r>
      <w:r w:rsidRPr="00FB1E1E">
        <w:rPr>
          <w:sz w:val="16"/>
        </w:rPr>
        <w:t xml:space="preserve"> (Gibson-Graham 2006, xxvi; Seybold 2008, 123; Neary 2012b, 249; Rolfe 2013, 21). </w:t>
      </w:r>
      <w:r w:rsidRPr="00FC4DF1">
        <w:rPr>
          <w:rStyle w:val="StyleUnderline"/>
          <w:highlight w:val="yellow"/>
        </w:rPr>
        <w:t xml:space="preserve">Institutional habitus </w:t>
      </w:r>
      <w:r w:rsidRPr="00FC4DF1">
        <w:rPr>
          <w:rStyle w:val="Emphasis"/>
          <w:highlight w:val="yellow"/>
        </w:rPr>
        <w:t>weights so heavily</w:t>
      </w:r>
      <w:r w:rsidRPr="00FC4DF1">
        <w:rPr>
          <w:rStyle w:val="StyleUnderline"/>
          <w:highlight w:val="yellow"/>
        </w:rPr>
        <w:t xml:space="preserve"> that projects</w:t>
      </w:r>
      <w:r w:rsidRPr="00583068">
        <w:rPr>
          <w:rStyle w:val="StyleUnderline"/>
        </w:rPr>
        <w:t xml:space="preserve"> born in the university </w:t>
      </w:r>
      <w:r w:rsidRPr="00FC4DF1">
        <w:rPr>
          <w:rStyle w:val="StyleUnderline"/>
          <w:highlight w:val="yellow"/>
        </w:rPr>
        <w:t xml:space="preserve">will be </w:t>
      </w:r>
      <w:r w:rsidRPr="00FC4DF1">
        <w:rPr>
          <w:rStyle w:val="Emphasis"/>
          <w:highlight w:val="yellow"/>
        </w:rPr>
        <w:t>scarred from the outset</w:t>
      </w:r>
      <w:r w:rsidRPr="00FC4DF1">
        <w:rPr>
          <w:rStyle w:val="StyleUnderline"/>
          <w:highlight w:val="yellow"/>
        </w:rPr>
        <w:t xml:space="preserve"> by</w:t>
      </w:r>
      <w:r w:rsidRPr="00583068">
        <w:rPr>
          <w:rStyle w:val="StyleUnderline"/>
        </w:rPr>
        <w:t xml:space="preserve"> a certain </w:t>
      </w:r>
      <w:r w:rsidRPr="00FC4DF1">
        <w:rPr>
          <w:rStyle w:val="StyleUnderline"/>
          <w:highlight w:val="yellow"/>
        </w:rPr>
        <w:t>colonizing “</w:t>
      </w:r>
      <w:r w:rsidRPr="00FC4DF1">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FC4DF1">
        <w:rPr>
          <w:rStyle w:val="StyleUnderline"/>
          <w:highlight w:val="yellow"/>
        </w:rPr>
        <w:t xml:space="preserve">the university is </w:t>
      </w:r>
      <w:r w:rsidRPr="00FC4DF1">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14:paraId="4FA80A9A" w14:textId="77777777" w:rsidR="00A00F28" w:rsidRPr="00583068" w:rsidRDefault="00A00F28" w:rsidP="00A00F28">
      <w:pPr>
        <w:rPr>
          <w:rStyle w:val="StyleUnderline"/>
        </w:rPr>
      </w:pPr>
      <w:r w:rsidRPr="00FB1E1E">
        <w:rPr>
          <w:sz w:val="16"/>
        </w:rPr>
        <w:t xml:space="preserve">Perhaps </w:t>
      </w:r>
      <w:r w:rsidRPr="00583068">
        <w:rPr>
          <w:rStyle w:val="StyleUnderline"/>
        </w:rPr>
        <w:t xml:space="preserve">the emphasis on </w:t>
      </w:r>
      <w:r w:rsidRPr="00FC4DF1">
        <w:rPr>
          <w:rStyle w:val="Emphasis"/>
          <w:highlight w:val="yellow"/>
        </w:rPr>
        <w:t>creating radical experimental spaces</w:t>
      </w:r>
      <w:r w:rsidRPr="00583068">
        <w:rPr>
          <w:rStyle w:val="StyleUnderline"/>
        </w:rPr>
        <w:t xml:space="preserve"> within the academy </w:t>
      </w:r>
      <w:r w:rsidRPr="00FC4DF1">
        <w:rPr>
          <w:rStyle w:val="StyleUnderline"/>
          <w:highlight w:val="yellow"/>
        </w:rPr>
        <w:t xml:space="preserve">needs to </w:t>
      </w:r>
      <w:r w:rsidRPr="00FC4DF1">
        <w:rPr>
          <w:rStyle w:val="Emphasis"/>
          <w:highlight w:val="yellow"/>
        </w:rPr>
        <w:t>shift</w:t>
      </w:r>
      <w:r w:rsidRPr="00FC4DF1">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FC4DF1">
        <w:rPr>
          <w:rStyle w:val="Emphasis"/>
          <w:highlight w:val="yellow"/>
        </w:rPr>
        <w:t>outside it</w:t>
      </w:r>
      <w:r w:rsidRPr="00FB1E1E">
        <w:rPr>
          <w:sz w:val="16"/>
        </w:rPr>
        <w:t xml:space="preserve">. Haiven and Khasnabish argue that </w:t>
      </w:r>
      <w:r w:rsidRPr="00583068">
        <w:rPr>
          <w:rStyle w:val="StyleUnderline"/>
        </w:rPr>
        <w:t xml:space="preserve">many social </w:t>
      </w:r>
      <w:r w:rsidRPr="00FC4DF1">
        <w:rPr>
          <w:rStyle w:val="StyleUnderline"/>
          <w:highlight w:val="yellow"/>
        </w:rPr>
        <w:t xml:space="preserve">movements </w:t>
      </w:r>
      <w:r w:rsidRPr="00FC4DF1">
        <w:rPr>
          <w:rStyle w:val="Emphasis"/>
          <w:highlight w:val="yellow"/>
        </w:rPr>
        <w:t>function</w:t>
      </w:r>
      <w:r w:rsidRPr="00BD3760">
        <w:rPr>
          <w:rStyle w:val="Emphasis"/>
        </w:rPr>
        <w:t xml:space="preserve"> already</w:t>
      </w:r>
      <w:r w:rsidRPr="00583068">
        <w:rPr>
          <w:rStyle w:val="StyleUnderline"/>
        </w:rPr>
        <w:t xml:space="preserve"> </w:t>
      </w:r>
      <w:r w:rsidRPr="00FC4DF1">
        <w:rPr>
          <w:rStyle w:val="StyleUnderline"/>
          <w:highlight w:val="yellow"/>
        </w:rPr>
        <w:t>as</w:t>
      </w:r>
      <w:r w:rsidRPr="00583068">
        <w:rPr>
          <w:rStyle w:val="StyleUnderline"/>
        </w:rPr>
        <w:t xml:space="preserve"> “</w:t>
      </w:r>
      <w:r w:rsidRPr="00BD3760">
        <w:rPr>
          <w:rStyle w:val="Emphasis"/>
        </w:rPr>
        <w:t xml:space="preserve">social </w:t>
      </w:r>
      <w:r w:rsidRPr="00FC4DF1">
        <w:rPr>
          <w:rStyle w:val="Emphasis"/>
          <w:highlight w:val="yellow"/>
        </w:rPr>
        <w:t>lab</w:t>
      </w:r>
      <w:r w:rsidRPr="00BD3760">
        <w:rPr>
          <w:rStyle w:val="Emphasis"/>
        </w:rPr>
        <w:t>oratorie</w:t>
      </w:r>
      <w:r w:rsidRPr="00FC4DF1">
        <w:rPr>
          <w:rStyle w:val="Emphasis"/>
          <w:highlight w:val="yellow"/>
        </w:rPr>
        <w:t>s</w:t>
      </w:r>
      <w:r w:rsidRPr="00FC4DF1">
        <w:rPr>
          <w:rStyle w:val="StyleUnderline"/>
          <w:highlight w:val="yellow"/>
        </w:rPr>
        <w:t xml:space="preserve"> for</w:t>
      </w:r>
      <w:r w:rsidRPr="00583068">
        <w:rPr>
          <w:rStyle w:val="StyleUnderline"/>
        </w:rPr>
        <w:t xml:space="preserve"> the generation of </w:t>
      </w:r>
      <w:r w:rsidRPr="00FC4DF1">
        <w:rPr>
          <w:rStyle w:val="Emphasis"/>
          <w:highlight w:val="yellow"/>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FB1E1E">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FB1E1E">
        <w:rPr>
          <w:sz w:val="16"/>
        </w:rPr>
        <w:t xml:space="preserve"> knowledge production, </w:t>
      </w:r>
      <w:r w:rsidRPr="00BD3760">
        <w:rPr>
          <w:rStyle w:val="Emphasis"/>
        </w:rPr>
        <w:t>radical imagination</w:t>
      </w:r>
      <w:r w:rsidRPr="00FB1E1E">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FB1E1E">
        <w:rPr>
          <w:sz w:val="16"/>
        </w:rPr>
        <w:t xml:space="preserve">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14:paraId="7CABA4B0" w14:textId="77777777" w:rsidR="00A00F28" w:rsidRDefault="00A00F28" w:rsidP="00A00F28">
      <w:pPr>
        <w:rPr>
          <w:rStyle w:val="StyleUnderline"/>
        </w:rPr>
      </w:pPr>
      <w:r w:rsidRPr="00583068">
        <w:rPr>
          <w:rStyle w:val="StyleUnderline"/>
        </w:rPr>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FB1E1E">
        <w:rPr>
          <w:sz w:val="16"/>
        </w:rPr>
        <w:t xml:space="preserve"> exploit their own privilege and to </w:t>
      </w:r>
      <w:r w:rsidRPr="00583068">
        <w:rPr>
          <w:rStyle w:val="StyleUnderline"/>
        </w:rPr>
        <w:t>work with</w:t>
      </w:r>
      <w:r w:rsidRPr="00FB1E1E">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FB1E1E">
        <w:rPr>
          <w:sz w:val="16"/>
        </w:rPr>
        <w:t xml:space="preserve">. As Shear rightly notes, academics (and especially those working in the humanities and social sciences) “inhabit a privileged space in which </w:t>
      </w:r>
      <w:r w:rsidRPr="00583068">
        <w:rPr>
          <w:rStyle w:val="StyleUnderline"/>
        </w:rPr>
        <w:t>critical inquiry</w:t>
      </w:r>
      <w:r w:rsidRPr="00FB1E1E">
        <w:rPr>
          <w:sz w:val="16"/>
        </w:rPr>
        <w:t xml:space="preserve"> concerning social hegemony and political-economic domination” </w:t>
      </w:r>
      <w:r w:rsidRPr="00583068">
        <w:rPr>
          <w:rStyle w:val="StyleUnderline"/>
        </w:rPr>
        <w:t xml:space="preserve">is </w:t>
      </w:r>
      <w:r w:rsidRPr="00BD3760">
        <w:rPr>
          <w:rStyle w:val="Emphasis"/>
        </w:rPr>
        <w:t>possible</w:t>
      </w:r>
      <w:r w:rsidRPr="00FB1E1E">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FB1E1E">
        <w:rPr>
          <w:sz w:val="16"/>
        </w:rPr>
        <w:t xml:space="preserve">. As I have argued throughout this article, </w:t>
      </w:r>
      <w:r w:rsidRPr="00583068">
        <w:rPr>
          <w:rStyle w:val="StyleUnderline"/>
        </w:rPr>
        <w:t xml:space="preserve">utopian pedagogy has become a </w:t>
      </w:r>
      <w:r w:rsidRPr="00BD3760">
        <w:rPr>
          <w:rStyle w:val="Emphasis"/>
        </w:rPr>
        <w:t>search for bolt-holes</w:t>
      </w:r>
      <w:r w:rsidRPr="00583068">
        <w:rPr>
          <w:rStyle w:val="StyleUnderline"/>
        </w:rPr>
        <w:t xml:space="preserve"> and </w:t>
      </w:r>
      <w:r w:rsidRPr="00BD3760">
        <w:rPr>
          <w:rStyle w:val="Emphasis"/>
        </w:rPr>
        <w:t>breathing spaces</w:t>
      </w:r>
      <w:r w:rsidRPr="00583068">
        <w:rPr>
          <w:rStyle w:val="StyleUnderline"/>
        </w:rPr>
        <w:t xml:space="preserve"> in the system. </w:t>
      </w:r>
      <w:r w:rsidRPr="00FC4DF1">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FC4DF1">
        <w:rPr>
          <w:rStyle w:val="StyleUnderline"/>
          <w:highlight w:val="yellow"/>
        </w:rPr>
        <w:t xml:space="preserve">an </w:t>
      </w:r>
      <w:r w:rsidRPr="00FC4DF1">
        <w:rPr>
          <w:rStyle w:val="Emphasis"/>
          <w:highlight w:val="yellow"/>
        </w:rPr>
        <w:t>ethical</w:t>
      </w:r>
      <w:r w:rsidRPr="00FC4DF1">
        <w:rPr>
          <w:rStyle w:val="StyleUnderline"/>
          <w:highlight w:val="yellow"/>
        </w:rPr>
        <w:t xml:space="preserve"> and </w:t>
      </w:r>
      <w:r w:rsidRPr="00FC4DF1">
        <w:rPr>
          <w:rStyle w:val="Emphasis"/>
          <w:highlight w:val="yellow"/>
        </w:rPr>
        <w:t>political responsibility</w:t>
      </w:r>
      <w:r w:rsidRPr="00FC4DF1">
        <w:rPr>
          <w:rStyle w:val="StyleUnderline"/>
          <w:highlight w:val="yellow"/>
        </w:rPr>
        <w:t xml:space="preserve"> to provide “</w:t>
      </w:r>
      <w:r w:rsidRPr="00FC4DF1">
        <w:rPr>
          <w:rStyle w:val="Emphasis"/>
          <w:highlight w:val="yellow"/>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FC4DF1">
        <w:rPr>
          <w:rStyle w:val="Emphasis"/>
          <w:highlight w:val="yellow"/>
        </w:rPr>
        <w:t>analysis</w:t>
      </w:r>
      <w:r w:rsidRPr="00FC4DF1">
        <w:rPr>
          <w:rStyle w:val="StyleUnderline"/>
          <w:highlight w:val="yellow"/>
        </w:rPr>
        <w:t xml:space="preserve">” to help forge “a </w:t>
      </w:r>
      <w:r w:rsidRPr="00FC4DF1">
        <w:rPr>
          <w:rStyle w:val="Emphasis"/>
          <w:highlight w:val="yellow"/>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FC4DF1">
        <w:rPr>
          <w:rStyle w:val="StyleUnderline"/>
          <w:highlight w:val="yellow"/>
        </w:rPr>
        <w:t xml:space="preserve">means </w:t>
      </w:r>
      <w:r w:rsidRPr="00FC4DF1">
        <w:rPr>
          <w:rStyle w:val="Emphasis"/>
          <w:highlight w:val="yellow"/>
        </w:rPr>
        <w:t>putting</w:t>
      </w:r>
      <w:r w:rsidRPr="00BD3760">
        <w:rPr>
          <w:rStyle w:val="Emphasis"/>
        </w:rPr>
        <w:t xml:space="preserve"> one’s </w:t>
      </w:r>
      <w:r w:rsidRPr="00FC4DF1">
        <w:rPr>
          <w:rStyle w:val="Emphasis"/>
          <w:highlight w:val="yellow"/>
        </w:rPr>
        <w:t>knowledge</w:t>
      </w:r>
      <w:r w:rsidRPr="00FC4DF1">
        <w:rPr>
          <w:rStyle w:val="StyleUnderline"/>
          <w:highlight w:val="yellow"/>
        </w:rPr>
        <w:t xml:space="preserve"> and </w:t>
      </w:r>
      <w:r w:rsidRPr="00FC4DF1">
        <w:rPr>
          <w:rStyle w:val="Emphasis"/>
          <w:highlight w:val="yellow"/>
        </w:rPr>
        <w:t>resources to use</w:t>
      </w:r>
      <w:r w:rsidRPr="00FC4DF1">
        <w:rPr>
          <w:rStyle w:val="StyleUnderline"/>
          <w:highlight w:val="yellow"/>
        </w:rPr>
        <w:t xml:space="preserve"> in the service of a </w:t>
      </w:r>
      <w:r w:rsidRPr="00FC4DF1">
        <w:rPr>
          <w:rStyle w:val="Emphasis"/>
          <w:highlight w:val="yellow"/>
        </w:rPr>
        <w:t>collaborative process</w:t>
      </w:r>
      <w:r w:rsidRPr="00FB1E1E">
        <w:rPr>
          <w:sz w:val="16"/>
        </w:rPr>
        <w:t xml:space="preserve"> of memory- and story-making, pulling together disparate inchoate dreams and yearnings in order </w:t>
      </w:r>
      <w:r w:rsidRPr="00FC4DF1">
        <w:rPr>
          <w:rStyle w:val="StyleUnderline"/>
          <w:highlight w:val="yellow"/>
        </w:rPr>
        <w:t xml:space="preserve">to </w:t>
      </w:r>
      <w:r w:rsidRPr="00FC4DF1">
        <w:rPr>
          <w:rStyle w:val="Emphasis"/>
          <w:highlight w:val="yellow"/>
        </w:rPr>
        <w:t>generate a utopian vision</w:t>
      </w:r>
      <w:r w:rsidRPr="00FC4DF1">
        <w:rPr>
          <w:rStyle w:val="StyleUnderline"/>
          <w:highlight w:val="yellow"/>
        </w:rPr>
        <w:t xml:space="preserve"> that can help </w:t>
      </w:r>
      <w:r w:rsidRPr="00FC4DF1">
        <w:rPr>
          <w:rStyle w:val="Emphasis"/>
          <w:highlight w:val="yellow"/>
        </w:rPr>
        <w:t>inform</w:t>
      </w:r>
      <w:r w:rsidRPr="00FC4DF1">
        <w:rPr>
          <w:rStyle w:val="StyleUnderline"/>
          <w:highlight w:val="yellow"/>
        </w:rPr>
        <w:t xml:space="preserve">, </w:t>
      </w:r>
      <w:r w:rsidRPr="00FC4DF1">
        <w:rPr>
          <w:rStyle w:val="Emphasis"/>
          <w:highlight w:val="yellow"/>
        </w:rPr>
        <w:t>guide</w:t>
      </w:r>
      <w:r w:rsidRPr="00FC4DF1">
        <w:rPr>
          <w:rStyle w:val="StyleUnderline"/>
          <w:highlight w:val="yellow"/>
        </w:rPr>
        <w:t xml:space="preserve">, and </w:t>
      </w:r>
      <w:r w:rsidRPr="00FC4DF1">
        <w:rPr>
          <w:rStyle w:val="Emphasis"/>
          <w:highlight w:val="yellow"/>
        </w:rPr>
        <w:t>mobilize long-term collective action for systemic change</w:t>
      </w:r>
      <w:r w:rsidRPr="00BD3760">
        <w:rPr>
          <w:rStyle w:val="StyleUnderline"/>
        </w:rPr>
        <w:t>.</w:t>
      </w:r>
    </w:p>
    <w:p w14:paraId="56FD72BF" w14:textId="77777777" w:rsidR="00A95652" w:rsidRPr="00B55AD5" w:rsidRDefault="00A95652" w:rsidP="00B55AD5"/>
    <w:p w14:paraId="69F2A761" w14:textId="04354171" w:rsidR="005C0D65" w:rsidRDefault="005C0D65" w:rsidP="005C0D65">
      <w:pPr>
        <w:pStyle w:val="Heading3"/>
      </w:pPr>
      <w:r>
        <w:t>NC – Framing</w:t>
      </w:r>
    </w:p>
    <w:p w14:paraId="7928247D" w14:textId="77777777" w:rsidR="005C0D65" w:rsidRPr="00730CE9" w:rsidRDefault="005C0D65" w:rsidP="005C0D65">
      <w:pPr>
        <w:pStyle w:val="Heading4"/>
        <w:rPr>
          <w:rFonts w:cs="Arial"/>
          <w:szCs w:val="26"/>
        </w:rPr>
      </w:pPr>
      <w:r>
        <w:rPr>
          <w:rFonts w:cs="Arial"/>
          <w:szCs w:val="26"/>
        </w:rPr>
        <w:t xml:space="preserve">2] </w:t>
      </w:r>
      <w:bookmarkStart w:id="2" w:name="_Hlk62889748"/>
      <w:r>
        <w:rPr>
          <w:rFonts w:cs="Arial"/>
          <w:szCs w:val="26"/>
        </w:rPr>
        <w:t>Extinction</w:t>
      </w:r>
      <w:r w:rsidRPr="00730CE9">
        <w:rPr>
          <w:rFonts w:cs="Arial"/>
          <w:szCs w:val="26"/>
        </w:rPr>
        <w:t xml:space="preserve"> outweighs---it’s the upmost moral evil and disavowal of the risk makes it more likely.</w:t>
      </w:r>
    </w:p>
    <w:p w14:paraId="140CD3E3" w14:textId="77777777" w:rsidR="005C0D65" w:rsidRPr="00AE4834" w:rsidRDefault="005C0D65" w:rsidP="005C0D65">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7"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4B296456" w14:textId="77777777" w:rsidR="005C0D65" w:rsidRPr="00AE4834" w:rsidRDefault="005C0D65" w:rsidP="005C0D65">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bookmarkEnd w:id="2"/>
    <w:p w14:paraId="1B98E910" w14:textId="7B2F4428" w:rsidR="00A00F28" w:rsidRDefault="00A00F28" w:rsidP="00A00F28">
      <w:pPr>
        <w:pStyle w:val="Heading3"/>
      </w:pPr>
      <w:r>
        <w:t xml:space="preserve">NC – Interventions Good </w:t>
      </w:r>
    </w:p>
    <w:p w14:paraId="14CDDE01" w14:textId="77777777" w:rsidR="00A00F28" w:rsidRPr="000E00A5" w:rsidRDefault="00A00F28" w:rsidP="00A00F28">
      <w:pPr>
        <w:pStyle w:val="Heading4"/>
      </w:pPr>
      <w:r>
        <w:t xml:space="preserve">Targeted </w:t>
      </w:r>
      <w:r>
        <w:rPr>
          <w:u w:val="single"/>
        </w:rPr>
        <w:t>intervention</w:t>
      </w:r>
      <w:r>
        <w:t xml:space="preserve"> to prevent </w:t>
      </w:r>
      <w:r>
        <w:rPr>
          <w:u w:val="single"/>
        </w:rPr>
        <w:t>ethnic cleansing</w:t>
      </w:r>
      <w:r>
        <w:t xml:space="preserve">, </w:t>
      </w:r>
      <w:r>
        <w:rPr>
          <w:u w:val="single"/>
        </w:rPr>
        <w:t>failed states</w:t>
      </w:r>
      <w:r>
        <w:t xml:space="preserve">, and </w:t>
      </w:r>
      <w:r>
        <w:rPr>
          <w:u w:val="single"/>
        </w:rPr>
        <w:t>terror</w:t>
      </w:r>
      <w:r>
        <w:t xml:space="preserve"> is key to preventing </w:t>
      </w:r>
      <w:r>
        <w:rPr>
          <w:u w:val="single"/>
        </w:rPr>
        <w:t>large strikes</w:t>
      </w:r>
      <w:r>
        <w:t xml:space="preserve"> – a </w:t>
      </w:r>
      <w:r>
        <w:rPr>
          <w:u w:val="single"/>
        </w:rPr>
        <w:t>single attack</w:t>
      </w:r>
      <w:r>
        <w:t xml:space="preserve"> causes </w:t>
      </w:r>
      <w:r>
        <w:rPr>
          <w:u w:val="single"/>
        </w:rPr>
        <w:t>autocratic violence</w:t>
      </w:r>
      <w:r>
        <w:t xml:space="preserve"> that outweighs </w:t>
      </w:r>
      <w:r>
        <w:rPr>
          <w:u w:val="single"/>
        </w:rPr>
        <w:t>every aff impact</w:t>
      </w:r>
      <w:r>
        <w:t xml:space="preserve"> BUT terrorists are </w:t>
      </w:r>
      <w:r>
        <w:rPr>
          <w:u w:val="single"/>
        </w:rPr>
        <w:t>inevitable</w:t>
      </w:r>
      <w:r>
        <w:t xml:space="preserve"> so only we </w:t>
      </w:r>
      <w:r>
        <w:rPr>
          <w:u w:val="single"/>
        </w:rPr>
        <w:t>solve it</w:t>
      </w:r>
      <w:r>
        <w:t xml:space="preserve"> </w:t>
      </w:r>
    </w:p>
    <w:p w14:paraId="38CA88FB" w14:textId="77777777" w:rsidR="00A00F28" w:rsidRPr="009775E9" w:rsidRDefault="00A00F28" w:rsidP="00A00F28">
      <w:r w:rsidRPr="002D2C00">
        <w:rPr>
          <w:rStyle w:val="Style13ptBold"/>
        </w:rPr>
        <w:t>Fontaine 19</w:t>
      </w:r>
      <w:r w:rsidRPr="002D2C00">
        <w:t xml:space="preserve"> [RICHARD FONTAINE is </w:t>
      </w:r>
      <w:r>
        <w:t>head</w:t>
      </w:r>
      <w:r w:rsidRPr="002D2C00">
        <w:t xml:space="preserve"> of the Center for a New American Security. He has worked at the U.S. State Department, at the National Security Council, and as a foreign policy adviser for U.S. Senator John McCain. November/December. "The Nonintervention Delusion."</w:t>
      </w:r>
      <w:r>
        <w:t xml:space="preserve"> https://www.foreignaffairs.com/articles/2019-10-15/nonintervention-delusion]</w:t>
      </w:r>
    </w:p>
    <w:p w14:paraId="4CF5DD00" w14:textId="77777777" w:rsidR="00A00F28" w:rsidRPr="00981CBC" w:rsidRDefault="00A00F28" w:rsidP="00A00F28">
      <w:pPr>
        <w:rPr>
          <w:sz w:val="16"/>
        </w:rPr>
      </w:pPr>
      <w:r w:rsidRPr="00B260D7">
        <w:rPr>
          <w:rStyle w:val="StyleUnderline"/>
        </w:rPr>
        <w:t>The first argument holds</w:t>
      </w:r>
      <w:r w:rsidRPr="009775E9">
        <w:rPr>
          <w:rStyle w:val="StyleUnderline"/>
        </w:rPr>
        <w:t xml:space="preserve"> that </w:t>
      </w:r>
      <w:r w:rsidRPr="003202A7">
        <w:rPr>
          <w:rStyle w:val="StyleUnderline"/>
          <w:highlight w:val="cyan"/>
        </w:rPr>
        <w:t>the</w:t>
      </w:r>
      <w:r w:rsidRPr="00981CBC">
        <w:rPr>
          <w:sz w:val="16"/>
        </w:rPr>
        <w:t xml:space="preserve"> </w:t>
      </w:r>
      <w:r w:rsidRPr="003202A7">
        <w:rPr>
          <w:rStyle w:val="Emphasis"/>
          <w:highlight w:val="cyan"/>
        </w:rPr>
        <w:t>U</w:t>
      </w:r>
      <w:r w:rsidRPr="00981CBC">
        <w:rPr>
          <w:sz w:val="16"/>
        </w:rPr>
        <w:t xml:space="preserve">nited </w:t>
      </w:r>
      <w:r w:rsidRPr="003202A7">
        <w:rPr>
          <w:rStyle w:val="Emphasis"/>
          <w:highlight w:val="cyan"/>
        </w:rPr>
        <w:t>S</w:t>
      </w:r>
      <w:r w:rsidRPr="00981CBC">
        <w:rPr>
          <w:sz w:val="16"/>
        </w:rPr>
        <w:t xml:space="preserve">tates </w:t>
      </w:r>
      <w:r w:rsidRPr="003202A7">
        <w:rPr>
          <w:rStyle w:val="StyleUnderline"/>
          <w:highlight w:val="cyan"/>
        </w:rPr>
        <w:t xml:space="preserve">need not employ military means in response to </w:t>
      </w:r>
      <w:r w:rsidRPr="003202A7">
        <w:rPr>
          <w:rStyle w:val="Emphasis"/>
          <w:highlight w:val="cyan"/>
        </w:rPr>
        <w:t>terrorism</w:t>
      </w:r>
      <w:r w:rsidRPr="003202A7">
        <w:rPr>
          <w:sz w:val="16"/>
          <w:highlight w:val="cyan"/>
        </w:rPr>
        <w:t xml:space="preserve">, </w:t>
      </w:r>
      <w:r w:rsidRPr="003202A7">
        <w:rPr>
          <w:rStyle w:val="Emphasis"/>
          <w:highlight w:val="cyan"/>
        </w:rPr>
        <w:t>civil wars</w:t>
      </w:r>
      <w:r w:rsidRPr="00981CBC">
        <w:rPr>
          <w:sz w:val="16"/>
        </w:rPr>
        <w:t xml:space="preserve">, mass </w:t>
      </w:r>
      <w:r w:rsidRPr="003202A7">
        <w:rPr>
          <w:rStyle w:val="Emphasis"/>
          <w:highlight w:val="cyan"/>
        </w:rPr>
        <w:t>atrocities</w:t>
      </w:r>
      <w:r w:rsidRPr="003202A7">
        <w:rPr>
          <w:sz w:val="16"/>
          <w:highlight w:val="cyan"/>
        </w:rPr>
        <w:t xml:space="preserve">, </w:t>
      </w:r>
      <w:r w:rsidRPr="003202A7">
        <w:rPr>
          <w:rStyle w:val="StyleUnderline"/>
          <w:highlight w:val="cyan"/>
        </w:rPr>
        <w:t>and</w:t>
      </w:r>
      <w:r w:rsidRPr="009775E9">
        <w:rPr>
          <w:rStyle w:val="StyleUnderline"/>
        </w:rPr>
        <w:t xml:space="preserve"> other </w:t>
      </w:r>
      <w:r w:rsidRPr="003202A7">
        <w:rPr>
          <w:rStyle w:val="StyleUnderline"/>
          <w:highlight w:val="cyan"/>
        </w:rPr>
        <w:t>problems that are not its</w:t>
      </w:r>
      <w:r w:rsidRPr="003202A7">
        <w:rPr>
          <w:sz w:val="16"/>
          <w:highlight w:val="cyan"/>
        </w:rPr>
        <w:t xml:space="preserve"> </w:t>
      </w:r>
      <w:r w:rsidRPr="003202A7">
        <w:rPr>
          <w:rStyle w:val="Emphasis"/>
          <w:highlight w:val="cyan"/>
        </w:rPr>
        <w:t>business</w:t>
      </w:r>
      <w:r w:rsidRPr="003202A7">
        <w:rPr>
          <w:sz w:val="16"/>
          <w:highlight w:val="cyan"/>
        </w:rPr>
        <w:t>.</w:t>
      </w:r>
      <w:r w:rsidRPr="00981CBC">
        <w:rPr>
          <w:sz w:val="16"/>
        </w:rPr>
        <w:t xml:space="preserve"> Washington has used force against terrorists in countries ranging from Niger to Pakistan, with massive human and financial expenditures. And yet if more Americans die in their bathtubs each year than in terrorist attacks, why no war on porcelain? </w:t>
      </w:r>
      <w:r w:rsidRPr="009775E9">
        <w:rPr>
          <w:rStyle w:val="StyleUnderline"/>
        </w:rPr>
        <w:t>The post-9/11 overreach, this camp contends, endures some 18 years later, having stretched well beyond eradicating</w:t>
      </w:r>
      <w:r w:rsidRPr="00981CBC">
        <w:rPr>
          <w:sz w:val="16"/>
        </w:rPr>
        <w:t xml:space="preserve"> the original </w:t>
      </w:r>
      <w:r w:rsidRPr="009775E9">
        <w:rPr>
          <w:rStyle w:val="Emphasis"/>
        </w:rPr>
        <w:t>al Qaeda</w:t>
      </w:r>
      <w:r w:rsidRPr="00981CBC">
        <w:rPr>
          <w:sz w:val="16"/>
        </w:rPr>
        <w:t xml:space="preserve"> perpetrators and their Afghan base. </w:t>
      </w:r>
      <w:r w:rsidRPr="003202A7">
        <w:rPr>
          <w:rStyle w:val="StyleUnderline"/>
          <w:highlight w:val="cyan"/>
        </w:rPr>
        <w:t>In this view</w:t>
      </w:r>
      <w:r w:rsidRPr="009775E9">
        <w:rPr>
          <w:rStyle w:val="StyleUnderline"/>
        </w:rPr>
        <w:t xml:space="preserve">, as the </w:t>
      </w:r>
      <w:r w:rsidRPr="003202A7">
        <w:rPr>
          <w:rStyle w:val="StyleUnderline"/>
          <w:highlight w:val="cyan"/>
        </w:rPr>
        <w:t xml:space="preserve">threats have </w:t>
      </w:r>
      <w:r w:rsidRPr="003202A7">
        <w:rPr>
          <w:rStyle w:val="Emphasis"/>
          <w:highlight w:val="cyan"/>
        </w:rPr>
        <w:t>diminished</w:t>
      </w:r>
      <w:r w:rsidRPr="00981CBC">
        <w:rPr>
          <w:sz w:val="16"/>
        </w:rPr>
        <w:t xml:space="preserve">, </w:t>
      </w:r>
      <w:r w:rsidRPr="009775E9">
        <w:rPr>
          <w:rStyle w:val="StyleUnderline"/>
        </w:rPr>
        <w:t xml:space="preserve">so should American </w:t>
      </w:r>
      <w:r w:rsidRPr="009775E9">
        <w:rPr>
          <w:rStyle w:val="Emphasis"/>
        </w:rPr>
        <w:t>attention</w:t>
      </w:r>
      <w:r w:rsidRPr="00981CBC">
        <w:rPr>
          <w:sz w:val="16"/>
        </w:rPr>
        <w:t xml:space="preserve">. The civil wars in Libya, Syria, and Yemen may be tragic, but they do not demand a U.S. military response any more than did the atrocities in Rwanda, eastern Congo, or Darfur. </w:t>
      </w:r>
    </w:p>
    <w:p w14:paraId="0F2C1E59" w14:textId="77777777" w:rsidR="00A00F28" w:rsidRDefault="00A00F28" w:rsidP="00A00F28">
      <w:pPr>
        <w:rPr>
          <w:sz w:val="16"/>
        </w:rPr>
      </w:pPr>
      <w:r w:rsidRPr="003202A7">
        <w:rPr>
          <w:rStyle w:val="StyleUnderline"/>
          <w:highlight w:val="cyan"/>
        </w:rPr>
        <w:t>Adopting such a</w:t>
      </w:r>
      <w:r w:rsidRPr="009775E9">
        <w:rPr>
          <w:rStyle w:val="StyleUnderline"/>
        </w:rPr>
        <w:t xml:space="preserve"> </w:t>
      </w:r>
      <w:r w:rsidRPr="003202A7">
        <w:rPr>
          <w:rStyle w:val="Emphasis"/>
          <w:highlight w:val="cyan"/>
        </w:rPr>
        <w:t>cramped view</w:t>
      </w:r>
      <w:r w:rsidRPr="009775E9">
        <w:rPr>
          <w:rStyle w:val="StyleUnderline"/>
        </w:rPr>
        <w:t xml:space="preserve"> of American interests, however, </w:t>
      </w:r>
      <w:r w:rsidRPr="003202A7">
        <w:rPr>
          <w:rStyle w:val="StyleUnderline"/>
          <w:highlight w:val="cyan"/>
        </w:rPr>
        <w:t xml:space="preserve">carries its own </w:t>
      </w:r>
      <w:r w:rsidRPr="003202A7">
        <w:rPr>
          <w:rStyle w:val="Emphasis"/>
          <w:highlight w:val="cyan"/>
        </w:rPr>
        <w:t>costs</w:t>
      </w:r>
      <w:r w:rsidRPr="00981CBC">
        <w:rPr>
          <w:sz w:val="16"/>
        </w:rPr>
        <w:t xml:space="preserve">. </w:t>
      </w:r>
      <w:r w:rsidRPr="003202A7">
        <w:rPr>
          <w:rStyle w:val="Emphasis"/>
          <w:highlight w:val="cyan"/>
        </w:rPr>
        <w:t>Terrorism remains a threat</w:t>
      </w:r>
      <w:r w:rsidRPr="00981CBC">
        <w:rPr>
          <w:sz w:val="16"/>
        </w:rPr>
        <w:t xml:space="preserve">, </w:t>
      </w:r>
      <w:r w:rsidRPr="009775E9">
        <w:rPr>
          <w:rStyle w:val="StyleUnderline"/>
        </w:rPr>
        <w:t xml:space="preserve">and </w:t>
      </w:r>
      <w:r w:rsidRPr="003202A7">
        <w:rPr>
          <w:rStyle w:val="StyleUnderline"/>
          <w:highlight w:val="cyan"/>
        </w:rPr>
        <w:t xml:space="preserve">the effect of </w:t>
      </w:r>
      <w:r w:rsidRPr="00B260D7">
        <w:rPr>
          <w:rStyle w:val="StyleUnderline"/>
        </w:rPr>
        <w:t xml:space="preserve">successful </w:t>
      </w:r>
      <w:r w:rsidRPr="003202A7">
        <w:rPr>
          <w:rStyle w:val="StyleUnderline"/>
          <w:highlight w:val="cyan"/>
        </w:rPr>
        <w:t>attacks</w:t>
      </w:r>
      <w:r w:rsidRPr="009775E9">
        <w:rPr>
          <w:rStyle w:val="StyleUnderline"/>
        </w:rPr>
        <w:t xml:space="preserve"> on Americans </w:t>
      </w:r>
      <w:r w:rsidRPr="003202A7">
        <w:rPr>
          <w:rStyle w:val="StyleUnderline"/>
          <w:highlight w:val="cyan"/>
        </w:rPr>
        <w:t>goes beyond</w:t>
      </w:r>
      <w:r w:rsidRPr="009775E9">
        <w:rPr>
          <w:rStyle w:val="StyleUnderline"/>
        </w:rPr>
        <w:t xml:space="preserve"> their immediate </w:t>
      </w:r>
      <w:r w:rsidRPr="003202A7">
        <w:rPr>
          <w:rStyle w:val="StyleUnderline"/>
          <w:highlight w:val="cyan"/>
        </w:rPr>
        <w:t>casualties to</w:t>
      </w:r>
      <w:r w:rsidRPr="009775E9">
        <w:rPr>
          <w:rStyle w:val="StyleUnderline"/>
        </w:rPr>
        <w:t xml:space="preserve"> include </w:t>
      </w:r>
      <w:r w:rsidRPr="003202A7">
        <w:rPr>
          <w:rStyle w:val="StyleUnderline"/>
          <w:highlight w:val="cyan"/>
        </w:rPr>
        <w:t>increase</w:t>
      </w:r>
      <w:r w:rsidRPr="009775E9">
        <w:rPr>
          <w:rStyle w:val="StyleUnderline"/>
        </w:rPr>
        <w:t xml:space="preserve">d </w:t>
      </w:r>
      <w:r w:rsidRPr="003202A7">
        <w:rPr>
          <w:rStyle w:val="Emphasis"/>
          <w:highlight w:val="cyan"/>
        </w:rPr>
        <w:t>pressure</w:t>
      </w:r>
      <w:r w:rsidRPr="003202A7">
        <w:rPr>
          <w:sz w:val="16"/>
          <w:highlight w:val="cyan"/>
        </w:rPr>
        <w:t xml:space="preserve"> </w:t>
      </w:r>
      <w:r w:rsidRPr="003202A7">
        <w:rPr>
          <w:rStyle w:val="StyleUnderline"/>
          <w:highlight w:val="cyan"/>
        </w:rPr>
        <w:t xml:space="preserve">to restrict </w:t>
      </w:r>
      <w:r w:rsidRPr="003202A7">
        <w:rPr>
          <w:rStyle w:val="Emphasis"/>
          <w:highlight w:val="cyan"/>
        </w:rPr>
        <w:t>civil liberties</w:t>
      </w:r>
      <w:r w:rsidRPr="00981CBC">
        <w:rPr>
          <w:sz w:val="16"/>
        </w:rPr>
        <w:t xml:space="preserve"> </w:t>
      </w:r>
      <w:r w:rsidRPr="009775E9">
        <w:rPr>
          <w:rStyle w:val="StyleUnderline"/>
        </w:rPr>
        <w:t xml:space="preserve">at home </w:t>
      </w:r>
      <w:r w:rsidRPr="003202A7">
        <w:rPr>
          <w:rStyle w:val="StyleUnderline"/>
          <w:highlight w:val="cyan"/>
        </w:rPr>
        <w:t>and</w:t>
      </w:r>
      <w:r w:rsidRPr="009775E9">
        <w:rPr>
          <w:rStyle w:val="StyleUnderline"/>
        </w:rPr>
        <w:t xml:space="preserve"> wage impromptu </w:t>
      </w:r>
      <w:r w:rsidRPr="003202A7">
        <w:rPr>
          <w:rStyle w:val="StyleUnderline"/>
          <w:highlight w:val="cyan"/>
        </w:rPr>
        <w:t xml:space="preserve">operations </w:t>
      </w:r>
      <w:r w:rsidRPr="003202A7">
        <w:rPr>
          <w:rStyle w:val="Emphasis"/>
          <w:highlight w:val="cyan"/>
        </w:rPr>
        <w:t>abroad</w:t>
      </w:r>
      <w:r w:rsidRPr="00981CBC">
        <w:rPr>
          <w:sz w:val="16"/>
        </w:rPr>
        <w:t xml:space="preserve">—operations </w:t>
      </w:r>
      <w:r w:rsidRPr="003202A7">
        <w:rPr>
          <w:rStyle w:val="StyleUnderline"/>
          <w:highlight w:val="cyan"/>
        </w:rPr>
        <w:t>that end up</w:t>
      </w:r>
      <w:r w:rsidRPr="009775E9">
        <w:rPr>
          <w:rStyle w:val="StyleUnderline"/>
        </w:rPr>
        <w:t xml:space="preserve"> being</w:t>
      </w:r>
      <w:r w:rsidRPr="00981CBC">
        <w:rPr>
          <w:sz w:val="16"/>
        </w:rPr>
        <w:t xml:space="preserve"> </w:t>
      </w:r>
      <w:r w:rsidRPr="003202A7">
        <w:rPr>
          <w:rStyle w:val="Emphasis"/>
          <w:highlight w:val="cyan"/>
        </w:rPr>
        <w:t>costlier</w:t>
      </w:r>
      <w:r w:rsidRPr="00981CBC">
        <w:rPr>
          <w:sz w:val="16"/>
        </w:rPr>
        <w:t xml:space="preserve"> </w:t>
      </w:r>
      <w:r w:rsidRPr="003202A7">
        <w:rPr>
          <w:rStyle w:val="StyleUnderline"/>
          <w:highlight w:val="cyan"/>
        </w:rPr>
        <w:t>and</w:t>
      </w:r>
      <w:r w:rsidRPr="003202A7">
        <w:rPr>
          <w:sz w:val="16"/>
          <w:highlight w:val="cyan"/>
        </w:rPr>
        <w:t xml:space="preserve"> </w:t>
      </w:r>
      <w:r w:rsidRPr="003202A7">
        <w:rPr>
          <w:rStyle w:val="Emphasis"/>
          <w:highlight w:val="cyan"/>
        </w:rPr>
        <w:t>less effective</w:t>
      </w:r>
      <w:r w:rsidRPr="003202A7">
        <w:rPr>
          <w:sz w:val="16"/>
          <w:highlight w:val="cyan"/>
        </w:rPr>
        <w:t xml:space="preserve"> </w:t>
      </w:r>
      <w:r w:rsidRPr="003202A7">
        <w:rPr>
          <w:rStyle w:val="StyleUnderline"/>
          <w:highlight w:val="cyan"/>
        </w:rPr>
        <w:t xml:space="preserve">than longer-term, </w:t>
      </w:r>
      <w:r w:rsidRPr="003202A7">
        <w:rPr>
          <w:rStyle w:val="Emphasis"/>
          <w:highlight w:val="cyan"/>
        </w:rPr>
        <w:t>better-planned ones</w:t>
      </w:r>
      <w:r w:rsidRPr="009775E9">
        <w:rPr>
          <w:rStyle w:val="Emphasis"/>
        </w:rPr>
        <w:t xml:space="preserve"> would be</w:t>
      </w:r>
      <w:r w:rsidRPr="00981CBC">
        <w:rPr>
          <w:sz w:val="16"/>
        </w:rPr>
        <w:t xml:space="preserve">. After the Islamic State (or </w:t>
      </w:r>
      <w:r w:rsidRPr="003202A7">
        <w:rPr>
          <w:rStyle w:val="Emphasis"/>
          <w:highlight w:val="cyan"/>
        </w:rPr>
        <w:t>ISIS</w:t>
      </w:r>
      <w:r w:rsidRPr="003202A7">
        <w:rPr>
          <w:sz w:val="16"/>
          <w:highlight w:val="cyan"/>
        </w:rPr>
        <w:t xml:space="preserve">) </w:t>
      </w:r>
      <w:r w:rsidRPr="003202A7">
        <w:rPr>
          <w:rStyle w:val="StyleUnderline"/>
          <w:highlight w:val="cyan"/>
        </w:rPr>
        <w:t>took</w:t>
      </w:r>
      <w:r w:rsidRPr="009775E9">
        <w:rPr>
          <w:rStyle w:val="StyleUnderline"/>
        </w:rPr>
        <w:t xml:space="preserve"> hold in </w:t>
      </w:r>
      <w:r w:rsidRPr="003202A7">
        <w:rPr>
          <w:rStyle w:val="StyleUnderline"/>
          <w:highlight w:val="cyan"/>
        </w:rPr>
        <w:t>Iraq</w:t>
      </w:r>
      <w:r w:rsidRPr="009775E9">
        <w:rPr>
          <w:rStyle w:val="StyleUnderline"/>
        </w:rPr>
        <w:t xml:space="preserve"> and Syria</w:t>
      </w:r>
      <w:r w:rsidRPr="00981CBC">
        <w:rPr>
          <w:sz w:val="16"/>
        </w:rPr>
        <w:t xml:space="preserve"> and footage of terrorists decapitating American hostages horrified the public, </w:t>
      </w:r>
      <w:r w:rsidRPr="003202A7">
        <w:rPr>
          <w:rStyle w:val="StyleUnderline"/>
          <w:highlight w:val="cyan"/>
        </w:rPr>
        <w:t>Obama undertook a</w:t>
      </w:r>
      <w:r w:rsidRPr="009775E9">
        <w:rPr>
          <w:rStyle w:val="StyleUnderline"/>
        </w:rPr>
        <w:t xml:space="preserve"> </w:t>
      </w:r>
      <w:r w:rsidRPr="009775E9">
        <w:rPr>
          <w:rStyle w:val="Emphasis"/>
        </w:rPr>
        <w:t xml:space="preserve">far </w:t>
      </w:r>
      <w:r w:rsidRPr="003202A7">
        <w:rPr>
          <w:rStyle w:val="Emphasis"/>
          <w:highlight w:val="cyan"/>
        </w:rPr>
        <w:t>larger operation</w:t>
      </w:r>
      <w:r w:rsidRPr="00981CBC">
        <w:rPr>
          <w:sz w:val="16"/>
        </w:rPr>
        <w:t xml:space="preserve"> </w:t>
      </w:r>
      <w:r w:rsidRPr="009775E9">
        <w:rPr>
          <w:rStyle w:val="StyleUnderline"/>
        </w:rPr>
        <w:t>than would have likely been necessary had he left a residual force in Iraq after 2011</w:t>
      </w:r>
      <w:r w:rsidRPr="00981CBC">
        <w:rPr>
          <w:sz w:val="16"/>
        </w:rPr>
        <w:t xml:space="preserve">. As for genocide and civil war, certain cases can pose such serious threats to U.S. interests, or be so offensive to American values, as to merit intervention. </w:t>
      </w:r>
      <w:r w:rsidRPr="009775E9">
        <w:rPr>
          <w:rStyle w:val="StyleUnderline"/>
        </w:rPr>
        <w:t xml:space="preserve">Successive </w:t>
      </w:r>
      <w:r w:rsidRPr="003202A7">
        <w:rPr>
          <w:rStyle w:val="StyleUnderline"/>
          <w:highlight w:val="cyan"/>
        </w:rPr>
        <w:t>presidents</w:t>
      </w:r>
      <w:r w:rsidRPr="009775E9">
        <w:rPr>
          <w:rStyle w:val="StyleUnderline"/>
        </w:rPr>
        <w:t xml:space="preserve"> have </w:t>
      </w:r>
      <w:r w:rsidRPr="003202A7">
        <w:rPr>
          <w:rStyle w:val="StyleUnderline"/>
          <w:highlight w:val="cyan"/>
        </w:rPr>
        <w:t xml:space="preserve">used military might to prevent, halt, or punish </w:t>
      </w:r>
      <w:r w:rsidRPr="003202A7">
        <w:rPr>
          <w:rStyle w:val="Emphasis"/>
          <w:highlight w:val="cyan"/>
        </w:rPr>
        <w:t>mass atrocities</w:t>
      </w:r>
      <w:r w:rsidRPr="00981CBC">
        <w:rPr>
          <w:sz w:val="16"/>
        </w:rPr>
        <w:t>—</w:t>
      </w:r>
      <w:r w:rsidRPr="009775E9">
        <w:rPr>
          <w:rStyle w:val="StyleUnderline"/>
        </w:rPr>
        <w:t xml:space="preserve">Clinton to cease the </w:t>
      </w:r>
      <w:r w:rsidRPr="009775E9">
        <w:rPr>
          <w:rStyle w:val="Emphasis"/>
        </w:rPr>
        <w:t>genocide</w:t>
      </w:r>
      <w:r w:rsidRPr="009775E9">
        <w:rPr>
          <w:rStyle w:val="StyleUnderline"/>
        </w:rPr>
        <w:t xml:space="preserve"> against</w:t>
      </w:r>
      <w:r w:rsidRPr="00981CBC">
        <w:rPr>
          <w:sz w:val="16"/>
        </w:rPr>
        <w:t xml:space="preserve"> Bosnian Muslims </w:t>
      </w:r>
      <w:r w:rsidRPr="003202A7">
        <w:rPr>
          <w:rStyle w:val="StyleUnderline"/>
          <w:highlight w:val="cyan"/>
        </w:rPr>
        <w:t>in</w:t>
      </w:r>
      <w:r w:rsidRPr="009775E9">
        <w:rPr>
          <w:rStyle w:val="StyleUnderline"/>
        </w:rPr>
        <w:t xml:space="preserve"> the</w:t>
      </w:r>
      <w:r w:rsidRPr="00981CBC">
        <w:rPr>
          <w:sz w:val="16"/>
        </w:rPr>
        <w:t xml:space="preserve"> </w:t>
      </w:r>
      <w:r w:rsidRPr="003202A7">
        <w:rPr>
          <w:rStyle w:val="Emphasis"/>
          <w:highlight w:val="cyan"/>
        </w:rPr>
        <w:t>Balkans</w:t>
      </w:r>
      <w:r w:rsidRPr="00981CBC">
        <w:rPr>
          <w:sz w:val="16"/>
        </w:rPr>
        <w:t xml:space="preserve">, </w:t>
      </w:r>
      <w:r w:rsidRPr="009775E9">
        <w:rPr>
          <w:rStyle w:val="Emphasis"/>
        </w:rPr>
        <w:t>Obama</w:t>
      </w:r>
      <w:r w:rsidRPr="00981CBC">
        <w:rPr>
          <w:sz w:val="16"/>
        </w:rPr>
        <w:t xml:space="preserve"> </w:t>
      </w:r>
      <w:r w:rsidRPr="009775E9">
        <w:rPr>
          <w:rStyle w:val="StyleUnderline"/>
        </w:rPr>
        <w:t xml:space="preserve">to protect the </w:t>
      </w:r>
      <w:r w:rsidRPr="009775E9">
        <w:rPr>
          <w:rStyle w:val="Emphasis"/>
        </w:rPr>
        <w:t>Yezidi</w:t>
      </w:r>
      <w:r w:rsidRPr="00981CBC">
        <w:rPr>
          <w:sz w:val="16"/>
        </w:rPr>
        <w:t xml:space="preserve"> </w:t>
      </w:r>
      <w:r w:rsidRPr="009775E9">
        <w:rPr>
          <w:rStyle w:val="StyleUnderline"/>
        </w:rPr>
        <w:t xml:space="preserve">minority in </w:t>
      </w:r>
      <w:r w:rsidRPr="003202A7">
        <w:rPr>
          <w:rStyle w:val="Emphasis"/>
          <w:highlight w:val="cyan"/>
        </w:rPr>
        <w:t>Iraq</w:t>
      </w:r>
      <w:r w:rsidRPr="00981CBC">
        <w:rPr>
          <w:sz w:val="16"/>
        </w:rPr>
        <w:t xml:space="preserve">, </w:t>
      </w:r>
      <w:r w:rsidRPr="003202A7">
        <w:rPr>
          <w:rStyle w:val="StyleUnderline"/>
          <w:highlight w:val="cyan"/>
        </w:rPr>
        <w:t>and</w:t>
      </w:r>
      <w:r w:rsidRPr="009775E9">
        <w:rPr>
          <w:rStyle w:val="StyleUnderline"/>
        </w:rPr>
        <w:t xml:space="preserve"> Trump after Bashar al-Assad’s chemical attacks against his own people in</w:t>
      </w:r>
      <w:r w:rsidRPr="00981CBC">
        <w:rPr>
          <w:sz w:val="16"/>
        </w:rPr>
        <w:t xml:space="preserve"> </w:t>
      </w:r>
      <w:r w:rsidRPr="003202A7">
        <w:rPr>
          <w:rStyle w:val="Emphasis"/>
          <w:highlight w:val="cyan"/>
        </w:rPr>
        <w:t>Syria</w:t>
      </w:r>
      <w:r w:rsidRPr="00981CBC">
        <w:rPr>
          <w:sz w:val="16"/>
        </w:rPr>
        <w:t xml:space="preserve">. </w:t>
      </w:r>
      <w:r w:rsidRPr="009775E9">
        <w:rPr>
          <w:rStyle w:val="StyleUnderline"/>
        </w:rPr>
        <w:t xml:space="preserve">There is every reason to believe that similar </w:t>
      </w:r>
      <w:r w:rsidRPr="003202A7">
        <w:rPr>
          <w:rStyle w:val="StyleUnderline"/>
          <w:highlight w:val="cyan"/>
        </w:rPr>
        <w:t xml:space="preserve">cases will arise in the </w:t>
      </w:r>
      <w:r w:rsidRPr="003202A7">
        <w:rPr>
          <w:rStyle w:val="Emphasis"/>
          <w:highlight w:val="cyan"/>
        </w:rPr>
        <w:t>future</w:t>
      </w:r>
      <w:r w:rsidRPr="00981CBC">
        <w:rPr>
          <w:sz w:val="16"/>
        </w:rPr>
        <w:t>.</w:t>
      </w:r>
    </w:p>
    <w:p w14:paraId="2A94EB8A" w14:textId="77777777" w:rsidR="00A00F28" w:rsidRPr="001D584B" w:rsidRDefault="00A00F28" w:rsidP="00A00F28">
      <w:pPr>
        <w:pStyle w:val="Heading4"/>
        <w:rPr>
          <w:rFonts w:cs="Arial"/>
        </w:rPr>
      </w:pPr>
      <w:r>
        <w:rPr>
          <w:rFonts w:cs="Arial"/>
        </w:rPr>
        <w:t xml:space="preserve">A single terrorist detonation causes </w:t>
      </w:r>
      <w:r>
        <w:rPr>
          <w:rFonts w:cs="Arial"/>
          <w:u w:val="single"/>
        </w:rPr>
        <w:t>automatic launch</w:t>
      </w:r>
      <w:r>
        <w:rPr>
          <w:rFonts w:cs="Arial"/>
        </w:rPr>
        <w:t xml:space="preserve"> of </w:t>
      </w:r>
      <w:r>
        <w:rPr>
          <w:rFonts w:cs="Arial"/>
          <w:u w:val="single"/>
        </w:rPr>
        <w:t>15,000</w:t>
      </w:r>
      <w:r>
        <w:rPr>
          <w:rFonts w:cs="Arial"/>
        </w:rPr>
        <w:t xml:space="preserve"> nukes </w:t>
      </w:r>
    </w:p>
    <w:p w14:paraId="2E1CD13E" w14:textId="77777777" w:rsidR="00A00F28" w:rsidRPr="005104B8" w:rsidRDefault="00A00F28" w:rsidP="00A00F28">
      <w:r w:rsidRPr="005104B8">
        <w:rPr>
          <w:rStyle w:val="Style13ptBold"/>
        </w:rPr>
        <w:t xml:space="preserve">Webber </w:t>
      </w:r>
      <w:r w:rsidRPr="004A5DCF">
        <w:rPr>
          <w:rFonts w:eastAsiaTheme="majorEastAsia" w:cstheme="majorBidi"/>
          <w:b/>
          <w:iCs/>
          <w:sz w:val="26"/>
        </w:rPr>
        <w:t>19</w:t>
      </w:r>
      <w:r w:rsidRPr="005104B8">
        <w:t xml:space="preserve"> [Dr Philip Webber has written widely on nuclear issues and is Chair of Scientists for Global Responsibility (SGR) – a membership organisation promoting responsible science and technology. We will all end up killing each other and one nuclear blast could do it. May 18, 2019. https://metro.co.uk/2019/05/18/we-will-all-end-up-killing-each-other-and-one-nuclear-blast-could-do-it-9370115/]</w:t>
      </w:r>
    </w:p>
    <w:p w14:paraId="229415A3" w14:textId="77777777" w:rsidR="00A00F28" w:rsidRPr="00981CBC" w:rsidRDefault="00A00F28" w:rsidP="00A00F28">
      <w:pPr>
        <w:rPr>
          <w:sz w:val="16"/>
        </w:rPr>
      </w:pPr>
      <w:r w:rsidRPr="005104B8">
        <w:rPr>
          <w:u w:val="single"/>
        </w:rPr>
        <w:t xml:space="preserve">The </w:t>
      </w:r>
      <w:r w:rsidRPr="005104B8">
        <w:rPr>
          <w:highlight w:val="cyan"/>
          <w:u w:val="single"/>
        </w:rPr>
        <w:t>nuclear</w:t>
      </w:r>
      <w:r w:rsidRPr="005104B8">
        <w:rPr>
          <w:u w:val="single"/>
        </w:rPr>
        <w:t xml:space="preserve"> armed </w:t>
      </w:r>
      <w:r w:rsidRPr="005104B8">
        <w:rPr>
          <w:highlight w:val="cyan"/>
          <w:u w:val="single"/>
        </w:rPr>
        <w:t>nations</w:t>
      </w:r>
      <w:r w:rsidRPr="005104B8">
        <w:rPr>
          <w:u w:val="single"/>
        </w:rPr>
        <w:t xml:space="preserve"> have </w:t>
      </w:r>
      <w:r w:rsidRPr="009807F0">
        <w:rPr>
          <w:rStyle w:val="Emphasis"/>
        </w:rPr>
        <w:t>inadvertently</w:t>
      </w:r>
      <w:r w:rsidRPr="009807F0">
        <w:rPr>
          <w:u w:val="single"/>
        </w:rPr>
        <w:t xml:space="preserve"> </w:t>
      </w:r>
      <w:r w:rsidRPr="005104B8">
        <w:rPr>
          <w:highlight w:val="cyan"/>
          <w:u w:val="single"/>
        </w:rPr>
        <w:t>created a</w:t>
      </w:r>
      <w:r w:rsidRPr="005104B8">
        <w:rPr>
          <w:u w:val="single"/>
        </w:rPr>
        <w:t xml:space="preserve"> global </w:t>
      </w:r>
      <w:r w:rsidRPr="005104B8">
        <w:rPr>
          <w:rStyle w:val="Emphasis"/>
          <w:highlight w:val="cyan"/>
        </w:rPr>
        <w:t>Doomsday machine</w:t>
      </w:r>
      <w:r w:rsidRPr="00EE6A2B">
        <w:rPr>
          <w:sz w:val="16"/>
        </w:rPr>
        <w:t xml:space="preserve">, built </w:t>
      </w:r>
      <w:r w:rsidRPr="005104B8">
        <w:rPr>
          <w:highlight w:val="cyan"/>
          <w:u w:val="single"/>
        </w:rPr>
        <w:t xml:space="preserve">with </w:t>
      </w:r>
      <w:r w:rsidRPr="005104B8">
        <w:rPr>
          <w:rStyle w:val="Emphasis"/>
          <w:highlight w:val="cyan"/>
        </w:rPr>
        <w:t>15,000 nuc</w:t>
      </w:r>
      <w:r w:rsidRPr="009807F0">
        <w:rPr>
          <w:rStyle w:val="Emphasis"/>
        </w:rPr>
        <w:t>lear weapon</w:t>
      </w:r>
      <w:r w:rsidRPr="005104B8">
        <w:rPr>
          <w:rStyle w:val="Emphasis"/>
          <w:highlight w:val="cyan"/>
        </w:rPr>
        <w:t>s</w:t>
      </w:r>
      <w:r w:rsidRPr="00EE6A2B">
        <w:rPr>
          <w:sz w:val="16"/>
        </w:rPr>
        <w:t xml:space="preserve">. Most (93%) have been built by Russia and in the US, 3,100 of them are ready to fire within hours. </w:t>
      </w:r>
      <w:r w:rsidRPr="005104B8">
        <w:rPr>
          <w:rStyle w:val="Emphasis"/>
          <w:highlight w:val="cyan"/>
        </w:rPr>
        <w:t>Pre-programmed targets</w:t>
      </w:r>
      <w:r w:rsidRPr="00EE6A2B">
        <w:rPr>
          <w:sz w:val="16"/>
          <w:highlight w:val="cyan"/>
        </w:rPr>
        <w:t xml:space="preserve"> </w:t>
      </w:r>
      <w:r w:rsidRPr="005104B8">
        <w:rPr>
          <w:highlight w:val="cyan"/>
          <w:u w:val="single"/>
        </w:rPr>
        <w:t xml:space="preserve">include </w:t>
      </w:r>
      <w:r w:rsidRPr="005104B8">
        <w:rPr>
          <w:rStyle w:val="Emphasis"/>
          <w:highlight w:val="cyan"/>
        </w:rPr>
        <w:t>main cities</w:t>
      </w:r>
      <w:r w:rsidRPr="005104B8">
        <w:rPr>
          <w:u w:val="single"/>
        </w:rPr>
        <w:t xml:space="preserve"> as well as</w:t>
      </w:r>
      <w:r w:rsidRPr="00EE6A2B">
        <w:rPr>
          <w:sz w:val="16"/>
        </w:rPr>
        <w:t xml:space="preserve"> a range of </w:t>
      </w:r>
      <w:r w:rsidRPr="005104B8">
        <w:rPr>
          <w:u w:val="single"/>
        </w:rPr>
        <w:t>military</w:t>
      </w:r>
      <w:r w:rsidRPr="00EE6A2B">
        <w:rPr>
          <w:sz w:val="16"/>
        </w:rPr>
        <w:t xml:space="preserve"> and civilian </w:t>
      </w:r>
      <w:r w:rsidRPr="005104B8">
        <w:rPr>
          <w:u w:val="single"/>
        </w:rPr>
        <w:t>targets</w:t>
      </w:r>
      <w:r w:rsidRPr="00EE6A2B">
        <w:rPr>
          <w:sz w:val="16"/>
        </w:rPr>
        <w:t xml:space="preserve"> across the world primarily in the UK, Europe, US, Russia and China but also in Japan, Australia and South America. </w:t>
      </w:r>
      <w:r w:rsidRPr="005104B8">
        <w:rPr>
          <w:rStyle w:val="Emphasis"/>
          <w:highlight w:val="cyan"/>
        </w:rPr>
        <w:t>One nuclear blast</w:t>
      </w:r>
      <w:r w:rsidRPr="00EE6A2B">
        <w:rPr>
          <w:sz w:val="16"/>
        </w:rPr>
        <w:t xml:space="preserve">, one mistake, one cyber attack </w:t>
      </w:r>
      <w:r w:rsidRPr="005104B8">
        <w:rPr>
          <w:highlight w:val="cyan"/>
          <w:u w:val="single"/>
        </w:rPr>
        <w:t>could trigger it</w:t>
      </w:r>
      <w:r w:rsidRPr="00EE6A2B">
        <w:rPr>
          <w:sz w:val="16"/>
        </w:rPr>
        <w:t xml:space="preserve">. But first a reminder about the incredible destructive power of a nuclear weapon. Modern nuclear warheads are typically 20 times larger than either of the two bombs that obliterated Hiroshima and Nagasaki at the end of the Second World War. </w:t>
      </w:r>
      <w:r w:rsidRPr="004C11F3">
        <w:rPr>
          <w:u w:val="single"/>
        </w:rPr>
        <w:t xml:space="preserve">What just </w:t>
      </w:r>
      <w:r w:rsidRPr="004C11F3">
        <w:rPr>
          <w:rStyle w:val="Emphasis"/>
        </w:rPr>
        <w:t>one nuclear warhead</w:t>
      </w:r>
      <w:r w:rsidRPr="004C11F3">
        <w:rPr>
          <w:u w:val="single"/>
        </w:rPr>
        <w:t xml:space="preserve"> can do is unimaginable</w:t>
      </w:r>
      <w:r w:rsidRPr="00EE6A2B">
        <w:rPr>
          <w:sz w:val="16"/>
        </w:rPr>
        <w:t xml:space="preserv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 After a blinding flash of light bright destroying the retina of anyone looking, and a violent electromagnetic pulse (EMP) knocking out electrical equipment several miles away, a bomb of this size quickly forms an incandescent fireball 850 metres across. 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 The fireball quickly rises forming an enormous characteristic mushroom shaped cloud raining highly radioactive particles (fallout). It rises to 60,000 ft (18,000m) - twice the altitude of Everest - and is 15 miles, 24km across. This is one warhead. There are 10 such warheads on each of Russia’s 46 missiles (460 in total) and 48 on each of eight US Trident submarines (384 in total). In reality, in a nuclear conflict all of these warheads and a further 956 ready-to-fire are likely to be launched. Whilst this scale of destruction is horrific and hundreds of millions of people would be killed in a few hours from a combination of blast, radiation and huge fires, there are also terrible longer-term effects. Scientists predict that </w:t>
      </w:r>
      <w:r w:rsidRPr="004C11F3">
        <w:rPr>
          <w:u w:val="single"/>
        </w:rPr>
        <w:t xml:space="preserve">huge city-wide </w:t>
      </w:r>
      <w:r w:rsidRPr="004C11F3">
        <w:rPr>
          <w:rStyle w:val="Emphasis"/>
        </w:rPr>
        <w:t>firestorms</w:t>
      </w:r>
      <w:r w:rsidRPr="004C11F3">
        <w:rPr>
          <w:u w:val="single"/>
        </w:rPr>
        <w:t xml:space="preserve"> combined with</w:t>
      </w:r>
      <w:r w:rsidRPr="00EE6A2B">
        <w:rPr>
          <w:sz w:val="16"/>
        </w:rPr>
        <w:t xml:space="preserve"> very the </w:t>
      </w:r>
      <w:r w:rsidRPr="004C11F3">
        <w:rPr>
          <w:rStyle w:val="Emphasis"/>
        </w:rPr>
        <w:t>high-altitude debris</w:t>
      </w:r>
      <w:r w:rsidRPr="004C11F3">
        <w:rPr>
          <w:u w:val="single"/>
        </w:rPr>
        <w:t xml:space="preserve"> clouds would severely reduce </w:t>
      </w:r>
      <w:r w:rsidRPr="004C11F3">
        <w:rPr>
          <w:rStyle w:val="Emphasis"/>
        </w:rPr>
        <w:t>sunlight</w:t>
      </w:r>
      <w:r w:rsidRPr="00EE6A2B">
        <w:rPr>
          <w:sz w:val="16"/>
        </w:rPr>
        <w:t xml:space="preserve"> levels </w:t>
      </w:r>
      <w:r w:rsidRPr="004C11F3">
        <w:rPr>
          <w:u w:val="single"/>
        </w:rPr>
        <w:t xml:space="preserve">and disrupt the world’s climate for a decade causing </w:t>
      </w:r>
      <w:r w:rsidRPr="004C11F3">
        <w:rPr>
          <w:rStyle w:val="Emphasis"/>
        </w:rPr>
        <w:t>drought</w:t>
      </w:r>
      <w:r w:rsidRPr="00EE6A2B">
        <w:rPr>
          <w:sz w:val="16"/>
        </w:rPr>
        <w:t xml:space="preserve">, </w:t>
      </w:r>
      <w:r w:rsidRPr="004C11F3">
        <w:rPr>
          <w:u w:val="single"/>
        </w:rPr>
        <w:t xml:space="preserve">a prolonged </w:t>
      </w:r>
      <w:r w:rsidRPr="004C11F3">
        <w:rPr>
          <w:rStyle w:val="Emphasis"/>
        </w:rPr>
        <w:t>winter</w:t>
      </w:r>
      <w:r w:rsidRPr="00EE6A2B">
        <w:rPr>
          <w:sz w:val="16"/>
        </w:rPr>
        <w:t xml:space="preserve">, </w:t>
      </w:r>
      <w:r w:rsidRPr="004C11F3">
        <w:rPr>
          <w:rStyle w:val="Emphasis"/>
        </w:rPr>
        <w:t>global famine</w:t>
      </w:r>
      <w:r w:rsidRPr="004C11F3">
        <w:rPr>
          <w:u w:val="single"/>
        </w:rPr>
        <w:t xml:space="preserve"> and </w:t>
      </w:r>
      <w:r w:rsidRPr="004C11F3">
        <w:rPr>
          <w:rStyle w:val="Emphasis"/>
        </w:rPr>
        <w:t>catastrophic impacts</w:t>
      </w:r>
      <w:r w:rsidRPr="004C11F3">
        <w:rPr>
          <w:u w:val="single"/>
        </w:rPr>
        <w:t xml:space="preserve"> for </w:t>
      </w:r>
      <w:r w:rsidRPr="004C11F3">
        <w:rPr>
          <w:rStyle w:val="Emphasis"/>
        </w:rPr>
        <w:t>all life on earth</w:t>
      </w:r>
      <w:r w:rsidRPr="004C11F3">
        <w:rPr>
          <w:u w:val="single"/>
        </w:rPr>
        <w:t xml:space="preserve"> and in the seas due to </w:t>
      </w:r>
      <w:r w:rsidRPr="004C11F3">
        <w:rPr>
          <w:rStyle w:val="Emphasis"/>
        </w:rPr>
        <w:t>intense</w:t>
      </w:r>
      <w:r w:rsidRPr="004C11F3">
        <w:rPr>
          <w:u w:val="single"/>
        </w:rPr>
        <w:t xml:space="preserve"> levels of </w:t>
      </w:r>
      <w:r w:rsidRPr="004C11F3">
        <w:rPr>
          <w:rStyle w:val="Emphasis"/>
        </w:rPr>
        <w:t>UV</w:t>
      </w:r>
      <w:r w:rsidRPr="004C11F3">
        <w:rPr>
          <w:u w:val="single"/>
        </w:rPr>
        <w:t xml:space="preserve"> with the </w:t>
      </w:r>
      <w:r w:rsidRPr="004C11F3">
        <w:rPr>
          <w:rStyle w:val="Emphasis"/>
        </w:rPr>
        <w:t>destruction of the ozone</w:t>
      </w:r>
      <w:r w:rsidRPr="004C11F3">
        <w:rPr>
          <w:u w:val="single"/>
        </w:rPr>
        <w:t xml:space="preserve"> layer</w:t>
      </w:r>
      <w:r w:rsidRPr="00EE6A2B">
        <w:rPr>
          <w:sz w:val="16"/>
        </w:rPr>
        <w:t xml:space="preserve">. 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-especially when nuclear power stations and reprocessing plants are hit. Even if your own country is not hit, radiation and climate damage will spread across the globe. No one escapes the consequences. 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w:t>
      </w:r>
      <w:r w:rsidRPr="005104B8">
        <w:rPr>
          <w:highlight w:val="cyan"/>
          <w:u w:val="single"/>
        </w:rPr>
        <w:t xml:space="preserve">a </w:t>
      </w:r>
      <w:r w:rsidRPr="005104B8">
        <w:rPr>
          <w:rStyle w:val="Emphasis"/>
          <w:highlight w:val="cyan"/>
        </w:rPr>
        <w:t>terrorist organisation</w:t>
      </w:r>
      <w:r w:rsidRPr="005104B8">
        <w:rPr>
          <w:highlight w:val="cyan"/>
          <w:u w:val="single"/>
        </w:rPr>
        <w:t xml:space="preserve"> with a </w:t>
      </w:r>
      <w:r w:rsidRPr="005104B8">
        <w:rPr>
          <w:rStyle w:val="Emphasis"/>
          <w:highlight w:val="cyan"/>
        </w:rPr>
        <w:t>nuc</w:t>
      </w:r>
      <w:r w:rsidRPr="009807F0">
        <w:rPr>
          <w:rStyle w:val="Emphasis"/>
        </w:rPr>
        <w:t>lear weapon</w:t>
      </w:r>
      <w:r w:rsidRPr="009807F0">
        <w:rPr>
          <w:u w:val="single"/>
        </w:rPr>
        <w:t xml:space="preserve"> </w:t>
      </w:r>
      <w:r w:rsidRPr="005104B8">
        <w:rPr>
          <w:rStyle w:val="Emphasis"/>
          <w:highlight w:val="cyan"/>
        </w:rPr>
        <w:t>can</w:t>
      </w:r>
      <w:r w:rsidRPr="009807F0">
        <w:rPr>
          <w:rStyle w:val="Emphasis"/>
        </w:rPr>
        <w:t>no</w:t>
      </w:r>
      <w:r w:rsidRPr="005104B8">
        <w:rPr>
          <w:rStyle w:val="Emphasis"/>
          <w:highlight w:val="cyan"/>
        </w:rPr>
        <w:t>t be deterred</w:t>
      </w:r>
      <w:r w:rsidRPr="00EE6A2B">
        <w:rPr>
          <w:sz w:val="16"/>
        </w:rPr>
        <w:t xml:space="preserve"> in this way. Secondly, </w:t>
      </w:r>
      <w:r w:rsidRPr="005104B8">
        <w:rPr>
          <w:u w:val="single"/>
        </w:rPr>
        <w:t xml:space="preserve">there are several ways in which a </w:t>
      </w:r>
      <w:r w:rsidRPr="005104B8">
        <w:rPr>
          <w:rStyle w:val="Emphasis"/>
          <w:highlight w:val="cyan"/>
        </w:rPr>
        <w:t>nuc</w:t>
      </w:r>
      <w:r w:rsidRPr="009807F0">
        <w:rPr>
          <w:rStyle w:val="Emphasis"/>
        </w:rPr>
        <w:t>lear</w:t>
      </w:r>
      <w:r w:rsidRPr="005104B8">
        <w:rPr>
          <w:rStyle w:val="Emphasis"/>
          <w:highlight w:val="cyan"/>
        </w:rPr>
        <w:t xml:space="preserve"> war</w:t>
      </w:r>
      <w:r w:rsidRPr="005104B8">
        <w:rPr>
          <w:highlight w:val="cyan"/>
          <w:u w:val="single"/>
        </w:rPr>
        <w:t xml:space="preserve"> can </w:t>
      </w:r>
      <w:r w:rsidRPr="005104B8">
        <w:rPr>
          <w:rStyle w:val="Emphasis"/>
          <w:highlight w:val="cyan"/>
        </w:rPr>
        <w:t>start by mistake</w:t>
      </w:r>
      <w:r w:rsidRPr="00EE6A2B">
        <w:rPr>
          <w:sz w:val="16"/>
        </w:rPr>
        <w:t xml:space="preserv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 The </w:t>
      </w:r>
      <w:r w:rsidRPr="004C11F3">
        <w:rPr>
          <w:u w:val="single"/>
        </w:rPr>
        <w:t>risk of mistake is very high because</w:t>
      </w:r>
      <w:r w:rsidRPr="00EE6A2B">
        <w:rPr>
          <w:sz w:val="16"/>
        </w:rPr>
        <w:t xml:space="preserve">, in a hangover from the Cold War, </w:t>
      </w:r>
      <w:r w:rsidRPr="004C11F3">
        <w:rPr>
          <w:u w:val="single"/>
        </w:rPr>
        <w:t xml:space="preserve">the USA and Russia each keep </w:t>
      </w:r>
      <w:r w:rsidRPr="004C11F3">
        <w:rPr>
          <w:rStyle w:val="Emphasis"/>
        </w:rPr>
        <w:t>900 warheads</w:t>
      </w:r>
      <w:r w:rsidRPr="004C11F3">
        <w:rPr>
          <w:u w:val="single"/>
        </w:rPr>
        <w:t xml:space="preserve"> ready to fire in a </w:t>
      </w:r>
      <w:r w:rsidRPr="004C11F3">
        <w:rPr>
          <w:rStyle w:val="Emphasis"/>
        </w:rPr>
        <w:t>few minutes</w:t>
      </w:r>
      <w:r w:rsidRPr="00EE6A2B">
        <w:rPr>
          <w:sz w:val="16"/>
        </w:rPr>
        <w:t xml:space="preserve">, in a ‘launch on warning’ status, </w:t>
      </w:r>
      <w:r w:rsidRPr="004C11F3">
        <w:rPr>
          <w:u w:val="single"/>
        </w:rPr>
        <w:t xml:space="preserve">should a </w:t>
      </w:r>
      <w:r w:rsidRPr="004C11F3">
        <w:rPr>
          <w:rStyle w:val="Emphasis"/>
        </w:rPr>
        <w:t>warning</w:t>
      </w:r>
      <w:r w:rsidRPr="004C11F3">
        <w:rPr>
          <w:u w:val="single"/>
        </w:rPr>
        <w:t xml:space="preserve"> of nuclear attack come in</w:t>
      </w:r>
      <w:r w:rsidRPr="00EE6A2B">
        <w:rPr>
          <w:sz w:val="16"/>
        </w:rPr>
        <w:t xml:space="preserve">. These nuclear weapons form a dangerous nuclear stand-off - rather like two people holding guns to each other’s heads. </w:t>
      </w:r>
      <w:r w:rsidRPr="005104B8">
        <w:rPr>
          <w:highlight w:val="cyan"/>
          <w:u w:val="single"/>
        </w:rPr>
        <w:t>With only</w:t>
      </w:r>
      <w:r w:rsidRPr="005104B8">
        <w:rPr>
          <w:u w:val="single"/>
        </w:rPr>
        <w:t xml:space="preserve"> a few </w:t>
      </w:r>
      <w:r w:rsidRPr="005104B8">
        <w:rPr>
          <w:highlight w:val="cyan"/>
          <w:u w:val="single"/>
        </w:rPr>
        <w:t>minutes to evaluate a warning</w:t>
      </w:r>
      <w:r w:rsidRPr="00EE6A2B">
        <w:rPr>
          <w:sz w:val="16"/>
        </w:rPr>
        <w:t xml:space="preserve"> of nuclear attack before warheads would strike, </w:t>
      </w:r>
      <w:r w:rsidRPr="005104B8">
        <w:rPr>
          <w:rStyle w:val="Emphasis"/>
          <w:highlight w:val="cyan"/>
        </w:rPr>
        <w:t>one mistake can trigger disaster</w:t>
      </w:r>
      <w:r w:rsidRPr="00EE6A2B">
        <w:rPr>
          <w:sz w:val="16"/>
        </w:rPr>
        <w:t>. A similar nuclear stand-off exists between India and Pakistan.</w:t>
      </w:r>
    </w:p>
    <w:p w14:paraId="430197C0" w14:textId="77777777" w:rsidR="00A00F28" w:rsidRDefault="00A00F28">
      <w:pPr>
        <w:rPr>
          <w:rFonts w:asciiTheme="minorHAnsi" w:hAnsiTheme="minorHAnsi" w:cstheme="minorBidi"/>
        </w:rPr>
      </w:pPr>
    </w:p>
    <w:sectPr w:rsidR="00A00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Calibri"/>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altName w:val="Segoe UI"/>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4"/>
  </w:num>
  <w:num w:numId="3">
    <w:abstractNumId w:val="13"/>
  </w:num>
  <w:num w:numId="4">
    <w:abstractNumId w:val="20"/>
  </w:num>
  <w:num w:numId="5">
    <w:abstractNumId w:val="18"/>
  </w:num>
  <w:num w:numId="6">
    <w:abstractNumId w:val="16"/>
  </w:num>
  <w:num w:numId="7">
    <w:abstractNumId w:val="19"/>
  </w:num>
  <w:num w:numId="8">
    <w:abstractNumId w:val="15"/>
  </w:num>
  <w:num w:numId="9">
    <w:abstractNumId w:val="12"/>
  </w:num>
  <w:num w:numId="10">
    <w:abstractNumId w:val="21"/>
  </w:num>
  <w:num w:numId="11">
    <w:abstractNumId w:val="10"/>
  </w:num>
  <w:num w:numId="12">
    <w:abstractNumId w:val="11"/>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42682964144"/>
    <w:docVar w:name="VerbatimVersion" w:val="5.1"/>
  </w:docVars>
  <w:rsids>
    <w:rsidRoot w:val="00737B1A"/>
    <w:rsid w:val="000139A3"/>
    <w:rsid w:val="000143EB"/>
    <w:rsid w:val="00092AD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5FE9"/>
    <w:rsid w:val="004C60E8"/>
    <w:rsid w:val="004E0FF6"/>
    <w:rsid w:val="004E3579"/>
    <w:rsid w:val="004E728B"/>
    <w:rsid w:val="004F39E0"/>
    <w:rsid w:val="00537BD5"/>
    <w:rsid w:val="0057268A"/>
    <w:rsid w:val="00580064"/>
    <w:rsid w:val="005C0D65"/>
    <w:rsid w:val="005D2912"/>
    <w:rsid w:val="006018BA"/>
    <w:rsid w:val="006065BD"/>
    <w:rsid w:val="00645FA9"/>
    <w:rsid w:val="00647866"/>
    <w:rsid w:val="0065768D"/>
    <w:rsid w:val="00665003"/>
    <w:rsid w:val="006A2AD0"/>
    <w:rsid w:val="006C2375"/>
    <w:rsid w:val="006D4ECC"/>
    <w:rsid w:val="00722258"/>
    <w:rsid w:val="007243E5"/>
    <w:rsid w:val="00737B1A"/>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00F28"/>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66D6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15C5B"/>
  <w15:chartTrackingRefBased/>
  <w15:docId w15:val="{5E14B756-29AA-4861-A6CD-CD4835B1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6D6F"/>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66D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66D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C66D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C66D6F"/>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A00F2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00F2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00F2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00F2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00F2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66D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D6F"/>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C66D6F"/>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66D6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C66D6F"/>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C66D6F"/>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C66D6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6D6F"/>
    <w:rPr>
      <w:b/>
      <w:bCs/>
      <w:sz w:val="21"/>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C66D6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66D6F"/>
    <w:rPr>
      <w:color w:val="auto"/>
      <w:u w:val="none"/>
    </w:rPr>
  </w:style>
  <w:style w:type="character" w:styleId="FollowedHyperlink">
    <w:name w:val="FollowedHyperlink"/>
    <w:basedOn w:val="DefaultParagraphFont"/>
    <w:uiPriority w:val="99"/>
    <w:unhideWhenUsed/>
    <w:rsid w:val="00C66D6F"/>
    <w:rPr>
      <w:color w:val="auto"/>
      <w:u w:val="none"/>
    </w:rPr>
  </w:style>
  <w:style w:type="paragraph" w:customStyle="1" w:styleId="Analytic">
    <w:name w:val="Analytic"/>
    <w:basedOn w:val="Heading4"/>
    <w:link w:val="AnalyticChar"/>
    <w:autoRedefine/>
    <w:uiPriority w:val="4"/>
    <w:qFormat/>
    <w:rsid w:val="00C66D6F"/>
    <w:rPr>
      <w:color w:val="C00000"/>
    </w:rPr>
  </w:style>
  <w:style w:type="character" w:customStyle="1" w:styleId="Heading5Char">
    <w:name w:val="Heading 5 Char"/>
    <w:aliases w:val="Text Char"/>
    <w:basedOn w:val="DefaultParagraphFont"/>
    <w:link w:val="Heading5"/>
    <w:rsid w:val="00A00F28"/>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A00F28"/>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A00F28"/>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A00F28"/>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A00F28"/>
    <w:rPr>
      <w:rFonts w:ascii="Cambria" w:eastAsia="Times New Roman" w:hAnsi="Cambria" w:cs="Times New Roman"/>
      <w:i/>
      <w:iCs/>
      <w:sz w:val="18"/>
      <w:szCs w:val="18"/>
      <w:lang w:bidi="en-US"/>
    </w:rPr>
  </w:style>
  <w:style w:type="character" w:styleId="UnresolvedMention">
    <w:name w:val="Unresolved Mention"/>
    <w:basedOn w:val="DefaultParagraphFont"/>
    <w:uiPriority w:val="99"/>
    <w:unhideWhenUsed/>
    <w:rsid w:val="00A00F28"/>
    <w:rPr>
      <w:color w:val="605E5C"/>
      <w:shd w:val="clear" w:color="auto" w:fill="E1DFDD"/>
    </w:rPr>
  </w:style>
  <w:style w:type="character" w:customStyle="1" w:styleId="AnalyticChar">
    <w:name w:val="Analytic Char"/>
    <w:basedOn w:val="DefaultParagraphFont"/>
    <w:link w:val="Analytic"/>
    <w:uiPriority w:val="4"/>
    <w:rsid w:val="00A00F28"/>
    <w:rPr>
      <w:rFonts w:ascii="Times New Roman" w:eastAsiaTheme="majorEastAsia" w:hAnsi="Times New Roman" w:cstheme="majorBidi"/>
      <w:b/>
      <w:iCs/>
      <w:color w:val="C00000"/>
      <w:sz w:val="26"/>
    </w:rPr>
  </w:style>
  <w:style w:type="paragraph" w:customStyle="1" w:styleId="textbold">
    <w:name w:val="text bold"/>
    <w:link w:val="Emphasis"/>
    <w:autoRedefine/>
    <w:uiPriority w:val="7"/>
    <w:qFormat/>
    <w:rsid w:val="00A00F2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00F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00F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00F28"/>
    <w:pPr>
      <w:ind w:left="720"/>
      <w:contextualSpacing/>
    </w:pPr>
  </w:style>
  <w:style w:type="paragraph" w:styleId="BalloonText">
    <w:name w:val="Balloon Text"/>
    <w:basedOn w:val="Normal"/>
    <w:link w:val="BalloonTextChar"/>
    <w:uiPriority w:val="99"/>
    <w:unhideWhenUsed/>
    <w:qFormat/>
    <w:rsid w:val="00A00F28"/>
    <w:rPr>
      <w:rFonts w:ascii="Tahoma" w:hAnsi="Tahoma" w:cs="Tahoma"/>
      <w:sz w:val="16"/>
      <w:szCs w:val="16"/>
    </w:rPr>
  </w:style>
  <w:style w:type="character" w:customStyle="1" w:styleId="BalloonTextChar">
    <w:name w:val="Balloon Text Char"/>
    <w:basedOn w:val="DefaultParagraphFont"/>
    <w:link w:val="BalloonText"/>
    <w:uiPriority w:val="99"/>
    <w:qFormat/>
    <w:rsid w:val="00A00F28"/>
    <w:rPr>
      <w:rFonts w:ascii="Tahoma" w:hAnsi="Tahoma" w:cs="Tahoma"/>
      <w:sz w:val="16"/>
      <w:szCs w:val="16"/>
    </w:rPr>
  </w:style>
  <w:style w:type="paragraph" w:customStyle="1" w:styleId="UnderlinePara">
    <w:name w:val="Underline Para"/>
    <w:basedOn w:val="Normal"/>
    <w:autoRedefine/>
    <w:uiPriority w:val="6"/>
    <w:qFormat/>
    <w:rsid w:val="00A00F28"/>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00F28"/>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A00F28"/>
    <w:rPr>
      <w:rFonts w:ascii="Times New Roman" w:hAnsi="Times New Roman" w:cs="Times New Roman"/>
    </w:rPr>
  </w:style>
  <w:style w:type="paragraph" w:styleId="Footer">
    <w:name w:val="footer"/>
    <w:basedOn w:val="Normal"/>
    <w:link w:val="FooterChar"/>
    <w:uiPriority w:val="99"/>
    <w:unhideWhenUsed/>
    <w:rsid w:val="00A00F28"/>
    <w:pPr>
      <w:tabs>
        <w:tab w:val="center" w:pos="4680"/>
        <w:tab w:val="right" w:pos="9360"/>
      </w:tabs>
    </w:pPr>
  </w:style>
  <w:style w:type="character" w:customStyle="1" w:styleId="FooterChar">
    <w:name w:val="Footer Char"/>
    <w:basedOn w:val="DefaultParagraphFont"/>
    <w:link w:val="Footer"/>
    <w:uiPriority w:val="99"/>
    <w:rsid w:val="00A00F28"/>
    <w:rPr>
      <w:rFonts w:ascii="Times New Roman" w:hAnsi="Times New Roman" w:cs="Times New Roman"/>
    </w:rPr>
  </w:style>
  <w:style w:type="character" w:styleId="PageNumber">
    <w:name w:val="page number"/>
    <w:aliases w:val="card ununderlined"/>
    <w:basedOn w:val="DefaultParagraphFont"/>
    <w:uiPriority w:val="99"/>
    <w:unhideWhenUsed/>
    <w:rsid w:val="00A00F28"/>
  </w:style>
  <w:style w:type="character" w:customStyle="1" w:styleId="underline">
    <w:name w:val="underline"/>
    <w:qFormat/>
    <w:rsid w:val="00A00F28"/>
    <w:rPr>
      <w:u w:val="single"/>
    </w:rPr>
  </w:style>
  <w:style w:type="character" w:customStyle="1" w:styleId="m4841727538114946087gmail-styleunderline">
    <w:name w:val="m_4841727538114946087gmail-styleunderline"/>
    <w:basedOn w:val="DefaultParagraphFont"/>
    <w:rsid w:val="00A00F28"/>
  </w:style>
  <w:style w:type="paragraph" w:customStyle="1" w:styleId="BreakTag">
    <w:name w:val="Break Tag"/>
    <w:basedOn w:val="Normal"/>
    <w:autoRedefine/>
    <w:uiPriority w:val="4"/>
    <w:qFormat/>
    <w:rsid w:val="00A00F28"/>
    <w:pPr>
      <w:spacing w:before="240"/>
    </w:pPr>
    <w:rPr>
      <w:b/>
      <w:sz w:val="26"/>
    </w:rPr>
  </w:style>
  <w:style w:type="paragraph" w:customStyle="1" w:styleId="BreakBlock">
    <w:name w:val="Break Block"/>
    <w:basedOn w:val="Normal"/>
    <w:link w:val="BreakBlockChar"/>
    <w:autoRedefine/>
    <w:qFormat/>
    <w:rsid w:val="00A00F2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00F28"/>
    <w:rPr>
      <w:rFonts w:ascii="Arial Bold" w:hAnsi="Arial Bold" w:cs="Times New Roman"/>
      <w:b/>
      <w:caps/>
      <w:sz w:val="32"/>
      <w:u w:val="single"/>
    </w:rPr>
  </w:style>
  <w:style w:type="character" w:customStyle="1" w:styleId="Mention1">
    <w:name w:val="Mention1"/>
    <w:basedOn w:val="DefaultParagraphFont"/>
    <w:uiPriority w:val="99"/>
    <w:semiHidden/>
    <w:unhideWhenUsed/>
    <w:rsid w:val="00A00F28"/>
    <w:rPr>
      <w:color w:val="2B579A"/>
      <w:shd w:val="clear" w:color="auto" w:fill="E6E6E6"/>
    </w:rPr>
  </w:style>
  <w:style w:type="character" w:customStyle="1" w:styleId="UnresolvedMention1">
    <w:name w:val="Unresolved Mention1"/>
    <w:basedOn w:val="DefaultParagraphFont"/>
    <w:uiPriority w:val="99"/>
    <w:unhideWhenUsed/>
    <w:rsid w:val="00A00F28"/>
    <w:rPr>
      <w:color w:val="808080"/>
      <w:shd w:val="clear" w:color="auto" w:fill="E6E6E6"/>
    </w:rPr>
  </w:style>
  <w:style w:type="paragraph" w:customStyle="1" w:styleId="evidencetext">
    <w:name w:val="evidence text"/>
    <w:basedOn w:val="Normal"/>
    <w:link w:val="evidencetextChar1"/>
    <w:qFormat/>
    <w:rsid w:val="00A00F28"/>
    <w:pPr>
      <w:ind w:left="432" w:right="432"/>
    </w:pPr>
    <w:rPr>
      <w:color w:val="000000"/>
      <w:lang w:val="x-none" w:eastAsia="x-none"/>
    </w:rPr>
  </w:style>
  <w:style w:type="character" w:customStyle="1" w:styleId="evidencetextChar1">
    <w:name w:val="evidence text Char1"/>
    <w:link w:val="evidencetext"/>
    <w:rsid w:val="00A00F28"/>
    <w:rPr>
      <w:rFonts w:ascii="Times New Roman" w:hAnsi="Times New Roman" w:cs="Times New Roman"/>
      <w:color w:val="000000"/>
      <w:lang w:val="x-none" w:eastAsia="x-none"/>
    </w:rPr>
  </w:style>
  <w:style w:type="character" w:customStyle="1" w:styleId="Author-Date">
    <w:name w:val="Author-Date"/>
    <w:qFormat/>
    <w:rsid w:val="00A00F28"/>
    <w:rPr>
      <w:b/>
      <w:sz w:val="24"/>
    </w:rPr>
  </w:style>
  <w:style w:type="paragraph" w:customStyle="1" w:styleId="Nothing">
    <w:name w:val="Nothing"/>
    <w:link w:val="NothingChar"/>
    <w:qFormat/>
    <w:rsid w:val="00A00F28"/>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Non Read Text,Debate Normal,Warrants"/>
    <w:basedOn w:val="Normal"/>
    <w:link w:val="TitleChar"/>
    <w:uiPriority w:val="6"/>
    <w:qFormat/>
    <w:rsid w:val="00A00F28"/>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A00F28"/>
    <w:rPr>
      <w:rFonts w:ascii="Times New Roman" w:hAnsi="Times New Roman" w:cs="Times New Roman"/>
      <w:sz w:val="24"/>
      <w:u w:val="single"/>
    </w:rPr>
  </w:style>
  <w:style w:type="paragraph" w:customStyle="1" w:styleId="Style4">
    <w:name w:val="Style4"/>
    <w:basedOn w:val="Normal"/>
    <w:link w:val="Style4Char"/>
    <w:qFormat/>
    <w:rsid w:val="00A00F28"/>
    <w:rPr>
      <w:rFonts w:eastAsia="Times New Roman"/>
      <w:szCs w:val="24"/>
      <w:u w:val="single"/>
    </w:rPr>
  </w:style>
  <w:style w:type="character" w:customStyle="1" w:styleId="Style4Char">
    <w:name w:val="Style4 Char"/>
    <w:link w:val="Style4"/>
    <w:qFormat/>
    <w:rsid w:val="00A00F28"/>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A00F28"/>
    <w:rPr>
      <w:rFonts w:ascii="Times New Roman" w:hAnsi="Times New Roman"/>
      <w:u w:val="single"/>
    </w:rPr>
  </w:style>
  <w:style w:type="character" w:customStyle="1" w:styleId="term">
    <w:name w:val="term"/>
    <w:basedOn w:val="DefaultParagraphFont"/>
    <w:rsid w:val="00A00F28"/>
  </w:style>
  <w:style w:type="character" w:customStyle="1" w:styleId="Style1Char">
    <w:name w:val="Style1 Char"/>
    <w:qFormat/>
    <w:rsid w:val="00A00F28"/>
    <w:rPr>
      <w:rFonts w:ascii="Times New Roman" w:eastAsia="SimSun" w:hAnsi="Times New Roman" w:cs="Times New Roman"/>
      <w:sz w:val="20"/>
      <w:szCs w:val="24"/>
      <w:u w:val="single"/>
      <w:lang w:eastAsia="zh-CN"/>
    </w:rPr>
  </w:style>
  <w:style w:type="character" w:customStyle="1" w:styleId="Styleunderline11pt">
    <w:name w:val="Style underline + 11 pt"/>
    <w:rsid w:val="00A00F28"/>
    <w:rPr>
      <w:rFonts w:ascii="Times New Roman" w:hAnsi="Times New Roman"/>
      <w:sz w:val="20"/>
      <w:u w:val="single"/>
    </w:rPr>
  </w:style>
  <w:style w:type="paragraph" w:customStyle="1" w:styleId="Stylecard11pt">
    <w:name w:val="Style card + 11 pt"/>
    <w:basedOn w:val="Normal"/>
    <w:link w:val="Stylecard11ptChar"/>
    <w:qFormat/>
    <w:rsid w:val="00A00F28"/>
    <w:pPr>
      <w:ind w:left="288" w:right="288"/>
    </w:pPr>
    <w:rPr>
      <w:rFonts w:ascii="Georgia" w:eastAsia="SimSun" w:hAnsi="Georgia"/>
      <w:szCs w:val="24"/>
      <w:lang w:eastAsia="zh-CN"/>
    </w:rPr>
  </w:style>
  <w:style w:type="character" w:customStyle="1" w:styleId="Stylecard11ptChar">
    <w:name w:val="Style card + 11 pt Char"/>
    <w:link w:val="Stylecard11pt"/>
    <w:rsid w:val="00A00F28"/>
    <w:rPr>
      <w:rFonts w:ascii="Georgia" w:eastAsia="SimSun" w:hAnsi="Georgia" w:cs="Times New Roman"/>
      <w:szCs w:val="24"/>
      <w:lang w:eastAsia="zh-CN"/>
    </w:rPr>
  </w:style>
  <w:style w:type="paragraph" w:customStyle="1" w:styleId="Minimize">
    <w:name w:val="Minimize"/>
    <w:basedOn w:val="Normal"/>
    <w:next w:val="Normal"/>
    <w:link w:val="MinimizeChar"/>
    <w:qFormat/>
    <w:rsid w:val="00A00F28"/>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00F28"/>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00F28"/>
    <w:pPr>
      <w:spacing w:after="0" w:line="240" w:lineRule="auto"/>
    </w:pPr>
    <w:rPr>
      <w:rFonts w:ascii="Arial" w:hAnsi="Arial" w:cs="Arial"/>
      <w:u w:val="single"/>
    </w:rPr>
  </w:style>
  <w:style w:type="paragraph" w:customStyle="1" w:styleId="cardtext">
    <w:name w:val="card text"/>
    <w:basedOn w:val="Normal"/>
    <w:link w:val="cardtextChar"/>
    <w:qFormat/>
    <w:rsid w:val="00A00F28"/>
    <w:pPr>
      <w:ind w:left="288" w:right="288"/>
    </w:pPr>
  </w:style>
  <w:style w:type="character" w:customStyle="1" w:styleId="cardtextChar">
    <w:name w:val="card text Char"/>
    <w:basedOn w:val="DefaultParagraphFont"/>
    <w:link w:val="cardtext"/>
    <w:rsid w:val="00A00F28"/>
    <w:rPr>
      <w:rFonts w:ascii="Times New Roman" w:hAnsi="Times New Roman" w:cs="Times New Roman"/>
    </w:rPr>
  </w:style>
  <w:style w:type="character" w:customStyle="1" w:styleId="byline">
    <w:name w:val="byline"/>
    <w:basedOn w:val="DefaultParagraphFont"/>
    <w:rsid w:val="00A00F28"/>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A00F28"/>
    <w:rPr>
      <w:rFonts w:ascii="Arial" w:hAnsi="Arial"/>
      <w:b/>
      <w:sz w:val="24"/>
      <w:szCs w:val="22"/>
      <w:u w:val="single"/>
    </w:rPr>
  </w:style>
  <w:style w:type="paragraph" w:customStyle="1" w:styleId="StyleStyle411pt">
    <w:name w:val="Style Style4 + 11 pt"/>
    <w:basedOn w:val="Normal"/>
    <w:link w:val="StyleStyle411ptChar"/>
    <w:qFormat/>
    <w:rsid w:val="00A00F2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00F28"/>
    <w:rPr>
      <w:rFonts w:ascii="Times New Roman" w:eastAsia="Times New Roman" w:hAnsi="Times New Roman" w:cs="Times New Roman"/>
      <w:u w:val="single"/>
    </w:rPr>
  </w:style>
  <w:style w:type="character" w:customStyle="1" w:styleId="Style11ptUnderline">
    <w:name w:val="Style 11 pt Underline"/>
    <w:qFormat/>
    <w:rsid w:val="00A00F28"/>
    <w:rPr>
      <w:sz w:val="20"/>
      <w:u w:val="single"/>
    </w:rPr>
  </w:style>
  <w:style w:type="character" w:customStyle="1" w:styleId="Style11ptBoldUnderline">
    <w:name w:val="Style 11 pt Bold Underline"/>
    <w:qFormat/>
    <w:rsid w:val="00A00F28"/>
    <w:rPr>
      <w:b/>
      <w:bCs/>
      <w:sz w:val="20"/>
      <w:u w:val="single"/>
    </w:rPr>
  </w:style>
  <w:style w:type="character" w:customStyle="1" w:styleId="Style11pt">
    <w:name w:val="Style 11 pt"/>
    <w:qFormat/>
    <w:rsid w:val="00A00F28"/>
    <w:rPr>
      <w:sz w:val="20"/>
    </w:rPr>
  </w:style>
  <w:style w:type="paragraph" w:customStyle="1" w:styleId="StyleStyle411ptBold">
    <w:name w:val="Style Style4 + 11 pt Bold"/>
    <w:basedOn w:val="Normal"/>
    <w:link w:val="StyleStyle411ptBoldChar"/>
    <w:qFormat/>
    <w:rsid w:val="00A00F28"/>
    <w:rPr>
      <w:rFonts w:eastAsia="Times New Roman"/>
      <w:b/>
      <w:bCs/>
      <w:szCs w:val="24"/>
      <w:u w:val="single"/>
    </w:rPr>
  </w:style>
  <w:style w:type="character" w:customStyle="1" w:styleId="StyleStyle411ptBoldChar">
    <w:name w:val="Style Style4 + 11 pt Bold Char"/>
    <w:basedOn w:val="DefaultParagraphFont"/>
    <w:link w:val="StyleStyle411ptBold"/>
    <w:rsid w:val="00A00F28"/>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A00F28"/>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A00F28"/>
    <w:rPr>
      <w:rFonts w:ascii="Times New Roman" w:eastAsia="Times New Roman" w:hAnsi="Times New Roman" w:cs="Times New Roman"/>
      <w:b/>
      <w:sz w:val="32"/>
      <w:szCs w:val="20"/>
      <w:u w:val="single"/>
    </w:rPr>
  </w:style>
  <w:style w:type="character" w:customStyle="1" w:styleId="Emphasis2">
    <w:name w:val="Emphasis2"/>
    <w:basedOn w:val="DefaultParagraphFont"/>
    <w:qFormat/>
    <w:rsid w:val="00A00F28"/>
    <w:rPr>
      <w:rFonts w:ascii="Franklin Gothic Heavy" w:hAnsi="Franklin Gothic Heavy"/>
      <w:iCs/>
      <w:u w:val="single"/>
    </w:rPr>
  </w:style>
  <w:style w:type="paragraph" w:customStyle="1" w:styleId="Cards">
    <w:name w:val="Cards"/>
    <w:basedOn w:val="Normal"/>
    <w:link w:val="CardsChar1"/>
    <w:qFormat/>
    <w:rsid w:val="00A00F28"/>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A00F28"/>
    <w:rPr>
      <w:rFonts w:ascii="Times New Roman" w:eastAsia="Times New Roman" w:hAnsi="Times New Roman" w:cs="Times New Roman"/>
      <w:sz w:val="20"/>
      <w:szCs w:val="24"/>
    </w:rPr>
  </w:style>
  <w:style w:type="character" w:customStyle="1" w:styleId="pmterms1">
    <w:name w:val="pmterms1"/>
    <w:basedOn w:val="DefaultParagraphFont"/>
    <w:qFormat/>
    <w:rsid w:val="00A00F28"/>
  </w:style>
  <w:style w:type="character" w:customStyle="1" w:styleId="hilite1">
    <w:name w:val="hilite1"/>
    <w:basedOn w:val="DefaultParagraphFont"/>
    <w:rsid w:val="00A00F2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00F28"/>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00F28"/>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A00F28"/>
    <w:rPr>
      <w:rFonts w:eastAsia="Times New Roman"/>
      <w:b/>
      <w:szCs w:val="20"/>
    </w:rPr>
  </w:style>
  <w:style w:type="character" w:customStyle="1" w:styleId="NormaltagChar">
    <w:name w:val="Normal tag Char"/>
    <w:basedOn w:val="DefaultParagraphFont"/>
    <w:link w:val="Normaltag"/>
    <w:uiPriority w:val="99"/>
    <w:locked/>
    <w:rsid w:val="00A00F28"/>
    <w:rPr>
      <w:rFonts w:ascii="Times New Roman" w:eastAsia="Times New Roman" w:hAnsi="Times New Roman" w:cs="Times New Roman"/>
      <w:b/>
      <w:szCs w:val="20"/>
    </w:rPr>
  </w:style>
  <w:style w:type="character" w:customStyle="1" w:styleId="DebateUnderline">
    <w:name w:val="Debate Underline"/>
    <w:qFormat/>
    <w:rsid w:val="00A00F28"/>
    <w:rPr>
      <w:rFonts w:ascii="Times New Roman" w:hAnsi="Times New Roman"/>
      <w:sz w:val="20"/>
      <w:szCs w:val="24"/>
      <w:u w:val="thick"/>
    </w:rPr>
  </w:style>
  <w:style w:type="character" w:customStyle="1" w:styleId="blue">
    <w:name w:val="blue"/>
    <w:basedOn w:val="DefaultParagraphFont"/>
    <w:qFormat/>
    <w:rsid w:val="00A00F28"/>
    <w:rPr>
      <w:rFonts w:cs="Times New Roman"/>
    </w:rPr>
  </w:style>
  <w:style w:type="paragraph" w:customStyle="1" w:styleId="cites">
    <w:name w:val="cites"/>
    <w:link w:val="Heading1Char3"/>
    <w:autoRedefine/>
    <w:qFormat/>
    <w:rsid w:val="00A00F28"/>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A00F28"/>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00F2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00F28"/>
    <w:rPr>
      <w:rFonts w:ascii="Times New Roman" w:eastAsia="Malgun Gothic" w:hAnsi="Times New Roman" w:cs="Times New Roman"/>
      <w:sz w:val="12"/>
      <w:szCs w:val="24"/>
    </w:rPr>
  </w:style>
  <w:style w:type="character" w:customStyle="1" w:styleId="CitesChar2">
    <w:name w:val="Cites Char2"/>
    <w:rsid w:val="00A00F28"/>
    <w:rPr>
      <w:rFonts w:eastAsia="Times New Roman" w:cs="Times New Roman"/>
      <w:b/>
      <w:bCs/>
      <w:sz w:val="20"/>
      <w:szCs w:val="20"/>
    </w:rPr>
  </w:style>
  <w:style w:type="character" w:customStyle="1" w:styleId="Heading1Char1">
    <w:name w:val="Heading 1 Char1"/>
    <w:aliases w:val="Pocket Char1"/>
    <w:basedOn w:val="DefaultParagraphFont"/>
    <w:uiPriority w:val="1"/>
    <w:rsid w:val="00A00F28"/>
    <w:rPr>
      <w:rFonts w:ascii="Arial" w:hAnsi="Arial" w:cs="Arial"/>
      <w:b/>
      <w:bCs/>
      <w:kern w:val="32"/>
      <w:sz w:val="28"/>
      <w:szCs w:val="32"/>
      <w:lang w:bidi="en-US"/>
    </w:rPr>
  </w:style>
  <w:style w:type="paragraph" w:customStyle="1" w:styleId="BlockTitle2">
    <w:name w:val="Block Title2"/>
    <w:basedOn w:val="Normal"/>
    <w:next w:val="Normal"/>
    <w:qFormat/>
    <w:rsid w:val="00A00F28"/>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A00F28"/>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A00F28"/>
    <w:rPr>
      <w:rFonts w:ascii="Tahoma" w:eastAsia="Times New Roman" w:hAnsi="Tahoma" w:cs="Tahoma"/>
      <w:shd w:val="clear" w:color="auto" w:fill="000080"/>
      <w:lang w:bidi="en-US"/>
    </w:rPr>
  </w:style>
  <w:style w:type="paragraph" w:styleId="TOC1">
    <w:name w:val="toc 1"/>
    <w:aliases w:val="good index,Index Basic"/>
    <w:basedOn w:val="Normal"/>
    <w:next w:val="Normal"/>
    <w:autoRedefine/>
    <w:uiPriority w:val="39"/>
    <w:qFormat/>
    <w:rsid w:val="00A00F28"/>
    <w:pPr>
      <w:spacing w:before="120" w:after="120"/>
    </w:pPr>
    <w:rPr>
      <w:rFonts w:eastAsia="Times New Roman"/>
      <w:b/>
      <w:u w:val="single"/>
      <w:lang w:bidi="en-US"/>
    </w:rPr>
  </w:style>
  <w:style w:type="paragraph" w:styleId="TOC9">
    <w:name w:val="toc 9"/>
    <w:basedOn w:val="Normal"/>
    <w:next w:val="Normal"/>
    <w:autoRedefine/>
    <w:rsid w:val="00A00F28"/>
    <w:pPr>
      <w:ind w:left="1600"/>
    </w:pPr>
    <w:rPr>
      <w:rFonts w:eastAsia="Times New Roman"/>
      <w:sz w:val="20"/>
      <w:lang w:bidi="en-US"/>
    </w:rPr>
  </w:style>
  <w:style w:type="paragraph" w:customStyle="1" w:styleId="TxBrp1">
    <w:name w:val="TxBr_p1"/>
    <w:basedOn w:val="Normal"/>
    <w:qFormat/>
    <w:rsid w:val="00A00F28"/>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00F28"/>
    <w:pPr>
      <w:spacing w:before="100" w:beforeAutospacing="1" w:after="100" w:afterAutospacing="1"/>
    </w:pPr>
    <w:rPr>
      <w:rFonts w:eastAsia="Times New Roman"/>
      <w:szCs w:val="24"/>
      <w:lang w:bidi="en-US"/>
    </w:rPr>
  </w:style>
  <w:style w:type="paragraph" w:customStyle="1" w:styleId="fullstory">
    <w:name w:val="fullstory"/>
    <w:basedOn w:val="Normal"/>
    <w:qFormat/>
    <w:rsid w:val="00A00F28"/>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A00F28"/>
  </w:style>
  <w:style w:type="paragraph" w:customStyle="1" w:styleId="hat">
    <w:name w:val="hat"/>
    <w:basedOn w:val="Normal"/>
    <w:next w:val="Normal"/>
    <w:link w:val="hatChar"/>
    <w:qFormat/>
    <w:rsid w:val="00A00F28"/>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A00F28"/>
  </w:style>
  <w:style w:type="paragraph" w:customStyle="1" w:styleId="HotRouteChar">
    <w:name w:val="Hot Route! Char"/>
    <w:basedOn w:val="Normal"/>
    <w:qFormat/>
    <w:rsid w:val="00A00F28"/>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A00F28"/>
    <w:rPr>
      <w:rFonts w:cs="Times New Roman"/>
      <w:b/>
      <w:bCs/>
    </w:rPr>
  </w:style>
  <w:style w:type="paragraph" w:customStyle="1" w:styleId="Default">
    <w:name w:val="Default"/>
    <w:qFormat/>
    <w:rsid w:val="00A00F2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00F28"/>
    <w:rPr>
      <w:rFonts w:ascii="Cambria" w:hAnsi="Cambria" w:cs="Times New Roman"/>
      <w:b/>
      <w:bCs/>
      <w:sz w:val="26"/>
      <w:szCs w:val="26"/>
    </w:rPr>
  </w:style>
  <w:style w:type="character" w:customStyle="1" w:styleId="UnderliningChar">
    <w:name w:val="Underlining Char"/>
    <w:basedOn w:val="DefaultParagraphFont"/>
    <w:link w:val="Underlining"/>
    <w:rsid w:val="00A00F28"/>
    <w:rPr>
      <w:rFonts w:ascii="Arial Narrow" w:hAnsi="Arial Narrow" w:cs="Times New Roman"/>
      <w:sz w:val="24"/>
      <w:szCs w:val="24"/>
      <w:u w:val="single"/>
    </w:rPr>
  </w:style>
  <w:style w:type="character" w:customStyle="1" w:styleId="CardCharChar1">
    <w:name w:val="Card Char Char1"/>
    <w:basedOn w:val="DefaultParagraphFont"/>
    <w:rsid w:val="00A00F28"/>
    <w:rPr>
      <w:rFonts w:cs="Times New Roman"/>
      <w:b/>
      <w:bCs/>
      <w:sz w:val="28"/>
      <w:szCs w:val="28"/>
    </w:rPr>
  </w:style>
  <w:style w:type="character" w:customStyle="1" w:styleId="CitesChar">
    <w:name w:val="Cites Char"/>
    <w:qFormat/>
    <w:locked/>
    <w:rsid w:val="00A00F28"/>
    <w:rPr>
      <w:rFonts w:ascii="Times New Roman" w:eastAsia="Calibri" w:hAnsi="Times New Roman" w:cs="Times New Roman"/>
      <w:sz w:val="24"/>
      <w:szCs w:val="24"/>
    </w:rPr>
  </w:style>
  <w:style w:type="character" w:customStyle="1" w:styleId="apple-converted-space">
    <w:name w:val="apple-converted-space"/>
    <w:basedOn w:val="DefaultParagraphFont"/>
    <w:qFormat/>
    <w:rsid w:val="00A00F28"/>
  </w:style>
  <w:style w:type="character" w:customStyle="1" w:styleId="hit">
    <w:name w:val="hit"/>
    <w:basedOn w:val="DefaultParagraphFont"/>
    <w:qFormat/>
    <w:rsid w:val="00A00F28"/>
    <w:rPr>
      <w:rFonts w:cs="Times New Roman"/>
    </w:rPr>
  </w:style>
  <w:style w:type="paragraph" w:customStyle="1" w:styleId="SmallFont">
    <w:name w:val="Small Font"/>
    <w:basedOn w:val="Normal"/>
    <w:link w:val="SmallFontChar"/>
    <w:qFormat/>
    <w:rsid w:val="00A00F28"/>
    <w:pPr>
      <w:spacing w:after="200"/>
      <w:jc w:val="both"/>
    </w:pPr>
    <w:rPr>
      <w:rFonts w:eastAsia="Calibri"/>
      <w:szCs w:val="18"/>
    </w:rPr>
  </w:style>
  <w:style w:type="character" w:customStyle="1" w:styleId="SmallFontChar">
    <w:name w:val="Small Font Char"/>
    <w:basedOn w:val="DefaultParagraphFont"/>
    <w:link w:val="SmallFont"/>
    <w:locked/>
    <w:rsid w:val="00A00F28"/>
    <w:rPr>
      <w:rFonts w:ascii="Times New Roman" w:eastAsia="Calibri" w:hAnsi="Times New Roman" w:cs="Times New Roman"/>
      <w:szCs w:val="18"/>
    </w:rPr>
  </w:style>
  <w:style w:type="character" w:customStyle="1" w:styleId="CircleChar1">
    <w:name w:val="Circle Char1"/>
    <w:basedOn w:val="DefaultParagraphFont"/>
    <w:rsid w:val="00A00F28"/>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A00F28"/>
    <w:pPr>
      <w:spacing w:after="120"/>
    </w:pPr>
  </w:style>
  <w:style w:type="character" w:customStyle="1" w:styleId="BodyTextChar">
    <w:name w:val="Body Text Char"/>
    <w:basedOn w:val="DefaultParagraphFont"/>
    <w:link w:val="BodyText"/>
    <w:uiPriority w:val="99"/>
    <w:qFormat/>
    <w:rsid w:val="00A00F28"/>
    <w:rPr>
      <w:rFonts w:ascii="Times New Roman" w:hAnsi="Times New Roman" w:cs="Times New Roman"/>
    </w:rPr>
  </w:style>
  <w:style w:type="character" w:customStyle="1" w:styleId="verdana">
    <w:name w:val="verdana"/>
    <w:basedOn w:val="DefaultParagraphFont"/>
    <w:qFormat/>
    <w:rsid w:val="00A00F28"/>
  </w:style>
  <w:style w:type="character" w:customStyle="1" w:styleId="CardsChar1">
    <w:name w:val="Cards Char1"/>
    <w:link w:val="Cards"/>
    <w:rsid w:val="00A00F28"/>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A00F28"/>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A00F28"/>
    <w:rPr>
      <w:rFonts w:ascii="Times New Roman" w:eastAsia="Times New Roman" w:hAnsi="Times New Roman" w:cs="Times New Roman"/>
      <w:b/>
      <w:sz w:val="20"/>
      <w:szCs w:val="20"/>
    </w:rPr>
  </w:style>
  <w:style w:type="paragraph" w:customStyle="1" w:styleId="loose">
    <w:name w:val="loose"/>
    <w:basedOn w:val="Normal"/>
    <w:qFormat/>
    <w:rsid w:val="00A00F28"/>
    <w:pPr>
      <w:spacing w:before="210"/>
    </w:pPr>
    <w:rPr>
      <w:rFonts w:eastAsia="Times New Roman"/>
      <w:szCs w:val="24"/>
      <w:lang w:eastAsia="zh-CN" w:bidi="he-IL"/>
    </w:rPr>
  </w:style>
  <w:style w:type="character" w:customStyle="1" w:styleId="hit1">
    <w:name w:val="hit1"/>
    <w:basedOn w:val="DefaultParagraphFont"/>
    <w:rsid w:val="00A00F28"/>
    <w:rPr>
      <w:b/>
      <w:bCs/>
      <w:color w:val="CC0033"/>
    </w:rPr>
  </w:style>
  <w:style w:type="character" w:customStyle="1" w:styleId="upper">
    <w:name w:val="upper"/>
    <w:basedOn w:val="DefaultParagraphFont"/>
    <w:rsid w:val="00A00F28"/>
  </w:style>
  <w:style w:type="character" w:customStyle="1" w:styleId="Author">
    <w:name w:val="Author"/>
    <w:aliases w:val="Style Date"/>
    <w:basedOn w:val="DefaultParagraphFont"/>
    <w:qFormat/>
    <w:rsid w:val="00A00F28"/>
    <w:rPr>
      <w:b/>
      <w:sz w:val="24"/>
    </w:rPr>
  </w:style>
  <w:style w:type="character" w:customStyle="1" w:styleId="SmallFont7pt">
    <w:name w:val="Small Font (7 pt)"/>
    <w:basedOn w:val="DefaultParagraphFont"/>
    <w:qFormat/>
    <w:rsid w:val="00A00F28"/>
    <w:rPr>
      <w:sz w:val="14"/>
    </w:rPr>
  </w:style>
  <w:style w:type="paragraph" w:customStyle="1" w:styleId="UnderlinedText">
    <w:name w:val="Underlined Text"/>
    <w:basedOn w:val="Normal"/>
    <w:qFormat/>
    <w:rsid w:val="00A00F28"/>
    <w:rPr>
      <w:rFonts w:eastAsia="Times New Roman"/>
      <w:b/>
      <w:szCs w:val="20"/>
    </w:rPr>
  </w:style>
  <w:style w:type="character" w:customStyle="1" w:styleId="SmallText-New">
    <w:name w:val="Small Text - New"/>
    <w:basedOn w:val="DefaultParagraphFont"/>
    <w:rsid w:val="00A00F28"/>
    <w:rPr>
      <w:rFonts w:ascii="Arial Narrow" w:hAnsi="Arial Narrow"/>
      <w:sz w:val="14"/>
    </w:rPr>
  </w:style>
  <w:style w:type="paragraph" w:customStyle="1" w:styleId="Smalltext">
    <w:name w:val="Small text"/>
    <w:aliases w:val="Quote1,Quote11"/>
    <w:basedOn w:val="Normal"/>
    <w:link w:val="SmalltextChar"/>
    <w:qFormat/>
    <w:rsid w:val="00A00F28"/>
    <w:rPr>
      <w:rFonts w:ascii="Arial Narrow" w:eastAsia="Times New Roman" w:hAnsi="Arial Narrow"/>
      <w:szCs w:val="24"/>
    </w:rPr>
  </w:style>
  <w:style w:type="character" w:customStyle="1" w:styleId="Underlined-New">
    <w:name w:val="Underlined - New"/>
    <w:basedOn w:val="DefaultParagraphFont"/>
    <w:rsid w:val="00A00F28"/>
    <w:rPr>
      <w:rFonts w:ascii="Arial Narrow" w:hAnsi="Arial Narrow"/>
      <w:sz w:val="16"/>
      <w:u w:val="single"/>
    </w:rPr>
  </w:style>
  <w:style w:type="paragraph" w:styleId="TOC2">
    <w:name w:val="toc 2"/>
    <w:basedOn w:val="Normal"/>
    <w:next w:val="Normal"/>
    <w:autoRedefine/>
    <w:uiPriority w:val="39"/>
    <w:qFormat/>
    <w:rsid w:val="00A00F28"/>
    <w:pPr>
      <w:ind w:left="200"/>
    </w:pPr>
    <w:rPr>
      <w:rFonts w:eastAsia="Times New Roman"/>
      <w:sz w:val="20"/>
      <w:lang w:bidi="en-US"/>
    </w:rPr>
  </w:style>
  <w:style w:type="paragraph" w:styleId="Caption">
    <w:name w:val="caption"/>
    <w:aliases w:val="caption"/>
    <w:basedOn w:val="Normal"/>
    <w:next w:val="Normal"/>
    <w:qFormat/>
    <w:rsid w:val="00A00F28"/>
    <w:rPr>
      <w:rFonts w:eastAsia="Times New Roman"/>
      <w:b/>
      <w:bCs/>
      <w:sz w:val="18"/>
      <w:szCs w:val="18"/>
      <w:lang w:bidi="en-US"/>
    </w:rPr>
  </w:style>
  <w:style w:type="paragraph" w:styleId="TOCHeading">
    <w:name w:val="TOC Heading"/>
    <w:basedOn w:val="Heading1"/>
    <w:next w:val="Normal"/>
    <w:uiPriority w:val="39"/>
    <w:qFormat/>
    <w:rsid w:val="00A00F2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A00F28"/>
    <w:rPr>
      <w:rFonts w:ascii="Arial Narrow" w:hAnsi="Arial Narrow"/>
      <w:dstrike w:val="0"/>
      <w:sz w:val="20"/>
      <w:bdr w:val="single" w:sz="2" w:space="0" w:color="auto"/>
      <w:vertAlign w:val="baseline"/>
    </w:rPr>
  </w:style>
  <w:style w:type="character" w:customStyle="1" w:styleId="style65">
    <w:name w:val="style65"/>
    <w:basedOn w:val="DefaultParagraphFont"/>
    <w:rsid w:val="00A00F2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00F28"/>
    <w:rPr>
      <w:rFonts w:cs="Arial"/>
      <w:bCs/>
      <w:szCs w:val="26"/>
      <w:u w:val="single"/>
      <w:lang w:val="en-US" w:eastAsia="en-US" w:bidi="ar-SA"/>
    </w:rPr>
  </w:style>
  <w:style w:type="character" w:customStyle="1" w:styleId="qlabel">
    <w:name w:val="q_label"/>
    <w:basedOn w:val="DefaultParagraphFont"/>
    <w:rsid w:val="00A00F28"/>
  </w:style>
  <w:style w:type="character" w:customStyle="1" w:styleId="alabel">
    <w:name w:val="a_label"/>
    <w:basedOn w:val="DefaultParagraphFont"/>
    <w:rsid w:val="00A00F28"/>
  </w:style>
  <w:style w:type="character" w:customStyle="1" w:styleId="Style1Char1">
    <w:name w:val="Style1 Char1"/>
    <w:basedOn w:val="DefaultParagraphFont"/>
    <w:qFormat/>
    <w:rsid w:val="00A00F28"/>
    <w:rPr>
      <w:rFonts w:eastAsia="SimSun"/>
      <w:sz w:val="20"/>
      <w:szCs w:val="24"/>
      <w:u w:val="single"/>
      <w:lang w:val="en-US" w:eastAsia="zh-CN" w:bidi="ar-SA"/>
    </w:rPr>
  </w:style>
  <w:style w:type="character" w:customStyle="1" w:styleId="UnderlineCharChar">
    <w:name w:val="Underline Char Char"/>
    <w:basedOn w:val="DefaultParagraphFont"/>
    <w:rsid w:val="00A00F2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00F28"/>
    <w:rPr>
      <w:rFonts w:eastAsia="MS Mincho"/>
      <w:b/>
      <w:u w:val="single"/>
      <w:lang w:val="en-US" w:eastAsia="en-US" w:bidi="ar-SA"/>
    </w:rPr>
  </w:style>
  <w:style w:type="character" w:customStyle="1" w:styleId="CardTextChar0">
    <w:name w:val="Card Text Char"/>
    <w:basedOn w:val="DefaultParagraphFont"/>
    <w:rsid w:val="00A00F28"/>
    <w:rPr>
      <w:rFonts w:ascii="Times New Roman" w:eastAsia="Times New Roman" w:hAnsi="Times New Roman" w:cs="Times New Roman"/>
      <w:szCs w:val="24"/>
    </w:rPr>
  </w:style>
  <w:style w:type="character" w:customStyle="1" w:styleId="reduce2">
    <w:name w:val="reduce2"/>
    <w:basedOn w:val="DefaultParagraphFont"/>
    <w:rsid w:val="00A00F28"/>
    <w:rPr>
      <w:rFonts w:ascii="Arial" w:hAnsi="Arial" w:cs="Arial"/>
      <w:color w:val="000000"/>
      <w:sz w:val="10"/>
      <w:szCs w:val="22"/>
    </w:rPr>
  </w:style>
  <w:style w:type="paragraph" w:customStyle="1" w:styleId="BoldUnderline">
    <w:name w:val="BoldUnderline"/>
    <w:link w:val="BoldUnderlineChar"/>
    <w:uiPriority w:val="99"/>
    <w:qFormat/>
    <w:rsid w:val="00A00F28"/>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00F28"/>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00F28"/>
    <w:rPr>
      <w:rFonts w:cs="Arial"/>
      <w:bCs/>
      <w:szCs w:val="26"/>
      <w:u w:val="single"/>
      <w:lang w:val="en-US" w:eastAsia="en-US" w:bidi="ar-SA"/>
    </w:rPr>
  </w:style>
  <w:style w:type="paragraph" w:customStyle="1" w:styleId="evidencetextChar">
    <w:name w:val="evidence text Char"/>
    <w:basedOn w:val="Normal"/>
    <w:qFormat/>
    <w:rsid w:val="00A00F28"/>
    <w:pPr>
      <w:ind w:left="1728" w:right="1008"/>
    </w:pPr>
    <w:rPr>
      <w:rFonts w:eastAsia="Times New Roman"/>
      <w:color w:val="000000"/>
      <w:sz w:val="18"/>
      <w:szCs w:val="24"/>
    </w:rPr>
  </w:style>
  <w:style w:type="character" w:customStyle="1" w:styleId="underline2">
    <w:name w:val="underline2"/>
    <w:basedOn w:val="DefaultParagraphFont"/>
    <w:rsid w:val="00A00F28"/>
    <w:rPr>
      <w:u w:val="single"/>
    </w:rPr>
  </w:style>
  <w:style w:type="character" w:customStyle="1" w:styleId="Style11ptUnderlineBorderSinglesolidlineAuto05pt">
    <w:name w:val="Style 11 pt Underline Border: : (Single solid line Auto  0.5 pt..."/>
    <w:qFormat/>
    <w:rsid w:val="00A00F2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00F28"/>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00F28"/>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A00F28"/>
    <w:rPr>
      <w:szCs w:val="24"/>
      <w:u w:val="single"/>
    </w:rPr>
  </w:style>
  <w:style w:type="paragraph" w:customStyle="1" w:styleId="UnderlineChar4">
    <w:name w:val="Underline Char4"/>
    <w:basedOn w:val="Normal"/>
    <w:link w:val="UnderlineChar4Char"/>
    <w:qFormat/>
    <w:rsid w:val="00A00F28"/>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A00F28"/>
    <w:rPr>
      <w:b/>
      <w:szCs w:val="24"/>
      <w:u w:val="single"/>
    </w:rPr>
  </w:style>
  <w:style w:type="paragraph" w:customStyle="1" w:styleId="BoldandUnderlineChar3">
    <w:name w:val="Bold and Underline Char3"/>
    <w:basedOn w:val="Normal"/>
    <w:link w:val="BoldandUnderlineChar3Char2"/>
    <w:qFormat/>
    <w:rsid w:val="00A00F28"/>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A00F28"/>
    <w:rPr>
      <w:rFonts w:eastAsia="Times New Roman"/>
      <w:szCs w:val="24"/>
      <w:u w:val="single"/>
    </w:rPr>
  </w:style>
  <w:style w:type="character" w:customStyle="1" w:styleId="StyleUnderlineChar11ptChar">
    <w:name w:val="Style Underline Char + 11 pt Char"/>
    <w:basedOn w:val="DefaultParagraphFont"/>
    <w:link w:val="StyleUnderlineChar11pt"/>
    <w:rsid w:val="00A00F28"/>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A00F28"/>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A00F28"/>
    <w:rPr>
      <w:rFonts w:ascii="Times New Roman" w:eastAsia="Times New Roman" w:hAnsi="Times New Roman" w:cs="Times New Roman"/>
      <w:b/>
      <w:bCs/>
      <w:szCs w:val="24"/>
      <w:u w:val="single"/>
    </w:rPr>
  </w:style>
  <w:style w:type="character" w:customStyle="1" w:styleId="inside-head">
    <w:name w:val="inside-head"/>
    <w:basedOn w:val="DefaultParagraphFont"/>
    <w:rsid w:val="00A00F28"/>
  </w:style>
  <w:style w:type="paragraph" w:customStyle="1" w:styleId="Style3">
    <w:name w:val="Style3"/>
    <w:basedOn w:val="Normal"/>
    <w:link w:val="Style3Char"/>
    <w:qFormat/>
    <w:rsid w:val="00A00F28"/>
    <w:rPr>
      <w:rFonts w:ascii="Arial Narrow" w:eastAsia="Times New Roman" w:hAnsi="Arial Narrow"/>
      <w:b/>
      <w:szCs w:val="24"/>
    </w:rPr>
  </w:style>
  <w:style w:type="character" w:customStyle="1" w:styleId="Style3Char">
    <w:name w:val="Style3 Char"/>
    <w:basedOn w:val="DefaultParagraphFont"/>
    <w:link w:val="Style3"/>
    <w:rsid w:val="00A00F28"/>
    <w:rPr>
      <w:rFonts w:ascii="Arial Narrow" w:eastAsia="Times New Roman" w:hAnsi="Arial Narrow" w:cs="Times New Roman"/>
      <w:b/>
      <w:szCs w:val="24"/>
    </w:rPr>
  </w:style>
  <w:style w:type="character" w:customStyle="1" w:styleId="7TimesNewRoman">
    <w:name w:val="7 Times New Roman"/>
    <w:rsid w:val="00A00F2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00F28"/>
  </w:style>
  <w:style w:type="character" w:customStyle="1" w:styleId="officialsbureau">
    <w:name w:val="official_s_bureau"/>
    <w:basedOn w:val="DefaultParagraphFont"/>
    <w:rsid w:val="00A00F28"/>
  </w:style>
  <w:style w:type="paragraph" w:customStyle="1" w:styleId="Stylecard11ptUnderline">
    <w:name w:val="Style card + 11 pt Underline"/>
    <w:basedOn w:val="Normal"/>
    <w:link w:val="Stylecard11ptUnderlineChar"/>
    <w:qFormat/>
    <w:rsid w:val="00A00F28"/>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A00F28"/>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A00F28"/>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A00F28"/>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A00F2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00F28"/>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A00F28"/>
    <w:rPr>
      <w:rFonts w:ascii="Georgia" w:eastAsia="SimSun" w:hAnsi="Georgia" w:cs="Times New Roman"/>
      <w:szCs w:val="24"/>
      <w:u w:val="single"/>
      <w:lang w:eastAsia="zh-CN"/>
    </w:rPr>
  </w:style>
  <w:style w:type="paragraph" w:styleId="HTMLPreformatted">
    <w:name w:val="HTML Preformatted"/>
    <w:basedOn w:val="Normal"/>
    <w:link w:val="HTMLPreformattedChar"/>
    <w:rsid w:val="00A0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00F28"/>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00F28"/>
    <w:rPr>
      <w:szCs w:val="24"/>
      <w:u w:val="single"/>
    </w:rPr>
  </w:style>
  <w:style w:type="character" w:customStyle="1" w:styleId="StyleUnderlining11ptChar">
    <w:name w:val="Style Underlining + 11 pt Char"/>
    <w:basedOn w:val="DefaultParagraphFont"/>
    <w:link w:val="StyleUnderlining11pt"/>
    <w:rsid w:val="00A00F28"/>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A00F28"/>
    <w:pPr>
      <w:spacing w:after="200"/>
      <w:contextualSpacing/>
    </w:pPr>
    <w:rPr>
      <w:rFonts w:eastAsia="Calibri"/>
    </w:rPr>
  </w:style>
  <w:style w:type="character" w:customStyle="1" w:styleId="StyleCardText9ptChar">
    <w:name w:val="Style Card Text + 9 pt Char"/>
    <w:basedOn w:val="DefaultParagraphFont"/>
    <w:link w:val="StyleCardText9pt"/>
    <w:rsid w:val="00A00F28"/>
    <w:rPr>
      <w:rFonts w:ascii="Times New Roman" w:eastAsia="Calibri" w:hAnsi="Times New Roman" w:cs="Times New Roman"/>
    </w:rPr>
  </w:style>
  <w:style w:type="paragraph" w:styleId="Quote">
    <w:name w:val="Quote"/>
    <w:basedOn w:val="Normal"/>
    <w:next w:val="Normal"/>
    <w:link w:val="QuoteChar"/>
    <w:uiPriority w:val="29"/>
    <w:qFormat/>
    <w:rsid w:val="00A00F28"/>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A00F28"/>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A00F28"/>
    <w:rPr>
      <w:rFonts w:ascii="Arial Narrow" w:hAnsi="Arial Narrow"/>
      <w:sz w:val="24"/>
      <w:szCs w:val="24"/>
      <w:u w:val="single"/>
    </w:rPr>
  </w:style>
  <w:style w:type="character" w:customStyle="1" w:styleId="ital-inline">
    <w:name w:val="ital-inline"/>
    <w:basedOn w:val="DefaultParagraphFont"/>
    <w:qFormat/>
    <w:rsid w:val="00A00F28"/>
  </w:style>
  <w:style w:type="character" w:customStyle="1" w:styleId="underlineChar">
    <w:name w:val="underline Char"/>
    <w:basedOn w:val="DefaultParagraphFont"/>
    <w:rsid w:val="00A00F2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00F2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00F28"/>
    <w:rPr>
      <w:sz w:val="20"/>
      <w:u w:val="single"/>
    </w:rPr>
  </w:style>
  <w:style w:type="paragraph" w:styleId="BodyTextIndent2">
    <w:name w:val="Body Text Indent 2"/>
    <w:basedOn w:val="Normal"/>
    <w:link w:val="BodyTextIndent2Char"/>
    <w:unhideWhenUsed/>
    <w:rsid w:val="00A00F28"/>
    <w:pPr>
      <w:spacing w:after="120" w:line="480" w:lineRule="auto"/>
      <w:ind w:left="360"/>
    </w:pPr>
  </w:style>
  <w:style w:type="character" w:customStyle="1" w:styleId="BodyTextIndent2Char">
    <w:name w:val="Body Text Indent 2 Char"/>
    <w:basedOn w:val="DefaultParagraphFont"/>
    <w:link w:val="BodyTextIndent2"/>
    <w:rsid w:val="00A00F28"/>
    <w:rPr>
      <w:rFonts w:ascii="Times New Roman" w:hAnsi="Times New Roman" w:cs="Times New Roman"/>
    </w:rPr>
  </w:style>
  <w:style w:type="paragraph" w:styleId="BodyTextIndent3">
    <w:name w:val="Body Text Indent 3"/>
    <w:basedOn w:val="Normal"/>
    <w:link w:val="BodyTextIndent3Char"/>
    <w:uiPriority w:val="99"/>
    <w:unhideWhenUsed/>
    <w:rsid w:val="00A00F28"/>
    <w:pPr>
      <w:spacing w:after="120"/>
      <w:ind w:left="360"/>
    </w:pPr>
    <w:rPr>
      <w:szCs w:val="16"/>
    </w:rPr>
  </w:style>
  <w:style w:type="character" w:customStyle="1" w:styleId="BodyTextIndent3Char">
    <w:name w:val="Body Text Indent 3 Char"/>
    <w:basedOn w:val="DefaultParagraphFont"/>
    <w:link w:val="BodyTextIndent3"/>
    <w:uiPriority w:val="99"/>
    <w:rsid w:val="00A00F28"/>
    <w:rPr>
      <w:rFonts w:ascii="Times New Roman" w:hAnsi="Times New Roman" w:cs="Times New Roman"/>
      <w:szCs w:val="16"/>
    </w:rPr>
  </w:style>
  <w:style w:type="paragraph" w:styleId="BodyText2">
    <w:name w:val="Body Text 2"/>
    <w:basedOn w:val="Normal"/>
    <w:link w:val="BodyText2Char"/>
    <w:unhideWhenUsed/>
    <w:rsid w:val="00A00F28"/>
    <w:pPr>
      <w:spacing w:after="120" w:line="480" w:lineRule="auto"/>
    </w:pPr>
  </w:style>
  <w:style w:type="character" w:customStyle="1" w:styleId="BodyText2Char">
    <w:name w:val="Body Text 2 Char"/>
    <w:basedOn w:val="DefaultParagraphFont"/>
    <w:link w:val="BodyText2"/>
    <w:rsid w:val="00A00F28"/>
    <w:rPr>
      <w:rFonts w:ascii="Times New Roman" w:hAnsi="Times New Roman" w:cs="Times New Roman"/>
    </w:rPr>
  </w:style>
  <w:style w:type="paragraph" w:styleId="BodyTextIndent">
    <w:name w:val="Body Text Indent"/>
    <w:basedOn w:val="Normal"/>
    <w:link w:val="BodyTextIndentChar"/>
    <w:uiPriority w:val="99"/>
    <w:unhideWhenUsed/>
    <w:rsid w:val="00A00F28"/>
    <w:pPr>
      <w:spacing w:after="120"/>
      <w:ind w:left="360"/>
    </w:pPr>
  </w:style>
  <w:style w:type="character" w:customStyle="1" w:styleId="BodyTextIndentChar">
    <w:name w:val="Body Text Indent Char"/>
    <w:basedOn w:val="DefaultParagraphFont"/>
    <w:link w:val="BodyTextIndent"/>
    <w:uiPriority w:val="99"/>
    <w:rsid w:val="00A00F28"/>
    <w:rPr>
      <w:rFonts w:ascii="Times New Roman" w:hAnsi="Times New Roman" w:cs="Times New Roman"/>
    </w:rPr>
  </w:style>
  <w:style w:type="paragraph" w:styleId="BodyText3">
    <w:name w:val="Body Text 3"/>
    <w:basedOn w:val="Normal"/>
    <w:link w:val="BodyText3Char"/>
    <w:unhideWhenUsed/>
    <w:rsid w:val="00A00F28"/>
    <w:pPr>
      <w:spacing w:after="120"/>
    </w:pPr>
    <w:rPr>
      <w:szCs w:val="16"/>
    </w:rPr>
  </w:style>
  <w:style w:type="character" w:customStyle="1" w:styleId="BodyText3Char">
    <w:name w:val="Body Text 3 Char"/>
    <w:basedOn w:val="DefaultParagraphFont"/>
    <w:link w:val="BodyText3"/>
    <w:rsid w:val="00A00F28"/>
    <w:rPr>
      <w:rFonts w:ascii="Times New Roman" w:hAnsi="Times New Roman" w:cs="Times New Roman"/>
      <w:szCs w:val="16"/>
    </w:rPr>
  </w:style>
  <w:style w:type="character" w:customStyle="1" w:styleId="StyleBold">
    <w:name w:val="Style Bold"/>
    <w:basedOn w:val="DefaultParagraphFont"/>
    <w:uiPriority w:val="9"/>
    <w:semiHidden/>
    <w:qFormat/>
    <w:rsid w:val="00A00F28"/>
    <w:rPr>
      <w:b/>
      <w:bCs/>
    </w:rPr>
  </w:style>
  <w:style w:type="character" w:customStyle="1" w:styleId="body-text">
    <w:name w:val="body-text"/>
    <w:basedOn w:val="DefaultParagraphFont"/>
    <w:rsid w:val="00A00F28"/>
  </w:style>
  <w:style w:type="paragraph" w:customStyle="1" w:styleId="StyleStyle411ptBoldBorderSinglesolidlineAuto0">
    <w:name w:val="Style Style4 + 11 pt Bold Border: : (Single solid line Auto  0...."/>
    <w:basedOn w:val="Normal"/>
    <w:link w:val="StyleStyle411ptBoldBorderSinglesolidlineAuto0Char"/>
    <w:qFormat/>
    <w:rsid w:val="00A00F28"/>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00F28"/>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A00F28"/>
    <w:rPr>
      <w:rFonts w:ascii="Tahoma" w:hAnsi="Tahoma" w:cs="Tahoma"/>
      <w:sz w:val="16"/>
      <w:szCs w:val="16"/>
    </w:rPr>
  </w:style>
  <w:style w:type="character" w:customStyle="1" w:styleId="globalcontentbody">
    <w:name w:val="globalcontentbody"/>
    <w:basedOn w:val="DefaultParagraphFont"/>
    <w:rsid w:val="00A00F28"/>
  </w:style>
  <w:style w:type="paragraph" w:customStyle="1" w:styleId="StyleStyle112pt">
    <w:name w:val="Style Style1 + 12 pt"/>
    <w:basedOn w:val="Normal"/>
    <w:link w:val="StyleStyle112ptChar"/>
    <w:qFormat/>
    <w:rsid w:val="00A00F28"/>
    <w:rPr>
      <w:rFonts w:eastAsia="SimSun"/>
      <w:szCs w:val="24"/>
      <w:u w:val="single"/>
      <w:lang w:eastAsia="zh-CN"/>
    </w:rPr>
  </w:style>
  <w:style w:type="character" w:customStyle="1" w:styleId="StyleStyle112ptChar">
    <w:name w:val="Style Style1 + 12 pt Char"/>
    <w:basedOn w:val="DefaultParagraphFont"/>
    <w:link w:val="StyleStyle112pt"/>
    <w:rsid w:val="00A00F28"/>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A00F28"/>
    <w:rPr>
      <w:rFonts w:eastAsia="Times New Roman"/>
      <w:szCs w:val="24"/>
    </w:rPr>
  </w:style>
  <w:style w:type="character" w:customStyle="1" w:styleId="MinimizedTextChar">
    <w:name w:val="Minimized Text Char"/>
    <w:basedOn w:val="DefaultParagraphFont"/>
    <w:link w:val="MinimizedText"/>
    <w:rsid w:val="00A00F28"/>
    <w:rPr>
      <w:rFonts w:ascii="Times New Roman" w:eastAsia="Times New Roman" w:hAnsi="Times New Roman" w:cs="Times New Roman"/>
      <w:szCs w:val="24"/>
    </w:rPr>
  </w:style>
  <w:style w:type="character" w:customStyle="1" w:styleId="term1">
    <w:name w:val="term1"/>
    <w:basedOn w:val="DefaultParagraphFont"/>
    <w:rsid w:val="00A00F28"/>
    <w:rPr>
      <w:b/>
      <w:bCs/>
    </w:rPr>
  </w:style>
  <w:style w:type="character" w:customStyle="1" w:styleId="Styleterm111ptUnderline">
    <w:name w:val="Style term1 + 11 pt Underline"/>
    <w:basedOn w:val="term1"/>
    <w:rsid w:val="00A00F28"/>
    <w:rPr>
      <w:b/>
      <w:bCs/>
      <w:sz w:val="20"/>
      <w:u w:val="single"/>
    </w:rPr>
  </w:style>
  <w:style w:type="paragraph" w:customStyle="1" w:styleId="StyleMinimizedTextArialNarrow10pt">
    <w:name w:val="Style Minimized Text + Arial Narrow 10 pt"/>
    <w:basedOn w:val="MinimizedText"/>
    <w:link w:val="StyleMinimizedTextArialNarrow10ptChar"/>
    <w:qFormat/>
    <w:rsid w:val="00A00F28"/>
    <w:rPr>
      <w:sz w:val="20"/>
    </w:rPr>
  </w:style>
  <w:style w:type="character" w:customStyle="1" w:styleId="StyleMinimizedTextArialNarrow10ptChar">
    <w:name w:val="Style Minimized Text + Arial Narrow 10 pt Char"/>
    <w:basedOn w:val="MinimizedTextChar"/>
    <w:link w:val="StyleMinimizedTextArialNarrow10pt"/>
    <w:rsid w:val="00A00F28"/>
    <w:rPr>
      <w:rFonts w:ascii="Times New Roman" w:eastAsia="Times New Roman" w:hAnsi="Times New Roman" w:cs="Times New Roman"/>
      <w:sz w:val="20"/>
      <w:szCs w:val="24"/>
    </w:rPr>
  </w:style>
  <w:style w:type="character" w:customStyle="1" w:styleId="Styleunderline11ptBold">
    <w:name w:val="Style underline + 11 pt Bold"/>
    <w:basedOn w:val="underline"/>
    <w:rsid w:val="00A00F2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00F28"/>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00F28"/>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A00F28"/>
    <w:rPr>
      <w:rFonts w:ascii="Times New Roman" w:hAnsi="Times New Roman"/>
      <w:sz w:val="20"/>
    </w:rPr>
  </w:style>
  <w:style w:type="paragraph" w:customStyle="1" w:styleId="StyleStyle49pt3">
    <w:name w:val="Style Style4 + 9 pt3"/>
    <w:basedOn w:val="Style4"/>
    <w:link w:val="StyleStyle49pt3Char"/>
    <w:qFormat/>
    <w:rsid w:val="00A00F28"/>
  </w:style>
  <w:style w:type="character" w:customStyle="1" w:styleId="StyleStyle49pt3Char">
    <w:name w:val="Style Style4 + 9 pt3 Char"/>
    <w:basedOn w:val="Style4Char"/>
    <w:link w:val="StyleStyle49pt3"/>
    <w:rsid w:val="00A00F28"/>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A00F28"/>
    <w:rPr>
      <w:b/>
      <w:bCs/>
    </w:rPr>
  </w:style>
  <w:style w:type="character" w:customStyle="1" w:styleId="StyleStyle4BoldChar">
    <w:name w:val="Style Style4 + Bold Char"/>
    <w:basedOn w:val="Style4Char"/>
    <w:link w:val="StyleStyle4Bold"/>
    <w:rsid w:val="00A00F28"/>
    <w:rPr>
      <w:rFonts w:ascii="Times New Roman" w:eastAsia="Times New Roman" w:hAnsi="Times New Roman" w:cs="Times New Roman"/>
      <w:b/>
      <w:bCs/>
      <w:szCs w:val="24"/>
      <w:u w:val="single"/>
    </w:rPr>
  </w:style>
  <w:style w:type="character" w:customStyle="1" w:styleId="CharChar11">
    <w:name w:val="Char Char11"/>
    <w:basedOn w:val="DefaultParagraphFont"/>
    <w:rsid w:val="00A00F28"/>
    <w:rPr>
      <w:rFonts w:cs="Arial"/>
      <w:bCs/>
      <w:szCs w:val="26"/>
      <w:u w:val="single"/>
      <w:lang w:val="en-US" w:eastAsia="en-US" w:bidi="ar-SA"/>
    </w:rPr>
  </w:style>
  <w:style w:type="character" w:customStyle="1" w:styleId="authorbio">
    <w:name w:val="authorbio"/>
    <w:basedOn w:val="DefaultParagraphFont"/>
    <w:rsid w:val="00A00F28"/>
  </w:style>
  <w:style w:type="character" w:customStyle="1" w:styleId="a">
    <w:name w:val="a"/>
    <w:basedOn w:val="DefaultParagraphFont"/>
    <w:rsid w:val="00A00F28"/>
  </w:style>
  <w:style w:type="character" w:customStyle="1" w:styleId="StyleStyleUnderline411pt">
    <w:name w:val="Style Style Underline4 + 11 pt"/>
    <w:basedOn w:val="DefaultParagraphFont"/>
    <w:rsid w:val="00A00F28"/>
    <w:rPr>
      <w:sz w:val="20"/>
      <w:u w:val="single"/>
    </w:rPr>
  </w:style>
  <w:style w:type="character" w:customStyle="1" w:styleId="StyleStyleUnderline411ptBold">
    <w:name w:val="Style Style Underline4 + 11 pt Bold"/>
    <w:basedOn w:val="DefaultParagraphFont"/>
    <w:rsid w:val="00A00F28"/>
    <w:rPr>
      <w:b/>
      <w:bCs/>
      <w:sz w:val="20"/>
      <w:u w:val="single"/>
    </w:rPr>
  </w:style>
  <w:style w:type="character" w:customStyle="1" w:styleId="StyleStyleUnderline311pt">
    <w:name w:val="Style Style Underline3 + 11 pt"/>
    <w:basedOn w:val="DefaultParagraphFont"/>
    <w:rsid w:val="00A00F28"/>
    <w:rPr>
      <w:sz w:val="20"/>
      <w:u w:val="single"/>
    </w:rPr>
  </w:style>
  <w:style w:type="character" w:customStyle="1" w:styleId="StyleStyleUnderline311ptBold">
    <w:name w:val="Style Style Underline3 + 11 pt Bold"/>
    <w:basedOn w:val="DefaultParagraphFont"/>
    <w:rsid w:val="00A00F28"/>
    <w:rPr>
      <w:b/>
      <w:bCs/>
      <w:sz w:val="20"/>
      <w:u w:val="single"/>
    </w:rPr>
  </w:style>
  <w:style w:type="character" w:customStyle="1" w:styleId="StyleUnderline3">
    <w:name w:val="Style Underline3"/>
    <w:basedOn w:val="DefaultParagraphFont"/>
    <w:rsid w:val="00A00F28"/>
    <w:rPr>
      <w:u w:val="single"/>
    </w:rPr>
  </w:style>
  <w:style w:type="paragraph" w:customStyle="1" w:styleId="StyleStyle111ptBorderSinglesolidlineAuto05ptL">
    <w:name w:val="Style Style1 + 11 pt Border: : (Single solid line Auto  0.5 pt L..."/>
    <w:link w:val="StyleStyle111ptBorderSinglesolidlineAuto05ptLChar"/>
    <w:qFormat/>
    <w:rsid w:val="00A00F2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00F2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00F28"/>
    <w:rPr>
      <w:u w:val="single"/>
    </w:rPr>
  </w:style>
  <w:style w:type="character" w:customStyle="1" w:styleId="NothingChar">
    <w:name w:val="Nothing Char"/>
    <w:basedOn w:val="DefaultParagraphFont"/>
    <w:link w:val="Nothing"/>
    <w:rsid w:val="00A00F28"/>
    <w:rPr>
      <w:rFonts w:ascii="Times New Roman" w:eastAsia="Times New Roman" w:hAnsi="Times New Roman" w:cs="Times New Roman"/>
      <w:sz w:val="20"/>
      <w:szCs w:val="24"/>
    </w:rPr>
  </w:style>
  <w:style w:type="character" w:customStyle="1" w:styleId="CardsFont12pt0">
    <w:name w:val="Cards + Font 12pt"/>
    <w:basedOn w:val="DefaultParagraphFont"/>
    <w:qFormat/>
    <w:rsid w:val="00A00F28"/>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A00F28"/>
    <w:rPr>
      <w:rFonts w:ascii="Times New Roman" w:eastAsia="MS Mincho" w:hAnsi="Times New Roman" w:cs="Times New Roman"/>
      <w:sz w:val="15"/>
      <w:szCs w:val="24"/>
      <w:lang w:eastAsia="ja-JP"/>
    </w:rPr>
  </w:style>
  <w:style w:type="paragraph" w:customStyle="1" w:styleId="Circled">
    <w:name w:val="Circled"/>
    <w:link w:val="CircledChar"/>
    <w:qFormat/>
    <w:rsid w:val="00A00F28"/>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00F28"/>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A00F2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00F28"/>
  </w:style>
  <w:style w:type="character" w:customStyle="1" w:styleId="part-of-speech">
    <w:name w:val="part-of-speech"/>
    <w:basedOn w:val="DefaultParagraphFont"/>
    <w:rsid w:val="00A00F28"/>
  </w:style>
  <w:style w:type="character" w:customStyle="1" w:styleId="sep">
    <w:name w:val="sep"/>
    <w:basedOn w:val="DefaultParagraphFont"/>
    <w:rsid w:val="00A00F28"/>
  </w:style>
  <w:style w:type="character" w:customStyle="1" w:styleId="pron">
    <w:name w:val="pron"/>
    <w:basedOn w:val="DefaultParagraphFont"/>
    <w:rsid w:val="00A00F28"/>
  </w:style>
  <w:style w:type="paragraph" w:customStyle="1" w:styleId="StyleStyle4LatinTimesNewRomanAsianSimSun">
    <w:name w:val="Style Style4 + (Latin) Times New Roman (Asian) SimSun"/>
    <w:basedOn w:val="Normal"/>
    <w:link w:val="StyleStyle4LatinTimesNewRomanAsianSimSunChar"/>
    <w:qFormat/>
    <w:rsid w:val="00A00F28"/>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A00F28"/>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00F28"/>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00F28"/>
    <w:rPr>
      <w:rFonts w:ascii="Times New Roman" w:eastAsia="SimSun" w:hAnsi="Times New Roman" w:cs="Times New Roman"/>
      <w:b/>
      <w:bCs/>
      <w:szCs w:val="24"/>
      <w:u w:val="single"/>
    </w:rPr>
  </w:style>
  <w:style w:type="character" w:customStyle="1" w:styleId="CharChar3">
    <w:name w:val="Char Char3"/>
    <w:basedOn w:val="DefaultParagraphFont"/>
    <w:rsid w:val="00A00F28"/>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00F28"/>
    <w:rPr>
      <w:bCs/>
      <w:szCs w:val="26"/>
      <w:u w:val="single"/>
    </w:rPr>
  </w:style>
  <w:style w:type="paragraph" w:styleId="Subtitle">
    <w:name w:val="Subtitle"/>
    <w:aliases w:val="Underlined card text"/>
    <w:basedOn w:val="Normal"/>
    <w:next w:val="Normal"/>
    <w:link w:val="SubtitleChar"/>
    <w:uiPriority w:val="99"/>
    <w:qFormat/>
    <w:rsid w:val="00A00F28"/>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A00F28"/>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00F28"/>
  </w:style>
  <w:style w:type="character" w:customStyle="1" w:styleId="StyleStyle411pt1Char">
    <w:name w:val="Style Style4 + 11 pt1 Char"/>
    <w:basedOn w:val="Style4Char"/>
    <w:link w:val="StyleStyle411pt1"/>
    <w:rsid w:val="00A00F28"/>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A00F28"/>
    <w:rPr>
      <w:b/>
      <w:u w:val="single"/>
      <w:lang w:val="en-US" w:eastAsia="en-US" w:bidi="ar-SA"/>
    </w:rPr>
  </w:style>
  <w:style w:type="character" w:customStyle="1" w:styleId="StyleUnderlineCharChar111pt">
    <w:name w:val="Style Underline Char Char1 + 11 pt"/>
    <w:basedOn w:val="DefaultParagraphFont"/>
    <w:rsid w:val="00A00F2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00F2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00F28"/>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00F28"/>
    <w:rPr>
      <w:sz w:val="22"/>
      <w:u w:val="single"/>
    </w:rPr>
  </w:style>
  <w:style w:type="paragraph" w:customStyle="1" w:styleId="StyleMinimizedTextArialNarrow9pt">
    <w:name w:val="Style Minimized Text + Arial Narrow 9 pt"/>
    <w:basedOn w:val="Normal"/>
    <w:link w:val="StyleMinimizedTextArialNarrow9ptChar"/>
    <w:qFormat/>
    <w:rsid w:val="00A00F28"/>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A00F28"/>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A00F2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00F2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00F2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00F2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00F2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00F28"/>
    <w:rPr>
      <w:b w:val="0"/>
      <w:bCs/>
      <w:sz w:val="20"/>
      <w:u w:val="single"/>
      <w:lang w:val="en-US" w:eastAsia="en-US" w:bidi="ar-SA"/>
    </w:rPr>
  </w:style>
  <w:style w:type="character" w:customStyle="1" w:styleId="Styleunderline9pt">
    <w:name w:val="Style underline + 9 pt"/>
    <w:basedOn w:val="underline"/>
    <w:rsid w:val="00A00F28"/>
    <w:rPr>
      <w:rFonts w:ascii="Times New Roman" w:hAnsi="Times New Roman" w:cs="Times New Roman"/>
      <w:b/>
      <w:sz w:val="20"/>
      <w:u w:val="single"/>
    </w:rPr>
  </w:style>
  <w:style w:type="character" w:customStyle="1" w:styleId="StyleTimesNewRoman9pt">
    <w:name w:val="Style Times New Roman 9 pt"/>
    <w:basedOn w:val="DefaultParagraphFont"/>
    <w:rsid w:val="00A00F28"/>
    <w:rPr>
      <w:rFonts w:ascii="Times New Roman" w:hAnsi="Times New Roman"/>
      <w:sz w:val="20"/>
    </w:rPr>
  </w:style>
  <w:style w:type="character" w:customStyle="1" w:styleId="Styleunderline9pt1">
    <w:name w:val="Style underline + 9 pt1"/>
    <w:basedOn w:val="underline"/>
    <w:rsid w:val="00A00F2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00F2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00F2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00F28"/>
    <w:rPr>
      <w:b/>
      <w:bCs/>
      <w:noProof w:val="0"/>
      <w:sz w:val="20"/>
      <w:u w:val="single"/>
      <w:lang w:val="en-US" w:eastAsia="en-US" w:bidi="ar-SA"/>
    </w:rPr>
  </w:style>
  <w:style w:type="character" w:customStyle="1" w:styleId="Hyperlink23">
    <w:name w:val="Hyperlink23"/>
    <w:basedOn w:val="DefaultParagraphFont"/>
    <w:rsid w:val="00A00F28"/>
    <w:rPr>
      <w:color w:val="3300CC"/>
      <w:u w:val="single"/>
    </w:rPr>
  </w:style>
  <w:style w:type="paragraph" w:customStyle="1" w:styleId="cardCharChar">
    <w:name w:val="card Char Char"/>
    <w:basedOn w:val="Normal"/>
    <w:link w:val="cardCharCharChar"/>
    <w:qFormat/>
    <w:rsid w:val="00A00F28"/>
    <w:pPr>
      <w:ind w:left="288" w:right="288"/>
    </w:pPr>
    <w:rPr>
      <w:rFonts w:eastAsia="Times New Roman"/>
      <w:szCs w:val="20"/>
    </w:rPr>
  </w:style>
  <w:style w:type="character" w:customStyle="1" w:styleId="cardCharCharChar">
    <w:name w:val="card Char Char Char"/>
    <w:basedOn w:val="DefaultParagraphFont"/>
    <w:link w:val="cardCharChar"/>
    <w:rsid w:val="00A00F28"/>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A00F2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00F28"/>
  </w:style>
  <w:style w:type="character" w:customStyle="1" w:styleId="StylecardCharCharArialNarrow9ptChar">
    <w:name w:val="Style card Char Char + Arial Narrow 9 pt Char"/>
    <w:basedOn w:val="cardCharCharChar"/>
    <w:link w:val="StylecardCharCharArialNarrow9pt"/>
    <w:rsid w:val="00A00F28"/>
    <w:rPr>
      <w:rFonts w:ascii="Times New Roman" w:eastAsia="Times New Roman" w:hAnsi="Times New Roman" w:cs="Times New Roman"/>
      <w:szCs w:val="20"/>
    </w:rPr>
  </w:style>
  <w:style w:type="character" w:customStyle="1" w:styleId="UnderlineCharCharChar">
    <w:name w:val="Underline Char Char Char"/>
    <w:basedOn w:val="DefaultParagraphFont"/>
    <w:rsid w:val="00A00F28"/>
    <w:rPr>
      <w:noProof w:val="0"/>
      <w:u w:val="single"/>
      <w:lang w:val="en-US" w:eastAsia="en-US" w:bidi="ar-SA"/>
    </w:rPr>
  </w:style>
  <w:style w:type="character" w:customStyle="1" w:styleId="CardTextChar1">
    <w:name w:val="Card Text Char1"/>
    <w:basedOn w:val="DefaultParagraphFont"/>
    <w:rsid w:val="00A00F2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00F2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00F2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00F2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00F2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00F2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00F2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00F2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00F28"/>
    <w:rPr>
      <w:rFonts w:eastAsia="Times New Roman"/>
      <w:szCs w:val="24"/>
    </w:rPr>
  </w:style>
  <w:style w:type="character" w:customStyle="1" w:styleId="TextsmallChar">
    <w:name w:val="Textsmall Char"/>
    <w:basedOn w:val="DefaultParagraphFont"/>
    <w:link w:val="Textsmall"/>
    <w:rsid w:val="00A00F28"/>
    <w:rPr>
      <w:rFonts w:ascii="Times New Roman" w:eastAsia="Times New Roman" w:hAnsi="Times New Roman" w:cs="Times New Roman"/>
      <w:szCs w:val="24"/>
    </w:rPr>
  </w:style>
  <w:style w:type="character" w:customStyle="1" w:styleId="CharChar111">
    <w:name w:val="Char Char111"/>
    <w:basedOn w:val="DefaultParagraphFont"/>
    <w:rsid w:val="00A00F28"/>
    <w:rPr>
      <w:rFonts w:cs="Arial"/>
      <w:bCs/>
      <w:szCs w:val="26"/>
      <w:u w:val="single"/>
      <w:lang w:val="en-US" w:eastAsia="en-US" w:bidi="ar-SA"/>
    </w:rPr>
  </w:style>
  <w:style w:type="character" w:customStyle="1" w:styleId="UnderlineBold">
    <w:name w:val="Underline + Bold"/>
    <w:uiPriority w:val="1"/>
    <w:qFormat/>
    <w:rsid w:val="00A00F28"/>
    <w:rPr>
      <w:b/>
      <w:sz w:val="20"/>
      <w:u w:val="single"/>
    </w:rPr>
  </w:style>
  <w:style w:type="paragraph" w:customStyle="1" w:styleId="cardtextsmall">
    <w:name w:val="card text small"/>
    <w:basedOn w:val="Normal"/>
    <w:qFormat/>
    <w:rsid w:val="00A00F28"/>
    <w:rPr>
      <w:rFonts w:ascii="Arial Narrow" w:eastAsia="Times New Roman" w:hAnsi="Arial Narrow"/>
      <w:szCs w:val="24"/>
    </w:rPr>
  </w:style>
  <w:style w:type="character" w:customStyle="1" w:styleId="AUnterdline">
    <w:name w:val="AUnterdline"/>
    <w:qFormat/>
    <w:rsid w:val="00A00F2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00F28"/>
    <w:rPr>
      <w:rFonts w:ascii="Times New Roman" w:hAnsi="Times New Roman"/>
      <w:b/>
      <w:bCs/>
      <w:sz w:val="20"/>
      <w:u w:val="single"/>
      <w:bdr w:val="single" w:sz="4" w:space="0" w:color="auto"/>
    </w:rPr>
  </w:style>
  <w:style w:type="character" w:customStyle="1" w:styleId="highlightedsearchterm">
    <w:name w:val="highlightedsearchterm"/>
    <w:rsid w:val="00A00F28"/>
  </w:style>
  <w:style w:type="character" w:customStyle="1" w:styleId="StyleUnderline1">
    <w:name w:val="Style Underline1"/>
    <w:basedOn w:val="DefaultParagraphFont"/>
    <w:rsid w:val="00A00F28"/>
    <w:rPr>
      <w:rFonts w:ascii="Times New Roman" w:hAnsi="Times New Roman"/>
      <w:sz w:val="20"/>
      <w:u w:val="single"/>
    </w:rPr>
  </w:style>
  <w:style w:type="paragraph" w:customStyle="1" w:styleId="CardIndented">
    <w:name w:val="Card (Indented)"/>
    <w:basedOn w:val="Normal"/>
    <w:link w:val="CardIndentedChar"/>
    <w:qFormat/>
    <w:rsid w:val="00A00F28"/>
    <w:pPr>
      <w:ind w:left="288"/>
    </w:pPr>
  </w:style>
  <w:style w:type="paragraph" w:customStyle="1" w:styleId="StyleStyle49pt10">
    <w:name w:val="Style Style4 + 9 pt10"/>
    <w:basedOn w:val="Style4"/>
    <w:link w:val="StyleStyle49pt10Char"/>
    <w:qFormat/>
    <w:rsid w:val="00A00F28"/>
  </w:style>
  <w:style w:type="character" w:customStyle="1" w:styleId="StyleStyle49pt10Char">
    <w:name w:val="Style Style4 + 9 pt10 Char"/>
    <w:basedOn w:val="Style4Char"/>
    <w:link w:val="StyleStyle49pt10"/>
    <w:rsid w:val="00A00F28"/>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A00F28"/>
    <w:rPr>
      <w:b/>
      <w:bCs/>
    </w:rPr>
  </w:style>
  <w:style w:type="character" w:customStyle="1" w:styleId="StyleStyle49ptBold7Char">
    <w:name w:val="Style Style4 + 9 pt Bold7 Char"/>
    <w:link w:val="StyleStyle49ptBold7"/>
    <w:rsid w:val="00A00F28"/>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A00F28"/>
    <w:pPr>
      <w:ind w:left="288"/>
    </w:pPr>
    <w:rPr>
      <w:rFonts w:eastAsia="Times New Roman"/>
      <w:szCs w:val="24"/>
      <w:u w:val="single"/>
    </w:rPr>
  </w:style>
  <w:style w:type="character" w:customStyle="1" w:styleId="NormalUnderlineChar">
    <w:name w:val="Normal Underline Char"/>
    <w:link w:val="NormalUnderline"/>
    <w:rsid w:val="00A00F28"/>
    <w:rPr>
      <w:rFonts w:ascii="Times New Roman" w:eastAsia="Times New Roman" w:hAnsi="Times New Roman" w:cs="Times New Roman"/>
      <w:szCs w:val="24"/>
      <w:u w:val="single"/>
    </w:rPr>
  </w:style>
  <w:style w:type="character" w:customStyle="1" w:styleId="DontRead">
    <w:name w:val="Don't Read"/>
    <w:qFormat/>
    <w:rsid w:val="00A00F28"/>
    <w:rPr>
      <w:rFonts w:ascii="Times New Roman" w:hAnsi="Times New Roman"/>
      <w:sz w:val="16"/>
    </w:rPr>
  </w:style>
  <w:style w:type="paragraph" w:customStyle="1" w:styleId="Underlinestyle">
    <w:name w:val="Underline style"/>
    <w:basedOn w:val="Normal"/>
    <w:qFormat/>
    <w:rsid w:val="00A00F28"/>
    <w:rPr>
      <w:rFonts w:eastAsia="Times New Roman"/>
      <w:szCs w:val="24"/>
      <w:u w:val="single"/>
    </w:rPr>
  </w:style>
  <w:style w:type="character" w:customStyle="1" w:styleId="Style11ptUnderline3">
    <w:name w:val="Style 11 pt Underline3"/>
    <w:rsid w:val="00A00F28"/>
    <w:rPr>
      <w:sz w:val="20"/>
      <w:u w:val="single"/>
    </w:rPr>
  </w:style>
  <w:style w:type="character" w:customStyle="1" w:styleId="27">
    <w:name w:val="27"/>
    <w:rsid w:val="00A00F28"/>
    <w:rPr>
      <w:rFonts w:cs="Arial"/>
      <w:bCs/>
      <w:sz w:val="20"/>
      <w:u w:val="single"/>
      <w:lang w:val="en-US" w:eastAsia="en-US" w:bidi="ar-SA"/>
    </w:rPr>
  </w:style>
  <w:style w:type="character" w:customStyle="1" w:styleId="2">
    <w:name w:val="2"/>
    <w:rsid w:val="00A00F28"/>
    <w:rPr>
      <w:rFonts w:cs="Arial"/>
      <w:bCs/>
      <w:sz w:val="20"/>
      <w:u w:val="single"/>
      <w:lang w:val="en-US" w:eastAsia="en-US" w:bidi="ar-SA"/>
    </w:rPr>
  </w:style>
  <w:style w:type="character" w:customStyle="1" w:styleId="Style9ptUnderline11">
    <w:name w:val="Style 9 pt Underline11"/>
    <w:basedOn w:val="DefaultParagraphFont"/>
    <w:rsid w:val="00A00F28"/>
    <w:rPr>
      <w:sz w:val="20"/>
      <w:u w:val="single"/>
    </w:rPr>
  </w:style>
  <w:style w:type="character" w:customStyle="1" w:styleId="Style9ptBoldUnderline5">
    <w:name w:val="Style 9 pt Bold Underline5"/>
    <w:basedOn w:val="DefaultParagraphFont"/>
    <w:rsid w:val="00A00F28"/>
    <w:rPr>
      <w:b/>
      <w:bCs/>
      <w:sz w:val="20"/>
      <w:u w:val="single"/>
    </w:rPr>
  </w:style>
  <w:style w:type="character" w:customStyle="1" w:styleId="CharChar114">
    <w:name w:val="Char Char114"/>
    <w:basedOn w:val="DefaultParagraphFont"/>
    <w:rsid w:val="00A00F28"/>
    <w:rPr>
      <w:rFonts w:cs="Arial"/>
      <w:bCs/>
      <w:szCs w:val="26"/>
      <w:u w:val="single"/>
      <w:lang w:val="en-US" w:eastAsia="en-US" w:bidi="ar-SA"/>
    </w:rPr>
  </w:style>
  <w:style w:type="character" w:customStyle="1" w:styleId="CharChar113">
    <w:name w:val="Char Char113"/>
    <w:basedOn w:val="DefaultParagraphFont"/>
    <w:rsid w:val="00A00F28"/>
    <w:rPr>
      <w:rFonts w:cs="Arial"/>
      <w:bCs/>
      <w:szCs w:val="26"/>
      <w:u w:val="single"/>
      <w:lang w:val="en-US" w:eastAsia="en-US" w:bidi="ar-SA"/>
    </w:rPr>
  </w:style>
  <w:style w:type="character" w:customStyle="1" w:styleId="CharChar112">
    <w:name w:val="Char Char112"/>
    <w:basedOn w:val="DefaultParagraphFont"/>
    <w:rsid w:val="00A00F28"/>
    <w:rPr>
      <w:rFonts w:cs="Arial"/>
      <w:bCs/>
      <w:szCs w:val="26"/>
      <w:u w:val="single"/>
      <w:lang w:val="en-US" w:eastAsia="en-US" w:bidi="ar-SA"/>
    </w:rPr>
  </w:style>
  <w:style w:type="character" w:customStyle="1" w:styleId="ssl0">
    <w:name w:val="ss_l0"/>
    <w:basedOn w:val="DefaultParagraphFont"/>
    <w:rsid w:val="00A00F28"/>
  </w:style>
  <w:style w:type="paragraph" w:styleId="CommentText">
    <w:name w:val="annotation text"/>
    <w:basedOn w:val="Normal"/>
    <w:link w:val="CommentTextChar"/>
    <w:uiPriority w:val="99"/>
    <w:rsid w:val="00A00F28"/>
    <w:rPr>
      <w:szCs w:val="20"/>
    </w:rPr>
  </w:style>
  <w:style w:type="character" w:customStyle="1" w:styleId="CommentTextChar">
    <w:name w:val="Comment Text Char"/>
    <w:basedOn w:val="DefaultParagraphFont"/>
    <w:link w:val="CommentText"/>
    <w:uiPriority w:val="99"/>
    <w:rsid w:val="00A00F28"/>
    <w:rPr>
      <w:rFonts w:ascii="Times New Roman" w:hAnsi="Times New Roman" w:cs="Times New Roman"/>
      <w:szCs w:val="20"/>
    </w:rPr>
  </w:style>
  <w:style w:type="character" w:customStyle="1" w:styleId="CommentSubjectChar">
    <w:name w:val="Comment Subject Char"/>
    <w:basedOn w:val="CommentTextChar"/>
    <w:link w:val="CommentSubject"/>
    <w:rsid w:val="00A00F28"/>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A00F28"/>
    <w:rPr>
      <w:b/>
      <w:bCs/>
      <w:sz w:val="24"/>
    </w:rPr>
  </w:style>
  <w:style w:type="character" w:customStyle="1" w:styleId="CommentSubjectChar1">
    <w:name w:val="Comment Subject Char1"/>
    <w:basedOn w:val="CommentTextChar"/>
    <w:uiPriority w:val="99"/>
    <w:semiHidden/>
    <w:rsid w:val="00A00F28"/>
    <w:rPr>
      <w:rFonts w:ascii="Times New Roman" w:hAnsi="Times New Roman" w:cs="Times New Roman"/>
      <w:b/>
      <w:bCs/>
      <w:szCs w:val="20"/>
    </w:rPr>
  </w:style>
  <w:style w:type="paragraph" w:customStyle="1" w:styleId="WW-Default1">
    <w:name w:val="WW-Default1"/>
    <w:basedOn w:val="Normal"/>
    <w:qFormat/>
    <w:rsid w:val="00A00F28"/>
    <w:pPr>
      <w:suppressAutoHyphens/>
    </w:pPr>
    <w:rPr>
      <w:rFonts w:eastAsia="Times New Roman"/>
      <w:b/>
      <w:bCs/>
      <w:szCs w:val="20"/>
      <w:lang w:eastAsia="ar-SA"/>
    </w:rPr>
  </w:style>
  <w:style w:type="paragraph" w:customStyle="1" w:styleId="Normal1">
    <w:name w:val="Normal1"/>
    <w:basedOn w:val="BodyText"/>
    <w:qFormat/>
    <w:rsid w:val="00A00F28"/>
  </w:style>
  <w:style w:type="character" w:customStyle="1" w:styleId="zoomme">
    <w:name w:val="zoomme"/>
    <w:basedOn w:val="DefaultParagraphFont"/>
    <w:rsid w:val="00A00F28"/>
  </w:style>
  <w:style w:type="character" w:customStyle="1" w:styleId="Date1">
    <w:name w:val="Date1"/>
    <w:basedOn w:val="DefaultParagraphFont"/>
    <w:rsid w:val="00A00F28"/>
  </w:style>
  <w:style w:type="character" w:customStyle="1" w:styleId="classauthor">
    <w:name w:val="class=&quot;author&quot;"/>
    <w:basedOn w:val="DefaultParagraphFont"/>
    <w:rsid w:val="00A00F28"/>
  </w:style>
  <w:style w:type="paragraph" w:customStyle="1" w:styleId="CardStyle">
    <w:name w:val="Card Style"/>
    <w:basedOn w:val="Normal"/>
    <w:link w:val="CardStyleChar"/>
    <w:qFormat/>
    <w:rsid w:val="00A00F28"/>
    <w:rPr>
      <w:rFonts w:eastAsia="Times New Roman"/>
      <w:szCs w:val="24"/>
    </w:rPr>
  </w:style>
  <w:style w:type="character" w:customStyle="1" w:styleId="BoldUnderlineChar0">
    <w:name w:val="Bold Underline Char"/>
    <w:rsid w:val="00A00F28"/>
    <w:rPr>
      <w:rFonts w:ascii="Times New Roman" w:eastAsia="Times New Roman" w:hAnsi="Times New Roman"/>
      <w:b/>
      <w:bCs/>
      <w:szCs w:val="24"/>
      <w:u w:val="single"/>
    </w:rPr>
  </w:style>
  <w:style w:type="character" w:customStyle="1" w:styleId="texto1">
    <w:name w:val="texto1"/>
    <w:rsid w:val="00A00F28"/>
  </w:style>
  <w:style w:type="character" w:customStyle="1" w:styleId="apple-style-span">
    <w:name w:val="apple-style-span"/>
    <w:qFormat/>
    <w:rsid w:val="00A00F28"/>
  </w:style>
  <w:style w:type="paragraph" w:customStyle="1" w:styleId="citenon-bold">
    <w:name w:val="cite non-bold"/>
    <w:basedOn w:val="Normal"/>
    <w:link w:val="citenon-boldChar"/>
    <w:qFormat/>
    <w:rsid w:val="00A00F2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00F28"/>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00F28"/>
    <w:rPr>
      <w:rFonts w:ascii="Times New Roman" w:eastAsia="Times New Roman" w:hAnsi="Times New Roman" w:cs="Arial"/>
      <w:b/>
      <w:sz w:val="24"/>
      <w:szCs w:val="28"/>
    </w:rPr>
  </w:style>
  <w:style w:type="paragraph" w:customStyle="1" w:styleId="Style23">
    <w:name w:val="Style23"/>
    <w:basedOn w:val="Normal"/>
    <w:uiPriority w:val="99"/>
    <w:qFormat/>
    <w:rsid w:val="00A00F28"/>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00F28"/>
    <w:rPr>
      <w:rFonts w:ascii="Times New Roman" w:eastAsia="Times New Roman" w:hAnsi="Times New Roman" w:cs="Times New Roman"/>
      <w:szCs w:val="24"/>
      <w:lang w:bidi="en-US"/>
    </w:rPr>
  </w:style>
  <w:style w:type="character" w:customStyle="1" w:styleId="gray">
    <w:name w:val="gray"/>
    <w:basedOn w:val="DefaultParagraphFont"/>
    <w:rsid w:val="00A00F28"/>
  </w:style>
  <w:style w:type="paragraph" w:customStyle="1" w:styleId="Tagtemplate">
    <w:name w:val="Tagtemplate"/>
    <w:basedOn w:val="Normal"/>
    <w:link w:val="TagtemplateChar"/>
    <w:autoRedefine/>
    <w:qFormat/>
    <w:rsid w:val="00A00F28"/>
    <w:pPr>
      <w:keepNext/>
      <w:keepLines/>
    </w:pPr>
    <w:rPr>
      <w:rFonts w:eastAsia="Calibri"/>
      <w:b/>
    </w:rPr>
  </w:style>
  <w:style w:type="character" w:customStyle="1" w:styleId="TagtemplateChar">
    <w:name w:val="Tagtemplate Char"/>
    <w:basedOn w:val="DefaultParagraphFont"/>
    <w:link w:val="Tagtemplate"/>
    <w:rsid w:val="00A00F28"/>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A00F28"/>
    <w:rPr>
      <w:sz w:val="20"/>
      <w:u w:val="single"/>
      <w:bdr w:val="single" w:sz="4" w:space="0" w:color="auto"/>
    </w:rPr>
  </w:style>
  <w:style w:type="paragraph" w:customStyle="1" w:styleId="Citation-FirstLine">
    <w:name w:val="Citation - First Line"/>
    <w:basedOn w:val="Normal"/>
    <w:next w:val="Normal"/>
    <w:autoRedefine/>
    <w:qFormat/>
    <w:rsid w:val="00A00F28"/>
    <w:pPr>
      <w:spacing w:line="240" w:lineRule="atLeast"/>
      <w:jc w:val="both"/>
    </w:pPr>
    <w:rPr>
      <w:rFonts w:ascii="Book Antiqua" w:eastAsia="Times New Roman" w:hAnsi="Book Antiqua"/>
      <w:szCs w:val="24"/>
    </w:rPr>
  </w:style>
  <w:style w:type="character" w:customStyle="1" w:styleId="CardText-Underlined">
    <w:name w:val="Card Text - Underlined"/>
    <w:rsid w:val="00A00F28"/>
    <w:rPr>
      <w:b/>
      <w:sz w:val="20"/>
      <w:u w:val="single"/>
    </w:rPr>
  </w:style>
  <w:style w:type="paragraph" w:customStyle="1" w:styleId="Citation-Complete">
    <w:name w:val="Citation - Complete"/>
    <w:basedOn w:val="Normal"/>
    <w:next w:val="Normal"/>
    <w:link w:val="Citation-CompleteChar"/>
    <w:autoRedefine/>
    <w:qFormat/>
    <w:rsid w:val="00A00F28"/>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A00F28"/>
    <w:rPr>
      <w:rFonts w:ascii="Book Antiqua" w:eastAsia="Times New Roman" w:hAnsi="Book Antiqua" w:cs="Times New Roman"/>
      <w:szCs w:val="24"/>
    </w:rPr>
  </w:style>
  <w:style w:type="character" w:customStyle="1" w:styleId="MicroTextChar">
    <w:name w:val="MicroText Char"/>
    <w:link w:val="MicroText"/>
    <w:rsid w:val="00A00F28"/>
    <w:rPr>
      <w:rFonts w:ascii="Arial Narrow" w:hAnsi="Arial Narrow"/>
      <w:sz w:val="12"/>
      <w:szCs w:val="24"/>
    </w:rPr>
  </w:style>
  <w:style w:type="paragraph" w:customStyle="1" w:styleId="TagCite">
    <w:name w:val="Tag/Cite"/>
    <w:basedOn w:val="Normal"/>
    <w:qFormat/>
    <w:rsid w:val="00A00F28"/>
    <w:rPr>
      <w:rFonts w:eastAsia="Times New Roman"/>
      <w:b/>
      <w:szCs w:val="24"/>
    </w:rPr>
  </w:style>
  <w:style w:type="character" w:customStyle="1" w:styleId="Style11ptItalicUnderline">
    <w:name w:val="Style 11 pt Italic Underline"/>
    <w:basedOn w:val="DefaultParagraphFont"/>
    <w:qFormat/>
    <w:rsid w:val="00A00F28"/>
    <w:rPr>
      <w:i/>
      <w:iCs/>
      <w:sz w:val="20"/>
      <w:u w:val="single"/>
    </w:rPr>
  </w:style>
  <w:style w:type="character" w:customStyle="1" w:styleId="Style11ptItalic">
    <w:name w:val="Style 11 pt Italic"/>
    <w:basedOn w:val="DefaultParagraphFont"/>
    <w:rsid w:val="00A00F28"/>
    <w:rPr>
      <w:rFonts w:ascii="Times New Roman" w:hAnsi="Times New Roman"/>
      <w:i/>
      <w:iCs/>
      <w:sz w:val="20"/>
    </w:rPr>
  </w:style>
  <w:style w:type="character" w:customStyle="1" w:styleId="BoldandUnderlineChar">
    <w:name w:val="Bold and Underline Char"/>
    <w:basedOn w:val="DefaultParagraphFont"/>
    <w:link w:val="BoldandUnderline"/>
    <w:locked/>
    <w:rsid w:val="00A00F28"/>
    <w:rPr>
      <w:b/>
      <w:szCs w:val="24"/>
      <w:u w:val="single"/>
    </w:rPr>
  </w:style>
  <w:style w:type="paragraph" w:customStyle="1" w:styleId="BoldandUnderline">
    <w:name w:val="Bold and Underline"/>
    <w:basedOn w:val="Normal"/>
    <w:link w:val="BoldandUnderlineChar"/>
    <w:qFormat/>
    <w:rsid w:val="00A00F28"/>
    <w:rPr>
      <w:rFonts w:asciiTheme="minorHAnsi" w:hAnsiTheme="minorHAnsi" w:cstheme="minorBidi"/>
      <w:b/>
      <w:szCs w:val="24"/>
      <w:u w:val="single"/>
    </w:rPr>
  </w:style>
  <w:style w:type="character" w:customStyle="1" w:styleId="hdr">
    <w:name w:val="hdr"/>
    <w:basedOn w:val="DefaultParagraphFont"/>
    <w:rsid w:val="00A00F28"/>
  </w:style>
  <w:style w:type="paragraph" w:customStyle="1" w:styleId="StyleStyle49ptBold3">
    <w:name w:val="Style Style4 + 9 pt Bold3"/>
    <w:basedOn w:val="Style4"/>
    <w:link w:val="StyleStyle49ptBold3Char"/>
    <w:qFormat/>
    <w:rsid w:val="00A00F28"/>
    <w:rPr>
      <w:b/>
      <w:bCs/>
    </w:rPr>
  </w:style>
  <w:style w:type="character" w:customStyle="1" w:styleId="StyleStyle49ptBold3Char">
    <w:name w:val="Style Style4 + 9 pt Bold3 Char"/>
    <w:basedOn w:val="Style4Char"/>
    <w:link w:val="StyleStyle49ptBold3"/>
    <w:rsid w:val="00A00F28"/>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A00F28"/>
    <w:rPr>
      <w:sz w:val="20"/>
      <w:u w:val="single"/>
    </w:rPr>
  </w:style>
  <w:style w:type="character" w:customStyle="1" w:styleId="ct-with-fmlt">
    <w:name w:val="ct-with-fmlt"/>
    <w:basedOn w:val="DefaultParagraphFont"/>
    <w:rsid w:val="00A00F28"/>
  </w:style>
  <w:style w:type="paragraph" w:customStyle="1" w:styleId="TagText">
    <w:name w:val="TagText"/>
    <w:basedOn w:val="Normal"/>
    <w:uiPriority w:val="99"/>
    <w:qFormat/>
    <w:rsid w:val="00A00F28"/>
    <w:rPr>
      <w:rFonts w:eastAsiaTheme="minorEastAsia"/>
      <w:b/>
      <w:szCs w:val="24"/>
    </w:rPr>
  </w:style>
  <w:style w:type="paragraph" w:customStyle="1" w:styleId="StyleStyle49pt">
    <w:name w:val="Style Style4 + 9 pt"/>
    <w:basedOn w:val="Normal"/>
    <w:link w:val="StyleStyle49ptChar"/>
    <w:qFormat/>
    <w:rsid w:val="00A00F28"/>
    <w:rPr>
      <w:rFonts w:eastAsia="Times New Roman"/>
      <w:szCs w:val="24"/>
      <w:u w:val="single"/>
    </w:rPr>
  </w:style>
  <w:style w:type="character" w:customStyle="1" w:styleId="StyleStyle49ptChar">
    <w:name w:val="Style Style4 + 9 pt Char"/>
    <w:basedOn w:val="DefaultParagraphFont"/>
    <w:link w:val="StyleStyle49pt"/>
    <w:rsid w:val="00A00F28"/>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A00F28"/>
    <w:rPr>
      <w:rFonts w:eastAsia="Times New Roman"/>
      <w:b/>
      <w:bCs/>
      <w:szCs w:val="24"/>
      <w:u w:val="single"/>
    </w:rPr>
  </w:style>
  <w:style w:type="character" w:customStyle="1" w:styleId="StyleStyle49ptBoldChar">
    <w:name w:val="Style Style4 + 9 pt Bold Char"/>
    <w:basedOn w:val="DefaultParagraphFont"/>
    <w:link w:val="StyleStyle49ptBold"/>
    <w:rsid w:val="00A00F28"/>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A00F28"/>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A00F28"/>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A00F2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00F28"/>
    <w:rPr>
      <w:rFonts w:ascii="Arial" w:eastAsia="Times New Roman" w:hAnsi="Arial" w:cs="Arial"/>
      <w:b/>
      <w:bCs/>
      <w:szCs w:val="24"/>
      <w:u w:val="single"/>
    </w:rPr>
  </w:style>
  <w:style w:type="paragraph" w:customStyle="1" w:styleId="StyleUnderlined11pt">
    <w:name w:val="Style Underlined + 11 pt"/>
    <w:link w:val="StyleUnderlined11ptChar"/>
    <w:qFormat/>
    <w:rsid w:val="00A00F2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00F28"/>
    <w:rPr>
      <w:rFonts w:ascii="Arial" w:eastAsia="Times New Roman" w:hAnsi="Arial" w:cs="Arial"/>
      <w:szCs w:val="24"/>
      <w:u w:val="single"/>
    </w:rPr>
  </w:style>
  <w:style w:type="character" w:customStyle="1" w:styleId="newscontent">
    <w:name w:val="newscontent"/>
    <w:rsid w:val="00A00F28"/>
  </w:style>
  <w:style w:type="character" w:customStyle="1" w:styleId="StyleUnderlinePatternClearYellow">
    <w:name w:val="Style Underline Pattern: Clear (Yellow)"/>
    <w:basedOn w:val="DefaultParagraphFont"/>
    <w:rsid w:val="00A00F28"/>
    <w:rPr>
      <w:u w:val="single"/>
      <w:shd w:val="clear" w:color="auto" w:fill="00FF00"/>
    </w:rPr>
  </w:style>
  <w:style w:type="paragraph" w:customStyle="1" w:styleId="StyleUnderlineChar11pt3">
    <w:name w:val="Style Underline Char + 11 pt3"/>
    <w:link w:val="StyleUnderlineChar11pt3Char"/>
    <w:qFormat/>
    <w:rsid w:val="00A00F28"/>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00F28"/>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00F28"/>
    <w:rPr>
      <w:b w:val="0"/>
      <w:bCs/>
      <w:u w:val="single"/>
    </w:rPr>
  </w:style>
  <w:style w:type="character" w:customStyle="1" w:styleId="date-display-single">
    <w:name w:val="date-display-single"/>
    <w:basedOn w:val="DefaultParagraphFont"/>
    <w:rsid w:val="00A00F28"/>
  </w:style>
  <w:style w:type="character" w:customStyle="1" w:styleId="CommentTextChar1">
    <w:name w:val="Comment Text Char1"/>
    <w:basedOn w:val="DefaultParagraphFont"/>
    <w:uiPriority w:val="99"/>
    <w:rsid w:val="00A00F28"/>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00F28"/>
    <w:rPr>
      <w:rFonts w:ascii="Times New Roman" w:hAnsi="Times New Roman" w:cs="Times New Roman"/>
      <w:sz w:val="20"/>
    </w:rPr>
  </w:style>
  <w:style w:type="paragraph" w:customStyle="1" w:styleId="Cite2">
    <w:name w:val="Cite 2"/>
    <w:basedOn w:val="Normal"/>
    <w:qFormat/>
    <w:rsid w:val="00A00F28"/>
    <w:rPr>
      <w:rFonts w:eastAsia="MS Mincho"/>
      <w:b/>
      <w:szCs w:val="24"/>
      <w:u w:val="single"/>
    </w:rPr>
  </w:style>
  <w:style w:type="character" w:customStyle="1" w:styleId="StyleunderlineBold">
    <w:name w:val="Style underline + Bold"/>
    <w:basedOn w:val="underline"/>
    <w:rsid w:val="00A00F28"/>
    <w:rPr>
      <w:rFonts w:ascii="Times New Roman" w:hAnsi="Times New Roman" w:cs="Times New Roman"/>
      <w:bCs/>
      <w:sz w:val="20"/>
      <w:u w:val="single"/>
    </w:rPr>
  </w:style>
  <w:style w:type="paragraph" w:customStyle="1" w:styleId="cards0">
    <w:name w:val="cards"/>
    <w:basedOn w:val="Heading3"/>
    <w:qFormat/>
    <w:rsid w:val="00A00F28"/>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A00F28"/>
    <w:rPr>
      <w:sz w:val="20"/>
      <w:u w:val="single"/>
    </w:rPr>
  </w:style>
  <w:style w:type="character" w:styleId="HTMLCite">
    <w:name w:val="HTML Cite"/>
    <w:uiPriority w:val="99"/>
    <w:qFormat/>
    <w:rsid w:val="00A00F28"/>
    <w:rPr>
      <w:i/>
      <w:iCs/>
    </w:rPr>
  </w:style>
  <w:style w:type="character" w:customStyle="1" w:styleId="slug-pub-date">
    <w:name w:val="slug-pub-date"/>
    <w:basedOn w:val="DefaultParagraphFont"/>
    <w:rsid w:val="00A00F28"/>
  </w:style>
  <w:style w:type="character" w:customStyle="1" w:styleId="slug-vol">
    <w:name w:val="slug-vol"/>
    <w:basedOn w:val="DefaultParagraphFont"/>
    <w:rsid w:val="00A00F28"/>
  </w:style>
  <w:style w:type="character" w:customStyle="1" w:styleId="slug-issue">
    <w:name w:val="slug-issue"/>
    <w:basedOn w:val="DefaultParagraphFont"/>
    <w:rsid w:val="00A00F28"/>
  </w:style>
  <w:style w:type="character" w:customStyle="1" w:styleId="slug-pages">
    <w:name w:val="slug-pages"/>
    <w:basedOn w:val="DefaultParagraphFont"/>
    <w:rsid w:val="00A00F2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00F28"/>
    <w:rPr>
      <w:b/>
      <w:bCs/>
      <w:strike w:val="0"/>
      <w:dstrike w:val="0"/>
      <w:sz w:val="24"/>
      <w:u w:val="none"/>
      <w:effect w:val="none"/>
    </w:rPr>
  </w:style>
  <w:style w:type="paragraph" w:customStyle="1" w:styleId="Tag2">
    <w:name w:val="Tag2"/>
    <w:basedOn w:val="Normal"/>
    <w:autoRedefine/>
    <w:qFormat/>
    <w:rsid w:val="00A00F28"/>
    <w:pPr>
      <w:spacing w:before="120"/>
    </w:pPr>
    <w:rPr>
      <w:b/>
      <w:sz w:val="26"/>
    </w:rPr>
  </w:style>
  <w:style w:type="character" w:customStyle="1" w:styleId="tagchar">
    <w:name w:val="tagchar"/>
    <w:basedOn w:val="DefaultParagraphFont"/>
    <w:rsid w:val="00A00F28"/>
  </w:style>
  <w:style w:type="paragraph" w:customStyle="1" w:styleId="NormalText">
    <w:name w:val="Normal Text"/>
    <w:basedOn w:val="Normal"/>
    <w:link w:val="NormalTextChar"/>
    <w:autoRedefine/>
    <w:qFormat/>
    <w:rsid w:val="00A00F28"/>
    <w:pPr>
      <w:jc w:val="both"/>
    </w:pPr>
    <w:rPr>
      <w:rFonts w:eastAsia="Times New Roman"/>
      <w:szCs w:val="26"/>
    </w:rPr>
  </w:style>
  <w:style w:type="character" w:customStyle="1" w:styleId="pmterms11">
    <w:name w:val="pmterms11"/>
    <w:basedOn w:val="DefaultParagraphFont"/>
    <w:rsid w:val="00A00F28"/>
    <w:rPr>
      <w:b/>
      <w:bCs/>
      <w:i w:val="0"/>
      <w:iCs w:val="0"/>
      <w:color w:val="000000"/>
    </w:rPr>
  </w:style>
  <w:style w:type="character" w:customStyle="1" w:styleId="StyleUnderlineChar9ptBold">
    <w:name w:val="Style Underline Char + 9 pt Bold"/>
    <w:basedOn w:val="DefaultParagraphFont"/>
    <w:rsid w:val="00A00F28"/>
    <w:rPr>
      <w:rFonts w:ascii="Times New Roman" w:hAnsi="Times New Roman"/>
      <w:b/>
      <w:bCs/>
      <w:sz w:val="20"/>
      <w:u w:val="single"/>
      <w:lang w:val="en-US" w:eastAsia="en-US" w:bidi="ar-SA"/>
    </w:rPr>
  </w:style>
  <w:style w:type="character" w:customStyle="1" w:styleId="Style8pt">
    <w:name w:val="Style 8 pt"/>
    <w:basedOn w:val="DefaultParagraphFont"/>
    <w:rsid w:val="00A00F28"/>
    <w:rPr>
      <w:sz w:val="20"/>
    </w:rPr>
  </w:style>
  <w:style w:type="character" w:customStyle="1" w:styleId="UnderlineChar5Char">
    <w:name w:val="Underline Char5 Char"/>
    <w:basedOn w:val="DefaultParagraphFont"/>
    <w:rsid w:val="00A00F28"/>
    <w:rPr>
      <w:szCs w:val="24"/>
      <w:u w:val="single"/>
      <w:lang w:val="en-US" w:eastAsia="en-US" w:bidi="ar-SA"/>
    </w:rPr>
  </w:style>
  <w:style w:type="character" w:customStyle="1" w:styleId="BoldandUnderlineChar2Char1">
    <w:name w:val="Bold and Underline Char2 Char1"/>
    <w:basedOn w:val="DefaultParagraphFont"/>
    <w:rsid w:val="00A00F2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00F2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00F28"/>
    <w:rPr>
      <w:szCs w:val="24"/>
      <w:u w:val="single"/>
      <w:lang w:val="en-US" w:eastAsia="en-US" w:bidi="ar-SA"/>
    </w:rPr>
  </w:style>
  <w:style w:type="paragraph" w:customStyle="1" w:styleId="Language">
    <w:name w:val="Language"/>
    <w:basedOn w:val="Normal"/>
    <w:link w:val="LanguageChar"/>
    <w:qFormat/>
    <w:rsid w:val="00A00F28"/>
    <w:rPr>
      <w:rFonts w:eastAsia="Times New Roman"/>
      <w:strike/>
      <w:szCs w:val="20"/>
    </w:rPr>
  </w:style>
  <w:style w:type="character" w:customStyle="1" w:styleId="LanguageChar">
    <w:name w:val="Language Char"/>
    <w:basedOn w:val="DefaultParagraphFont"/>
    <w:link w:val="Language"/>
    <w:rsid w:val="00A00F28"/>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A00F28"/>
    <w:rPr>
      <w:rFonts w:eastAsia="Times New Roman"/>
      <w:szCs w:val="24"/>
      <w:u w:val="single"/>
    </w:rPr>
  </w:style>
  <w:style w:type="character" w:customStyle="1" w:styleId="UnderlineChar3Char">
    <w:name w:val="Underline Char3 Char"/>
    <w:basedOn w:val="DefaultParagraphFont"/>
    <w:link w:val="UnderlineChar3"/>
    <w:rsid w:val="00A00F28"/>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A00F28"/>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A00F28"/>
    <w:rPr>
      <w:rFonts w:ascii="Times New Roman" w:eastAsia="Times New Roman" w:hAnsi="Times New Roman" w:cs="Times New Roman"/>
      <w:b/>
      <w:szCs w:val="24"/>
      <w:u w:val="single"/>
    </w:rPr>
  </w:style>
  <w:style w:type="character" w:customStyle="1" w:styleId="UnderlineChar1">
    <w:name w:val="Underline Char1"/>
    <w:basedOn w:val="DefaultParagraphFont"/>
    <w:rsid w:val="00A00F28"/>
    <w:rPr>
      <w:szCs w:val="24"/>
      <w:u w:val="single"/>
      <w:lang w:val="en-US" w:eastAsia="en-US" w:bidi="ar-SA"/>
    </w:rPr>
  </w:style>
  <w:style w:type="character" w:customStyle="1" w:styleId="BoldandUnderlineChar1Char2Char">
    <w:name w:val="Bold and Underline Char1 Char2 Char"/>
    <w:basedOn w:val="DefaultParagraphFont"/>
    <w:rsid w:val="00A00F28"/>
    <w:rPr>
      <w:b/>
      <w:szCs w:val="24"/>
      <w:u w:val="single"/>
      <w:lang w:val="en-US" w:eastAsia="en-US" w:bidi="ar-SA"/>
    </w:rPr>
  </w:style>
  <w:style w:type="character" w:customStyle="1" w:styleId="SmalltextChar">
    <w:name w:val="Small text Char"/>
    <w:aliases w:val="Quote1 Char1"/>
    <w:link w:val="Smalltext"/>
    <w:qFormat/>
    <w:rsid w:val="00A00F28"/>
    <w:rPr>
      <w:rFonts w:ascii="Arial Narrow" w:eastAsia="Times New Roman" w:hAnsi="Arial Narrow" w:cs="Times New Roman"/>
      <w:szCs w:val="24"/>
    </w:rPr>
  </w:style>
  <w:style w:type="paragraph" w:customStyle="1" w:styleId="HotRoute">
    <w:name w:val="Hot Route"/>
    <w:basedOn w:val="Normal"/>
    <w:link w:val="HotRouteChar0"/>
    <w:qFormat/>
    <w:rsid w:val="00A00F28"/>
    <w:pPr>
      <w:ind w:left="144"/>
    </w:pPr>
    <w:rPr>
      <w:rFonts w:eastAsia="Times New Roman"/>
      <w:szCs w:val="24"/>
    </w:rPr>
  </w:style>
  <w:style w:type="paragraph" w:customStyle="1" w:styleId="Cardstyle0">
    <w:name w:val="Cardstyle"/>
    <w:basedOn w:val="Normal"/>
    <w:next w:val="Normal"/>
    <w:qFormat/>
    <w:rsid w:val="00A00F28"/>
    <w:rPr>
      <w:rFonts w:eastAsia="Times New Roman"/>
      <w:szCs w:val="24"/>
    </w:rPr>
  </w:style>
  <w:style w:type="character" w:customStyle="1" w:styleId="Style12ptBoldUnderline1">
    <w:name w:val="Style 12 pt Bold Underline1"/>
    <w:basedOn w:val="DefaultParagraphFont"/>
    <w:rsid w:val="00A00F28"/>
    <w:rPr>
      <w:b/>
      <w:bCs/>
      <w:sz w:val="24"/>
      <w:u w:val="single"/>
    </w:rPr>
  </w:style>
  <w:style w:type="character" w:customStyle="1" w:styleId="StyleEmphasisArial12ptBoldNotItalic">
    <w:name w:val="Style Emphasis + Arial 12 pt Bold Not Italic"/>
    <w:basedOn w:val="Emphasis"/>
    <w:rsid w:val="00A00F28"/>
    <w:rPr>
      <w:rFonts w:ascii="Arial" w:hAnsi="Arial" w:cs="Times New Roman"/>
      <w:b w:val="0"/>
      <w:bCs/>
      <w:i/>
      <w:iCs/>
      <w:sz w:val="24"/>
      <w:u w:val="single"/>
      <w:bdr w:val="single" w:sz="8" w:space="0" w:color="auto"/>
    </w:rPr>
  </w:style>
  <w:style w:type="character" w:customStyle="1" w:styleId="DebateHighlighted">
    <w:name w:val="Debate Highlighted"/>
    <w:qFormat/>
    <w:rsid w:val="00A00F2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00F28"/>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A00F28"/>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A00F2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A00F28"/>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00F28"/>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A00F28"/>
    <w:rPr>
      <w:rFonts w:ascii="Times New Roman" w:hAnsi="Times New Roman"/>
      <w:sz w:val="20"/>
      <w:u w:val="single"/>
      <w:bdr w:val="none" w:sz="0" w:space="0" w:color="auto"/>
      <w:shd w:val="clear" w:color="auto" w:fill="C0C0C0"/>
    </w:rPr>
  </w:style>
  <w:style w:type="character" w:customStyle="1" w:styleId="smallChar">
    <w:name w:val="small Char"/>
    <w:rsid w:val="00A00F28"/>
    <w:rPr>
      <w:rFonts w:ascii="Calibri" w:eastAsia="Calibri" w:hAnsi="Calibri" w:cs="Calibri"/>
      <w:sz w:val="16"/>
      <w:szCs w:val="20"/>
      <w:lang w:val="x-none" w:eastAsia="x-none"/>
    </w:rPr>
  </w:style>
  <w:style w:type="paragraph" w:customStyle="1" w:styleId="HotRoute0">
    <w:name w:val="Hot Route!"/>
    <w:basedOn w:val="Normal"/>
    <w:qFormat/>
    <w:rsid w:val="00A00F28"/>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A00F28"/>
    <w:rPr>
      <w:rFonts w:ascii="Times New Roman" w:hAnsi="Times New Roman" w:cs="Times New Roman"/>
      <w:sz w:val="16"/>
      <w:szCs w:val="16"/>
    </w:rPr>
  </w:style>
  <w:style w:type="character" w:customStyle="1" w:styleId="BodyText2Char1">
    <w:name w:val="Body Text 2 Char1"/>
    <w:basedOn w:val="DefaultParagraphFont"/>
    <w:semiHidden/>
    <w:rsid w:val="00A00F28"/>
    <w:rPr>
      <w:rFonts w:ascii="Times New Roman" w:hAnsi="Times New Roman" w:cs="Times New Roman"/>
      <w:sz w:val="20"/>
    </w:rPr>
  </w:style>
  <w:style w:type="character" w:customStyle="1" w:styleId="Heading2Char1CharCharCharCharCharC">
    <w:name w:val="Heading 2 Char1 Char Char Char Char Char C"/>
    <w:rsid w:val="00A00F28"/>
    <w:rPr>
      <w:rFonts w:cs="Arial"/>
      <w:b/>
      <w:bCs/>
      <w:iCs/>
      <w:sz w:val="24"/>
      <w:szCs w:val="28"/>
      <w:lang w:val="en-US" w:eastAsia="en-US" w:bidi="ar-SA"/>
    </w:rPr>
  </w:style>
  <w:style w:type="character" w:customStyle="1" w:styleId="underline1">
    <w:name w:val="underline1"/>
    <w:basedOn w:val="DefaultParagraphFont"/>
    <w:rsid w:val="00A00F28"/>
    <w:rPr>
      <w:u w:val="single"/>
    </w:rPr>
  </w:style>
  <w:style w:type="character" w:customStyle="1" w:styleId="author0">
    <w:name w:val="author"/>
    <w:basedOn w:val="DefaultParagraphFont"/>
    <w:rsid w:val="00A00F28"/>
    <w:rPr>
      <w:rFonts w:ascii="Times New Roman" w:hAnsi="Times New Roman"/>
      <w:b/>
      <w:sz w:val="24"/>
    </w:rPr>
  </w:style>
  <w:style w:type="character" w:customStyle="1" w:styleId="FontStyle291">
    <w:name w:val="Font Style291"/>
    <w:basedOn w:val="DefaultParagraphFont"/>
    <w:uiPriority w:val="99"/>
    <w:rsid w:val="00A00F2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00F2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00F28"/>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A00F28"/>
    <w:rPr>
      <w:rFonts w:ascii="Times New Roman" w:eastAsia="Times New Roman" w:hAnsi="Times New Roman" w:cs="Times New Roman"/>
      <w:szCs w:val="24"/>
    </w:rPr>
  </w:style>
  <w:style w:type="paragraph" w:customStyle="1" w:styleId="Cards1">
    <w:name w:val="Cards1"/>
    <w:basedOn w:val="Normal"/>
    <w:link w:val="Cards1Char"/>
    <w:qFormat/>
    <w:rsid w:val="00A00F28"/>
    <w:pPr>
      <w:ind w:left="288"/>
    </w:pPr>
    <w:rPr>
      <w:rFonts w:eastAsia="Times New Roman"/>
      <w:szCs w:val="24"/>
      <w:u w:val="single"/>
    </w:rPr>
  </w:style>
  <w:style w:type="character" w:customStyle="1" w:styleId="Cards1Char">
    <w:name w:val="Cards1 Char"/>
    <w:basedOn w:val="DefaultParagraphFont"/>
    <w:link w:val="Cards1"/>
    <w:rsid w:val="00A00F28"/>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A00F2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00F28"/>
    <w:rPr>
      <w:rFonts w:ascii="Arial" w:eastAsia="Calibri" w:hAnsi="Arial" w:cs="Arial"/>
      <w:u w:val="single"/>
    </w:rPr>
  </w:style>
  <w:style w:type="character" w:customStyle="1" w:styleId="EmphasizeThis">
    <w:name w:val="EmphasizeThis"/>
    <w:rsid w:val="00A00F28"/>
    <w:rPr>
      <w:rFonts w:ascii="Georgia" w:hAnsi="Georgia"/>
      <w:b/>
      <w:iCs/>
      <w:sz w:val="24"/>
      <w:u w:val="thick"/>
    </w:rPr>
  </w:style>
  <w:style w:type="paragraph" w:customStyle="1" w:styleId="Stylecard8pt">
    <w:name w:val="Style card + 8 pt"/>
    <w:basedOn w:val="Normal"/>
    <w:link w:val="Stylecard8ptChar"/>
    <w:qFormat/>
    <w:rsid w:val="00A00F28"/>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A00F28"/>
    <w:rPr>
      <w:rFonts w:ascii="Georgia" w:hAnsi="Georgia" w:cs="Times New Roman"/>
      <w:color w:val="000000"/>
      <w:szCs w:val="24"/>
      <w:u w:val="single"/>
      <w:lang w:eastAsia="ar-SA"/>
    </w:rPr>
  </w:style>
  <w:style w:type="character" w:customStyle="1" w:styleId="bhl">
    <w:name w:val="bhl"/>
    <w:basedOn w:val="DefaultParagraphFont"/>
    <w:rsid w:val="00A00F28"/>
  </w:style>
  <w:style w:type="paragraph" w:customStyle="1" w:styleId="TagGA11">
    <w:name w:val="Tag GA 11"/>
    <w:basedOn w:val="TOC1"/>
    <w:qFormat/>
    <w:rsid w:val="00A00F28"/>
    <w:pPr>
      <w:spacing w:before="0" w:after="160"/>
    </w:pPr>
    <w:rPr>
      <w:rFonts w:ascii="Georgia" w:eastAsia="Calibri" w:hAnsi="Georgia"/>
      <w:u w:val="none"/>
      <w:lang w:bidi="ar-SA"/>
    </w:rPr>
  </w:style>
  <w:style w:type="paragraph" w:customStyle="1" w:styleId="CiteCard">
    <w:name w:val="Cite/Card"/>
    <w:basedOn w:val="TOC2"/>
    <w:qFormat/>
    <w:rsid w:val="00A00F2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00F28"/>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00F28"/>
    <w:rPr>
      <w:sz w:val="16"/>
      <w:szCs w:val="16"/>
    </w:rPr>
  </w:style>
  <w:style w:type="character" w:customStyle="1" w:styleId="DocumentMapChar1">
    <w:name w:val="Document Map Char1"/>
    <w:basedOn w:val="DefaultParagraphFont"/>
    <w:uiPriority w:val="99"/>
    <w:rsid w:val="00A00F28"/>
    <w:rPr>
      <w:rFonts w:ascii="Tahoma" w:hAnsi="Tahoma" w:cs="Tahoma"/>
      <w:sz w:val="16"/>
      <w:szCs w:val="16"/>
    </w:rPr>
  </w:style>
  <w:style w:type="character" w:customStyle="1" w:styleId="addmd">
    <w:name w:val="addmd"/>
    <w:basedOn w:val="DefaultParagraphFont"/>
    <w:rsid w:val="00A00F2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00F28"/>
    <w:rPr>
      <w:rFonts w:ascii="Arial" w:hAnsi="Arial"/>
      <w:b/>
      <w:sz w:val="26"/>
    </w:rPr>
  </w:style>
  <w:style w:type="paragraph" w:styleId="FootnoteText">
    <w:name w:val="footnote text"/>
    <w:basedOn w:val="Normal"/>
    <w:link w:val="FootnoteTextChar"/>
    <w:unhideWhenUsed/>
    <w:qFormat/>
    <w:rsid w:val="00A00F28"/>
    <w:rPr>
      <w:rFonts w:ascii="Georgia" w:eastAsia="Calibri" w:hAnsi="Georgia"/>
      <w:szCs w:val="20"/>
      <w:lang w:eastAsia="zh-CN"/>
    </w:rPr>
  </w:style>
  <w:style w:type="character" w:customStyle="1" w:styleId="FootnoteTextChar">
    <w:name w:val="Footnote Text Char"/>
    <w:basedOn w:val="DefaultParagraphFont"/>
    <w:link w:val="FootnoteText"/>
    <w:rsid w:val="00A00F28"/>
    <w:rPr>
      <w:rFonts w:ascii="Georgia" w:eastAsia="Calibri" w:hAnsi="Georgia" w:cs="Times New Roman"/>
      <w:szCs w:val="20"/>
      <w:lang w:eastAsia="zh-CN"/>
    </w:rPr>
  </w:style>
  <w:style w:type="character" w:customStyle="1" w:styleId="UnderlinedTextCharChar">
    <w:name w:val="Underlined Text Char Char"/>
    <w:basedOn w:val="DefaultParagraphFont"/>
    <w:rsid w:val="00A00F28"/>
    <w:rPr>
      <w:rFonts w:cs="Arial"/>
      <w:bCs/>
      <w:noProof w:val="0"/>
      <w:szCs w:val="26"/>
      <w:u w:val="single"/>
      <w:lang w:val="en-US" w:eastAsia="en-US" w:bidi="ar-SA"/>
    </w:rPr>
  </w:style>
  <w:style w:type="character" w:customStyle="1" w:styleId="StyleTimesNewRoman12ptBold">
    <w:name w:val="Style Times New Roman 12 pt Bold"/>
    <w:rsid w:val="00A00F28"/>
    <w:rPr>
      <w:b/>
      <w:bCs/>
      <w:sz w:val="24"/>
    </w:rPr>
  </w:style>
  <w:style w:type="character" w:customStyle="1" w:styleId="CardText1Char">
    <w:name w:val="Card Text 1 Char"/>
    <w:rsid w:val="00A00F28"/>
    <w:rPr>
      <w:rFonts w:ascii="Georgia" w:hAnsi="Georgia"/>
      <w:color w:val="000000"/>
      <w:sz w:val="22"/>
      <w:szCs w:val="22"/>
      <w:u w:val="single"/>
    </w:rPr>
  </w:style>
  <w:style w:type="character" w:customStyle="1" w:styleId="BoldUnderlining">
    <w:name w:val="Bold Underlining"/>
    <w:rsid w:val="00A00F28"/>
    <w:rPr>
      <w:u w:val="single"/>
    </w:rPr>
  </w:style>
  <w:style w:type="character" w:customStyle="1" w:styleId="Intemphasis">
    <w:name w:val="Intemphasis"/>
    <w:uiPriority w:val="1"/>
    <w:qFormat/>
    <w:rsid w:val="00A00F2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00F28"/>
    <w:pPr>
      <w:ind w:left="288" w:right="288"/>
    </w:pPr>
    <w:rPr>
      <w:szCs w:val="16"/>
    </w:rPr>
  </w:style>
  <w:style w:type="character" w:customStyle="1" w:styleId="cardtextChar2">
    <w:name w:val="cardtext Char"/>
    <w:basedOn w:val="DefaultParagraphFont"/>
    <w:link w:val="cardtext0"/>
    <w:rsid w:val="00A00F28"/>
    <w:rPr>
      <w:rFonts w:ascii="Times New Roman" w:hAnsi="Times New Roman" w:cs="Times New Roman"/>
      <w:szCs w:val="16"/>
    </w:rPr>
  </w:style>
  <w:style w:type="character" w:customStyle="1" w:styleId="BoldUnderlineChar1">
    <w:name w:val="BoldUnderline Char1"/>
    <w:rsid w:val="00A00F2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00F28"/>
    <w:pPr>
      <w:spacing w:after="200"/>
      <w:contextualSpacing/>
    </w:pPr>
    <w:rPr>
      <w:rFonts w:eastAsia="Calibri"/>
      <w:u w:val="single"/>
    </w:rPr>
  </w:style>
  <w:style w:type="character" w:customStyle="1" w:styleId="UnderlinedCardTextChar">
    <w:name w:val="Underlined Card Text Char"/>
    <w:link w:val="UnderlinedCardText"/>
    <w:rsid w:val="00A00F28"/>
    <w:rPr>
      <w:rFonts w:ascii="Times New Roman" w:eastAsia="Calibri" w:hAnsi="Times New Roman" w:cs="Times New Roman"/>
      <w:u w:val="single"/>
    </w:rPr>
  </w:style>
  <w:style w:type="character" w:customStyle="1" w:styleId="Hyperlink6">
    <w:name w:val="Hyperlink6"/>
    <w:basedOn w:val="DefaultParagraphFont"/>
    <w:rsid w:val="00A00F28"/>
    <w:rPr>
      <w:color w:val="3300CC"/>
      <w:u w:val="single"/>
    </w:rPr>
  </w:style>
  <w:style w:type="paragraph" w:customStyle="1" w:styleId="Tag12">
    <w:name w:val="Tag12"/>
    <w:basedOn w:val="Normal"/>
    <w:qFormat/>
    <w:rsid w:val="00A00F28"/>
    <w:pPr>
      <w:contextualSpacing/>
    </w:pPr>
    <w:rPr>
      <w:rFonts w:eastAsia="Cambria"/>
      <w:b/>
    </w:rPr>
  </w:style>
  <w:style w:type="paragraph" w:customStyle="1" w:styleId="Shrink8">
    <w:name w:val="Shrink8"/>
    <w:basedOn w:val="Normal"/>
    <w:qFormat/>
    <w:rsid w:val="00A00F28"/>
    <w:rPr>
      <w:rFonts w:eastAsia="Cambria"/>
    </w:rPr>
  </w:style>
  <w:style w:type="character" w:customStyle="1" w:styleId="highlight2">
    <w:name w:val="highlight2"/>
    <w:rsid w:val="00A00F28"/>
    <w:rPr>
      <w:rFonts w:ascii="Arial" w:hAnsi="Arial"/>
      <w:b/>
      <w:sz w:val="19"/>
      <w:u w:val="thick"/>
      <w:bdr w:val="none" w:sz="0" w:space="0" w:color="auto"/>
      <w:shd w:val="clear" w:color="auto" w:fill="auto"/>
    </w:rPr>
  </w:style>
  <w:style w:type="character" w:customStyle="1" w:styleId="citation">
    <w:name w:val="citation"/>
    <w:basedOn w:val="DefaultParagraphFont"/>
    <w:rsid w:val="00A00F28"/>
  </w:style>
  <w:style w:type="paragraph" w:customStyle="1" w:styleId="UnderlineText">
    <w:name w:val="Underline Text"/>
    <w:basedOn w:val="Normal"/>
    <w:link w:val="UnderlineTextChar"/>
    <w:qFormat/>
    <w:rsid w:val="00A00F28"/>
    <w:pPr>
      <w:ind w:left="288"/>
    </w:pPr>
    <w:rPr>
      <w:rFonts w:eastAsia="Times New Roman"/>
      <w:u w:val="single"/>
    </w:rPr>
  </w:style>
  <w:style w:type="character" w:customStyle="1" w:styleId="UnderlineTextChar">
    <w:name w:val="Underline Text Char"/>
    <w:basedOn w:val="DefaultParagraphFont"/>
    <w:link w:val="UnderlineText"/>
    <w:rsid w:val="00A00F28"/>
    <w:rPr>
      <w:rFonts w:ascii="Times New Roman" w:eastAsia="Times New Roman" w:hAnsi="Times New Roman" w:cs="Times New Roman"/>
      <w:u w:val="single"/>
    </w:rPr>
  </w:style>
  <w:style w:type="character" w:customStyle="1" w:styleId="il">
    <w:name w:val="il"/>
    <w:basedOn w:val="DefaultParagraphFont"/>
    <w:rsid w:val="00A00F28"/>
  </w:style>
  <w:style w:type="character" w:customStyle="1" w:styleId="commentstext">
    <w:name w:val="comments_text"/>
    <w:uiPriority w:val="99"/>
    <w:rsid w:val="00A00F28"/>
    <w:rPr>
      <w:rFonts w:cs="Times New Roman"/>
    </w:rPr>
  </w:style>
  <w:style w:type="paragraph" w:customStyle="1" w:styleId="Heading42">
    <w:name w:val="Heading 42"/>
    <w:basedOn w:val="Normal"/>
    <w:qFormat/>
    <w:rsid w:val="00A00F28"/>
    <w:rPr>
      <w:rFonts w:eastAsia="Times New Roman"/>
    </w:rPr>
  </w:style>
  <w:style w:type="paragraph" w:customStyle="1" w:styleId="DebateNormal">
    <w:name w:val="DebateNormal"/>
    <w:basedOn w:val="Normal"/>
    <w:link w:val="DebateNormalChar"/>
    <w:qFormat/>
    <w:rsid w:val="00A00F28"/>
    <w:pPr>
      <w:spacing w:line="276" w:lineRule="auto"/>
    </w:pPr>
    <w:rPr>
      <w:rFonts w:eastAsia="Calibri"/>
      <w:szCs w:val="20"/>
    </w:rPr>
  </w:style>
  <w:style w:type="character" w:customStyle="1" w:styleId="DebateNormalChar">
    <w:name w:val="DebateNormal Char"/>
    <w:basedOn w:val="DefaultParagraphFont"/>
    <w:link w:val="DebateNormal"/>
    <w:rsid w:val="00A00F28"/>
    <w:rPr>
      <w:rFonts w:ascii="Times New Roman" w:eastAsia="Calibri" w:hAnsi="Times New Roman" w:cs="Times New Roman"/>
      <w:szCs w:val="20"/>
    </w:rPr>
  </w:style>
  <w:style w:type="paragraph" w:customStyle="1" w:styleId="DebateEmphasis">
    <w:name w:val="DebateEmphasis"/>
    <w:basedOn w:val="Normal"/>
    <w:link w:val="DebateEmphasisChar"/>
    <w:qFormat/>
    <w:rsid w:val="00A00F2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00F28"/>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A00F28"/>
    <w:rPr>
      <w:rFonts w:ascii="Times New Roman" w:eastAsia="Cambria" w:hAnsi="Times New Roman" w:cs="Times New Roman"/>
      <w:sz w:val="20"/>
      <w:szCs w:val="22"/>
    </w:rPr>
  </w:style>
  <w:style w:type="paragraph" w:customStyle="1" w:styleId="NormalCite">
    <w:name w:val="NormalCite"/>
    <w:link w:val="NormalCiteChar"/>
    <w:qFormat/>
    <w:rsid w:val="00A00F2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00F28"/>
    <w:rPr>
      <w:rFonts w:ascii="Times New Roman" w:hAnsi="Times New Roman" w:cs="Times New Roman"/>
      <w:sz w:val="18"/>
    </w:rPr>
  </w:style>
  <w:style w:type="character" w:customStyle="1" w:styleId="articletext">
    <w:name w:val="articletext"/>
    <w:basedOn w:val="DefaultParagraphFont"/>
    <w:rsid w:val="00A00F28"/>
  </w:style>
  <w:style w:type="character" w:customStyle="1" w:styleId="grey10">
    <w:name w:val="grey10"/>
    <w:basedOn w:val="DefaultParagraphFont"/>
    <w:rsid w:val="00A00F28"/>
  </w:style>
  <w:style w:type="character" w:customStyle="1" w:styleId="navy13bd">
    <w:name w:val="navy13bd"/>
    <w:basedOn w:val="DefaultParagraphFont"/>
    <w:rsid w:val="00A00F28"/>
  </w:style>
  <w:style w:type="character" w:customStyle="1" w:styleId="Style9ptUnderline2">
    <w:name w:val="Style 9 pt Underline2"/>
    <w:basedOn w:val="DefaultParagraphFont"/>
    <w:rsid w:val="00A00F28"/>
    <w:rPr>
      <w:sz w:val="20"/>
      <w:u w:val="single"/>
    </w:rPr>
  </w:style>
  <w:style w:type="character" w:customStyle="1" w:styleId="Style9ptBoldUnderline1">
    <w:name w:val="Style 9 pt Bold Underline1"/>
    <w:basedOn w:val="DefaultParagraphFont"/>
    <w:rsid w:val="00A00F28"/>
    <w:rPr>
      <w:b/>
      <w:bCs/>
      <w:sz w:val="20"/>
      <w:u w:val="single"/>
    </w:rPr>
  </w:style>
  <w:style w:type="character" w:customStyle="1" w:styleId="TagsCharChar">
    <w:name w:val="Tags Char Char"/>
    <w:basedOn w:val="DefaultParagraphFont"/>
    <w:rsid w:val="00A00F28"/>
    <w:rPr>
      <w:rFonts w:eastAsia="SimSun"/>
      <w:b/>
      <w:sz w:val="24"/>
      <w:lang w:val="en-US" w:eastAsia="zh-CN" w:bidi="ar-SA"/>
    </w:rPr>
  </w:style>
  <w:style w:type="paragraph" w:customStyle="1" w:styleId="cardCharCharCharChar">
    <w:name w:val="card Char Char Char Char"/>
    <w:basedOn w:val="Normal"/>
    <w:qFormat/>
    <w:rsid w:val="00A00F28"/>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00F28"/>
    <w:rPr>
      <w:rFonts w:ascii="Times" w:eastAsia="Times New Roman" w:hAnsi="Times"/>
      <w:szCs w:val="24"/>
    </w:rPr>
  </w:style>
  <w:style w:type="paragraph" w:customStyle="1" w:styleId="CARD">
    <w:name w:val="CARD"/>
    <w:basedOn w:val="Normal"/>
    <w:link w:val="CARDChar1"/>
    <w:qFormat/>
    <w:rsid w:val="00A00F28"/>
    <w:rPr>
      <w:rFonts w:eastAsia="Times New Roman"/>
      <w:szCs w:val="24"/>
      <w:u w:val="single"/>
    </w:rPr>
  </w:style>
  <w:style w:type="character" w:customStyle="1" w:styleId="CARDChar1">
    <w:name w:val="CARD Char"/>
    <w:basedOn w:val="DefaultParagraphFont"/>
    <w:link w:val="CARD"/>
    <w:rsid w:val="00A00F28"/>
    <w:rPr>
      <w:rFonts w:ascii="Times New Roman" w:eastAsia="Times New Roman" w:hAnsi="Times New Roman" w:cs="Times New Roman"/>
      <w:szCs w:val="24"/>
      <w:u w:val="single"/>
    </w:rPr>
  </w:style>
  <w:style w:type="paragraph" w:customStyle="1" w:styleId="Normal2">
    <w:name w:val="Normal2"/>
    <w:basedOn w:val="Normal"/>
    <w:qFormat/>
    <w:rsid w:val="00A00F28"/>
    <w:rPr>
      <w:rFonts w:eastAsia="Times New Roman"/>
      <w:szCs w:val="24"/>
    </w:rPr>
  </w:style>
  <w:style w:type="character" w:customStyle="1" w:styleId="Style11ptThickunderline">
    <w:name w:val="Style 11 pt Thick underline"/>
    <w:rsid w:val="00A00F28"/>
    <w:rPr>
      <w:rFonts w:ascii="Times New Roman" w:hAnsi="Times New Roman"/>
      <w:sz w:val="20"/>
      <w:u w:val="single"/>
    </w:rPr>
  </w:style>
  <w:style w:type="character" w:customStyle="1" w:styleId="Style11ptBoldThickunderline">
    <w:name w:val="Style 11 pt Bold Thick underline"/>
    <w:rsid w:val="00A00F28"/>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A00F28"/>
    <w:rPr>
      <w:vertAlign w:val="superscript"/>
    </w:rPr>
  </w:style>
  <w:style w:type="character" w:customStyle="1" w:styleId="CharChar5">
    <w:name w:val="Char Char5"/>
    <w:rsid w:val="00A00F2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00F2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00F28"/>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A00F28"/>
    <w:rPr>
      <w:u w:val="single"/>
    </w:rPr>
  </w:style>
  <w:style w:type="character" w:customStyle="1" w:styleId="StyleUnderlineBoldIndent11ptChar">
    <w:name w:val="Style Underline + Bold Indent + 11 pt Char"/>
    <w:link w:val="StyleUnderlineBoldIndent11pt"/>
    <w:rsid w:val="00A00F28"/>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A00F28"/>
    <w:rPr>
      <w:b/>
      <w:bCs/>
      <w:u w:val="single"/>
    </w:rPr>
  </w:style>
  <w:style w:type="character" w:customStyle="1" w:styleId="StyleUnderlineBoldIndent11ptBoldChar">
    <w:name w:val="Style Underline + Bold Indent + 11 pt Bold Char"/>
    <w:link w:val="StyleUnderlineBoldIndent11ptBold"/>
    <w:rsid w:val="00A00F28"/>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A00F28"/>
    <w:rPr>
      <w:bCs/>
      <w:u w:val="single"/>
    </w:rPr>
  </w:style>
  <w:style w:type="character" w:customStyle="1" w:styleId="StyleStyle4CharTimesNewRoman11pt">
    <w:name w:val="Style Style4 Char + Times New Roman 11 pt"/>
    <w:basedOn w:val="DefaultParagraphFont"/>
    <w:qFormat/>
    <w:rsid w:val="00A00F28"/>
    <w:rPr>
      <w:rFonts w:ascii="Times New Roman" w:hAnsi="Times New Roman"/>
      <w:sz w:val="20"/>
      <w:szCs w:val="24"/>
      <w:u w:val="single"/>
      <w:lang w:val="en-US" w:eastAsia="en-US" w:bidi="ar-SA"/>
    </w:rPr>
  </w:style>
  <w:style w:type="paragraph" w:customStyle="1" w:styleId="author-name">
    <w:name w:val="author-name"/>
    <w:basedOn w:val="Normal"/>
    <w:qFormat/>
    <w:rsid w:val="00A00F28"/>
    <w:pPr>
      <w:spacing w:before="100" w:beforeAutospacing="1" w:after="100" w:afterAutospacing="1"/>
    </w:pPr>
    <w:rPr>
      <w:rFonts w:eastAsia="Times New Roman"/>
      <w:szCs w:val="24"/>
    </w:rPr>
  </w:style>
  <w:style w:type="paragraph" w:customStyle="1" w:styleId="author-credentials">
    <w:name w:val="author-credentials"/>
    <w:basedOn w:val="Normal"/>
    <w:qFormat/>
    <w:rsid w:val="00A00F28"/>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A00F28"/>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A00F2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A00F28"/>
    <w:rPr>
      <w:rFonts w:ascii="Times New Roman" w:hAnsi="Times New Roman"/>
      <w:i/>
      <w:iCs/>
      <w:sz w:val="20"/>
      <w:szCs w:val="24"/>
      <w:u w:val="single"/>
      <w:lang w:val="en-US" w:eastAsia="en-US" w:bidi="ar-SA"/>
    </w:rPr>
  </w:style>
  <w:style w:type="character" w:customStyle="1" w:styleId="headline">
    <w:name w:val="headline"/>
    <w:basedOn w:val="DefaultParagraphFont"/>
    <w:rsid w:val="00A00F28"/>
  </w:style>
  <w:style w:type="character" w:customStyle="1" w:styleId="CharChar4">
    <w:name w:val="Char Char4"/>
    <w:basedOn w:val="DefaultParagraphFont"/>
    <w:rsid w:val="00A00F28"/>
    <w:rPr>
      <w:rFonts w:cs="Arial"/>
      <w:b/>
      <w:bCs/>
      <w:iCs/>
      <w:szCs w:val="28"/>
      <w:lang w:val="en-US" w:eastAsia="en-US" w:bidi="ar-SA"/>
    </w:rPr>
  </w:style>
  <w:style w:type="character" w:customStyle="1" w:styleId="yshortcuts">
    <w:name w:val="yshortcuts"/>
    <w:basedOn w:val="DefaultParagraphFont"/>
    <w:rsid w:val="00A00F28"/>
  </w:style>
  <w:style w:type="character" w:customStyle="1" w:styleId="HotRouteChar0">
    <w:name w:val="Hot Route Char"/>
    <w:link w:val="HotRoute"/>
    <w:rsid w:val="00A00F28"/>
    <w:rPr>
      <w:rFonts w:ascii="Times New Roman" w:eastAsia="Times New Roman" w:hAnsi="Times New Roman" w:cs="Times New Roman"/>
      <w:szCs w:val="24"/>
    </w:rPr>
  </w:style>
  <w:style w:type="paragraph" w:styleId="PlainText">
    <w:name w:val="Plain Text"/>
    <w:basedOn w:val="Normal"/>
    <w:link w:val="PlainTextChar"/>
    <w:rsid w:val="00A00F28"/>
    <w:rPr>
      <w:rFonts w:ascii="Courier New" w:eastAsia="Times New Roman" w:hAnsi="Courier New" w:cs="Courier New"/>
      <w:szCs w:val="20"/>
    </w:rPr>
  </w:style>
  <w:style w:type="character" w:customStyle="1" w:styleId="PlainTextChar">
    <w:name w:val="Plain Text Char"/>
    <w:basedOn w:val="DefaultParagraphFont"/>
    <w:link w:val="PlainText"/>
    <w:rsid w:val="00A00F28"/>
    <w:rPr>
      <w:rFonts w:ascii="Courier New" w:eastAsia="Times New Roman" w:hAnsi="Courier New" w:cs="Courier New"/>
      <w:szCs w:val="20"/>
    </w:rPr>
  </w:style>
  <w:style w:type="character" w:customStyle="1" w:styleId="senselabelstart">
    <w:name w:val="sense_label start"/>
    <w:basedOn w:val="DefaultParagraphFont"/>
    <w:qFormat/>
    <w:rsid w:val="00A00F28"/>
  </w:style>
  <w:style w:type="character" w:customStyle="1" w:styleId="sensecontent">
    <w:name w:val="sense_content"/>
    <w:basedOn w:val="DefaultParagraphFont"/>
    <w:qFormat/>
    <w:rsid w:val="00A00F28"/>
  </w:style>
  <w:style w:type="character" w:customStyle="1" w:styleId="vi">
    <w:name w:val="vi"/>
    <w:basedOn w:val="DefaultParagraphFont"/>
    <w:qFormat/>
    <w:rsid w:val="00A00F28"/>
  </w:style>
  <w:style w:type="character" w:customStyle="1" w:styleId="italic">
    <w:name w:val="italic"/>
    <w:basedOn w:val="DefaultParagraphFont"/>
    <w:qFormat/>
    <w:rsid w:val="00A00F28"/>
  </w:style>
  <w:style w:type="paragraph" w:customStyle="1" w:styleId="Microtext0">
    <w:name w:val="Microtext"/>
    <w:basedOn w:val="Normal"/>
    <w:next w:val="Normal"/>
    <w:link w:val="MicrotextChar0"/>
    <w:qFormat/>
    <w:rsid w:val="00A00F28"/>
    <w:rPr>
      <w:sz w:val="12"/>
    </w:rPr>
  </w:style>
  <w:style w:type="character" w:customStyle="1" w:styleId="MicrotextChar0">
    <w:name w:val="Microtext Char"/>
    <w:link w:val="Microtext0"/>
    <w:rsid w:val="00A00F28"/>
    <w:rPr>
      <w:rFonts w:ascii="Times New Roman" w:hAnsi="Times New Roman" w:cs="Times New Roman"/>
      <w:sz w:val="12"/>
    </w:rPr>
  </w:style>
  <w:style w:type="character" w:customStyle="1" w:styleId="st">
    <w:name w:val="st"/>
    <w:basedOn w:val="DefaultParagraphFont"/>
    <w:rsid w:val="00A00F28"/>
  </w:style>
  <w:style w:type="paragraph" w:customStyle="1" w:styleId="Style6">
    <w:name w:val="Style6"/>
    <w:basedOn w:val="Normal"/>
    <w:link w:val="Style6Char"/>
    <w:autoRedefine/>
    <w:qFormat/>
    <w:rsid w:val="00A00F28"/>
    <w:rPr>
      <w:b/>
    </w:rPr>
  </w:style>
  <w:style w:type="character" w:customStyle="1" w:styleId="Style6Char">
    <w:name w:val="Style6 Char"/>
    <w:basedOn w:val="DefaultParagraphFont"/>
    <w:link w:val="Style6"/>
    <w:rsid w:val="00A00F28"/>
    <w:rPr>
      <w:rFonts w:ascii="Times New Roman" w:hAnsi="Times New Roman" w:cs="Times New Roman"/>
      <w:b/>
    </w:rPr>
  </w:style>
  <w:style w:type="paragraph" w:customStyle="1" w:styleId="Style11">
    <w:name w:val="Style11"/>
    <w:basedOn w:val="Normal"/>
    <w:link w:val="Style11Char"/>
    <w:qFormat/>
    <w:rsid w:val="00A00F28"/>
    <w:rPr>
      <w:rFonts w:eastAsia="Times New Roman"/>
      <w:b/>
      <w:szCs w:val="20"/>
      <w:u w:val="thick"/>
    </w:rPr>
  </w:style>
  <w:style w:type="paragraph" w:customStyle="1" w:styleId="Style12">
    <w:name w:val="Style12"/>
    <w:basedOn w:val="Normal"/>
    <w:link w:val="Style12Char"/>
    <w:qFormat/>
    <w:rsid w:val="00A00F28"/>
    <w:rPr>
      <w:rFonts w:eastAsia="Times New Roman"/>
      <w:b/>
      <w:u w:val="thick"/>
    </w:rPr>
  </w:style>
  <w:style w:type="character" w:customStyle="1" w:styleId="Style11Char">
    <w:name w:val="Style11 Char"/>
    <w:basedOn w:val="DefaultParagraphFont"/>
    <w:link w:val="Style11"/>
    <w:rsid w:val="00A00F28"/>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A00F28"/>
    <w:rPr>
      <w:rFonts w:ascii="Times New Roman" w:eastAsia="Times New Roman" w:hAnsi="Times New Roman" w:cs="Times New Roman"/>
      <w:b/>
      <w:u w:val="thick"/>
    </w:rPr>
  </w:style>
  <w:style w:type="character" w:customStyle="1" w:styleId="caps-label">
    <w:name w:val="caps-label"/>
    <w:basedOn w:val="DefaultParagraphFont"/>
    <w:rsid w:val="00A00F28"/>
  </w:style>
  <w:style w:type="character" w:customStyle="1" w:styleId="wikiexternallink">
    <w:name w:val="wikiexternallink"/>
    <w:basedOn w:val="DefaultParagraphFont"/>
    <w:rsid w:val="00A00F28"/>
  </w:style>
  <w:style w:type="character" w:customStyle="1" w:styleId="wikigeneratedlinkcontent">
    <w:name w:val="wikigeneratedlinkcontent"/>
    <w:basedOn w:val="DefaultParagraphFont"/>
    <w:rsid w:val="00A00F28"/>
  </w:style>
  <w:style w:type="character" w:customStyle="1" w:styleId="ShrinkChar">
    <w:name w:val="Shrink Char"/>
    <w:link w:val="Shrink"/>
    <w:locked/>
    <w:rsid w:val="00A00F28"/>
    <w:rPr>
      <w:rFonts w:ascii="Garamond" w:eastAsia="Times New Roman" w:hAnsi="Garamond"/>
      <w:sz w:val="12"/>
    </w:rPr>
  </w:style>
  <w:style w:type="paragraph" w:customStyle="1" w:styleId="Shrink">
    <w:name w:val="Shrink"/>
    <w:link w:val="ShrinkChar"/>
    <w:qFormat/>
    <w:rsid w:val="00A00F28"/>
    <w:pPr>
      <w:spacing w:after="0" w:line="240" w:lineRule="auto"/>
      <w:ind w:left="288" w:right="288"/>
    </w:pPr>
    <w:rPr>
      <w:rFonts w:ascii="Garamond" w:eastAsia="Times New Roman" w:hAnsi="Garamond"/>
      <w:sz w:val="12"/>
    </w:rPr>
  </w:style>
  <w:style w:type="character" w:customStyle="1" w:styleId="aqj">
    <w:name w:val="aqj"/>
    <w:basedOn w:val="DefaultParagraphFont"/>
    <w:rsid w:val="00A00F28"/>
  </w:style>
  <w:style w:type="character" w:customStyle="1" w:styleId="StyleStyleBoldUnderlineIntenseEmphasisUnderlineapple-style-s">
    <w:name w:val="Style Style Bold UnderlineIntense EmphasisUnderlineapple-style-s..."/>
    <w:basedOn w:val="DefaultParagraphFont"/>
    <w:rsid w:val="00A00F28"/>
    <w:rPr>
      <w:b w:val="0"/>
      <w:bCs w:val="0"/>
      <w:sz w:val="22"/>
      <w:u w:val="single"/>
      <w:bdr w:val="none" w:sz="0" w:space="0" w:color="auto"/>
    </w:rPr>
  </w:style>
  <w:style w:type="paragraph" w:customStyle="1" w:styleId="blocktitle0">
    <w:name w:val="block title"/>
    <w:basedOn w:val="Normal"/>
    <w:link w:val="blocktitleChar0"/>
    <w:autoRedefine/>
    <w:qFormat/>
    <w:rsid w:val="00A00F28"/>
    <w:pPr>
      <w:spacing w:after="240"/>
      <w:jc w:val="center"/>
      <w:outlineLvl w:val="0"/>
    </w:pPr>
    <w:rPr>
      <w:rFonts w:eastAsia="Calibri"/>
      <w:b/>
      <w:caps/>
      <w:sz w:val="28"/>
      <w:szCs w:val="28"/>
      <w:lang w:val="es-ES"/>
    </w:rPr>
  </w:style>
  <w:style w:type="character" w:customStyle="1" w:styleId="Boxed">
    <w:name w:val="Boxed"/>
    <w:qFormat/>
    <w:rsid w:val="00A00F28"/>
    <w:rPr>
      <w:rFonts w:ascii="Times New Roman" w:hAnsi="Times New Roman"/>
      <w:sz w:val="20"/>
      <w:bdr w:val="single" w:sz="6" w:space="0" w:color="auto"/>
    </w:rPr>
  </w:style>
  <w:style w:type="character" w:customStyle="1" w:styleId="UnderlineCard">
    <w:name w:val="Underline Card"/>
    <w:uiPriority w:val="6"/>
    <w:qFormat/>
    <w:rsid w:val="00A00F28"/>
    <w:rPr>
      <w:rFonts w:ascii="Arial" w:hAnsi="Arial"/>
      <w:b w:val="0"/>
      <w:bCs/>
      <w:sz w:val="20"/>
      <w:u w:val="single"/>
    </w:rPr>
  </w:style>
  <w:style w:type="character" w:customStyle="1" w:styleId="story-author">
    <w:name w:val="story-author"/>
    <w:basedOn w:val="DefaultParagraphFont"/>
    <w:rsid w:val="00A00F28"/>
  </w:style>
  <w:style w:type="paragraph" w:customStyle="1" w:styleId="type">
    <w:name w:val="type"/>
    <w:basedOn w:val="Normal"/>
    <w:qFormat/>
    <w:rsid w:val="00A00F28"/>
    <w:pPr>
      <w:spacing w:before="100" w:beforeAutospacing="1" w:after="100" w:afterAutospacing="1"/>
    </w:pPr>
    <w:rPr>
      <w:rFonts w:eastAsia="Times New Roman"/>
      <w:szCs w:val="24"/>
    </w:rPr>
  </w:style>
  <w:style w:type="character" w:customStyle="1" w:styleId="institution">
    <w:name w:val="institution"/>
    <w:basedOn w:val="DefaultParagraphFont"/>
    <w:rsid w:val="00A00F28"/>
  </w:style>
  <w:style w:type="character" w:customStyle="1" w:styleId="abodyblack3">
    <w:name w:val="abodyblack3"/>
    <w:basedOn w:val="DefaultParagraphFont"/>
    <w:rsid w:val="00A00F28"/>
  </w:style>
  <w:style w:type="paragraph" w:customStyle="1" w:styleId="UnderlineChar2CharChar">
    <w:name w:val="Underline Char2 Char Char"/>
    <w:basedOn w:val="Normal"/>
    <w:link w:val="UnderlineChar2CharCharChar"/>
    <w:qFormat/>
    <w:rsid w:val="00A00F28"/>
    <w:rPr>
      <w:rFonts w:eastAsia="MS Mincho"/>
      <w:szCs w:val="20"/>
      <w:u w:val="single"/>
    </w:rPr>
  </w:style>
  <w:style w:type="character" w:customStyle="1" w:styleId="UnderlineChar2CharCharChar">
    <w:name w:val="Underline Char2 Char Char Char"/>
    <w:link w:val="UnderlineChar2CharChar"/>
    <w:rsid w:val="00A00F28"/>
    <w:rPr>
      <w:rFonts w:ascii="Times New Roman" w:eastAsia="MS Mincho" w:hAnsi="Times New Roman" w:cs="Times New Roman"/>
      <w:szCs w:val="20"/>
      <w:u w:val="single"/>
    </w:rPr>
  </w:style>
  <w:style w:type="character" w:customStyle="1" w:styleId="CharacterStyle1">
    <w:name w:val="Character Style 1"/>
    <w:rsid w:val="00A00F28"/>
    <w:rPr>
      <w:sz w:val="20"/>
      <w:szCs w:val="20"/>
    </w:rPr>
  </w:style>
  <w:style w:type="character" w:customStyle="1" w:styleId="FontStyle177">
    <w:name w:val="Font Style177"/>
    <w:basedOn w:val="DefaultParagraphFont"/>
    <w:uiPriority w:val="99"/>
    <w:rsid w:val="00A00F28"/>
    <w:rPr>
      <w:rFonts w:ascii="Times New Roman" w:hAnsi="Times New Roman" w:cs="Times New Roman"/>
      <w:sz w:val="20"/>
      <w:szCs w:val="20"/>
    </w:rPr>
  </w:style>
  <w:style w:type="character" w:customStyle="1" w:styleId="FontStyle173">
    <w:name w:val="Font Style173"/>
    <w:basedOn w:val="DefaultParagraphFont"/>
    <w:uiPriority w:val="99"/>
    <w:rsid w:val="00A00F28"/>
    <w:rPr>
      <w:rFonts w:ascii="Times New Roman" w:hAnsi="Times New Roman" w:cs="Times New Roman"/>
      <w:sz w:val="14"/>
      <w:szCs w:val="14"/>
    </w:rPr>
  </w:style>
  <w:style w:type="character" w:customStyle="1" w:styleId="FontStyle151">
    <w:name w:val="Font Style151"/>
    <w:basedOn w:val="DefaultParagraphFont"/>
    <w:uiPriority w:val="99"/>
    <w:rsid w:val="00A00F28"/>
    <w:rPr>
      <w:rFonts w:ascii="Arial Narrow" w:hAnsi="Arial Narrow" w:cs="Arial Narrow"/>
      <w:b/>
      <w:bCs/>
      <w:sz w:val="12"/>
      <w:szCs w:val="12"/>
    </w:rPr>
  </w:style>
  <w:style w:type="character" w:customStyle="1" w:styleId="FontStyle156">
    <w:name w:val="Font Style156"/>
    <w:basedOn w:val="DefaultParagraphFont"/>
    <w:uiPriority w:val="99"/>
    <w:rsid w:val="00A00F28"/>
    <w:rPr>
      <w:rFonts w:ascii="Arial Narrow" w:hAnsi="Arial Narrow" w:cs="Arial Narrow"/>
      <w:sz w:val="8"/>
      <w:szCs w:val="8"/>
    </w:rPr>
  </w:style>
  <w:style w:type="character" w:customStyle="1" w:styleId="FontStyle160">
    <w:name w:val="Font Style160"/>
    <w:basedOn w:val="DefaultParagraphFont"/>
    <w:uiPriority w:val="99"/>
    <w:rsid w:val="00A00F28"/>
    <w:rPr>
      <w:rFonts w:ascii="Times New Roman" w:hAnsi="Times New Roman" w:cs="Times New Roman"/>
      <w:b/>
      <w:bCs/>
      <w:sz w:val="20"/>
      <w:szCs w:val="20"/>
    </w:rPr>
  </w:style>
  <w:style w:type="character" w:customStyle="1" w:styleId="FontStyle178">
    <w:name w:val="Font Style178"/>
    <w:basedOn w:val="DefaultParagraphFont"/>
    <w:uiPriority w:val="99"/>
    <w:rsid w:val="00A00F28"/>
    <w:rPr>
      <w:rFonts w:ascii="Times New Roman" w:hAnsi="Times New Roman" w:cs="Times New Roman"/>
      <w:sz w:val="18"/>
      <w:szCs w:val="18"/>
    </w:rPr>
  </w:style>
  <w:style w:type="paragraph" w:customStyle="1" w:styleId="Style14">
    <w:name w:val="Style14"/>
    <w:basedOn w:val="Normal"/>
    <w:uiPriority w:val="99"/>
    <w:qFormat/>
    <w:rsid w:val="00A00F28"/>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A00F28"/>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A00F28"/>
    <w:rPr>
      <w:rFonts w:ascii="Times New Roman" w:hAnsi="Times New Roman" w:cs="Times New Roman"/>
      <w:sz w:val="12"/>
      <w:szCs w:val="12"/>
    </w:rPr>
  </w:style>
  <w:style w:type="paragraph" w:customStyle="1" w:styleId="Style9">
    <w:name w:val="Style9"/>
    <w:basedOn w:val="Normal"/>
    <w:uiPriority w:val="99"/>
    <w:qFormat/>
    <w:rsid w:val="00A00F28"/>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A00F28"/>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A00F28"/>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A00F28"/>
    <w:rPr>
      <w:rFonts w:ascii="Times New Roman" w:hAnsi="Times New Roman" w:cs="Times New Roman"/>
      <w:sz w:val="16"/>
      <w:szCs w:val="16"/>
    </w:rPr>
  </w:style>
  <w:style w:type="character" w:customStyle="1" w:styleId="f">
    <w:name w:val="f"/>
    <w:basedOn w:val="DefaultParagraphFont"/>
    <w:rsid w:val="00A00F28"/>
  </w:style>
  <w:style w:type="character" w:customStyle="1" w:styleId="TagsChar2">
    <w:name w:val="Tags Char2"/>
    <w:rsid w:val="00A00F28"/>
    <w:rPr>
      <w:b/>
      <w:sz w:val="24"/>
    </w:rPr>
  </w:style>
  <w:style w:type="paragraph" w:customStyle="1" w:styleId="CardsFont6ptChar">
    <w:name w:val="Cards + Font: 6 pt Char"/>
    <w:basedOn w:val="Normal"/>
    <w:link w:val="CardsFont6ptCharChar"/>
    <w:qFormat/>
    <w:rsid w:val="00A00F28"/>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A00F28"/>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A00F28"/>
    <w:rPr>
      <w:rFonts w:ascii="Times New Roman" w:hAnsi="Times New Roman" w:cs="Times New Roman"/>
      <w:b/>
      <w:bCs/>
      <w:sz w:val="16"/>
      <w:szCs w:val="16"/>
    </w:rPr>
  </w:style>
  <w:style w:type="paragraph" w:customStyle="1" w:styleId="Style18">
    <w:name w:val="Style18"/>
    <w:basedOn w:val="Normal"/>
    <w:uiPriority w:val="99"/>
    <w:qFormat/>
    <w:rsid w:val="00A00F28"/>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A00F28"/>
    <w:rPr>
      <w:rFonts w:ascii="Times New Roman" w:hAnsi="Times New Roman" w:cs="Times New Roman"/>
      <w:i/>
      <w:iCs/>
      <w:sz w:val="16"/>
      <w:szCs w:val="16"/>
    </w:rPr>
  </w:style>
  <w:style w:type="character" w:customStyle="1" w:styleId="FontStyle162">
    <w:name w:val="Font Style162"/>
    <w:basedOn w:val="DefaultParagraphFont"/>
    <w:uiPriority w:val="99"/>
    <w:rsid w:val="00A00F28"/>
    <w:rPr>
      <w:rFonts w:ascii="Times New Roman" w:hAnsi="Times New Roman" w:cs="Times New Roman"/>
      <w:b/>
      <w:bCs/>
      <w:sz w:val="18"/>
      <w:szCs w:val="18"/>
    </w:rPr>
  </w:style>
  <w:style w:type="character" w:customStyle="1" w:styleId="FontStyle167">
    <w:name w:val="Font Style167"/>
    <w:basedOn w:val="DefaultParagraphFont"/>
    <w:uiPriority w:val="99"/>
    <w:rsid w:val="00A00F28"/>
    <w:rPr>
      <w:rFonts w:ascii="Times New Roman" w:hAnsi="Times New Roman" w:cs="Times New Roman"/>
      <w:sz w:val="10"/>
      <w:szCs w:val="10"/>
    </w:rPr>
  </w:style>
  <w:style w:type="character" w:customStyle="1" w:styleId="FontStyle174">
    <w:name w:val="Font Style174"/>
    <w:basedOn w:val="DefaultParagraphFont"/>
    <w:uiPriority w:val="99"/>
    <w:rsid w:val="00A00F28"/>
    <w:rPr>
      <w:rFonts w:ascii="Arial Narrow" w:hAnsi="Arial Narrow" w:cs="Arial Narrow"/>
      <w:b/>
      <w:bCs/>
      <w:sz w:val="18"/>
      <w:szCs w:val="18"/>
    </w:rPr>
  </w:style>
  <w:style w:type="paragraph" w:customStyle="1" w:styleId="Style47">
    <w:name w:val="Style47"/>
    <w:basedOn w:val="Normal"/>
    <w:uiPriority w:val="99"/>
    <w:qFormat/>
    <w:rsid w:val="00A00F28"/>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A00F28"/>
    <w:rPr>
      <w:rFonts w:ascii="Times New Roman" w:hAnsi="Times New Roman" w:cs="Times New Roman"/>
      <w:sz w:val="12"/>
      <w:szCs w:val="12"/>
    </w:rPr>
  </w:style>
  <w:style w:type="paragraph" w:customStyle="1" w:styleId="Style24">
    <w:name w:val="Style24"/>
    <w:basedOn w:val="Normal"/>
    <w:uiPriority w:val="99"/>
    <w:qFormat/>
    <w:rsid w:val="00A00F28"/>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A00F28"/>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A00F28"/>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A00F28"/>
    <w:rPr>
      <w:rFonts w:ascii="Times New Roman" w:hAnsi="Times New Roman" w:cs="Times New Roman"/>
      <w:b/>
      <w:bCs/>
      <w:sz w:val="18"/>
      <w:szCs w:val="18"/>
    </w:rPr>
  </w:style>
  <w:style w:type="paragraph" w:customStyle="1" w:styleId="Style21">
    <w:name w:val="Style21"/>
    <w:basedOn w:val="Normal"/>
    <w:uiPriority w:val="99"/>
    <w:qFormat/>
    <w:rsid w:val="00A00F28"/>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A00F28"/>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A00F28"/>
    <w:rPr>
      <w:rFonts w:ascii="Calibri" w:hAnsi="Calibri"/>
      <w:sz w:val="20"/>
      <w:szCs w:val="20"/>
    </w:rPr>
  </w:style>
  <w:style w:type="paragraph" w:customStyle="1" w:styleId="Standard">
    <w:name w:val="Standard"/>
    <w:qFormat/>
    <w:rsid w:val="00A00F2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00F28"/>
    <w:rPr>
      <w:color w:val="000000"/>
      <w:sz w:val="32"/>
      <w:szCs w:val="32"/>
    </w:rPr>
  </w:style>
  <w:style w:type="paragraph" w:customStyle="1" w:styleId="Cardnon-underlined">
    <w:name w:val="Card non-underlined"/>
    <w:basedOn w:val="Normal"/>
    <w:link w:val="Cardnon-underlinedChar"/>
    <w:autoRedefine/>
    <w:uiPriority w:val="99"/>
    <w:qFormat/>
    <w:rsid w:val="00A00F28"/>
    <w:rPr>
      <w:rFonts w:eastAsia="Times New Roman"/>
      <w:szCs w:val="20"/>
    </w:rPr>
  </w:style>
  <w:style w:type="character" w:customStyle="1" w:styleId="Cardnon-underlinedChar">
    <w:name w:val="Card non-underlined Char"/>
    <w:basedOn w:val="DefaultParagraphFont"/>
    <w:link w:val="Cardnon-underlined"/>
    <w:uiPriority w:val="99"/>
    <w:rsid w:val="00A00F28"/>
    <w:rPr>
      <w:rFonts w:ascii="Times New Roman" w:eastAsia="Times New Roman" w:hAnsi="Times New Roman" w:cs="Times New Roman"/>
      <w:szCs w:val="20"/>
    </w:rPr>
  </w:style>
  <w:style w:type="numbering" w:customStyle="1" w:styleId="NoList1">
    <w:name w:val="No List1"/>
    <w:next w:val="NoList"/>
    <w:semiHidden/>
    <w:unhideWhenUsed/>
    <w:rsid w:val="00A00F28"/>
  </w:style>
  <w:style w:type="character" w:customStyle="1" w:styleId="TitleChar2">
    <w:name w:val="Title Char2"/>
    <w:aliases w:val="Cites and Cards Char1,Bold Underlined Char1,UNDERLINE Char1,Read This Char1"/>
    <w:basedOn w:val="DefaultParagraphFont"/>
    <w:uiPriority w:val="10"/>
    <w:qFormat/>
    <w:locked/>
    <w:rsid w:val="00A00F28"/>
    <w:rPr>
      <w:b/>
      <w:bCs/>
      <w:u w:val="single"/>
    </w:rPr>
  </w:style>
  <w:style w:type="paragraph" w:styleId="TOC3">
    <w:name w:val="toc 3"/>
    <w:basedOn w:val="Normal"/>
    <w:next w:val="Normal"/>
    <w:autoRedefine/>
    <w:qFormat/>
    <w:rsid w:val="00A00F28"/>
    <w:pPr>
      <w:ind w:left="400"/>
    </w:pPr>
    <w:rPr>
      <w:rFonts w:eastAsia="Times New Roman"/>
      <w:szCs w:val="20"/>
    </w:rPr>
  </w:style>
  <w:style w:type="paragraph" w:styleId="TOC4">
    <w:name w:val="toc 4"/>
    <w:basedOn w:val="Normal"/>
    <w:next w:val="Normal"/>
    <w:autoRedefine/>
    <w:rsid w:val="00A00F28"/>
    <w:pPr>
      <w:ind w:left="600"/>
    </w:pPr>
    <w:rPr>
      <w:rFonts w:eastAsia="Times New Roman"/>
      <w:szCs w:val="20"/>
    </w:rPr>
  </w:style>
  <w:style w:type="paragraph" w:styleId="TOC5">
    <w:name w:val="toc 5"/>
    <w:basedOn w:val="Normal"/>
    <w:next w:val="Normal"/>
    <w:autoRedefine/>
    <w:rsid w:val="00A00F28"/>
    <w:pPr>
      <w:ind w:left="800"/>
    </w:pPr>
    <w:rPr>
      <w:rFonts w:eastAsia="Times New Roman"/>
      <w:szCs w:val="20"/>
    </w:rPr>
  </w:style>
  <w:style w:type="paragraph" w:styleId="TOC6">
    <w:name w:val="toc 6"/>
    <w:basedOn w:val="Normal"/>
    <w:next w:val="Normal"/>
    <w:autoRedefine/>
    <w:rsid w:val="00A00F28"/>
    <w:pPr>
      <w:ind w:left="1000"/>
    </w:pPr>
    <w:rPr>
      <w:rFonts w:eastAsia="Times New Roman"/>
      <w:szCs w:val="20"/>
    </w:rPr>
  </w:style>
  <w:style w:type="paragraph" w:styleId="TOC7">
    <w:name w:val="toc 7"/>
    <w:basedOn w:val="Normal"/>
    <w:next w:val="Normal"/>
    <w:autoRedefine/>
    <w:rsid w:val="00A00F28"/>
    <w:pPr>
      <w:ind w:left="1200"/>
    </w:pPr>
    <w:rPr>
      <w:rFonts w:eastAsia="Times New Roman"/>
      <w:szCs w:val="20"/>
    </w:rPr>
  </w:style>
  <w:style w:type="paragraph" w:styleId="TOC8">
    <w:name w:val="toc 8"/>
    <w:basedOn w:val="Normal"/>
    <w:next w:val="Normal"/>
    <w:autoRedefine/>
    <w:rsid w:val="00A00F28"/>
    <w:pPr>
      <w:ind w:left="1400"/>
    </w:pPr>
    <w:rPr>
      <w:rFonts w:eastAsia="Times New Roman"/>
      <w:szCs w:val="20"/>
    </w:rPr>
  </w:style>
  <w:style w:type="character" w:customStyle="1" w:styleId="allocatoragentsleft">
    <w:name w:val="al_locatoragentsleft"/>
    <w:basedOn w:val="DefaultParagraphFont"/>
    <w:rsid w:val="00A00F28"/>
  </w:style>
  <w:style w:type="character" w:styleId="HTMLTypewriter">
    <w:name w:val="HTML Typewriter"/>
    <w:basedOn w:val="DefaultParagraphFont"/>
    <w:unhideWhenUsed/>
    <w:rsid w:val="00A00F28"/>
    <w:rPr>
      <w:rFonts w:ascii="Courier New" w:eastAsia="Times New Roman" w:hAnsi="Courier New" w:cs="Courier New"/>
      <w:sz w:val="20"/>
      <w:szCs w:val="20"/>
    </w:rPr>
  </w:style>
  <w:style w:type="character" w:customStyle="1" w:styleId="caps">
    <w:name w:val="caps"/>
    <w:basedOn w:val="DefaultParagraphFont"/>
    <w:qFormat/>
    <w:rsid w:val="00A00F28"/>
  </w:style>
  <w:style w:type="character" w:customStyle="1" w:styleId="UnderlinesCharChar">
    <w:name w:val="Underlines Char Char"/>
    <w:basedOn w:val="DefaultParagraphFont"/>
    <w:rsid w:val="00A00F28"/>
    <w:rPr>
      <w:rFonts w:cs="Arial"/>
      <w:b/>
      <w:bCs/>
      <w:noProof w:val="0"/>
      <w:sz w:val="22"/>
      <w:szCs w:val="26"/>
      <w:u w:val="single"/>
      <w:lang w:val="en-US" w:eastAsia="en-US" w:bidi="ar-SA"/>
    </w:rPr>
  </w:style>
  <w:style w:type="paragraph" w:customStyle="1" w:styleId="Carding">
    <w:name w:val="Carding"/>
    <w:basedOn w:val="Normal"/>
    <w:uiPriority w:val="99"/>
    <w:qFormat/>
    <w:rsid w:val="00A00F28"/>
    <w:rPr>
      <w:rFonts w:eastAsia="Times New Roman"/>
      <w:sz w:val="18"/>
      <w:szCs w:val="24"/>
    </w:rPr>
  </w:style>
  <w:style w:type="character" w:customStyle="1" w:styleId="TagsChar1">
    <w:name w:val="Tags Char1"/>
    <w:aliases w:val="Super Script Char1,TagStyle Char1"/>
    <w:basedOn w:val="DefaultParagraphFont"/>
    <w:rsid w:val="00A00F28"/>
    <w:rPr>
      <w:rFonts w:ascii="Arial Narrow" w:hAnsi="Arial Narrow"/>
      <w:b/>
      <w:noProof w:val="0"/>
      <w:sz w:val="22"/>
      <w:szCs w:val="60"/>
      <w:lang w:val="en-US" w:eastAsia="en-US" w:bidi="ar-SA"/>
    </w:rPr>
  </w:style>
  <w:style w:type="character" w:customStyle="1" w:styleId="aunderline">
    <w:name w:val="aunderline"/>
    <w:basedOn w:val="DefaultParagraphFont"/>
    <w:qFormat/>
    <w:rsid w:val="00A00F28"/>
    <w:rPr>
      <w:rFonts w:ascii="Times New Roman" w:hAnsi="Times New Roman"/>
      <w:sz w:val="20"/>
      <w:szCs w:val="24"/>
      <w:u w:val="thick"/>
    </w:rPr>
  </w:style>
  <w:style w:type="character" w:customStyle="1" w:styleId="tagChar1">
    <w:name w:val="tag Char1"/>
    <w:basedOn w:val="DefaultParagraphFont"/>
    <w:rsid w:val="00A00F28"/>
    <w:rPr>
      <w:b/>
      <w:noProof w:val="0"/>
      <w:sz w:val="24"/>
      <w:lang w:val="en-US" w:eastAsia="en-US" w:bidi="ar-SA"/>
    </w:rPr>
  </w:style>
  <w:style w:type="character" w:customStyle="1" w:styleId="tagChar2">
    <w:name w:val="tag Char2"/>
    <w:basedOn w:val="DefaultParagraphFont"/>
    <w:qFormat/>
    <w:rsid w:val="00A00F28"/>
    <w:rPr>
      <w:b/>
      <w:noProof w:val="0"/>
      <w:sz w:val="24"/>
      <w:lang w:val="en-US" w:eastAsia="en-US" w:bidi="ar-SA"/>
    </w:rPr>
  </w:style>
  <w:style w:type="character" w:customStyle="1" w:styleId="Taggin-New">
    <w:name w:val="Taggin - New"/>
    <w:basedOn w:val="DefaultParagraphFont"/>
    <w:rsid w:val="00A00F28"/>
    <w:rPr>
      <w:rFonts w:ascii="Arial Narrow" w:hAnsi="Arial Narrow"/>
      <w:b/>
      <w:sz w:val="22"/>
    </w:rPr>
  </w:style>
  <w:style w:type="character" w:customStyle="1" w:styleId="Boxing-New">
    <w:name w:val="Boxing - New"/>
    <w:basedOn w:val="DefaultParagraphFont"/>
    <w:rsid w:val="00A00F28"/>
    <w:rPr>
      <w:rFonts w:ascii="Arial Narrow" w:hAnsi="Arial Narrow"/>
      <w:sz w:val="16"/>
      <w:u w:val="none"/>
      <w:bdr w:val="single" w:sz="4" w:space="0" w:color="auto"/>
    </w:rPr>
  </w:style>
  <w:style w:type="character" w:customStyle="1" w:styleId="ilad">
    <w:name w:val="il_ad"/>
    <w:rsid w:val="00A00F28"/>
  </w:style>
  <w:style w:type="paragraph" w:customStyle="1" w:styleId="CardsHighlighted">
    <w:name w:val="Cards Highlighted"/>
    <w:next w:val="Normal"/>
    <w:link w:val="CardsHighlightedChar"/>
    <w:qFormat/>
    <w:rsid w:val="00A00F2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00F28"/>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00F28"/>
    <w:rPr>
      <w:rFonts w:ascii="Garamond" w:hAnsi="Garamond"/>
      <w:sz w:val="22"/>
      <w:szCs w:val="24"/>
      <w:u w:val="single"/>
      <w:lang w:val="en-US" w:eastAsia="en-US" w:bidi="ar-SA"/>
    </w:rPr>
  </w:style>
  <w:style w:type="paragraph" w:customStyle="1" w:styleId="Style2">
    <w:name w:val="Style2"/>
    <w:basedOn w:val="Heading4"/>
    <w:qFormat/>
    <w:rsid w:val="00A00F28"/>
    <w:pPr>
      <w:spacing w:before="0"/>
    </w:pPr>
    <w:rPr>
      <w:rFonts w:eastAsia="Times New Roman" w:cs="Times New Roman"/>
      <w:bCs/>
      <w:caps/>
      <w:szCs w:val="20"/>
    </w:rPr>
  </w:style>
  <w:style w:type="character" w:customStyle="1" w:styleId="pagetitle">
    <w:name w:val="pagetitle"/>
    <w:basedOn w:val="DefaultParagraphFont"/>
    <w:rsid w:val="00A00F28"/>
  </w:style>
  <w:style w:type="paragraph" w:customStyle="1" w:styleId="text">
    <w:name w:val="text"/>
    <w:basedOn w:val="Normal"/>
    <w:uiPriority w:val="99"/>
    <w:qFormat/>
    <w:rsid w:val="00A00F28"/>
    <w:pPr>
      <w:spacing w:before="100" w:beforeAutospacing="1" w:after="100" w:afterAutospacing="1"/>
    </w:pPr>
    <w:rPr>
      <w:rFonts w:eastAsia="Times New Roman"/>
      <w:szCs w:val="24"/>
    </w:rPr>
  </w:style>
  <w:style w:type="character" w:customStyle="1" w:styleId="StyleUnderlineCharChar9ptBold1">
    <w:name w:val="Style Underline Char Char + 9 pt Bold1"/>
    <w:rsid w:val="00A00F2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00F28"/>
    <w:rPr>
      <w:rFonts w:ascii="Times New Roman" w:hAnsi="Times New Roman"/>
      <w:sz w:val="20"/>
      <w:szCs w:val="24"/>
      <w:u w:val="single"/>
      <w:lang w:val="en-US" w:eastAsia="en-US" w:bidi="ar-SA"/>
    </w:rPr>
  </w:style>
  <w:style w:type="character" w:customStyle="1" w:styleId="Style9ptBoldUnderline">
    <w:name w:val="Style 9 pt Bold Underline"/>
    <w:rsid w:val="00A00F28"/>
    <w:rPr>
      <w:b/>
      <w:bCs/>
      <w:sz w:val="20"/>
      <w:u w:val="single"/>
    </w:rPr>
  </w:style>
  <w:style w:type="paragraph" w:customStyle="1" w:styleId="StyleUnderline9pt0">
    <w:name w:val="Style Underline + 9 pt"/>
    <w:link w:val="StyleUnderline9ptChar"/>
    <w:qFormat/>
    <w:rsid w:val="00A00F2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00F28"/>
    <w:rPr>
      <w:rFonts w:ascii="Arial" w:eastAsia="Times New Roman" w:hAnsi="Arial" w:cs="Times New Roman"/>
      <w:szCs w:val="20"/>
      <w:u w:val="single"/>
    </w:rPr>
  </w:style>
  <w:style w:type="character" w:customStyle="1" w:styleId="StyleUnderlineChar1Bold">
    <w:name w:val="Style Underline Char1 + Bold"/>
    <w:rsid w:val="00A00F2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00F2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00F28"/>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A00F2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00F2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A00F28"/>
    <w:rPr>
      <w:color w:val="000000"/>
      <w:sz w:val="20"/>
      <w:u w:val="single"/>
    </w:rPr>
  </w:style>
  <w:style w:type="character" w:customStyle="1" w:styleId="Style11ptBlack">
    <w:name w:val="Style 11 pt Black"/>
    <w:basedOn w:val="DefaultParagraphFont"/>
    <w:qFormat/>
    <w:rsid w:val="00A00F28"/>
    <w:rPr>
      <w:color w:val="000000"/>
      <w:sz w:val="20"/>
    </w:rPr>
  </w:style>
  <w:style w:type="character" w:customStyle="1" w:styleId="StyleUnderlineCharTimesBold">
    <w:name w:val="Style Underline Char + Times Bold"/>
    <w:basedOn w:val="DefaultParagraphFont"/>
    <w:rsid w:val="00A00F28"/>
    <w:rPr>
      <w:rFonts w:ascii="Times" w:hAnsi="Times"/>
      <w:b w:val="0"/>
      <w:bCs/>
      <w:sz w:val="20"/>
      <w:u w:val="single"/>
    </w:rPr>
  </w:style>
  <w:style w:type="character" w:customStyle="1" w:styleId="blubigktbiz">
    <w:name w:val="blubigktbiz"/>
    <w:rsid w:val="00A00F2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00F28"/>
  </w:style>
  <w:style w:type="character" w:customStyle="1" w:styleId="StyleevidencetextBorderSinglesolidlineAuto05ptLChar">
    <w:name w:val="Style evidence text + Border: : (Single solid line Auto  0.5 pt L... Char"/>
    <w:link w:val="StyleevidencetextBorderSinglesolidlineAuto05ptL"/>
    <w:rsid w:val="00A00F28"/>
    <w:rPr>
      <w:rFonts w:ascii="Times New Roman" w:hAnsi="Times New Roman" w:cs="Times New Roman"/>
      <w:color w:val="000000"/>
      <w:lang w:val="x-none" w:eastAsia="x-none"/>
    </w:rPr>
  </w:style>
  <w:style w:type="character" w:customStyle="1" w:styleId="Style4CharChar">
    <w:name w:val="Style4 Char Char"/>
    <w:basedOn w:val="DefaultParagraphFont"/>
    <w:rsid w:val="00A00F2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00F28"/>
    <w:rPr>
      <w:rFonts w:ascii="Times New Roman" w:hAnsi="Times New Roman" w:cs="Times New Roman"/>
      <w:sz w:val="16"/>
      <w:szCs w:val="16"/>
    </w:rPr>
  </w:style>
  <w:style w:type="character" w:customStyle="1" w:styleId="StyleEmphasisArial12ptBold">
    <w:name w:val="Style Emphasis + Arial 12 pt Bold"/>
    <w:rsid w:val="00A00F28"/>
    <w:rPr>
      <w:rFonts w:ascii="Arial" w:hAnsi="Arial"/>
      <w:b/>
      <w:bCs/>
      <w:i/>
      <w:iCs/>
      <w:sz w:val="24"/>
    </w:rPr>
  </w:style>
  <w:style w:type="character" w:customStyle="1" w:styleId="super">
    <w:name w:val="super"/>
    <w:rsid w:val="00A00F28"/>
  </w:style>
  <w:style w:type="character" w:customStyle="1" w:styleId="text30">
    <w:name w:val="text30"/>
    <w:rsid w:val="00A00F28"/>
  </w:style>
  <w:style w:type="character" w:customStyle="1" w:styleId="uppercase">
    <w:name w:val="uppercase"/>
    <w:rsid w:val="00A00F28"/>
  </w:style>
  <w:style w:type="character" w:customStyle="1" w:styleId="bodytext0">
    <w:name w:val="bodytext"/>
    <w:rsid w:val="00A00F28"/>
  </w:style>
  <w:style w:type="character" w:customStyle="1" w:styleId="entry-title">
    <w:name w:val="entry-title"/>
    <w:rsid w:val="00A00F28"/>
  </w:style>
  <w:style w:type="character" w:customStyle="1" w:styleId="BodyTextIndentChar1">
    <w:name w:val="Body Text Indent Char1"/>
    <w:basedOn w:val="DefaultParagraphFont"/>
    <w:uiPriority w:val="99"/>
    <w:semiHidden/>
    <w:rsid w:val="00A00F28"/>
    <w:rPr>
      <w:rFonts w:ascii="Times New Roman" w:hAnsi="Times New Roman" w:cs="Times New Roman"/>
      <w:sz w:val="20"/>
    </w:rPr>
  </w:style>
  <w:style w:type="character" w:customStyle="1" w:styleId="Style6pt">
    <w:name w:val="Style 6 pt"/>
    <w:basedOn w:val="DefaultParagraphFont"/>
    <w:qFormat/>
    <w:rsid w:val="00A00F28"/>
    <w:rPr>
      <w:sz w:val="12"/>
    </w:rPr>
  </w:style>
  <w:style w:type="character" w:customStyle="1" w:styleId="CiteCharCharCharCharCharChar">
    <w:name w:val="Cite Char Char Char Char Char Char"/>
    <w:basedOn w:val="DefaultParagraphFont"/>
    <w:rsid w:val="00A00F28"/>
    <w:rPr>
      <w:b/>
      <w:noProof w:val="0"/>
      <w:sz w:val="22"/>
      <w:szCs w:val="24"/>
      <w:u w:val="single"/>
      <w:lang w:val="en-US" w:eastAsia="en-US" w:bidi="ar-SA"/>
    </w:rPr>
  </w:style>
  <w:style w:type="character" w:customStyle="1" w:styleId="mainbody1">
    <w:name w:val="mainbody1"/>
    <w:basedOn w:val="DefaultParagraphFont"/>
    <w:rsid w:val="00A00F28"/>
    <w:rPr>
      <w:rFonts w:ascii="Verdana" w:hAnsi="Verdana" w:hint="default"/>
      <w:color w:val="000000"/>
      <w:sz w:val="22"/>
      <w:szCs w:val="22"/>
    </w:rPr>
  </w:style>
  <w:style w:type="character" w:customStyle="1" w:styleId="ssl4">
    <w:name w:val="ss_l4"/>
    <w:basedOn w:val="DefaultParagraphFont"/>
    <w:rsid w:val="00A00F28"/>
  </w:style>
  <w:style w:type="paragraph" w:customStyle="1" w:styleId="StyleNormalWeb11ptUnderline">
    <w:name w:val="Style Normal (Web) + 11 pt Underline"/>
    <w:basedOn w:val="NormalWeb"/>
    <w:link w:val="StyleNormalWeb11ptUnderlineChar"/>
    <w:qFormat/>
    <w:rsid w:val="00A00F28"/>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00F28"/>
    <w:rPr>
      <w:rFonts w:ascii="Times New Roman" w:eastAsia="Calibri" w:hAnsi="Times New Roman" w:cs="Times New Roman"/>
      <w:szCs w:val="24"/>
      <w:u w:val="single"/>
    </w:rPr>
  </w:style>
  <w:style w:type="character" w:customStyle="1" w:styleId="cit-first-element">
    <w:name w:val="cit-first-element"/>
    <w:basedOn w:val="DefaultParagraphFont"/>
    <w:rsid w:val="00A00F28"/>
  </w:style>
  <w:style w:type="character" w:customStyle="1" w:styleId="title1">
    <w:name w:val="title1"/>
    <w:basedOn w:val="DefaultParagraphFont"/>
    <w:rsid w:val="00A00F28"/>
  </w:style>
  <w:style w:type="character" w:customStyle="1" w:styleId="StyleThickunderline1">
    <w:name w:val="Style Thick underline1"/>
    <w:basedOn w:val="DefaultParagraphFont"/>
    <w:rsid w:val="00A00F2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00F28"/>
    <w:rPr>
      <w:rFonts w:ascii="Georgia" w:hAnsi="Georgia"/>
    </w:rPr>
  </w:style>
  <w:style w:type="character" w:customStyle="1" w:styleId="FooterChar1">
    <w:name w:val="Footer Char1"/>
    <w:basedOn w:val="DefaultParagraphFont"/>
    <w:uiPriority w:val="99"/>
    <w:semiHidden/>
    <w:rsid w:val="00A00F28"/>
    <w:rPr>
      <w:rFonts w:ascii="Georgia" w:hAnsi="Georgia"/>
    </w:rPr>
  </w:style>
  <w:style w:type="character" w:customStyle="1" w:styleId="UnderlineBold0">
    <w:name w:val="Underline Bold"/>
    <w:uiPriority w:val="6"/>
    <w:qFormat/>
    <w:rsid w:val="00A00F28"/>
    <w:rPr>
      <w:b/>
      <w:sz w:val="20"/>
      <w:u w:val="single"/>
    </w:rPr>
  </w:style>
  <w:style w:type="paragraph" w:customStyle="1" w:styleId="Underline20">
    <w:name w:val="Underline2"/>
    <w:basedOn w:val="Normal"/>
    <w:link w:val="Underline2Char"/>
    <w:autoRedefine/>
    <w:uiPriority w:val="4"/>
    <w:qFormat/>
    <w:rsid w:val="00A00F28"/>
    <w:rPr>
      <w:b/>
      <w:u w:val="single"/>
    </w:rPr>
  </w:style>
  <w:style w:type="character" w:customStyle="1" w:styleId="Underline2Char">
    <w:name w:val="Underline2 Char"/>
    <w:basedOn w:val="DefaultParagraphFont"/>
    <w:link w:val="Underline20"/>
    <w:uiPriority w:val="4"/>
    <w:rsid w:val="00A00F28"/>
    <w:rPr>
      <w:rFonts w:ascii="Times New Roman" w:hAnsi="Times New Roman" w:cs="Times New Roman"/>
      <w:b/>
      <w:u w:val="single"/>
    </w:rPr>
  </w:style>
  <w:style w:type="character" w:customStyle="1" w:styleId="NormalTextChar">
    <w:name w:val="Normal Text Char"/>
    <w:link w:val="NormalText"/>
    <w:rsid w:val="00A00F28"/>
    <w:rPr>
      <w:rFonts w:ascii="Times New Roman" w:eastAsia="Times New Roman" w:hAnsi="Times New Roman" w:cs="Times New Roman"/>
      <w:szCs w:val="26"/>
    </w:rPr>
  </w:style>
  <w:style w:type="paragraph" w:customStyle="1" w:styleId="TableParagraph">
    <w:name w:val="Table Paragraph"/>
    <w:basedOn w:val="Normal"/>
    <w:uiPriority w:val="1"/>
    <w:qFormat/>
    <w:rsid w:val="00A00F28"/>
    <w:pPr>
      <w:widowControl w:val="0"/>
    </w:pPr>
  </w:style>
  <w:style w:type="character" w:customStyle="1" w:styleId="UnderlineChar0">
    <w:name w:val="UnderlineChar"/>
    <w:rsid w:val="00A00F28"/>
    <w:rPr>
      <w:sz w:val="24"/>
      <w:u w:val="single"/>
      <w:shd w:val="clear" w:color="auto" w:fill="auto"/>
    </w:rPr>
  </w:style>
  <w:style w:type="character" w:customStyle="1" w:styleId="foreground">
    <w:name w:val="foreground"/>
    <w:basedOn w:val="DefaultParagraphFont"/>
    <w:rsid w:val="00A00F28"/>
  </w:style>
  <w:style w:type="paragraph" w:customStyle="1" w:styleId="StyleCircled11pt">
    <w:name w:val="Style Circled + 11 pt"/>
    <w:basedOn w:val="Normal"/>
    <w:link w:val="StyleCircled11ptChar"/>
    <w:qFormat/>
    <w:rsid w:val="00A00F28"/>
    <w:rPr>
      <w:rFonts w:eastAsia="Times New Roman"/>
      <w:b/>
      <w:bCs/>
      <w:sz w:val="20"/>
      <w:u w:val="single"/>
    </w:rPr>
  </w:style>
  <w:style w:type="character" w:customStyle="1" w:styleId="StyleCircled11ptChar">
    <w:name w:val="Style Circled + 11 pt Char"/>
    <w:link w:val="StyleCircled11pt"/>
    <w:rsid w:val="00A00F28"/>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A00F2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00F28"/>
    <w:rPr>
      <w:rFonts w:ascii="Times" w:eastAsia="Times New Roman" w:hAnsi="Times" w:cs="Times New Roman"/>
      <w:sz w:val="20"/>
      <w:szCs w:val="28"/>
      <w:u w:val="single"/>
    </w:rPr>
  </w:style>
  <w:style w:type="paragraph" w:customStyle="1" w:styleId="cite20">
    <w:name w:val="cite2"/>
    <w:basedOn w:val="Normal"/>
    <w:uiPriority w:val="99"/>
    <w:qFormat/>
    <w:rsid w:val="00A00F28"/>
    <w:rPr>
      <w:rFonts w:eastAsia="Times New Roman"/>
      <w:color w:val="000000"/>
      <w:sz w:val="20"/>
      <w:szCs w:val="20"/>
    </w:rPr>
  </w:style>
  <w:style w:type="character" w:customStyle="1" w:styleId="postby">
    <w:name w:val="post_by"/>
    <w:basedOn w:val="DefaultParagraphFont"/>
    <w:rsid w:val="00A00F28"/>
  </w:style>
  <w:style w:type="character" w:customStyle="1" w:styleId="Style11ptBorderSinglesolidlineAuto05ptLinewidth">
    <w:name w:val="Style 11 pt Border: : (Single solid line Auto  0.5 pt Line width)"/>
    <w:rsid w:val="00A00F28"/>
    <w:rPr>
      <w:sz w:val="20"/>
      <w:bdr w:val="single" w:sz="4" w:space="0" w:color="auto" w:frame="1"/>
    </w:rPr>
  </w:style>
  <w:style w:type="character" w:customStyle="1" w:styleId="StyleUnderlineChar9ptBorderSinglesolidlineAuto0">
    <w:name w:val="Style Underline Char + 9 pt Border: : (Single solid line Auto  0..."/>
    <w:rsid w:val="00A00F2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00F2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00F2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00F2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00F28"/>
    <w:rPr>
      <w:sz w:val="20"/>
      <w:szCs w:val="24"/>
      <w:u w:val="single"/>
      <w:bdr w:val="single" w:sz="4" w:space="0" w:color="auto"/>
      <w:lang w:val="en-US" w:eastAsia="en-US" w:bidi="ar-SA"/>
    </w:rPr>
  </w:style>
  <w:style w:type="character" w:customStyle="1" w:styleId="StyleLatinGaramondUnderline">
    <w:name w:val="Style (Latin) Garamond Underline"/>
    <w:rsid w:val="00A00F28"/>
    <w:rPr>
      <w:rFonts w:ascii="Times New Roman" w:hAnsi="Times New Roman"/>
      <w:sz w:val="20"/>
      <w:u w:val="single"/>
    </w:rPr>
  </w:style>
  <w:style w:type="character" w:customStyle="1" w:styleId="StyleLatinGaramond">
    <w:name w:val="Style (Latin) Garamond"/>
    <w:rsid w:val="00A00F28"/>
    <w:rPr>
      <w:rFonts w:ascii="Times New Roman" w:hAnsi="Times New Roman"/>
      <w:sz w:val="20"/>
    </w:rPr>
  </w:style>
  <w:style w:type="character" w:customStyle="1" w:styleId="styletimesnewroman12ptbold0">
    <w:name w:val="styletimesnewroman12ptbold"/>
    <w:basedOn w:val="DefaultParagraphFont"/>
    <w:rsid w:val="00A00F28"/>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A00F28"/>
    <w:rPr>
      <w:rFonts w:cs="Arial"/>
      <w:b/>
      <w:bCs/>
      <w:iCs/>
      <w:sz w:val="24"/>
      <w:szCs w:val="28"/>
      <w:lang w:val="en-US" w:eastAsia="en-US" w:bidi="ar-SA"/>
    </w:rPr>
  </w:style>
  <w:style w:type="character" w:customStyle="1" w:styleId="mainheading">
    <w:name w:val="mainheading"/>
    <w:basedOn w:val="DefaultParagraphFont"/>
    <w:rsid w:val="00A00F28"/>
  </w:style>
  <w:style w:type="paragraph" w:customStyle="1" w:styleId="BoldandUnderlineChar2CharChar">
    <w:name w:val="Bold and Underline Char2 Char Char"/>
    <w:basedOn w:val="Normal"/>
    <w:link w:val="BoldandUnderlineChar2CharCharChar"/>
    <w:qFormat/>
    <w:rsid w:val="00A00F28"/>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A00F28"/>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A00F2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00F2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00F28"/>
    <w:rPr>
      <w:sz w:val="16"/>
    </w:rPr>
  </w:style>
  <w:style w:type="paragraph" w:customStyle="1" w:styleId="Reduce8pt">
    <w:name w:val="Reduce 8pt"/>
    <w:basedOn w:val="Normal"/>
    <w:link w:val="Reduce8ptCharChar"/>
    <w:qFormat/>
    <w:rsid w:val="00A00F28"/>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00F28"/>
    <w:pPr>
      <w:contextualSpacing/>
    </w:pPr>
    <w:rPr>
      <w:rFonts w:eastAsia="Calibri"/>
    </w:rPr>
  </w:style>
  <w:style w:type="character" w:customStyle="1" w:styleId="CardIndentedChar">
    <w:name w:val="Card (Indented) Char"/>
    <w:link w:val="CardIndented"/>
    <w:locked/>
    <w:rsid w:val="00A00F28"/>
    <w:rPr>
      <w:rFonts w:ascii="Times New Roman" w:hAnsi="Times New Roman" w:cs="Times New Roman"/>
    </w:rPr>
  </w:style>
  <w:style w:type="character" w:customStyle="1" w:styleId="citenon-boldChar">
    <w:name w:val="cite non-bold Char"/>
    <w:basedOn w:val="DefaultParagraphFont"/>
    <w:link w:val="citenon-bold"/>
    <w:locked/>
    <w:rsid w:val="00A00F28"/>
    <w:rPr>
      <w:rFonts w:ascii="Garamond" w:eastAsia="Times New Roman" w:hAnsi="Garamond" w:cs="Times New Roman"/>
      <w:szCs w:val="20"/>
    </w:rPr>
  </w:style>
  <w:style w:type="character" w:customStyle="1" w:styleId="boldciteChar4">
    <w:name w:val="bold cite Char4"/>
    <w:link w:val="boldcite"/>
    <w:locked/>
    <w:rsid w:val="00A00F28"/>
    <w:rPr>
      <w:rFonts w:eastAsia="Times New Roman" w:cs="Times New Roman"/>
      <w:b/>
      <w:color w:val="000000"/>
      <w:sz w:val="20"/>
      <w:szCs w:val="24"/>
      <w:u w:val="thick" w:color="000000"/>
    </w:rPr>
  </w:style>
  <w:style w:type="paragraph" w:customStyle="1" w:styleId="boldcite">
    <w:name w:val="bold cite"/>
    <w:basedOn w:val="Normal"/>
    <w:link w:val="boldciteChar4"/>
    <w:qFormat/>
    <w:rsid w:val="00A00F28"/>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A00F28"/>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A00F28"/>
    <w:rPr>
      <w:rFonts w:eastAsia="Calibri"/>
      <w:b/>
      <w:szCs w:val="24"/>
    </w:rPr>
  </w:style>
  <w:style w:type="character" w:customStyle="1" w:styleId="HeadingsBaseChar">
    <w:name w:val="Headings Base Char"/>
    <w:basedOn w:val="DefaultParagraphFont"/>
    <w:link w:val="HeadingsBase"/>
    <w:locked/>
    <w:rsid w:val="00A00F28"/>
    <w:rPr>
      <w:rFonts w:ascii="Times New Roman" w:hAnsi="Times New Roman" w:cs="Times New Roman"/>
      <w:b/>
      <w:sz w:val="32"/>
    </w:rPr>
  </w:style>
  <w:style w:type="paragraph" w:customStyle="1" w:styleId="HeadingsBase">
    <w:name w:val="Headings Base"/>
    <w:basedOn w:val="Normal"/>
    <w:link w:val="HeadingsBaseChar"/>
    <w:qFormat/>
    <w:rsid w:val="00A00F28"/>
    <w:pPr>
      <w:keepNext/>
      <w:keepLines/>
      <w:suppressAutoHyphens/>
      <w:spacing w:before="20" w:after="120"/>
      <w:jc w:val="center"/>
    </w:pPr>
    <w:rPr>
      <w:b/>
      <w:sz w:val="32"/>
    </w:rPr>
  </w:style>
  <w:style w:type="paragraph" w:customStyle="1" w:styleId="HeadingFake">
    <w:name w:val="Heading Fake"/>
    <w:basedOn w:val="Heading3"/>
    <w:qFormat/>
    <w:rsid w:val="00A00F28"/>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A00F28"/>
    <w:pPr>
      <w:spacing w:line="480" w:lineRule="auto"/>
      <w:ind w:firstLine="720"/>
    </w:pPr>
    <w:rPr>
      <w:rFonts w:eastAsia="Calibri"/>
    </w:rPr>
  </w:style>
  <w:style w:type="paragraph" w:customStyle="1" w:styleId="SchoolBlockQuote">
    <w:name w:val="School Block Quote"/>
    <w:basedOn w:val="SchoolPaper"/>
    <w:qFormat/>
    <w:rsid w:val="00A00F28"/>
  </w:style>
  <w:style w:type="paragraph" w:customStyle="1" w:styleId="SchoolWorksCited">
    <w:name w:val="School Works Cited"/>
    <w:basedOn w:val="SchoolPaper"/>
    <w:qFormat/>
    <w:rsid w:val="00A00F28"/>
  </w:style>
  <w:style w:type="paragraph" w:customStyle="1" w:styleId="BlockQuote">
    <w:name w:val="Block Quote"/>
    <w:basedOn w:val="Normal"/>
    <w:qFormat/>
    <w:rsid w:val="00A00F28"/>
    <w:pPr>
      <w:ind w:left="720" w:right="720"/>
    </w:pPr>
    <w:rPr>
      <w:rFonts w:eastAsia="Calibri"/>
    </w:rPr>
  </w:style>
  <w:style w:type="paragraph" w:customStyle="1" w:styleId="PaperBody">
    <w:name w:val="Paper Body"/>
    <w:basedOn w:val="Normal"/>
    <w:qFormat/>
    <w:rsid w:val="00A00F28"/>
    <w:pPr>
      <w:spacing w:line="480" w:lineRule="auto"/>
      <w:ind w:firstLine="720"/>
    </w:pPr>
    <w:rPr>
      <w:rFonts w:eastAsia="Calibri"/>
      <w:szCs w:val="24"/>
    </w:rPr>
  </w:style>
  <w:style w:type="paragraph" w:customStyle="1" w:styleId="PaperCitation">
    <w:name w:val="Paper Citation"/>
    <w:basedOn w:val="Normal"/>
    <w:qFormat/>
    <w:rsid w:val="00A00F28"/>
    <w:pPr>
      <w:spacing w:line="480" w:lineRule="auto"/>
      <w:ind w:left="720" w:hanging="720"/>
    </w:pPr>
    <w:rPr>
      <w:rFonts w:eastAsia="Calibri"/>
    </w:rPr>
  </w:style>
  <w:style w:type="character" w:customStyle="1" w:styleId="hatChar">
    <w:name w:val="hat Char"/>
    <w:basedOn w:val="DefaultParagraphFont"/>
    <w:link w:val="hat"/>
    <w:locked/>
    <w:rsid w:val="00A00F28"/>
    <w:rPr>
      <w:rFonts w:ascii="Times New Roman" w:eastAsia="Times New Roman" w:hAnsi="Times New Roman" w:cs="Times New Roman"/>
      <w:b/>
      <w:bCs/>
      <w:sz w:val="32"/>
      <w:szCs w:val="24"/>
      <w:u w:val="single"/>
      <w:lang w:bidi="en-US"/>
    </w:rPr>
  </w:style>
  <w:style w:type="paragraph" w:customStyle="1" w:styleId="WW-Default">
    <w:name w:val="WW-Default"/>
    <w:qFormat/>
    <w:rsid w:val="00A00F28"/>
    <w:pPr>
      <w:suppressAutoHyphens/>
      <w:spacing w:after="0" w:line="240" w:lineRule="auto"/>
    </w:pPr>
    <w:rPr>
      <w:rFonts w:ascii="Georgia" w:eastAsia="Calibri" w:hAnsi="Georgia" w:cs="Calibri"/>
      <w:lang w:eastAsia="ar-SA"/>
    </w:rPr>
  </w:style>
  <w:style w:type="paragraph" w:customStyle="1" w:styleId="B-TagCite">
    <w:name w:val="B-TagCite"/>
    <w:qFormat/>
    <w:rsid w:val="00A00F2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00F28"/>
    <w:rPr>
      <w:rFonts w:ascii="Times New Roman" w:hAnsi="Times New Roman" w:cs="Times New Roman"/>
      <w:b/>
      <w:sz w:val="20"/>
    </w:rPr>
  </w:style>
  <w:style w:type="paragraph" w:customStyle="1" w:styleId="MicroText">
    <w:name w:val="MicroText"/>
    <w:basedOn w:val="Normal"/>
    <w:next w:val="Normal"/>
    <w:link w:val="MicroTextChar"/>
    <w:qFormat/>
    <w:rsid w:val="00A00F28"/>
    <w:rPr>
      <w:rFonts w:ascii="Arial Narrow" w:hAnsi="Arial Narrow" w:cstheme="minorBidi"/>
      <w:sz w:val="12"/>
      <w:szCs w:val="24"/>
    </w:rPr>
  </w:style>
  <w:style w:type="character" w:customStyle="1" w:styleId="Footnote2Char">
    <w:name w:val="Footnote2 Char"/>
    <w:link w:val="Footnote2"/>
    <w:locked/>
    <w:rsid w:val="00A00F28"/>
  </w:style>
  <w:style w:type="paragraph" w:customStyle="1" w:styleId="Footnote2">
    <w:name w:val="Footnote2"/>
    <w:basedOn w:val="Normal"/>
    <w:next w:val="Normal"/>
    <w:link w:val="Footnote2Char"/>
    <w:autoRedefine/>
    <w:qFormat/>
    <w:rsid w:val="00A00F28"/>
    <w:pPr>
      <w:spacing w:after="120" w:line="480" w:lineRule="auto"/>
    </w:pPr>
    <w:rPr>
      <w:rFonts w:asciiTheme="minorHAnsi" w:hAnsiTheme="minorHAnsi" w:cstheme="minorBidi"/>
    </w:rPr>
  </w:style>
  <w:style w:type="paragraph" w:customStyle="1" w:styleId="indent">
    <w:name w:val="indent"/>
    <w:basedOn w:val="Normal"/>
    <w:qFormat/>
    <w:rsid w:val="00A00F28"/>
    <w:pPr>
      <w:spacing w:before="100" w:beforeAutospacing="1" w:after="100" w:afterAutospacing="1"/>
    </w:pPr>
    <w:rPr>
      <w:rFonts w:eastAsia="Times New Roman"/>
      <w:szCs w:val="24"/>
    </w:rPr>
  </w:style>
  <w:style w:type="paragraph" w:customStyle="1" w:styleId="PageHeaderLine1">
    <w:name w:val="PageHeaderLine1"/>
    <w:basedOn w:val="Normal"/>
    <w:qFormat/>
    <w:rsid w:val="00A00F28"/>
    <w:pPr>
      <w:tabs>
        <w:tab w:val="right" w:pos="10800"/>
      </w:tabs>
    </w:pPr>
    <w:rPr>
      <w:rFonts w:eastAsia="Calibri"/>
      <w:b/>
    </w:rPr>
  </w:style>
  <w:style w:type="paragraph" w:customStyle="1" w:styleId="PageHeaderLine2">
    <w:name w:val="PageHeaderLine2"/>
    <w:basedOn w:val="Normal"/>
    <w:next w:val="Normal"/>
    <w:link w:val="PageHeaderLine2Char"/>
    <w:qFormat/>
    <w:rsid w:val="00A00F2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00F28"/>
    <w:rPr>
      <w:rFonts w:ascii="Times New Roman" w:hAnsi="Times New Roman" w:cs="Times New Roman"/>
      <w:sz w:val="20"/>
    </w:rPr>
  </w:style>
  <w:style w:type="paragraph" w:customStyle="1" w:styleId="CardText1">
    <w:name w:val="CardText"/>
    <w:basedOn w:val="Normal"/>
    <w:link w:val="CardTextChar3"/>
    <w:qFormat/>
    <w:rsid w:val="00A00F28"/>
    <w:pPr>
      <w:ind w:left="288"/>
    </w:pPr>
    <w:rPr>
      <w:sz w:val="20"/>
    </w:rPr>
  </w:style>
  <w:style w:type="character" w:customStyle="1" w:styleId="stylestylebold12pt">
    <w:name w:val="stylestylebold12pt"/>
    <w:basedOn w:val="DefaultParagraphFont"/>
    <w:rsid w:val="00A00F28"/>
  </w:style>
  <w:style w:type="character" w:customStyle="1" w:styleId="styleboldunderline">
    <w:name w:val="styleboldunderline"/>
    <w:basedOn w:val="DefaultParagraphFont"/>
    <w:rsid w:val="00A00F28"/>
  </w:style>
  <w:style w:type="character" w:customStyle="1" w:styleId="box">
    <w:name w:val="box"/>
    <w:basedOn w:val="DefaultParagraphFont"/>
    <w:rsid w:val="00A00F2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00F28"/>
    <w:rPr>
      <w:rFonts w:ascii="Arial Narrow" w:hAnsi="Arial Narrow" w:cs="Arial Narrow" w:hint="default"/>
      <w:sz w:val="18"/>
      <w:szCs w:val="18"/>
    </w:rPr>
  </w:style>
  <w:style w:type="character" w:customStyle="1" w:styleId="FontStyle14">
    <w:name w:val="Font Style14"/>
    <w:basedOn w:val="DefaultParagraphFont"/>
    <w:uiPriority w:val="99"/>
    <w:rsid w:val="00A00F2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00F28"/>
    <w:rPr>
      <w:rFonts w:ascii="Arial Narrow" w:hAnsi="Arial Narrow" w:cs="Arial Narrow" w:hint="default"/>
      <w:b/>
      <w:bCs/>
      <w:sz w:val="10"/>
      <w:szCs w:val="10"/>
    </w:rPr>
  </w:style>
  <w:style w:type="character" w:customStyle="1" w:styleId="CardTagandCiteChar">
    <w:name w:val="Card Tag and Cite Char"/>
    <w:basedOn w:val="DefaultParagraphFont"/>
    <w:rsid w:val="00A00F2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00F28"/>
    <w:rPr>
      <w:rFonts w:ascii="Arial Narrow" w:hAnsi="Arial Narrow"/>
      <w:b/>
      <w:color w:val="000000"/>
      <w:sz w:val="22"/>
      <w:szCs w:val="22"/>
      <w:u w:val="single"/>
    </w:rPr>
  </w:style>
  <w:style w:type="character" w:customStyle="1" w:styleId="SmallText1">
    <w:name w:val="SmallText"/>
    <w:rsid w:val="00A00F28"/>
    <w:rPr>
      <w:color w:val="000000"/>
    </w:rPr>
  </w:style>
  <w:style w:type="character" w:customStyle="1" w:styleId="CitesChar1">
    <w:name w:val="Cites Char1"/>
    <w:basedOn w:val="DefaultParagraphFont"/>
    <w:rsid w:val="00A00F28"/>
    <w:rPr>
      <w:b/>
      <w:bCs w:val="0"/>
      <w:szCs w:val="24"/>
      <w:u w:val="single"/>
      <w:lang w:val="en-US" w:eastAsia="en-US" w:bidi="ar-SA"/>
    </w:rPr>
  </w:style>
  <w:style w:type="character" w:customStyle="1" w:styleId="CardUnderlinedChar">
    <w:name w:val="Card Underlined Char"/>
    <w:basedOn w:val="DefaultParagraphFont"/>
    <w:rsid w:val="00A00F28"/>
    <w:rPr>
      <w:rFonts w:ascii="Arial Narrow" w:hAnsi="Arial Narrow" w:hint="default"/>
      <w:sz w:val="22"/>
      <w:szCs w:val="24"/>
      <w:u w:val="single"/>
      <w:lang w:val="en-US" w:eastAsia="en-US" w:bidi="ar-SA"/>
    </w:rPr>
  </w:style>
  <w:style w:type="character" w:customStyle="1" w:styleId="underline3">
    <w:name w:val="underline3"/>
    <w:basedOn w:val="underline2"/>
    <w:rsid w:val="00A00F28"/>
    <w:rPr>
      <w:rFonts w:ascii="Arial" w:hAnsi="Arial"/>
      <w:sz w:val="18"/>
      <w:u w:val="single"/>
      <w:bdr w:val="none" w:sz="0" w:space="0" w:color="auto" w:frame="1"/>
      <w:shd w:val="clear" w:color="auto" w:fill="FFFF00"/>
    </w:rPr>
  </w:style>
  <w:style w:type="character" w:customStyle="1" w:styleId="menu">
    <w:name w:val="menu"/>
    <w:basedOn w:val="DefaultParagraphFont"/>
    <w:rsid w:val="00A00F28"/>
  </w:style>
  <w:style w:type="character" w:customStyle="1" w:styleId="itxtrst">
    <w:name w:val="itxtrst"/>
    <w:rsid w:val="00A00F28"/>
  </w:style>
  <w:style w:type="character" w:customStyle="1" w:styleId="A-Underlining">
    <w:name w:val="A-Underlining"/>
    <w:basedOn w:val="DefaultParagraphFont"/>
    <w:rsid w:val="00A00F28"/>
    <w:rPr>
      <w:rFonts w:ascii="Garamond" w:hAnsi="Garamond" w:hint="default"/>
      <w:color w:val="auto"/>
      <w:sz w:val="24"/>
      <w:u w:val="single"/>
    </w:rPr>
  </w:style>
  <w:style w:type="character" w:customStyle="1" w:styleId="StyleUnderlineBold0">
    <w:name w:val="Style Underline + Bold"/>
    <w:rsid w:val="00A00F28"/>
    <w:rPr>
      <w:b/>
      <w:bCs/>
      <w:u w:val="single"/>
    </w:rPr>
  </w:style>
  <w:style w:type="character" w:customStyle="1" w:styleId="Underline-Highlighted">
    <w:name w:val="Underline-Highlighted"/>
    <w:uiPriority w:val="1"/>
    <w:qFormat/>
    <w:rsid w:val="00A00F2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00F28"/>
  </w:style>
  <w:style w:type="character" w:customStyle="1" w:styleId="newsmain">
    <w:name w:val="news_main"/>
    <w:basedOn w:val="DefaultParagraphFont"/>
    <w:rsid w:val="00A00F28"/>
  </w:style>
  <w:style w:type="character" w:customStyle="1" w:styleId="vitstoryheadline">
    <w:name w:val="vitstoryheadline"/>
    <w:rsid w:val="00A00F28"/>
  </w:style>
  <w:style w:type="character" w:customStyle="1" w:styleId="AuthorDate0">
    <w:name w:val="Author Date"/>
    <w:rsid w:val="00A00F28"/>
    <w:rPr>
      <w:b/>
      <w:bCs w:val="0"/>
      <w:sz w:val="24"/>
      <w:u w:val="thick"/>
    </w:rPr>
  </w:style>
  <w:style w:type="character" w:customStyle="1" w:styleId="red">
    <w:name w:val="red"/>
    <w:basedOn w:val="DefaultParagraphFont"/>
    <w:rsid w:val="00A00F28"/>
  </w:style>
  <w:style w:type="character" w:customStyle="1" w:styleId="at">
    <w:name w:val="at"/>
    <w:rsid w:val="00A00F28"/>
  </w:style>
  <w:style w:type="character" w:customStyle="1" w:styleId="org">
    <w:name w:val="org"/>
    <w:rsid w:val="00A00F28"/>
  </w:style>
  <w:style w:type="character" w:customStyle="1" w:styleId="pnumber">
    <w:name w:val="pnumber"/>
    <w:rsid w:val="00A00F28"/>
  </w:style>
  <w:style w:type="character" w:customStyle="1" w:styleId="ital">
    <w:name w:val="ital"/>
    <w:rsid w:val="00A00F28"/>
  </w:style>
  <w:style w:type="character" w:customStyle="1" w:styleId="orgdiv">
    <w:name w:val="orgdiv"/>
    <w:rsid w:val="00A00F28"/>
  </w:style>
  <w:style w:type="character" w:customStyle="1" w:styleId="orgname">
    <w:name w:val="orgname"/>
    <w:rsid w:val="00A00F28"/>
  </w:style>
  <w:style w:type="character" w:customStyle="1" w:styleId="city">
    <w:name w:val="city"/>
    <w:rsid w:val="00A00F28"/>
  </w:style>
  <w:style w:type="character" w:customStyle="1" w:styleId="state">
    <w:name w:val="state"/>
    <w:rsid w:val="00A00F28"/>
  </w:style>
  <w:style w:type="character" w:customStyle="1" w:styleId="country">
    <w:name w:val="country"/>
    <w:rsid w:val="00A00F28"/>
  </w:style>
  <w:style w:type="character" w:customStyle="1" w:styleId="articletitle">
    <w:name w:val="articletitle"/>
    <w:rsid w:val="00A00F28"/>
    <w:rPr>
      <w:rFonts w:ascii="Times New Roman" w:hAnsi="Times New Roman" w:cs="Times New Roman" w:hint="default"/>
    </w:rPr>
  </w:style>
  <w:style w:type="character" w:customStyle="1" w:styleId="6pointChar">
    <w:name w:val="6 point Char"/>
    <w:rsid w:val="00A00F28"/>
    <w:rPr>
      <w:rFonts w:ascii="Times New Roman" w:hAnsi="Times New Roman" w:cs="Times New Roman" w:hint="default"/>
      <w:sz w:val="12"/>
      <w:lang w:val="en-US" w:eastAsia="en-US"/>
    </w:rPr>
  </w:style>
  <w:style w:type="character" w:customStyle="1" w:styleId="StyleThickunderline">
    <w:name w:val="Style Thick underline"/>
    <w:qFormat/>
    <w:rsid w:val="00A00F28"/>
    <w:rPr>
      <w:u w:val="thick"/>
    </w:rPr>
  </w:style>
  <w:style w:type="character" w:customStyle="1" w:styleId="Box0">
    <w:name w:val="Box!"/>
    <w:rsid w:val="00A00F28"/>
    <w:rPr>
      <w:rFonts w:ascii="Garamond" w:hAnsi="Garamond" w:hint="default"/>
      <w:sz w:val="24"/>
      <w:u w:val="single"/>
      <w:bdr w:val="single" w:sz="4" w:space="0" w:color="auto" w:frame="1"/>
    </w:rPr>
  </w:style>
  <w:style w:type="character" w:customStyle="1" w:styleId="citechar">
    <w:name w:val="citechar"/>
    <w:basedOn w:val="DefaultParagraphFont"/>
    <w:rsid w:val="00A00F28"/>
  </w:style>
  <w:style w:type="character" w:customStyle="1" w:styleId="underlinechar2">
    <w:name w:val="underlinechar"/>
    <w:basedOn w:val="DefaultParagraphFont"/>
    <w:rsid w:val="00A00F28"/>
  </w:style>
  <w:style w:type="character" w:customStyle="1" w:styleId="CardUnderlineChar">
    <w:name w:val="Card Underline Char"/>
    <w:rsid w:val="00A00F28"/>
    <w:rPr>
      <w:szCs w:val="24"/>
      <w:u w:val="single"/>
      <w:lang w:val="en-US" w:eastAsia="en-US" w:bidi="ar-SA"/>
    </w:rPr>
  </w:style>
  <w:style w:type="character" w:customStyle="1" w:styleId="tagciteChar">
    <w:name w:val="tag/cite Char"/>
    <w:basedOn w:val="DefaultParagraphFont"/>
    <w:rsid w:val="00A00F28"/>
    <w:rPr>
      <w:b/>
      <w:bCs w:val="0"/>
      <w:sz w:val="24"/>
      <w:lang w:val="en-US" w:eastAsia="en-US" w:bidi="ar-SA"/>
    </w:rPr>
  </w:style>
  <w:style w:type="character" w:customStyle="1" w:styleId="8pointChar">
    <w:name w:val="8 point Char"/>
    <w:basedOn w:val="DefaultParagraphFont"/>
    <w:rsid w:val="00A00F28"/>
    <w:rPr>
      <w:sz w:val="16"/>
      <w:lang w:val="en-US" w:eastAsia="en-US" w:bidi="ar-SA"/>
    </w:rPr>
  </w:style>
  <w:style w:type="character" w:customStyle="1" w:styleId="BoldText12pt">
    <w:name w:val="Bold Text 12 pt"/>
    <w:rsid w:val="00A00F2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00F28"/>
  </w:style>
  <w:style w:type="table" w:styleId="TableGrid">
    <w:name w:val="Table Grid"/>
    <w:basedOn w:val="TableNormal"/>
    <w:rsid w:val="00A00F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00F28"/>
    <w:rPr>
      <w:b/>
      <w:bCs w:val="0"/>
      <w:sz w:val="24"/>
      <w:lang w:val="en-US" w:eastAsia="en-US" w:bidi="ar-SA"/>
    </w:rPr>
  </w:style>
  <w:style w:type="character" w:customStyle="1" w:styleId="Mention11">
    <w:name w:val="Mention11"/>
    <w:basedOn w:val="DefaultParagraphFont"/>
    <w:uiPriority w:val="99"/>
    <w:semiHidden/>
    <w:unhideWhenUsed/>
    <w:rsid w:val="00A00F28"/>
    <w:rPr>
      <w:color w:val="2B579A"/>
      <w:shd w:val="clear" w:color="auto" w:fill="E6E6E6"/>
    </w:rPr>
  </w:style>
  <w:style w:type="paragraph" w:customStyle="1" w:styleId="Emphasize">
    <w:name w:val="Emphasize"/>
    <w:basedOn w:val="Normal"/>
    <w:uiPriority w:val="7"/>
    <w:qFormat/>
    <w:rsid w:val="00A00F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00F2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00F28"/>
  </w:style>
  <w:style w:type="character" w:customStyle="1" w:styleId="Mention2">
    <w:name w:val="Mention2"/>
    <w:basedOn w:val="DefaultParagraphFont"/>
    <w:uiPriority w:val="99"/>
    <w:semiHidden/>
    <w:unhideWhenUsed/>
    <w:rsid w:val="00A00F28"/>
    <w:rPr>
      <w:color w:val="2B579A"/>
      <w:shd w:val="clear" w:color="auto" w:fill="E6E6E6"/>
    </w:rPr>
  </w:style>
  <w:style w:type="paragraph" w:customStyle="1" w:styleId="FlashTag">
    <w:name w:val="FlashTag"/>
    <w:basedOn w:val="Normal"/>
    <w:link w:val="FlashTagChar"/>
    <w:autoRedefine/>
    <w:uiPriority w:val="4"/>
    <w:qFormat/>
    <w:rsid w:val="00A00F28"/>
    <w:rPr>
      <w:rFonts w:asciiTheme="majorHAnsi" w:hAnsiTheme="majorHAnsi"/>
      <w:b/>
      <w:sz w:val="28"/>
    </w:rPr>
  </w:style>
  <w:style w:type="character" w:customStyle="1" w:styleId="FlashTagChar">
    <w:name w:val="FlashTag Char"/>
    <w:basedOn w:val="DefaultParagraphFont"/>
    <w:link w:val="FlashTag"/>
    <w:uiPriority w:val="4"/>
    <w:rsid w:val="00A00F28"/>
    <w:rPr>
      <w:rFonts w:asciiTheme="majorHAnsi" w:hAnsiTheme="majorHAnsi" w:cs="Times New Roman"/>
      <w:b/>
      <w:sz w:val="28"/>
    </w:rPr>
  </w:style>
  <w:style w:type="paragraph" w:customStyle="1" w:styleId="Warrant">
    <w:name w:val="Warrant"/>
    <w:autoRedefine/>
    <w:uiPriority w:val="4"/>
    <w:qFormat/>
    <w:rsid w:val="00A00F28"/>
    <w:pPr>
      <w:ind w:left="720"/>
    </w:pPr>
    <w:rPr>
      <w:rFonts w:ascii="Calibri" w:hAnsi="Calibri" w:cs="Arial"/>
    </w:rPr>
  </w:style>
  <w:style w:type="character" w:customStyle="1" w:styleId="m-8793234324905335251gmail-style13ptbold">
    <w:name w:val="m_-8793234324905335251gmail-style13ptbold"/>
    <w:basedOn w:val="DefaultParagraphFont"/>
    <w:rsid w:val="00A00F28"/>
  </w:style>
  <w:style w:type="character" w:customStyle="1" w:styleId="m3965771245576658108gmail-styleunderline">
    <w:name w:val="m_3965771245576658108gmail-styleunderline"/>
    <w:basedOn w:val="DefaultParagraphFont"/>
    <w:rsid w:val="00A00F28"/>
  </w:style>
  <w:style w:type="paragraph" w:customStyle="1" w:styleId="Header1">
    <w:name w:val="Header1"/>
    <w:aliases w:val="Header Char Char,Header Char Char Char Char Char Char Char Cha,Header Char2,Header Char1 Char,Char Char Char Cha"/>
    <w:basedOn w:val="Normal"/>
    <w:qFormat/>
    <w:rsid w:val="00A00F28"/>
    <w:pPr>
      <w:tabs>
        <w:tab w:val="center" w:pos="4680"/>
        <w:tab w:val="right" w:pos="9360"/>
      </w:tabs>
    </w:pPr>
  </w:style>
  <w:style w:type="character" w:customStyle="1" w:styleId="EndnoteTextChar">
    <w:name w:val="Endnote Text Char"/>
    <w:basedOn w:val="DefaultParagraphFont"/>
    <w:link w:val="EndnoteText"/>
    <w:locked/>
    <w:rsid w:val="00A00F28"/>
    <w:rPr>
      <w:rFonts w:ascii="Georgia" w:eastAsia="Times New Roman" w:hAnsi="Georgia"/>
      <w:szCs w:val="20"/>
    </w:rPr>
  </w:style>
  <w:style w:type="paragraph" w:styleId="EndnoteText">
    <w:name w:val="endnote text"/>
    <w:basedOn w:val="Normal"/>
    <w:link w:val="EndnoteTextChar"/>
    <w:unhideWhenUsed/>
    <w:rsid w:val="00A00F28"/>
    <w:rPr>
      <w:rFonts w:ascii="Georgia" w:eastAsia="Times New Roman" w:hAnsi="Georgia" w:cstheme="minorBidi"/>
      <w:szCs w:val="20"/>
    </w:rPr>
  </w:style>
  <w:style w:type="character" w:customStyle="1" w:styleId="EndnoteTextChar1">
    <w:name w:val="Endnote Text Char1"/>
    <w:basedOn w:val="DefaultParagraphFont"/>
    <w:semiHidden/>
    <w:rsid w:val="00A00F28"/>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A00F28"/>
    <w:rPr>
      <w:rFonts w:ascii="Georgia" w:eastAsia="Times New Roman" w:hAnsi="Georgia"/>
    </w:rPr>
  </w:style>
  <w:style w:type="paragraph" w:styleId="Date">
    <w:name w:val="Date"/>
    <w:aliases w:val="date"/>
    <w:basedOn w:val="Normal"/>
    <w:next w:val="Normal"/>
    <w:link w:val="DateChar"/>
    <w:uiPriority w:val="99"/>
    <w:unhideWhenUsed/>
    <w:rsid w:val="00A00F28"/>
    <w:rPr>
      <w:rFonts w:ascii="Georgia" w:eastAsia="Times New Roman" w:hAnsi="Georgia" w:cstheme="minorBidi"/>
    </w:rPr>
  </w:style>
  <w:style w:type="character" w:customStyle="1" w:styleId="DateChar1">
    <w:name w:val="Date Char1"/>
    <w:basedOn w:val="DefaultParagraphFont"/>
    <w:uiPriority w:val="99"/>
    <w:rsid w:val="00A00F28"/>
    <w:rPr>
      <w:rFonts w:ascii="Times New Roman" w:hAnsi="Times New Roman" w:cs="Times New Roman"/>
    </w:rPr>
  </w:style>
  <w:style w:type="character" w:customStyle="1" w:styleId="BodyTextFirstIndentChar">
    <w:name w:val="Body Text First Indent Char"/>
    <w:basedOn w:val="BodyTextChar"/>
    <w:link w:val="BodyTextFirstIndent"/>
    <w:locked/>
    <w:rsid w:val="00A00F28"/>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00F28"/>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A00F28"/>
    <w:rPr>
      <w:rFonts w:ascii="Times New Roman" w:hAnsi="Times New Roman" w:cs="Times New Roman"/>
    </w:rPr>
  </w:style>
  <w:style w:type="character" w:customStyle="1" w:styleId="BodyTextIndent2Char1">
    <w:name w:val="Body Text Indent 2 Char1"/>
    <w:basedOn w:val="DefaultParagraphFont"/>
    <w:semiHidden/>
    <w:rsid w:val="00A00F28"/>
    <w:rPr>
      <w:rFonts w:ascii="Calibri" w:hAnsi="Calibri" w:cs="Calibri"/>
    </w:rPr>
  </w:style>
  <w:style w:type="character" w:customStyle="1" w:styleId="PlainTextChar1">
    <w:name w:val="Plain Text Char1"/>
    <w:basedOn w:val="DefaultParagraphFont"/>
    <w:semiHidden/>
    <w:rsid w:val="00A00F28"/>
    <w:rPr>
      <w:rFonts w:ascii="Consolas" w:hAnsi="Consolas" w:cs="Calibri"/>
      <w:sz w:val="21"/>
      <w:szCs w:val="21"/>
    </w:rPr>
  </w:style>
  <w:style w:type="paragraph" w:customStyle="1" w:styleId="msolistparagraphcxspfirst">
    <w:name w:val="msolistparagraphcxspfirst"/>
    <w:basedOn w:val="Normal"/>
    <w:uiPriority w:val="99"/>
    <w:qFormat/>
    <w:rsid w:val="00A00F2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00F2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00F28"/>
    <w:rPr>
      <w:rFonts w:ascii="Calibri" w:hAnsi="Calibri" w:cs="Calibri"/>
      <w:i/>
      <w:iCs/>
      <w:color w:val="000000" w:themeColor="text1"/>
    </w:rPr>
  </w:style>
  <w:style w:type="paragraph" w:customStyle="1" w:styleId="CiteSpacing">
    <w:name w:val="Cite Spacing"/>
    <w:basedOn w:val="Normal"/>
    <w:uiPriority w:val="4"/>
    <w:qFormat/>
    <w:rsid w:val="00A00F28"/>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00F28"/>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00F28"/>
    <w:rPr>
      <w:rFonts w:ascii="Times New Roman" w:eastAsia="Calibri" w:hAnsi="Times New Roman" w:cs="Times New Roman"/>
      <w:b/>
    </w:rPr>
  </w:style>
  <w:style w:type="paragraph" w:customStyle="1" w:styleId="Heading2-Bold">
    <w:name w:val="Heading 2 - Bold"/>
    <w:basedOn w:val="Normal"/>
    <w:autoRedefine/>
    <w:uiPriority w:val="99"/>
    <w:qFormat/>
    <w:rsid w:val="00A00F28"/>
    <w:rPr>
      <w:rFonts w:ascii="Garamond" w:eastAsia="Calibri" w:hAnsi="Garamond"/>
      <w:b/>
    </w:rPr>
  </w:style>
  <w:style w:type="paragraph" w:customStyle="1" w:styleId="tag">
    <w:name w:val="%tag"/>
    <w:basedOn w:val="Normal"/>
    <w:next w:val="Normal"/>
    <w:uiPriority w:val="99"/>
    <w:qFormat/>
    <w:rsid w:val="00A00F28"/>
    <w:rPr>
      <w:rFonts w:ascii="Garamond" w:eastAsia="Calibri" w:hAnsi="Garamond"/>
      <w:bCs/>
      <w:sz w:val="18"/>
    </w:rPr>
  </w:style>
  <w:style w:type="character" w:customStyle="1" w:styleId="Style2Char">
    <w:name w:val="Style 2 Char"/>
    <w:link w:val="Style20"/>
    <w:uiPriority w:val="99"/>
    <w:locked/>
    <w:rsid w:val="00A00F2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00F28"/>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00F2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00F28"/>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00F28"/>
    <w:rPr>
      <w:rFonts w:ascii="Georgia" w:eastAsia="Times New Roman" w:hAnsi="Georgia"/>
      <w:sz w:val="18"/>
      <w:szCs w:val="20"/>
      <w:lang w:val="x-none" w:eastAsia="x-none"/>
    </w:rPr>
  </w:style>
  <w:style w:type="paragraph" w:customStyle="1" w:styleId="textsmall0">
    <w:name w:val="textsmall"/>
    <w:basedOn w:val="Normal"/>
    <w:link w:val="textsmallChar0"/>
    <w:qFormat/>
    <w:rsid w:val="00A00F2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00F2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00F2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00F28"/>
    <w:rPr>
      <w:rFonts w:ascii="Arial" w:eastAsia="Times New Roman" w:hAnsi="Arial" w:cs="Arial"/>
      <w:sz w:val="12"/>
    </w:rPr>
  </w:style>
  <w:style w:type="paragraph" w:customStyle="1" w:styleId="Micro">
    <w:name w:val="Micro"/>
    <w:basedOn w:val="Normal"/>
    <w:next w:val="Normal"/>
    <w:link w:val="MicroChar"/>
    <w:qFormat/>
    <w:rsid w:val="00A00F28"/>
    <w:rPr>
      <w:rFonts w:ascii="Arial" w:eastAsia="Times New Roman" w:hAnsi="Arial" w:cs="Arial"/>
      <w:sz w:val="12"/>
    </w:rPr>
  </w:style>
  <w:style w:type="character" w:customStyle="1" w:styleId="CardNotUnderlinedChar1">
    <w:name w:val="Card Not Underlined Char1"/>
    <w:link w:val="CardNotUnderlined"/>
    <w:locked/>
    <w:rsid w:val="00A00F28"/>
    <w:rPr>
      <w:rFonts w:ascii="Bell MT" w:eastAsia="Calibri" w:hAnsi="Bell MT"/>
      <w:szCs w:val="20"/>
    </w:rPr>
  </w:style>
  <w:style w:type="paragraph" w:customStyle="1" w:styleId="CardNotUnderlined">
    <w:name w:val="Card Not Underlined"/>
    <w:basedOn w:val="Normal"/>
    <w:link w:val="CardNotUnderlinedChar1"/>
    <w:autoRedefine/>
    <w:qFormat/>
    <w:rsid w:val="00A00F28"/>
    <w:rPr>
      <w:rFonts w:ascii="Bell MT" w:eastAsia="Calibri" w:hAnsi="Bell MT" w:cstheme="minorBidi"/>
      <w:szCs w:val="20"/>
    </w:rPr>
  </w:style>
  <w:style w:type="paragraph" w:customStyle="1" w:styleId="h-lead">
    <w:name w:val="h-lead"/>
    <w:basedOn w:val="Normal"/>
    <w:uiPriority w:val="99"/>
    <w:qFormat/>
    <w:rsid w:val="00A00F28"/>
    <w:pPr>
      <w:spacing w:before="100" w:beforeAutospacing="1" w:after="100" w:afterAutospacing="1"/>
    </w:pPr>
    <w:rPr>
      <w:rFonts w:eastAsia="Times New Roman"/>
      <w:sz w:val="24"/>
    </w:rPr>
  </w:style>
  <w:style w:type="paragraph" w:customStyle="1" w:styleId="intro">
    <w:name w:val="intro"/>
    <w:basedOn w:val="Normal"/>
    <w:uiPriority w:val="99"/>
    <w:qFormat/>
    <w:rsid w:val="00A00F2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00F2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00F2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00F28"/>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00F28"/>
    <w:rPr>
      <w:rFonts w:eastAsia="Calibri"/>
    </w:rPr>
  </w:style>
  <w:style w:type="paragraph" w:customStyle="1" w:styleId="F3-TagAuthor">
    <w:name w:val="F3 - Tag/Author"/>
    <w:basedOn w:val="Normal"/>
    <w:uiPriority w:val="99"/>
    <w:qFormat/>
    <w:rsid w:val="00A00F28"/>
    <w:rPr>
      <w:rFonts w:eastAsia="Times New Roman"/>
      <w:b/>
    </w:rPr>
  </w:style>
  <w:style w:type="paragraph" w:customStyle="1" w:styleId="F5-UnderlineNormal">
    <w:name w:val="F5 - Underline Normal"/>
    <w:basedOn w:val="Normal"/>
    <w:uiPriority w:val="99"/>
    <w:qFormat/>
    <w:rsid w:val="00A00F28"/>
    <w:rPr>
      <w:rFonts w:eastAsia="Calibri"/>
      <w:u w:val="single"/>
    </w:rPr>
  </w:style>
  <w:style w:type="paragraph" w:customStyle="1" w:styleId="Brief-PrimarySource">
    <w:name w:val="Brief - Primary Source"/>
    <w:basedOn w:val="Normal"/>
    <w:uiPriority w:val="99"/>
    <w:qFormat/>
    <w:rsid w:val="00A00F28"/>
    <w:rPr>
      <w:rFonts w:eastAsia="Times New Roman"/>
      <w:b/>
      <w:sz w:val="24"/>
      <w:u w:val="single"/>
    </w:rPr>
  </w:style>
  <w:style w:type="paragraph" w:customStyle="1" w:styleId="Brief-Underline">
    <w:name w:val="Brief - Underline"/>
    <w:basedOn w:val="Normal"/>
    <w:uiPriority w:val="99"/>
    <w:qFormat/>
    <w:rsid w:val="00A00F28"/>
    <w:rPr>
      <w:rFonts w:eastAsia="Times New Roman"/>
      <w:u w:val="single"/>
    </w:rPr>
  </w:style>
  <w:style w:type="paragraph" w:customStyle="1" w:styleId="Brief">
    <w:name w:val="Brief"/>
    <w:basedOn w:val="Brief-PrimarySource"/>
    <w:uiPriority w:val="99"/>
    <w:qFormat/>
    <w:rsid w:val="00A00F28"/>
    <w:rPr>
      <w:b w:val="0"/>
    </w:rPr>
  </w:style>
  <w:style w:type="paragraph" w:customStyle="1" w:styleId="CM2">
    <w:name w:val="CM2"/>
    <w:basedOn w:val="Normal"/>
    <w:next w:val="Normal"/>
    <w:uiPriority w:val="99"/>
    <w:qFormat/>
    <w:rsid w:val="00A00F2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00F2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00F2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00F2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00F2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00F28"/>
    <w:pPr>
      <w:widowControl w:val="0"/>
      <w:spacing w:line="276" w:lineRule="atLeast"/>
    </w:pPr>
    <w:rPr>
      <w:color w:val="auto"/>
    </w:rPr>
  </w:style>
  <w:style w:type="paragraph" w:customStyle="1" w:styleId="CM34">
    <w:name w:val="CM34"/>
    <w:basedOn w:val="Default"/>
    <w:next w:val="Default"/>
    <w:uiPriority w:val="99"/>
    <w:qFormat/>
    <w:rsid w:val="00A00F28"/>
    <w:pPr>
      <w:widowControl w:val="0"/>
    </w:pPr>
    <w:rPr>
      <w:color w:val="auto"/>
    </w:rPr>
  </w:style>
  <w:style w:type="paragraph" w:customStyle="1" w:styleId="CM56">
    <w:name w:val="CM56"/>
    <w:basedOn w:val="Default"/>
    <w:next w:val="Default"/>
    <w:uiPriority w:val="99"/>
    <w:qFormat/>
    <w:rsid w:val="00A00F28"/>
    <w:pPr>
      <w:widowControl w:val="0"/>
    </w:pPr>
    <w:rPr>
      <w:rFonts w:eastAsia="Calibri"/>
      <w:color w:val="auto"/>
    </w:rPr>
  </w:style>
  <w:style w:type="paragraph" w:customStyle="1" w:styleId="CM58">
    <w:name w:val="CM58"/>
    <w:basedOn w:val="Default"/>
    <w:next w:val="Default"/>
    <w:uiPriority w:val="99"/>
    <w:qFormat/>
    <w:rsid w:val="00A00F28"/>
    <w:pPr>
      <w:widowControl w:val="0"/>
    </w:pPr>
    <w:rPr>
      <w:rFonts w:eastAsia="Calibri"/>
      <w:color w:val="auto"/>
    </w:rPr>
  </w:style>
  <w:style w:type="paragraph" w:customStyle="1" w:styleId="CM57">
    <w:name w:val="CM57"/>
    <w:basedOn w:val="Default"/>
    <w:next w:val="Default"/>
    <w:uiPriority w:val="99"/>
    <w:qFormat/>
    <w:rsid w:val="00A00F28"/>
    <w:pPr>
      <w:widowControl w:val="0"/>
    </w:pPr>
    <w:rPr>
      <w:rFonts w:eastAsia="Calibri"/>
      <w:color w:val="auto"/>
    </w:rPr>
  </w:style>
  <w:style w:type="paragraph" w:customStyle="1" w:styleId="CM1">
    <w:name w:val="CM1"/>
    <w:basedOn w:val="Default"/>
    <w:next w:val="Default"/>
    <w:uiPriority w:val="99"/>
    <w:qFormat/>
    <w:rsid w:val="00A00F28"/>
    <w:pPr>
      <w:widowControl w:val="0"/>
    </w:pPr>
    <w:rPr>
      <w:rFonts w:eastAsia="Calibri"/>
      <w:color w:val="auto"/>
    </w:rPr>
  </w:style>
  <w:style w:type="paragraph" w:customStyle="1" w:styleId="CM49">
    <w:name w:val="CM49"/>
    <w:basedOn w:val="Default"/>
    <w:next w:val="Default"/>
    <w:uiPriority w:val="99"/>
    <w:qFormat/>
    <w:rsid w:val="00A00F28"/>
    <w:pPr>
      <w:widowControl w:val="0"/>
    </w:pPr>
    <w:rPr>
      <w:rFonts w:eastAsia="Calibri"/>
      <w:color w:val="auto"/>
    </w:rPr>
  </w:style>
  <w:style w:type="paragraph" w:customStyle="1" w:styleId="CM41">
    <w:name w:val="CM41"/>
    <w:basedOn w:val="Default"/>
    <w:next w:val="Default"/>
    <w:uiPriority w:val="99"/>
    <w:qFormat/>
    <w:rsid w:val="00A00F28"/>
    <w:pPr>
      <w:widowControl w:val="0"/>
    </w:pPr>
    <w:rPr>
      <w:rFonts w:eastAsia="Calibri"/>
      <w:color w:val="auto"/>
    </w:rPr>
  </w:style>
  <w:style w:type="paragraph" w:customStyle="1" w:styleId="3rdOrderPara">
    <w:name w:val="3rd Order Para"/>
    <w:basedOn w:val="Default"/>
    <w:next w:val="Default"/>
    <w:qFormat/>
    <w:rsid w:val="00A00F28"/>
    <w:pPr>
      <w:widowControl w:val="0"/>
    </w:pPr>
    <w:rPr>
      <w:rFonts w:eastAsia="Calibri"/>
      <w:color w:val="auto"/>
    </w:rPr>
  </w:style>
  <w:style w:type="paragraph" w:customStyle="1" w:styleId="2ndOrderPara">
    <w:name w:val="2nd Order Para"/>
    <w:basedOn w:val="Default"/>
    <w:next w:val="Default"/>
    <w:qFormat/>
    <w:rsid w:val="00A00F28"/>
    <w:pPr>
      <w:widowControl w:val="0"/>
    </w:pPr>
    <w:rPr>
      <w:rFonts w:eastAsia="Calibri"/>
      <w:color w:val="auto"/>
    </w:rPr>
  </w:style>
  <w:style w:type="paragraph" w:customStyle="1" w:styleId="Normal-SIGN2">
    <w:name w:val="Normal-SIGN2"/>
    <w:basedOn w:val="Default"/>
    <w:next w:val="Default"/>
    <w:qFormat/>
    <w:rsid w:val="00A00F28"/>
    <w:pPr>
      <w:widowControl w:val="0"/>
    </w:pPr>
    <w:rPr>
      <w:rFonts w:eastAsia="Calibri"/>
      <w:color w:val="auto"/>
    </w:rPr>
  </w:style>
  <w:style w:type="paragraph" w:customStyle="1" w:styleId="Normal-SIGN1">
    <w:name w:val="Normal-SIGN1"/>
    <w:basedOn w:val="Default"/>
    <w:next w:val="Default"/>
    <w:uiPriority w:val="99"/>
    <w:qFormat/>
    <w:rsid w:val="00A00F28"/>
    <w:pPr>
      <w:widowControl w:val="0"/>
    </w:pPr>
    <w:rPr>
      <w:rFonts w:eastAsia="Calibri"/>
      <w:color w:val="auto"/>
    </w:rPr>
  </w:style>
  <w:style w:type="paragraph" w:customStyle="1" w:styleId="CM3">
    <w:name w:val="CM3"/>
    <w:basedOn w:val="Default"/>
    <w:next w:val="Default"/>
    <w:uiPriority w:val="99"/>
    <w:qFormat/>
    <w:rsid w:val="00A00F28"/>
    <w:pPr>
      <w:widowControl w:val="0"/>
      <w:spacing w:line="553" w:lineRule="atLeast"/>
    </w:pPr>
    <w:rPr>
      <w:rFonts w:eastAsia="Calibri"/>
      <w:color w:val="auto"/>
    </w:rPr>
  </w:style>
  <w:style w:type="paragraph" w:customStyle="1" w:styleId="CM33">
    <w:name w:val="CM33"/>
    <w:basedOn w:val="Default"/>
    <w:next w:val="Default"/>
    <w:uiPriority w:val="99"/>
    <w:qFormat/>
    <w:rsid w:val="00A00F28"/>
    <w:pPr>
      <w:widowControl w:val="0"/>
    </w:pPr>
    <w:rPr>
      <w:rFonts w:eastAsia="Calibri"/>
      <w:color w:val="auto"/>
    </w:rPr>
  </w:style>
  <w:style w:type="paragraph" w:customStyle="1" w:styleId="CM37">
    <w:name w:val="CM37"/>
    <w:basedOn w:val="Default"/>
    <w:next w:val="Default"/>
    <w:uiPriority w:val="99"/>
    <w:qFormat/>
    <w:rsid w:val="00A00F28"/>
    <w:pPr>
      <w:widowControl w:val="0"/>
    </w:pPr>
    <w:rPr>
      <w:rFonts w:eastAsia="Calibri"/>
      <w:color w:val="auto"/>
    </w:rPr>
  </w:style>
  <w:style w:type="paragraph" w:customStyle="1" w:styleId="CM7">
    <w:name w:val="CM7"/>
    <w:basedOn w:val="Default"/>
    <w:next w:val="Default"/>
    <w:uiPriority w:val="99"/>
    <w:qFormat/>
    <w:rsid w:val="00A00F28"/>
    <w:pPr>
      <w:widowControl w:val="0"/>
      <w:spacing w:line="553" w:lineRule="atLeast"/>
    </w:pPr>
    <w:rPr>
      <w:rFonts w:eastAsia="Calibri"/>
      <w:color w:val="auto"/>
    </w:rPr>
  </w:style>
  <w:style w:type="paragraph" w:customStyle="1" w:styleId="Brief-SecondarySource">
    <w:name w:val="Brief - Secondary Source"/>
    <w:basedOn w:val="Normal"/>
    <w:qFormat/>
    <w:rsid w:val="00A00F28"/>
    <w:rPr>
      <w:rFonts w:eastAsia="Times New Roman"/>
      <w:sz w:val="14"/>
      <w:szCs w:val="20"/>
    </w:rPr>
  </w:style>
  <w:style w:type="paragraph" w:customStyle="1" w:styleId="Brief-Card">
    <w:name w:val="Brief - Card"/>
    <w:basedOn w:val="Normal"/>
    <w:uiPriority w:val="99"/>
    <w:qFormat/>
    <w:rsid w:val="00A00F28"/>
    <w:rPr>
      <w:rFonts w:eastAsia="Times New Roman"/>
    </w:rPr>
  </w:style>
  <w:style w:type="paragraph" w:customStyle="1" w:styleId="Pa2">
    <w:name w:val="Pa2"/>
    <w:basedOn w:val="Default"/>
    <w:next w:val="Default"/>
    <w:uiPriority w:val="99"/>
    <w:qFormat/>
    <w:rsid w:val="00A00F2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00F2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00F2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00F2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00F28"/>
    <w:pPr>
      <w:widowControl w:val="0"/>
    </w:pPr>
    <w:rPr>
      <w:rFonts w:ascii="Arial Black" w:hAnsi="Arial Black"/>
      <w:color w:val="auto"/>
    </w:rPr>
  </w:style>
  <w:style w:type="paragraph" w:customStyle="1" w:styleId="Cover1">
    <w:name w:val="Cover 1"/>
    <w:basedOn w:val="Normal"/>
    <w:next w:val="Normal"/>
    <w:uiPriority w:val="99"/>
    <w:qFormat/>
    <w:rsid w:val="00A00F2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00F2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00F28"/>
    <w:pPr>
      <w:widowControl w:val="0"/>
    </w:pPr>
    <w:rPr>
      <w:color w:val="auto"/>
    </w:rPr>
  </w:style>
  <w:style w:type="paragraph" w:customStyle="1" w:styleId="Pa11">
    <w:name w:val="Pa11"/>
    <w:basedOn w:val="Normal"/>
    <w:next w:val="Normal"/>
    <w:uiPriority w:val="99"/>
    <w:qFormat/>
    <w:rsid w:val="00A00F2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00F2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00F2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A00F28"/>
    <w:pPr>
      <w:widowControl w:val="0"/>
    </w:pPr>
    <w:rPr>
      <w:rFonts w:eastAsia="Calibri"/>
      <w:color w:val="auto"/>
    </w:rPr>
  </w:style>
  <w:style w:type="paragraph" w:customStyle="1" w:styleId="CM5">
    <w:name w:val="CM5"/>
    <w:basedOn w:val="Default"/>
    <w:next w:val="Default"/>
    <w:qFormat/>
    <w:rsid w:val="00A00F28"/>
    <w:pPr>
      <w:widowControl w:val="0"/>
      <w:spacing w:line="553" w:lineRule="atLeast"/>
    </w:pPr>
    <w:rPr>
      <w:rFonts w:eastAsia="Calibri"/>
      <w:color w:val="auto"/>
    </w:rPr>
  </w:style>
  <w:style w:type="paragraph" w:customStyle="1" w:styleId="CM28">
    <w:name w:val="CM28"/>
    <w:basedOn w:val="Default"/>
    <w:next w:val="Default"/>
    <w:uiPriority w:val="99"/>
    <w:qFormat/>
    <w:rsid w:val="00A00F28"/>
    <w:pPr>
      <w:widowControl w:val="0"/>
    </w:pPr>
    <w:rPr>
      <w:rFonts w:eastAsia="Calibri"/>
      <w:color w:val="auto"/>
    </w:rPr>
  </w:style>
  <w:style w:type="paragraph" w:customStyle="1" w:styleId="CM8">
    <w:name w:val="CM8"/>
    <w:basedOn w:val="Default"/>
    <w:next w:val="Default"/>
    <w:uiPriority w:val="99"/>
    <w:qFormat/>
    <w:rsid w:val="00A00F28"/>
    <w:pPr>
      <w:widowControl w:val="0"/>
    </w:pPr>
    <w:rPr>
      <w:rFonts w:eastAsia="Calibri"/>
      <w:color w:val="auto"/>
    </w:rPr>
  </w:style>
  <w:style w:type="paragraph" w:customStyle="1" w:styleId="CM6">
    <w:name w:val="CM6"/>
    <w:basedOn w:val="Default"/>
    <w:next w:val="Default"/>
    <w:uiPriority w:val="99"/>
    <w:qFormat/>
    <w:rsid w:val="00A00F28"/>
    <w:pPr>
      <w:widowControl w:val="0"/>
      <w:spacing w:line="553" w:lineRule="atLeast"/>
    </w:pPr>
    <w:rPr>
      <w:rFonts w:eastAsia="Calibri"/>
      <w:color w:val="auto"/>
    </w:rPr>
  </w:style>
  <w:style w:type="paragraph" w:customStyle="1" w:styleId="CM22">
    <w:name w:val="CM22"/>
    <w:basedOn w:val="Default"/>
    <w:next w:val="Default"/>
    <w:uiPriority w:val="99"/>
    <w:qFormat/>
    <w:rsid w:val="00A00F28"/>
    <w:pPr>
      <w:widowControl w:val="0"/>
    </w:pPr>
    <w:rPr>
      <w:rFonts w:eastAsia="Calibri"/>
      <w:color w:val="auto"/>
    </w:rPr>
  </w:style>
  <w:style w:type="paragraph" w:customStyle="1" w:styleId="DoubleUnderlined">
    <w:name w:val="Double Underlined"/>
    <w:basedOn w:val="Heading2"/>
    <w:autoRedefine/>
    <w:uiPriority w:val="99"/>
    <w:qFormat/>
    <w:rsid w:val="00A00F2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00F2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A00F2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00F2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00F2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00F2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00F28"/>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A00F2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00F2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A00F28"/>
  </w:style>
  <w:style w:type="paragraph" w:customStyle="1" w:styleId="StyleUnderliningTimesNewRomanBoldNounderlineKernat16">
    <w:name w:val="Style Underlining + Times New Roman Bold No underline Kern at 16..."/>
    <w:basedOn w:val="Normal"/>
    <w:uiPriority w:val="99"/>
    <w:qFormat/>
    <w:rsid w:val="00A00F2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00F28"/>
    <w:rPr>
      <w:rFonts w:eastAsia="Times New Roman"/>
      <w:b/>
      <w:bCs/>
      <w:kern w:val="32"/>
      <w:sz w:val="32"/>
      <w:szCs w:val="32"/>
    </w:rPr>
  </w:style>
  <w:style w:type="paragraph" w:customStyle="1" w:styleId="StyleBoldUnderliningKernat16pt">
    <w:name w:val="Style Bold Underlining + Kern at 16 pt"/>
    <w:uiPriority w:val="99"/>
    <w:qFormat/>
    <w:rsid w:val="00A00F2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00F28"/>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A00F28"/>
    <w:pPr>
      <w:spacing w:line="256" w:lineRule="auto"/>
      <w:ind w:left="0" w:right="0"/>
      <w:jc w:val="left"/>
    </w:pPr>
    <w:rPr>
      <w:sz w:val="12"/>
      <w:szCs w:val="24"/>
    </w:rPr>
  </w:style>
  <w:style w:type="paragraph" w:customStyle="1" w:styleId="TxBr6p1">
    <w:name w:val="TxBr_6p1"/>
    <w:basedOn w:val="Normal"/>
    <w:uiPriority w:val="99"/>
    <w:qFormat/>
    <w:rsid w:val="00A00F2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00F28"/>
    <w:pPr>
      <w:ind w:left="400"/>
    </w:pPr>
    <w:rPr>
      <w:rFonts w:eastAsia="Times New Roman"/>
      <w:szCs w:val="20"/>
    </w:rPr>
  </w:style>
  <w:style w:type="paragraph" w:customStyle="1" w:styleId="Paste">
    <w:name w:val="Paste"/>
    <w:basedOn w:val="Normal"/>
    <w:qFormat/>
    <w:rsid w:val="00A00F28"/>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A00F28"/>
    <w:rPr>
      <w:rFonts w:ascii="Georgia" w:eastAsia="Times New Roman" w:hAnsi="Georgia"/>
      <w:b/>
      <w:u w:val="single"/>
    </w:rPr>
  </w:style>
  <w:style w:type="paragraph" w:customStyle="1" w:styleId="UnderlineStyle0">
    <w:name w:val="Underline Style"/>
    <w:basedOn w:val="Normal"/>
    <w:link w:val="UnderlineStyleChar"/>
    <w:qFormat/>
    <w:rsid w:val="00A00F28"/>
    <w:rPr>
      <w:rFonts w:ascii="Georgia" w:eastAsia="Times New Roman" w:hAnsi="Georgia" w:cstheme="minorBidi"/>
      <w:b/>
      <w:u w:val="single"/>
    </w:rPr>
  </w:style>
  <w:style w:type="paragraph" w:customStyle="1" w:styleId="Normalization">
    <w:name w:val="Normalization"/>
    <w:basedOn w:val="Normal"/>
    <w:uiPriority w:val="99"/>
    <w:qFormat/>
    <w:rsid w:val="00A00F28"/>
    <w:rPr>
      <w:rFonts w:eastAsia="Times New Roman"/>
      <w:sz w:val="18"/>
    </w:rPr>
  </w:style>
  <w:style w:type="paragraph" w:customStyle="1" w:styleId="BreifTitle">
    <w:name w:val="Breif Title"/>
    <w:basedOn w:val="Normal"/>
    <w:autoRedefine/>
    <w:uiPriority w:val="99"/>
    <w:qFormat/>
    <w:rsid w:val="00A00F2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00F2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00F2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00F28"/>
    <w:rPr>
      <w:rFonts w:eastAsia="Times New Roman"/>
      <w:color w:val="333333"/>
    </w:rPr>
  </w:style>
  <w:style w:type="paragraph" w:customStyle="1" w:styleId="StyleTagandCiteFranklinGothicDemi">
    <w:name w:val="Style Tag and Cite + Franklin Gothic Demi"/>
    <w:basedOn w:val="Normal"/>
    <w:autoRedefine/>
    <w:uiPriority w:val="99"/>
    <w:qFormat/>
    <w:rsid w:val="00A00F2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00F28"/>
    <w:rPr>
      <w:bCs/>
    </w:rPr>
  </w:style>
  <w:style w:type="paragraph" w:customStyle="1" w:styleId="tagCharCharCharCharCharCharChar">
    <w:name w:val="tag Char Char Char Char Char Char Char"/>
    <w:basedOn w:val="Normal"/>
    <w:uiPriority w:val="99"/>
    <w:qFormat/>
    <w:rsid w:val="00A00F28"/>
    <w:rPr>
      <w:rFonts w:eastAsia="Times New Roman"/>
      <w:b/>
      <w:sz w:val="24"/>
      <w:szCs w:val="20"/>
    </w:rPr>
  </w:style>
  <w:style w:type="paragraph" w:customStyle="1" w:styleId="title-bold-medium">
    <w:name w:val="title-bold-medium"/>
    <w:basedOn w:val="Normal"/>
    <w:uiPriority w:val="99"/>
    <w:qFormat/>
    <w:rsid w:val="00A00F2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00F2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00F28"/>
    <w:rPr>
      <w:rFonts w:ascii="Arial Narrow" w:eastAsia="Times New Roman" w:hAnsi="Arial Narrow"/>
      <w:b/>
      <w:sz w:val="24"/>
    </w:rPr>
  </w:style>
  <w:style w:type="paragraph" w:customStyle="1" w:styleId="BLOCKTITLE1">
    <w:name w:val="BLOCK TITLE"/>
    <w:basedOn w:val="Heading1"/>
    <w:uiPriority w:val="99"/>
    <w:qFormat/>
    <w:rsid w:val="00A00F2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A00F28"/>
    <w:pPr>
      <w:widowControl w:val="0"/>
      <w:autoSpaceDE w:val="0"/>
      <w:autoSpaceDN w:val="0"/>
      <w:adjustRightInd w:val="0"/>
    </w:pPr>
    <w:rPr>
      <w:sz w:val="24"/>
      <w:szCs w:val="20"/>
    </w:rPr>
  </w:style>
  <w:style w:type="paragraph" w:customStyle="1" w:styleId="BriefTitle1">
    <w:name w:val="Brief Title 1"/>
    <w:basedOn w:val="Normal"/>
    <w:uiPriority w:val="99"/>
    <w:qFormat/>
    <w:rsid w:val="00A00F2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00F2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00F2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00F2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00F28"/>
    <w:pPr>
      <w:spacing w:before="100" w:beforeAutospacing="1" w:after="100" w:afterAutospacing="1"/>
    </w:pPr>
    <w:rPr>
      <w:rFonts w:eastAsia="Times New Roman"/>
    </w:rPr>
  </w:style>
  <w:style w:type="paragraph" w:customStyle="1" w:styleId="ToRead">
    <w:name w:val="To Read"/>
    <w:basedOn w:val="Normal"/>
    <w:uiPriority w:val="99"/>
    <w:qFormat/>
    <w:rsid w:val="00A00F28"/>
    <w:pPr>
      <w:ind w:left="720"/>
    </w:pPr>
    <w:rPr>
      <w:rFonts w:ascii="Verdana" w:eastAsia="Times New Roman" w:hAnsi="Verdana"/>
      <w:b/>
      <w:u w:val="single"/>
    </w:rPr>
  </w:style>
  <w:style w:type="paragraph" w:customStyle="1" w:styleId="Style1">
    <w:name w:val="Style 1"/>
    <w:basedOn w:val="Normal"/>
    <w:uiPriority w:val="99"/>
    <w:qFormat/>
    <w:rsid w:val="00A00F28"/>
    <w:pPr>
      <w:widowControl w:val="0"/>
      <w:ind w:firstLine="216"/>
    </w:pPr>
    <w:rPr>
      <w:rFonts w:eastAsia="Times New Roman"/>
      <w:noProof/>
      <w:color w:val="000000"/>
      <w:szCs w:val="20"/>
    </w:rPr>
  </w:style>
  <w:style w:type="paragraph" w:customStyle="1" w:styleId="Style40">
    <w:name w:val="Style 4"/>
    <w:basedOn w:val="Normal"/>
    <w:uiPriority w:val="99"/>
    <w:qFormat/>
    <w:rsid w:val="00A00F2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00F2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00F2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00F28"/>
    <w:pPr>
      <w:ind w:left="1660"/>
    </w:pPr>
  </w:style>
  <w:style w:type="paragraph" w:customStyle="1" w:styleId="PageNumber1">
    <w:name w:val="Page Number1"/>
    <w:basedOn w:val="Normal"/>
    <w:next w:val="Normal"/>
    <w:uiPriority w:val="99"/>
    <w:qFormat/>
    <w:rsid w:val="00A00F28"/>
    <w:rPr>
      <w:rFonts w:eastAsia="Times New Roman"/>
    </w:rPr>
  </w:style>
  <w:style w:type="paragraph" w:customStyle="1" w:styleId="Card1">
    <w:name w:val="Card1"/>
    <w:uiPriority w:val="99"/>
    <w:qFormat/>
    <w:rsid w:val="00A00F2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00F2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00F28"/>
    <w:pPr>
      <w:ind w:left="288" w:right="288"/>
    </w:pPr>
    <w:rPr>
      <w:rFonts w:eastAsia="Times New Roman"/>
    </w:rPr>
  </w:style>
  <w:style w:type="paragraph" w:customStyle="1" w:styleId="CaseListNormal">
    <w:name w:val="Case List Normal"/>
    <w:basedOn w:val="Normal"/>
    <w:uiPriority w:val="99"/>
    <w:qFormat/>
    <w:rsid w:val="00A00F28"/>
    <w:rPr>
      <w:rFonts w:ascii="Times" w:eastAsia="Times New Roman" w:hAnsi="Times"/>
      <w:szCs w:val="26"/>
    </w:rPr>
  </w:style>
  <w:style w:type="paragraph" w:customStyle="1" w:styleId="Body">
    <w:name w:val="Body"/>
    <w:basedOn w:val="Normal"/>
    <w:uiPriority w:val="99"/>
    <w:qFormat/>
    <w:rsid w:val="00A00F28"/>
    <w:pPr>
      <w:outlineLvl w:val="3"/>
    </w:pPr>
    <w:rPr>
      <w:rFonts w:eastAsia="Times New Roman"/>
      <w:szCs w:val="20"/>
    </w:rPr>
  </w:style>
  <w:style w:type="paragraph" w:customStyle="1" w:styleId="3text">
    <w:name w:val="3text"/>
    <w:basedOn w:val="Normal"/>
    <w:uiPriority w:val="99"/>
    <w:qFormat/>
    <w:rsid w:val="00A00F28"/>
    <w:pPr>
      <w:spacing w:before="100" w:beforeAutospacing="1" w:after="100" w:afterAutospacing="1"/>
    </w:pPr>
    <w:rPr>
      <w:rFonts w:eastAsia="Times New Roman"/>
      <w:sz w:val="24"/>
    </w:rPr>
  </w:style>
  <w:style w:type="paragraph" w:customStyle="1" w:styleId="TimesNewRoman12">
    <w:name w:val="TimesNewRoman12"/>
    <w:uiPriority w:val="99"/>
    <w:qFormat/>
    <w:rsid w:val="00A00F2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00F2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00F2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00F28"/>
    <w:rPr>
      <w:rFonts w:eastAsia="Times New Roman"/>
      <w:color w:val="000000"/>
      <w:sz w:val="18"/>
    </w:rPr>
  </w:style>
  <w:style w:type="paragraph" w:customStyle="1" w:styleId="text1">
    <w:name w:val="text1"/>
    <w:basedOn w:val="Normal"/>
    <w:autoRedefine/>
    <w:uiPriority w:val="99"/>
    <w:qFormat/>
    <w:rsid w:val="00A00F28"/>
    <w:rPr>
      <w:rFonts w:eastAsia="Times New Roman"/>
      <w:szCs w:val="20"/>
    </w:rPr>
  </w:style>
  <w:style w:type="paragraph" w:customStyle="1" w:styleId="RepeatBlockHeading">
    <w:name w:val="Repeat Block Heading"/>
    <w:basedOn w:val="Normal"/>
    <w:autoRedefine/>
    <w:uiPriority w:val="99"/>
    <w:qFormat/>
    <w:rsid w:val="00A00F28"/>
    <w:pPr>
      <w:jc w:val="center"/>
    </w:pPr>
    <w:rPr>
      <w:rFonts w:eastAsia="Times New Roman"/>
      <w:b/>
      <w:smallCaps/>
      <w:color w:val="000000"/>
      <w:sz w:val="24"/>
      <w:u w:val="thick"/>
    </w:rPr>
  </w:style>
  <w:style w:type="paragraph" w:customStyle="1" w:styleId="story-headline">
    <w:name w:val="story-headline"/>
    <w:basedOn w:val="Normal"/>
    <w:uiPriority w:val="99"/>
    <w:qFormat/>
    <w:rsid w:val="00A00F28"/>
    <w:pPr>
      <w:spacing w:before="72" w:after="72"/>
    </w:pPr>
    <w:rPr>
      <w:rFonts w:eastAsia="Times New Roman"/>
      <w:b/>
      <w:bCs/>
      <w:sz w:val="26"/>
      <w:szCs w:val="26"/>
    </w:rPr>
  </w:style>
  <w:style w:type="paragraph" w:customStyle="1" w:styleId="story-body">
    <w:name w:val="story-body"/>
    <w:basedOn w:val="Normal"/>
    <w:uiPriority w:val="99"/>
    <w:qFormat/>
    <w:rsid w:val="00A00F28"/>
    <w:pPr>
      <w:spacing w:before="100" w:beforeAutospacing="1" w:after="100" w:afterAutospacing="1"/>
    </w:pPr>
    <w:rPr>
      <w:rFonts w:eastAsia="Times New Roman"/>
    </w:rPr>
  </w:style>
  <w:style w:type="paragraph" w:customStyle="1" w:styleId="story-dateline">
    <w:name w:val="story-dateline"/>
    <w:basedOn w:val="Normal"/>
    <w:uiPriority w:val="99"/>
    <w:qFormat/>
    <w:rsid w:val="00A00F28"/>
    <w:rPr>
      <w:rFonts w:eastAsia="Times New Roman"/>
      <w:b/>
      <w:bCs/>
    </w:rPr>
  </w:style>
  <w:style w:type="paragraph" w:customStyle="1" w:styleId="TextofCards">
    <w:name w:val="Text of Cards"/>
    <w:basedOn w:val="Normal"/>
    <w:uiPriority w:val="99"/>
    <w:qFormat/>
    <w:rsid w:val="00A00F28"/>
    <w:rPr>
      <w:rFonts w:eastAsia="Times New Roman"/>
      <w:color w:val="000000"/>
      <w:spacing w:val="6"/>
      <w:szCs w:val="23"/>
    </w:rPr>
  </w:style>
  <w:style w:type="paragraph" w:customStyle="1" w:styleId="Corpotesto">
    <w:name w:val="Corpo testo"/>
    <w:basedOn w:val="Normal"/>
    <w:uiPriority w:val="99"/>
    <w:qFormat/>
    <w:rsid w:val="00A00F2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00F28"/>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A00F2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00F2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00F2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00F2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00F28"/>
    <w:rPr>
      <w:rFonts w:ascii="Arial" w:hAnsi="Arial"/>
      <w:b w:val="0"/>
      <w:caps w:val="0"/>
      <w:sz w:val="20"/>
    </w:rPr>
  </w:style>
  <w:style w:type="paragraph" w:customStyle="1" w:styleId="ProjectTitleLine">
    <w:name w:val="Project Title Line"/>
    <w:basedOn w:val="Normal"/>
    <w:next w:val="Normal"/>
    <w:autoRedefine/>
    <w:uiPriority w:val="99"/>
    <w:qFormat/>
    <w:rsid w:val="00A00F28"/>
    <w:pPr>
      <w:jc w:val="center"/>
    </w:pPr>
    <w:rPr>
      <w:rFonts w:eastAsia="Times New Roman"/>
      <w:caps/>
      <w:szCs w:val="20"/>
    </w:rPr>
  </w:style>
  <w:style w:type="paragraph" w:customStyle="1" w:styleId="LanguageStrike">
    <w:name w:val="Language Strike"/>
    <w:basedOn w:val="Normal"/>
    <w:next w:val="Normal"/>
    <w:uiPriority w:val="99"/>
    <w:qFormat/>
    <w:rsid w:val="00A00F28"/>
    <w:rPr>
      <w:rFonts w:ascii="Arial Narrow" w:eastAsia="Times New Roman" w:hAnsi="Arial Narrow"/>
      <w:strike/>
    </w:rPr>
  </w:style>
  <w:style w:type="paragraph" w:customStyle="1" w:styleId="NormalVerdana">
    <w:name w:val="Normal + Verdana"/>
    <w:aliases w:val="10 pt,White,Normal + Arial"/>
    <w:basedOn w:val="Normal"/>
    <w:uiPriority w:val="99"/>
    <w:qFormat/>
    <w:rsid w:val="00A00F28"/>
    <w:rPr>
      <w:rFonts w:eastAsia="Times New Roman"/>
      <w:szCs w:val="20"/>
      <w:u w:val="single"/>
    </w:rPr>
  </w:style>
  <w:style w:type="paragraph" w:customStyle="1" w:styleId="Normal10pt">
    <w:name w:val="Normal + 10 pt"/>
    <w:basedOn w:val="Normal"/>
    <w:uiPriority w:val="99"/>
    <w:qFormat/>
    <w:rsid w:val="00A00F28"/>
    <w:rPr>
      <w:rFonts w:eastAsia="Times New Roman"/>
      <w:szCs w:val="20"/>
    </w:rPr>
  </w:style>
  <w:style w:type="paragraph" w:customStyle="1" w:styleId="cardChar1Char">
    <w:name w:val="card Char1 Char"/>
    <w:basedOn w:val="Normal"/>
    <w:uiPriority w:val="99"/>
    <w:qFormat/>
    <w:rsid w:val="00A00F28"/>
    <w:pPr>
      <w:ind w:left="288" w:right="288"/>
    </w:pPr>
    <w:rPr>
      <w:rFonts w:eastAsia="Times New Roman"/>
      <w:szCs w:val="20"/>
    </w:rPr>
  </w:style>
  <w:style w:type="paragraph" w:customStyle="1" w:styleId="CM12">
    <w:name w:val="CM12"/>
    <w:basedOn w:val="Default"/>
    <w:next w:val="Default"/>
    <w:uiPriority w:val="99"/>
    <w:qFormat/>
    <w:rsid w:val="00A00F2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00F28"/>
    <w:pPr>
      <w:widowControl w:val="0"/>
      <w:spacing w:after="480"/>
    </w:pPr>
    <w:rPr>
      <w:rFonts w:ascii="Granjon LT Std" w:hAnsi="Granjon LT Std"/>
      <w:color w:val="auto"/>
    </w:rPr>
  </w:style>
  <w:style w:type="paragraph" w:customStyle="1" w:styleId="CM10">
    <w:name w:val="CM10"/>
    <w:basedOn w:val="Default"/>
    <w:next w:val="Default"/>
    <w:uiPriority w:val="99"/>
    <w:qFormat/>
    <w:rsid w:val="00A00F28"/>
    <w:pPr>
      <w:widowControl w:val="0"/>
      <w:spacing w:line="320" w:lineRule="atLeast"/>
    </w:pPr>
    <w:rPr>
      <w:rFonts w:ascii="Granjon LT Std" w:hAnsi="Granjon LT Std"/>
      <w:color w:val="auto"/>
    </w:rPr>
  </w:style>
  <w:style w:type="paragraph" w:customStyle="1" w:styleId="bold">
    <w:name w:val="bold"/>
    <w:basedOn w:val="Normal"/>
    <w:uiPriority w:val="99"/>
    <w:qFormat/>
    <w:rsid w:val="00A00F2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00F28"/>
    <w:rPr>
      <w:rFonts w:ascii="Arial Narrow" w:eastAsia="Times New Roman" w:hAnsi="Arial Narrow"/>
      <w:strike/>
      <w:szCs w:val="20"/>
    </w:rPr>
  </w:style>
  <w:style w:type="paragraph" w:customStyle="1" w:styleId="textbodyblack">
    <w:name w:val="textbodyblack"/>
    <w:basedOn w:val="Normal"/>
    <w:uiPriority w:val="99"/>
    <w:qFormat/>
    <w:rsid w:val="00A00F2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00F2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00F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00F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00F2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00F28"/>
    <w:rPr>
      <w:rFonts w:ascii="Georgia" w:eastAsia="Times New Roman" w:hAnsi="Georgia"/>
      <w:b/>
      <w:bCs/>
      <w:szCs w:val="16"/>
      <w:u w:val="single"/>
    </w:rPr>
  </w:style>
  <w:style w:type="paragraph" w:customStyle="1" w:styleId="CiteCorrected">
    <w:name w:val="Cite Corrected"/>
    <w:basedOn w:val="Normal"/>
    <w:link w:val="CiteCorrectedChar"/>
    <w:qFormat/>
    <w:rsid w:val="00A00F28"/>
    <w:rPr>
      <w:rFonts w:ascii="Georgia" w:eastAsia="Times New Roman" w:hAnsi="Georgia" w:cstheme="minorBidi"/>
      <w:b/>
      <w:bCs/>
      <w:szCs w:val="16"/>
      <w:u w:val="single"/>
    </w:rPr>
  </w:style>
  <w:style w:type="paragraph" w:customStyle="1" w:styleId="CardText2">
    <w:name w:val="Card Text 2"/>
    <w:basedOn w:val="CardText10"/>
    <w:link w:val="CardText2Char"/>
    <w:qFormat/>
    <w:rsid w:val="00A00F2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00F28"/>
    <w:pPr>
      <w:ind w:left="288"/>
    </w:pPr>
    <w:rPr>
      <w:rFonts w:eastAsia="SimSun"/>
      <w:szCs w:val="20"/>
      <w:lang w:eastAsia="zh-CN"/>
    </w:rPr>
  </w:style>
  <w:style w:type="paragraph" w:customStyle="1" w:styleId="story-body-text">
    <w:name w:val="story-body-text"/>
    <w:basedOn w:val="Normal"/>
    <w:uiPriority w:val="99"/>
    <w:qFormat/>
    <w:rsid w:val="00A00F28"/>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00F2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00F28"/>
    <w:rPr>
      <w:u w:val="single"/>
    </w:rPr>
  </w:style>
  <w:style w:type="paragraph" w:customStyle="1" w:styleId="StyleCardText11ptUnderline">
    <w:name w:val="Style Card Text + 11 pt Underline"/>
    <w:link w:val="StyleCardText11ptUnderlineChar"/>
    <w:qFormat/>
    <w:rsid w:val="00A00F28"/>
    <w:pPr>
      <w:spacing w:line="254" w:lineRule="auto"/>
    </w:pPr>
    <w:rPr>
      <w:u w:val="single"/>
    </w:rPr>
  </w:style>
  <w:style w:type="character" w:customStyle="1" w:styleId="StyleMinimizedText11ptChar">
    <w:name w:val="Style Minimized Text + 11 pt Char"/>
    <w:basedOn w:val="DefaultParagraphFont"/>
    <w:link w:val="StyleMinimizedText11pt"/>
    <w:locked/>
    <w:rsid w:val="00A00F28"/>
    <w:rPr>
      <w:rFonts w:ascii="Georgia" w:hAnsi="Georgia"/>
      <w:sz w:val="16"/>
    </w:rPr>
  </w:style>
  <w:style w:type="paragraph" w:customStyle="1" w:styleId="StyleMinimizedText11pt">
    <w:name w:val="Style Minimized Text + 11 pt"/>
    <w:basedOn w:val="Normal"/>
    <w:link w:val="StyleMinimizedText11ptChar"/>
    <w:qFormat/>
    <w:rsid w:val="00A00F2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00F28"/>
    <w:rPr>
      <w:rFonts w:ascii="Georgia" w:hAnsi="Georgia"/>
      <w:sz w:val="16"/>
    </w:rPr>
  </w:style>
  <w:style w:type="paragraph" w:customStyle="1" w:styleId="StyleMinimizedText11pt1">
    <w:name w:val="Style Minimized Text + 11 pt1"/>
    <w:basedOn w:val="Normal"/>
    <w:link w:val="StyleMinimizedText11pt1Char"/>
    <w:qFormat/>
    <w:rsid w:val="00A00F28"/>
    <w:rPr>
      <w:rFonts w:ascii="Georgia" w:hAnsi="Georgia" w:cstheme="minorBidi"/>
      <w:sz w:val="16"/>
    </w:rPr>
  </w:style>
  <w:style w:type="character" w:customStyle="1" w:styleId="Debate-CardSmalltextF2Char">
    <w:name w:val="Debate- Card Small text F2 Char"/>
    <w:link w:val="Debate-CardSmalltextF2"/>
    <w:locked/>
    <w:rsid w:val="00A00F28"/>
    <w:rPr>
      <w:rFonts w:ascii="Arial Narrow" w:hAnsi="Arial Narrow"/>
      <w:sz w:val="16"/>
    </w:rPr>
  </w:style>
  <w:style w:type="paragraph" w:customStyle="1" w:styleId="Debate-CardSmalltextF2">
    <w:name w:val="Debate- Card Small text F2"/>
    <w:basedOn w:val="Normal"/>
    <w:next w:val="Normal"/>
    <w:link w:val="Debate-CardSmalltextF2Char"/>
    <w:qFormat/>
    <w:rsid w:val="00A00F2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00F28"/>
    <w:rPr>
      <w:rFonts w:ascii="Arial Narrow" w:hAnsi="Arial Narrow"/>
      <w:b/>
      <w:sz w:val="18"/>
      <w:u w:val="single"/>
    </w:rPr>
  </w:style>
  <w:style w:type="paragraph" w:customStyle="1" w:styleId="Debate-EmphasizedText-F5">
    <w:name w:val="Debate- Emphasized Text- F5"/>
    <w:basedOn w:val="Normal"/>
    <w:link w:val="Debate-EmphasizedText-F5Char"/>
    <w:qFormat/>
    <w:rsid w:val="00A00F2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00F2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00F2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00F2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00F28"/>
    <w:rPr>
      <w:rFonts w:eastAsia="Times New Roman" w:cs="Calibri"/>
      <w:sz w:val="16"/>
    </w:rPr>
  </w:style>
  <w:style w:type="character" w:customStyle="1" w:styleId="CardStyleChar">
    <w:name w:val="Card Style Char"/>
    <w:link w:val="CardStyle"/>
    <w:locked/>
    <w:rsid w:val="00A00F28"/>
    <w:rPr>
      <w:rFonts w:ascii="Times New Roman" w:eastAsia="Times New Roman" w:hAnsi="Times New Roman" w:cs="Times New Roman"/>
      <w:szCs w:val="24"/>
    </w:rPr>
  </w:style>
  <w:style w:type="paragraph" w:customStyle="1" w:styleId="emactive">
    <w:name w:val="emactive"/>
    <w:basedOn w:val="Normal"/>
    <w:uiPriority w:val="99"/>
    <w:qFormat/>
    <w:rsid w:val="00A00F28"/>
    <w:pPr>
      <w:spacing w:before="100" w:beforeAutospacing="1" w:after="100" w:afterAutospacing="1"/>
    </w:pPr>
    <w:rPr>
      <w:rFonts w:eastAsia="Times New Roman"/>
      <w:sz w:val="24"/>
    </w:rPr>
  </w:style>
  <w:style w:type="paragraph" w:customStyle="1" w:styleId="emready">
    <w:name w:val="emready"/>
    <w:basedOn w:val="Normal"/>
    <w:uiPriority w:val="99"/>
    <w:qFormat/>
    <w:rsid w:val="00A00F2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00F2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00F28"/>
    <w:rPr>
      <w:rFonts w:ascii="Georgia" w:eastAsia="Times New Roman" w:hAnsi="Georgia"/>
      <w:b/>
      <w:u w:val="single"/>
    </w:rPr>
  </w:style>
  <w:style w:type="character" w:customStyle="1" w:styleId="CardHighlightChar">
    <w:name w:val="Card Highlight Char"/>
    <w:link w:val="CardHighlight"/>
    <w:locked/>
    <w:rsid w:val="00A00F2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00F28"/>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00F2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00F2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00F28"/>
    <w:pPr>
      <w:spacing w:before="100" w:beforeAutospacing="1" w:after="100" w:afterAutospacing="1"/>
    </w:pPr>
    <w:rPr>
      <w:rFonts w:eastAsia="Times New Roman"/>
      <w:sz w:val="24"/>
    </w:rPr>
  </w:style>
  <w:style w:type="paragraph" w:customStyle="1" w:styleId="norma">
    <w:name w:val="norma"/>
    <w:basedOn w:val="Heading3"/>
    <w:uiPriority w:val="99"/>
    <w:qFormat/>
    <w:rsid w:val="00A00F28"/>
    <w:rPr>
      <w:rFonts w:eastAsia="MS Gothic" w:cs="Arial"/>
      <w:bCs/>
      <w:sz w:val="24"/>
    </w:rPr>
  </w:style>
  <w:style w:type="paragraph" w:customStyle="1" w:styleId="nromal">
    <w:name w:val="nromal"/>
    <w:basedOn w:val="Normal"/>
    <w:uiPriority w:val="99"/>
    <w:qFormat/>
    <w:rsid w:val="00A00F28"/>
    <w:pPr>
      <w:keepNext/>
      <w:keepLines/>
      <w:spacing w:before="200"/>
      <w:outlineLvl w:val="3"/>
    </w:pPr>
    <w:rPr>
      <w:rFonts w:eastAsia="Times New Roman" w:cs="Cambria"/>
      <w:b/>
      <w:iCs/>
    </w:rPr>
  </w:style>
  <w:style w:type="paragraph" w:customStyle="1" w:styleId="natural">
    <w:name w:val="natural"/>
    <w:basedOn w:val="Normal"/>
    <w:uiPriority w:val="99"/>
    <w:qFormat/>
    <w:rsid w:val="00A00F28"/>
    <w:pPr>
      <w:keepNext/>
      <w:keepLines/>
      <w:spacing w:before="200"/>
      <w:outlineLvl w:val="3"/>
    </w:pPr>
    <w:rPr>
      <w:rFonts w:eastAsia="Times New Roman"/>
      <w:b/>
      <w:iCs/>
    </w:rPr>
  </w:style>
  <w:style w:type="paragraph" w:customStyle="1" w:styleId="nroaml">
    <w:name w:val="nroaml"/>
    <w:basedOn w:val="Normal"/>
    <w:uiPriority w:val="99"/>
    <w:qFormat/>
    <w:rsid w:val="00A00F28"/>
    <w:pPr>
      <w:keepNext/>
      <w:keepLines/>
      <w:spacing w:before="200"/>
      <w:outlineLvl w:val="3"/>
    </w:pPr>
    <w:rPr>
      <w:rFonts w:eastAsia="Times New Roman"/>
      <w:b/>
      <w:iCs/>
    </w:rPr>
  </w:style>
  <w:style w:type="paragraph" w:customStyle="1" w:styleId="noraml">
    <w:name w:val="noraml"/>
    <w:basedOn w:val="Normal"/>
    <w:uiPriority w:val="99"/>
    <w:qFormat/>
    <w:rsid w:val="00A00F2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00F28"/>
    <w:rPr>
      <w:rFonts w:ascii="Georgia" w:eastAsia="Calibri" w:hAnsi="Georgia"/>
      <w:sz w:val="16"/>
      <w:szCs w:val="16"/>
    </w:rPr>
  </w:style>
  <w:style w:type="paragraph" w:customStyle="1" w:styleId="SmallSizeParagraph">
    <w:name w:val="Small Size Paragraph"/>
    <w:basedOn w:val="Normal"/>
    <w:link w:val="SmallSizeParagraphChar"/>
    <w:qFormat/>
    <w:rsid w:val="00A00F2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00F2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00F28"/>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A00F2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00F28"/>
    <w:rPr>
      <w:rFonts w:eastAsia="Times New Roman"/>
      <w:strike/>
      <w:sz w:val="20"/>
    </w:rPr>
  </w:style>
  <w:style w:type="character" w:customStyle="1" w:styleId="CardT1Char">
    <w:name w:val="CardT1 Char"/>
    <w:link w:val="CardT1"/>
    <w:locked/>
    <w:rsid w:val="00A00F28"/>
    <w:rPr>
      <w:rFonts w:ascii="Arial" w:eastAsia="Calibri" w:hAnsi="Arial" w:cs="Arial"/>
      <w:kern w:val="2"/>
      <w:sz w:val="14"/>
      <w:szCs w:val="14"/>
      <w:lang w:eastAsia="zh-TW"/>
    </w:rPr>
  </w:style>
  <w:style w:type="paragraph" w:customStyle="1" w:styleId="CardT1">
    <w:name w:val="CardT1"/>
    <w:basedOn w:val="Normal"/>
    <w:link w:val="CardT1Char"/>
    <w:qFormat/>
    <w:rsid w:val="00A00F2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00F2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00F2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00F28"/>
    <w:pPr>
      <w:spacing w:before="100" w:beforeAutospacing="1" w:after="100" w:afterAutospacing="1"/>
    </w:pPr>
    <w:rPr>
      <w:rFonts w:eastAsia="Times New Roman"/>
      <w:sz w:val="24"/>
    </w:rPr>
  </w:style>
  <w:style w:type="paragraph" w:customStyle="1" w:styleId="CiteReal">
    <w:name w:val="Cite Real"/>
    <w:basedOn w:val="Normal"/>
    <w:next w:val="Normal"/>
    <w:qFormat/>
    <w:rsid w:val="00A00F28"/>
    <w:rPr>
      <w:rFonts w:eastAsia="MS Mincho"/>
      <w:b/>
      <w:sz w:val="24"/>
      <w:u w:val="single"/>
    </w:rPr>
  </w:style>
  <w:style w:type="paragraph" w:customStyle="1" w:styleId="2909F619802848F09E01365C32F34654">
    <w:name w:val="2909F619802848F09E01365C32F34654"/>
    <w:uiPriority w:val="99"/>
    <w:qFormat/>
    <w:rsid w:val="00A00F2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00F28"/>
    <w:rPr>
      <w:rFonts w:ascii="Georgia" w:eastAsia="Calibri" w:hAnsi="Georgia"/>
      <w:u w:val="single"/>
      <w:lang w:val="x-none" w:eastAsia="zh-CN"/>
    </w:rPr>
  </w:style>
  <w:style w:type="paragraph" w:customStyle="1" w:styleId="UnderlineS">
    <w:name w:val="Underline S"/>
    <w:basedOn w:val="Normal"/>
    <w:link w:val="UnderlineSChar"/>
    <w:qFormat/>
    <w:rsid w:val="00A00F28"/>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00F28"/>
    <w:rPr>
      <w:rFonts w:ascii="Georgia" w:eastAsia="SimSun" w:hAnsi="Georgia"/>
      <w:sz w:val="12"/>
    </w:rPr>
  </w:style>
  <w:style w:type="paragraph" w:customStyle="1" w:styleId="Ununderlined">
    <w:name w:val="Ununderlined"/>
    <w:basedOn w:val="Normal"/>
    <w:link w:val="UnunderlinedChar"/>
    <w:qFormat/>
    <w:rsid w:val="00A00F28"/>
    <w:rPr>
      <w:rFonts w:ascii="Georgia" w:eastAsia="SimSun" w:hAnsi="Georgia" w:cstheme="minorBidi"/>
      <w:sz w:val="12"/>
    </w:rPr>
  </w:style>
  <w:style w:type="character" w:customStyle="1" w:styleId="HighlightingChar">
    <w:name w:val="Highlighting Char"/>
    <w:link w:val="Highlighting"/>
    <w:locked/>
    <w:rsid w:val="00A00F28"/>
    <w:rPr>
      <w:rFonts w:ascii="Georgia" w:eastAsia="SimSun" w:hAnsi="Georgia"/>
      <w:u w:val="thick"/>
    </w:rPr>
  </w:style>
  <w:style w:type="paragraph" w:customStyle="1" w:styleId="Highlighting">
    <w:name w:val="Highlighting"/>
    <w:basedOn w:val="Normal"/>
    <w:link w:val="HighlightingChar"/>
    <w:autoRedefine/>
    <w:qFormat/>
    <w:rsid w:val="00A00F28"/>
    <w:rPr>
      <w:rFonts w:ascii="Georgia" w:eastAsia="SimSun" w:hAnsi="Georgia" w:cstheme="minorBidi"/>
      <w:u w:val="thick"/>
    </w:rPr>
  </w:style>
  <w:style w:type="character" w:customStyle="1" w:styleId="CITEChar0">
    <w:name w:val="CITE Char"/>
    <w:link w:val="CITE"/>
    <w:locked/>
    <w:rsid w:val="00A00F2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00F28"/>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00F28"/>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A00F28"/>
    <w:rPr>
      <w:rFonts w:eastAsia="Calibri"/>
      <w:b/>
      <w:sz w:val="24"/>
    </w:rPr>
  </w:style>
  <w:style w:type="paragraph" w:customStyle="1" w:styleId="D345FF3D873148C5AE3FBF3267827368">
    <w:name w:val="D345FF3D873148C5AE3FBF3267827368"/>
    <w:uiPriority w:val="99"/>
    <w:qFormat/>
    <w:rsid w:val="00A00F2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00F2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00F2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00F2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00F28"/>
    <w:rPr>
      <w:b/>
      <w:sz w:val="28"/>
    </w:rPr>
  </w:style>
  <w:style w:type="character" w:customStyle="1" w:styleId="SourcenameChar">
    <w:name w:val="Source name Char"/>
    <w:link w:val="Sourcename"/>
    <w:locked/>
    <w:rsid w:val="00A00F2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00F28"/>
    <w:rPr>
      <w:b/>
      <w:bCs/>
      <w:sz w:val="20"/>
    </w:rPr>
  </w:style>
  <w:style w:type="character" w:customStyle="1" w:styleId="underlinedcardChar">
    <w:name w:val="underlined card Char"/>
    <w:link w:val="underlinedcard0"/>
    <w:locked/>
    <w:rsid w:val="00A00F2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00F28"/>
    <w:rPr>
      <w:sz w:val="22"/>
      <w:u w:val="single"/>
    </w:rPr>
  </w:style>
  <w:style w:type="paragraph" w:customStyle="1" w:styleId="FullText">
    <w:name w:val="Full Text"/>
    <w:basedOn w:val="Normal"/>
    <w:uiPriority w:val="99"/>
    <w:qFormat/>
    <w:rsid w:val="00A00F28"/>
    <w:rPr>
      <w:rFonts w:eastAsia="Times New Roman"/>
      <w:sz w:val="16"/>
    </w:rPr>
  </w:style>
  <w:style w:type="character" w:customStyle="1" w:styleId="TextUnderlineChar">
    <w:name w:val="Text Underline Char"/>
    <w:link w:val="TextUnderline"/>
    <w:locked/>
    <w:rsid w:val="00A00F2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00F28"/>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00F2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00F2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00F2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00F28"/>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00F28"/>
    <w:pPr>
      <w:spacing w:before="240"/>
      <w:outlineLvl w:val="2"/>
    </w:pPr>
    <w:rPr>
      <w:rFonts w:eastAsia="Times New Roman"/>
      <w:b/>
    </w:rPr>
  </w:style>
  <w:style w:type="character" w:customStyle="1" w:styleId="CiteCardChar">
    <w:name w:val="Cite_Card Char"/>
    <w:link w:val="CiteCard0"/>
    <w:locked/>
    <w:rsid w:val="00A00F28"/>
    <w:rPr>
      <w:rFonts w:ascii="Times New Roman" w:eastAsia="Times New Roman" w:hAnsi="Times New Roman" w:cs="Arial"/>
      <w:bCs/>
      <w:sz w:val="20"/>
      <w:szCs w:val="20"/>
    </w:rPr>
  </w:style>
  <w:style w:type="paragraph" w:customStyle="1" w:styleId="CiteCard0">
    <w:name w:val="Cite_Card"/>
    <w:link w:val="CiteCardChar"/>
    <w:qFormat/>
    <w:rsid w:val="00A00F2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00F28"/>
    <w:pPr>
      <w:widowControl w:val="0"/>
    </w:pPr>
    <w:rPr>
      <w:rFonts w:eastAsia="MS Mincho"/>
      <w:color w:val="auto"/>
    </w:rPr>
  </w:style>
  <w:style w:type="paragraph" w:customStyle="1" w:styleId="dropcap">
    <w:name w:val="dropcap"/>
    <w:basedOn w:val="Normal"/>
    <w:uiPriority w:val="99"/>
    <w:qFormat/>
    <w:rsid w:val="00A00F28"/>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00F28"/>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A00F28"/>
    <w:rPr>
      <w:rFonts w:ascii="Georgia" w:hAnsi="Georgia"/>
    </w:rPr>
  </w:style>
  <w:style w:type="character" w:customStyle="1" w:styleId="UnderlineCharCharCharCharChar">
    <w:name w:val="Underline Char Char Char Char Char"/>
    <w:link w:val="UnderlineCharCharCharChar"/>
    <w:locked/>
    <w:rsid w:val="00A00F2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00F28"/>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A00F2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00F2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00F2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00F28"/>
    <w:rPr>
      <w:rFonts w:ascii="Georgia" w:hAnsi="Georgia" w:cs="Calibri"/>
      <w:b/>
      <w:bCs/>
      <w:u w:val="single"/>
    </w:rPr>
  </w:style>
  <w:style w:type="character" w:customStyle="1" w:styleId="DebatenoramlChar">
    <w:name w:val="Debatenoraml Char"/>
    <w:link w:val="Debatenoraml"/>
    <w:locked/>
    <w:rsid w:val="00A00F28"/>
    <w:rPr>
      <w:rFonts w:ascii="Times New Roman" w:hAnsi="Times New Roman" w:cs="Times New Roman"/>
    </w:rPr>
  </w:style>
  <w:style w:type="paragraph" w:customStyle="1" w:styleId="Debatenoraml">
    <w:name w:val="Debatenoraml"/>
    <w:basedOn w:val="NoSpacing"/>
    <w:link w:val="DebatenoramlChar"/>
    <w:qFormat/>
    <w:rsid w:val="00A00F28"/>
    <w:pPr>
      <w:spacing w:line="240" w:lineRule="auto"/>
    </w:pPr>
    <w:rPr>
      <w:rFonts w:ascii="Times New Roman" w:hAnsi="Times New Roman" w:cs="Times New Roman"/>
    </w:rPr>
  </w:style>
  <w:style w:type="paragraph" w:customStyle="1" w:styleId="SynergyTag">
    <w:name w:val="SynergyTag"/>
    <w:basedOn w:val="Normal"/>
    <w:uiPriority w:val="99"/>
    <w:qFormat/>
    <w:rsid w:val="00A00F28"/>
    <w:rPr>
      <w:rFonts w:eastAsia="Calibri"/>
      <w:b/>
    </w:rPr>
  </w:style>
  <w:style w:type="character" w:customStyle="1" w:styleId="QualsChar">
    <w:name w:val="Quals Char"/>
    <w:link w:val="Quals"/>
    <w:locked/>
    <w:rsid w:val="00A00F28"/>
    <w:rPr>
      <w:rFonts w:ascii="Georgia" w:eastAsia="Calibri" w:hAnsi="Georgia"/>
      <w:sz w:val="18"/>
    </w:rPr>
  </w:style>
  <w:style w:type="paragraph" w:customStyle="1" w:styleId="Quals">
    <w:name w:val="Quals"/>
    <w:basedOn w:val="Normal"/>
    <w:link w:val="QualsChar"/>
    <w:qFormat/>
    <w:rsid w:val="00A00F28"/>
    <w:rPr>
      <w:rFonts w:ascii="Georgia" w:eastAsia="Calibri" w:hAnsi="Georgia" w:cstheme="minorBidi"/>
      <w:sz w:val="18"/>
    </w:rPr>
  </w:style>
  <w:style w:type="paragraph" w:customStyle="1" w:styleId="times">
    <w:name w:val="times"/>
    <w:basedOn w:val="Normal"/>
    <w:qFormat/>
    <w:rsid w:val="00A00F28"/>
    <w:pPr>
      <w:spacing w:before="100" w:beforeAutospacing="1" w:after="100" w:afterAutospacing="1"/>
    </w:pPr>
    <w:rPr>
      <w:rFonts w:eastAsia="Times New Roman"/>
      <w:sz w:val="24"/>
    </w:rPr>
  </w:style>
  <w:style w:type="paragraph" w:customStyle="1" w:styleId="BodyA">
    <w:name w:val="Body A"/>
    <w:uiPriority w:val="99"/>
    <w:qFormat/>
    <w:rsid w:val="00A00F2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00F28"/>
    <w:rPr>
      <w:rFonts w:ascii="Georgia" w:eastAsia="Times New Roman" w:hAnsi="Georgia"/>
      <w:b/>
      <w:caps/>
      <w:szCs w:val="28"/>
      <w:u w:val="single"/>
    </w:rPr>
  </w:style>
  <w:style w:type="paragraph" w:customStyle="1" w:styleId="Starred">
    <w:name w:val="Starred"/>
    <w:basedOn w:val="Normal"/>
    <w:link w:val="StarredChar"/>
    <w:qFormat/>
    <w:rsid w:val="00A00F28"/>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00F28"/>
    <w:rPr>
      <w:rFonts w:ascii="Georgia" w:eastAsia="Times New Roman" w:hAnsi="Georgia"/>
      <w:b/>
      <w:caps/>
      <w:szCs w:val="28"/>
      <w:u w:val="single"/>
    </w:rPr>
  </w:style>
  <w:style w:type="paragraph" w:customStyle="1" w:styleId="NotStarred">
    <w:name w:val="NotStarred"/>
    <w:basedOn w:val="Normal"/>
    <w:link w:val="NotStarredChar"/>
    <w:qFormat/>
    <w:rsid w:val="00A00F28"/>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00F2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00F2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00F28"/>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A00F28"/>
    <w:rPr>
      <w:rFonts w:ascii="Georgia" w:eastAsia="Calibri" w:hAnsi="Georgia"/>
      <w:b/>
    </w:rPr>
  </w:style>
  <w:style w:type="paragraph" w:customStyle="1" w:styleId="H4Tag">
    <w:name w:val="H4 (Tag)"/>
    <w:basedOn w:val="Normal"/>
    <w:link w:val="H4TagChar1"/>
    <w:qFormat/>
    <w:rsid w:val="00A00F28"/>
    <w:rPr>
      <w:rFonts w:ascii="Georgia" w:eastAsia="Calibri" w:hAnsi="Georgia" w:cstheme="minorBidi"/>
      <w:b/>
    </w:rPr>
  </w:style>
  <w:style w:type="paragraph" w:customStyle="1" w:styleId="CM25">
    <w:name w:val="CM25"/>
    <w:basedOn w:val="Default"/>
    <w:next w:val="Default"/>
    <w:qFormat/>
    <w:rsid w:val="00A00F2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00F28"/>
    <w:rPr>
      <w:rFonts w:ascii="Georgia" w:hAnsi="Georgia"/>
      <w:b/>
    </w:rPr>
  </w:style>
  <w:style w:type="paragraph" w:customStyle="1" w:styleId="Debate-CardTagandCite-F6">
    <w:name w:val="Debate- Card Tag and Cite- F6"/>
    <w:basedOn w:val="Normal"/>
    <w:link w:val="Debate-CardTagandCite-F6Char"/>
    <w:qFormat/>
    <w:rsid w:val="00A00F28"/>
    <w:pPr>
      <w:contextualSpacing/>
    </w:pPr>
    <w:rPr>
      <w:rFonts w:ascii="Georgia" w:hAnsi="Georgia" w:cstheme="minorBidi"/>
      <w:b/>
    </w:rPr>
  </w:style>
  <w:style w:type="character" w:customStyle="1" w:styleId="CardtextChar4">
    <w:name w:val="Card text Char"/>
    <w:link w:val="Cardtext3"/>
    <w:locked/>
    <w:rsid w:val="00A00F28"/>
    <w:rPr>
      <w:rFonts w:ascii="Arial Narrow" w:hAnsi="Arial Narrow"/>
      <w:u w:val="single"/>
    </w:rPr>
  </w:style>
  <w:style w:type="paragraph" w:customStyle="1" w:styleId="Cardtext3">
    <w:name w:val="Card text"/>
    <w:link w:val="CardtextChar4"/>
    <w:qFormat/>
    <w:rsid w:val="00A00F28"/>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00F28"/>
    <w:rPr>
      <w:rFonts w:ascii="Georgia" w:eastAsia="Times New Roman" w:hAnsi="Georgia"/>
      <w:b/>
      <w:szCs w:val="28"/>
      <w:u w:val="single"/>
    </w:rPr>
  </w:style>
  <w:style w:type="paragraph" w:customStyle="1" w:styleId="NewHeading2">
    <w:name w:val="NewHeading2"/>
    <w:basedOn w:val="Normal"/>
    <w:link w:val="NewHeading2Char"/>
    <w:qFormat/>
    <w:rsid w:val="00A00F28"/>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00F2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00F28"/>
    <w:rPr>
      <w:rFonts w:eastAsia="Calibri"/>
    </w:rPr>
  </w:style>
  <w:style w:type="paragraph" w:customStyle="1" w:styleId="TagLine">
    <w:name w:val="Tag Line"/>
    <w:basedOn w:val="Normal"/>
    <w:next w:val="FullText"/>
    <w:uiPriority w:val="99"/>
    <w:qFormat/>
    <w:rsid w:val="00A00F28"/>
    <w:rPr>
      <w:rFonts w:ascii="Arial Narrow" w:eastAsia="Times New Roman" w:hAnsi="Arial Narrow"/>
      <w:b/>
      <w:sz w:val="28"/>
    </w:rPr>
  </w:style>
  <w:style w:type="paragraph" w:customStyle="1" w:styleId="Card6pt">
    <w:name w:val="Card 6pt"/>
    <w:basedOn w:val="Normal"/>
    <w:uiPriority w:val="99"/>
    <w:qFormat/>
    <w:rsid w:val="00A00F28"/>
    <w:pPr>
      <w:ind w:left="288" w:right="288"/>
    </w:pPr>
    <w:rPr>
      <w:rFonts w:ascii="Georgia" w:eastAsia="Calibri" w:hAnsi="Georgia"/>
      <w:color w:val="000000"/>
      <w:sz w:val="12"/>
      <w:szCs w:val="20"/>
    </w:rPr>
  </w:style>
  <w:style w:type="character" w:customStyle="1" w:styleId="FullCiteChar">
    <w:name w:val="Full Cite Char"/>
    <w:link w:val="FullCite"/>
    <w:locked/>
    <w:rsid w:val="00A00F28"/>
    <w:rPr>
      <w:rFonts w:ascii="Garamond" w:eastAsia="Calibri" w:hAnsi="Garamond"/>
    </w:rPr>
  </w:style>
  <w:style w:type="paragraph" w:customStyle="1" w:styleId="FullCite">
    <w:name w:val="Full Cite"/>
    <w:basedOn w:val="Normal"/>
    <w:next w:val="Normal"/>
    <w:link w:val="FullCiteChar"/>
    <w:qFormat/>
    <w:rsid w:val="00A00F28"/>
    <w:rPr>
      <w:rFonts w:ascii="Garamond" w:eastAsia="Calibri" w:hAnsi="Garamond" w:cstheme="minorBidi"/>
    </w:rPr>
  </w:style>
  <w:style w:type="character" w:customStyle="1" w:styleId="StyleCardStyleBlackUnderlineChar">
    <w:name w:val="Style Card Style + Black Underline Char"/>
    <w:link w:val="StyleCardStyleBlackUnderline"/>
    <w:locked/>
    <w:rsid w:val="00A00F2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00F28"/>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00F28"/>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00F28"/>
    <w:rPr>
      <w:rFonts w:ascii="Century Gothic" w:eastAsia="Times New Roman" w:hAnsi="Century Gothic"/>
      <w:sz w:val="16"/>
    </w:rPr>
  </w:style>
  <w:style w:type="character" w:customStyle="1" w:styleId="StylecardThickunderlineChar">
    <w:name w:val="Style card + Thick underline Char"/>
    <w:link w:val="StylecardThickunderline"/>
    <w:locked/>
    <w:rsid w:val="00A00F2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00F28"/>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00F2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00F28"/>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00F28"/>
    <w:pPr>
      <w:spacing w:after="200" w:line="276" w:lineRule="auto"/>
    </w:pPr>
    <w:rPr>
      <w:rFonts w:eastAsia="Calibri"/>
      <w:color w:val="auto"/>
      <w:sz w:val="22"/>
    </w:rPr>
  </w:style>
  <w:style w:type="paragraph" w:customStyle="1" w:styleId="font-null">
    <w:name w:val="font-null"/>
    <w:basedOn w:val="Normal"/>
    <w:uiPriority w:val="99"/>
    <w:qFormat/>
    <w:rsid w:val="00A00F28"/>
    <w:pPr>
      <w:spacing w:before="100" w:beforeAutospacing="1" w:after="100" w:afterAutospacing="1"/>
    </w:pPr>
    <w:rPr>
      <w:rFonts w:eastAsia="Times New Roman"/>
      <w:sz w:val="24"/>
    </w:rPr>
  </w:style>
  <w:style w:type="paragraph" w:customStyle="1" w:styleId="rteindent1">
    <w:name w:val="rteindent1"/>
    <w:basedOn w:val="Normal"/>
    <w:uiPriority w:val="99"/>
    <w:qFormat/>
    <w:rsid w:val="00A00F2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00F2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00F2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00F2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00F2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00F28"/>
    <w:pPr>
      <w:spacing w:before="100" w:beforeAutospacing="1" w:after="100" w:afterAutospacing="1"/>
    </w:pPr>
    <w:rPr>
      <w:rFonts w:eastAsia="Times New Roman"/>
      <w:sz w:val="24"/>
    </w:rPr>
  </w:style>
  <w:style w:type="paragraph" w:customStyle="1" w:styleId="class">
    <w:name w:val="class"/>
    <w:basedOn w:val="Normal"/>
    <w:uiPriority w:val="99"/>
    <w:qFormat/>
    <w:rsid w:val="00A00F28"/>
    <w:pPr>
      <w:spacing w:before="100" w:beforeAutospacing="1" w:after="100" w:afterAutospacing="1"/>
    </w:pPr>
    <w:rPr>
      <w:rFonts w:eastAsia="Times New Roman"/>
      <w:sz w:val="24"/>
    </w:rPr>
  </w:style>
  <w:style w:type="character" w:customStyle="1" w:styleId="blocktitleChar0">
    <w:name w:val="block title Char"/>
    <w:link w:val="blocktitle0"/>
    <w:locked/>
    <w:rsid w:val="00A00F28"/>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A00F2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00F2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00F2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00F2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00F2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00F2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00F2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00F28"/>
    <w:rPr>
      <w:rFonts w:ascii="Georgia" w:eastAsia="SimSun" w:hAnsi="Georgia" w:cstheme="minorBidi"/>
      <w:b/>
      <w:bCs/>
      <w:szCs w:val="22"/>
    </w:rPr>
  </w:style>
  <w:style w:type="paragraph" w:customStyle="1" w:styleId="summary">
    <w:name w:val="summary"/>
    <w:basedOn w:val="Normal"/>
    <w:uiPriority w:val="99"/>
    <w:qFormat/>
    <w:rsid w:val="00A00F28"/>
    <w:pPr>
      <w:spacing w:before="100" w:beforeAutospacing="1" w:after="100" w:afterAutospacing="1"/>
    </w:pPr>
    <w:rPr>
      <w:rFonts w:eastAsia="Times New Roman"/>
      <w:sz w:val="24"/>
    </w:rPr>
  </w:style>
  <w:style w:type="paragraph" w:customStyle="1" w:styleId="Caption2">
    <w:name w:val="Caption2"/>
    <w:basedOn w:val="Normal"/>
    <w:uiPriority w:val="99"/>
    <w:qFormat/>
    <w:rsid w:val="00A00F2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00F2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00F28"/>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00F28"/>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00F28"/>
    <w:pPr>
      <w:keepNext/>
      <w:ind w:left="288" w:right="288"/>
    </w:pPr>
    <w:rPr>
      <w:rFonts w:ascii="Georgia" w:eastAsia="MS Gothic" w:hAnsi="Georgia"/>
      <w:szCs w:val="20"/>
    </w:rPr>
  </w:style>
  <w:style w:type="paragraph" w:customStyle="1" w:styleId="Little">
    <w:name w:val="Little"/>
    <w:basedOn w:val="Normal"/>
    <w:next w:val="Normal"/>
    <w:link w:val="LittleChar"/>
    <w:qFormat/>
    <w:rsid w:val="00A00F28"/>
    <w:pPr>
      <w:ind w:left="288"/>
    </w:pPr>
    <w:rPr>
      <w:rFonts w:ascii="Garamond" w:eastAsia="Times New Roman" w:hAnsi="Garamond"/>
      <w:sz w:val="16"/>
    </w:rPr>
  </w:style>
  <w:style w:type="paragraph" w:customStyle="1" w:styleId="AAAcard">
    <w:name w:val="AAAcard"/>
    <w:basedOn w:val="Normal"/>
    <w:uiPriority w:val="99"/>
    <w:qFormat/>
    <w:rsid w:val="00A00F28"/>
    <w:pPr>
      <w:ind w:left="288" w:right="288"/>
    </w:pPr>
    <w:rPr>
      <w:rFonts w:eastAsia="Times New Roman"/>
    </w:rPr>
  </w:style>
  <w:style w:type="paragraph" w:customStyle="1" w:styleId="Caption3">
    <w:name w:val="Caption3"/>
    <w:basedOn w:val="Normal"/>
    <w:uiPriority w:val="99"/>
    <w:qFormat/>
    <w:rsid w:val="00A00F28"/>
    <w:pPr>
      <w:spacing w:before="100" w:beforeAutospacing="1" w:after="100" w:afterAutospacing="1"/>
    </w:pPr>
    <w:rPr>
      <w:rFonts w:eastAsia="Times New Roman"/>
      <w:sz w:val="24"/>
    </w:rPr>
  </w:style>
  <w:style w:type="paragraph" w:customStyle="1" w:styleId="body-12-5">
    <w:name w:val="body-12-5"/>
    <w:basedOn w:val="Normal"/>
    <w:uiPriority w:val="99"/>
    <w:qFormat/>
    <w:rsid w:val="00A00F28"/>
    <w:pPr>
      <w:spacing w:before="100" w:beforeAutospacing="1" w:after="100" w:afterAutospacing="1"/>
    </w:pPr>
    <w:rPr>
      <w:rFonts w:eastAsia="Times New Roman"/>
      <w:sz w:val="24"/>
    </w:rPr>
  </w:style>
  <w:style w:type="paragraph" w:customStyle="1" w:styleId="infuse">
    <w:name w:val="infuse"/>
    <w:basedOn w:val="Normal"/>
    <w:uiPriority w:val="99"/>
    <w:qFormat/>
    <w:rsid w:val="00A00F28"/>
    <w:pPr>
      <w:spacing w:before="100" w:beforeAutospacing="1" w:after="100" w:afterAutospacing="1"/>
    </w:pPr>
    <w:rPr>
      <w:rFonts w:eastAsia="Times New Roman"/>
      <w:sz w:val="24"/>
    </w:rPr>
  </w:style>
  <w:style w:type="paragraph" w:customStyle="1" w:styleId="fontreg">
    <w:name w:val="font_reg"/>
    <w:basedOn w:val="Normal"/>
    <w:uiPriority w:val="99"/>
    <w:qFormat/>
    <w:rsid w:val="00A00F28"/>
    <w:pPr>
      <w:spacing w:before="100" w:beforeAutospacing="1" w:after="100" w:afterAutospacing="1"/>
    </w:pPr>
    <w:rPr>
      <w:rFonts w:eastAsia="Times New Roman"/>
      <w:sz w:val="24"/>
    </w:rPr>
  </w:style>
  <w:style w:type="paragraph" w:customStyle="1" w:styleId="CITEF3">
    <w:name w:val="CITE F3"/>
    <w:uiPriority w:val="99"/>
    <w:qFormat/>
    <w:rsid w:val="00A00F2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00F2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00F2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00F2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00F28"/>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00F28"/>
    <w:pPr>
      <w:ind w:left="144"/>
    </w:pPr>
    <w:rPr>
      <w:rFonts w:ascii="Cambria" w:eastAsia="Calibri" w:hAnsi="Cambria"/>
      <w:sz w:val="24"/>
    </w:rPr>
  </w:style>
  <w:style w:type="paragraph" w:customStyle="1" w:styleId="FreeFormA">
    <w:name w:val="Free Form A"/>
    <w:autoRedefine/>
    <w:uiPriority w:val="99"/>
    <w:qFormat/>
    <w:rsid w:val="00A00F2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00F28"/>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00F2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00F28"/>
    <w:rPr>
      <w:rFonts w:eastAsia="Times New Roman"/>
      <w:sz w:val="10"/>
    </w:rPr>
  </w:style>
  <w:style w:type="paragraph" w:customStyle="1" w:styleId="subheader">
    <w:name w:val="subheader"/>
    <w:basedOn w:val="Normal"/>
    <w:uiPriority w:val="99"/>
    <w:qFormat/>
    <w:rsid w:val="00A00F2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00F28"/>
    <w:pPr>
      <w:spacing w:before="100" w:beforeAutospacing="1" w:after="100" w:afterAutospacing="1"/>
    </w:pPr>
    <w:rPr>
      <w:rFonts w:eastAsia="Times New Roman"/>
      <w:sz w:val="24"/>
    </w:rPr>
  </w:style>
  <w:style w:type="paragraph" w:customStyle="1" w:styleId="more">
    <w:name w:val="more"/>
    <w:basedOn w:val="Normal"/>
    <w:uiPriority w:val="99"/>
    <w:qFormat/>
    <w:rsid w:val="00A00F28"/>
    <w:pPr>
      <w:spacing w:before="100" w:beforeAutospacing="1" w:after="100" w:afterAutospacing="1"/>
    </w:pPr>
    <w:rPr>
      <w:rFonts w:eastAsia="Times New Roman"/>
      <w:sz w:val="24"/>
    </w:rPr>
  </w:style>
  <w:style w:type="paragraph" w:customStyle="1" w:styleId="story">
    <w:name w:val="story"/>
    <w:basedOn w:val="Normal"/>
    <w:uiPriority w:val="99"/>
    <w:qFormat/>
    <w:rsid w:val="00A00F28"/>
    <w:pPr>
      <w:spacing w:before="100" w:beforeAutospacing="1" w:after="100" w:afterAutospacing="1"/>
    </w:pPr>
    <w:rPr>
      <w:rFonts w:eastAsia="Times New Roman"/>
      <w:sz w:val="24"/>
    </w:rPr>
  </w:style>
  <w:style w:type="paragraph" w:customStyle="1" w:styleId="H1numbered">
    <w:name w:val="H1 numbered"/>
    <w:basedOn w:val="Normal"/>
    <w:uiPriority w:val="99"/>
    <w:qFormat/>
    <w:rsid w:val="00A00F28"/>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00F28"/>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00F2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00F2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00F2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00F2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00F2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00F28"/>
    <w:pPr>
      <w:widowControl w:val="0"/>
      <w:spacing w:after="63"/>
    </w:pPr>
    <w:rPr>
      <w:rFonts w:ascii="Arial" w:hAnsi="Arial"/>
      <w:color w:val="auto"/>
    </w:rPr>
  </w:style>
  <w:style w:type="paragraph" w:customStyle="1" w:styleId="CM35">
    <w:name w:val="CM35"/>
    <w:basedOn w:val="Default"/>
    <w:next w:val="Default"/>
    <w:uiPriority w:val="99"/>
    <w:qFormat/>
    <w:rsid w:val="00A00F2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00F2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00F2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00F2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00F2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00F28"/>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00F2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00F28"/>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00F2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00F28"/>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00F2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00F28"/>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00F2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00F28"/>
    <w:rPr>
      <w:rFonts w:ascii="Georgia" w:hAnsi="Georgia" w:cstheme="minorBidi"/>
      <w:lang w:val="x-none" w:eastAsia="x-none"/>
    </w:rPr>
  </w:style>
  <w:style w:type="character" w:customStyle="1" w:styleId="NormalFontChar">
    <w:name w:val="Normal Font Char"/>
    <w:link w:val="NormalFont"/>
    <w:locked/>
    <w:rsid w:val="00A00F28"/>
    <w:rPr>
      <w:rFonts w:ascii="Times New Roman" w:eastAsia="Times New Roman" w:hAnsi="Times New Roman" w:cs="Times New Roman"/>
      <w:sz w:val="20"/>
      <w:szCs w:val="20"/>
    </w:rPr>
  </w:style>
  <w:style w:type="paragraph" w:customStyle="1" w:styleId="NormalFont">
    <w:name w:val="Normal Font"/>
    <w:link w:val="NormalFontChar"/>
    <w:qFormat/>
    <w:rsid w:val="00A00F2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00F2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00F2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00F28"/>
    <w:rPr>
      <w:u w:val="single"/>
      <w:lang w:val="x-none" w:eastAsia="x-none"/>
    </w:rPr>
  </w:style>
  <w:style w:type="character" w:customStyle="1" w:styleId="StyleNormalFont11ptBoldUnderlineChar">
    <w:name w:val="Style Normal Font + 11 pt Bold Underline Char"/>
    <w:link w:val="StyleNormalFont11ptBoldUnderline"/>
    <w:locked/>
    <w:rsid w:val="00A00F2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00F28"/>
    <w:rPr>
      <w:b/>
      <w:bCs/>
      <w:u w:val="single"/>
      <w:lang w:val="x-none" w:eastAsia="x-none"/>
    </w:rPr>
  </w:style>
  <w:style w:type="paragraph" w:customStyle="1" w:styleId="Smallfont0">
    <w:name w:val="Smallfont"/>
    <w:basedOn w:val="Normal"/>
    <w:uiPriority w:val="99"/>
    <w:qFormat/>
    <w:rsid w:val="00A00F28"/>
    <w:rPr>
      <w:rFonts w:eastAsia="Times New Roman"/>
      <w:sz w:val="15"/>
    </w:rPr>
  </w:style>
  <w:style w:type="paragraph" w:customStyle="1" w:styleId="formatvorlage2">
    <w:name w:val="formatvorlage2"/>
    <w:basedOn w:val="Normal"/>
    <w:uiPriority w:val="99"/>
    <w:qFormat/>
    <w:rsid w:val="00A00F2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00F2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00F28"/>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A00F2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00F28"/>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A00F2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00F28"/>
    <w:pPr>
      <w:ind w:left="144"/>
    </w:pPr>
    <w:rPr>
      <w:rFonts w:ascii="Georgia" w:eastAsia="Times New Roman" w:hAnsi="Georgia" w:cstheme="minorBidi"/>
      <w:lang w:val="x-none" w:eastAsia="x-none"/>
    </w:rPr>
  </w:style>
  <w:style w:type="paragraph" w:customStyle="1" w:styleId="deck">
    <w:name w:val="deck"/>
    <w:basedOn w:val="Normal"/>
    <w:uiPriority w:val="99"/>
    <w:qFormat/>
    <w:rsid w:val="00A00F28"/>
    <w:pPr>
      <w:spacing w:before="100" w:beforeAutospacing="1" w:after="100" w:afterAutospacing="1"/>
    </w:pPr>
    <w:rPr>
      <w:rFonts w:eastAsia="Times New Roman"/>
      <w:sz w:val="24"/>
    </w:rPr>
  </w:style>
  <w:style w:type="paragraph" w:customStyle="1" w:styleId="i1">
    <w:name w:val="i1"/>
    <w:basedOn w:val="Normal"/>
    <w:uiPriority w:val="99"/>
    <w:qFormat/>
    <w:rsid w:val="00A00F28"/>
    <w:pPr>
      <w:spacing w:before="100" w:beforeAutospacing="1" w:after="100" w:afterAutospacing="1"/>
    </w:pPr>
    <w:rPr>
      <w:rFonts w:eastAsia="Times New Roman"/>
      <w:sz w:val="24"/>
    </w:rPr>
  </w:style>
  <w:style w:type="paragraph" w:customStyle="1" w:styleId="question">
    <w:name w:val="question"/>
    <w:basedOn w:val="Normal"/>
    <w:uiPriority w:val="99"/>
    <w:qFormat/>
    <w:rsid w:val="00A00F28"/>
    <w:pPr>
      <w:spacing w:before="100" w:beforeAutospacing="1" w:after="100" w:afterAutospacing="1"/>
    </w:pPr>
    <w:rPr>
      <w:rFonts w:eastAsia="Times New Roman"/>
      <w:sz w:val="24"/>
    </w:rPr>
  </w:style>
  <w:style w:type="paragraph" w:customStyle="1" w:styleId="bodycopy">
    <w:name w:val="bodycopy"/>
    <w:basedOn w:val="Normal"/>
    <w:uiPriority w:val="99"/>
    <w:qFormat/>
    <w:rsid w:val="00A00F28"/>
    <w:pPr>
      <w:spacing w:before="100" w:beforeAutospacing="1" w:after="100" w:afterAutospacing="1"/>
    </w:pPr>
    <w:rPr>
      <w:rFonts w:eastAsia="Times New Roman"/>
      <w:sz w:val="24"/>
    </w:rPr>
  </w:style>
  <w:style w:type="paragraph" w:customStyle="1" w:styleId="Fifth">
    <w:name w:val="Fifth"/>
    <w:basedOn w:val="Normal"/>
    <w:link w:val="FifthChar"/>
    <w:qFormat/>
    <w:rsid w:val="00A00F28"/>
    <w:rPr>
      <w:rFonts w:eastAsia="Calibri"/>
    </w:rPr>
  </w:style>
  <w:style w:type="paragraph" w:customStyle="1" w:styleId="NoteLevel22">
    <w:name w:val="Note Level 22"/>
    <w:basedOn w:val="Normal"/>
    <w:next w:val="Normal"/>
    <w:uiPriority w:val="99"/>
    <w:qFormat/>
    <w:rsid w:val="00A00F28"/>
    <w:pPr>
      <w:keepNext/>
      <w:ind w:left="288" w:right="288"/>
    </w:pPr>
    <w:rPr>
      <w:rFonts w:ascii="Georgia" w:eastAsia="MS Gothic" w:hAnsi="Georgia"/>
      <w:szCs w:val="20"/>
    </w:rPr>
  </w:style>
  <w:style w:type="paragraph" w:customStyle="1" w:styleId="wp-caption-text">
    <w:name w:val="wp-caption-text"/>
    <w:basedOn w:val="Normal"/>
    <w:qFormat/>
    <w:rsid w:val="00A00F28"/>
    <w:pPr>
      <w:spacing w:before="100" w:beforeAutospacing="1" w:after="100" w:afterAutospacing="1"/>
    </w:pPr>
    <w:rPr>
      <w:rFonts w:eastAsia="Times New Roman"/>
      <w:sz w:val="24"/>
    </w:rPr>
  </w:style>
  <w:style w:type="paragraph" w:customStyle="1" w:styleId="svarticle">
    <w:name w:val="svarticle"/>
    <w:basedOn w:val="Normal"/>
    <w:uiPriority w:val="99"/>
    <w:qFormat/>
    <w:rsid w:val="00A00F28"/>
    <w:pPr>
      <w:spacing w:before="100" w:beforeAutospacing="1" w:after="100" w:afterAutospacing="1"/>
    </w:pPr>
    <w:rPr>
      <w:rFonts w:eastAsia="Times New Roman"/>
      <w:sz w:val="24"/>
    </w:rPr>
  </w:style>
  <w:style w:type="paragraph" w:customStyle="1" w:styleId="canvas-atom">
    <w:name w:val="canvas-atom"/>
    <w:basedOn w:val="Normal"/>
    <w:uiPriority w:val="99"/>
    <w:qFormat/>
    <w:rsid w:val="00A00F28"/>
    <w:pPr>
      <w:spacing w:before="100" w:beforeAutospacing="1" w:after="100" w:afterAutospacing="1"/>
    </w:pPr>
    <w:rPr>
      <w:sz w:val="24"/>
    </w:rPr>
  </w:style>
  <w:style w:type="paragraph" w:customStyle="1" w:styleId="tweet-text">
    <w:name w:val="tweet-text"/>
    <w:basedOn w:val="Normal"/>
    <w:uiPriority w:val="99"/>
    <w:qFormat/>
    <w:rsid w:val="00A00F28"/>
    <w:pPr>
      <w:spacing w:before="100" w:beforeAutospacing="1" w:after="100" w:afterAutospacing="1"/>
    </w:pPr>
  </w:style>
  <w:style w:type="paragraph" w:customStyle="1" w:styleId="description">
    <w:name w:val="description"/>
    <w:basedOn w:val="Normal"/>
    <w:uiPriority w:val="99"/>
    <w:qFormat/>
    <w:rsid w:val="00A00F28"/>
    <w:pPr>
      <w:spacing w:before="100" w:beforeAutospacing="1" w:after="100" w:afterAutospacing="1"/>
    </w:pPr>
  </w:style>
  <w:style w:type="paragraph" w:customStyle="1" w:styleId="graf">
    <w:name w:val="graf"/>
    <w:basedOn w:val="Normal"/>
    <w:uiPriority w:val="99"/>
    <w:qFormat/>
    <w:rsid w:val="00A00F28"/>
    <w:pPr>
      <w:spacing w:before="100" w:beforeAutospacing="1" w:after="100" w:afterAutospacing="1"/>
    </w:pPr>
  </w:style>
  <w:style w:type="paragraph" w:customStyle="1" w:styleId="column">
    <w:name w:val="column"/>
    <w:basedOn w:val="Normal"/>
    <w:uiPriority w:val="99"/>
    <w:qFormat/>
    <w:rsid w:val="00A00F28"/>
    <w:pPr>
      <w:spacing w:before="100" w:beforeAutospacing="1" w:after="100" w:afterAutospacing="1"/>
    </w:pPr>
  </w:style>
  <w:style w:type="paragraph" w:customStyle="1" w:styleId="recirc-container">
    <w:name w:val="recirc-container"/>
    <w:basedOn w:val="Normal"/>
    <w:uiPriority w:val="99"/>
    <w:qFormat/>
    <w:rsid w:val="00A00F28"/>
    <w:pPr>
      <w:spacing w:before="100" w:beforeAutospacing="1" w:after="100" w:afterAutospacing="1"/>
    </w:pPr>
    <w:rPr>
      <w:sz w:val="24"/>
    </w:rPr>
  </w:style>
  <w:style w:type="paragraph" w:customStyle="1" w:styleId="selectionshareable">
    <w:name w:val="selectionshareable"/>
    <w:basedOn w:val="Normal"/>
    <w:uiPriority w:val="99"/>
    <w:qFormat/>
    <w:rsid w:val="00A00F28"/>
    <w:pPr>
      <w:spacing w:before="100" w:beforeAutospacing="1" w:after="100" w:afterAutospacing="1"/>
    </w:pPr>
    <w:rPr>
      <w:sz w:val="24"/>
    </w:rPr>
  </w:style>
  <w:style w:type="paragraph" w:customStyle="1" w:styleId="interstitial-link">
    <w:name w:val="interstitial-link"/>
    <w:basedOn w:val="Normal"/>
    <w:uiPriority w:val="99"/>
    <w:qFormat/>
    <w:rsid w:val="00A00F28"/>
    <w:pPr>
      <w:spacing w:before="100" w:beforeAutospacing="1" w:after="100" w:afterAutospacing="1"/>
    </w:pPr>
    <w:rPr>
      <w:sz w:val="24"/>
    </w:rPr>
  </w:style>
  <w:style w:type="paragraph" w:customStyle="1" w:styleId="see-also">
    <w:name w:val="see-also"/>
    <w:basedOn w:val="Normal"/>
    <w:uiPriority w:val="99"/>
    <w:qFormat/>
    <w:rsid w:val="00A00F28"/>
    <w:pPr>
      <w:spacing w:before="100" w:beforeAutospacing="1" w:after="100" w:afterAutospacing="1"/>
    </w:pPr>
    <w:rPr>
      <w:sz w:val="24"/>
    </w:rPr>
  </w:style>
  <w:style w:type="character" w:styleId="SubtleEmphasis">
    <w:name w:val="Subtle Emphasis"/>
    <w:uiPriority w:val="19"/>
    <w:qFormat/>
    <w:rsid w:val="00A00F28"/>
    <w:rPr>
      <w:rFonts w:ascii="Georgia" w:hAnsi="Georgia" w:hint="default"/>
      <w:i/>
      <w:iCs/>
      <w:color w:val="808080"/>
    </w:rPr>
  </w:style>
  <w:style w:type="character" w:customStyle="1" w:styleId="cardchar00">
    <w:name w:val="cardchar0"/>
    <w:basedOn w:val="DefaultParagraphFont"/>
    <w:rsid w:val="00A00F28"/>
  </w:style>
  <w:style w:type="character" w:customStyle="1" w:styleId="UnderlineNon-bold">
    <w:name w:val="Underline Non - bold"/>
    <w:rsid w:val="00A00F2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00F28"/>
  </w:style>
  <w:style w:type="character" w:customStyle="1" w:styleId="StyleHeading4UnderlinedsmalltextGaramondChar">
    <w:name w:val="Style Heading 4Underlinedsmall text + Garamond Char"/>
    <w:link w:val="StyleHeading4UnderlinedsmalltextGaramond"/>
    <w:locked/>
    <w:rsid w:val="00A00F28"/>
    <w:rPr>
      <w:rFonts w:ascii="Times New Roman" w:hAnsi="Times New Roman" w:cs="Times New Roman"/>
    </w:rPr>
  </w:style>
  <w:style w:type="character" w:customStyle="1" w:styleId="Heading5Char2">
    <w:name w:val="Heading 5 Char2"/>
    <w:rsid w:val="00A00F2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00F28"/>
    <w:rPr>
      <w:rFonts w:ascii="Arial" w:hAnsi="Arial" w:cs="Arial"/>
      <w:vanish/>
      <w:sz w:val="16"/>
      <w:szCs w:val="16"/>
    </w:rPr>
  </w:style>
  <w:style w:type="paragraph" w:styleId="z-TopofForm">
    <w:name w:val="HTML Top of Form"/>
    <w:basedOn w:val="Normal"/>
    <w:next w:val="Normal"/>
    <w:link w:val="z-TopofFormChar"/>
    <w:hidden/>
    <w:uiPriority w:val="99"/>
    <w:unhideWhenUsed/>
    <w:rsid w:val="00A00F2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00F28"/>
    <w:rPr>
      <w:rFonts w:ascii="Arial" w:hAnsi="Arial" w:cs="Arial"/>
      <w:vanish/>
      <w:sz w:val="16"/>
      <w:szCs w:val="16"/>
    </w:rPr>
  </w:style>
  <w:style w:type="character" w:customStyle="1" w:styleId="z-BottomofFormChar">
    <w:name w:val="z-Bottom of Form Char"/>
    <w:basedOn w:val="DefaultParagraphFont"/>
    <w:link w:val="z-BottomofForm"/>
    <w:uiPriority w:val="99"/>
    <w:rsid w:val="00A00F2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00F2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00F28"/>
    <w:rPr>
      <w:rFonts w:ascii="Arial" w:hAnsi="Arial" w:cs="Arial"/>
      <w:vanish/>
      <w:sz w:val="16"/>
      <w:szCs w:val="16"/>
    </w:rPr>
  </w:style>
  <w:style w:type="character" w:customStyle="1" w:styleId="Style2CharChar">
    <w:name w:val="Style2 Char Char"/>
    <w:rsid w:val="00A00F28"/>
    <w:rPr>
      <w:u w:val="thick"/>
      <w:lang w:val="en-US" w:eastAsia="en-US" w:bidi="ar-SA"/>
    </w:rPr>
  </w:style>
  <w:style w:type="character" w:customStyle="1" w:styleId="authordate1">
    <w:name w:val="authordate"/>
    <w:rsid w:val="00A00F28"/>
  </w:style>
  <w:style w:type="character" w:customStyle="1" w:styleId="underline0">
    <w:name w:val="%underline"/>
    <w:qFormat/>
    <w:rsid w:val="00A00F28"/>
    <w:rPr>
      <w:rFonts w:ascii="Times New Roman" w:hAnsi="Times New Roman" w:cs="Times New Roman" w:hint="default"/>
      <w:strike w:val="0"/>
      <w:dstrike w:val="0"/>
      <w:sz w:val="16"/>
      <w:u w:val="none"/>
      <w:effect w:val="none"/>
    </w:rPr>
  </w:style>
  <w:style w:type="character" w:customStyle="1" w:styleId="AUNDERLINE0">
    <w:name w:val="AUNDERLINE"/>
    <w:qFormat/>
    <w:rsid w:val="00A00F28"/>
    <w:rPr>
      <w:rFonts w:ascii="Times New Roman" w:hAnsi="Times New Roman" w:cs="Times New Roman" w:hint="default"/>
      <w:sz w:val="20"/>
      <w:u w:val="single"/>
    </w:rPr>
  </w:style>
  <w:style w:type="character" w:customStyle="1" w:styleId="UnderlinedCharChar">
    <w:name w:val="Underlined Char Char"/>
    <w:rsid w:val="00A00F28"/>
    <w:rPr>
      <w:rFonts w:ascii="Garamond" w:hAnsi="Garamond" w:hint="default"/>
      <w:szCs w:val="28"/>
      <w:u w:val="single"/>
      <w:lang w:val="en-US" w:eastAsia="en-US" w:bidi="ar-SA"/>
    </w:rPr>
  </w:style>
  <w:style w:type="character" w:customStyle="1" w:styleId="slug-doi">
    <w:name w:val="slug-doi"/>
    <w:basedOn w:val="DefaultParagraphFont"/>
    <w:rsid w:val="00A00F28"/>
  </w:style>
  <w:style w:type="character" w:customStyle="1" w:styleId="af">
    <w:name w:val="af"/>
    <w:basedOn w:val="DefaultParagraphFont"/>
    <w:rsid w:val="00A00F28"/>
  </w:style>
  <w:style w:type="character" w:customStyle="1" w:styleId="ab">
    <w:name w:val="ab"/>
    <w:basedOn w:val="DefaultParagraphFont"/>
    <w:rsid w:val="00A00F28"/>
  </w:style>
  <w:style w:type="character" w:customStyle="1" w:styleId="em">
    <w:name w:val="em"/>
    <w:basedOn w:val="DefaultParagraphFont"/>
    <w:rsid w:val="00A00F28"/>
  </w:style>
  <w:style w:type="character" w:customStyle="1" w:styleId="au">
    <w:name w:val="au"/>
    <w:basedOn w:val="DefaultParagraphFont"/>
    <w:rsid w:val="00A00F28"/>
  </w:style>
  <w:style w:type="character" w:customStyle="1" w:styleId="ti">
    <w:name w:val="ti"/>
    <w:basedOn w:val="DefaultParagraphFont"/>
    <w:rsid w:val="00A00F28"/>
  </w:style>
  <w:style w:type="character" w:customStyle="1" w:styleId="subheadblue">
    <w:name w:val="subhead_blue"/>
    <w:basedOn w:val="DefaultParagraphFont"/>
    <w:rsid w:val="00A00F28"/>
  </w:style>
  <w:style w:type="character" w:customStyle="1" w:styleId="affiliation">
    <w:name w:val="affiliation"/>
    <w:basedOn w:val="DefaultParagraphFont"/>
    <w:rsid w:val="00A00F28"/>
  </w:style>
  <w:style w:type="character" w:customStyle="1" w:styleId="slug-doi-wrapper">
    <w:name w:val="slug-doi-wrapper"/>
    <w:basedOn w:val="DefaultParagraphFont"/>
    <w:rsid w:val="00A00F28"/>
  </w:style>
  <w:style w:type="character" w:customStyle="1" w:styleId="slug-metadata-noteahead-of-print">
    <w:name w:val="slug-metadata-note ahead-of-print"/>
    <w:basedOn w:val="DefaultParagraphFont"/>
    <w:rsid w:val="00A00F28"/>
  </w:style>
  <w:style w:type="character" w:customStyle="1" w:styleId="slug-ahead-of-print-date">
    <w:name w:val="slug-ahead-of-print-date"/>
    <w:basedOn w:val="DefaultParagraphFont"/>
    <w:rsid w:val="00A00F28"/>
  </w:style>
  <w:style w:type="character" w:customStyle="1" w:styleId="medium-bold">
    <w:name w:val="medium-bold"/>
    <w:basedOn w:val="DefaultParagraphFont"/>
    <w:rsid w:val="00A00F28"/>
  </w:style>
  <w:style w:type="character" w:customStyle="1" w:styleId="updated-short-citation">
    <w:name w:val="updated-short-citation"/>
    <w:basedOn w:val="DefaultParagraphFont"/>
    <w:rsid w:val="00A00F28"/>
  </w:style>
  <w:style w:type="character" w:customStyle="1" w:styleId="goohl0">
    <w:name w:val="goohl0"/>
    <w:basedOn w:val="DefaultParagraphFont"/>
    <w:rsid w:val="00A00F28"/>
  </w:style>
  <w:style w:type="character" w:customStyle="1" w:styleId="CharChar6">
    <w:name w:val="Char Char6"/>
    <w:rsid w:val="00A00F28"/>
    <w:rPr>
      <w:rFonts w:ascii="Arial" w:hAnsi="Arial" w:cs="Arial" w:hint="default"/>
      <w:bCs/>
      <w:sz w:val="16"/>
      <w:szCs w:val="26"/>
      <w:lang w:val="en-US" w:eastAsia="en-US" w:bidi="ar-SA"/>
    </w:rPr>
  </w:style>
  <w:style w:type="character" w:customStyle="1" w:styleId="TagCharChar1">
    <w:name w:val="Tag Char Char1"/>
    <w:rsid w:val="00A00F28"/>
    <w:rPr>
      <w:b/>
      <w:bCs w:val="0"/>
      <w:sz w:val="24"/>
      <w:szCs w:val="24"/>
      <w:lang w:val="en-US" w:eastAsia="en-US" w:bidi="ar-SA"/>
    </w:rPr>
  </w:style>
  <w:style w:type="character" w:customStyle="1" w:styleId="12TimesNewRoman">
    <w:name w:val="12 Times New Roman"/>
    <w:rsid w:val="00A00F2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00F2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00F28"/>
    <w:rPr>
      <w:rFonts w:ascii="Times New Roman" w:hAnsi="Times New Roman" w:cs="Times New Roman" w:hint="default"/>
      <w:strike w:val="0"/>
      <w:dstrike w:val="0"/>
      <w:sz w:val="14"/>
      <w:u w:val="none"/>
      <w:effect w:val="none"/>
    </w:rPr>
  </w:style>
  <w:style w:type="character" w:customStyle="1" w:styleId="F8-UnderlineBold">
    <w:name w:val="F8 - Underline/Bold"/>
    <w:rsid w:val="00A00F28"/>
    <w:rPr>
      <w:rFonts w:ascii="Times New Roman" w:hAnsi="Times New Roman" w:cs="Times New Roman" w:hint="default"/>
      <w:b/>
      <w:bCs w:val="0"/>
      <w:sz w:val="20"/>
      <w:u w:val="single"/>
    </w:rPr>
  </w:style>
  <w:style w:type="character" w:customStyle="1" w:styleId="F7-SmallFont">
    <w:name w:val="F7 - Small Font"/>
    <w:rsid w:val="00A00F28"/>
    <w:rPr>
      <w:rFonts w:ascii="Times New Roman" w:hAnsi="Times New Roman" w:cs="Times New Roman" w:hint="default"/>
      <w:sz w:val="14"/>
    </w:rPr>
  </w:style>
  <w:style w:type="character" w:customStyle="1" w:styleId="Brief-Bold">
    <w:name w:val="Brief - Bold"/>
    <w:rsid w:val="00A00F28"/>
    <w:rPr>
      <w:rFonts w:ascii="Times New Roman" w:hAnsi="Times New Roman" w:cs="Times New Roman" w:hint="default"/>
      <w:b/>
      <w:bCs w:val="0"/>
    </w:rPr>
  </w:style>
  <w:style w:type="character" w:customStyle="1" w:styleId="Card-Underline">
    <w:name w:val="Card - Underline"/>
    <w:rsid w:val="00A00F28"/>
    <w:rPr>
      <w:rFonts w:ascii="Times New Roman" w:hAnsi="Times New Roman" w:cs="Times New Roman" w:hint="default"/>
      <w:u w:val="single"/>
    </w:rPr>
  </w:style>
  <w:style w:type="character" w:customStyle="1" w:styleId="beriefunderline">
    <w:name w:val="berief = underline"/>
    <w:rsid w:val="00A00F28"/>
    <w:rPr>
      <w:rFonts w:ascii="Times New Roman" w:eastAsia="Times New Roman" w:hAnsi="Times New Roman" w:cs="Times New Roman" w:hint="default"/>
      <w:sz w:val="20"/>
      <w:u w:val="single"/>
    </w:rPr>
  </w:style>
  <w:style w:type="character" w:customStyle="1" w:styleId="BoldText10pt">
    <w:name w:val="Bold Text 10 pt"/>
    <w:rsid w:val="00A00F2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00F28"/>
    <w:rPr>
      <w:i/>
      <w:iCs w:val="0"/>
    </w:rPr>
  </w:style>
  <w:style w:type="character" w:customStyle="1" w:styleId="eoeaheader">
    <w:name w:val="eoea_header"/>
    <w:basedOn w:val="DefaultParagraphFont"/>
    <w:rsid w:val="00A00F28"/>
  </w:style>
  <w:style w:type="character" w:customStyle="1" w:styleId="SC4208902">
    <w:name w:val="SC.4.208902"/>
    <w:rsid w:val="00A00F28"/>
    <w:rPr>
      <w:rFonts w:ascii="Century" w:hAnsi="Century" w:cs="Century" w:hint="default"/>
      <w:color w:val="000000"/>
      <w:sz w:val="22"/>
      <w:szCs w:val="22"/>
    </w:rPr>
  </w:style>
  <w:style w:type="character" w:customStyle="1" w:styleId="SC4208915">
    <w:name w:val="SC.4.208915"/>
    <w:rsid w:val="00A00F28"/>
    <w:rPr>
      <w:rFonts w:ascii="Century" w:hAnsi="Century" w:cs="Century" w:hint="default"/>
      <w:color w:val="000000"/>
      <w:sz w:val="13"/>
      <w:szCs w:val="13"/>
    </w:rPr>
  </w:style>
  <w:style w:type="character" w:customStyle="1" w:styleId="SC273764">
    <w:name w:val="SC.2.73764"/>
    <w:rsid w:val="00A00F28"/>
    <w:rPr>
      <w:rFonts w:ascii="Century" w:hAnsi="Century" w:cs="Century" w:hint="default"/>
      <w:color w:val="000000"/>
      <w:sz w:val="72"/>
      <w:szCs w:val="72"/>
    </w:rPr>
  </w:style>
  <w:style w:type="character" w:customStyle="1" w:styleId="SC273779">
    <w:name w:val="SC.2.73779"/>
    <w:rsid w:val="00A00F28"/>
    <w:rPr>
      <w:rFonts w:ascii="Century" w:hAnsi="Century" w:cs="Century" w:hint="default"/>
      <w:color w:val="000000"/>
      <w:sz w:val="40"/>
      <w:szCs w:val="40"/>
    </w:rPr>
  </w:style>
  <w:style w:type="character" w:customStyle="1" w:styleId="SC273763">
    <w:name w:val="SC.2.73763"/>
    <w:rsid w:val="00A00F28"/>
    <w:rPr>
      <w:rFonts w:ascii="Century" w:hAnsi="Century" w:cs="Century" w:hint="default"/>
      <w:b/>
      <w:bCs/>
      <w:color w:val="000000"/>
    </w:rPr>
  </w:style>
  <w:style w:type="character" w:customStyle="1" w:styleId="SC4208910">
    <w:name w:val="SC.4.208910"/>
    <w:rsid w:val="00A00F28"/>
    <w:rPr>
      <w:rFonts w:ascii="Century" w:hAnsi="Century" w:cs="Century" w:hint="default"/>
      <w:color w:val="000000"/>
      <w:sz w:val="28"/>
      <w:szCs w:val="28"/>
    </w:rPr>
  </w:style>
  <w:style w:type="character" w:customStyle="1" w:styleId="SC4208911">
    <w:name w:val="SC.4.208911"/>
    <w:rsid w:val="00A00F28"/>
    <w:rPr>
      <w:rFonts w:ascii="Century" w:hAnsi="Century" w:cs="Century" w:hint="default"/>
      <w:color w:val="000000"/>
    </w:rPr>
  </w:style>
  <w:style w:type="character" w:customStyle="1" w:styleId="articlesubtitle">
    <w:name w:val="article_sub_title"/>
    <w:basedOn w:val="DefaultParagraphFont"/>
    <w:rsid w:val="00A00F28"/>
  </w:style>
  <w:style w:type="character" w:customStyle="1" w:styleId="newsdate2">
    <w:name w:val="news_date2"/>
    <w:basedOn w:val="DefaultParagraphFont"/>
    <w:rsid w:val="00A00F28"/>
  </w:style>
  <w:style w:type="character" w:customStyle="1" w:styleId="readarticleheader">
    <w:name w:val="readarticleheader"/>
    <w:basedOn w:val="DefaultParagraphFont"/>
    <w:rsid w:val="00A00F28"/>
  </w:style>
  <w:style w:type="character" w:customStyle="1" w:styleId="UnderlineChar20">
    <w:name w:val="Underline Char2"/>
    <w:rsid w:val="00A00F28"/>
    <w:rPr>
      <w:rFonts w:ascii="Trebuchet MS" w:hAnsi="Trebuchet MS" w:hint="default"/>
      <w:u w:val="thick"/>
      <w:lang w:val="en-US" w:eastAsia="zh-CN" w:bidi="ar-SA"/>
    </w:rPr>
  </w:style>
  <w:style w:type="character" w:customStyle="1" w:styleId="BoldUnderliningChar">
    <w:name w:val="Bold Underlining Char"/>
    <w:rsid w:val="00A00F28"/>
    <w:rPr>
      <w:rFonts w:ascii="Arial Narrow" w:eastAsia="Times New Roman" w:hAnsi="Arial Narrow" w:hint="default"/>
      <w:b/>
      <w:bCs w:val="0"/>
      <w:szCs w:val="24"/>
      <w:u w:val="single"/>
      <w:lang w:val="en-GB" w:eastAsia="en-US" w:bidi="ar-SA"/>
    </w:rPr>
  </w:style>
  <w:style w:type="character" w:customStyle="1" w:styleId="medium-normal1">
    <w:name w:val="medium-normal1"/>
    <w:rsid w:val="00A00F28"/>
    <w:rPr>
      <w:rFonts w:ascii="Arial" w:hAnsi="Arial" w:cs="Arial" w:hint="default"/>
      <w:b w:val="0"/>
      <w:bCs w:val="0"/>
      <w:i w:val="0"/>
      <w:iCs w:val="0"/>
      <w:sz w:val="20"/>
      <w:szCs w:val="20"/>
    </w:rPr>
  </w:style>
  <w:style w:type="character" w:customStyle="1" w:styleId="UnderlinedCardChar0">
    <w:name w:val="Underlined Card Char"/>
    <w:rsid w:val="00A00F28"/>
    <w:rPr>
      <w:rFonts w:ascii="Palatino Linotype" w:hAnsi="Palatino Linotype" w:hint="default"/>
      <w:u w:val="single"/>
      <w:lang w:val="en-US" w:eastAsia="en-US" w:bidi="ar-SA"/>
    </w:rPr>
  </w:style>
  <w:style w:type="character" w:customStyle="1" w:styleId="char">
    <w:name w:val="char"/>
    <w:basedOn w:val="DefaultParagraphFont"/>
    <w:rsid w:val="00A00F28"/>
  </w:style>
  <w:style w:type="character" w:customStyle="1" w:styleId="UnderlineCharCharCharCharCharChar">
    <w:name w:val="Underline Char Char Char Char Char Char"/>
    <w:rsid w:val="00A00F28"/>
    <w:rPr>
      <w:rFonts w:ascii="Arial Narrow" w:hAnsi="Arial Narrow" w:hint="default"/>
      <w:szCs w:val="24"/>
      <w:u w:val="single"/>
      <w:lang w:val="en-US" w:eastAsia="en-US" w:bidi="ar-SA"/>
    </w:rPr>
  </w:style>
  <w:style w:type="character" w:customStyle="1" w:styleId="klink">
    <w:name w:val="klink"/>
    <w:basedOn w:val="DefaultParagraphFont"/>
    <w:rsid w:val="00A00F28"/>
  </w:style>
  <w:style w:type="character" w:customStyle="1" w:styleId="date10">
    <w:name w:val="date1"/>
    <w:basedOn w:val="DefaultParagraphFont"/>
    <w:rsid w:val="00A00F28"/>
  </w:style>
  <w:style w:type="character" w:customStyle="1" w:styleId="bolding1">
    <w:name w:val="bolding1"/>
    <w:rsid w:val="00A00F28"/>
    <w:rPr>
      <w:b/>
      <w:bCs/>
    </w:rPr>
  </w:style>
  <w:style w:type="character" w:customStyle="1" w:styleId="bookoptions1">
    <w:name w:val="book_options1"/>
    <w:rsid w:val="00A00F28"/>
    <w:rPr>
      <w:b/>
      <w:bCs/>
      <w:color w:val="333366"/>
    </w:rPr>
  </w:style>
  <w:style w:type="character" w:customStyle="1" w:styleId="descriptionblock">
    <w:name w:val="description block"/>
    <w:basedOn w:val="DefaultParagraphFont"/>
    <w:rsid w:val="00A00F28"/>
  </w:style>
  <w:style w:type="character" w:customStyle="1" w:styleId="detailsboxblock">
    <w:name w:val="detailsbox block"/>
    <w:basedOn w:val="DefaultParagraphFont"/>
    <w:rsid w:val="00A00F28"/>
  </w:style>
  <w:style w:type="character" w:customStyle="1" w:styleId="Char3">
    <w:name w:val="Char3"/>
    <w:rsid w:val="00A00F28"/>
    <w:rPr>
      <w:rFonts w:ascii="Arial" w:hAnsi="Arial" w:cs="Arial" w:hint="default"/>
      <w:bCs/>
      <w:u w:val="thick"/>
      <w:lang w:val="en-US" w:eastAsia="en-US" w:bidi="ar-SA"/>
    </w:rPr>
  </w:style>
  <w:style w:type="character" w:customStyle="1" w:styleId="texto11">
    <w:name w:val="texto11"/>
    <w:rsid w:val="00A00F28"/>
    <w:rPr>
      <w:rFonts w:ascii="Arial" w:hAnsi="Arial" w:cs="Arial" w:hint="default"/>
      <w:b w:val="0"/>
      <w:bCs w:val="0"/>
      <w:i w:val="0"/>
      <w:iCs w:val="0"/>
      <w:caps w:val="0"/>
      <w:color w:val="000000"/>
      <w:sz w:val="26"/>
      <w:szCs w:val="26"/>
    </w:rPr>
  </w:style>
  <w:style w:type="character" w:customStyle="1" w:styleId="CardTagChar">
    <w:name w:val="Card Tag Char"/>
    <w:rsid w:val="00A00F28"/>
    <w:rPr>
      <w:rFonts w:ascii="Arial Narrow" w:hAnsi="Arial Narrow" w:hint="default"/>
      <w:b/>
      <w:bCs w:val="0"/>
      <w:sz w:val="24"/>
      <w:szCs w:val="24"/>
      <w:lang w:val="en-US" w:eastAsia="en-US" w:bidi="ar-SA"/>
    </w:rPr>
  </w:style>
  <w:style w:type="character" w:customStyle="1" w:styleId="DebateCiteCharCharChar">
    <w:name w:val="Debate Cite Char Char Char"/>
    <w:rsid w:val="00A00F28"/>
    <w:rPr>
      <w:b/>
      <w:bCs w:val="0"/>
      <w:sz w:val="32"/>
      <w:szCs w:val="32"/>
      <w:lang w:val="en-US" w:eastAsia="en-US" w:bidi="ar-SA"/>
    </w:rPr>
  </w:style>
  <w:style w:type="character" w:customStyle="1" w:styleId="TagChar3">
    <w:name w:val="Tag Char3"/>
    <w:rsid w:val="00A00F28"/>
    <w:rPr>
      <w:rFonts w:ascii="Palatino Linotype" w:hAnsi="Palatino Linotype" w:hint="default"/>
      <w:b/>
      <w:bCs w:val="0"/>
      <w:sz w:val="24"/>
      <w:szCs w:val="24"/>
      <w:lang w:val="en-US" w:eastAsia="en-US" w:bidi="ar-SA"/>
    </w:rPr>
  </w:style>
  <w:style w:type="character" w:customStyle="1" w:styleId="Style10ptBold">
    <w:name w:val="Style 10 pt Bold"/>
    <w:rsid w:val="00A00F28"/>
    <w:rPr>
      <w:b/>
      <w:bCs/>
      <w:sz w:val="20"/>
    </w:rPr>
  </w:style>
  <w:style w:type="character" w:customStyle="1" w:styleId="text9">
    <w:name w:val="text9"/>
    <w:basedOn w:val="DefaultParagraphFont"/>
    <w:rsid w:val="00A00F28"/>
  </w:style>
  <w:style w:type="character" w:customStyle="1" w:styleId="text21">
    <w:name w:val="text21"/>
    <w:basedOn w:val="DefaultParagraphFont"/>
    <w:rsid w:val="00A00F28"/>
  </w:style>
  <w:style w:type="character" w:customStyle="1" w:styleId="text19">
    <w:name w:val="text19"/>
    <w:basedOn w:val="DefaultParagraphFont"/>
    <w:rsid w:val="00A00F28"/>
  </w:style>
  <w:style w:type="character" w:customStyle="1" w:styleId="term2">
    <w:name w:val="term2"/>
    <w:rsid w:val="00A00F28"/>
    <w:rPr>
      <w:b/>
      <w:bCs/>
    </w:rPr>
  </w:style>
  <w:style w:type="character" w:customStyle="1" w:styleId="pmterms12">
    <w:name w:val="pmterms12"/>
    <w:rsid w:val="00A00F28"/>
    <w:rPr>
      <w:b/>
      <w:bCs/>
      <w:i w:val="0"/>
      <w:iCs w:val="0"/>
      <w:color w:val="000000"/>
    </w:rPr>
  </w:style>
  <w:style w:type="character" w:customStyle="1" w:styleId="ToReadChar">
    <w:name w:val="To Read Char"/>
    <w:rsid w:val="00A00F28"/>
    <w:rPr>
      <w:rFonts w:ascii="Verdana" w:hAnsi="Verdana" w:hint="default"/>
      <w:b/>
      <w:bCs w:val="0"/>
      <w:szCs w:val="24"/>
      <w:u w:val="single"/>
      <w:lang w:val="en-US" w:eastAsia="en-US" w:bidi="ar-SA"/>
    </w:rPr>
  </w:style>
  <w:style w:type="character" w:customStyle="1" w:styleId="ToReadCharChar">
    <w:name w:val="To Read Char Char"/>
    <w:rsid w:val="00A00F28"/>
    <w:rPr>
      <w:rFonts w:ascii="Verdana" w:hAnsi="Verdana" w:hint="default"/>
      <w:b/>
      <w:bCs w:val="0"/>
      <w:szCs w:val="24"/>
      <w:u w:val="single"/>
      <w:lang w:val="en-US" w:eastAsia="en-US" w:bidi="ar-SA"/>
    </w:rPr>
  </w:style>
  <w:style w:type="character" w:customStyle="1" w:styleId="bio">
    <w:name w:val="bio"/>
    <w:basedOn w:val="DefaultParagraphFont"/>
    <w:rsid w:val="00A00F28"/>
  </w:style>
  <w:style w:type="character" w:customStyle="1" w:styleId="storytextstyle">
    <w:name w:val="storytextstyle"/>
    <w:basedOn w:val="DefaultParagraphFont"/>
    <w:rsid w:val="00A00F28"/>
  </w:style>
  <w:style w:type="character" w:customStyle="1" w:styleId="cardunderlinedCharChar">
    <w:name w:val="card underlined Char Char"/>
    <w:rsid w:val="00A00F28"/>
    <w:rPr>
      <w:rFonts w:ascii="Arial" w:hAnsi="Arial" w:cs="Arial" w:hint="default"/>
      <w:sz w:val="22"/>
      <w:szCs w:val="24"/>
      <w:u w:val="single"/>
      <w:lang w:val="en-US" w:eastAsia="en-US" w:bidi="ar-SA"/>
    </w:rPr>
  </w:style>
  <w:style w:type="character" w:customStyle="1" w:styleId="Style2Char0">
    <w:name w:val="Style2 Char"/>
    <w:rsid w:val="00A00F28"/>
    <w:rPr>
      <w:rFonts w:ascii="Book Antiqua" w:hAnsi="Book Antiqua" w:hint="default"/>
      <w:u w:val="thick"/>
      <w:lang w:val="en-US" w:eastAsia="en-US" w:bidi="ar-SA"/>
    </w:rPr>
  </w:style>
  <w:style w:type="character" w:customStyle="1" w:styleId="Style2Char1">
    <w:name w:val="Style2 Char1"/>
    <w:rsid w:val="00A00F28"/>
    <w:rPr>
      <w:rFonts w:ascii="Book Antiqua" w:hAnsi="Book Antiqua" w:hint="default"/>
      <w:szCs w:val="24"/>
      <w:u w:val="thick"/>
      <w:lang w:val="en-US" w:eastAsia="en-US" w:bidi="ar-SA"/>
    </w:rPr>
  </w:style>
  <w:style w:type="character" w:customStyle="1" w:styleId="articlehead21">
    <w:name w:val="articlehead21"/>
    <w:rsid w:val="00A00F28"/>
    <w:rPr>
      <w:rFonts w:ascii="Arial" w:hAnsi="Arial" w:cs="Arial" w:hint="default"/>
      <w:b/>
      <w:bCs/>
      <w:color w:val="660000"/>
      <w:sz w:val="20"/>
      <w:szCs w:val="20"/>
    </w:rPr>
  </w:style>
  <w:style w:type="character" w:customStyle="1" w:styleId="TagCiteChar1">
    <w:name w:val="Tag/Cite Char1"/>
    <w:rsid w:val="00A00F28"/>
    <w:rPr>
      <w:b/>
      <w:bCs w:val="0"/>
      <w:lang w:val="en-US" w:eastAsia="en-US" w:bidi="ar-SA"/>
    </w:rPr>
  </w:style>
  <w:style w:type="character" w:customStyle="1" w:styleId="goohl2">
    <w:name w:val="goohl2"/>
    <w:basedOn w:val="DefaultParagraphFont"/>
    <w:rsid w:val="00A00F28"/>
  </w:style>
  <w:style w:type="character" w:customStyle="1" w:styleId="CardCharChar0">
    <w:name w:val="Card Char Char"/>
    <w:rsid w:val="00A00F28"/>
    <w:rPr>
      <w:lang w:val="en-US" w:eastAsia="en-US" w:bidi="ar-SA"/>
    </w:rPr>
  </w:style>
  <w:style w:type="character" w:customStyle="1" w:styleId="BriefTitle1Char">
    <w:name w:val="Brief Title 1 Char"/>
    <w:rsid w:val="00A00F28"/>
    <w:rPr>
      <w:b/>
      <w:bCs w:val="0"/>
      <w:u w:val="single"/>
      <w:lang w:val="en-US" w:eastAsia="en-US" w:bidi="ar-SA"/>
    </w:rPr>
  </w:style>
  <w:style w:type="character" w:customStyle="1" w:styleId="TagCiteCharChar">
    <w:name w:val="Tag/Cite Char Char"/>
    <w:rsid w:val="00A00F28"/>
    <w:rPr>
      <w:b/>
      <w:bCs w:val="0"/>
      <w:lang w:val="en-US" w:eastAsia="en-US" w:bidi="ar-SA"/>
    </w:rPr>
  </w:style>
  <w:style w:type="character" w:customStyle="1" w:styleId="btx">
    <w:name w:val="btx"/>
    <w:basedOn w:val="DefaultParagraphFont"/>
    <w:rsid w:val="00A00F28"/>
  </w:style>
  <w:style w:type="character" w:customStyle="1" w:styleId="CardChar10">
    <w:name w:val="Card Char1"/>
    <w:rsid w:val="00A00F28"/>
    <w:rPr>
      <w:lang w:val="en-US" w:eastAsia="en-US" w:bidi="ar-SA"/>
    </w:rPr>
  </w:style>
  <w:style w:type="character" w:customStyle="1" w:styleId="prodgeneral1">
    <w:name w:val="prodgeneral1"/>
    <w:rsid w:val="00A00F28"/>
    <w:rPr>
      <w:rFonts w:ascii="Verdana" w:hAnsi="Verdana" w:hint="default"/>
      <w:b w:val="0"/>
      <w:bCs w:val="0"/>
      <w:caps w:val="0"/>
      <w:color w:val="000000"/>
      <w:spacing w:val="0"/>
      <w:sz w:val="16"/>
      <w:szCs w:val="16"/>
    </w:rPr>
  </w:style>
  <w:style w:type="character" w:customStyle="1" w:styleId="summary1">
    <w:name w:val="summary1"/>
    <w:rsid w:val="00A00F28"/>
    <w:rPr>
      <w:rFonts w:ascii="Arial" w:hAnsi="Arial" w:cs="Arial" w:hint="default"/>
      <w:sz w:val="18"/>
      <w:szCs w:val="18"/>
    </w:rPr>
  </w:style>
  <w:style w:type="character" w:customStyle="1" w:styleId="text3">
    <w:name w:val="text3"/>
    <w:basedOn w:val="DefaultParagraphFont"/>
    <w:rsid w:val="00A00F28"/>
  </w:style>
  <w:style w:type="character" w:customStyle="1" w:styleId="cardtextsmallChar">
    <w:name w:val="card text small Char"/>
    <w:rsid w:val="00A00F28"/>
    <w:rPr>
      <w:rFonts w:ascii="Arial Narrow" w:hAnsi="Arial Narrow" w:hint="default"/>
      <w:sz w:val="16"/>
      <w:szCs w:val="24"/>
      <w:lang w:val="en-US" w:eastAsia="en-US" w:bidi="ar-SA"/>
    </w:rPr>
  </w:style>
  <w:style w:type="character" w:customStyle="1" w:styleId="countrytitle1">
    <w:name w:val="countrytitle1"/>
    <w:rsid w:val="00A00F28"/>
    <w:rPr>
      <w:rFonts w:ascii="Verdana" w:hAnsi="Verdana" w:hint="default"/>
      <w:b/>
      <w:bCs/>
      <w:color w:val="293643"/>
      <w:sz w:val="24"/>
      <w:szCs w:val="24"/>
    </w:rPr>
  </w:style>
  <w:style w:type="character" w:customStyle="1" w:styleId="storyheader1">
    <w:name w:val="storyheader1"/>
    <w:rsid w:val="00A00F28"/>
    <w:rPr>
      <w:rFonts w:ascii="Verdana" w:hAnsi="Verdana" w:hint="default"/>
      <w:b/>
      <w:bCs/>
      <w:color w:val="000000"/>
      <w:sz w:val="21"/>
      <w:szCs w:val="21"/>
    </w:rPr>
  </w:style>
  <w:style w:type="character" w:customStyle="1" w:styleId="cardunderlinedChar0">
    <w:name w:val="card underlined Char"/>
    <w:rsid w:val="00A00F28"/>
    <w:rPr>
      <w:rFonts w:ascii="Arial" w:hAnsi="Arial" w:cs="Arial" w:hint="default"/>
      <w:sz w:val="22"/>
      <w:szCs w:val="24"/>
      <w:u w:val="single"/>
      <w:lang w:val="en-US" w:eastAsia="en-US" w:bidi="ar-SA"/>
    </w:rPr>
  </w:style>
  <w:style w:type="character" w:customStyle="1" w:styleId="article1">
    <w:name w:val="article1"/>
    <w:rsid w:val="00A00F28"/>
    <w:rPr>
      <w:rFonts w:ascii="Verdana" w:hAnsi="Verdana" w:hint="default"/>
      <w:color w:val="333333"/>
      <w:sz w:val="16"/>
      <w:szCs w:val="16"/>
    </w:rPr>
  </w:style>
  <w:style w:type="character" w:customStyle="1" w:styleId="story-posted-date1">
    <w:name w:val="story-posted-date1"/>
    <w:rsid w:val="00A00F2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00F2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00F28"/>
  </w:style>
  <w:style w:type="character" w:customStyle="1" w:styleId="textmedium">
    <w:name w:val="textmedium"/>
    <w:basedOn w:val="DefaultParagraphFont"/>
    <w:rsid w:val="00A00F28"/>
  </w:style>
  <w:style w:type="character" w:customStyle="1" w:styleId="citation1">
    <w:name w:val="citation1"/>
    <w:rsid w:val="00A00F28"/>
    <w:rPr>
      <w:rFonts w:ascii="Verdana" w:hAnsi="Verdana" w:hint="default"/>
      <w:sz w:val="17"/>
      <w:szCs w:val="17"/>
    </w:rPr>
  </w:style>
  <w:style w:type="character" w:customStyle="1" w:styleId="hithighlite">
    <w:name w:val="hithighlite"/>
    <w:basedOn w:val="DefaultParagraphFont"/>
    <w:rsid w:val="00A00F28"/>
  </w:style>
  <w:style w:type="character" w:customStyle="1" w:styleId="articlecontent">
    <w:name w:val="articlecontent"/>
    <w:basedOn w:val="DefaultParagraphFont"/>
    <w:rsid w:val="00A00F28"/>
  </w:style>
  <w:style w:type="character" w:customStyle="1" w:styleId="fource1">
    <w:name w:val="fource1"/>
    <w:rsid w:val="00A00F28"/>
    <w:rPr>
      <w:sz w:val="34"/>
      <w:szCs w:val="34"/>
    </w:rPr>
  </w:style>
  <w:style w:type="character" w:customStyle="1" w:styleId="LanguageStrikeChar">
    <w:name w:val="Language Strike Char"/>
    <w:rsid w:val="00A00F28"/>
    <w:rPr>
      <w:rFonts w:ascii="Arial Narrow" w:hAnsi="Arial Narrow" w:hint="default"/>
      <w:strike/>
      <w:szCs w:val="24"/>
      <w:lang w:val="en-US" w:eastAsia="en-US" w:bidi="ar-SA"/>
    </w:rPr>
  </w:style>
  <w:style w:type="character" w:customStyle="1" w:styleId="normal11">
    <w:name w:val="normal1"/>
    <w:basedOn w:val="DefaultParagraphFont"/>
    <w:rsid w:val="00A00F28"/>
  </w:style>
  <w:style w:type="character" w:customStyle="1" w:styleId="ds">
    <w:name w:val="ds"/>
    <w:basedOn w:val="DefaultParagraphFont"/>
    <w:rsid w:val="00A00F28"/>
  </w:style>
  <w:style w:type="character" w:customStyle="1" w:styleId="UnderliningChar1">
    <w:name w:val="Underlining Char1"/>
    <w:rsid w:val="00A00F28"/>
    <w:rPr>
      <w:rFonts w:ascii="Arial Narrow" w:hAnsi="Arial Narrow" w:hint="default"/>
      <w:szCs w:val="24"/>
      <w:u w:val="single"/>
      <w:lang w:val="en-US" w:eastAsia="en-US" w:bidi="ar-SA"/>
    </w:rPr>
  </w:style>
  <w:style w:type="character" w:customStyle="1" w:styleId="UnderliningChar2">
    <w:name w:val="Underlining Char2"/>
    <w:rsid w:val="00A00F28"/>
    <w:rPr>
      <w:rFonts w:ascii="Arial Narrow" w:hAnsi="Arial Narrow" w:hint="default"/>
      <w:szCs w:val="24"/>
      <w:u w:val="single"/>
      <w:lang w:val="en-US" w:eastAsia="en-US" w:bidi="ar-SA"/>
    </w:rPr>
  </w:style>
  <w:style w:type="character" w:customStyle="1" w:styleId="MicroTextChar1">
    <w:name w:val="MicroText Char1"/>
    <w:rsid w:val="00A00F28"/>
    <w:rPr>
      <w:rFonts w:ascii="Arial Narrow" w:hAnsi="Arial Narrow" w:hint="default"/>
      <w:sz w:val="12"/>
      <w:szCs w:val="24"/>
      <w:lang w:val="en-US" w:eastAsia="en-US" w:bidi="ar-SA"/>
    </w:rPr>
  </w:style>
  <w:style w:type="character" w:customStyle="1" w:styleId="DefaultPara">
    <w:name w:val="Default Para"/>
    <w:rsid w:val="00A00F28"/>
    <w:rPr>
      <w:sz w:val="20"/>
    </w:rPr>
  </w:style>
  <w:style w:type="character" w:customStyle="1" w:styleId="SYSHYPERTEXT">
    <w:name w:val="SYS_HYPERTEXT"/>
    <w:rsid w:val="00A00F28"/>
    <w:rPr>
      <w:color w:val="0000FF"/>
      <w:u w:val="single"/>
    </w:rPr>
  </w:style>
  <w:style w:type="character" w:customStyle="1" w:styleId="Hyperlink1">
    <w:name w:val="Hyperlink1"/>
    <w:rsid w:val="00A00F2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00F2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00F28"/>
    <w:rPr>
      <w:rFonts w:ascii="Arial Narrow" w:hAnsi="Arial Narrow" w:hint="default"/>
      <w:noProof w:val="0"/>
      <w:szCs w:val="24"/>
      <w:u w:val="single"/>
      <w:lang w:val="en-US" w:eastAsia="en-US" w:bidi="ar-SA"/>
    </w:rPr>
  </w:style>
  <w:style w:type="character" w:customStyle="1" w:styleId="BlockHeading1Char">
    <w:name w:val="Block Heading 1 Char"/>
    <w:rsid w:val="00A00F2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00F28"/>
    <w:rPr>
      <w:b/>
      <w:bCs w:val="0"/>
      <w:sz w:val="24"/>
      <w:szCs w:val="24"/>
      <w:u w:val="single"/>
      <w:lang w:val="en-US" w:eastAsia="en-US" w:bidi="ar-SA"/>
    </w:rPr>
  </w:style>
  <w:style w:type="character" w:customStyle="1" w:styleId="StyleTagTimesNewRomanChar">
    <w:name w:val="Style Tag + Times New Roman Char"/>
    <w:rsid w:val="00A00F2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00F28"/>
    <w:rPr>
      <w:rFonts w:ascii="Arial Narrow" w:hAnsi="Arial Narrow" w:cs="Arial" w:hint="default"/>
      <w:b/>
      <w:bCs/>
      <w:iCs/>
      <w:sz w:val="24"/>
      <w:szCs w:val="28"/>
      <w:lang w:val="en-US" w:eastAsia="en-US" w:bidi="ar-SA"/>
    </w:rPr>
  </w:style>
  <w:style w:type="character" w:customStyle="1" w:styleId="UnderliningCharChar">
    <w:name w:val="Underlining Char Char"/>
    <w:rsid w:val="00A00F28"/>
    <w:rPr>
      <w:rFonts w:ascii="Arial Narrow" w:hAnsi="Arial Narrow" w:hint="default"/>
      <w:szCs w:val="24"/>
      <w:u w:val="single"/>
      <w:lang w:val="en-US" w:eastAsia="en-US" w:bidi="ar-SA"/>
    </w:rPr>
  </w:style>
  <w:style w:type="character" w:customStyle="1" w:styleId="StyleArialNarrow12ptBold">
    <w:name w:val="Style Arial Narrow 12 pt Bold"/>
    <w:rsid w:val="00A00F28"/>
    <w:rPr>
      <w:rFonts w:ascii="Arial Narrow" w:hAnsi="Arial Narrow" w:hint="default"/>
      <w:b/>
      <w:bCs/>
      <w:sz w:val="24"/>
    </w:rPr>
  </w:style>
  <w:style w:type="character" w:customStyle="1" w:styleId="Style1CharChar">
    <w:name w:val="Style1 Char Char"/>
    <w:rsid w:val="00A00F2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00F28"/>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00F28"/>
    <w:rPr>
      <w:u w:val="single"/>
    </w:rPr>
  </w:style>
  <w:style w:type="character" w:customStyle="1" w:styleId="UnderlinedCharChar1">
    <w:name w:val="Underlined Char Char1"/>
    <w:rsid w:val="00A00F28"/>
    <w:rPr>
      <w:rFonts w:ascii="Bell MT" w:eastAsia="Times New Roman" w:hAnsi="Bell MT" w:hint="default"/>
      <w:bCs/>
      <w:iCs/>
      <w:sz w:val="22"/>
      <w:u w:val="single"/>
    </w:rPr>
  </w:style>
  <w:style w:type="character" w:customStyle="1" w:styleId="Heading2CharChar2">
    <w:name w:val="Heading 2 Char Char2"/>
    <w:rsid w:val="00A00F28"/>
    <w:rPr>
      <w:rFonts w:ascii="Arial" w:hAnsi="Arial" w:cs="Arial" w:hint="default"/>
      <w:b/>
      <w:bCs/>
      <w:iCs/>
      <w:sz w:val="22"/>
      <w:szCs w:val="28"/>
      <w:lang w:val="en-US" w:eastAsia="en-US" w:bidi="ar-SA"/>
    </w:rPr>
  </w:style>
  <w:style w:type="character" w:customStyle="1" w:styleId="doctitle">
    <w:name w:val="doctitle"/>
    <w:rsid w:val="00A00F28"/>
  </w:style>
  <w:style w:type="character" w:customStyle="1" w:styleId="cardtext-underlined0">
    <w:name w:val="card text- underlined"/>
    <w:rsid w:val="00A00F28"/>
    <w:rPr>
      <w:rFonts w:ascii="Garamond" w:hAnsi="Garamond" w:hint="default"/>
      <w:u w:val="single"/>
    </w:rPr>
  </w:style>
  <w:style w:type="character" w:customStyle="1" w:styleId="BodyText1">
    <w:name w:val="Body Text1"/>
    <w:basedOn w:val="DefaultParagraphFont"/>
    <w:rsid w:val="00A00F2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00F28"/>
  </w:style>
  <w:style w:type="character" w:customStyle="1" w:styleId="BriefTitleChar">
    <w:name w:val="Brief Title Char"/>
    <w:basedOn w:val="DefaultParagraphFont"/>
    <w:rsid w:val="00A00F28"/>
    <w:rPr>
      <w:b/>
      <w:bCs w:val="0"/>
      <w:sz w:val="24"/>
      <w:szCs w:val="24"/>
      <w:u w:val="single"/>
      <w:lang w:val="en-US" w:eastAsia="en-US" w:bidi="ar-SA"/>
    </w:rPr>
  </w:style>
  <w:style w:type="character" w:customStyle="1" w:styleId="BriefTitle2Char">
    <w:name w:val="Brief Title 2 Char"/>
    <w:basedOn w:val="BriefTitleChar"/>
    <w:rsid w:val="00A00F2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00F2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00F28"/>
    <w:rPr>
      <w:rFonts w:ascii="Georgia" w:hAnsi="Georgia" w:hint="default"/>
      <w:b/>
      <w:bCs w:val="0"/>
      <w:sz w:val="24"/>
    </w:rPr>
  </w:style>
  <w:style w:type="character" w:customStyle="1" w:styleId="Emphasis20">
    <w:name w:val="Emphasis 2"/>
    <w:uiPriority w:val="1"/>
    <w:qFormat/>
    <w:rsid w:val="00A00F2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00F28"/>
    <w:rPr>
      <w:rFonts w:ascii="AGaramond" w:hAnsi="AGaramond" w:cs="AGaramond" w:hint="default"/>
      <w:color w:val="211D1E"/>
      <w:sz w:val="14"/>
      <w:szCs w:val="14"/>
    </w:rPr>
  </w:style>
  <w:style w:type="character" w:customStyle="1" w:styleId="CharacterStyle2">
    <w:name w:val="Character Style 2"/>
    <w:uiPriority w:val="99"/>
    <w:rsid w:val="00A00F28"/>
    <w:rPr>
      <w:sz w:val="20"/>
      <w:szCs w:val="20"/>
    </w:rPr>
  </w:style>
  <w:style w:type="character" w:customStyle="1" w:styleId="cross-head">
    <w:name w:val="cross-head"/>
    <w:rsid w:val="00A00F28"/>
  </w:style>
  <w:style w:type="character" w:customStyle="1" w:styleId="dateline">
    <w:name w:val="dateline"/>
    <w:rsid w:val="00A00F28"/>
  </w:style>
  <w:style w:type="character" w:customStyle="1" w:styleId="Subtitle1">
    <w:name w:val="Subtitle1"/>
    <w:rsid w:val="00A00F28"/>
  </w:style>
  <w:style w:type="character" w:customStyle="1" w:styleId="metaorigin">
    <w:name w:val="meta_origin"/>
    <w:rsid w:val="00A00F28"/>
  </w:style>
  <w:style w:type="character" w:customStyle="1" w:styleId="mandelbrotrefrag">
    <w:name w:val="mandelbrot_refrag"/>
    <w:rsid w:val="00A00F28"/>
  </w:style>
  <w:style w:type="character" w:customStyle="1" w:styleId="eminfo">
    <w:name w:val="eminfo"/>
    <w:rsid w:val="00A00F28"/>
  </w:style>
  <w:style w:type="character" w:customStyle="1" w:styleId="emhighlight">
    <w:name w:val="emhighlight"/>
    <w:rsid w:val="00A00F28"/>
  </w:style>
  <w:style w:type="character" w:customStyle="1" w:styleId="name">
    <w:name w:val="name"/>
    <w:rsid w:val="00A00F28"/>
  </w:style>
  <w:style w:type="character" w:customStyle="1" w:styleId="tkrname">
    <w:name w:val="tkrname"/>
    <w:rsid w:val="00A00F28"/>
  </w:style>
  <w:style w:type="character" w:customStyle="1" w:styleId="tkrchange">
    <w:name w:val="tkrchange"/>
    <w:rsid w:val="00A00F28"/>
  </w:style>
  <w:style w:type="character" w:customStyle="1" w:styleId="source-org">
    <w:name w:val="source-org"/>
    <w:rsid w:val="00A00F28"/>
  </w:style>
  <w:style w:type="character" w:customStyle="1" w:styleId="updated">
    <w:name w:val="updated"/>
    <w:rsid w:val="00A00F28"/>
  </w:style>
  <w:style w:type="character" w:customStyle="1" w:styleId="last">
    <w:name w:val="last"/>
    <w:rsid w:val="00A00F28"/>
  </w:style>
  <w:style w:type="character" w:customStyle="1" w:styleId="Style11ptBoldUnderline1">
    <w:name w:val="Style 11 pt Bold Underline1"/>
    <w:rsid w:val="00A00F28"/>
    <w:rPr>
      <w:b/>
      <w:bCs/>
      <w:sz w:val="20"/>
      <w:u w:val="single"/>
    </w:rPr>
  </w:style>
  <w:style w:type="character" w:customStyle="1" w:styleId="StyleStyleunderlineBold11pt">
    <w:name w:val="Style Style underline + Bold + 11 pt"/>
    <w:rsid w:val="00A00F28"/>
    <w:rPr>
      <w:bCs/>
      <w:sz w:val="20"/>
      <w:u w:val="single"/>
    </w:rPr>
  </w:style>
  <w:style w:type="character" w:customStyle="1" w:styleId="StyleunderlineAsianTimesNewRomanBold">
    <w:name w:val="Style underline + (Asian) Times New Roman Bold"/>
    <w:rsid w:val="00A00F2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00F28"/>
    <w:rPr>
      <w:b/>
      <w:bCs/>
      <w:sz w:val="20"/>
      <w:u w:val="single"/>
      <w:bdr w:val="single" w:sz="4" w:space="0" w:color="auto" w:frame="1"/>
    </w:rPr>
  </w:style>
  <w:style w:type="character" w:customStyle="1" w:styleId="A5">
    <w:name w:val="A5"/>
    <w:uiPriority w:val="99"/>
    <w:rsid w:val="00A00F28"/>
    <w:rPr>
      <w:rFonts w:ascii="Times New Roman" w:hAnsi="Times New Roman" w:cs="Times New Roman" w:hint="default"/>
      <w:color w:val="000000"/>
      <w:sz w:val="13"/>
      <w:szCs w:val="13"/>
    </w:rPr>
  </w:style>
  <w:style w:type="character" w:customStyle="1" w:styleId="quotepeekbase">
    <w:name w:val="quotepeekbase"/>
    <w:rsid w:val="00A00F28"/>
  </w:style>
  <w:style w:type="character" w:customStyle="1" w:styleId="cardChar11">
    <w:name w:val="card Char1"/>
    <w:rsid w:val="00A00F28"/>
    <w:rPr>
      <w:rFonts w:ascii="Calibri" w:eastAsia="Calibri" w:hAnsi="Calibri" w:cs="Calibri" w:hint="default"/>
      <w:sz w:val="24"/>
      <w:szCs w:val="22"/>
      <w:lang w:val="x-none" w:eastAsia="x-none"/>
    </w:rPr>
  </w:style>
  <w:style w:type="character" w:customStyle="1" w:styleId="NormalCard">
    <w:name w:val="Normal Card"/>
    <w:uiPriority w:val="1"/>
    <w:qFormat/>
    <w:rsid w:val="00A00F28"/>
    <w:rPr>
      <w:rFonts w:ascii="Times New Roman" w:hAnsi="Times New Roman" w:cs="Times New Roman" w:hint="default"/>
      <w:sz w:val="24"/>
    </w:rPr>
  </w:style>
  <w:style w:type="character" w:customStyle="1" w:styleId="HighlightedUnderline0">
    <w:name w:val="Highlighted Underline"/>
    <w:uiPriority w:val="1"/>
    <w:qFormat/>
    <w:rsid w:val="00A00F2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00F28"/>
    <w:rPr>
      <w:rFonts w:ascii="Times New Roman" w:hAnsi="Times New Roman" w:cs="Times New Roman" w:hint="default"/>
      <w:sz w:val="16"/>
      <w:szCs w:val="16"/>
    </w:rPr>
  </w:style>
  <w:style w:type="character" w:customStyle="1" w:styleId="timebox">
    <w:name w:val="timebox"/>
    <w:rsid w:val="00A00F28"/>
  </w:style>
  <w:style w:type="character" w:customStyle="1" w:styleId="Heading2Subtext">
    <w:name w:val="Heading 2 Subtext"/>
    <w:rsid w:val="00A00F28"/>
    <w:rPr>
      <w:rFonts w:ascii="Times New Roman" w:hAnsi="Times New Roman" w:cs="Times New Roman" w:hint="default"/>
      <w:sz w:val="16"/>
    </w:rPr>
  </w:style>
  <w:style w:type="character" w:customStyle="1" w:styleId="-SmallText-">
    <w:name w:val="-Small Text-"/>
    <w:rsid w:val="00A00F28"/>
    <w:rPr>
      <w:rFonts w:ascii="Garamond" w:hAnsi="Garamond" w:hint="default"/>
      <w:sz w:val="16"/>
    </w:rPr>
  </w:style>
  <w:style w:type="character" w:customStyle="1" w:styleId="label">
    <w:name w:val="label"/>
    <w:rsid w:val="00A00F28"/>
  </w:style>
  <w:style w:type="character" w:customStyle="1" w:styleId="BoldUnderlineCharChar">
    <w:name w:val="BoldUnderline Char Char"/>
    <w:rsid w:val="00A00F2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00F28"/>
  </w:style>
  <w:style w:type="character" w:customStyle="1" w:styleId="FontStyle477">
    <w:name w:val="Font Style477"/>
    <w:basedOn w:val="DefaultParagraphFont"/>
    <w:uiPriority w:val="99"/>
    <w:rsid w:val="00A00F28"/>
    <w:rPr>
      <w:rFonts w:ascii="Times New Roman" w:hAnsi="Times New Roman" w:cs="Times New Roman" w:hint="default"/>
      <w:sz w:val="18"/>
      <w:szCs w:val="18"/>
    </w:rPr>
  </w:style>
  <w:style w:type="character" w:customStyle="1" w:styleId="FontStyle505">
    <w:name w:val="Font Style505"/>
    <w:basedOn w:val="DefaultParagraphFont"/>
    <w:uiPriority w:val="99"/>
    <w:rsid w:val="00A00F28"/>
    <w:rPr>
      <w:rFonts w:ascii="Times New Roman" w:hAnsi="Times New Roman" w:cs="Times New Roman" w:hint="default"/>
      <w:sz w:val="18"/>
      <w:szCs w:val="18"/>
    </w:rPr>
  </w:style>
  <w:style w:type="character" w:customStyle="1" w:styleId="FontStyle514">
    <w:name w:val="Font Style514"/>
    <w:basedOn w:val="DefaultParagraphFont"/>
    <w:uiPriority w:val="99"/>
    <w:rsid w:val="00A00F28"/>
    <w:rPr>
      <w:rFonts w:ascii="Times New Roman" w:hAnsi="Times New Roman" w:cs="Times New Roman" w:hint="default"/>
      <w:sz w:val="14"/>
      <w:szCs w:val="14"/>
    </w:rPr>
  </w:style>
  <w:style w:type="character" w:customStyle="1" w:styleId="FontStyle500">
    <w:name w:val="Font Style500"/>
    <w:basedOn w:val="DefaultParagraphFont"/>
    <w:uiPriority w:val="99"/>
    <w:rsid w:val="00A00F28"/>
    <w:rPr>
      <w:rFonts w:ascii="Times New Roman" w:hAnsi="Times New Roman" w:cs="Times New Roman" w:hint="default"/>
      <w:b/>
      <w:bCs/>
      <w:sz w:val="16"/>
      <w:szCs w:val="16"/>
    </w:rPr>
  </w:style>
  <w:style w:type="character" w:customStyle="1" w:styleId="CardCite1">
    <w:name w:val="CardCite1"/>
    <w:qFormat/>
    <w:rsid w:val="00A00F2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00F2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00F28"/>
    <w:rPr>
      <w:rFonts w:ascii="Times New Roman" w:hAnsi="Times New Roman" w:cs="Times New Roman" w:hint="default"/>
      <w:b/>
      <w:bCs/>
      <w:sz w:val="22"/>
      <w:szCs w:val="22"/>
    </w:rPr>
  </w:style>
  <w:style w:type="character" w:customStyle="1" w:styleId="CharacterStyle3">
    <w:name w:val="Character Style 3"/>
    <w:uiPriority w:val="99"/>
    <w:rsid w:val="00A00F28"/>
    <w:rPr>
      <w:rFonts w:ascii="Bookman Old Style" w:hAnsi="Bookman Old Style" w:cs="Bookman Old Style" w:hint="default"/>
      <w:spacing w:val="-5"/>
      <w:sz w:val="18"/>
      <w:szCs w:val="18"/>
    </w:rPr>
  </w:style>
  <w:style w:type="character" w:customStyle="1" w:styleId="Style8pt1">
    <w:name w:val="Style 8 pt1"/>
    <w:rsid w:val="00A00F28"/>
    <w:rPr>
      <w:rFonts w:ascii="Georgia" w:hAnsi="Georgia" w:hint="default"/>
      <w:sz w:val="16"/>
    </w:rPr>
  </w:style>
  <w:style w:type="character" w:customStyle="1" w:styleId="UnderlineStyleChar7">
    <w:name w:val="Underline Style Char7"/>
    <w:rsid w:val="00A00F28"/>
    <w:rPr>
      <w:rFonts w:ascii="Garamond" w:hAnsi="Garamond" w:hint="default"/>
      <w:sz w:val="22"/>
      <w:szCs w:val="24"/>
      <w:u w:val="single"/>
      <w:lang w:val="en-US" w:eastAsia="en-US" w:bidi="ar-SA"/>
    </w:rPr>
  </w:style>
  <w:style w:type="character" w:customStyle="1" w:styleId="StyleArial6ptBold">
    <w:name w:val="Style Arial 6 pt Bold"/>
    <w:rsid w:val="00A00F28"/>
    <w:rPr>
      <w:rFonts w:ascii="Arial" w:hAnsi="Arial" w:cs="Arial" w:hint="default"/>
      <w:bCs/>
      <w:sz w:val="12"/>
    </w:rPr>
  </w:style>
  <w:style w:type="character" w:customStyle="1" w:styleId="Heading2Char5">
    <w:name w:val="Heading 2 Char5"/>
    <w:rsid w:val="00A00F28"/>
    <w:rPr>
      <w:rFonts w:ascii="Garamond" w:hAnsi="Garamond" w:cs="Arial" w:hint="default"/>
      <w:b/>
      <w:bCs/>
      <w:iCs/>
      <w:sz w:val="24"/>
      <w:szCs w:val="28"/>
      <w:lang w:val="en-US" w:eastAsia="en-US" w:bidi="ar-SA"/>
    </w:rPr>
  </w:style>
  <w:style w:type="character" w:customStyle="1" w:styleId="TagGreg">
    <w:name w:val="TagGreg"/>
    <w:uiPriority w:val="1"/>
    <w:qFormat/>
    <w:rsid w:val="00A00F28"/>
    <w:rPr>
      <w:b/>
      <w:bCs w:val="0"/>
      <w:sz w:val="24"/>
    </w:rPr>
  </w:style>
  <w:style w:type="character" w:customStyle="1" w:styleId="StyleDebateUnderline10pt">
    <w:name w:val="Style Debate Underline + 10 pt"/>
    <w:rsid w:val="00A00F28"/>
    <w:rPr>
      <w:rFonts w:ascii="Times New Roman" w:hAnsi="Times New Roman" w:cs="Times New Roman" w:hint="default"/>
      <w:sz w:val="20"/>
      <w:szCs w:val="20"/>
      <w:u w:val="single"/>
    </w:rPr>
  </w:style>
  <w:style w:type="character" w:customStyle="1" w:styleId="underlinedCharChar0">
    <w:name w:val="underlined Char Char"/>
    <w:locked/>
    <w:rsid w:val="00A00F28"/>
    <w:rPr>
      <w:u w:val="single"/>
    </w:rPr>
  </w:style>
  <w:style w:type="character" w:customStyle="1" w:styleId="SourceBold">
    <w:name w:val="Source Bold"/>
    <w:rsid w:val="00A00F28"/>
    <w:rPr>
      <w:rFonts w:ascii="Arial Narrow" w:hAnsi="Arial Narrow" w:hint="default"/>
      <w:b/>
      <w:bCs w:val="0"/>
      <w:strike w:val="0"/>
      <w:dstrike w:val="0"/>
      <w:sz w:val="24"/>
      <w:u w:val="none"/>
      <w:effect w:val="none"/>
    </w:rPr>
  </w:style>
  <w:style w:type="character" w:customStyle="1" w:styleId="2xBoldUnderline">
    <w:name w:val="2x_Bold_Underline"/>
    <w:rsid w:val="00A00F28"/>
    <w:rPr>
      <w:b/>
      <w:bCs/>
      <w:sz w:val="24"/>
      <w:u w:val="thick"/>
    </w:rPr>
  </w:style>
  <w:style w:type="character" w:customStyle="1" w:styleId="Dottedunderline">
    <w:name w:val="Dotted underline"/>
    <w:rsid w:val="00A00F28"/>
    <w:rPr>
      <w:u w:val="dotted"/>
    </w:rPr>
  </w:style>
  <w:style w:type="character" w:customStyle="1" w:styleId="readChar">
    <w:name w:val="read Char"/>
    <w:rsid w:val="00A00F28"/>
    <w:rPr>
      <w:szCs w:val="22"/>
      <w:u w:val="single"/>
      <w:lang w:val="en-US" w:eastAsia="en-US" w:bidi="ar-SA"/>
    </w:rPr>
  </w:style>
  <w:style w:type="character" w:customStyle="1" w:styleId="underlining0">
    <w:name w:val="underlining"/>
    <w:rsid w:val="00A00F28"/>
    <w:rPr>
      <w:u w:val="single"/>
    </w:rPr>
  </w:style>
  <w:style w:type="character" w:customStyle="1" w:styleId="btitle">
    <w:name w:val="btitle"/>
    <w:rsid w:val="00A00F28"/>
  </w:style>
  <w:style w:type="character" w:customStyle="1" w:styleId="green">
    <w:name w:val="green"/>
    <w:rsid w:val="00A00F28"/>
  </w:style>
  <w:style w:type="character" w:customStyle="1" w:styleId="BodyText20">
    <w:name w:val="Body Text2"/>
    <w:rsid w:val="00A00F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00F2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00F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00F2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00F2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00F2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00F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00F28"/>
    <w:rPr>
      <w:rFonts w:ascii="Sylfaen" w:hAnsi="Sylfaen" w:cs="Sylfaen" w:hint="default"/>
      <w:i/>
      <w:iCs/>
      <w:strike w:val="0"/>
      <w:dstrike w:val="0"/>
      <w:sz w:val="19"/>
      <w:szCs w:val="19"/>
      <w:u w:val="none"/>
      <w:effect w:val="none"/>
      <w:shd w:val="clear" w:color="auto" w:fill="FFFFFF"/>
    </w:rPr>
  </w:style>
  <w:style w:type="character" w:customStyle="1" w:styleId="1">
    <w:name w:val="1"/>
    <w:rsid w:val="00A00F28"/>
    <w:rPr>
      <w:rFonts w:ascii="Arial" w:hAnsi="Arial" w:cs="Arial" w:hint="default"/>
      <w:bCs/>
      <w:sz w:val="20"/>
      <w:u w:val="single"/>
      <w:lang w:val="en-US" w:eastAsia="en-US" w:bidi="ar-SA"/>
    </w:rPr>
  </w:style>
  <w:style w:type="character" w:customStyle="1" w:styleId="CharChar31">
    <w:name w:val="Char Char31"/>
    <w:rsid w:val="00A00F28"/>
    <w:rPr>
      <w:rFonts w:ascii="Arial" w:hAnsi="Arial" w:cs="Arial" w:hint="default"/>
      <w:b/>
      <w:bCs/>
      <w:iCs/>
      <w:lang w:val="en-US" w:eastAsia="en-US" w:bidi="ar-SA"/>
    </w:rPr>
  </w:style>
  <w:style w:type="character" w:customStyle="1" w:styleId="Subtitle2">
    <w:name w:val="Subtitle2"/>
    <w:rsid w:val="00A00F28"/>
  </w:style>
  <w:style w:type="character" w:customStyle="1" w:styleId="drop">
    <w:name w:val="drop"/>
    <w:rsid w:val="00A00F28"/>
  </w:style>
  <w:style w:type="character" w:customStyle="1" w:styleId="bioline">
    <w:name w:val="bioline"/>
    <w:rsid w:val="00A00F28"/>
  </w:style>
  <w:style w:type="character" w:customStyle="1" w:styleId="articletitle0">
    <w:name w:val="article_title"/>
    <w:rsid w:val="00A00F28"/>
  </w:style>
  <w:style w:type="character" w:customStyle="1" w:styleId="A4">
    <w:name w:val="A4"/>
    <w:uiPriority w:val="99"/>
    <w:rsid w:val="00A00F28"/>
    <w:rPr>
      <w:color w:val="000000"/>
    </w:rPr>
  </w:style>
  <w:style w:type="character" w:customStyle="1" w:styleId="s2">
    <w:name w:val="s2"/>
    <w:rsid w:val="00A00F28"/>
  </w:style>
  <w:style w:type="character" w:customStyle="1" w:styleId="s4">
    <w:name w:val="s4"/>
    <w:rsid w:val="00A00F28"/>
  </w:style>
  <w:style w:type="character" w:customStyle="1" w:styleId="s5">
    <w:name w:val="s5"/>
    <w:rsid w:val="00A00F28"/>
  </w:style>
  <w:style w:type="character" w:customStyle="1" w:styleId="cap">
    <w:name w:val="cap"/>
    <w:rsid w:val="00A00F28"/>
  </w:style>
  <w:style w:type="character" w:customStyle="1" w:styleId="rightsnotice">
    <w:name w:val="rightsnotice"/>
    <w:rsid w:val="00A00F28"/>
  </w:style>
  <w:style w:type="character" w:customStyle="1" w:styleId="Caption1">
    <w:name w:val="Caption1"/>
    <w:rsid w:val="00A00F28"/>
  </w:style>
  <w:style w:type="character" w:customStyle="1" w:styleId="credit">
    <w:name w:val="credit"/>
    <w:rsid w:val="00A00F28"/>
  </w:style>
  <w:style w:type="character" w:customStyle="1" w:styleId="scaps">
    <w:name w:val="scaps"/>
    <w:rsid w:val="00A00F28"/>
  </w:style>
  <w:style w:type="character" w:customStyle="1" w:styleId="current-article">
    <w:name w:val="current-article"/>
    <w:rsid w:val="00A00F28"/>
  </w:style>
  <w:style w:type="character" w:customStyle="1" w:styleId="related-current-indicator">
    <w:name w:val="related-current-indicator"/>
    <w:rsid w:val="00A00F28"/>
  </w:style>
  <w:style w:type="character" w:customStyle="1" w:styleId="bylclear">
    <w:name w:val="bylclear"/>
    <w:rsid w:val="00A00F28"/>
  </w:style>
  <w:style w:type="character" w:customStyle="1" w:styleId="timestamp">
    <w:name w:val="timestamp"/>
    <w:rsid w:val="00A00F28"/>
  </w:style>
  <w:style w:type="character" w:customStyle="1" w:styleId="comments">
    <w:name w:val="comments"/>
    <w:rsid w:val="00A00F28"/>
  </w:style>
  <w:style w:type="character" w:customStyle="1" w:styleId="essaytext">
    <w:name w:val="essaytext"/>
    <w:rsid w:val="00A00F28"/>
  </w:style>
  <w:style w:type="character" w:customStyle="1" w:styleId="username">
    <w:name w:val="username"/>
    <w:rsid w:val="00A00F28"/>
  </w:style>
  <w:style w:type="character" w:customStyle="1" w:styleId="toplinks">
    <w:name w:val="toplinks"/>
    <w:rsid w:val="00A00F28"/>
  </w:style>
  <w:style w:type="character" w:customStyle="1" w:styleId="A3">
    <w:name w:val="A3"/>
    <w:uiPriority w:val="99"/>
    <w:rsid w:val="00A00F28"/>
    <w:rPr>
      <w:rFonts w:ascii="Perpetua" w:hAnsi="Perpetua" w:cs="Perpetua" w:hint="default"/>
      <w:color w:val="000000"/>
      <w:sz w:val="15"/>
      <w:szCs w:val="15"/>
    </w:rPr>
  </w:style>
  <w:style w:type="character" w:customStyle="1" w:styleId="see">
    <w:name w:val="see"/>
    <w:rsid w:val="00A00F28"/>
  </w:style>
  <w:style w:type="character" w:customStyle="1" w:styleId="first-letter">
    <w:name w:val="first-letter"/>
    <w:rsid w:val="00A00F28"/>
  </w:style>
  <w:style w:type="character" w:customStyle="1" w:styleId="focusparagraph">
    <w:name w:val="focusparagraph"/>
    <w:rsid w:val="00A00F28"/>
  </w:style>
  <w:style w:type="character" w:customStyle="1" w:styleId="lightblue">
    <w:name w:val="lightblue"/>
    <w:rsid w:val="00A00F28"/>
  </w:style>
  <w:style w:type="character" w:customStyle="1" w:styleId="StyleUnderlineCharChar9pt">
    <w:name w:val="Style Underline Char Char + 9 pt"/>
    <w:rsid w:val="00A00F2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00F28"/>
  </w:style>
  <w:style w:type="character" w:customStyle="1" w:styleId="Title10">
    <w:name w:val="Title1"/>
    <w:rsid w:val="00A00F28"/>
  </w:style>
  <w:style w:type="character" w:customStyle="1" w:styleId="BoldandUnderlineCharCharCharChar">
    <w:name w:val="Bold and Underline Char Char Char Char"/>
    <w:rsid w:val="00A00F28"/>
    <w:rPr>
      <w:b/>
      <w:bCs w:val="0"/>
      <w:noProof w:val="0"/>
      <w:u w:val="single"/>
      <w:lang w:val="en-US" w:eastAsia="en-US" w:bidi="ar-SA"/>
    </w:rPr>
  </w:style>
  <w:style w:type="character" w:customStyle="1" w:styleId="FontStyle29">
    <w:name w:val="Font Style29"/>
    <w:uiPriority w:val="99"/>
    <w:rsid w:val="00A00F28"/>
    <w:rPr>
      <w:rFonts w:ascii="Arial" w:hAnsi="Arial" w:cs="Arial" w:hint="default"/>
      <w:sz w:val="14"/>
      <w:szCs w:val="14"/>
    </w:rPr>
  </w:style>
  <w:style w:type="character" w:customStyle="1" w:styleId="CardsUnderlined">
    <w:name w:val="Cards Underlined"/>
    <w:qFormat/>
    <w:rsid w:val="00A00F28"/>
    <w:rPr>
      <w:rFonts w:ascii="Helvetica" w:hAnsi="Helvetica" w:cs="Helvetica" w:hint="default"/>
      <w:sz w:val="22"/>
      <w:szCs w:val="24"/>
      <w:u w:val="thick"/>
    </w:rPr>
  </w:style>
  <w:style w:type="character" w:customStyle="1" w:styleId="titles">
    <w:name w:val="titles"/>
    <w:rsid w:val="00A00F28"/>
  </w:style>
  <w:style w:type="character" w:customStyle="1" w:styleId="articletext0">
    <w:name w:val="article_text"/>
    <w:rsid w:val="00A00F28"/>
  </w:style>
  <w:style w:type="character" w:customStyle="1" w:styleId="contentauthor">
    <w:name w:val="contentauthor"/>
    <w:rsid w:val="00A00F28"/>
  </w:style>
  <w:style w:type="character" w:customStyle="1" w:styleId="subarticleheader">
    <w:name w:val="subarticleheader"/>
    <w:rsid w:val="00A00F28"/>
  </w:style>
  <w:style w:type="character" w:customStyle="1" w:styleId="spelle">
    <w:name w:val="spelle"/>
    <w:rsid w:val="00A00F28"/>
  </w:style>
  <w:style w:type="character" w:customStyle="1" w:styleId="grame">
    <w:name w:val="grame"/>
    <w:rsid w:val="00A00F28"/>
  </w:style>
  <w:style w:type="character" w:customStyle="1" w:styleId="newstitle1">
    <w:name w:val="newstitle1"/>
    <w:rsid w:val="00A00F28"/>
  </w:style>
  <w:style w:type="character" w:customStyle="1" w:styleId="copy">
    <w:name w:val="copy"/>
    <w:rsid w:val="00A00F28"/>
  </w:style>
  <w:style w:type="character" w:customStyle="1" w:styleId="topheadline">
    <w:name w:val="topheadline"/>
    <w:rsid w:val="00A00F28"/>
  </w:style>
  <w:style w:type="character" w:customStyle="1" w:styleId="Stylereduce27pt">
    <w:name w:val="Style reduce2 + 7 pt"/>
    <w:rsid w:val="00A00F28"/>
    <w:rPr>
      <w:rFonts w:ascii="Times New Roman" w:hAnsi="Times New Roman" w:cs="Arial" w:hint="default"/>
      <w:color w:val="000000"/>
      <w:sz w:val="14"/>
      <w:szCs w:val="22"/>
    </w:rPr>
  </w:style>
  <w:style w:type="character" w:customStyle="1" w:styleId="srtitle">
    <w:name w:val="srtitle"/>
    <w:rsid w:val="00A00F28"/>
  </w:style>
  <w:style w:type="character" w:customStyle="1" w:styleId="st1">
    <w:name w:val="st1"/>
    <w:rsid w:val="00A00F28"/>
  </w:style>
  <w:style w:type="character" w:customStyle="1" w:styleId="StyleStyleGaramond">
    <w:name w:val="Style Style Garamond +"/>
    <w:rsid w:val="00A00F28"/>
    <w:rPr>
      <w:rFonts w:ascii="Garamond" w:hAnsi="Garamond" w:cs="Times New Roman" w:hint="default"/>
      <w:sz w:val="20"/>
    </w:rPr>
  </w:style>
  <w:style w:type="character" w:customStyle="1" w:styleId="quotechar0">
    <w:name w:val="quotechar"/>
    <w:rsid w:val="00A00F28"/>
  </w:style>
  <w:style w:type="character" w:customStyle="1" w:styleId="boldunderline0">
    <w:name w:val="boldunderline"/>
    <w:rsid w:val="00A00F28"/>
  </w:style>
  <w:style w:type="character" w:customStyle="1" w:styleId="A8">
    <w:name w:val="A8"/>
    <w:rsid w:val="00A00F28"/>
    <w:rPr>
      <w:rFonts w:ascii="Scala" w:hAnsi="Scala" w:cs="Scala" w:hint="default"/>
      <w:color w:val="000000"/>
      <w:sz w:val="15"/>
      <w:szCs w:val="15"/>
    </w:rPr>
  </w:style>
  <w:style w:type="character" w:customStyle="1" w:styleId="A0">
    <w:name w:val="A0"/>
    <w:uiPriority w:val="99"/>
    <w:rsid w:val="00A00F28"/>
    <w:rPr>
      <w:rFonts w:ascii="Scala" w:hAnsi="Scala" w:cs="Scala" w:hint="default"/>
      <w:color w:val="000000"/>
      <w:sz w:val="16"/>
      <w:szCs w:val="16"/>
    </w:rPr>
  </w:style>
  <w:style w:type="character" w:customStyle="1" w:styleId="Date11">
    <w:name w:val="Date11"/>
    <w:rsid w:val="00A00F28"/>
  </w:style>
  <w:style w:type="character" w:customStyle="1" w:styleId="Boxout">
    <w:name w:val="Box out"/>
    <w:uiPriority w:val="1"/>
    <w:qFormat/>
    <w:rsid w:val="00A00F28"/>
    <w:rPr>
      <w:rFonts w:ascii="Tahoma" w:hAnsi="Tahoma" w:cs="Tahoma" w:hint="default"/>
      <w:b/>
      <w:bCs w:val="0"/>
      <w:sz w:val="20"/>
      <w:u w:val="single"/>
      <w:bdr w:val="none" w:sz="0" w:space="0" w:color="auto" w:frame="1"/>
      <w:shd w:val="clear" w:color="auto" w:fill="A9E8F5"/>
    </w:rPr>
  </w:style>
  <w:style w:type="character" w:customStyle="1" w:styleId="metad">
    <w:name w:val="metad"/>
    <w:rsid w:val="00A00F28"/>
  </w:style>
  <w:style w:type="character" w:customStyle="1" w:styleId="sifr-alternate">
    <w:name w:val="sifr-alternate"/>
    <w:rsid w:val="00A00F28"/>
  </w:style>
  <w:style w:type="character" w:customStyle="1" w:styleId="justify1">
    <w:name w:val="justify1"/>
    <w:rsid w:val="00A00F28"/>
  </w:style>
  <w:style w:type="character" w:customStyle="1" w:styleId="artbody1">
    <w:name w:val="art_body1"/>
    <w:rsid w:val="00A00F28"/>
    <w:rPr>
      <w:rFonts w:ascii="Arial" w:hAnsi="Arial" w:cs="Arial" w:hint="default"/>
    </w:rPr>
  </w:style>
  <w:style w:type="character" w:customStyle="1" w:styleId="A1">
    <w:name w:val="A1"/>
    <w:uiPriority w:val="99"/>
    <w:rsid w:val="00A00F28"/>
    <w:rPr>
      <w:rFonts w:ascii="Book Antiqua" w:hAnsi="Book Antiqua" w:cs="Book Antiqua" w:hint="default"/>
      <w:color w:val="221E1F"/>
      <w:sz w:val="22"/>
      <w:szCs w:val="22"/>
    </w:rPr>
  </w:style>
  <w:style w:type="character" w:customStyle="1" w:styleId="reality">
    <w:name w:val="reality"/>
    <w:rsid w:val="00A00F28"/>
  </w:style>
  <w:style w:type="character" w:customStyle="1" w:styleId="text2">
    <w:name w:val="text2"/>
    <w:rsid w:val="00A00F28"/>
  </w:style>
  <w:style w:type="character" w:customStyle="1" w:styleId="StyleUnderlineChar2CharChar11pt">
    <w:name w:val="Style Underline Char2 Char Char + 11 pt"/>
    <w:rsid w:val="00A00F28"/>
    <w:rPr>
      <w:rFonts w:ascii="Times New Roman" w:hAnsi="Times New Roman" w:cs="Times New Roman" w:hint="default"/>
      <w:sz w:val="20"/>
      <w:u w:val="single"/>
    </w:rPr>
  </w:style>
  <w:style w:type="character" w:customStyle="1" w:styleId="StyleStyleBoldUnderline11pt">
    <w:name w:val="Style Style Bold Underline + 11 pt"/>
    <w:rsid w:val="00A00F28"/>
    <w:rPr>
      <w:b/>
      <w:bCs/>
      <w:sz w:val="20"/>
      <w:u w:val="single"/>
    </w:rPr>
  </w:style>
  <w:style w:type="character" w:customStyle="1" w:styleId="articlehead2">
    <w:name w:val="articlehead2"/>
    <w:rsid w:val="00A00F28"/>
  </w:style>
  <w:style w:type="character" w:customStyle="1" w:styleId="pronset">
    <w:name w:val="pronset"/>
    <w:rsid w:val="00A00F28"/>
  </w:style>
  <w:style w:type="character" w:customStyle="1" w:styleId="prondelim">
    <w:name w:val="prondelim"/>
    <w:rsid w:val="00A00F28"/>
  </w:style>
  <w:style w:type="character" w:customStyle="1" w:styleId="prontoggle">
    <w:name w:val="pron_toggle"/>
    <w:rsid w:val="00A00F28"/>
  </w:style>
  <w:style w:type="character" w:customStyle="1" w:styleId="boldface">
    <w:name w:val="boldface"/>
    <w:rsid w:val="00A00F28"/>
  </w:style>
  <w:style w:type="character" w:customStyle="1" w:styleId="secondary-bf">
    <w:name w:val="secondary-bf"/>
    <w:rsid w:val="00A00F28"/>
  </w:style>
  <w:style w:type="table" w:styleId="ColorfulGrid-Accent1">
    <w:name w:val="Colorful Grid Accent 1"/>
    <w:basedOn w:val="TableNormal"/>
    <w:link w:val="ColorfulGrid-Accent1Char"/>
    <w:uiPriority w:val="29"/>
    <w:unhideWhenUsed/>
    <w:rsid w:val="00A00F28"/>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00F28"/>
    <w:rPr>
      <w:rFonts w:ascii="Times New Roman" w:hAnsi="Times New Roman" w:cs="Times New Roman" w:hint="default"/>
      <w:iCs/>
      <w:color w:val="000000"/>
      <w:sz w:val="16"/>
    </w:rPr>
  </w:style>
  <w:style w:type="character" w:customStyle="1" w:styleId="Boxout0">
    <w:name w:val="Boxout"/>
    <w:uiPriority w:val="1"/>
    <w:qFormat/>
    <w:rsid w:val="00A00F2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00F28"/>
  </w:style>
  <w:style w:type="character" w:customStyle="1" w:styleId="pg">
    <w:name w:val="pg"/>
    <w:qFormat/>
    <w:rsid w:val="00A00F28"/>
  </w:style>
  <w:style w:type="character" w:customStyle="1" w:styleId="detailtitle">
    <w:name w:val="detailtitle"/>
    <w:rsid w:val="00A00F28"/>
  </w:style>
  <w:style w:type="character" w:customStyle="1" w:styleId="storydate">
    <w:name w:val="storydate"/>
    <w:rsid w:val="00A00F28"/>
  </w:style>
  <w:style w:type="character" w:customStyle="1" w:styleId="preloadwrap">
    <w:name w:val="preloadwrap"/>
    <w:rsid w:val="00A00F28"/>
  </w:style>
  <w:style w:type="character" w:customStyle="1" w:styleId="creditwrap">
    <w:name w:val="creditwrap"/>
    <w:rsid w:val="00A00F28"/>
  </w:style>
  <w:style w:type="character" w:customStyle="1" w:styleId="DefaultChar1">
    <w:name w:val="Default Char1"/>
    <w:rsid w:val="00A00F28"/>
    <w:rPr>
      <w:noProof w:val="0"/>
      <w:color w:val="000000"/>
      <w:lang w:val="en-US" w:eastAsia="en-US" w:bidi="ar-SA"/>
    </w:rPr>
  </w:style>
  <w:style w:type="character" w:customStyle="1" w:styleId="textunderlineChar0">
    <w:name w:val="text underline Char"/>
    <w:link w:val="textunderline0"/>
    <w:rsid w:val="00A00F28"/>
    <w:rPr>
      <w:sz w:val="24"/>
      <w:u w:val="thick"/>
    </w:rPr>
  </w:style>
  <w:style w:type="character" w:customStyle="1" w:styleId="BoldChar">
    <w:name w:val="Bold Char"/>
    <w:rsid w:val="00A00F28"/>
    <w:rPr>
      <w:rFonts w:ascii="Times New Roman" w:eastAsia="Times New Roman" w:hAnsi="Times New Roman" w:cs="Times New Roman" w:hint="default"/>
      <w:b/>
      <w:bCs w:val="0"/>
      <w:szCs w:val="24"/>
    </w:rPr>
  </w:style>
  <w:style w:type="character" w:customStyle="1" w:styleId="pmterms31">
    <w:name w:val="pmterms31"/>
    <w:rsid w:val="00A00F28"/>
    <w:rPr>
      <w:b/>
      <w:bCs/>
      <w:i w:val="0"/>
      <w:iCs w:val="0"/>
      <w:color w:val="000000"/>
    </w:rPr>
  </w:style>
  <w:style w:type="character" w:customStyle="1" w:styleId="copyrightdescription">
    <w:name w:val="copyrightdescription"/>
    <w:qFormat/>
    <w:rsid w:val="00A00F28"/>
  </w:style>
  <w:style w:type="character" w:customStyle="1" w:styleId="ft01">
    <w:name w:val="ft01"/>
    <w:rsid w:val="00A00F28"/>
    <w:rPr>
      <w:rFonts w:ascii="Times" w:hAnsi="Times" w:cs="Times" w:hint="default"/>
      <w:color w:val="000000"/>
      <w:sz w:val="14"/>
      <w:szCs w:val="14"/>
    </w:rPr>
  </w:style>
  <w:style w:type="character" w:customStyle="1" w:styleId="ft11">
    <w:name w:val="ft11"/>
    <w:rsid w:val="00A00F28"/>
    <w:rPr>
      <w:rFonts w:ascii="Times" w:hAnsi="Times" w:cs="Times" w:hint="default"/>
      <w:color w:val="000000"/>
      <w:sz w:val="17"/>
      <w:szCs w:val="17"/>
    </w:rPr>
  </w:style>
  <w:style w:type="character" w:customStyle="1" w:styleId="ft21">
    <w:name w:val="ft21"/>
    <w:rsid w:val="00A00F28"/>
    <w:rPr>
      <w:rFonts w:ascii="Times" w:hAnsi="Times" w:cs="Times" w:hint="default"/>
      <w:color w:val="000000"/>
      <w:sz w:val="15"/>
      <w:szCs w:val="15"/>
    </w:rPr>
  </w:style>
  <w:style w:type="character" w:customStyle="1" w:styleId="ft31">
    <w:name w:val="ft31"/>
    <w:rsid w:val="00A00F28"/>
    <w:rPr>
      <w:rFonts w:ascii="Times" w:hAnsi="Times" w:cs="Times" w:hint="default"/>
      <w:color w:val="000000"/>
      <w:sz w:val="15"/>
      <w:szCs w:val="15"/>
    </w:rPr>
  </w:style>
  <w:style w:type="character" w:customStyle="1" w:styleId="dquo">
    <w:name w:val="dquo"/>
    <w:rsid w:val="00A00F28"/>
  </w:style>
  <w:style w:type="character" w:customStyle="1" w:styleId="caps2">
    <w:name w:val="caps2"/>
    <w:rsid w:val="00A00F28"/>
  </w:style>
  <w:style w:type="character" w:customStyle="1" w:styleId="CardsFont12ptCharCharCharChar">
    <w:name w:val="Cards + Font: 12 pt Char Char Char Char"/>
    <w:rsid w:val="00A00F28"/>
    <w:rPr>
      <w:sz w:val="24"/>
      <w:szCs w:val="24"/>
      <w:u w:val="thick"/>
      <w:lang w:val="en-US" w:eastAsia="en-US" w:bidi="ar-SA"/>
    </w:rPr>
  </w:style>
  <w:style w:type="character" w:customStyle="1" w:styleId="ccs">
    <w:name w:val="c cs"/>
    <w:rsid w:val="00A00F28"/>
  </w:style>
  <w:style w:type="character" w:customStyle="1" w:styleId="UnderlinedEvChar">
    <w:name w:val="Underlined Ev Char"/>
    <w:link w:val="UnderlinedEv"/>
    <w:rsid w:val="00A00F28"/>
    <w:rPr>
      <w:rFonts w:ascii="Times New Roman" w:eastAsia="Times New Roman" w:hAnsi="Times New Roman" w:cs="Times New Roman"/>
      <w:szCs w:val="24"/>
      <w:u w:val="single"/>
    </w:rPr>
  </w:style>
  <w:style w:type="character" w:customStyle="1" w:styleId="dropshadow">
    <w:name w:val="dropshadow"/>
    <w:rsid w:val="00A00F28"/>
  </w:style>
  <w:style w:type="character" w:customStyle="1" w:styleId="d05ws">
    <w:name w:val="d05ws"/>
    <w:rsid w:val="00A00F28"/>
  </w:style>
  <w:style w:type="character" w:customStyle="1" w:styleId="rzibod">
    <w:name w:val="rzibod"/>
    <w:rsid w:val="00A00F28"/>
  </w:style>
  <w:style w:type="character" w:customStyle="1" w:styleId="StyleBold1">
    <w:name w:val="Style Bold1"/>
    <w:rsid w:val="00A00F28"/>
    <w:rPr>
      <w:rFonts w:ascii="Georgia" w:hAnsi="Georgia" w:hint="default"/>
      <w:b/>
      <w:bCs/>
      <w:sz w:val="22"/>
    </w:rPr>
  </w:style>
  <w:style w:type="character" w:customStyle="1" w:styleId="headertext">
    <w:name w:val="headertext"/>
    <w:rsid w:val="00A00F28"/>
  </w:style>
  <w:style w:type="character" w:customStyle="1" w:styleId="endnote-reference">
    <w:name w:val="endnote-reference"/>
    <w:rsid w:val="00A00F28"/>
  </w:style>
  <w:style w:type="character" w:customStyle="1" w:styleId="officialsname">
    <w:name w:val="official_s_name"/>
    <w:rsid w:val="00A00F28"/>
  </w:style>
  <w:style w:type="character" w:customStyle="1" w:styleId="audience">
    <w:name w:val="audience"/>
    <w:rsid w:val="00A00F28"/>
  </w:style>
  <w:style w:type="character" w:customStyle="1" w:styleId="A7">
    <w:name w:val="A7"/>
    <w:uiPriority w:val="99"/>
    <w:rsid w:val="00A00F28"/>
    <w:rPr>
      <w:rFonts w:ascii="Myriad Pro" w:hAnsi="Myriad Pro" w:cs="Myriad Pro" w:hint="default"/>
      <w:color w:val="0066B1"/>
      <w:sz w:val="22"/>
      <w:szCs w:val="22"/>
    </w:rPr>
  </w:style>
  <w:style w:type="character" w:customStyle="1" w:styleId="normalchar">
    <w:name w:val="normal__char"/>
    <w:rsid w:val="00A00F28"/>
  </w:style>
  <w:style w:type="character" w:customStyle="1" w:styleId="hyperlink002cheading0020100200028block0020title0029char">
    <w:name w:val="hyperlink_002cheading_00201_0020_0028block_0020title_0029__char"/>
    <w:rsid w:val="00A00F28"/>
  </w:style>
  <w:style w:type="character" w:customStyle="1" w:styleId="underline002cstyle0020bold0020underlinechar">
    <w:name w:val="underline_002cstyle_0020bold_0020underline__char"/>
    <w:rsid w:val="00A00F28"/>
  </w:style>
  <w:style w:type="character" w:customStyle="1" w:styleId="copyboldblack">
    <w:name w:val="copyboldblack"/>
    <w:rsid w:val="00A00F28"/>
  </w:style>
  <w:style w:type="character" w:customStyle="1" w:styleId="copybold">
    <w:name w:val="copybold"/>
    <w:rsid w:val="00A00F28"/>
  </w:style>
  <w:style w:type="character" w:customStyle="1" w:styleId="author-date0">
    <w:name w:val="author-date"/>
    <w:rsid w:val="00A00F28"/>
  </w:style>
  <w:style w:type="character" w:customStyle="1" w:styleId="hidden">
    <w:name w:val="hidden"/>
    <w:rsid w:val="00A00F28"/>
  </w:style>
  <w:style w:type="character" w:customStyle="1" w:styleId="articlebegin">
    <w:name w:val="articlebegin"/>
    <w:rsid w:val="00A00F28"/>
  </w:style>
  <w:style w:type="character" w:customStyle="1" w:styleId="mediaoverlay">
    <w:name w:val="mediaoverlay"/>
    <w:rsid w:val="00A00F28"/>
  </w:style>
  <w:style w:type="character" w:customStyle="1" w:styleId="blogcaption">
    <w:name w:val="blog_caption"/>
    <w:rsid w:val="00A00F28"/>
  </w:style>
  <w:style w:type="character" w:customStyle="1" w:styleId="commnet-abuzz">
    <w:name w:val="commnet-abuzz"/>
    <w:rsid w:val="00A00F28"/>
  </w:style>
  <w:style w:type="character" w:customStyle="1" w:styleId="fbconnectbuttontext">
    <w:name w:val="fbconnectbutton_text"/>
    <w:rsid w:val="00A00F28"/>
  </w:style>
  <w:style w:type="character" w:customStyle="1" w:styleId="fbsharecountinner">
    <w:name w:val="fb_share_count_inner"/>
    <w:rsid w:val="00A00F28"/>
  </w:style>
  <w:style w:type="character" w:customStyle="1" w:styleId="stbuttontext">
    <w:name w:val="stbuttontext"/>
    <w:rsid w:val="00A00F28"/>
  </w:style>
  <w:style w:type="character" w:customStyle="1" w:styleId="source">
    <w:name w:val="source"/>
    <w:rsid w:val="00A00F28"/>
  </w:style>
  <w:style w:type="character" w:customStyle="1" w:styleId="pubdate">
    <w:name w:val="pubdate"/>
    <w:rsid w:val="00A00F28"/>
  </w:style>
  <w:style w:type="character" w:customStyle="1" w:styleId="grey">
    <w:name w:val="grey"/>
    <w:rsid w:val="00A00F28"/>
  </w:style>
  <w:style w:type="character" w:customStyle="1" w:styleId="postdate">
    <w:name w:val="post_date"/>
    <w:rsid w:val="00A00F28"/>
  </w:style>
  <w:style w:type="character" w:customStyle="1" w:styleId="bdx">
    <w:name w:val="bdx"/>
    <w:rsid w:val="00A00F28"/>
  </w:style>
  <w:style w:type="character" w:customStyle="1" w:styleId="bdl">
    <w:name w:val="bdl"/>
    <w:rsid w:val="00A00F28"/>
  </w:style>
  <w:style w:type="character" w:customStyle="1" w:styleId="breadcrumbitemcurrent">
    <w:name w:val="breadcrumbitemcurrent"/>
    <w:rsid w:val="00A00F28"/>
  </w:style>
  <w:style w:type="character" w:customStyle="1" w:styleId="bbl">
    <w:name w:val="bbl"/>
    <w:rsid w:val="00A00F28"/>
  </w:style>
  <w:style w:type="character" w:customStyle="1" w:styleId="Date2">
    <w:name w:val="Date2"/>
    <w:rsid w:val="00A00F28"/>
  </w:style>
  <w:style w:type="character" w:customStyle="1" w:styleId="company">
    <w:name w:val="company"/>
    <w:rsid w:val="00A00F28"/>
  </w:style>
  <w:style w:type="character" w:customStyle="1" w:styleId="itxtnewhookspan">
    <w:name w:val="itxtnewhookspan"/>
    <w:rsid w:val="00A00F28"/>
  </w:style>
  <w:style w:type="character" w:customStyle="1" w:styleId="gstxthlt">
    <w:name w:val="gstxt_hlt"/>
    <w:rsid w:val="00A00F28"/>
  </w:style>
  <w:style w:type="character" w:customStyle="1" w:styleId="SubtleEmphasis1">
    <w:name w:val="Subtle Emphasis1"/>
    <w:uiPriority w:val="19"/>
    <w:qFormat/>
    <w:rsid w:val="00A00F28"/>
    <w:rPr>
      <w:rFonts w:ascii="Times New Roman" w:hAnsi="Times New Roman" w:cs="Times New Roman" w:hint="default"/>
      <w:b/>
      <w:bCs w:val="0"/>
      <w:iCs/>
      <w:color w:val="auto"/>
      <w:sz w:val="22"/>
    </w:rPr>
  </w:style>
  <w:style w:type="character" w:customStyle="1" w:styleId="StyleBoldRed">
    <w:name w:val="Style Bold Red"/>
    <w:rsid w:val="00A00F28"/>
    <w:rPr>
      <w:b/>
      <w:bCs/>
      <w:color w:val="auto"/>
    </w:rPr>
  </w:style>
  <w:style w:type="character" w:customStyle="1" w:styleId="StyleTimesNewRoman8pt">
    <w:name w:val="Style Times New Roman 8 pt"/>
    <w:rsid w:val="00A00F28"/>
    <w:rPr>
      <w:rFonts w:ascii="Georgia" w:hAnsi="Georgia" w:hint="default"/>
      <w:sz w:val="16"/>
    </w:rPr>
  </w:style>
  <w:style w:type="character" w:customStyle="1" w:styleId="StyleStyle7pt8pt">
    <w:name w:val="Style Style 7 pt + 8 pt"/>
    <w:rsid w:val="00A00F28"/>
    <w:rPr>
      <w:sz w:val="16"/>
    </w:rPr>
  </w:style>
  <w:style w:type="character" w:customStyle="1" w:styleId="StyleStyleThickunderlineBold1">
    <w:name w:val="Style Style Thick underline + Bold1"/>
    <w:rsid w:val="00A00F28"/>
    <w:rPr>
      <w:b/>
      <w:bCs/>
      <w:u w:val="thick"/>
    </w:rPr>
  </w:style>
  <w:style w:type="character" w:customStyle="1" w:styleId="StyleUnderline2">
    <w:name w:val="Style Underline2"/>
    <w:rsid w:val="00A00F28"/>
    <w:rPr>
      <w:u w:val="single"/>
    </w:rPr>
  </w:style>
  <w:style w:type="character" w:customStyle="1" w:styleId="ShrinkText">
    <w:name w:val="Shrink Text"/>
    <w:rsid w:val="00A00F28"/>
    <w:rPr>
      <w:sz w:val="16"/>
    </w:rPr>
  </w:style>
  <w:style w:type="character" w:customStyle="1" w:styleId="smallcaps">
    <w:name w:val="smallcaps"/>
    <w:rsid w:val="00A00F28"/>
  </w:style>
  <w:style w:type="character" w:customStyle="1" w:styleId="goldbldtext">
    <w:name w:val="goldbldtext"/>
    <w:rsid w:val="00A00F28"/>
  </w:style>
  <w:style w:type="character" w:customStyle="1" w:styleId="cardshighlight0">
    <w:name w:val="cardshighlight"/>
    <w:rsid w:val="00A00F28"/>
  </w:style>
  <w:style w:type="character" w:customStyle="1" w:styleId="cardsfont12pt1">
    <w:name w:val="cardsfont12pt"/>
    <w:rsid w:val="00A00F28"/>
  </w:style>
  <w:style w:type="character" w:customStyle="1" w:styleId="ft1">
    <w:name w:val="ft1"/>
    <w:rsid w:val="00A00F28"/>
  </w:style>
  <w:style w:type="character" w:customStyle="1" w:styleId="ft6">
    <w:name w:val="ft6"/>
    <w:rsid w:val="00A00F28"/>
  </w:style>
  <w:style w:type="character" w:customStyle="1" w:styleId="kicker">
    <w:name w:val="kicker"/>
    <w:rsid w:val="00A00F28"/>
  </w:style>
  <w:style w:type="character" w:customStyle="1" w:styleId="backcontent">
    <w:name w:val="backcontent"/>
    <w:rsid w:val="00A00F28"/>
  </w:style>
  <w:style w:type="character" w:customStyle="1" w:styleId="daystmp">
    <w:name w:val="daystmp"/>
    <w:rsid w:val="00A00F28"/>
  </w:style>
  <w:style w:type="character" w:customStyle="1" w:styleId="cardsfont12ptchar">
    <w:name w:val="cardsfont12ptchar"/>
    <w:rsid w:val="00A00F28"/>
  </w:style>
  <w:style w:type="character" w:customStyle="1" w:styleId="gal">
    <w:name w:val="gal"/>
    <w:rsid w:val="00A00F28"/>
  </w:style>
  <w:style w:type="character" w:customStyle="1" w:styleId="submitted">
    <w:name w:val="submitted"/>
    <w:rsid w:val="00A00F28"/>
  </w:style>
  <w:style w:type="character" w:customStyle="1" w:styleId="imagedateline">
    <w:name w:val="image_dateline"/>
    <w:rsid w:val="00A00F28"/>
  </w:style>
  <w:style w:type="character" w:customStyle="1" w:styleId="authordatecharchar">
    <w:name w:val="authordatecharchar"/>
    <w:rsid w:val="00A00F28"/>
  </w:style>
  <w:style w:type="character" w:customStyle="1" w:styleId="style1char0">
    <w:name w:val="style1char"/>
    <w:rsid w:val="00A00F28"/>
  </w:style>
  <w:style w:type="character" w:customStyle="1" w:styleId="tagcharchar0">
    <w:name w:val="tagcharchar"/>
    <w:rsid w:val="00A00F28"/>
  </w:style>
  <w:style w:type="character" w:customStyle="1" w:styleId="underlinedcharchar2">
    <w:name w:val="underlinedcharchar"/>
    <w:rsid w:val="00A00F28"/>
  </w:style>
  <w:style w:type="character" w:customStyle="1" w:styleId="BoxedChar">
    <w:name w:val="Boxed Char"/>
    <w:rsid w:val="00A00F28"/>
    <w:rPr>
      <w:rFonts w:ascii="Arial Narrow" w:hAnsi="Arial Narrow" w:hint="default"/>
      <w:b/>
      <w:bCs w:val="0"/>
      <w:sz w:val="18"/>
      <w:bdr w:val="single" w:sz="6" w:space="0" w:color="auto" w:frame="1"/>
    </w:rPr>
  </w:style>
  <w:style w:type="character" w:customStyle="1" w:styleId="Style11ptUnderline2">
    <w:name w:val="Style 11 pt Underline2"/>
    <w:rsid w:val="00A00F28"/>
    <w:rPr>
      <w:sz w:val="20"/>
      <w:u w:val="single"/>
    </w:rPr>
  </w:style>
  <w:style w:type="character" w:customStyle="1" w:styleId="Style11ptBoldUnderline2">
    <w:name w:val="Style 11 pt Bold Underline2"/>
    <w:rsid w:val="00A00F28"/>
    <w:rPr>
      <w:b/>
      <w:bCs/>
      <w:sz w:val="20"/>
      <w:u w:val="single"/>
    </w:rPr>
  </w:style>
  <w:style w:type="character" w:customStyle="1" w:styleId="nw">
    <w:name w:val="nw"/>
    <w:rsid w:val="00A00F28"/>
  </w:style>
  <w:style w:type="character" w:customStyle="1" w:styleId="Styleunderline11ptBoldBorderSinglesolidlineAuto">
    <w:name w:val="Style underline + 11 pt Bold Border: : (Single solid line Auto ..."/>
    <w:rsid w:val="00A00F28"/>
    <w:rPr>
      <w:b/>
      <w:bCs/>
      <w:sz w:val="20"/>
      <w:u w:val="single"/>
      <w:bdr w:val="single" w:sz="4" w:space="0" w:color="auto" w:frame="1"/>
    </w:rPr>
  </w:style>
  <w:style w:type="character" w:customStyle="1" w:styleId="cardCharCharChar1">
    <w:name w:val="card Char Char Char1"/>
    <w:rsid w:val="00A00F28"/>
    <w:rPr>
      <w:lang w:val="en-US" w:eastAsia="en-US" w:bidi="ar-SA"/>
    </w:rPr>
  </w:style>
  <w:style w:type="character" w:customStyle="1" w:styleId="authors1">
    <w:name w:val="authors1"/>
    <w:rsid w:val="00A00F28"/>
    <w:rPr>
      <w:rFonts w:ascii="Verdana" w:hAnsi="Verdana" w:hint="default"/>
      <w:b/>
      <w:bCs/>
      <w:color w:val="006699"/>
      <w:sz w:val="20"/>
      <w:szCs w:val="20"/>
    </w:rPr>
  </w:style>
  <w:style w:type="character" w:customStyle="1" w:styleId="headlinesectionlarge">
    <w:name w:val="headline_section_large"/>
    <w:rsid w:val="00A00F28"/>
  </w:style>
  <w:style w:type="character" w:customStyle="1" w:styleId="Styleunderline11ptBlack">
    <w:name w:val="Style underline + 11 pt Black"/>
    <w:rsid w:val="00A00F28"/>
    <w:rPr>
      <w:color w:val="000000"/>
      <w:sz w:val="20"/>
      <w:u w:val="single"/>
    </w:rPr>
  </w:style>
  <w:style w:type="character" w:customStyle="1" w:styleId="Styleunderline11ptBoldBlack">
    <w:name w:val="Style underline + 11 pt Bold Black"/>
    <w:rsid w:val="00A00F28"/>
    <w:rPr>
      <w:b/>
      <w:bCs/>
      <w:color w:val="000000"/>
      <w:sz w:val="20"/>
      <w:u w:val="single"/>
    </w:rPr>
  </w:style>
  <w:style w:type="character" w:customStyle="1" w:styleId="Style11ptBoldBlackUnderline">
    <w:name w:val="Style 11 pt Bold Black Underline"/>
    <w:rsid w:val="00A00F28"/>
    <w:rPr>
      <w:b/>
      <w:bCs/>
      <w:color w:val="000000"/>
      <w:sz w:val="20"/>
      <w:u w:val="single"/>
    </w:rPr>
  </w:style>
  <w:style w:type="character" w:customStyle="1" w:styleId="Style11ptBoldBlackUnderlineBorderSinglesolidline">
    <w:name w:val="Style 11 pt Bold Black Underline Border: : (Single solid line ..."/>
    <w:rsid w:val="00A00F28"/>
    <w:rPr>
      <w:b/>
      <w:bCs/>
      <w:color w:val="000000"/>
      <w:sz w:val="20"/>
      <w:u w:val="single"/>
      <w:bdr w:val="single" w:sz="4" w:space="0" w:color="auto" w:frame="1"/>
    </w:rPr>
  </w:style>
  <w:style w:type="character" w:customStyle="1" w:styleId="StyleLatinMeridien-Italic11ptItalicUnderline">
    <w:name w:val="Style (Latin) Meridien-Italic 11 pt Italic Underline"/>
    <w:rsid w:val="00A00F28"/>
    <w:rPr>
      <w:rFonts w:ascii="Meridien-Italic" w:hAnsi="Meridien-Italic" w:hint="default"/>
      <w:i/>
      <w:iCs/>
      <w:sz w:val="20"/>
      <w:u w:val="single"/>
    </w:rPr>
  </w:style>
  <w:style w:type="character" w:customStyle="1" w:styleId="Citation-AuthorDate">
    <w:name w:val="Citation - Author/Date"/>
    <w:rsid w:val="00A00F28"/>
    <w:rPr>
      <w:b/>
      <w:bCs w:val="0"/>
      <w:smallCaps/>
      <w:sz w:val="24"/>
      <w:u w:val="single"/>
    </w:rPr>
  </w:style>
  <w:style w:type="character" w:customStyle="1" w:styleId="underlinestylechar0">
    <w:name w:val="underlinestylechar"/>
    <w:rsid w:val="00A00F28"/>
  </w:style>
  <w:style w:type="character" w:customStyle="1" w:styleId="highlight">
    <w:name w:val="highlight"/>
    <w:rsid w:val="00A00F28"/>
  </w:style>
  <w:style w:type="character" w:customStyle="1" w:styleId="DottedUnderline0">
    <w:name w:val="Dotted Underline"/>
    <w:rsid w:val="00A00F28"/>
    <w:rPr>
      <w:rFonts w:ascii="Times New Roman" w:hAnsi="Times New Roman" w:cs="Times New Roman" w:hint="default"/>
      <w:sz w:val="20"/>
      <w:u w:val="dottedHeavy"/>
    </w:rPr>
  </w:style>
  <w:style w:type="character" w:customStyle="1" w:styleId="titleauthoretc">
    <w:name w:val="titleauthoretc"/>
    <w:rsid w:val="00A00F28"/>
  </w:style>
  <w:style w:type="character" w:customStyle="1" w:styleId="labeltext">
    <w:name w:val="labeltext"/>
    <w:rsid w:val="00A00F28"/>
  </w:style>
  <w:style w:type="character" w:customStyle="1" w:styleId="viewlink">
    <w:name w:val="viewlink"/>
    <w:rsid w:val="00A00F28"/>
  </w:style>
  <w:style w:type="character" w:customStyle="1" w:styleId="share">
    <w:name w:val="share"/>
    <w:rsid w:val="00A00F28"/>
  </w:style>
  <w:style w:type="character" w:customStyle="1" w:styleId="inlinkchart">
    <w:name w:val="inlink_chart"/>
    <w:rsid w:val="00A00F28"/>
  </w:style>
  <w:style w:type="character" w:customStyle="1" w:styleId="underLight">
    <w:name w:val="underLight"/>
    <w:uiPriority w:val="1"/>
    <w:qFormat/>
    <w:rsid w:val="00A00F2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00F28"/>
  </w:style>
  <w:style w:type="character" w:customStyle="1" w:styleId="author-rss">
    <w:name w:val="author-rss"/>
    <w:rsid w:val="00A00F28"/>
  </w:style>
  <w:style w:type="character" w:customStyle="1" w:styleId="fbsharecountwrapper">
    <w:name w:val="fb_share_count_wrapper"/>
    <w:rsid w:val="00A00F28"/>
  </w:style>
  <w:style w:type="character" w:customStyle="1" w:styleId="fbbuttontext">
    <w:name w:val="fb_button_text"/>
    <w:rsid w:val="00A00F28"/>
  </w:style>
  <w:style w:type="character" w:customStyle="1" w:styleId="hw">
    <w:name w:val="hw"/>
    <w:rsid w:val="00A00F28"/>
  </w:style>
  <w:style w:type="character" w:customStyle="1" w:styleId="linktotop">
    <w:name w:val="linktotop"/>
    <w:rsid w:val="00A00F28"/>
  </w:style>
  <w:style w:type="character" w:customStyle="1" w:styleId="maintextbldleft">
    <w:name w:val="maintextbldleft"/>
    <w:rsid w:val="00A00F28"/>
  </w:style>
  <w:style w:type="character" w:customStyle="1" w:styleId="maintextleft">
    <w:name w:val="maintextleft"/>
    <w:rsid w:val="00A00F28"/>
  </w:style>
  <w:style w:type="character" w:customStyle="1" w:styleId="descriptionstyle1block">
    <w:name w:val="description style1 block"/>
    <w:rsid w:val="00A00F28"/>
  </w:style>
  <w:style w:type="character" w:customStyle="1" w:styleId="gutter-right-1">
    <w:name w:val="gutter-right-1"/>
    <w:basedOn w:val="DefaultParagraphFont"/>
    <w:rsid w:val="00A00F28"/>
  </w:style>
  <w:style w:type="character" w:customStyle="1" w:styleId="ssl3">
    <w:name w:val="ss_l3"/>
    <w:rsid w:val="00A00F28"/>
  </w:style>
  <w:style w:type="character" w:customStyle="1" w:styleId="FontStyle39">
    <w:name w:val="Font Style39"/>
    <w:uiPriority w:val="99"/>
    <w:rsid w:val="00A00F28"/>
    <w:rPr>
      <w:rFonts w:ascii="Constantia" w:hAnsi="Constantia" w:cs="Constantia" w:hint="default"/>
      <w:b/>
      <w:bCs/>
      <w:sz w:val="18"/>
      <w:szCs w:val="18"/>
    </w:rPr>
  </w:style>
  <w:style w:type="character" w:customStyle="1" w:styleId="6">
    <w:name w:val="6"/>
    <w:rsid w:val="00A00F28"/>
    <w:rPr>
      <w:rFonts w:ascii="Arial" w:hAnsi="Arial" w:cs="Arial" w:hint="default"/>
      <w:bCs/>
      <w:sz w:val="20"/>
      <w:u w:val="single"/>
      <w:lang w:val="en-US" w:eastAsia="en-US" w:bidi="ar-SA"/>
    </w:rPr>
  </w:style>
  <w:style w:type="character" w:customStyle="1" w:styleId="Header11">
    <w:name w:val="Header11"/>
    <w:rsid w:val="00A00F28"/>
  </w:style>
  <w:style w:type="character" w:customStyle="1" w:styleId="posa">
    <w:name w:val="pos(a)"/>
    <w:basedOn w:val="DefaultParagraphFont"/>
    <w:rsid w:val="00A00F28"/>
  </w:style>
  <w:style w:type="character" w:customStyle="1" w:styleId="u-hiddeninnarrowenv">
    <w:name w:val="u-hiddeninnarrowenv"/>
    <w:basedOn w:val="DefaultParagraphFont"/>
    <w:rsid w:val="00A00F28"/>
  </w:style>
  <w:style w:type="character" w:customStyle="1" w:styleId="followbutton-bird">
    <w:name w:val="followbutton-bird"/>
    <w:basedOn w:val="DefaultParagraphFont"/>
    <w:rsid w:val="00A00F28"/>
  </w:style>
  <w:style w:type="character" w:customStyle="1" w:styleId="tweetauthor-name">
    <w:name w:val="tweetauthor-name"/>
    <w:basedOn w:val="DefaultParagraphFont"/>
    <w:rsid w:val="00A00F28"/>
  </w:style>
  <w:style w:type="character" w:customStyle="1" w:styleId="tweetauthor-verifiedbadge">
    <w:name w:val="tweetauthor-verifiedbadge"/>
    <w:basedOn w:val="DefaultParagraphFont"/>
    <w:rsid w:val="00A00F28"/>
  </w:style>
  <w:style w:type="character" w:customStyle="1" w:styleId="tweetauthor-screenname">
    <w:name w:val="tweetauthor-screenname"/>
    <w:basedOn w:val="DefaultParagraphFont"/>
    <w:rsid w:val="00A00F28"/>
  </w:style>
  <w:style w:type="character" w:customStyle="1" w:styleId="u-hiddenvisually">
    <w:name w:val="u-hiddenvisually"/>
    <w:basedOn w:val="DefaultParagraphFont"/>
    <w:rsid w:val="00A00F28"/>
  </w:style>
  <w:style w:type="character" w:customStyle="1" w:styleId="tweetaction-stat">
    <w:name w:val="tweetaction-stat"/>
    <w:basedOn w:val="DefaultParagraphFont"/>
    <w:rsid w:val="00A00F28"/>
  </w:style>
  <w:style w:type="character" w:customStyle="1" w:styleId="related">
    <w:name w:val="related"/>
    <w:basedOn w:val="DefaultParagraphFont"/>
    <w:rsid w:val="00A00F28"/>
  </w:style>
  <w:style w:type="character" w:customStyle="1" w:styleId="related-content">
    <w:name w:val="related-content"/>
    <w:basedOn w:val="DefaultParagraphFont"/>
    <w:rsid w:val="00A00F28"/>
  </w:style>
  <w:style w:type="character" w:customStyle="1" w:styleId="name-of-author">
    <w:name w:val="name-of-author"/>
    <w:basedOn w:val="DefaultParagraphFont"/>
    <w:rsid w:val="00A00F28"/>
  </w:style>
  <w:style w:type="character" w:customStyle="1" w:styleId="first-name">
    <w:name w:val="first-name"/>
    <w:basedOn w:val="DefaultParagraphFont"/>
    <w:rsid w:val="00A00F28"/>
  </w:style>
  <w:style w:type="character" w:customStyle="1" w:styleId="last-name">
    <w:name w:val="last-name"/>
    <w:basedOn w:val="DefaultParagraphFont"/>
    <w:rsid w:val="00A00F28"/>
  </w:style>
  <w:style w:type="character" w:customStyle="1" w:styleId="caption10">
    <w:name w:val="caption1"/>
    <w:basedOn w:val="DefaultParagraphFont"/>
    <w:rsid w:val="00A00F28"/>
  </w:style>
  <w:style w:type="character" w:customStyle="1" w:styleId="recirc-text">
    <w:name w:val="&quot;recirc-text”"/>
    <w:basedOn w:val="DefaultParagraphFont"/>
    <w:rsid w:val="00A00F28"/>
  </w:style>
  <w:style w:type="character" w:customStyle="1" w:styleId="video-icon">
    <w:name w:val="video-icon"/>
    <w:basedOn w:val="DefaultParagraphFont"/>
    <w:rsid w:val="00A00F28"/>
  </w:style>
  <w:style w:type="character" w:customStyle="1" w:styleId="powa-shot-play-btn-text">
    <w:name w:val="powa-shot-play-btn-text"/>
    <w:basedOn w:val="DefaultParagraphFont"/>
    <w:rsid w:val="00A00F28"/>
  </w:style>
  <w:style w:type="character" w:customStyle="1" w:styleId="powa-shot-click">
    <w:name w:val="powa-shot-click"/>
    <w:basedOn w:val="DefaultParagraphFont"/>
    <w:rsid w:val="00A00F28"/>
  </w:style>
  <w:style w:type="character" w:customStyle="1" w:styleId="wpv-blurb">
    <w:name w:val="wpv-blurb"/>
    <w:basedOn w:val="DefaultParagraphFont"/>
    <w:rsid w:val="00A00F28"/>
  </w:style>
  <w:style w:type="character" w:customStyle="1" w:styleId="pb-caption">
    <w:name w:val="pb-caption"/>
    <w:basedOn w:val="DefaultParagraphFont"/>
    <w:rsid w:val="00A00F28"/>
  </w:style>
  <w:style w:type="character" w:customStyle="1" w:styleId="Heading5Char1">
    <w:name w:val="Heading 5 Char1"/>
    <w:aliases w:val="Text Char1"/>
    <w:basedOn w:val="DefaultParagraphFont"/>
    <w:semiHidden/>
    <w:rsid w:val="00A00F28"/>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00F28"/>
    <w:rPr>
      <w:vertAlign w:val="baseline"/>
    </w:rPr>
  </w:style>
  <w:style w:type="character" w:customStyle="1" w:styleId="Heading7Char1">
    <w:name w:val="Heading 7 Char1"/>
    <w:basedOn w:val="DefaultParagraphFont"/>
    <w:semiHidden/>
    <w:rsid w:val="00A00F2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00F2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00F2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00F28"/>
    <w:rPr>
      <w:rFonts w:ascii="Calibri" w:hAnsi="Calibri" w:cs="Calibri"/>
    </w:rPr>
  </w:style>
  <w:style w:type="numbering" w:customStyle="1" w:styleId="NoList2">
    <w:name w:val="No List2"/>
    <w:next w:val="NoList"/>
    <w:uiPriority w:val="99"/>
    <w:semiHidden/>
    <w:unhideWhenUsed/>
    <w:rsid w:val="00A00F28"/>
  </w:style>
  <w:style w:type="numbering" w:customStyle="1" w:styleId="NoList3">
    <w:name w:val="No List3"/>
    <w:next w:val="NoList"/>
    <w:uiPriority w:val="99"/>
    <w:semiHidden/>
    <w:unhideWhenUsed/>
    <w:rsid w:val="00A00F28"/>
  </w:style>
  <w:style w:type="numbering" w:customStyle="1" w:styleId="NoList4">
    <w:name w:val="No List4"/>
    <w:next w:val="NoList"/>
    <w:uiPriority w:val="99"/>
    <w:semiHidden/>
    <w:unhideWhenUsed/>
    <w:rsid w:val="00A00F28"/>
  </w:style>
  <w:style w:type="numbering" w:customStyle="1" w:styleId="NoList5">
    <w:name w:val="No List5"/>
    <w:next w:val="NoList"/>
    <w:semiHidden/>
    <w:unhideWhenUsed/>
    <w:rsid w:val="00A00F28"/>
  </w:style>
  <w:style w:type="paragraph" w:styleId="BlockText">
    <w:name w:val="Block Text"/>
    <w:basedOn w:val="Normal"/>
    <w:rsid w:val="00A00F28"/>
    <w:pPr>
      <w:ind w:left="229" w:right="229"/>
    </w:pPr>
    <w:rPr>
      <w:rFonts w:ascii="Verdana" w:eastAsia="Times New Roman" w:hAnsi="Verdana"/>
      <w:sz w:val="16"/>
      <w:szCs w:val="20"/>
    </w:rPr>
  </w:style>
  <w:style w:type="paragraph" w:styleId="NormalIndent">
    <w:name w:val="Normal Indent"/>
    <w:basedOn w:val="Normal"/>
    <w:rsid w:val="00A00F28"/>
    <w:pPr>
      <w:ind w:left="720"/>
    </w:pPr>
    <w:rPr>
      <w:rFonts w:eastAsia="Times New Roman"/>
      <w:szCs w:val="20"/>
    </w:rPr>
  </w:style>
  <w:style w:type="paragraph" w:styleId="EnvelopeReturn">
    <w:name w:val="envelope return"/>
    <w:basedOn w:val="Normal"/>
    <w:rsid w:val="00A00F28"/>
    <w:rPr>
      <w:rFonts w:eastAsia="Times New Roman"/>
      <w:sz w:val="24"/>
      <w:szCs w:val="20"/>
    </w:rPr>
  </w:style>
  <w:style w:type="paragraph" w:styleId="EnvelopeAddress">
    <w:name w:val="envelope address"/>
    <w:basedOn w:val="Normal"/>
    <w:rsid w:val="00A00F2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00F28"/>
  </w:style>
  <w:style w:type="numbering" w:customStyle="1" w:styleId="NoList7">
    <w:name w:val="No List7"/>
    <w:next w:val="NoList"/>
    <w:semiHidden/>
    <w:unhideWhenUsed/>
    <w:rsid w:val="00A00F28"/>
  </w:style>
  <w:style w:type="paragraph" w:styleId="ListBullet">
    <w:name w:val="List Bullet"/>
    <w:basedOn w:val="Normal"/>
    <w:link w:val="ListBulletChar"/>
    <w:uiPriority w:val="99"/>
    <w:unhideWhenUsed/>
    <w:rsid w:val="00A00F28"/>
    <w:pPr>
      <w:tabs>
        <w:tab w:val="num" w:pos="360"/>
      </w:tabs>
      <w:ind w:left="360" w:hanging="360"/>
      <w:contextualSpacing/>
    </w:pPr>
    <w:rPr>
      <w:rFonts w:eastAsia="Calibri"/>
    </w:rPr>
  </w:style>
  <w:style w:type="table" w:styleId="MediumGrid1">
    <w:name w:val="Medium Grid 1"/>
    <w:basedOn w:val="TableNormal"/>
    <w:uiPriority w:val="67"/>
    <w:rsid w:val="00A00F2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00F28"/>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00F28"/>
  </w:style>
  <w:style w:type="numbering" w:customStyle="1" w:styleId="NoList111">
    <w:name w:val="No List111"/>
    <w:next w:val="NoList"/>
    <w:uiPriority w:val="99"/>
    <w:semiHidden/>
    <w:unhideWhenUsed/>
    <w:rsid w:val="00A00F28"/>
  </w:style>
  <w:style w:type="numbering" w:customStyle="1" w:styleId="NoList1111">
    <w:name w:val="No List1111"/>
    <w:next w:val="NoList"/>
    <w:uiPriority w:val="99"/>
    <w:semiHidden/>
    <w:unhideWhenUsed/>
    <w:rsid w:val="00A00F28"/>
  </w:style>
  <w:style w:type="numbering" w:customStyle="1" w:styleId="NoList11111">
    <w:name w:val="No List11111"/>
    <w:next w:val="NoList"/>
    <w:uiPriority w:val="99"/>
    <w:semiHidden/>
    <w:unhideWhenUsed/>
    <w:rsid w:val="00A00F28"/>
  </w:style>
  <w:style w:type="numbering" w:customStyle="1" w:styleId="NoList111111">
    <w:name w:val="No List111111"/>
    <w:next w:val="NoList"/>
    <w:uiPriority w:val="99"/>
    <w:semiHidden/>
    <w:unhideWhenUsed/>
    <w:rsid w:val="00A00F28"/>
  </w:style>
  <w:style w:type="numbering" w:customStyle="1" w:styleId="NoList1111111">
    <w:name w:val="No List1111111"/>
    <w:next w:val="NoList"/>
    <w:uiPriority w:val="99"/>
    <w:semiHidden/>
    <w:unhideWhenUsed/>
    <w:rsid w:val="00A00F28"/>
  </w:style>
  <w:style w:type="numbering" w:customStyle="1" w:styleId="NoList11111111">
    <w:name w:val="No List11111111"/>
    <w:next w:val="NoList"/>
    <w:uiPriority w:val="99"/>
    <w:semiHidden/>
    <w:unhideWhenUsed/>
    <w:rsid w:val="00A00F28"/>
  </w:style>
  <w:style w:type="numbering" w:customStyle="1" w:styleId="NoList111111111">
    <w:name w:val="No List111111111"/>
    <w:next w:val="NoList"/>
    <w:uiPriority w:val="99"/>
    <w:semiHidden/>
    <w:unhideWhenUsed/>
    <w:rsid w:val="00A00F28"/>
  </w:style>
  <w:style w:type="numbering" w:customStyle="1" w:styleId="NoList1111111111">
    <w:name w:val="No List1111111111"/>
    <w:next w:val="NoList"/>
    <w:uiPriority w:val="99"/>
    <w:semiHidden/>
    <w:unhideWhenUsed/>
    <w:rsid w:val="00A00F28"/>
  </w:style>
  <w:style w:type="numbering" w:customStyle="1" w:styleId="NoList11111111111">
    <w:name w:val="No List11111111111"/>
    <w:next w:val="NoList"/>
    <w:uiPriority w:val="99"/>
    <w:semiHidden/>
    <w:unhideWhenUsed/>
    <w:rsid w:val="00A00F28"/>
  </w:style>
  <w:style w:type="numbering" w:customStyle="1" w:styleId="NoList111111111111">
    <w:name w:val="No List111111111111"/>
    <w:next w:val="NoList"/>
    <w:uiPriority w:val="99"/>
    <w:semiHidden/>
    <w:unhideWhenUsed/>
    <w:rsid w:val="00A00F28"/>
  </w:style>
  <w:style w:type="numbering" w:customStyle="1" w:styleId="NoList1111111111111">
    <w:name w:val="No List1111111111111"/>
    <w:next w:val="NoList"/>
    <w:uiPriority w:val="99"/>
    <w:semiHidden/>
    <w:unhideWhenUsed/>
    <w:rsid w:val="00A00F28"/>
  </w:style>
  <w:style w:type="numbering" w:customStyle="1" w:styleId="NoList11111111111111">
    <w:name w:val="No List11111111111111"/>
    <w:next w:val="NoList"/>
    <w:uiPriority w:val="99"/>
    <w:semiHidden/>
    <w:unhideWhenUsed/>
    <w:rsid w:val="00A00F28"/>
  </w:style>
  <w:style w:type="numbering" w:customStyle="1" w:styleId="NoList111111111111111">
    <w:name w:val="No List111111111111111"/>
    <w:next w:val="NoList"/>
    <w:uiPriority w:val="99"/>
    <w:semiHidden/>
    <w:unhideWhenUsed/>
    <w:rsid w:val="00A00F28"/>
  </w:style>
  <w:style w:type="numbering" w:customStyle="1" w:styleId="NoList1111111111111111">
    <w:name w:val="No List1111111111111111"/>
    <w:next w:val="NoList"/>
    <w:uiPriority w:val="99"/>
    <w:semiHidden/>
    <w:unhideWhenUsed/>
    <w:rsid w:val="00A00F28"/>
  </w:style>
  <w:style w:type="numbering" w:customStyle="1" w:styleId="NoList11111111111111111">
    <w:name w:val="No List11111111111111111"/>
    <w:next w:val="NoList"/>
    <w:uiPriority w:val="99"/>
    <w:semiHidden/>
    <w:unhideWhenUsed/>
    <w:rsid w:val="00A00F28"/>
  </w:style>
  <w:style w:type="character" w:customStyle="1" w:styleId="FontStyle220">
    <w:name w:val="Font Style220"/>
    <w:basedOn w:val="DefaultParagraphFont"/>
    <w:uiPriority w:val="99"/>
    <w:rsid w:val="00A00F28"/>
    <w:rPr>
      <w:rFonts w:ascii="Candara" w:hAnsi="Candara" w:cs="Candara" w:hint="default"/>
      <w:i/>
      <w:iCs/>
      <w:sz w:val="18"/>
      <w:szCs w:val="18"/>
    </w:rPr>
  </w:style>
  <w:style w:type="character" w:customStyle="1" w:styleId="FontStyle290">
    <w:name w:val="Font Style290"/>
    <w:basedOn w:val="DefaultParagraphFont"/>
    <w:uiPriority w:val="99"/>
    <w:rsid w:val="00A00F2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00F28"/>
    <w:rPr>
      <w:rFonts w:ascii="Arial" w:hAnsi="Arial" w:cs="Arial"/>
      <w:b/>
      <w:bCs/>
      <w:sz w:val="16"/>
      <w:szCs w:val="16"/>
    </w:rPr>
  </w:style>
  <w:style w:type="paragraph" w:customStyle="1" w:styleId="analytic0">
    <w:name w:val="analytic"/>
    <w:basedOn w:val="Normal"/>
    <w:link w:val="analyticChar0"/>
    <w:uiPriority w:val="4"/>
    <w:qFormat/>
    <w:rsid w:val="00A00F28"/>
    <w:pPr>
      <w:spacing w:before="120"/>
    </w:pPr>
    <w:rPr>
      <w:b/>
      <w:sz w:val="20"/>
    </w:rPr>
  </w:style>
  <w:style w:type="character" w:customStyle="1" w:styleId="analyticChar0">
    <w:name w:val="analytic Char"/>
    <w:basedOn w:val="DefaultParagraphFont"/>
    <w:link w:val="analytic0"/>
    <w:uiPriority w:val="4"/>
    <w:rsid w:val="00A00F28"/>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A00F28"/>
  </w:style>
  <w:style w:type="paragraph" w:customStyle="1" w:styleId="speakable">
    <w:name w:val="speakable"/>
    <w:basedOn w:val="Normal"/>
    <w:uiPriority w:val="99"/>
    <w:qFormat/>
    <w:rsid w:val="00A00F28"/>
    <w:pPr>
      <w:spacing w:before="100" w:beforeAutospacing="1" w:after="100" w:afterAutospacing="1"/>
    </w:pPr>
    <w:rPr>
      <w:rFonts w:eastAsia="Times New Roman"/>
      <w:sz w:val="24"/>
      <w:szCs w:val="24"/>
    </w:rPr>
  </w:style>
  <w:style w:type="character" w:customStyle="1" w:styleId="overlay">
    <w:name w:val="overlay"/>
    <w:basedOn w:val="DefaultParagraphFont"/>
    <w:rsid w:val="00A00F28"/>
  </w:style>
  <w:style w:type="character" w:customStyle="1" w:styleId="copyright">
    <w:name w:val="copyright"/>
    <w:basedOn w:val="DefaultParagraphFont"/>
    <w:rsid w:val="00A00F28"/>
  </w:style>
  <w:style w:type="character" w:customStyle="1" w:styleId="TagCharCharCharChar">
    <w:name w:val="Tag Char Char Char Char"/>
    <w:basedOn w:val="DefaultParagraphFont"/>
    <w:rsid w:val="00A00F28"/>
    <w:rPr>
      <w:rFonts w:ascii="Calibri" w:hAnsi="Calibri" w:cs="Calibri"/>
      <w:b/>
      <w:sz w:val="24"/>
    </w:rPr>
  </w:style>
  <w:style w:type="paragraph" w:customStyle="1" w:styleId="g-body">
    <w:name w:val="g-body"/>
    <w:basedOn w:val="Normal"/>
    <w:uiPriority w:val="99"/>
    <w:qFormat/>
    <w:rsid w:val="00A00F28"/>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A00F28"/>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A00F28"/>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A00F28"/>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A00F28"/>
    <w:pPr>
      <w:spacing w:before="100" w:beforeAutospacing="1" w:after="100" w:afterAutospacing="1"/>
    </w:pPr>
    <w:rPr>
      <w:sz w:val="24"/>
    </w:rPr>
  </w:style>
  <w:style w:type="paragraph" w:customStyle="1" w:styleId="style41">
    <w:name w:val="style4"/>
    <w:basedOn w:val="Normal"/>
    <w:uiPriority w:val="99"/>
    <w:qFormat/>
    <w:rsid w:val="00A00F28"/>
    <w:pPr>
      <w:spacing w:before="100" w:beforeAutospacing="1" w:after="100" w:afterAutospacing="1"/>
    </w:pPr>
    <w:rPr>
      <w:sz w:val="24"/>
    </w:rPr>
  </w:style>
  <w:style w:type="paragraph" w:customStyle="1" w:styleId="speech">
    <w:name w:val="speech"/>
    <w:basedOn w:val="Normal"/>
    <w:uiPriority w:val="99"/>
    <w:qFormat/>
    <w:rsid w:val="00A00F28"/>
    <w:pPr>
      <w:spacing w:before="100" w:beforeAutospacing="1" w:after="100" w:afterAutospacing="1"/>
    </w:pPr>
    <w:rPr>
      <w:sz w:val="24"/>
    </w:rPr>
  </w:style>
  <w:style w:type="character" w:customStyle="1" w:styleId="adtext">
    <w:name w:val="adtext"/>
    <w:basedOn w:val="DefaultParagraphFont"/>
    <w:rsid w:val="00A00F28"/>
  </w:style>
  <w:style w:type="character" w:customStyle="1" w:styleId="UL-Bold">
    <w:name w:val="UL-Bold"/>
    <w:basedOn w:val="DefaultParagraphFont"/>
    <w:rsid w:val="00A00F28"/>
    <w:rPr>
      <w:u w:val="thick"/>
    </w:rPr>
  </w:style>
  <w:style w:type="character" w:customStyle="1" w:styleId="UL-None">
    <w:name w:val="UL-None"/>
    <w:basedOn w:val="DefaultParagraphFont"/>
    <w:rsid w:val="00A00F28"/>
    <w:rPr>
      <w:strike w:val="0"/>
      <w:dstrike w:val="0"/>
      <w:u w:val="none"/>
      <w:effect w:val="none"/>
    </w:rPr>
  </w:style>
  <w:style w:type="character" w:customStyle="1" w:styleId="gl">
    <w:name w:val="gl"/>
    <w:basedOn w:val="DefaultParagraphFont"/>
    <w:rsid w:val="00A00F28"/>
  </w:style>
  <w:style w:type="character" w:customStyle="1" w:styleId="qu730rj69h">
    <w:name w:val="qu730rj69h"/>
    <w:basedOn w:val="DefaultParagraphFont"/>
    <w:rsid w:val="00A00F28"/>
  </w:style>
  <w:style w:type="paragraph" w:customStyle="1" w:styleId="optext">
    <w:name w:val="optext"/>
    <w:basedOn w:val="Normal"/>
    <w:uiPriority w:val="99"/>
    <w:qFormat/>
    <w:rsid w:val="00A00F28"/>
    <w:pPr>
      <w:spacing w:before="100" w:beforeAutospacing="1" w:after="100" w:afterAutospacing="1"/>
    </w:pPr>
    <w:rPr>
      <w:sz w:val="24"/>
    </w:rPr>
  </w:style>
  <w:style w:type="character" w:customStyle="1" w:styleId="lmy74qr12z">
    <w:name w:val="lmy74qr12z"/>
    <w:basedOn w:val="DefaultParagraphFont"/>
    <w:rsid w:val="00A00F28"/>
  </w:style>
  <w:style w:type="character" w:customStyle="1" w:styleId="icr880">
    <w:name w:val="icr880"/>
    <w:basedOn w:val="DefaultParagraphFont"/>
    <w:rsid w:val="00A00F28"/>
  </w:style>
  <w:style w:type="character" w:customStyle="1" w:styleId="hx23q54">
    <w:name w:val="hx23q54"/>
    <w:basedOn w:val="DefaultParagraphFont"/>
    <w:rsid w:val="00A00F28"/>
  </w:style>
  <w:style w:type="character" w:customStyle="1" w:styleId="m-5348258726587825636gmail-style13ptbold">
    <w:name w:val="m_-5348258726587825636gmail-style13ptbold"/>
    <w:basedOn w:val="DefaultParagraphFont"/>
    <w:rsid w:val="00A00F28"/>
  </w:style>
  <w:style w:type="character" w:customStyle="1" w:styleId="m-5348258726587825636gmail-styleunderline">
    <w:name w:val="m_-5348258726587825636gmail-styleunderline"/>
    <w:basedOn w:val="DefaultParagraphFont"/>
    <w:rsid w:val="00A00F28"/>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A00F28"/>
    <w:rPr>
      <w:u w:val="single"/>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A00F28"/>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A00F28"/>
  </w:style>
  <w:style w:type="character" w:customStyle="1" w:styleId="CardsFont12ptCharChar">
    <w:name w:val="Cards + Font: 12 pt Char Char"/>
    <w:basedOn w:val="DefaultParagraphFont"/>
    <w:rsid w:val="00A00F28"/>
    <w:rPr>
      <w:sz w:val="24"/>
      <w:szCs w:val="24"/>
      <w:u w:val="thick"/>
      <w:lang w:val="en-US" w:eastAsia="en-US" w:bidi="ar-SA"/>
    </w:rPr>
  </w:style>
  <w:style w:type="character" w:customStyle="1" w:styleId="NothingChar1">
    <w:name w:val="Nothing Char1"/>
    <w:basedOn w:val="DefaultParagraphFont"/>
    <w:rsid w:val="00A00F28"/>
    <w:rPr>
      <w:lang w:val="en-US" w:eastAsia="en-US" w:bidi="ar-SA"/>
    </w:rPr>
  </w:style>
  <w:style w:type="paragraph" w:customStyle="1" w:styleId="useless">
    <w:name w:val="useless"/>
    <w:basedOn w:val="Normal"/>
    <w:uiPriority w:val="99"/>
    <w:qFormat/>
    <w:rsid w:val="00A00F28"/>
    <w:rPr>
      <w:rFonts w:eastAsia="Times New Roman"/>
      <w:sz w:val="12"/>
      <w:szCs w:val="24"/>
    </w:rPr>
  </w:style>
  <w:style w:type="character" w:customStyle="1" w:styleId="DDIUnderline">
    <w:name w:val="DDI Underline"/>
    <w:qFormat/>
    <w:rsid w:val="00A00F28"/>
    <w:rPr>
      <w:rFonts w:ascii="Times New Roman" w:hAnsi="Times New Roman"/>
      <w:sz w:val="24"/>
      <w:u w:val="single"/>
    </w:rPr>
  </w:style>
  <w:style w:type="character" w:customStyle="1" w:styleId="Char1">
    <w:name w:val="Char1"/>
    <w:basedOn w:val="DefaultParagraphFont"/>
    <w:rsid w:val="00A00F28"/>
    <w:rPr>
      <w:rFonts w:cs="Arial"/>
      <w:b/>
      <w:bCs/>
      <w:iCs/>
      <w:sz w:val="24"/>
      <w:szCs w:val="28"/>
      <w:lang w:val="en-US" w:eastAsia="en-US" w:bidi="ar-SA"/>
    </w:rPr>
  </w:style>
  <w:style w:type="paragraph" w:customStyle="1" w:styleId="ALLCAPS">
    <w:name w:val="ALL CAPS"/>
    <w:basedOn w:val="Normal"/>
    <w:link w:val="ALLCAPSChar"/>
    <w:qFormat/>
    <w:rsid w:val="00A00F28"/>
    <w:rPr>
      <w:rFonts w:eastAsia="Times New Roman"/>
      <w:b/>
      <w:caps/>
    </w:rPr>
  </w:style>
  <w:style w:type="character" w:customStyle="1" w:styleId="ALLCAPSChar">
    <w:name w:val="ALL CAPS Char"/>
    <w:basedOn w:val="DefaultParagraphFont"/>
    <w:link w:val="ALLCAPS"/>
    <w:rsid w:val="00A00F28"/>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A00F2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00F28"/>
    <w:rPr>
      <w:rFonts w:ascii="Times New Roman" w:eastAsia="Times New Roman" w:hAnsi="Times New Roman" w:cs="Times New Roman"/>
      <w:b/>
      <w:sz w:val="24"/>
    </w:rPr>
  </w:style>
  <w:style w:type="character" w:customStyle="1" w:styleId="10ptnotbold">
    <w:name w:val="10ptnotbold"/>
    <w:basedOn w:val="DefaultParagraphFont"/>
    <w:rsid w:val="00A00F28"/>
    <w:rPr>
      <w:sz w:val="20"/>
    </w:rPr>
  </w:style>
  <w:style w:type="character" w:customStyle="1" w:styleId="Cites-AuthorDate">
    <w:name w:val="Cites-Author/Date"/>
    <w:rsid w:val="00A00F28"/>
    <w:rPr>
      <w:rFonts w:ascii="Helvetica" w:hAnsi="Helvetica"/>
      <w:b/>
      <w:sz w:val="22"/>
      <w:szCs w:val="24"/>
      <w:u w:val="thick"/>
    </w:rPr>
  </w:style>
  <w:style w:type="paragraph" w:customStyle="1" w:styleId="CiteTag">
    <w:name w:val="Cite/Tag"/>
    <w:basedOn w:val="Normal"/>
    <w:uiPriority w:val="99"/>
    <w:qFormat/>
    <w:rsid w:val="00A00F28"/>
    <w:rPr>
      <w:rFonts w:eastAsia="Cambria"/>
      <w:b/>
      <w:szCs w:val="24"/>
    </w:rPr>
  </w:style>
  <w:style w:type="character" w:customStyle="1" w:styleId="CardsFont6ptChar1">
    <w:name w:val="Cards + Font: 6 pt Char1"/>
    <w:basedOn w:val="CardsChar"/>
    <w:link w:val="CardsFont6pt"/>
    <w:rsid w:val="00A00F28"/>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00F28"/>
  </w:style>
  <w:style w:type="character" w:customStyle="1" w:styleId="m489902567989944824gmail-styleunderline">
    <w:name w:val="m_489902567989944824gmail-styleunderline"/>
    <w:basedOn w:val="DefaultParagraphFont"/>
    <w:rsid w:val="00A00F28"/>
  </w:style>
  <w:style w:type="character" w:customStyle="1" w:styleId="UnresolvedMention2">
    <w:name w:val="Unresolved Mention2"/>
    <w:basedOn w:val="DefaultParagraphFont"/>
    <w:uiPriority w:val="99"/>
    <w:rsid w:val="00A00F28"/>
    <w:rPr>
      <w:color w:val="808080"/>
      <w:shd w:val="clear" w:color="auto" w:fill="E6E6E6"/>
    </w:rPr>
  </w:style>
  <w:style w:type="character" w:customStyle="1" w:styleId="swauthor">
    <w:name w:val="sw_author"/>
    <w:rsid w:val="00A00F28"/>
  </w:style>
  <w:style w:type="character" w:customStyle="1" w:styleId="UnderlineCharChar3">
    <w:name w:val="Underline Char Char3"/>
    <w:rsid w:val="00A00F28"/>
    <w:rPr>
      <w:szCs w:val="24"/>
      <w:u w:val="single"/>
      <w:lang w:val="en-US" w:eastAsia="en-US" w:bidi="ar-SA"/>
    </w:rPr>
  </w:style>
  <w:style w:type="character" w:customStyle="1" w:styleId="tl8wme">
    <w:name w:val="tl8wme"/>
    <w:basedOn w:val="DefaultParagraphFont"/>
    <w:rsid w:val="00A00F28"/>
  </w:style>
  <w:style w:type="character" w:customStyle="1" w:styleId="Mention3">
    <w:name w:val="Mention3"/>
    <w:basedOn w:val="DefaultParagraphFont"/>
    <w:uiPriority w:val="99"/>
    <w:semiHidden/>
    <w:unhideWhenUsed/>
    <w:rsid w:val="00A00F28"/>
    <w:rPr>
      <w:color w:val="2B579A"/>
      <w:shd w:val="clear" w:color="auto" w:fill="E6E6E6"/>
    </w:rPr>
  </w:style>
  <w:style w:type="character" w:customStyle="1" w:styleId="m-5251091010484660064gmail-style13ptbold">
    <w:name w:val="m_-5251091010484660064gmail-style13ptbold"/>
    <w:basedOn w:val="DefaultParagraphFont"/>
    <w:rsid w:val="00A00F28"/>
  </w:style>
  <w:style w:type="character" w:customStyle="1" w:styleId="m-5251091010484660064gmail-styleunderline">
    <w:name w:val="m_-5251091010484660064gmail-styleunderline"/>
    <w:basedOn w:val="DefaultParagraphFont"/>
    <w:rsid w:val="00A00F28"/>
  </w:style>
  <w:style w:type="character" w:customStyle="1" w:styleId="tablecaption">
    <w:name w:val="tablecaption"/>
    <w:basedOn w:val="DefaultParagraphFont"/>
    <w:rsid w:val="00A00F28"/>
  </w:style>
  <w:style w:type="character" w:customStyle="1" w:styleId="StyleLatinHelvetica105ptBlack">
    <w:name w:val="Style (Latin) Helvetica 10.5 pt Black"/>
    <w:basedOn w:val="DefaultParagraphFont"/>
    <w:rsid w:val="00A00F28"/>
    <w:rPr>
      <w:rFonts w:ascii="Times New Roman" w:hAnsi="Times New Roman"/>
      <w:color w:val="000000"/>
      <w:sz w:val="21"/>
    </w:rPr>
  </w:style>
  <w:style w:type="character" w:customStyle="1" w:styleId="m-413333960618644972gmail-style13ptbold">
    <w:name w:val="m_-413333960618644972gmail-style13ptbold"/>
    <w:basedOn w:val="DefaultParagraphFont"/>
    <w:rsid w:val="00A00F28"/>
  </w:style>
  <w:style w:type="character" w:customStyle="1" w:styleId="m-413333960618644972gmail-styleunderline">
    <w:name w:val="m_-413333960618644972gmail-styleunderline"/>
    <w:basedOn w:val="DefaultParagraphFont"/>
    <w:rsid w:val="00A00F28"/>
  </w:style>
  <w:style w:type="character" w:customStyle="1" w:styleId="m8314098763611656848gmail-stylestylebold12pt">
    <w:name w:val="m_8314098763611656848gmail-stylestylebold12pt"/>
    <w:basedOn w:val="DefaultParagraphFont"/>
    <w:rsid w:val="00A00F28"/>
  </w:style>
  <w:style w:type="character" w:customStyle="1" w:styleId="m8314098763611656848gmail-styleboldunderline">
    <w:name w:val="m_8314098763611656848gmail-styleboldunderline"/>
    <w:basedOn w:val="DefaultParagraphFont"/>
    <w:rsid w:val="00A00F28"/>
  </w:style>
  <w:style w:type="paragraph" w:customStyle="1" w:styleId="Spacer">
    <w:name w:val="Spacer"/>
    <w:basedOn w:val="Heading1"/>
    <w:link w:val="SpacerChar"/>
    <w:autoRedefine/>
    <w:uiPriority w:val="4"/>
    <w:qFormat/>
    <w:rsid w:val="00A00F28"/>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A00F28"/>
    <w:rPr>
      <w:rFonts w:ascii="Georgia" w:eastAsiaTheme="majorEastAsia" w:hAnsi="Georgia" w:cstheme="majorBidi"/>
      <w:b/>
      <w:bCs/>
      <w:sz w:val="24"/>
      <w:szCs w:val="32"/>
    </w:rPr>
  </w:style>
  <w:style w:type="paragraph" w:customStyle="1" w:styleId="msonormal0">
    <w:name w:val="msonormal"/>
    <w:basedOn w:val="Normal"/>
    <w:qFormat/>
    <w:rsid w:val="00A00F28"/>
    <w:pPr>
      <w:spacing w:before="100" w:beforeAutospacing="1" w:after="100" w:afterAutospacing="1"/>
    </w:pPr>
    <w:rPr>
      <w:rFonts w:eastAsia="Times New Roman"/>
      <w:sz w:val="24"/>
    </w:rPr>
  </w:style>
  <w:style w:type="paragraph" w:customStyle="1" w:styleId="TxBr41p1">
    <w:name w:val="TxBr_41p1"/>
    <w:basedOn w:val="Normal"/>
    <w:qFormat/>
    <w:rsid w:val="00A00F28"/>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A00F28"/>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A00F28"/>
    <w:rPr>
      <w:rFonts w:ascii="Arial Narrow" w:hAnsi="Arial Narrow" w:cs="Times New Roman"/>
      <w:color w:val="000000"/>
      <w:sz w:val="16"/>
    </w:rPr>
  </w:style>
  <w:style w:type="character" w:customStyle="1" w:styleId="CiteReal0">
    <w:name w:val="CiteReal"/>
    <w:uiPriority w:val="1"/>
    <w:qFormat/>
    <w:rsid w:val="00A00F28"/>
    <w:rPr>
      <w:rFonts w:ascii="Arial" w:hAnsi="Arial"/>
      <w:b/>
      <w:sz w:val="24"/>
      <w:u w:val="single"/>
    </w:rPr>
  </w:style>
  <w:style w:type="character" w:customStyle="1" w:styleId="dropcap1">
    <w:name w:val="dropcap1"/>
    <w:rsid w:val="00A00F28"/>
  </w:style>
  <w:style w:type="paragraph" w:customStyle="1" w:styleId="Style31">
    <w:name w:val="Style31"/>
    <w:basedOn w:val="Normal"/>
    <w:uiPriority w:val="99"/>
    <w:rsid w:val="00A00F28"/>
    <w:pPr>
      <w:spacing w:line="197" w:lineRule="exact"/>
      <w:jc w:val="both"/>
    </w:pPr>
    <w:rPr>
      <w:rFonts w:ascii="Palatino Linotype" w:hAnsi="Palatino Linotype" w:cs="Palatino Linotype"/>
    </w:rPr>
  </w:style>
  <w:style w:type="paragraph" w:customStyle="1" w:styleId="Style42">
    <w:name w:val="Style42"/>
    <w:basedOn w:val="Normal"/>
    <w:uiPriority w:val="99"/>
    <w:rsid w:val="00A00F28"/>
    <w:pPr>
      <w:spacing w:line="202" w:lineRule="exact"/>
      <w:jc w:val="both"/>
    </w:pPr>
    <w:rPr>
      <w:rFonts w:ascii="Palatino Linotype" w:hAnsi="Palatino Linotype" w:cs="Palatino Linotype"/>
    </w:rPr>
  </w:style>
  <w:style w:type="paragraph" w:customStyle="1" w:styleId="Style51">
    <w:name w:val="Style51"/>
    <w:basedOn w:val="Normal"/>
    <w:uiPriority w:val="99"/>
    <w:rsid w:val="00A00F28"/>
    <w:pPr>
      <w:spacing w:line="200" w:lineRule="exact"/>
      <w:jc w:val="both"/>
    </w:pPr>
    <w:rPr>
      <w:rFonts w:ascii="Palatino Linotype" w:hAnsi="Palatino Linotype" w:cs="Palatino Linotype"/>
    </w:rPr>
  </w:style>
  <w:style w:type="character" w:customStyle="1" w:styleId="FontStyle72">
    <w:name w:val="Font Style72"/>
    <w:uiPriority w:val="99"/>
    <w:rsid w:val="00A00F28"/>
    <w:rPr>
      <w:rFonts w:ascii="Cambria" w:hAnsi="Cambria" w:cs="Cambria" w:hint="default"/>
      <w:sz w:val="16"/>
      <w:szCs w:val="16"/>
    </w:rPr>
  </w:style>
  <w:style w:type="character" w:customStyle="1" w:styleId="FontStyle73">
    <w:name w:val="Font Style73"/>
    <w:uiPriority w:val="99"/>
    <w:rsid w:val="00A00F28"/>
    <w:rPr>
      <w:rFonts w:ascii="Cambria" w:hAnsi="Cambria" w:cs="Cambria" w:hint="default"/>
      <w:i/>
      <w:iCs/>
      <w:sz w:val="16"/>
      <w:szCs w:val="16"/>
    </w:rPr>
  </w:style>
  <w:style w:type="character" w:customStyle="1" w:styleId="UnderlinestyleChar2">
    <w:name w:val="Underline style Char2"/>
    <w:rsid w:val="00A00F28"/>
    <w:rPr>
      <w:sz w:val="22"/>
      <w:szCs w:val="24"/>
      <w:u w:val="single"/>
      <w:lang w:val="en-US" w:eastAsia="en-US" w:bidi="ar-SA"/>
    </w:rPr>
  </w:style>
  <w:style w:type="paragraph" w:customStyle="1" w:styleId="CitationCharChar">
    <w:name w:val="Citation Char Char"/>
    <w:basedOn w:val="Normal"/>
    <w:uiPriority w:val="6"/>
    <w:qFormat/>
    <w:rsid w:val="00A00F28"/>
    <w:pPr>
      <w:ind w:left="1440" w:right="1440"/>
    </w:pPr>
    <w:rPr>
      <w:rFonts w:ascii="Cambria" w:eastAsia="Verdana" w:hAnsi="Cambria" w:cs="Cambria"/>
      <w:szCs w:val="20"/>
      <w:u w:val="single"/>
    </w:rPr>
  </w:style>
  <w:style w:type="character" w:customStyle="1" w:styleId="FontStyle49">
    <w:name w:val="Font Style49"/>
    <w:uiPriority w:val="99"/>
    <w:rsid w:val="00A00F28"/>
    <w:rPr>
      <w:rFonts w:ascii="Cambria" w:hAnsi="Cambria" w:cs="Cambria"/>
      <w:sz w:val="20"/>
      <w:szCs w:val="20"/>
    </w:rPr>
  </w:style>
  <w:style w:type="character" w:customStyle="1" w:styleId="FontStyle50">
    <w:name w:val="Font Style50"/>
    <w:uiPriority w:val="99"/>
    <w:rsid w:val="00A00F2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00F2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00F28"/>
    <w:rPr>
      <w:rFonts w:ascii="Cambria" w:eastAsia="Cambria" w:hAnsi="Cambria" w:cs="Cambria"/>
      <w:spacing w:val="-3"/>
      <w:szCs w:val="20"/>
    </w:rPr>
  </w:style>
  <w:style w:type="character" w:customStyle="1" w:styleId="kn">
    <w:name w:val="kn"/>
    <w:basedOn w:val="DefaultParagraphFont"/>
    <w:rsid w:val="00A00F28"/>
  </w:style>
  <w:style w:type="character" w:customStyle="1" w:styleId="StyleStyleUnderlineUnderlineStyleBoldUnderlineIntenseEmphas">
    <w:name w:val="Style Style UnderlineUnderlineStyle Bold UnderlineIntense Emphas..."/>
    <w:basedOn w:val="DefaultParagraphFont"/>
    <w:rsid w:val="00A00F28"/>
    <w:rPr>
      <w:b/>
      <w:bCs/>
      <w:sz w:val="26"/>
      <w:u w:val="single"/>
    </w:rPr>
  </w:style>
  <w:style w:type="character" w:customStyle="1" w:styleId="articoloinside">
    <w:name w:val="articolo_inside"/>
    <w:rsid w:val="00A00F28"/>
  </w:style>
  <w:style w:type="paragraph" w:customStyle="1" w:styleId="pagetools">
    <w:name w:val="pagetools"/>
    <w:basedOn w:val="Normal"/>
    <w:rsid w:val="00A00F28"/>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A00F28"/>
  </w:style>
  <w:style w:type="character" w:customStyle="1" w:styleId="job">
    <w:name w:val="job"/>
    <w:basedOn w:val="DefaultParagraphFont"/>
    <w:rsid w:val="00A00F28"/>
  </w:style>
  <w:style w:type="character" w:customStyle="1" w:styleId="publisher">
    <w:name w:val="publisher"/>
    <w:basedOn w:val="DefaultParagraphFont"/>
    <w:rsid w:val="00A00F28"/>
  </w:style>
  <w:style w:type="character" w:customStyle="1" w:styleId="pubyear">
    <w:name w:val="pubyear"/>
    <w:basedOn w:val="DefaultParagraphFont"/>
    <w:rsid w:val="00A00F28"/>
  </w:style>
  <w:style w:type="character" w:customStyle="1" w:styleId="pubcity">
    <w:name w:val="pubcity"/>
    <w:basedOn w:val="DefaultParagraphFont"/>
    <w:rsid w:val="00A00F28"/>
  </w:style>
  <w:style w:type="character" w:customStyle="1" w:styleId="bodycontentlink">
    <w:name w:val="bodycontentlink"/>
    <w:basedOn w:val="DefaultParagraphFont"/>
    <w:rsid w:val="00A00F28"/>
  </w:style>
  <w:style w:type="paragraph" w:customStyle="1" w:styleId="C-Text">
    <w:name w:val="C-Text"/>
    <w:basedOn w:val="Normal"/>
    <w:rsid w:val="00A00F28"/>
    <w:pPr>
      <w:tabs>
        <w:tab w:val="num" w:pos="720"/>
      </w:tabs>
      <w:ind w:left="720" w:hanging="360"/>
    </w:pPr>
    <w:rPr>
      <w:rFonts w:ascii="Book Antiqua" w:hAnsi="Book Antiqua" w:cstheme="minorBidi"/>
      <w:sz w:val="24"/>
    </w:rPr>
  </w:style>
  <w:style w:type="character" w:customStyle="1" w:styleId="ecdate">
    <w:name w:val="ec_date"/>
    <w:basedOn w:val="DefaultParagraphFont"/>
    <w:rsid w:val="00A00F28"/>
    <w:rPr>
      <w:rFonts w:ascii="Symbol" w:hAnsi="Symbol" w:hint="default"/>
      <w:sz w:val="20"/>
      <w:szCs w:val="20"/>
      <w:shd w:val="clear" w:color="auto" w:fill="FFFFFF"/>
    </w:rPr>
  </w:style>
  <w:style w:type="paragraph" w:customStyle="1" w:styleId="ecmsonormal">
    <w:name w:val="ec_msonormal"/>
    <w:basedOn w:val="Normal"/>
    <w:rsid w:val="00A00F28"/>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A00F28"/>
  </w:style>
  <w:style w:type="character" w:customStyle="1" w:styleId="articleheadline">
    <w:name w:val="articleheadline"/>
    <w:basedOn w:val="DefaultParagraphFont"/>
    <w:rsid w:val="00A00F28"/>
  </w:style>
  <w:style w:type="paragraph" w:customStyle="1" w:styleId="u-intro">
    <w:name w:val="u-intro"/>
    <w:basedOn w:val="Normal"/>
    <w:rsid w:val="00A00F28"/>
    <w:pPr>
      <w:spacing w:before="100" w:beforeAutospacing="1" w:after="100" w:afterAutospacing="1"/>
    </w:pPr>
    <w:rPr>
      <w:rFonts w:ascii="Georgia" w:hAnsi="Georgia" w:cstheme="minorBidi"/>
      <w:sz w:val="24"/>
    </w:rPr>
  </w:style>
  <w:style w:type="character" w:customStyle="1" w:styleId="u-byline">
    <w:name w:val="u-byline"/>
    <w:basedOn w:val="DefaultParagraphFont"/>
    <w:rsid w:val="00A00F28"/>
  </w:style>
  <w:style w:type="character" w:customStyle="1" w:styleId="articlebya">
    <w:name w:val="articleby_a"/>
    <w:basedOn w:val="DefaultParagraphFont"/>
    <w:rsid w:val="00A00F28"/>
  </w:style>
  <w:style w:type="character" w:customStyle="1" w:styleId="popupwinby">
    <w:name w:val="popupwinby"/>
    <w:basedOn w:val="DefaultParagraphFont"/>
    <w:rsid w:val="00A00F28"/>
  </w:style>
  <w:style w:type="character" w:customStyle="1" w:styleId="storyheader">
    <w:name w:val="storyheader"/>
    <w:basedOn w:val="DefaultParagraphFont"/>
    <w:rsid w:val="00A00F28"/>
  </w:style>
  <w:style w:type="character" w:customStyle="1" w:styleId="marron">
    <w:name w:val="marron"/>
    <w:basedOn w:val="DefaultParagraphFont"/>
    <w:rsid w:val="00A00F28"/>
  </w:style>
  <w:style w:type="paragraph" w:customStyle="1" w:styleId="StyleNormalWeb10pt">
    <w:name w:val="Style Normal (Web) + 10 pt"/>
    <w:basedOn w:val="NormalWeb"/>
    <w:next w:val="Normal"/>
    <w:rsid w:val="00A00F28"/>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A00F28"/>
    <w:rPr>
      <w:szCs w:val="24"/>
      <w:lang w:val="en-US" w:eastAsia="en-US" w:bidi="ar-SA"/>
    </w:rPr>
  </w:style>
  <w:style w:type="paragraph" w:customStyle="1" w:styleId="TagCiteShells">
    <w:name w:val="Tag/Cite/Shells"/>
    <w:basedOn w:val="Normal"/>
    <w:rsid w:val="00A00F28"/>
    <w:rPr>
      <w:rFonts w:ascii="Georgia" w:hAnsi="Georgia" w:cstheme="minorBidi"/>
      <w:b/>
    </w:rPr>
  </w:style>
  <w:style w:type="paragraph" w:customStyle="1" w:styleId="DefinitionTerm">
    <w:name w:val="Definition Term"/>
    <w:basedOn w:val="Normal"/>
    <w:next w:val="Normal"/>
    <w:rsid w:val="00A00F28"/>
    <w:rPr>
      <w:rFonts w:ascii="Georgia" w:hAnsi="Georgia" w:cstheme="minorBidi"/>
      <w:snapToGrid w:val="0"/>
      <w:sz w:val="24"/>
    </w:rPr>
  </w:style>
  <w:style w:type="character" w:customStyle="1" w:styleId="Style3CharChar">
    <w:name w:val="Style3 Char Char"/>
    <w:basedOn w:val="DefaultParagraphFont"/>
    <w:rsid w:val="00A00F2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00F28"/>
    <w:pPr>
      <w:spacing w:after="60"/>
    </w:pPr>
    <w:rPr>
      <w:rFonts w:ascii="Georgia" w:eastAsia="Segoe UI" w:hAnsi="Georgia" w:cs="Cambria"/>
      <w:bCs/>
      <w:caps/>
      <w:sz w:val="20"/>
      <w:lang w:eastAsia="zh-CN"/>
    </w:rPr>
  </w:style>
  <w:style w:type="character" w:customStyle="1" w:styleId="NormalChar0">
    <w:name w:val="Normal Char"/>
    <w:basedOn w:val="DefaultParagraphFont"/>
    <w:rsid w:val="00A00F28"/>
    <w:rPr>
      <w:lang w:eastAsia="en-US"/>
    </w:rPr>
  </w:style>
  <w:style w:type="character" w:customStyle="1" w:styleId="BoldUnderlineChar2">
    <w:name w:val="Bold + Underline Char"/>
    <w:basedOn w:val="DefaultParagraphFont"/>
    <w:rsid w:val="00A00F2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00F28"/>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A00F28"/>
  </w:style>
  <w:style w:type="character" w:customStyle="1" w:styleId="CharacterStyle7">
    <w:name w:val="Character Style 7"/>
    <w:rsid w:val="00A00F28"/>
    <w:rPr>
      <w:rFonts w:ascii="Trebuchet MS" w:hAnsi="Trebuchet MS" w:cs="Trebuchet MS"/>
      <w:sz w:val="20"/>
      <w:szCs w:val="20"/>
      <w:u w:val="single"/>
    </w:rPr>
  </w:style>
  <w:style w:type="character" w:customStyle="1" w:styleId="StyleStyle4Char">
    <w:name w:val="Style Style4 + Char"/>
    <w:basedOn w:val="DefaultParagraphFont"/>
    <w:rsid w:val="00A00F2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00F2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00F28"/>
    <w:rPr>
      <w:rFonts w:ascii="Symbol" w:hAnsi="Symbol" w:cstheme="minorBidi"/>
      <w:sz w:val="21"/>
      <w:szCs w:val="21"/>
      <w:u w:val="thick"/>
    </w:rPr>
  </w:style>
  <w:style w:type="character" w:customStyle="1" w:styleId="UnderlinedEvidenceCharChar">
    <w:name w:val="Underlined Evidence Char Char"/>
    <w:basedOn w:val="DefaultParagraphFont"/>
    <w:rsid w:val="00A00F28"/>
    <w:rPr>
      <w:rFonts w:ascii="Symbol" w:hAnsi="Symbol"/>
      <w:sz w:val="21"/>
      <w:szCs w:val="21"/>
      <w:u w:val="thick"/>
      <w:lang w:val="en-US" w:eastAsia="en-US" w:bidi="ar-SA"/>
    </w:rPr>
  </w:style>
  <w:style w:type="character" w:styleId="PlaceholderText">
    <w:name w:val="Placeholder Text"/>
    <w:basedOn w:val="DefaultParagraphFont"/>
    <w:uiPriority w:val="99"/>
    <w:rsid w:val="00A00F28"/>
    <w:rPr>
      <w:color w:val="808080"/>
    </w:rPr>
  </w:style>
  <w:style w:type="paragraph" w:customStyle="1" w:styleId="Cite8">
    <w:name w:val="Cite8"/>
    <w:basedOn w:val="Normal"/>
    <w:autoRedefine/>
    <w:qFormat/>
    <w:rsid w:val="00A00F28"/>
    <w:rPr>
      <w:rFonts w:ascii="Trebuchet MS" w:eastAsia="Verdana" w:hAnsi="Trebuchet MS" w:cs="Cambria"/>
      <w:sz w:val="16"/>
    </w:rPr>
  </w:style>
  <w:style w:type="paragraph" w:customStyle="1" w:styleId="8font">
    <w:name w:val="8font"/>
    <w:basedOn w:val="Normal"/>
    <w:next w:val="Normal"/>
    <w:autoRedefine/>
    <w:qFormat/>
    <w:rsid w:val="00A00F28"/>
    <w:rPr>
      <w:rFonts w:ascii="Georgia" w:eastAsia="Cambria Math" w:hAnsi="Georgia" w:cs="Cambria"/>
      <w:sz w:val="16"/>
      <w:szCs w:val="16"/>
    </w:rPr>
  </w:style>
  <w:style w:type="character" w:customStyle="1" w:styleId="NoterefInText">
    <w:name w:val="_NoterefInText"/>
    <w:uiPriority w:val="99"/>
    <w:rsid w:val="00A00F28"/>
    <w:rPr>
      <w:rFonts w:cs="AKDPE C+ Utopia"/>
      <w:color w:val="000000"/>
    </w:rPr>
  </w:style>
  <w:style w:type="character" w:customStyle="1" w:styleId="postauthor">
    <w:name w:val="postauthor"/>
    <w:basedOn w:val="DefaultParagraphFont"/>
    <w:rsid w:val="00A00F28"/>
  </w:style>
  <w:style w:type="paragraph" w:customStyle="1" w:styleId="notes-source-hasnotes">
    <w:name w:val="notes-source-hasnotes"/>
    <w:basedOn w:val="Normal"/>
    <w:rsid w:val="00A00F28"/>
    <w:pPr>
      <w:spacing w:before="100" w:beforeAutospacing="1" w:after="100" w:afterAutospacing="1"/>
    </w:pPr>
    <w:rPr>
      <w:rFonts w:ascii="Tahoma" w:hAnsi="Tahoma" w:cstheme="minorBidi"/>
      <w:szCs w:val="20"/>
    </w:rPr>
  </w:style>
  <w:style w:type="character" w:customStyle="1" w:styleId="span">
    <w:name w:val="span"/>
    <w:basedOn w:val="DefaultParagraphFont"/>
    <w:rsid w:val="00A00F28"/>
  </w:style>
  <w:style w:type="character" w:customStyle="1" w:styleId="maintitle">
    <w:name w:val="maintitle"/>
    <w:basedOn w:val="DefaultParagraphFont"/>
    <w:rsid w:val="00A00F28"/>
  </w:style>
  <w:style w:type="character" w:customStyle="1" w:styleId="thirdparty-logo">
    <w:name w:val="thirdparty-logo"/>
    <w:basedOn w:val="DefaultParagraphFont"/>
    <w:rsid w:val="00A00F28"/>
  </w:style>
  <w:style w:type="character" w:customStyle="1" w:styleId="posted">
    <w:name w:val="posted"/>
    <w:basedOn w:val="DefaultParagraphFont"/>
    <w:rsid w:val="00A00F28"/>
  </w:style>
  <w:style w:type="character" w:customStyle="1" w:styleId="ticker">
    <w:name w:val="ticker"/>
    <w:basedOn w:val="DefaultParagraphFont"/>
    <w:rsid w:val="00A00F28"/>
  </w:style>
  <w:style w:type="paragraph" w:customStyle="1" w:styleId="articlemeta">
    <w:name w:val="articlemeta"/>
    <w:basedOn w:val="Normal"/>
    <w:rsid w:val="00A00F28"/>
    <w:pPr>
      <w:spacing w:before="100" w:beforeAutospacing="1" w:after="100" w:afterAutospacing="1"/>
    </w:pPr>
    <w:rPr>
      <w:rFonts w:ascii="Tahoma" w:hAnsi="Tahoma" w:cstheme="minorBidi"/>
      <w:szCs w:val="20"/>
    </w:rPr>
  </w:style>
  <w:style w:type="character" w:customStyle="1" w:styleId="vcard">
    <w:name w:val="vcard"/>
    <w:basedOn w:val="DefaultParagraphFont"/>
    <w:rsid w:val="00A00F28"/>
  </w:style>
  <w:style w:type="character" w:customStyle="1" w:styleId="print-footnote">
    <w:name w:val="print-footnote"/>
    <w:basedOn w:val="DefaultParagraphFont"/>
    <w:rsid w:val="00A00F28"/>
  </w:style>
  <w:style w:type="character" w:customStyle="1" w:styleId="datestring">
    <w:name w:val="datestring"/>
    <w:basedOn w:val="DefaultParagraphFont"/>
    <w:rsid w:val="00A00F28"/>
  </w:style>
  <w:style w:type="paragraph" w:customStyle="1" w:styleId="noindent0">
    <w:name w:val="no_indent"/>
    <w:basedOn w:val="Normal"/>
    <w:rsid w:val="00A00F28"/>
    <w:pPr>
      <w:spacing w:before="100" w:beforeAutospacing="1" w:after="100" w:afterAutospacing="1"/>
    </w:pPr>
    <w:rPr>
      <w:rFonts w:ascii="Tahoma" w:hAnsi="Tahoma" w:cstheme="minorBidi"/>
      <w:szCs w:val="20"/>
    </w:rPr>
  </w:style>
  <w:style w:type="character" w:customStyle="1" w:styleId="email">
    <w:name w:val="email"/>
    <w:basedOn w:val="DefaultParagraphFont"/>
    <w:rsid w:val="00A00F28"/>
  </w:style>
  <w:style w:type="paragraph" w:customStyle="1" w:styleId="left">
    <w:name w:val="left"/>
    <w:basedOn w:val="Normal"/>
    <w:rsid w:val="00A00F28"/>
    <w:pPr>
      <w:spacing w:before="100" w:beforeAutospacing="1" w:after="100" w:afterAutospacing="1"/>
    </w:pPr>
    <w:rPr>
      <w:rFonts w:ascii="Tahoma" w:hAnsi="Tahoma" w:cstheme="minorBidi"/>
      <w:szCs w:val="20"/>
    </w:rPr>
  </w:style>
  <w:style w:type="paragraph" w:customStyle="1" w:styleId="right">
    <w:name w:val="right"/>
    <w:basedOn w:val="Normal"/>
    <w:rsid w:val="00A00F28"/>
    <w:pPr>
      <w:spacing w:before="100" w:beforeAutospacing="1" w:after="100" w:afterAutospacing="1"/>
    </w:pPr>
    <w:rPr>
      <w:rFonts w:ascii="Tahoma" w:hAnsi="Tahoma" w:cstheme="minorBidi"/>
      <w:szCs w:val="20"/>
    </w:rPr>
  </w:style>
  <w:style w:type="character" w:customStyle="1" w:styleId="gptad">
    <w:name w:val="gptad"/>
    <w:basedOn w:val="DefaultParagraphFont"/>
    <w:rsid w:val="00A00F28"/>
  </w:style>
  <w:style w:type="paragraph" w:customStyle="1" w:styleId="creditpostedmodified">
    <w:name w:val="credit_posted_modified"/>
    <w:basedOn w:val="Normal"/>
    <w:rsid w:val="00A00F28"/>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A00F28"/>
  </w:style>
  <w:style w:type="character" w:customStyle="1" w:styleId="grd">
    <w:name w:val="grd"/>
    <w:basedOn w:val="DefaultParagraphFont"/>
    <w:rsid w:val="00A00F28"/>
  </w:style>
  <w:style w:type="paragraph" w:customStyle="1" w:styleId="hs-text-container">
    <w:name w:val="hs-text-container"/>
    <w:basedOn w:val="Normal"/>
    <w:rsid w:val="00A00F28"/>
    <w:pPr>
      <w:spacing w:before="100" w:beforeAutospacing="1" w:after="100" w:afterAutospacing="1"/>
    </w:pPr>
    <w:rPr>
      <w:rFonts w:ascii="Tahoma" w:hAnsi="Tahoma" w:cstheme="minorBidi"/>
      <w:szCs w:val="20"/>
    </w:rPr>
  </w:style>
  <w:style w:type="character" w:customStyle="1" w:styleId="created">
    <w:name w:val="created"/>
    <w:basedOn w:val="DefaultParagraphFont"/>
    <w:rsid w:val="00A00F28"/>
  </w:style>
  <w:style w:type="character" w:customStyle="1" w:styleId="changed">
    <w:name w:val="changed"/>
    <w:basedOn w:val="DefaultParagraphFont"/>
    <w:rsid w:val="00A00F28"/>
  </w:style>
  <w:style w:type="character" w:customStyle="1" w:styleId="article-author-name">
    <w:name w:val="article-author-name"/>
    <w:basedOn w:val="DefaultParagraphFont"/>
    <w:rsid w:val="00A00F28"/>
  </w:style>
  <w:style w:type="character" w:customStyle="1" w:styleId="bioexcerpt">
    <w:name w:val="bio_excerpt"/>
    <w:basedOn w:val="DefaultParagraphFont"/>
    <w:rsid w:val="00A00F28"/>
  </w:style>
  <w:style w:type="character" w:customStyle="1" w:styleId="commentcount">
    <w:name w:val="comment_count"/>
    <w:basedOn w:val="DefaultParagraphFont"/>
    <w:rsid w:val="00A00F28"/>
  </w:style>
  <w:style w:type="character" w:customStyle="1" w:styleId="searchtermshighlighted">
    <w:name w:val="searchtermshighlighted"/>
    <w:basedOn w:val="DefaultParagraphFont"/>
    <w:rsid w:val="00A00F28"/>
  </w:style>
  <w:style w:type="character" w:customStyle="1" w:styleId="contributornametrigger">
    <w:name w:val="contributornametrigger"/>
    <w:basedOn w:val="DefaultParagraphFont"/>
    <w:rsid w:val="00A00F28"/>
  </w:style>
  <w:style w:type="character" w:customStyle="1" w:styleId="bylinepipe">
    <w:name w:val="bylinepipe"/>
    <w:basedOn w:val="DefaultParagraphFont"/>
    <w:rsid w:val="00A00F28"/>
  </w:style>
  <w:style w:type="character" w:customStyle="1" w:styleId="lucenesearchresulturlb">
    <w:name w:val="lucene_search_result_url_b"/>
    <w:basedOn w:val="DefaultParagraphFont"/>
    <w:rsid w:val="00A00F28"/>
  </w:style>
  <w:style w:type="character" w:customStyle="1" w:styleId="faculty-title">
    <w:name w:val="faculty-title"/>
    <w:basedOn w:val="DefaultParagraphFont"/>
    <w:rsid w:val="00A00F28"/>
  </w:style>
  <w:style w:type="character" w:customStyle="1" w:styleId="count">
    <w:name w:val="count"/>
    <w:basedOn w:val="DefaultParagraphFont"/>
    <w:rsid w:val="00A00F28"/>
  </w:style>
  <w:style w:type="character" w:customStyle="1" w:styleId="volume">
    <w:name w:val="volume"/>
    <w:basedOn w:val="DefaultParagraphFont"/>
    <w:rsid w:val="00A00F28"/>
  </w:style>
  <w:style w:type="character" w:customStyle="1" w:styleId="issue">
    <w:name w:val="issue"/>
    <w:basedOn w:val="DefaultParagraphFont"/>
    <w:rsid w:val="00A00F28"/>
  </w:style>
  <w:style w:type="character" w:customStyle="1" w:styleId="pages">
    <w:name w:val="pages"/>
    <w:basedOn w:val="DefaultParagraphFont"/>
    <w:rsid w:val="00A00F28"/>
  </w:style>
  <w:style w:type="character" w:customStyle="1" w:styleId="field-content">
    <w:name w:val="field-content"/>
    <w:basedOn w:val="DefaultParagraphFont"/>
    <w:rsid w:val="00A00F28"/>
  </w:style>
  <w:style w:type="character" w:customStyle="1" w:styleId="person">
    <w:name w:val="person"/>
    <w:basedOn w:val="DefaultParagraphFont"/>
    <w:rsid w:val="00A00F28"/>
  </w:style>
  <w:style w:type="character" w:customStyle="1" w:styleId="corresponding">
    <w:name w:val="corresponding"/>
    <w:basedOn w:val="DefaultParagraphFont"/>
    <w:rsid w:val="00A00F28"/>
  </w:style>
  <w:style w:type="character" w:customStyle="1" w:styleId="entry-date">
    <w:name w:val="entry-date"/>
    <w:basedOn w:val="DefaultParagraphFont"/>
    <w:rsid w:val="00A00F28"/>
  </w:style>
  <w:style w:type="paragraph" w:customStyle="1" w:styleId="entry-meta">
    <w:name w:val="entry-meta"/>
    <w:basedOn w:val="Normal"/>
    <w:rsid w:val="00A00F28"/>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A00F28"/>
  </w:style>
  <w:style w:type="character" w:customStyle="1" w:styleId="post-category">
    <w:name w:val="post-category"/>
    <w:basedOn w:val="DefaultParagraphFont"/>
    <w:rsid w:val="00A00F28"/>
  </w:style>
  <w:style w:type="character" w:customStyle="1" w:styleId="post-author">
    <w:name w:val="post-author"/>
    <w:basedOn w:val="DefaultParagraphFont"/>
    <w:rsid w:val="00A00F28"/>
  </w:style>
  <w:style w:type="character" w:customStyle="1" w:styleId="A10">
    <w:name w:val="A10"/>
    <w:uiPriority w:val="99"/>
    <w:rsid w:val="00A00F28"/>
    <w:rPr>
      <w:rFonts w:cs="MS Mincho"/>
      <w:color w:val="000000"/>
      <w:sz w:val="11"/>
      <w:szCs w:val="11"/>
    </w:rPr>
  </w:style>
  <w:style w:type="paragraph" w:customStyle="1" w:styleId="Pa10">
    <w:name w:val="Pa10"/>
    <w:basedOn w:val="Default"/>
    <w:next w:val="Default"/>
    <w:uiPriority w:val="99"/>
    <w:rsid w:val="00A00F2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00F28"/>
    <w:pPr>
      <w:widowControl w:val="0"/>
      <w:spacing w:line="241" w:lineRule="atLeast"/>
    </w:pPr>
    <w:rPr>
      <w:rFonts w:ascii="Verdana" w:eastAsiaTheme="minorEastAsia" w:hAnsi="Verdana" w:cs="Cambria"/>
      <w:color w:val="auto"/>
    </w:rPr>
  </w:style>
  <w:style w:type="character" w:customStyle="1" w:styleId="A9">
    <w:name w:val="A9"/>
    <w:uiPriority w:val="99"/>
    <w:rsid w:val="00A00F28"/>
    <w:rPr>
      <w:rFonts w:cs="MS Mincho"/>
      <w:color w:val="000000"/>
      <w:sz w:val="14"/>
      <w:szCs w:val="14"/>
    </w:rPr>
  </w:style>
  <w:style w:type="paragraph" w:customStyle="1" w:styleId="articledetails">
    <w:name w:val="articledetails"/>
    <w:basedOn w:val="Normal"/>
    <w:rsid w:val="00A00F28"/>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A00F28"/>
  </w:style>
  <w:style w:type="paragraph" w:customStyle="1" w:styleId="aff">
    <w:name w:val="aff"/>
    <w:basedOn w:val="Normal"/>
    <w:rsid w:val="00A00F28"/>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A00F28"/>
  </w:style>
  <w:style w:type="character" w:customStyle="1" w:styleId="entry-author-name">
    <w:name w:val="entry-author-name"/>
    <w:basedOn w:val="DefaultParagraphFont"/>
    <w:rsid w:val="00A00F28"/>
  </w:style>
  <w:style w:type="character" w:customStyle="1" w:styleId="arial11">
    <w:name w:val="arial_11"/>
    <w:basedOn w:val="DefaultParagraphFont"/>
    <w:rsid w:val="00A00F28"/>
  </w:style>
  <w:style w:type="character" w:customStyle="1" w:styleId="contrib-degrees">
    <w:name w:val="contrib-degrees"/>
    <w:basedOn w:val="DefaultParagraphFont"/>
    <w:rsid w:val="00A00F28"/>
  </w:style>
  <w:style w:type="character" w:customStyle="1" w:styleId="contrib-on-behalf-of">
    <w:name w:val="contrib-on-behalf-of"/>
    <w:basedOn w:val="DefaultParagraphFont"/>
    <w:rsid w:val="00A00F28"/>
  </w:style>
  <w:style w:type="character" w:customStyle="1" w:styleId="pubtime">
    <w:name w:val="pubtime"/>
    <w:basedOn w:val="DefaultParagraphFont"/>
    <w:rsid w:val="00A00F28"/>
  </w:style>
  <w:style w:type="character" w:customStyle="1" w:styleId="time">
    <w:name w:val="time"/>
    <w:basedOn w:val="DefaultParagraphFont"/>
    <w:rsid w:val="00A00F28"/>
  </w:style>
  <w:style w:type="character" w:customStyle="1" w:styleId="fbcommentscount">
    <w:name w:val="fb_comments_count"/>
    <w:basedOn w:val="DefaultParagraphFont"/>
    <w:rsid w:val="00A00F28"/>
  </w:style>
  <w:style w:type="character" w:customStyle="1" w:styleId="stsharethiscustom">
    <w:name w:val="st_sharethis_custom"/>
    <w:basedOn w:val="DefaultParagraphFont"/>
    <w:rsid w:val="00A00F28"/>
  </w:style>
  <w:style w:type="paragraph" w:customStyle="1" w:styleId="permalinkable">
    <w:name w:val="permalinkable"/>
    <w:basedOn w:val="Normal"/>
    <w:rsid w:val="00A00F28"/>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A00F28"/>
  </w:style>
  <w:style w:type="character" w:customStyle="1" w:styleId="link-external">
    <w:name w:val="link-external"/>
    <w:basedOn w:val="DefaultParagraphFont"/>
    <w:rsid w:val="00A00F28"/>
  </w:style>
  <w:style w:type="character" w:customStyle="1" w:styleId="articleauthor">
    <w:name w:val="article_author"/>
    <w:basedOn w:val="DefaultParagraphFont"/>
    <w:rsid w:val="00A00F28"/>
  </w:style>
  <w:style w:type="character" w:customStyle="1" w:styleId="articleissue">
    <w:name w:val="article_issue"/>
    <w:basedOn w:val="DefaultParagraphFont"/>
    <w:rsid w:val="00A00F28"/>
  </w:style>
  <w:style w:type="character" w:customStyle="1" w:styleId="a-size-large">
    <w:name w:val="a-size-large"/>
    <w:basedOn w:val="DefaultParagraphFont"/>
    <w:rsid w:val="00A00F28"/>
  </w:style>
  <w:style w:type="character" w:customStyle="1" w:styleId="a-size-medium">
    <w:name w:val="a-size-medium"/>
    <w:basedOn w:val="DefaultParagraphFont"/>
    <w:rsid w:val="00A00F28"/>
  </w:style>
  <w:style w:type="character" w:customStyle="1" w:styleId="contribution">
    <w:name w:val="contribution"/>
    <w:basedOn w:val="DefaultParagraphFont"/>
    <w:rsid w:val="00A00F28"/>
  </w:style>
  <w:style w:type="character" w:customStyle="1" w:styleId="a-color-secondary">
    <w:name w:val="a-color-secondary"/>
    <w:basedOn w:val="DefaultParagraphFont"/>
    <w:rsid w:val="00A00F28"/>
  </w:style>
  <w:style w:type="paragraph" w:customStyle="1" w:styleId="sbyline">
    <w:name w:val="sbyline"/>
    <w:basedOn w:val="Normal"/>
    <w:rsid w:val="00A00F28"/>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A00F28"/>
  </w:style>
  <w:style w:type="character" w:customStyle="1" w:styleId="ui-staffline">
    <w:name w:val="ui-staffline"/>
    <w:basedOn w:val="DefaultParagraphFont"/>
    <w:rsid w:val="00A00F28"/>
  </w:style>
  <w:style w:type="paragraph" w:customStyle="1" w:styleId="promotion-tag-p">
    <w:name w:val="promotion-tag-p"/>
    <w:basedOn w:val="Normal"/>
    <w:rsid w:val="00A00F28"/>
    <w:pPr>
      <w:spacing w:before="100" w:beforeAutospacing="1" w:after="100" w:afterAutospacing="1"/>
    </w:pPr>
    <w:rPr>
      <w:rFonts w:ascii="Tahoma" w:hAnsi="Tahoma" w:cstheme="minorBidi"/>
      <w:szCs w:val="20"/>
    </w:rPr>
  </w:style>
  <w:style w:type="paragraph" w:customStyle="1" w:styleId="heading">
    <w:name w:val="heading"/>
    <w:basedOn w:val="Normal"/>
    <w:rsid w:val="00A00F28"/>
    <w:pPr>
      <w:spacing w:before="100" w:beforeAutospacing="1" w:after="100" w:afterAutospacing="1"/>
    </w:pPr>
    <w:rPr>
      <w:rFonts w:ascii="Tahoma" w:hAnsi="Tahoma" w:cstheme="minorBidi"/>
      <w:szCs w:val="20"/>
    </w:rPr>
  </w:style>
  <w:style w:type="character" w:customStyle="1" w:styleId="value">
    <w:name w:val="value"/>
    <w:basedOn w:val="DefaultParagraphFont"/>
    <w:rsid w:val="00A00F28"/>
  </w:style>
  <w:style w:type="character" w:customStyle="1" w:styleId="specialissuelabel">
    <w:name w:val="specialissuelabel"/>
    <w:basedOn w:val="DefaultParagraphFont"/>
    <w:rsid w:val="00A00F28"/>
  </w:style>
  <w:style w:type="character" w:customStyle="1" w:styleId="referencediv">
    <w:name w:val="referencediv"/>
    <w:basedOn w:val="DefaultParagraphFont"/>
    <w:rsid w:val="00A00F28"/>
  </w:style>
  <w:style w:type="character" w:customStyle="1" w:styleId="wp-smiley">
    <w:name w:val="wp-smiley"/>
    <w:basedOn w:val="DefaultParagraphFont"/>
    <w:rsid w:val="00A00F28"/>
  </w:style>
  <w:style w:type="character" w:customStyle="1" w:styleId="meta-prep">
    <w:name w:val="meta-prep"/>
    <w:basedOn w:val="DefaultParagraphFont"/>
    <w:rsid w:val="00A00F28"/>
  </w:style>
  <w:style w:type="character" w:customStyle="1" w:styleId="artjournal">
    <w:name w:val="art_journal"/>
    <w:basedOn w:val="DefaultParagraphFont"/>
    <w:rsid w:val="00A00F28"/>
  </w:style>
  <w:style w:type="character" w:customStyle="1" w:styleId="artdatevolumeissuepart">
    <w:name w:val="art_datevolumeissuepart"/>
    <w:basedOn w:val="DefaultParagraphFont"/>
    <w:rsid w:val="00A00F28"/>
  </w:style>
  <w:style w:type="character" w:customStyle="1" w:styleId="artpages">
    <w:name w:val="art_pages"/>
    <w:basedOn w:val="DefaultParagraphFont"/>
    <w:rsid w:val="00A00F28"/>
  </w:style>
  <w:style w:type="character" w:customStyle="1" w:styleId="singlehighlightclass">
    <w:name w:val="single_highlight_class"/>
    <w:basedOn w:val="DefaultParagraphFont"/>
    <w:rsid w:val="00A00F28"/>
  </w:style>
  <w:style w:type="character" w:customStyle="1" w:styleId="degree">
    <w:name w:val="degree"/>
    <w:basedOn w:val="DefaultParagraphFont"/>
    <w:rsid w:val="00A00F28"/>
  </w:style>
  <w:style w:type="character" w:customStyle="1" w:styleId="major">
    <w:name w:val="major"/>
    <w:basedOn w:val="DefaultParagraphFont"/>
    <w:rsid w:val="00A00F28"/>
  </w:style>
  <w:style w:type="character" w:customStyle="1" w:styleId="authors">
    <w:name w:val="authors"/>
    <w:basedOn w:val="DefaultParagraphFont"/>
    <w:rsid w:val="00A00F28"/>
  </w:style>
  <w:style w:type="character" w:customStyle="1" w:styleId="views">
    <w:name w:val="views"/>
    <w:basedOn w:val="DefaultParagraphFont"/>
    <w:rsid w:val="00A00F28"/>
  </w:style>
  <w:style w:type="character" w:customStyle="1" w:styleId="stmainservices">
    <w:name w:val="stmainservices"/>
    <w:basedOn w:val="DefaultParagraphFont"/>
    <w:rsid w:val="00A00F28"/>
  </w:style>
  <w:style w:type="character" w:customStyle="1" w:styleId="stbubblehcount">
    <w:name w:val="stbubble_hcount"/>
    <w:basedOn w:val="DefaultParagraphFont"/>
    <w:rsid w:val="00A00F28"/>
  </w:style>
  <w:style w:type="paragraph" w:customStyle="1" w:styleId="Document">
    <w:name w:val="_Document"/>
    <w:basedOn w:val="Default"/>
    <w:next w:val="Default"/>
    <w:uiPriority w:val="99"/>
    <w:rsid w:val="00A00F2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00F2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00F28"/>
    <w:pPr>
      <w:widowControl w:val="0"/>
    </w:pPr>
    <w:rPr>
      <w:rFonts w:ascii="AKDPE C+ Utopia" w:eastAsiaTheme="minorEastAsia" w:hAnsi="AKDPE C+ Utopia" w:cs="Cambria"/>
      <w:color w:val="auto"/>
    </w:rPr>
  </w:style>
  <w:style w:type="paragraph" w:customStyle="1" w:styleId="collapsed-hide">
    <w:name w:val="collapsed-hide"/>
    <w:basedOn w:val="Normal"/>
    <w:rsid w:val="00A00F28"/>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A00F28"/>
    <w:pPr>
      <w:widowControl w:val="0"/>
      <w:spacing w:line="211" w:lineRule="atLeast"/>
    </w:pPr>
    <w:rPr>
      <w:rFonts w:ascii="Courier New" w:eastAsiaTheme="minorEastAsia" w:hAnsi="Courier New" w:cs="Cambria"/>
      <w:color w:val="auto"/>
    </w:rPr>
  </w:style>
  <w:style w:type="paragraph" w:customStyle="1" w:styleId="odd">
    <w:name w:val="odd"/>
    <w:basedOn w:val="Normal"/>
    <w:rsid w:val="00A00F28"/>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A00F28"/>
  </w:style>
  <w:style w:type="character" w:customStyle="1" w:styleId="article-author">
    <w:name w:val="article-author"/>
    <w:basedOn w:val="DefaultParagraphFont"/>
    <w:rsid w:val="00A00F28"/>
  </w:style>
  <w:style w:type="character" w:customStyle="1" w:styleId="tolocaltime">
    <w:name w:val="tolocaltime"/>
    <w:basedOn w:val="DefaultParagraphFont"/>
    <w:rsid w:val="00A00F28"/>
  </w:style>
  <w:style w:type="character" w:customStyle="1" w:styleId="pb-byline">
    <w:name w:val="pb-byline"/>
    <w:basedOn w:val="DefaultParagraphFont"/>
    <w:rsid w:val="00A00F28"/>
  </w:style>
  <w:style w:type="character" w:customStyle="1" w:styleId="pb-timestamp">
    <w:name w:val="pb-timestamp"/>
    <w:basedOn w:val="DefaultParagraphFont"/>
    <w:rsid w:val="00A00F28"/>
  </w:style>
  <w:style w:type="paragraph" w:customStyle="1" w:styleId="Pa8">
    <w:name w:val="Pa8"/>
    <w:basedOn w:val="Default"/>
    <w:next w:val="Default"/>
    <w:uiPriority w:val="99"/>
    <w:rsid w:val="00A00F2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A00F2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00F28"/>
  </w:style>
  <w:style w:type="character" w:customStyle="1" w:styleId="even">
    <w:name w:val="even"/>
    <w:basedOn w:val="DefaultParagraphFont"/>
    <w:rsid w:val="00A00F28"/>
  </w:style>
  <w:style w:type="paragraph" w:customStyle="1" w:styleId="volissue">
    <w:name w:val="volissue"/>
    <w:basedOn w:val="Normal"/>
    <w:rsid w:val="00A00F28"/>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A00F28"/>
  </w:style>
  <w:style w:type="character" w:customStyle="1" w:styleId="tChar">
    <w:name w:val="t Char"/>
    <w:rsid w:val="00A00F28"/>
    <w:rPr>
      <w:rFonts w:ascii="Georgia" w:eastAsia="Times New Roman" w:hAnsi="Georgia" w:cs="Calibri"/>
      <w:b/>
      <w:lang w:val="x-none" w:eastAsia="x-none"/>
    </w:rPr>
  </w:style>
  <w:style w:type="paragraph" w:customStyle="1" w:styleId="BoldUnderlineChar20">
    <w:name w:val="BoldUnderline Char2"/>
    <w:link w:val="BoldUnderlineChar2Char"/>
    <w:rsid w:val="00A00F2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00F28"/>
    <w:rPr>
      <w:rFonts w:ascii="Times New Roman" w:eastAsia="Times New Roman" w:hAnsi="Times New Roman" w:cs="Times New Roman"/>
      <w:b/>
      <w:sz w:val="20"/>
      <w:szCs w:val="24"/>
      <w:u w:val="single"/>
    </w:rPr>
  </w:style>
  <w:style w:type="character" w:customStyle="1" w:styleId="UnderlineCharChar4">
    <w:name w:val="Underline Char Char4"/>
    <w:rsid w:val="00A00F28"/>
    <w:rPr>
      <w:szCs w:val="24"/>
      <w:u w:val="single"/>
      <w:lang w:val="en-US" w:eastAsia="en-US" w:bidi="ar-SA"/>
    </w:rPr>
  </w:style>
  <w:style w:type="character" w:customStyle="1" w:styleId="BoldUnderlineCharChar3">
    <w:name w:val="BoldUnderline Char Char3"/>
    <w:rsid w:val="00A00F28"/>
    <w:rPr>
      <w:b/>
      <w:szCs w:val="24"/>
      <w:u w:val="single"/>
      <w:lang w:val="en-US" w:eastAsia="en-US" w:bidi="ar-SA"/>
    </w:rPr>
  </w:style>
  <w:style w:type="character" w:customStyle="1" w:styleId="BoldUnderlineCharChar2">
    <w:name w:val="BoldUnderline Char Char2"/>
    <w:rsid w:val="00A00F28"/>
    <w:rPr>
      <w:b/>
      <w:szCs w:val="24"/>
      <w:u w:val="single"/>
      <w:lang w:val="en-US" w:eastAsia="en-US" w:bidi="ar-SA"/>
    </w:rPr>
  </w:style>
  <w:style w:type="paragraph" w:customStyle="1" w:styleId="UnderlineCard0">
    <w:name w:val="UnderlineCard"/>
    <w:basedOn w:val="Heading3"/>
    <w:link w:val="UnderlineCardChar"/>
    <w:qFormat/>
    <w:rsid w:val="00A00F28"/>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A00F28"/>
    <w:rPr>
      <w:rFonts w:ascii="Georgia" w:eastAsia="Calibri" w:hAnsi="Georgia" w:cs="Times New Roman"/>
      <w:sz w:val="20"/>
      <w:szCs w:val="20"/>
      <w:u w:val="single"/>
      <w:lang w:val="x-none" w:eastAsia="x-none"/>
    </w:rPr>
  </w:style>
  <w:style w:type="character" w:customStyle="1" w:styleId="5Notunderlined">
    <w:name w:val="5 Not underlined"/>
    <w:rsid w:val="00A00F28"/>
    <w:rPr>
      <w:rFonts w:ascii="Times New Roman" w:hAnsi="Times New Roman"/>
      <w:sz w:val="16"/>
    </w:rPr>
  </w:style>
  <w:style w:type="character" w:customStyle="1" w:styleId="volume-issue">
    <w:name w:val="volume-issue"/>
    <w:rsid w:val="00A00F28"/>
    <w:rPr>
      <w:rFonts w:cs="Times New Roman"/>
    </w:rPr>
  </w:style>
  <w:style w:type="character" w:customStyle="1" w:styleId="i">
    <w:name w:val="i"/>
    <w:basedOn w:val="DefaultParagraphFont"/>
    <w:uiPriority w:val="99"/>
    <w:rsid w:val="00A00F28"/>
  </w:style>
  <w:style w:type="character" w:customStyle="1" w:styleId="storytext">
    <w:name w:val="storytext"/>
    <w:basedOn w:val="DefaultParagraphFont"/>
    <w:rsid w:val="00A00F28"/>
  </w:style>
  <w:style w:type="character" w:customStyle="1" w:styleId="heading3char0">
    <w:name w:val="heading3char"/>
    <w:rsid w:val="00A00F28"/>
  </w:style>
  <w:style w:type="character" w:customStyle="1" w:styleId="boldness1">
    <w:name w:val="boldness1"/>
    <w:rsid w:val="00A00F28"/>
  </w:style>
  <w:style w:type="paragraph" w:customStyle="1" w:styleId="Cardd">
    <w:name w:val="Cardd"/>
    <w:basedOn w:val="Normal"/>
    <w:uiPriority w:val="4"/>
    <w:qFormat/>
    <w:rsid w:val="00A00F28"/>
    <w:pPr>
      <w:ind w:left="288" w:right="288"/>
    </w:pPr>
    <w:rPr>
      <w:rFonts w:ascii="Georgia" w:hAnsi="Georgia" w:cstheme="minorBidi"/>
    </w:rPr>
  </w:style>
  <w:style w:type="paragraph" w:customStyle="1" w:styleId="document0">
    <w:name w:val="document"/>
    <w:basedOn w:val="Normal"/>
    <w:qFormat/>
    <w:rsid w:val="00A00F28"/>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A00F28"/>
    <w:rPr>
      <w:rFonts w:cs="Arial"/>
      <w:bCs/>
      <w:szCs w:val="26"/>
      <w:u w:val="single"/>
      <w:lang w:val="en-US" w:eastAsia="en-US" w:bidi="ar-SA"/>
    </w:rPr>
  </w:style>
  <w:style w:type="character" w:customStyle="1" w:styleId="current-selection">
    <w:name w:val="current-selection"/>
    <w:basedOn w:val="DefaultParagraphFont"/>
    <w:rsid w:val="00A00F28"/>
  </w:style>
  <w:style w:type="character" w:customStyle="1" w:styleId="a2">
    <w:name w:val="_"/>
    <w:basedOn w:val="DefaultParagraphFont"/>
    <w:rsid w:val="00A00F28"/>
  </w:style>
  <w:style w:type="paragraph" w:customStyle="1" w:styleId="Shrink6">
    <w:name w:val="Shrink 6"/>
    <w:basedOn w:val="Normal"/>
    <w:qFormat/>
    <w:rsid w:val="00A00F28"/>
    <w:rPr>
      <w:rFonts w:ascii="Georgia" w:eastAsia="Calibri" w:hAnsi="Georgia"/>
      <w:sz w:val="12"/>
    </w:rPr>
  </w:style>
  <w:style w:type="character" w:customStyle="1" w:styleId="messagecontent">
    <w:name w:val="message_content"/>
    <w:rsid w:val="00A00F28"/>
  </w:style>
  <w:style w:type="character" w:customStyle="1" w:styleId="StyleUnderlineChar">
    <w:name w:val="Style Underline Char"/>
    <w:basedOn w:val="DefaultParagraphFont"/>
    <w:rsid w:val="00A00F2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00F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A00F28"/>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A00F28"/>
    <w:rPr>
      <w:rFonts w:ascii="Verdana" w:hAnsi="Verdana" w:hint="default"/>
      <w:color w:val="000000"/>
      <w:sz w:val="16"/>
      <w:szCs w:val="16"/>
    </w:rPr>
  </w:style>
  <w:style w:type="character" w:customStyle="1" w:styleId="Heading3CharCharCharChar1">
    <w:name w:val="Heading 3 Char Char Char Char1"/>
    <w:rsid w:val="00A00F28"/>
    <w:rPr>
      <w:rFonts w:cs="Arial"/>
      <w:bCs/>
      <w:szCs w:val="26"/>
      <w:u w:val="single"/>
      <w:lang w:val="en-US" w:eastAsia="en-US" w:bidi="ar-SA"/>
    </w:rPr>
  </w:style>
  <w:style w:type="paragraph" w:customStyle="1" w:styleId="conintrotext">
    <w:name w:val="conintrotext"/>
    <w:basedOn w:val="Normal"/>
    <w:uiPriority w:val="99"/>
    <w:rsid w:val="00A00F28"/>
    <w:pPr>
      <w:spacing w:before="100" w:beforeAutospacing="1" w:after="100" w:afterAutospacing="1"/>
    </w:pPr>
    <w:rPr>
      <w:rFonts w:ascii="Georgia" w:eastAsia="Times New Roman" w:hAnsi="Georgia" w:cstheme="minorBidi"/>
      <w:sz w:val="24"/>
    </w:rPr>
  </w:style>
  <w:style w:type="character" w:customStyle="1" w:styleId="comment-body">
    <w:name w:val="comment-body"/>
    <w:rsid w:val="00A00F28"/>
  </w:style>
  <w:style w:type="character" w:customStyle="1" w:styleId="UnderlineCharCharChar1">
    <w:name w:val="Underline Char Char Char1"/>
    <w:rsid w:val="00A00F2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00F2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00F28"/>
    <w:rPr>
      <w:rFonts w:asciiTheme="minorHAnsi" w:eastAsia="MS Mincho" w:hAnsiTheme="minorHAnsi" w:cstheme="minorBidi"/>
      <w:b/>
      <w:u w:val="single"/>
    </w:rPr>
  </w:style>
  <w:style w:type="character" w:customStyle="1" w:styleId="mw-headline">
    <w:name w:val="mw-headline"/>
    <w:rsid w:val="00A00F28"/>
  </w:style>
  <w:style w:type="character" w:customStyle="1" w:styleId="flagicon">
    <w:name w:val="flagicon"/>
    <w:rsid w:val="00A00F28"/>
  </w:style>
  <w:style w:type="paragraph" w:customStyle="1" w:styleId="assert">
    <w:name w:val="assert"/>
    <w:basedOn w:val="Normal"/>
    <w:uiPriority w:val="99"/>
    <w:rsid w:val="00A00F28"/>
    <w:pPr>
      <w:spacing w:before="100" w:beforeAutospacing="1" w:after="100" w:afterAutospacing="1"/>
    </w:pPr>
    <w:rPr>
      <w:rFonts w:ascii="Georgia" w:eastAsia="Times New Roman" w:hAnsi="Georgia" w:cstheme="minorBidi"/>
      <w:sz w:val="24"/>
    </w:rPr>
  </w:style>
  <w:style w:type="character" w:customStyle="1" w:styleId="apturelink">
    <w:name w:val="apturelink"/>
    <w:rsid w:val="00A00F28"/>
  </w:style>
  <w:style w:type="character" w:customStyle="1" w:styleId="apturelinkicon">
    <w:name w:val="apturelinkicon"/>
    <w:rsid w:val="00A00F28"/>
  </w:style>
  <w:style w:type="paragraph" w:customStyle="1" w:styleId="Default1">
    <w:name w:val="Default1"/>
    <w:basedOn w:val="Default"/>
    <w:next w:val="Default"/>
    <w:uiPriority w:val="99"/>
    <w:rsid w:val="00A00F28"/>
    <w:rPr>
      <w:color w:val="auto"/>
    </w:rPr>
  </w:style>
  <w:style w:type="paragraph" w:customStyle="1" w:styleId="center">
    <w:name w:val="center"/>
    <w:basedOn w:val="Normal"/>
    <w:uiPriority w:val="99"/>
    <w:rsid w:val="00A00F28"/>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A00F28"/>
    <w:rPr>
      <w:rFonts w:ascii="Garamond" w:eastAsia="Times New Roman" w:hAnsi="Garamond" w:cs="Times New Roman"/>
      <w:sz w:val="16"/>
    </w:rPr>
  </w:style>
  <w:style w:type="character" w:customStyle="1" w:styleId="UnderlineChar1Char">
    <w:name w:val="Underline Char1 Char"/>
    <w:rsid w:val="00A00F2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00F2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00F28"/>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00F2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00F28"/>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00F2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00F28"/>
    <w:rPr>
      <w:rFonts w:asciiTheme="minorHAnsi" w:eastAsia="MS Mincho" w:hAnsiTheme="minorHAnsi" w:cstheme="minorBidi"/>
      <w:b/>
      <w:u w:val="single"/>
    </w:rPr>
  </w:style>
  <w:style w:type="paragraph" w:customStyle="1" w:styleId="CardBody">
    <w:name w:val="Card Body"/>
    <w:basedOn w:val="Normal"/>
    <w:link w:val="CardBodyChar"/>
    <w:qFormat/>
    <w:rsid w:val="00A00F28"/>
    <w:rPr>
      <w:rFonts w:ascii="Georgia" w:eastAsia="Times New Roman" w:hAnsi="Georgia" w:cstheme="minorBidi"/>
      <w:sz w:val="16"/>
    </w:rPr>
  </w:style>
  <w:style w:type="character" w:customStyle="1" w:styleId="CardBodyChar">
    <w:name w:val="Card Body Char"/>
    <w:link w:val="CardBody"/>
    <w:rsid w:val="00A00F28"/>
    <w:rPr>
      <w:rFonts w:ascii="Georgia" w:eastAsia="Times New Roman" w:hAnsi="Georgia"/>
      <w:sz w:val="16"/>
    </w:rPr>
  </w:style>
  <w:style w:type="character" w:customStyle="1" w:styleId="ptitleinside">
    <w:name w:val="p_title_inside"/>
    <w:rsid w:val="00A00F28"/>
  </w:style>
  <w:style w:type="paragraph" w:customStyle="1" w:styleId="StyleBoldandUnderlineChar11ptBorderSinglesolidline">
    <w:name w:val="Style Bold and Underline Char + 11 pt Border: : (Single solid line..."/>
    <w:link w:val="StyleBoldandUnderlineChar11ptBorderSinglesolidlineChar"/>
    <w:qFormat/>
    <w:rsid w:val="00A00F2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00F28"/>
    <w:rPr>
      <w:rFonts w:eastAsia="Times New Roman"/>
      <w:b/>
      <w:bCs/>
      <w:szCs w:val="20"/>
      <w:u w:val="single"/>
      <w:bdr w:val="single" w:sz="4" w:space="0" w:color="auto"/>
    </w:rPr>
  </w:style>
  <w:style w:type="character" w:customStyle="1" w:styleId="Heading1CharChar1">
    <w:name w:val="Heading 1 Char Char1"/>
    <w:rsid w:val="00A00F28"/>
    <w:rPr>
      <w:rFonts w:cs="Arial"/>
      <w:b/>
      <w:bCs/>
      <w:szCs w:val="32"/>
      <w:lang w:val="en-US" w:eastAsia="en-US" w:bidi="ar-SA"/>
    </w:rPr>
  </w:style>
  <w:style w:type="paragraph" w:customStyle="1" w:styleId="Indentation">
    <w:name w:val="Indentation"/>
    <w:basedOn w:val="Normal"/>
    <w:uiPriority w:val="99"/>
    <w:rsid w:val="00A00F28"/>
    <w:pPr>
      <w:ind w:left="288" w:right="288"/>
    </w:pPr>
    <w:rPr>
      <w:rFonts w:ascii="Georgia" w:hAnsi="Georgia" w:cstheme="minorBidi"/>
    </w:rPr>
  </w:style>
  <w:style w:type="character" w:customStyle="1" w:styleId="StyleUnderlineCharChar9ptBold">
    <w:name w:val="Style Underline Char Char + 9 pt Bold"/>
    <w:rsid w:val="00A00F2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00F28"/>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A00F28"/>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A00F28"/>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A00F28"/>
    <w:rPr>
      <w:rFonts w:ascii="Georgia" w:eastAsia="Times New Roman" w:hAnsi="Georgia"/>
      <w:b/>
      <w:bCs/>
      <w:u w:val="single"/>
    </w:rPr>
  </w:style>
  <w:style w:type="character" w:customStyle="1" w:styleId="StyleBoldandUnderlineCharChar29pt">
    <w:name w:val="Style Bold and Underline Char Char2 + 9 pt"/>
    <w:rsid w:val="00A00F28"/>
    <w:rPr>
      <w:rFonts w:ascii="Times New Roman" w:hAnsi="Times New Roman"/>
      <w:b/>
      <w:bCs/>
      <w:noProof w:val="0"/>
      <w:sz w:val="20"/>
      <w:u w:val="single"/>
    </w:rPr>
  </w:style>
  <w:style w:type="character" w:customStyle="1" w:styleId="StyleUnderlineCharChar19pt">
    <w:name w:val="Style Underline Char Char1 + 9 pt"/>
    <w:rsid w:val="00A00F2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00F2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00F28"/>
    <w:rPr>
      <w:rFonts w:ascii="Georgia" w:eastAsia="Times New Roman" w:hAnsi="Georgia"/>
      <w:b/>
      <w:smallCaps/>
      <w:sz w:val="24"/>
      <w:szCs w:val="24"/>
      <w:u w:val="single"/>
    </w:rPr>
  </w:style>
  <w:style w:type="character" w:customStyle="1" w:styleId="CardTextCharChar">
    <w:name w:val="Card Text Char Char"/>
    <w:rsid w:val="00A00F28"/>
    <w:rPr>
      <w:rFonts w:ascii="Times New Roman" w:eastAsia="Times New Roman" w:hAnsi="Times New Roman" w:cs="Times New Roman"/>
      <w:sz w:val="20"/>
      <w:szCs w:val="20"/>
    </w:rPr>
  </w:style>
  <w:style w:type="character" w:customStyle="1" w:styleId="citeChar1">
    <w:name w:val="cite Char"/>
    <w:locked/>
    <w:rsid w:val="00A00F2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00F2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00F2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00F28"/>
    <w:rPr>
      <w:i/>
      <w:iCs/>
      <w:sz w:val="20"/>
      <w:u w:val="single"/>
    </w:rPr>
  </w:style>
  <w:style w:type="character" w:customStyle="1" w:styleId="HIGHLIGHT0">
    <w:name w:val="HIGHLIGHT"/>
    <w:uiPriority w:val="1"/>
    <w:qFormat/>
    <w:rsid w:val="00A00F2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00F28"/>
    <w:pPr>
      <w:widowControl w:val="0"/>
      <w:autoSpaceDE/>
      <w:autoSpaceDN/>
      <w:adjustRightInd/>
      <w:outlineLvl w:val="9"/>
    </w:pPr>
    <w:rPr>
      <w:sz w:val="28"/>
      <w:szCs w:val="24"/>
    </w:rPr>
  </w:style>
  <w:style w:type="character" w:customStyle="1" w:styleId="HiddenBlockHeaderChar">
    <w:name w:val="Hidden Block Header Char"/>
    <w:link w:val="HiddenBlockHeader"/>
    <w:rsid w:val="00A00F28"/>
    <w:rPr>
      <w:rFonts w:ascii="Times New Roman" w:eastAsia="Times New Roman" w:hAnsi="Times New Roman" w:cs="Times New Roman"/>
      <w:b/>
      <w:sz w:val="28"/>
      <w:szCs w:val="24"/>
    </w:rPr>
  </w:style>
  <w:style w:type="character" w:customStyle="1" w:styleId="FifthChar">
    <w:name w:val="Fifth Char"/>
    <w:link w:val="Fifth"/>
    <w:rsid w:val="00A00F28"/>
    <w:rPr>
      <w:rFonts w:ascii="Times New Roman" w:eastAsia="Calibri" w:hAnsi="Times New Roman" w:cs="Times New Roman"/>
    </w:rPr>
  </w:style>
  <w:style w:type="paragraph" w:customStyle="1" w:styleId="Third">
    <w:name w:val="Third"/>
    <w:basedOn w:val="Normal"/>
    <w:link w:val="ThirdChar"/>
    <w:rsid w:val="00A00F28"/>
    <w:rPr>
      <w:rFonts w:ascii="Georgia" w:eastAsia="Times New Roman" w:hAnsi="Georgia" w:cstheme="minorBidi"/>
      <w:b/>
      <w:u w:val="single"/>
      <w:lang w:val="x-none" w:eastAsia="x-none"/>
    </w:rPr>
  </w:style>
  <w:style w:type="character" w:customStyle="1" w:styleId="ThirdChar">
    <w:name w:val="Third Char"/>
    <w:link w:val="Third"/>
    <w:rsid w:val="00A00F28"/>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A00F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00F28"/>
    <w:rPr>
      <w:rFonts w:ascii="Times New Roman" w:eastAsia="Times New Roman" w:hAnsi="Times New Roman"/>
      <w:szCs w:val="24"/>
    </w:rPr>
  </w:style>
  <w:style w:type="character" w:customStyle="1" w:styleId="article-record-publication-volume-issue">
    <w:name w:val="article-record-publication-volume-issue"/>
    <w:rsid w:val="00A00F28"/>
  </w:style>
  <w:style w:type="character" w:customStyle="1" w:styleId="NothingCharChar">
    <w:name w:val="Nothing Char Char"/>
    <w:link w:val="NothingCharCharChar"/>
    <w:rsid w:val="00A00F28"/>
  </w:style>
  <w:style w:type="paragraph" w:customStyle="1" w:styleId="DebateUnderlineBoldChar">
    <w:name w:val="Debate Underline Bold Char"/>
    <w:basedOn w:val="Normal"/>
    <w:link w:val="DebateUnderlineBoldCharChar"/>
    <w:rsid w:val="00A00F28"/>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A00F28"/>
    <w:rPr>
      <w:rFonts w:ascii="Georgia" w:eastAsia="Times New Roman" w:hAnsi="Georgia"/>
      <w:b/>
      <w:u w:val="thick"/>
    </w:rPr>
  </w:style>
  <w:style w:type="character" w:customStyle="1" w:styleId="resultbodyblack">
    <w:name w:val="resultbodyblack"/>
    <w:qFormat/>
    <w:rsid w:val="00A00F28"/>
    <w:rPr>
      <w:rFonts w:cs="Times New Roman"/>
    </w:rPr>
  </w:style>
  <w:style w:type="paragraph" w:customStyle="1" w:styleId="bloctitles">
    <w:name w:val="bloc titles"/>
    <w:basedOn w:val="Heading1"/>
    <w:next w:val="Normal"/>
    <w:link w:val="bloctitlesChar"/>
    <w:autoRedefine/>
    <w:rsid w:val="00A00F28"/>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A00F28"/>
    <w:rPr>
      <w:rFonts w:ascii="Georgia" w:eastAsia="Malgun Gothic" w:hAnsi="Georgia" w:cs="Arial"/>
      <w:b/>
      <w:bCs/>
      <w:sz w:val="28"/>
      <w:szCs w:val="32"/>
      <w:u w:val="single"/>
    </w:rPr>
  </w:style>
  <w:style w:type="paragraph" w:customStyle="1" w:styleId="CiteSmallText">
    <w:name w:val="Cite Small Text"/>
    <w:basedOn w:val="Normal"/>
    <w:uiPriority w:val="99"/>
    <w:rsid w:val="00A00F28"/>
    <w:pPr>
      <w:widowControl w:val="0"/>
      <w:spacing w:after="200"/>
    </w:pPr>
    <w:rPr>
      <w:rFonts w:ascii="Helvetica Neue" w:hAnsi="Helvetica Neue" w:cstheme="minorBidi"/>
      <w:b/>
      <w:sz w:val="18"/>
    </w:rPr>
  </w:style>
  <w:style w:type="character" w:customStyle="1" w:styleId="3TagCite">
    <w:name w:val="3 Tag/Cite"/>
    <w:rsid w:val="00A00F28"/>
    <w:rPr>
      <w:rFonts w:ascii="Times New Roman" w:hAnsi="Times New Roman"/>
      <w:b/>
    </w:rPr>
  </w:style>
  <w:style w:type="character" w:customStyle="1" w:styleId="4Qualifications">
    <w:name w:val="4 Qualifications"/>
    <w:rsid w:val="00A00F28"/>
    <w:rPr>
      <w:rFonts w:ascii="Times New Roman" w:hAnsi="Times New Roman"/>
      <w:sz w:val="19"/>
    </w:rPr>
  </w:style>
  <w:style w:type="character" w:customStyle="1" w:styleId="6Underlined">
    <w:name w:val="6 Underlined"/>
    <w:rsid w:val="00A00F28"/>
    <w:rPr>
      <w:rFonts w:ascii="Times New Roman" w:hAnsi="Times New Roman"/>
      <w:b/>
      <w:sz w:val="21"/>
      <w:u w:val="single"/>
    </w:rPr>
  </w:style>
  <w:style w:type="paragraph" w:customStyle="1" w:styleId="Cards1CharChar">
    <w:name w:val="Cards1 Char Char"/>
    <w:basedOn w:val="Normal"/>
    <w:link w:val="Cards1CharCharChar"/>
    <w:rsid w:val="00A00F28"/>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A00F28"/>
    <w:rPr>
      <w:rFonts w:ascii="Georgia" w:hAnsi="Georgia"/>
      <w:lang w:val="x-none"/>
    </w:rPr>
  </w:style>
  <w:style w:type="character" w:customStyle="1" w:styleId="UnderlineCharCharCharCharCharCharCharChar">
    <w:name w:val="Underline Char Char Char Char Char Char Char Char"/>
    <w:link w:val="UnderlineCharCharCharCharCharCharChar"/>
    <w:rsid w:val="00A00F28"/>
    <w:rPr>
      <w:u w:val="single"/>
    </w:rPr>
  </w:style>
  <w:style w:type="paragraph" w:customStyle="1" w:styleId="UnderlineCharCharCharCharCharCharChar">
    <w:name w:val="Underline Char Char Char Char Char Char Char"/>
    <w:basedOn w:val="Normal"/>
    <w:link w:val="UnderlineCharCharCharCharCharCharCharChar"/>
    <w:rsid w:val="00A00F28"/>
    <w:rPr>
      <w:rFonts w:asciiTheme="minorHAnsi" w:hAnsiTheme="minorHAnsi" w:cstheme="minorBidi"/>
      <w:u w:val="single"/>
    </w:rPr>
  </w:style>
  <w:style w:type="paragraph" w:customStyle="1" w:styleId="CitesCharChar">
    <w:name w:val="Cites Char Char"/>
    <w:next w:val="Normal"/>
    <w:link w:val="CitesCharCharChar"/>
    <w:rsid w:val="00A00F28"/>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00F28"/>
    <w:rPr>
      <w:rFonts w:ascii="Times New Roman" w:eastAsia="Times New Roman" w:hAnsi="Times New Roman" w:cs="Times New Roman"/>
      <w:sz w:val="20"/>
      <w:szCs w:val="24"/>
    </w:rPr>
  </w:style>
  <w:style w:type="character" w:customStyle="1" w:styleId="nohighlighting">
    <w:name w:val="no highlighting"/>
    <w:rsid w:val="00A00F2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00F28"/>
    <w:rPr>
      <w:rFonts w:ascii="Cambria" w:hAnsi="Cambria" w:hint="default"/>
      <w:sz w:val="21"/>
      <w:u w:val="single"/>
    </w:rPr>
  </w:style>
  <w:style w:type="paragraph" w:customStyle="1" w:styleId="Swag">
    <w:name w:val="Swag"/>
    <w:basedOn w:val="Normal"/>
    <w:link w:val="SwagChar"/>
    <w:qFormat/>
    <w:rsid w:val="00A00F28"/>
    <w:rPr>
      <w:rFonts w:ascii="Georgia" w:hAnsi="Georgia" w:cstheme="minorBidi"/>
      <w:color w:val="0000FF"/>
      <w:sz w:val="12"/>
      <w:u w:val="single"/>
    </w:rPr>
  </w:style>
  <w:style w:type="character" w:customStyle="1" w:styleId="SwagChar">
    <w:name w:val="Swag Char"/>
    <w:link w:val="Swag"/>
    <w:rsid w:val="00A00F28"/>
    <w:rPr>
      <w:rFonts w:ascii="Georgia" w:hAnsi="Georgia"/>
      <w:color w:val="0000FF"/>
      <w:sz w:val="12"/>
      <w:u w:val="single"/>
    </w:rPr>
  </w:style>
  <w:style w:type="paragraph" w:customStyle="1" w:styleId="StyleUnderlineTimesNewRoman1">
    <w:name w:val="Style Underline + Times New Roman1"/>
    <w:link w:val="StyleUnderlineTimesNewRoman1Char"/>
    <w:rsid w:val="00A00F2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00F2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00F2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00F2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A00F28"/>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A00F28"/>
    <w:rPr>
      <w:rFonts w:ascii="Garamond" w:eastAsia="MS Mincho" w:hAnsi="Garamond"/>
    </w:rPr>
  </w:style>
  <w:style w:type="character" w:customStyle="1" w:styleId="CharChar61">
    <w:name w:val="Char Char61"/>
    <w:rsid w:val="00A00F28"/>
    <w:rPr>
      <w:rFonts w:cs="Arial"/>
      <w:bCs/>
      <w:sz w:val="16"/>
      <w:szCs w:val="26"/>
      <w:lang w:val="en-US" w:eastAsia="en-US" w:bidi="ar-SA"/>
    </w:rPr>
  </w:style>
  <w:style w:type="character" w:customStyle="1" w:styleId="ListBulletChar">
    <w:name w:val="List Bullet Char"/>
    <w:link w:val="ListBullet"/>
    <w:uiPriority w:val="99"/>
    <w:rsid w:val="00A00F28"/>
    <w:rPr>
      <w:rFonts w:ascii="Times New Roman" w:eastAsia="Calibri" w:hAnsi="Times New Roman" w:cs="Times New Roman"/>
    </w:rPr>
  </w:style>
  <w:style w:type="paragraph" w:customStyle="1" w:styleId="subhead10">
    <w:name w:val="subhead1"/>
    <w:basedOn w:val="Normal"/>
    <w:uiPriority w:val="99"/>
    <w:rsid w:val="00A00F28"/>
    <w:pPr>
      <w:spacing w:before="100" w:beforeAutospacing="1" w:after="100" w:afterAutospacing="1"/>
    </w:pPr>
    <w:rPr>
      <w:rFonts w:ascii="Georgia" w:eastAsia="Times New Roman" w:hAnsi="Georgia" w:cstheme="minorBidi"/>
      <w:sz w:val="24"/>
    </w:rPr>
  </w:style>
  <w:style w:type="character" w:customStyle="1" w:styleId="styledate">
    <w:name w:val="styledate"/>
    <w:rsid w:val="00A00F28"/>
  </w:style>
  <w:style w:type="character" w:customStyle="1" w:styleId="BoldandUnderlineChar1">
    <w:name w:val="Bold and Underline Char1"/>
    <w:rsid w:val="00A00F28"/>
    <w:rPr>
      <w:b/>
      <w:szCs w:val="24"/>
      <w:u w:val="single"/>
      <w:lang w:val="en-US" w:eastAsia="en-US" w:bidi="ar-SA"/>
    </w:rPr>
  </w:style>
  <w:style w:type="character" w:customStyle="1" w:styleId="BoldandUnderlineChar1Char2">
    <w:name w:val="Bold and Underline Char1 Char2"/>
    <w:rsid w:val="00A00F28"/>
    <w:rPr>
      <w:b/>
      <w:szCs w:val="24"/>
      <w:u w:val="single"/>
      <w:lang w:val="en-US" w:eastAsia="en-US" w:bidi="ar-SA"/>
    </w:rPr>
  </w:style>
  <w:style w:type="character" w:customStyle="1" w:styleId="BoldandUnderlineCharChar1">
    <w:name w:val="Bold and Underline Char Char1"/>
    <w:rsid w:val="00A00F28"/>
    <w:rPr>
      <w:b/>
      <w:szCs w:val="24"/>
      <w:u w:val="single"/>
      <w:lang w:val="en-US" w:eastAsia="en-US" w:bidi="ar-SA"/>
    </w:rPr>
  </w:style>
  <w:style w:type="character" w:customStyle="1" w:styleId="BoldandUnderlineChar6">
    <w:name w:val="Bold and Underline Char6"/>
    <w:rsid w:val="00A00F28"/>
    <w:rPr>
      <w:b/>
      <w:szCs w:val="24"/>
      <w:u w:val="single"/>
      <w:lang w:val="en-US" w:eastAsia="en-US" w:bidi="ar-SA"/>
    </w:rPr>
  </w:style>
  <w:style w:type="character" w:customStyle="1" w:styleId="title-link-wrapper">
    <w:name w:val="title-link-wrapper"/>
    <w:rsid w:val="00A00F28"/>
  </w:style>
  <w:style w:type="character" w:customStyle="1" w:styleId="medium-font">
    <w:name w:val="medium-font"/>
    <w:rsid w:val="00A00F28"/>
  </w:style>
  <w:style w:type="paragraph" w:customStyle="1" w:styleId="abstract">
    <w:name w:val="abstract"/>
    <w:basedOn w:val="Normal"/>
    <w:uiPriority w:val="99"/>
    <w:rsid w:val="00A00F28"/>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A00F28"/>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A00F28"/>
    <w:rPr>
      <w:rFonts w:ascii="Georgia" w:eastAsia="Times New Roman" w:hAnsi="Georgia"/>
      <w:b/>
      <w:bCs/>
      <w:u w:val="single"/>
    </w:rPr>
  </w:style>
  <w:style w:type="character" w:customStyle="1" w:styleId="ReallySamllTextChar">
    <w:name w:val="ReallySamllText Char"/>
    <w:link w:val="ReallySamllText"/>
    <w:rsid w:val="00A00F28"/>
    <w:rPr>
      <w:sz w:val="12"/>
      <w:szCs w:val="24"/>
    </w:rPr>
  </w:style>
  <w:style w:type="paragraph" w:customStyle="1" w:styleId="StyleStyleUnderlineTimesNewRoman11pt">
    <w:name w:val="Style Style Underline + Times New Roman + 11 pt"/>
    <w:basedOn w:val="Normal"/>
    <w:link w:val="StyleStyleUnderlineTimesNewRoman11ptChar"/>
    <w:rsid w:val="00A00F28"/>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A00F28"/>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00F28"/>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A00F28"/>
    <w:rPr>
      <w:rFonts w:ascii="Georgia" w:eastAsia="Times New Roman" w:hAnsi="Georgia"/>
      <w:u w:val="single"/>
    </w:rPr>
  </w:style>
  <w:style w:type="character" w:customStyle="1" w:styleId="style10">
    <w:name w:val="style1"/>
    <w:rsid w:val="00A00F28"/>
  </w:style>
  <w:style w:type="character" w:customStyle="1" w:styleId="pmtermsel">
    <w:name w:val="pmtermsel"/>
    <w:rsid w:val="00A00F28"/>
  </w:style>
  <w:style w:type="character" w:customStyle="1" w:styleId="showipapr">
    <w:name w:val="show_ipapr"/>
    <w:rsid w:val="00A00F28"/>
  </w:style>
  <w:style w:type="character" w:customStyle="1" w:styleId="dnindex">
    <w:name w:val="dnindex"/>
    <w:rsid w:val="00A00F28"/>
  </w:style>
  <w:style w:type="character" w:customStyle="1" w:styleId="23">
    <w:name w:val="23"/>
    <w:rsid w:val="00A00F28"/>
    <w:rPr>
      <w:rFonts w:ascii="Times New Roman" w:hAnsi="Times New Roman" w:cs="Arial"/>
      <w:bCs/>
      <w:sz w:val="20"/>
      <w:u w:val="single"/>
      <w:lang w:val="en-US" w:eastAsia="en-US" w:bidi="ar-SA"/>
    </w:rPr>
  </w:style>
  <w:style w:type="character" w:customStyle="1" w:styleId="33">
    <w:name w:val="33"/>
    <w:rsid w:val="00A00F28"/>
    <w:rPr>
      <w:rFonts w:ascii="Times New Roman" w:hAnsi="Times New Roman" w:cs="Arial"/>
      <w:b/>
      <w:bCs/>
      <w:sz w:val="20"/>
      <w:u w:val="single"/>
      <w:lang w:val="en-US" w:eastAsia="en-US" w:bidi="ar-SA"/>
    </w:rPr>
  </w:style>
  <w:style w:type="character" w:customStyle="1" w:styleId="55">
    <w:name w:val="55"/>
    <w:rsid w:val="00A00F28"/>
    <w:rPr>
      <w:rFonts w:cs="Arial"/>
      <w:bCs/>
      <w:sz w:val="20"/>
      <w:u w:val="single"/>
      <w:lang w:val="en-US" w:eastAsia="en-US" w:bidi="ar-SA"/>
    </w:rPr>
  </w:style>
  <w:style w:type="character" w:customStyle="1" w:styleId="authoraffil">
    <w:name w:val="authoraffil"/>
    <w:rsid w:val="00A00F28"/>
  </w:style>
  <w:style w:type="character" w:customStyle="1" w:styleId="CharChar8">
    <w:name w:val="Char Char8"/>
    <w:rsid w:val="00A00F28"/>
    <w:rPr>
      <w:rFonts w:ascii="Georgia" w:eastAsia="Times New Roman" w:hAnsi="Georgia"/>
      <w:b/>
      <w:bCs/>
      <w:sz w:val="30"/>
      <w:szCs w:val="28"/>
      <w:u w:val="single"/>
    </w:rPr>
  </w:style>
  <w:style w:type="character" w:customStyle="1" w:styleId="FontStyle13">
    <w:name w:val="Font Style13"/>
    <w:uiPriority w:val="99"/>
    <w:rsid w:val="00A00F28"/>
    <w:rPr>
      <w:rFonts w:ascii="Constantia" w:hAnsi="Constantia" w:cs="Constantia"/>
      <w:sz w:val="18"/>
      <w:szCs w:val="18"/>
    </w:rPr>
  </w:style>
  <w:style w:type="character" w:customStyle="1" w:styleId="TagsCharCharCharChar">
    <w:name w:val="Tags Char Char Char Char"/>
    <w:rsid w:val="00A00F28"/>
    <w:rPr>
      <w:rFonts w:ascii="Times New Roman" w:eastAsia="Times New Roman" w:hAnsi="Times New Roman" w:cs="Times New Roman"/>
      <w:b/>
      <w:sz w:val="24"/>
      <w:szCs w:val="24"/>
    </w:rPr>
  </w:style>
  <w:style w:type="character" w:customStyle="1" w:styleId="Citation1Char">
    <w:name w:val="Citation1 Char"/>
    <w:link w:val="Citation10"/>
    <w:locked/>
    <w:rsid w:val="00A00F28"/>
    <w:rPr>
      <w:rFonts w:ascii="Georgia" w:hAnsi="Georgia"/>
      <w:b/>
      <w:u w:val="single"/>
    </w:rPr>
  </w:style>
  <w:style w:type="paragraph" w:customStyle="1" w:styleId="Citation10">
    <w:name w:val="Citation1"/>
    <w:basedOn w:val="Normal"/>
    <w:link w:val="Citation1Char"/>
    <w:qFormat/>
    <w:rsid w:val="00A00F28"/>
    <w:rPr>
      <w:rFonts w:ascii="Georgia" w:hAnsi="Georgia" w:cstheme="minorBidi"/>
      <w:b/>
      <w:u w:val="single"/>
    </w:rPr>
  </w:style>
  <w:style w:type="character" w:customStyle="1" w:styleId="TaglineChar">
    <w:name w:val="Tagline Char"/>
    <w:link w:val="Tagline0"/>
    <w:locked/>
    <w:rsid w:val="00A00F28"/>
    <w:rPr>
      <w:rFonts w:ascii="Georgia" w:hAnsi="Georgia"/>
      <w:b/>
    </w:rPr>
  </w:style>
  <w:style w:type="paragraph" w:customStyle="1" w:styleId="Tagline0">
    <w:name w:val="Tagline"/>
    <w:basedOn w:val="Normal"/>
    <w:link w:val="TaglineChar"/>
    <w:qFormat/>
    <w:rsid w:val="00A00F28"/>
    <w:rPr>
      <w:rFonts w:ascii="Georgia" w:hAnsi="Georgia" w:cstheme="minorBidi"/>
      <w:b/>
    </w:rPr>
  </w:style>
  <w:style w:type="paragraph" w:customStyle="1" w:styleId="NothingCharCharChar">
    <w:name w:val="Nothing Char Char Char"/>
    <w:link w:val="NothingCharChar"/>
    <w:rsid w:val="00A00F28"/>
    <w:pPr>
      <w:spacing w:after="0" w:line="240" w:lineRule="auto"/>
      <w:jc w:val="both"/>
    </w:pPr>
  </w:style>
  <w:style w:type="paragraph" w:customStyle="1" w:styleId="StyleLeft021">
    <w:name w:val="Style Left:  0.2&quot;1"/>
    <w:basedOn w:val="Normal"/>
    <w:uiPriority w:val="99"/>
    <w:rsid w:val="00A00F28"/>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00F28"/>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00F28"/>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00F28"/>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00F28"/>
    <w:rPr>
      <w:rFonts w:ascii="Georgia" w:eastAsia="Times New Roman" w:hAnsi="Georgia"/>
      <w:u w:val="single"/>
      <w:bdr w:val="single" w:sz="4" w:space="0" w:color="auto"/>
    </w:rPr>
  </w:style>
  <w:style w:type="character" w:customStyle="1" w:styleId="boldcitationChar">
    <w:name w:val="bold citation Char"/>
    <w:rsid w:val="00A00F28"/>
    <w:rPr>
      <w:rFonts w:ascii="Arial" w:hAnsi="Arial"/>
      <w:b/>
      <w:sz w:val="28"/>
      <w:szCs w:val="24"/>
      <w:u w:val="thick"/>
      <w:lang w:val="en-US" w:eastAsia="en-US" w:bidi="ar-SA"/>
    </w:rPr>
  </w:style>
  <w:style w:type="paragraph" w:customStyle="1" w:styleId="BlockTitle20">
    <w:name w:val="Block Title #2"/>
    <w:basedOn w:val="Normal"/>
    <w:uiPriority w:val="99"/>
    <w:rsid w:val="00A00F2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A00F28"/>
    <w:rPr>
      <w:rFonts w:ascii="Georgia" w:hAnsi="Georgia" w:cstheme="minorBidi"/>
      <w:b/>
    </w:rPr>
  </w:style>
  <w:style w:type="character" w:customStyle="1" w:styleId="BoldunderlineChar3">
    <w:name w:val="Bold/underline Char"/>
    <w:rsid w:val="00A00F28"/>
    <w:rPr>
      <w:rFonts w:eastAsia="SimSun"/>
      <w:b/>
      <w:noProof w:val="0"/>
      <w:sz w:val="24"/>
      <w:szCs w:val="24"/>
      <w:u w:val="single"/>
      <w:lang w:val="en-US" w:eastAsia="zh-CN" w:bidi="ar-SA"/>
    </w:rPr>
  </w:style>
  <w:style w:type="character" w:customStyle="1" w:styleId="underlinetextchar0">
    <w:name w:val="underlinetextchar"/>
    <w:rsid w:val="00A00F28"/>
  </w:style>
  <w:style w:type="character" w:customStyle="1" w:styleId="boldciteChar1">
    <w:name w:val="bold cite Char1"/>
    <w:rsid w:val="00A00F28"/>
    <w:rPr>
      <w:b/>
      <w:sz w:val="28"/>
      <w:u w:val="thick" w:color="000000"/>
    </w:rPr>
  </w:style>
  <w:style w:type="character" w:customStyle="1" w:styleId="tagCharCharChar1">
    <w:name w:val="tag Char Char Char1"/>
    <w:rsid w:val="00A00F28"/>
    <w:rPr>
      <w:b/>
      <w:sz w:val="24"/>
      <w:lang w:val="en-US" w:eastAsia="en-US" w:bidi="ar-SA"/>
    </w:rPr>
  </w:style>
  <w:style w:type="character" w:customStyle="1" w:styleId="underlinecardChar0">
    <w:name w:val="underline card Char"/>
    <w:rsid w:val="00A00F28"/>
    <w:rPr>
      <w:rFonts w:ascii="Arial" w:hAnsi="Arial"/>
      <w:sz w:val="18"/>
      <w:szCs w:val="24"/>
      <w:u w:val="single"/>
      <w:lang w:val="en-US" w:eastAsia="en-US" w:bidi="ar-SA"/>
    </w:rPr>
  </w:style>
  <w:style w:type="paragraph" w:customStyle="1" w:styleId="date-comments">
    <w:name w:val="date-comments"/>
    <w:basedOn w:val="Normal"/>
    <w:uiPriority w:val="99"/>
    <w:rsid w:val="00A00F28"/>
    <w:pPr>
      <w:spacing w:before="100" w:beforeAutospacing="1" w:after="100" w:afterAutospacing="1"/>
    </w:pPr>
    <w:rPr>
      <w:rFonts w:ascii="Times" w:hAnsi="Times" w:cstheme="minorBidi"/>
      <w:szCs w:val="20"/>
    </w:rPr>
  </w:style>
  <w:style w:type="character" w:customStyle="1" w:styleId="articleauthor0">
    <w:name w:val="articleauthor"/>
    <w:rsid w:val="00A00F28"/>
  </w:style>
  <w:style w:type="character" w:customStyle="1" w:styleId="bodysubtoc">
    <w:name w:val="bodysubtoc"/>
    <w:rsid w:val="00A00F28"/>
  </w:style>
  <w:style w:type="character" w:customStyle="1" w:styleId="lefttitlesmaller">
    <w:name w:val="lefttitlesmaller"/>
    <w:rsid w:val="00A00F28"/>
  </w:style>
  <w:style w:type="character" w:customStyle="1" w:styleId="mb">
    <w:name w:val="mb"/>
    <w:rsid w:val="00A00F28"/>
  </w:style>
  <w:style w:type="character" w:customStyle="1" w:styleId="submitted-date">
    <w:name w:val="submitted-date"/>
    <w:rsid w:val="00A00F28"/>
  </w:style>
  <w:style w:type="character" w:customStyle="1" w:styleId="submitted-time">
    <w:name w:val="submitted-time"/>
    <w:rsid w:val="00A00F28"/>
  </w:style>
  <w:style w:type="character" w:customStyle="1" w:styleId="A20">
    <w:name w:val="A2"/>
    <w:uiPriority w:val="99"/>
    <w:rsid w:val="00A00F28"/>
    <w:rPr>
      <w:rFonts w:ascii="Sabon LT Std" w:hAnsi="Sabon LT Std" w:cs="Sabon LT Std" w:hint="default"/>
      <w:color w:val="000000"/>
      <w:sz w:val="15"/>
      <w:szCs w:val="15"/>
    </w:rPr>
  </w:style>
  <w:style w:type="character" w:customStyle="1" w:styleId="searchword">
    <w:name w:val="searchword"/>
    <w:rsid w:val="00A00F28"/>
  </w:style>
  <w:style w:type="paragraph" w:customStyle="1" w:styleId="Heading2Char2CharChar12">
    <w:name w:val="Heading 2 Char2 Char Char12"/>
    <w:aliases w:val="Char Char Char Char Char Char1 Char Char Char Char Char1,Char Char22"/>
    <w:next w:val="Normal"/>
    <w:uiPriority w:val="99"/>
    <w:rsid w:val="00A00F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00F28"/>
    <w:rPr>
      <w:rFonts w:ascii="Times New Roman" w:hAnsi="Times New Roman" w:cs="Times New Roman"/>
      <w:sz w:val="18"/>
      <w:szCs w:val="18"/>
    </w:rPr>
  </w:style>
  <w:style w:type="character" w:customStyle="1" w:styleId="bylines">
    <w:name w:val="bylines"/>
    <w:basedOn w:val="DefaultParagraphFont"/>
    <w:rsid w:val="00A00F28"/>
  </w:style>
  <w:style w:type="character" w:customStyle="1" w:styleId="StyleStyleBoldUnderlineUnderlineIntenseEmphasis1apple-style-2">
    <w:name w:val="Style Style Bold UnderlineUnderlineIntense Emphasis1apple-style-...2"/>
    <w:basedOn w:val="DefaultParagraphFont"/>
    <w:rsid w:val="00A00F28"/>
    <w:rPr>
      <w:b w:val="0"/>
      <w:bCs/>
      <w:sz w:val="22"/>
      <w:u w:val="single"/>
    </w:rPr>
  </w:style>
  <w:style w:type="character" w:customStyle="1" w:styleId="FontStyle57">
    <w:name w:val="Font Style57"/>
    <w:rsid w:val="00A00F28"/>
    <w:rPr>
      <w:rFonts w:ascii="Georgia" w:hAnsi="Georgia" w:cs="Georgia"/>
      <w:b/>
      <w:bCs/>
      <w:sz w:val="14"/>
      <w:szCs w:val="14"/>
    </w:rPr>
  </w:style>
  <w:style w:type="character" w:customStyle="1" w:styleId="FontStyle89">
    <w:name w:val="Font Style89"/>
    <w:rsid w:val="00A00F28"/>
    <w:rPr>
      <w:rFonts w:ascii="Times New Roman" w:hAnsi="Times New Roman" w:cs="Times New Roman"/>
      <w:b/>
      <w:bCs/>
      <w:smallCaps/>
      <w:spacing w:val="40"/>
      <w:sz w:val="16"/>
      <w:szCs w:val="16"/>
    </w:rPr>
  </w:style>
  <w:style w:type="character" w:customStyle="1" w:styleId="style3Char0">
    <w:name w:val="style 3 Char"/>
    <w:rsid w:val="00A00F28"/>
    <w:rPr>
      <w:sz w:val="18"/>
      <w:szCs w:val="24"/>
      <w:lang w:val="en-US" w:eastAsia="en-US" w:bidi="ar-SA"/>
    </w:rPr>
  </w:style>
  <w:style w:type="paragraph" w:customStyle="1" w:styleId="003Cite">
    <w:name w:val="003Cite"/>
    <w:basedOn w:val="Normal"/>
    <w:qFormat/>
    <w:rsid w:val="00A00F28"/>
    <w:rPr>
      <w:rFonts w:eastAsia="Calibri"/>
      <w:sz w:val="16"/>
      <w:szCs w:val="16"/>
    </w:rPr>
  </w:style>
  <w:style w:type="paragraph" w:customStyle="1" w:styleId="NormalBold">
    <w:name w:val="Normal + Bold"/>
    <w:aliases w:val="Double Underline"/>
    <w:basedOn w:val="Normal"/>
    <w:link w:val="NormalBoldChar"/>
    <w:rsid w:val="00A00F28"/>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A00F28"/>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A00F28"/>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A00F28"/>
    <w:rPr>
      <w:rFonts w:ascii="Times New Roman" w:eastAsia="Times New Roman" w:hAnsi="Times New Roman" w:cs="Times New Roman"/>
      <w:sz w:val="24"/>
      <w:u w:val="thick"/>
      <w:lang w:val="x-none" w:eastAsia="x-none"/>
    </w:rPr>
  </w:style>
  <w:style w:type="character" w:customStyle="1" w:styleId="BlockHeadingsChar1">
    <w:name w:val="Block Headings Char1"/>
    <w:rsid w:val="00A00F28"/>
    <w:rPr>
      <w:b/>
      <w:caps/>
    </w:rPr>
  </w:style>
  <w:style w:type="character" w:customStyle="1" w:styleId="Longcite">
    <w:name w:val="Longcite"/>
    <w:rsid w:val="00A00F28"/>
    <w:rPr>
      <w:sz w:val="16"/>
    </w:rPr>
  </w:style>
  <w:style w:type="paragraph" w:customStyle="1" w:styleId="NormalUnderline0">
    <w:name w:val="Normal + Underline"/>
    <w:basedOn w:val="Normal"/>
    <w:link w:val="NormalUnderlineChar0"/>
    <w:rsid w:val="00A00F28"/>
    <w:pPr>
      <w:ind w:left="720"/>
    </w:pPr>
    <w:rPr>
      <w:rFonts w:eastAsia="Times New Roman"/>
      <w:b/>
      <w:sz w:val="24"/>
      <w:u w:val="single"/>
      <w:lang w:val="x-none" w:eastAsia="x-none"/>
    </w:rPr>
  </w:style>
  <w:style w:type="character" w:customStyle="1" w:styleId="NormalUnderlineChar0">
    <w:name w:val="Normal + Underline Char"/>
    <w:link w:val="NormalUnderline0"/>
    <w:rsid w:val="00A00F28"/>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00F28"/>
    <w:rPr>
      <w:rFonts w:ascii="Bookman Old Style" w:hAnsi="Bookman Old Style" w:cs="Bookman Old Style"/>
      <w:sz w:val="16"/>
      <w:szCs w:val="16"/>
    </w:rPr>
  </w:style>
  <w:style w:type="character" w:customStyle="1" w:styleId="FontStyle17">
    <w:name w:val="Font Style17"/>
    <w:uiPriority w:val="99"/>
    <w:rsid w:val="00A00F28"/>
    <w:rPr>
      <w:rFonts w:ascii="Book Antiqua" w:hAnsi="Book Antiqua" w:cs="Book Antiqua"/>
      <w:i/>
      <w:iCs/>
      <w:spacing w:val="10"/>
      <w:sz w:val="22"/>
      <w:szCs w:val="22"/>
    </w:rPr>
  </w:style>
  <w:style w:type="character" w:customStyle="1" w:styleId="FontStyle329">
    <w:name w:val="Font Style329"/>
    <w:basedOn w:val="DefaultParagraphFont"/>
    <w:uiPriority w:val="99"/>
    <w:rsid w:val="00A00F28"/>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00F28"/>
  </w:style>
  <w:style w:type="character" w:customStyle="1" w:styleId="DateTimeChar">
    <w:name w:val="DateTime Char"/>
    <w:basedOn w:val="DefaultParagraphFont"/>
    <w:link w:val="DateTime"/>
    <w:uiPriority w:val="4"/>
    <w:rsid w:val="00A00F28"/>
    <w:rPr>
      <w:rFonts w:ascii="Times New Roman" w:hAnsi="Times New Roman" w:cs="Times New Roman"/>
    </w:rPr>
  </w:style>
  <w:style w:type="paragraph" w:customStyle="1" w:styleId="Lecture">
    <w:name w:val="Lecture"/>
    <w:next w:val="BodyText"/>
    <w:link w:val="LectureChar"/>
    <w:autoRedefine/>
    <w:uiPriority w:val="4"/>
    <w:qFormat/>
    <w:rsid w:val="00A00F28"/>
    <w:pPr>
      <w:spacing w:after="0"/>
      <w:outlineLvl w:val="5"/>
    </w:pPr>
    <w:rPr>
      <w:rFonts w:ascii="Arial" w:hAnsi="Arial" w:cs="Arial"/>
      <w:spacing w:val="-10"/>
    </w:rPr>
  </w:style>
  <w:style w:type="character" w:customStyle="1" w:styleId="LectureChar">
    <w:name w:val="Lecture Char"/>
    <w:basedOn w:val="DateTimeChar"/>
    <w:link w:val="Lecture"/>
    <w:uiPriority w:val="4"/>
    <w:rsid w:val="00A00F28"/>
    <w:rPr>
      <w:rFonts w:ascii="Arial" w:hAnsi="Arial" w:cs="Arial"/>
      <w:spacing w:val="-10"/>
    </w:rPr>
  </w:style>
  <w:style w:type="character" w:customStyle="1" w:styleId="Mention4">
    <w:name w:val="Mention4"/>
    <w:basedOn w:val="DefaultParagraphFont"/>
    <w:uiPriority w:val="99"/>
    <w:semiHidden/>
    <w:unhideWhenUsed/>
    <w:rsid w:val="00A00F28"/>
    <w:rPr>
      <w:color w:val="2B579A"/>
      <w:shd w:val="clear" w:color="auto" w:fill="E6E6E6"/>
    </w:rPr>
  </w:style>
  <w:style w:type="character" w:customStyle="1" w:styleId="UnresolvedMention3">
    <w:name w:val="Unresolved Mention3"/>
    <w:basedOn w:val="DefaultParagraphFont"/>
    <w:uiPriority w:val="99"/>
    <w:unhideWhenUsed/>
    <w:rsid w:val="00A00F28"/>
    <w:rPr>
      <w:color w:val="808080"/>
      <w:shd w:val="clear" w:color="auto" w:fill="E6E6E6"/>
    </w:rPr>
  </w:style>
  <w:style w:type="character" w:customStyle="1" w:styleId="m-895152127622952443gmail-style13ptbold">
    <w:name w:val="m_-895152127622952443gmail-style13ptbold"/>
    <w:basedOn w:val="DefaultParagraphFont"/>
    <w:rsid w:val="00A00F28"/>
  </w:style>
  <w:style w:type="character" w:customStyle="1" w:styleId="m4133802843404377303gmail-style13ptbold">
    <w:name w:val="m_4133802843404377303gmail-style13ptbold"/>
    <w:basedOn w:val="DefaultParagraphFont"/>
    <w:rsid w:val="00A00F28"/>
  </w:style>
  <w:style w:type="character" w:customStyle="1" w:styleId="m4133802843404377303gmail-styleunderline">
    <w:name w:val="m_4133802843404377303gmail-styleunderline"/>
    <w:basedOn w:val="DefaultParagraphFont"/>
    <w:rsid w:val="00A00F28"/>
  </w:style>
  <w:style w:type="character" w:customStyle="1" w:styleId="m1864609289044096952gmail-style13ptbold">
    <w:name w:val="m_1864609289044096952gmail-style13ptbold"/>
    <w:basedOn w:val="DefaultParagraphFont"/>
    <w:rsid w:val="00A00F28"/>
  </w:style>
  <w:style w:type="character" w:customStyle="1" w:styleId="m-2434640214339110092gmail-style13ptbold">
    <w:name w:val="m_-2434640214339110092gmail-style13ptbold"/>
    <w:basedOn w:val="DefaultParagraphFont"/>
    <w:rsid w:val="00A00F28"/>
  </w:style>
  <w:style w:type="character" w:customStyle="1" w:styleId="m-2434640214339110092gmail-styleunderline">
    <w:name w:val="m_-2434640214339110092gmail-styleunderline"/>
    <w:basedOn w:val="DefaultParagraphFont"/>
    <w:rsid w:val="00A00F28"/>
  </w:style>
  <w:style w:type="character" w:customStyle="1" w:styleId="articlepage-articlebody-firstletter">
    <w:name w:val="articlepage-articlebody-firstletter"/>
    <w:basedOn w:val="DefaultParagraphFont"/>
    <w:rsid w:val="00A00F28"/>
  </w:style>
  <w:style w:type="character" w:customStyle="1" w:styleId="UnresolvedMention32">
    <w:name w:val="Unresolved Mention32"/>
    <w:basedOn w:val="DefaultParagraphFont"/>
    <w:uiPriority w:val="99"/>
    <w:semiHidden/>
    <w:unhideWhenUsed/>
    <w:rsid w:val="00A00F28"/>
    <w:rPr>
      <w:color w:val="605E5C"/>
      <w:shd w:val="clear" w:color="auto" w:fill="E1DFDD"/>
    </w:rPr>
  </w:style>
  <w:style w:type="character" w:customStyle="1" w:styleId="AnalyticsChar">
    <w:name w:val="Analytics Char"/>
    <w:basedOn w:val="DefaultParagraphFont"/>
    <w:link w:val="Analytics"/>
    <w:uiPriority w:val="4"/>
    <w:rsid w:val="00A00F28"/>
    <w:rPr>
      <w:rFonts w:ascii="Times New Roman" w:eastAsia="Calibri" w:hAnsi="Times New Roman" w:cs="Times New Roman"/>
      <w:b/>
      <w:sz w:val="24"/>
    </w:rPr>
  </w:style>
  <w:style w:type="character" w:customStyle="1" w:styleId="m-2745674872889869693gmail-style13ptbold">
    <w:name w:val="m_-2745674872889869693gmail-style13ptbold"/>
    <w:basedOn w:val="DefaultParagraphFont"/>
    <w:rsid w:val="00A00F28"/>
  </w:style>
  <w:style w:type="character" w:customStyle="1" w:styleId="m-2745674872889869693gmail-styleunderline">
    <w:name w:val="m_-2745674872889869693gmail-styleunderline"/>
    <w:basedOn w:val="DefaultParagraphFont"/>
    <w:rsid w:val="00A00F28"/>
  </w:style>
  <w:style w:type="character" w:customStyle="1" w:styleId="UnresolvedMention31">
    <w:name w:val="Unresolved Mention31"/>
    <w:basedOn w:val="DefaultParagraphFont"/>
    <w:uiPriority w:val="99"/>
    <w:semiHidden/>
    <w:unhideWhenUsed/>
    <w:rsid w:val="00A00F28"/>
    <w:rPr>
      <w:color w:val="808080"/>
      <w:shd w:val="clear" w:color="auto" w:fill="E6E6E6"/>
    </w:rPr>
  </w:style>
  <w:style w:type="character" w:customStyle="1" w:styleId="UnresolvedMention4">
    <w:name w:val="Unresolved Mention4"/>
    <w:basedOn w:val="DefaultParagraphFont"/>
    <w:uiPriority w:val="99"/>
    <w:semiHidden/>
    <w:unhideWhenUsed/>
    <w:rsid w:val="00A00F28"/>
    <w:rPr>
      <w:color w:val="808080"/>
      <w:shd w:val="clear" w:color="auto" w:fill="E6E6E6"/>
    </w:rPr>
  </w:style>
  <w:style w:type="character" w:customStyle="1" w:styleId="m-8082899869479211226gmail-styleunderline">
    <w:name w:val="m_-8082899869479211226gmail-styleunderline"/>
    <w:basedOn w:val="DefaultParagraphFont"/>
    <w:rsid w:val="00A00F28"/>
  </w:style>
  <w:style w:type="paragraph" w:customStyle="1" w:styleId="NoteLevel23">
    <w:name w:val="Note Level 23"/>
    <w:basedOn w:val="Normal"/>
    <w:next w:val="Normal"/>
    <w:uiPriority w:val="99"/>
    <w:qFormat/>
    <w:rsid w:val="00A00F28"/>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A00F28"/>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A00F28"/>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A00F28"/>
    <w:rPr>
      <w:color w:val="605E5C"/>
      <w:shd w:val="clear" w:color="auto" w:fill="E1DFDD"/>
    </w:rPr>
  </w:style>
  <w:style w:type="character" w:customStyle="1" w:styleId="UnresolvedMention6">
    <w:name w:val="Unresolved Mention6"/>
    <w:basedOn w:val="DefaultParagraphFont"/>
    <w:uiPriority w:val="99"/>
    <w:semiHidden/>
    <w:unhideWhenUsed/>
    <w:rsid w:val="00A00F28"/>
    <w:rPr>
      <w:color w:val="605E5C"/>
      <w:shd w:val="clear" w:color="auto" w:fill="E1DFDD"/>
    </w:rPr>
  </w:style>
  <w:style w:type="character" w:customStyle="1" w:styleId="footnote">
    <w:name w:val="footnote"/>
    <w:basedOn w:val="DefaultParagraphFont"/>
    <w:rsid w:val="00A00F28"/>
  </w:style>
  <w:style w:type="character" w:customStyle="1" w:styleId="hubidentifier">
    <w:name w:val="hub_identifier"/>
    <w:basedOn w:val="DefaultParagraphFont"/>
    <w:rsid w:val="00A00F28"/>
  </w:style>
  <w:style w:type="paragraph" w:customStyle="1" w:styleId="standardeinzug">
    <w:name w:val="standardeinzug"/>
    <w:basedOn w:val="Normal"/>
    <w:rsid w:val="00A00F28"/>
    <w:pPr>
      <w:spacing w:before="100" w:beforeAutospacing="1" w:after="100" w:afterAutospacing="1"/>
    </w:pPr>
    <w:rPr>
      <w:rFonts w:eastAsia="Times New Roman"/>
      <w:sz w:val="24"/>
      <w:szCs w:val="24"/>
    </w:rPr>
  </w:style>
  <w:style w:type="paragraph" w:customStyle="1" w:styleId="aufzhlungnormal">
    <w:name w:val="aufzhlungnormal"/>
    <w:basedOn w:val="Normal"/>
    <w:rsid w:val="00A00F28"/>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A00F28"/>
  </w:style>
  <w:style w:type="paragraph" w:customStyle="1" w:styleId="entrefilet">
    <w:name w:val="entrefilet"/>
    <w:basedOn w:val="Normal"/>
    <w:rsid w:val="00A00F28"/>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A00F28"/>
    <w:pPr>
      <w:spacing w:before="100" w:beforeAutospacing="1" w:after="100" w:afterAutospacing="1"/>
    </w:pPr>
    <w:rPr>
      <w:rFonts w:eastAsia="Times New Roman"/>
      <w:sz w:val="24"/>
      <w:szCs w:val="24"/>
    </w:rPr>
  </w:style>
  <w:style w:type="paragraph" w:customStyle="1" w:styleId="tabberschrift">
    <w:name w:val="tabberschrift"/>
    <w:basedOn w:val="Normal"/>
    <w:rsid w:val="00A00F28"/>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A00F28"/>
  </w:style>
  <w:style w:type="character" w:customStyle="1" w:styleId="m-268162420547309261gmail-stylestylebold12pt">
    <w:name w:val="m_-268162420547309261gmail-stylestylebold12pt"/>
    <w:basedOn w:val="DefaultParagraphFont"/>
    <w:rsid w:val="00A00F28"/>
  </w:style>
  <w:style w:type="character" w:customStyle="1" w:styleId="m-268162420547309261gmail-styleboldunderline">
    <w:name w:val="m_-268162420547309261gmail-styleboldunderline"/>
    <w:basedOn w:val="DefaultParagraphFont"/>
    <w:rsid w:val="00A00F28"/>
  </w:style>
  <w:style w:type="character" w:customStyle="1" w:styleId="m-5621139387307470627gmail-style13ptbold">
    <w:name w:val="m_-5621139387307470627gmail-style13ptbold"/>
    <w:basedOn w:val="DefaultParagraphFont"/>
    <w:rsid w:val="00A00F28"/>
  </w:style>
  <w:style w:type="character" w:customStyle="1" w:styleId="m-5621139387307470627gmail-styleunderline">
    <w:name w:val="m_-5621139387307470627gmail-styleunderline"/>
    <w:basedOn w:val="DefaultParagraphFont"/>
    <w:rsid w:val="00A00F28"/>
  </w:style>
  <w:style w:type="character" w:customStyle="1" w:styleId="m-4930835733434609408gmail-style13ptbold">
    <w:name w:val="m_-4930835733434609408gmail-style13ptbold"/>
    <w:basedOn w:val="DefaultParagraphFont"/>
    <w:rsid w:val="00A00F28"/>
  </w:style>
  <w:style w:type="character" w:customStyle="1" w:styleId="m-4930835733434609408gmail-styleunderline">
    <w:name w:val="m_-4930835733434609408gmail-styleunderline"/>
    <w:basedOn w:val="DefaultParagraphFont"/>
    <w:rsid w:val="00A00F28"/>
  </w:style>
  <w:style w:type="character" w:customStyle="1" w:styleId="m-2456650549122369157gmail-style13ptbold">
    <w:name w:val="m_-2456650549122369157gmail-style13ptbold"/>
    <w:basedOn w:val="DefaultParagraphFont"/>
    <w:rsid w:val="00A00F28"/>
  </w:style>
  <w:style w:type="character" w:customStyle="1" w:styleId="m-2456650549122369157gmail-styleunderline">
    <w:name w:val="m_-2456650549122369157gmail-styleunderline"/>
    <w:basedOn w:val="DefaultParagraphFont"/>
    <w:rsid w:val="00A00F28"/>
  </w:style>
  <w:style w:type="character" w:customStyle="1" w:styleId="hvr">
    <w:name w:val="hvr"/>
    <w:basedOn w:val="DefaultParagraphFont"/>
    <w:rsid w:val="00A00F28"/>
  </w:style>
  <w:style w:type="character" w:customStyle="1" w:styleId="m-3350902899047358468gmail-styleunderline">
    <w:name w:val="m_-3350902899047358468gmail-styleunderline"/>
    <w:basedOn w:val="DefaultParagraphFont"/>
    <w:rsid w:val="00A00F28"/>
  </w:style>
  <w:style w:type="paragraph" w:customStyle="1" w:styleId="Style5pt">
    <w:name w:val="Style 5 pt"/>
    <w:basedOn w:val="Normal"/>
    <w:link w:val="Style5ptChar"/>
    <w:rsid w:val="00A00F28"/>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00F28"/>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A00F28"/>
  </w:style>
  <w:style w:type="paragraph" w:customStyle="1" w:styleId="m462447500549623171gmail-msonormal">
    <w:name w:val="m_462447500549623171gmail-msonormal"/>
    <w:basedOn w:val="Normal"/>
    <w:uiPriority w:val="99"/>
    <w:rsid w:val="00A00F28"/>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A00F28"/>
  </w:style>
  <w:style w:type="character" w:customStyle="1" w:styleId="SmallerReal">
    <w:name w:val="SmallerReal"/>
    <w:basedOn w:val="DefaultParagraphFont"/>
    <w:uiPriority w:val="1"/>
    <w:qFormat/>
    <w:rsid w:val="00A00F28"/>
    <w:rPr>
      <w:rFonts w:ascii="Garamond" w:hAnsi="Garamond" w:hint="default"/>
      <w:sz w:val="16"/>
    </w:rPr>
  </w:style>
  <w:style w:type="paragraph" w:styleId="HTMLAddress">
    <w:name w:val="HTML Address"/>
    <w:basedOn w:val="Normal"/>
    <w:link w:val="HTMLAddressChar"/>
    <w:uiPriority w:val="99"/>
    <w:unhideWhenUsed/>
    <w:rsid w:val="00A00F28"/>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A00F28"/>
    <w:rPr>
      <w:rFonts w:ascii="Times New Roman" w:eastAsia="Times New Roman" w:hAnsi="Times New Roman" w:cs="Times New Roman"/>
      <w:i/>
      <w:iCs/>
      <w:sz w:val="24"/>
      <w:szCs w:val="24"/>
    </w:rPr>
  </w:style>
  <w:style w:type="character" w:customStyle="1" w:styleId="separator">
    <w:name w:val="separator"/>
    <w:basedOn w:val="DefaultParagraphFont"/>
    <w:rsid w:val="00A00F28"/>
  </w:style>
  <w:style w:type="paragraph" w:customStyle="1" w:styleId="dek">
    <w:name w:val="dek"/>
    <w:basedOn w:val="Normal"/>
    <w:uiPriority w:val="99"/>
    <w:rsid w:val="00A00F28"/>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A00F28"/>
  </w:style>
  <w:style w:type="character" w:customStyle="1" w:styleId="serialtitle">
    <w:name w:val="serial_title"/>
    <w:basedOn w:val="DefaultParagraphFont"/>
    <w:rsid w:val="00A00F28"/>
  </w:style>
  <w:style w:type="character" w:customStyle="1" w:styleId="volumeissue">
    <w:name w:val="volume_issue"/>
    <w:basedOn w:val="DefaultParagraphFont"/>
    <w:rsid w:val="00A00F28"/>
  </w:style>
  <w:style w:type="character" w:customStyle="1" w:styleId="pagerange">
    <w:name w:val="page_range"/>
    <w:basedOn w:val="DefaultParagraphFont"/>
    <w:rsid w:val="00A00F28"/>
  </w:style>
  <w:style w:type="character" w:customStyle="1" w:styleId="doilink">
    <w:name w:val="doi_link"/>
    <w:basedOn w:val="DefaultParagraphFont"/>
    <w:rsid w:val="00A00F28"/>
  </w:style>
  <w:style w:type="paragraph" w:customStyle="1" w:styleId="para">
    <w:name w:val="para"/>
    <w:basedOn w:val="Normal"/>
    <w:rsid w:val="00A00F28"/>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A00F28"/>
  </w:style>
  <w:style w:type="character" w:customStyle="1" w:styleId="internalref">
    <w:name w:val="internalref"/>
    <w:basedOn w:val="DefaultParagraphFont"/>
    <w:rsid w:val="00A00F28"/>
  </w:style>
  <w:style w:type="paragraph" w:customStyle="1" w:styleId="Analyitc">
    <w:name w:val="Analyitc"/>
    <w:basedOn w:val="Normal"/>
    <w:uiPriority w:val="4"/>
    <w:qFormat/>
    <w:rsid w:val="00A00F28"/>
    <w:rPr>
      <w:b/>
      <w:color w:val="0070C0"/>
      <w:sz w:val="28"/>
    </w:rPr>
  </w:style>
  <w:style w:type="character" w:customStyle="1" w:styleId="l7">
    <w:name w:val="l7"/>
    <w:basedOn w:val="DefaultParagraphFont"/>
    <w:rsid w:val="00A00F28"/>
  </w:style>
  <w:style w:type="character" w:customStyle="1" w:styleId="l6">
    <w:name w:val="l6"/>
    <w:basedOn w:val="DefaultParagraphFont"/>
    <w:rsid w:val="00A00F28"/>
  </w:style>
  <w:style w:type="character" w:customStyle="1" w:styleId="l8">
    <w:name w:val="l8"/>
    <w:basedOn w:val="DefaultParagraphFont"/>
    <w:rsid w:val="00A00F28"/>
  </w:style>
  <w:style w:type="character" w:customStyle="1" w:styleId="l9">
    <w:name w:val="l9"/>
    <w:basedOn w:val="DefaultParagraphFont"/>
    <w:rsid w:val="00A00F28"/>
  </w:style>
  <w:style w:type="character" w:customStyle="1" w:styleId="m-134349766280542120gmail-style13ptbold">
    <w:name w:val="m_-134349766280542120gmail-style13ptbold"/>
    <w:basedOn w:val="DefaultParagraphFont"/>
    <w:rsid w:val="00A00F28"/>
  </w:style>
  <w:style w:type="character" w:customStyle="1" w:styleId="m-134349766280542120gmail-msohyperlink">
    <w:name w:val="m_-134349766280542120gmail-msohyperlink"/>
    <w:basedOn w:val="DefaultParagraphFont"/>
    <w:rsid w:val="00A00F28"/>
  </w:style>
  <w:style w:type="character" w:customStyle="1" w:styleId="m-134349766280542120gmail-styleunderline">
    <w:name w:val="m_-134349766280542120gmail-styleunderline"/>
    <w:basedOn w:val="DefaultParagraphFont"/>
    <w:rsid w:val="00A00F28"/>
  </w:style>
  <w:style w:type="character" w:customStyle="1" w:styleId="m-134349766280542120gmail-cite">
    <w:name w:val="m_-134349766280542120gmail-cite"/>
    <w:basedOn w:val="DefaultParagraphFont"/>
    <w:rsid w:val="00A00F28"/>
  </w:style>
  <w:style w:type="character" w:customStyle="1" w:styleId="m-134349766280542120gmail-underline">
    <w:name w:val="m_-134349766280542120gmail-underline"/>
    <w:basedOn w:val="DefaultParagraphFont"/>
    <w:rsid w:val="00A00F28"/>
  </w:style>
  <w:style w:type="character" w:customStyle="1" w:styleId="m-134349766280542120gmail-underline0">
    <w:name w:val="m_-134349766280542120gmail-underline0"/>
    <w:basedOn w:val="DefaultParagraphFont"/>
    <w:rsid w:val="00A00F28"/>
  </w:style>
  <w:style w:type="paragraph" w:customStyle="1" w:styleId="element">
    <w:name w:val="element"/>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A00F28"/>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A00F28"/>
  </w:style>
  <w:style w:type="character" w:customStyle="1" w:styleId="wsj-article-credit">
    <w:name w:val="wsj-article-credit"/>
    <w:basedOn w:val="DefaultParagraphFont"/>
    <w:rsid w:val="00A00F28"/>
  </w:style>
  <w:style w:type="character" w:customStyle="1" w:styleId="wsj-article-credit-tag">
    <w:name w:val="wsj-article-credit-tag"/>
    <w:basedOn w:val="DefaultParagraphFont"/>
    <w:rsid w:val="00A00F28"/>
  </w:style>
  <w:style w:type="paragraph" w:customStyle="1" w:styleId="initial">
    <w:name w:val="initial"/>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A00F28"/>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A00F28"/>
    <w:rPr>
      <w:rFonts w:ascii="Arial Narrow" w:hAnsi="Arial Narrow"/>
      <w:sz w:val="22"/>
      <w:szCs w:val="24"/>
      <w:u w:val="single"/>
      <w:lang w:val="en-US" w:eastAsia="en-US" w:bidi="ar-SA"/>
    </w:rPr>
  </w:style>
  <w:style w:type="paragraph" w:customStyle="1" w:styleId="detailsub">
    <w:name w:val="detail__sub"/>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A00F28"/>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A00F28"/>
  </w:style>
  <w:style w:type="character" w:customStyle="1" w:styleId="m-299895914748161361gmail-styleunderline">
    <w:name w:val="m_-299895914748161361gmail-styleunderline"/>
    <w:basedOn w:val="DefaultParagraphFont"/>
    <w:rsid w:val="00A00F28"/>
  </w:style>
  <w:style w:type="paragraph" w:customStyle="1" w:styleId="counter-paragraph">
    <w:name w:val="counter-paragraph"/>
    <w:basedOn w:val="Normal"/>
    <w:rsid w:val="00A00F28"/>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A00F28"/>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A00F28"/>
  </w:style>
  <w:style w:type="paragraph" w:customStyle="1" w:styleId="m-266642551691440061gmail-cards">
    <w:name w:val="m_-266642551691440061gmail-cards"/>
    <w:basedOn w:val="Normal"/>
    <w:rsid w:val="00A00F28"/>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A00F28"/>
  </w:style>
  <w:style w:type="paragraph" w:customStyle="1" w:styleId="listingexcerpt">
    <w:name w:val="listing__excerpt"/>
    <w:basedOn w:val="Normal"/>
    <w:rsid w:val="00A00F28"/>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A00F28"/>
  </w:style>
  <w:style w:type="paragraph" w:customStyle="1" w:styleId="specialbutton">
    <w:name w:val="special__button"/>
    <w:basedOn w:val="Normal"/>
    <w:rsid w:val="00A00F28"/>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A00F28"/>
  </w:style>
  <w:style w:type="character" w:customStyle="1" w:styleId="StyleUnderliningChar9ptBold">
    <w:name w:val="Style Underlining Char + 9 pt Bold"/>
    <w:rsid w:val="00A00F28"/>
    <w:rPr>
      <w:rFonts w:ascii="Times New Roman" w:hAnsi="Times New Roman"/>
      <w:b/>
      <w:bCs/>
      <w:sz w:val="20"/>
      <w:szCs w:val="24"/>
      <w:u w:val="single"/>
    </w:rPr>
  </w:style>
  <w:style w:type="character" w:customStyle="1" w:styleId="StyleUnderliningChar9pt">
    <w:name w:val="Style Underlining Char + 9 pt"/>
    <w:rsid w:val="00A00F28"/>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A00F28"/>
  </w:style>
  <w:style w:type="paragraph" w:customStyle="1" w:styleId="font--body">
    <w:name w:val="font--body"/>
    <w:basedOn w:val="Normal"/>
    <w:rsid w:val="00A00F28"/>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A00F28"/>
  </w:style>
  <w:style w:type="character" w:customStyle="1" w:styleId="playbutton-flyout">
    <w:name w:val="playbutton-flyout"/>
    <w:basedOn w:val="DefaultParagraphFont"/>
    <w:rsid w:val="00A00F28"/>
  </w:style>
  <w:style w:type="character" w:customStyle="1" w:styleId="inlinevideo-videolabel">
    <w:name w:val="inlinevideo-videolabel"/>
    <w:basedOn w:val="DefaultParagraphFont"/>
    <w:rsid w:val="00A00F28"/>
  </w:style>
  <w:style w:type="character" w:customStyle="1" w:styleId="inlinevideo-videoduration">
    <w:name w:val="inlinevideo-videoduration"/>
    <w:basedOn w:val="DefaultParagraphFont"/>
    <w:rsid w:val="00A00F28"/>
  </w:style>
  <w:style w:type="character" w:customStyle="1" w:styleId="m2037045589135560752gmail-style13ptbold">
    <w:name w:val="m_2037045589135560752gmail-style13ptbold"/>
    <w:basedOn w:val="DefaultParagraphFont"/>
    <w:rsid w:val="00A00F28"/>
  </w:style>
  <w:style w:type="paragraph" w:customStyle="1" w:styleId="css-exrw3m">
    <w:name w:val="css-exrw3m"/>
    <w:basedOn w:val="Normal"/>
    <w:rsid w:val="00A00F28"/>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A00F28"/>
  </w:style>
  <w:style w:type="character" w:customStyle="1" w:styleId="m5672147096563703424gmail-styleunderline">
    <w:name w:val="m_5672147096563703424gmail-styleunderline"/>
    <w:basedOn w:val="DefaultParagraphFont"/>
    <w:rsid w:val="00A00F28"/>
  </w:style>
  <w:style w:type="character" w:customStyle="1" w:styleId="m-4276249887353823691gmail-style13ptbold">
    <w:name w:val="m_-4276249887353823691gmail-style13ptbold"/>
    <w:basedOn w:val="DefaultParagraphFont"/>
    <w:rsid w:val="00A00F28"/>
  </w:style>
  <w:style w:type="character" w:customStyle="1" w:styleId="m-4276249887353823691gmail-styleunderline">
    <w:name w:val="m_-4276249887353823691gmail-styleunderline"/>
    <w:basedOn w:val="DefaultParagraphFont"/>
    <w:rsid w:val="00A00F28"/>
  </w:style>
  <w:style w:type="character" w:customStyle="1" w:styleId="legacybig">
    <w:name w:val="legacybig"/>
    <w:basedOn w:val="DefaultParagraphFont"/>
    <w:rsid w:val="00A00F28"/>
  </w:style>
  <w:style w:type="character" w:customStyle="1" w:styleId="art-author">
    <w:name w:val="art-author"/>
    <w:basedOn w:val="DefaultParagraphFont"/>
    <w:rsid w:val="00A00F28"/>
  </w:style>
  <w:style w:type="paragraph" w:customStyle="1" w:styleId="first">
    <w:name w:val="first"/>
    <w:basedOn w:val="Normal"/>
    <w:qFormat/>
    <w:rsid w:val="00A00F28"/>
    <w:pPr>
      <w:spacing w:before="100" w:beforeAutospacing="1" w:after="100" w:afterAutospacing="1"/>
    </w:pPr>
    <w:rPr>
      <w:rFonts w:eastAsia="Times New Roman" w:cs="Calibri"/>
      <w:szCs w:val="24"/>
    </w:rPr>
  </w:style>
  <w:style w:type="character" w:customStyle="1" w:styleId="fpred">
    <w:name w:val="fp_red"/>
    <w:basedOn w:val="DefaultParagraphFont"/>
    <w:rsid w:val="00A00F28"/>
  </w:style>
  <w:style w:type="paragraph" w:customStyle="1" w:styleId="Style30">
    <w:name w:val="Style 3"/>
    <w:qFormat/>
    <w:rsid w:val="00A00F28"/>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A00F28"/>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A00F28"/>
  </w:style>
  <w:style w:type="character" w:customStyle="1" w:styleId="snapnoshots">
    <w:name w:val="snap_noshots"/>
    <w:basedOn w:val="DefaultParagraphFont"/>
    <w:rsid w:val="00A00F28"/>
  </w:style>
  <w:style w:type="character" w:customStyle="1" w:styleId="typarticle">
    <w:name w:val="typ_article"/>
    <w:basedOn w:val="DefaultParagraphFont"/>
    <w:rsid w:val="00A00F28"/>
  </w:style>
  <w:style w:type="paragraph" w:customStyle="1" w:styleId="normalweb1">
    <w:name w:val="normalweb1"/>
    <w:basedOn w:val="Normal"/>
    <w:qFormat/>
    <w:rsid w:val="00A00F28"/>
    <w:pPr>
      <w:spacing w:before="100" w:beforeAutospacing="1" w:after="100" w:afterAutospacing="1"/>
    </w:pPr>
    <w:rPr>
      <w:rFonts w:eastAsia="Times New Roman" w:cs="Calibri"/>
      <w:szCs w:val="24"/>
    </w:rPr>
  </w:style>
  <w:style w:type="character" w:customStyle="1" w:styleId="dispurl">
    <w:name w:val="dispurl"/>
    <w:basedOn w:val="DefaultParagraphFont"/>
    <w:rsid w:val="00A00F28"/>
  </w:style>
  <w:style w:type="character" w:customStyle="1" w:styleId="resultbodyitalic">
    <w:name w:val="resultbodyitalic"/>
    <w:basedOn w:val="DefaultParagraphFont"/>
    <w:rsid w:val="00A00F28"/>
  </w:style>
  <w:style w:type="character" w:customStyle="1" w:styleId="resultbody">
    <w:name w:val="resultbody"/>
    <w:basedOn w:val="DefaultParagraphFont"/>
    <w:qFormat/>
    <w:rsid w:val="00A00F28"/>
  </w:style>
  <w:style w:type="paragraph" w:customStyle="1" w:styleId="10">
    <w:name w:val="... 1"/>
    <w:basedOn w:val="Default"/>
    <w:next w:val="Default"/>
    <w:qFormat/>
    <w:rsid w:val="00A00F28"/>
    <w:rPr>
      <w:color w:val="auto"/>
    </w:rPr>
  </w:style>
  <w:style w:type="paragraph" w:customStyle="1" w:styleId="aa">
    <w:name w:val=".."/>
    <w:basedOn w:val="Default"/>
    <w:next w:val="Default"/>
    <w:qFormat/>
    <w:rsid w:val="00A00F28"/>
    <w:rPr>
      <w:color w:val="auto"/>
    </w:rPr>
  </w:style>
  <w:style w:type="paragraph" w:customStyle="1" w:styleId="ac">
    <w:name w:val="...."/>
    <w:basedOn w:val="Default"/>
    <w:next w:val="Default"/>
    <w:qFormat/>
    <w:rsid w:val="00A00F28"/>
    <w:rPr>
      <w:color w:val="auto"/>
    </w:rPr>
  </w:style>
  <w:style w:type="paragraph" w:customStyle="1" w:styleId="s0">
    <w:name w:val="s0"/>
    <w:basedOn w:val="Normal"/>
    <w:qFormat/>
    <w:rsid w:val="00A00F28"/>
    <w:pPr>
      <w:spacing w:before="100" w:beforeAutospacing="1" w:after="100" w:afterAutospacing="1"/>
    </w:pPr>
    <w:rPr>
      <w:rFonts w:eastAsia="Times New Roman" w:cs="Calibri"/>
      <w:szCs w:val="24"/>
    </w:rPr>
  </w:style>
  <w:style w:type="character" w:customStyle="1" w:styleId="Header2">
    <w:name w:val="Header2"/>
    <w:basedOn w:val="DefaultParagraphFont"/>
    <w:rsid w:val="00A00F28"/>
  </w:style>
  <w:style w:type="numbering" w:customStyle="1" w:styleId="NoList12">
    <w:name w:val="No List12"/>
    <w:next w:val="NoList"/>
    <w:uiPriority w:val="99"/>
    <w:semiHidden/>
    <w:unhideWhenUsed/>
    <w:rsid w:val="00A00F28"/>
  </w:style>
  <w:style w:type="numbering" w:customStyle="1" w:styleId="NoList13">
    <w:name w:val="No List13"/>
    <w:next w:val="NoList"/>
    <w:uiPriority w:val="99"/>
    <w:semiHidden/>
    <w:unhideWhenUsed/>
    <w:rsid w:val="00A00F28"/>
  </w:style>
  <w:style w:type="numbering" w:customStyle="1" w:styleId="NoList14">
    <w:name w:val="No List14"/>
    <w:next w:val="NoList"/>
    <w:uiPriority w:val="99"/>
    <w:semiHidden/>
    <w:unhideWhenUsed/>
    <w:rsid w:val="00A00F28"/>
  </w:style>
  <w:style w:type="numbering" w:customStyle="1" w:styleId="NoList15">
    <w:name w:val="No List15"/>
    <w:next w:val="NoList"/>
    <w:uiPriority w:val="99"/>
    <w:semiHidden/>
    <w:unhideWhenUsed/>
    <w:rsid w:val="00A00F28"/>
  </w:style>
  <w:style w:type="numbering" w:customStyle="1" w:styleId="NoList16">
    <w:name w:val="No List16"/>
    <w:next w:val="NoList"/>
    <w:uiPriority w:val="99"/>
    <w:semiHidden/>
    <w:unhideWhenUsed/>
    <w:rsid w:val="00A00F28"/>
  </w:style>
  <w:style w:type="numbering" w:customStyle="1" w:styleId="NoList21">
    <w:name w:val="No List21"/>
    <w:next w:val="NoList"/>
    <w:uiPriority w:val="99"/>
    <w:semiHidden/>
    <w:unhideWhenUsed/>
    <w:rsid w:val="00A00F28"/>
  </w:style>
  <w:style w:type="numbering" w:customStyle="1" w:styleId="NoList31">
    <w:name w:val="No List31"/>
    <w:next w:val="NoList"/>
    <w:uiPriority w:val="99"/>
    <w:semiHidden/>
    <w:unhideWhenUsed/>
    <w:rsid w:val="00A00F28"/>
  </w:style>
  <w:style w:type="numbering" w:customStyle="1" w:styleId="NoList121">
    <w:name w:val="No List121"/>
    <w:next w:val="NoList"/>
    <w:uiPriority w:val="99"/>
    <w:semiHidden/>
    <w:unhideWhenUsed/>
    <w:rsid w:val="00A00F28"/>
  </w:style>
  <w:style w:type="numbering" w:customStyle="1" w:styleId="NoList41">
    <w:name w:val="No List41"/>
    <w:next w:val="NoList"/>
    <w:uiPriority w:val="99"/>
    <w:semiHidden/>
    <w:unhideWhenUsed/>
    <w:rsid w:val="00A00F28"/>
  </w:style>
  <w:style w:type="numbering" w:customStyle="1" w:styleId="NoList131">
    <w:name w:val="No List131"/>
    <w:next w:val="NoList"/>
    <w:uiPriority w:val="99"/>
    <w:semiHidden/>
    <w:unhideWhenUsed/>
    <w:rsid w:val="00A00F28"/>
  </w:style>
  <w:style w:type="numbering" w:customStyle="1" w:styleId="NoList51">
    <w:name w:val="No List51"/>
    <w:next w:val="NoList"/>
    <w:uiPriority w:val="99"/>
    <w:semiHidden/>
    <w:unhideWhenUsed/>
    <w:rsid w:val="00A00F28"/>
  </w:style>
  <w:style w:type="numbering" w:customStyle="1" w:styleId="NoList141">
    <w:name w:val="No List141"/>
    <w:next w:val="NoList"/>
    <w:uiPriority w:val="99"/>
    <w:semiHidden/>
    <w:unhideWhenUsed/>
    <w:rsid w:val="00A00F28"/>
  </w:style>
  <w:style w:type="numbering" w:customStyle="1" w:styleId="NoList61">
    <w:name w:val="No List61"/>
    <w:next w:val="NoList"/>
    <w:uiPriority w:val="99"/>
    <w:semiHidden/>
    <w:unhideWhenUsed/>
    <w:rsid w:val="00A00F28"/>
  </w:style>
  <w:style w:type="numbering" w:customStyle="1" w:styleId="NoList151">
    <w:name w:val="No List151"/>
    <w:next w:val="NoList"/>
    <w:uiPriority w:val="99"/>
    <w:semiHidden/>
    <w:unhideWhenUsed/>
    <w:rsid w:val="00A00F28"/>
  </w:style>
  <w:style w:type="numbering" w:customStyle="1" w:styleId="NoList8">
    <w:name w:val="No List8"/>
    <w:next w:val="NoList"/>
    <w:uiPriority w:val="99"/>
    <w:semiHidden/>
    <w:unhideWhenUsed/>
    <w:rsid w:val="00A00F28"/>
  </w:style>
  <w:style w:type="numbering" w:customStyle="1" w:styleId="NoList17">
    <w:name w:val="No List17"/>
    <w:next w:val="NoList"/>
    <w:uiPriority w:val="99"/>
    <w:semiHidden/>
    <w:unhideWhenUsed/>
    <w:rsid w:val="00A00F28"/>
  </w:style>
  <w:style w:type="numbering" w:customStyle="1" w:styleId="NoList22">
    <w:name w:val="No List22"/>
    <w:next w:val="NoList"/>
    <w:uiPriority w:val="99"/>
    <w:semiHidden/>
    <w:unhideWhenUsed/>
    <w:rsid w:val="00A00F28"/>
  </w:style>
  <w:style w:type="numbering" w:customStyle="1" w:styleId="NoList112">
    <w:name w:val="No List112"/>
    <w:next w:val="NoList"/>
    <w:uiPriority w:val="99"/>
    <w:semiHidden/>
    <w:unhideWhenUsed/>
    <w:rsid w:val="00A00F28"/>
  </w:style>
  <w:style w:type="numbering" w:customStyle="1" w:styleId="NoList32">
    <w:name w:val="No List32"/>
    <w:next w:val="NoList"/>
    <w:uiPriority w:val="99"/>
    <w:semiHidden/>
    <w:unhideWhenUsed/>
    <w:rsid w:val="00A00F28"/>
  </w:style>
  <w:style w:type="numbering" w:customStyle="1" w:styleId="NoList122">
    <w:name w:val="No List122"/>
    <w:next w:val="NoList"/>
    <w:uiPriority w:val="99"/>
    <w:semiHidden/>
    <w:unhideWhenUsed/>
    <w:rsid w:val="00A00F28"/>
  </w:style>
  <w:style w:type="numbering" w:customStyle="1" w:styleId="NoList42">
    <w:name w:val="No List42"/>
    <w:next w:val="NoList"/>
    <w:uiPriority w:val="99"/>
    <w:semiHidden/>
    <w:unhideWhenUsed/>
    <w:rsid w:val="00A00F28"/>
  </w:style>
  <w:style w:type="numbering" w:customStyle="1" w:styleId="NoList132">
    <w:name w:val="No List132"/>
    <w:next w:val="NoList"/>
    <w:uiPriority w:val="99"/>
    <w:semiHidden/>
    <w:unhideWhenUsed/>
    <w:rsid w:val="00A00F28"/>
  </w:style>
  <w:style w:type="numbering" w:customStyle="1" w:styleId="NoList52">
    <w:name w:val="No List52"/>
    <w:next w:val="NoList"/>
    <w:uiPriority w:val="99"/>
    <w:semiHidden/>
    <w:unhideWhenUsed/>
    <w:rsid w:val="00A00F28"/>
  </w:style>
  <w:style w:type="numbering" w:customStyle="1" w:styleId="NoList142">
    <w:name w:val="No List142"/>
    <w:next w:val="NoList"/>
    <w:uiPriority w:val="99"/>
    <w:semiHidden/>
    <w:unhideWhenUsed/>
    <w:rsid w:val="00A00F28"/>
  </w:style>
  <w:style w:type="numbering" w:customStyle="1" w:styleId="NoList62">
    <w:name w:val="No List62"/>
    <w:next w:val="NoList"/>
    <w:uiPriority w:val="99"/>
    <w:semiHidden/>
    <w:unhideWhenUsed/>
    <w:rsid w:val="00A00F28"/>
  </w:style>
  <w:style w:type="numbering" w:customStyle="1" w:styleId="NoList152">
    <w:name w:val="No List152"/>
    <w:next w:val="NoList"/>
    <w:uiPriority w:val="99"/>
    <w:semiHidden/>
    <w:unhideWhenUsed/>
    <w:rsid w:val="00A00F28"/>
  </w:style>
  <w:style w:type="character" w:customStyle="1" w:styleId="oldTagChar">
    <w:name w:val="oldTag Char"/>
    <w:link w:val="oldTag"/>
    <w:locked/>
    <w:rsid w:val="00A00F28"/>
    <w:rPr>
      <w:rFonts w:ascii="Times New Roman" w:hAnsi="Times New Roman" w:cs="Times New Roman"/>
      <w:b/>
    </w:rPr>
  </w:style>
  <w:style w:type="paragraph" w:customStyle="1" w:styleId="oldTag">
    <w:name w:val="oldTag"/>
    <w:basedOn w:val="Normal"/>
    <w:next w:val="Normal"/>
    <w:link w:val="oldTagChar"/>
    <w:qFormat/>
    <w:rsid w:val="00A00F28"/>
    <w:pPr>
      <w:spacing w:line="256" w:lineRule="auto"/>
      <w:outlineLvl w:val="2"/>
    </w:pPr>
    <w:rPr>
      <w:b/>
    </w:rPr>
  </w:style>
  <w:style w:type="paragraph" w:customStyle="1" w:styleId="StyletagPalatinoLinotype10pt">
    <w:name w:val="Style tag + Palatino Linotype 10 pt"/>
    <w:basedOn w:val="oldTag"/>
    <w:uiPriority w:val="99"/>
    <w:qFormat/>
    <w:rsid w:val="00A00F28"/>
    <w:rPr>
      <w:bCs/>
      <w:caps/>
      <w:sz w:val="20"/>
    </w:rPr>
  </w:style>
  <w:style w:type="paragraph" w:customStyle="1" w:styleId="FakeHeader">
    <w:name w:val="Fake Header"/>
    <w:basedOn w:val="Smalltext"/>
    <w:uiPriority w:val="99"/>
    <w:qFormat/>
    <w:rsid w:val="00A00F28"/>
    <w:pPr>
      <w:spacing w:line="256" w:lineRule="auto"/>
      <w:jc w:val="center"/>
    </w:pPr>
    <w:rPr>
      <w:rFonts w:cs="Calibri"/>
      <w:b/>
      <w:sz w:val="36"/>
      <w:szCs w:val="26"/>
      <w:u w:val="single"/>
    </w:rPr>
  </w:style>
  <w:style w:type="paragraph" w:customStyle="1" w:styleId="Tagging">
    <w:name w:val="Tagging"/>
    <w:basedOn w:val="Normal"/>
    <w:autoRedefine/>
    <w:uiPriority w:val="99"/>
    <w:qFormat/>
    <w:rsid w:val="00A00F28"/>
    <w:pPr>
      <w:spacing w:line="256" w:lineRule="auto"/>
    </w:pPr>
    <w:rPr>
      <w:rFonts w:eastAsia="Times New Roman" w:cs="Calibri"/>
      <w:b/>
      <w:szCs w:val="24"/>
    </w:rPr>
  </w:style>
  <w:style w:type="paragraph" w:customStyle="1" w:styleId="NormalWeb10">
    <w:name w:val="Normal (Web)1"/>
    <w:basedOn w:val="Normal"/>
    <w:uiPriority w:val="99"/>
    <w:qFormat/>
    <w:rsid w:val="00A00F28"/>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A00F28"/>
    <w:pPr>
      <w:keepLines w:val="0"/>
      <w:pageBreakBefore w:val="0"/>
      <w:numPr>
        <w:numId w:val="2"/>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A00F28"/>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A00F28"/>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A00F28"/>
    <w:pPr>
      <w:spacing w:after="200" w:line="276" w:lineRule="auto"/>
    </w:pPr>
    <w:rPr>
      <w:u w:val="single"/>
    </w:rPr>
  </w:style>
  <w:style w:type="character" w:customStyle="1" w:styleId="StyleUnderline9pt2Char">
    <w:name w:val="Style Underline + 9 pt2 Char"/>
    <w:basedOn w:val="UnderlineChar20"/>
    <w:link w:val="StyleUnderline9pt2"/>
    <w:locked/>
    <w:rsid w:val="00A00F28"/>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A00F28"/>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A00F28"/>
    <w:rPr>
      <w:b/>
      <w:u w:val="single"/>
    </w:rPr>
  </w:style>
  <w:style w:type="paragraph" w:customStyle="1" w:styleId="EmphasisText">
    <w:name w:val="Emphasis Text"/>
    <w:basedOn w:val="UnderlinedText"/>
    <w:link w:val="EmphasisTextChar"/>
    <w:qFormat/>
    <w:rsid w:val="00A00F28"/>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A00F28"/>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A00F28"/>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A00F28"/>
    <w:rPr>
      <w:b/>
      <w:bCs/>
      <w:u w:val="single"/>
    </w:rPr>
  </w:style>
  <w:style w:type="paragraph" w:customStyle="1" w:styleId="StyleStyle49ptBold1">
    <w:name w:val="Style Style4 + 9 pt Bold1"/>
    <w:basedOn w:val="Style4"/>
    <w:link w:val="StyleStyle49ptBold1Char"/>
    <w:qFormat/>
    <w:rsid w:val="00A00F28"/>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A00F28"/>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A00F28"/>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A00F28"/>
    <w:rPr>
      <w:b/>
      <w:bCs/>
      <w:u w:val="single"/>
    </w:rPr>
  </w:style>
  <w:style w:type="paragraph" w:customStyle="1" w:styleId="StyleStyle49ptBold2">
    <w:name w:val="Style Style4 + 9 pt Bold2"/>
    <w:basedOn w:val="Style4"/>
    <w:link w:val="StyleStyle49ptBold2Char"/>
    <w:qFormat/>
    <w:rsid w:val="00A00F28"/>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A00F28"/>
    <w:rPr>
      <w:szCs w:val="16"/>
    </w:rPr>
  </w:style>
  <w:style w:type="paragraph" w:customStyle="1" w:styleId="CiteBody">
    <w:name w:val="Cite Body"/>
    <w:basedOn w:val="Normal"/>
    <w:link w:val="CiteBodyChar"/>
    <w:qFormat/>
    <w:rsid w:val="00A00F28"/>
    <w:pPr>
      <w:spacing w:line="256" w:lineRule="auto"/>
    </w:pPr>
    <w:rPr>
      <w:rFonts w:asciiTheme="minorHAnsi" w:hAnsiTheme="minorHAnsi" w:cstheme="minorBidi"/>
      <w:szCs w:val="16"/>
    </w:rPr>
  </w:style>
  <w:style w:type="character" w:customStyle="1" w:styleId="CiteBoldChar">
    <w:name w:val="Cite Bold Char"/>
    <w:link w:val="CiteBold"/>
    <w:locked/>
    <w:rsid w:val="00A00F28"/>
    <w:rPr>
      <w:b/>
      <w:szCs w:val="16"/>
    </w:rPr>
  </w:style>
  <w:style w:type="paragraph" w:customStyle="1" w:styleId="CiteBold">
    <w:name w:val="Cite Bold"/>
    <w:basedOn w:val="CiteBody"/>
    <w:link w:val="CiteBoldChar"/>
    <w:qFormat/>
    <w:rsid w:val="00A00F28"/>
    <w:rPr>
      <w:b/>
    </w:rPr>
  </w:style>
  <w:style w:type="character" w:customStyle="1" w:styleId="StyleCardBody11ptUnderlineChar">
    <w:name w:val="Style Card Body + 11 pt Underline Char"/>
    <w:link w:val="StyleCardBody11ptUnderline"/>
    <w:locked/>
    <w:rsid w:val="00A00F28"/>
    <w:rPr>
      <w:u w:val="single"/>
    </w:rPr>
  </w:style>
  <w:style w:type="paragraph" w:customStyle="1" w:styleId="StyleCardBody11ptUnderline">
    <w:name w:val="Style Card Body + 11 pt Underline"/>
    <w:basedOn w:val="CardBody"/>
    <w:link w:val="StyleCardBody11ptUnderlineChar"/>
    <w:qFormat/>
    <w:rsid w:val="00A00F28"/>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A00F28"/>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A00F28"/>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A00F28"/>
    <w:rPr>
      <w:b/>
      <w:bCs/>
      <w:u w:val="single"/>
    </w:rPr>
  </w:style>
  <w:style w:type="paragraph" w:customStyle="1" w:styleId="StyleStyle49ptBold4">
    <w:name w:val="Style Style4 + 9 pt Bold4"/>
    <w:basedOn w:val="Style4"/>
    <w:link w:val="StyleStyle49ptBold4Char"/>
    <w:qFormat/>
    <w:rsid w:val="00A00F28"/>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A00F28"/>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A00F28"/>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A00F28"/>
    <w:rPr>
      <w:b/>
      <w:bCs/>
      <w:u w:val="single"/>
    </w:rPr>
  </w:style>
  <w:style w:type="paragraph" w:customStyle="1" w:styleId="StyleStyle49ptBold5">
    <w:name w:val="Style Style4 + 9 pt Bold5"/>
    <w:basedOn w:val="Style4"/>
    <w:link w:val="StyleStyle49ptBold5Char"/>
    <w:qFormat/>
    <w:rsid w:val="00A00F28"/>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A00F28"/>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A00F28"/>
    <w:pPr>
      <w:spacing w:line="256" w:lineRule="auto"/>
    </w:pPr>
    <w:rPr>
      <w:rFonts w:ascii="Arial Narrow" w:hAnsi="Arial Narrow" w:cs="Calibri"/>
      <w:sz w:val="20"/>
    </w:rPr>
  </w:style>
  <w:style w:type="paragraph" w:customStyle="1" w:styleId="FONT7">
    <w:name w:val="FONT 7"/>
    <w:uiPriority w:val="99"/>
    <w:qFormat/>
    <w:rsid w:val="00A00F28"/>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A00F28"/>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A00F28"/>
    <w:rPr>
      <w:b/>
      <w:bCs/>
      <w:u w:val="single"/>
    </w:rPr>
  </w:style>
  <w:style w:type="paragraph" w:customStyle="1" w:styleId="StyleCardText11ptBoldUnderline">
    <w:name w:val="Style Card Text + 11 pt Bold Underline"/>
    <w:basedOn w:val="Normal"/>
    <w:link w:val="StyleCardText11ptBoldUnderlineChar"/>
    <w:qFormat/>
    <w:rsid w:val="00A00F28"/>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A00F28"/>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A00F28"/>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A00F28"/>
    <w:rPr>
      <w:b/>
      <w:bCs/>
      <w:u w:val="single"/>
    </w:rPr>
  </w:style>
  <w:style w:type="paragraph" w:customStyle="1" w:styleId="StyleStyle49ptBold6">
    <w:name w:val="Style Style4 + 9 pt Bold6"/>
    <w:basedOn w:val="Style4"/>
    <w:link w:val="StyleStyle49ptBold6Char"/>
    <w:qFormat/>
    <w:rsid w:val="00A00F28"/>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A00F28"/>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00F28"/>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00F28"/>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00F28"/>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A00F28"/>
    <w:rPr>
      <w:b/>
      <w:u w:val="thick"/>
    </w:rPr>
  </w:style>
  <w:style w:type="paragraph" w:customStyle="1" w:styleId="textboldChar">
    <w:name w:val="text bold Char"/>
    <w:basedOn w:val="Normal"/>
    <w:link w:val="textboldCharChar"/>
    <w:qFormat/>
    <w:rsid w:val="00A00F28"/>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A00F28"/>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A00F28"/>
    <w:pPr>
      <w:widowControl w:val="0"/>
      <w:spacing w:line="256" w:lineRule="auto"/>
    </w:pPr>
    <w:rPr>
      <w:rFonts w:eastAsia="Times New Roman"/>
      <w:szCs w:val="20"/>
    </w:rPr>
  </w:style>
  <w:style w:type="paragraph" w:customStyle="1" w:styleId="Card10f2">
    <w:name w:val="Card.10.f2"/>
    <w:basedOn w:val="Normal"/>
    <w:autoRedefine/>
    <w:uiPriority w:val="99"/>
    <w:qFormat/>
    <w:rsid w:val="00A00F28"/>
    <w:pPr>
      <w:spacing w:line="256" w:lineRule="auto"/>
    </w:pPr>
    <w:rPr>
      <w:rFonts w:eastAsia="Calibri" w:cs="Calibri"/>
      <w:szCs w:val="20"/>
    </w:rPr>
  </w:style>
  <w:style w:type="paragraph" w:customStyle="1" w:styleId="StyleStyle1">
    <w:name w:val="Style Style1 +"/>
    <w:basedOn w:val="Normal"/>
    <w:uiPriority w:val="99"/>
    <w:qFormat/>
    <w:rsid w:val="00A00F28"/>
    <w:pPr>
      <w:spacing w:line="256" w:lineRule="auto"/>
    </w:pPr>
    <w:rPr>
      <w:rFonts w:eastAsia="Calibri" w:cs="Calibri"/>
      <w:szCs w:val="24"/>
    </w:rPr>
  </w:style>
  <w:style w:type="paragraph" w:customStyle="1" w:styleId="StyleLinespacingDouble">
    <w:name w:val="Style Line spacing:  Double"/>
    <w:basedOn w:val="Normal"/>
    <w:uiPriority w:val="99"/>
    <w:qFormat/>
    <w:rsid w:val="00A00F28"/>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A00F28"/>
  </w:style>
  <w:style w:type="paragraph" w:customStyle="1" w:styleId="CardTextUnderlined">
    <w:name w:val="Card Text Underlined"/>
    <w:basedOn w:val="Normal"/>
    <w:uiPriority w:val="99"/>
    <w:qFormat/>
    <w:rsid w:val="00A00F28"/>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A00F28"/>
    <w:pPr>
      <w:spacing w:line="256" w:lineRule="auto"/>
    </w:pPr>
    <w:rPr>
      <w:rFonts w:eastAsia="Calibri" w:cs="Calibri"/>
      <w:szCs w:val="24"/>
    </w:rPr>
  </w:style>
  <w:style w:type="character" w:customStyle="1" w:styleId="MicroMicroTextChar">
    <w:name w:val="MicroMicroText Char"/>
    <w:link w:val="MicroMicroText"/>
    <w:locked/>
    <w:rsid w:val="00A00F28"/>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A00F28"/>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A00F28"/>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A00F28"/>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00F28"/>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A00F28"/>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A00F28"/>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A00F28"/>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A00F28"/>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A00F28"/>
    <w:rPr>
      <w:rFonts w:ascii="Times New Roman" w:hAnsi="Times New Roman"/>
      <w:sz w:val="20"/>
      <w:szCs w:val="22"/>
      <w:u w:val="thick"/>
    </w:rPr>
  </w:style>
  <w:style w:type="paragraph" w:customStyle="1" w:styleId="article-text">
    <w:name w:val="article-text"/>
    <w:basedOn w:val="Normal"/>
    <w:next w:val="Normal"/>
    <w:autoRedefine/>
    <w:qFormat/>
    <w:rsid w:val="00A00F28"/>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A00F28"/>
    <w:pPr>
      <w:jc w:val="center"/>
    </w:pPr>
    <w:rPr>
      <w:rFonts w:eastAsia="Times New Roman" w:cs="Calibri"/>
      <w:b/>
      <w:szCs w:val="20"/>
      <w:u w:val="single"/>
    </w:rPr>
  </w:style>
  <w:style w:type="paragraph" w:customStyle="1" w:styleId="TagStyle0">
    <w:name w:val="Tag Style"/>
    <w:basedOn w:val="Normal"/>
    <w:next w:val="Normal"/>
    <w:autoRedefine/>
    <w:qFormat/>
    <w:rsid w:val="00A00F28"/>
    <w:rPr>
      <w:rFonts w:eastAsia="Times New Roman" w:cs="Calibri"/>
      <w:b/>
      <w:szCs w:val="20"/>
    </w:rPr>
  </w:style>
  <w:style w:type="paragraph" w:customStyle="1" w:styleId="Pa19">
    <w:name w:val="Pa19"/>
    <w:basedOn w:val="Normal"/>
    <w:next w:val="Normal"/>
    <w:autoRedefine/>
    <w:qFormat/>
    <w:rsid w:val="00A00F28"/>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A00F28"/>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A00F28"/>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A00F28"/>
    <w:rPr>
      <w:rFonts w:ascii="Arial" w:hAnsi="Arial"/>
      <w:color w:val="auto"/>
    </w:rPr>
  </w:style>
  <w:style w:type="paragraph" w:customStyle="1" w:styleId="prnewsp">
    <w:name w:val="prnews_p"/>
    <w:basedOn w:val="Normal"/>
    <w:qFormat/>
    <w:rsid w:val="00A00F28"/>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A00F28"/>
  </w:style>
  <w:style w:type="character" w:customStyle="1" w:styleId="CharChar32">
    <w:name w:val="Char Char32"/>
    <w:basedOn w:val="DefaultParagraphFont"/>
    <w:rsid w:val="00A00F28"/>
    <w:rPr>
      <w:rFonts w:ascii="Arial" w:hAnsi="Arial" w:cs="Arial" w:hint="default"/>
      <w:b/>
      <w:bCs/>
      <w:iCs/>
      <w:lang w:val="en-US" w:eastAsia="en-US" w:bidi="ar-SA"/>
    </w:rPr>
  </w:style>
  <w:style w:type="character" w:customStyle="1" w:styleId="CharChar13">
    <w:name w:val="Char Char13"/>
    <w:rsid w:val="00A00F28"/>
    <w:rPr>
      <w:rFonts w:ascii="Arial" w:hAnsi="Arial" w:cs="Arial" w:hint="default"/>
      <w:b/>
      <w:bCs/>
      <w:iCs/>
      <w:sz w:val="22"/>
      <w:szCs w:val="28"/>
      <w:lang w:val="en-US" w:eastAsia="en-US" w:bidi="ar-SA"/>
    </w:rPr>
  </w:style>
  <w:style w:type="character" w:customStyle="1" w:styleId="CharChar116">
    <w:name w:val="Char Char116"/>
    <w:rsid w:val="00A00F28"/>
    <w:rPr>
      <w:rFonts w:ascii="Arial" w:hAnsi="Arial" w:cs="Arial" w:hint="default"/>
      <w:bCs/>
      <w:szCs w:val="26"/>
      <w:u w:val="single"/>
      <w:lang w:val="en-US" w:eastAsia="en-US" w:bidi="ar-SA"/>
    </w:rPr>
  </w:style>
  <w:style w:type="character" w:customStyle="1" w:styleId="CharChar12">
    <w:name w:val="Char Char12"/>
    <w:rsid w:val="00A00F28"/>
    <w:rPr>
      <w:rFonts w:ascii="Arial" w:hAnsi="Arial" w:cs="Arial" w:hint="default"/>
      <w:bCs/>
      <w:szCs w:val="26"/>
      <w:u w:val="single"/>
      <w:lang w:val="en-US" w:eastAsia="en-US" w:bidi="ar-SA"/>
    </w:rPr>
  </w:style>
  <w:style w:type="character" w:customStyle="1" w:styleId="CharChar115">
    <w:name w:val="Char Char115"/>
    <w:rsid w:val="00A00F28"/>
    <w:rPr>
      <w:rFonts w:ascii="Arial" w:hAnsi="Arial" w:cs="Arial" w:hint="default"/>
      <w:bCs/>
      <w:szCs w:val="26"/>
      <w:u w:val="single"/>
      <w:lang w:val="en-US" w:eastAsia="en-US" w:bidi="ar-SA"/>
    </w:rPr>
  </w:style>
  <w:style w:type="character" w:customStyle="1" w:styleId="StylePalatinoLinotype6pt">
    <w:name w:val="Style Palatino Linotype 6 pt"/>
    <w:rsid w:val="00A00F28"/>
    <w:rPr>
      <w:rFonts w:ascii="Times New Roman" w:hAnsi="Times New Roman" w:cs="Times New Roman" w:hint="default"/>
      <w:sz w:val="20"/>
    </w:rPr>
  </w:style>
  <w:style w:type="character" w:customStyle="1" w:styleId="Highighted-New">
    <w:name w:val="Highighted - New"/>
    <w:rsid w:val="00A00F28"/>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A00F28"/>
    <w:rPr>
      <w:b/>
      <w:bCs w:val="0"/>
      <w:sz w:val="24"/>
    </w:rPr>
  </w:style>
  <w:style w:type="character" w:customStyle="1" w:styleId="CiteCharCharCharChar">
    <w:name w:val="Cite Char Char Char Char"/>
    <w:aliases w:val="Cite Char Char Char Char Char Char Char,Cite Char Char Char Char Char Char Char Char"/>
    <w:rsid w:val="00A00F28"/>
    <w:rPr>
      <w:rFonts w:ascii="Arial" w:hAnsi="Arial" w:cs="Arial" w:hint="default"/>
      <w:b/>
      <w:bCs/>
      <w:sz w:val="24"/>
      <w:szCs w:val="26"/>
      <w:lang w:val="en-US" w:eastAsia="en-US" w:bidi="ar-SA"/>
    </w:rPr>
  </w:style>
  <w:style w:type="character" w:customStyle="1" w:styleId="cardCharChar10">
    <w:name w:val="card Char Char1"/>
    <w:rsid w:val="00A00F28"/>
    <w:rPr>
      <w:lang w:val="en-US" w:eastAsia="en-US" w:bidi="ar-SA"/>
    </w:rPr>
  </w:style>
  <w:style w:type="character" w:customStyle="1" w:styleId="BlockTitleCharChar1Char">
    <w:name w:val="Block Title Char Char1 Char"/>
    <w:rsid w:val="00A00F28"/>
    <w:rPr>
      <w:b/>
      <w:bCs w:val="0"/>
      <w:sz w:val="32"/>
      <w:u w:val="single"/>
    </w:rPr>
  </w:style>
  <w:style w:type="character" w:customStyle="1" w:styleId="Header1Char">
    <w:name w:val="Header1 Char"/>
    <w:rsid w:val="00A00F28"/>
    <w:rPr>
      <w:rFonts w:ascii="Arial" w:hAnsi="Arial" w:cs="Arial" w:hint="default"/>
      <w:b/>
      <w:bCs/>
      <w:caps/>
      <w:kern w:val="32"/>
      <w:sz w:val="28"/>
      <w:szCs w:val="28"/>
    </w:rPr>
  </w:style>
  <w:style w:type="character" w:customStyle="1" w:styleId="StyleArial12ptBoldItalic">
    <w:name w:val="Style Arial 12 pt Bold Italic"/>
    <w:rsid w:val="00A00F28"/>
    <w:rPr>
      <w:rFonts w:ascii="Times New Roman" w:hAnsi="Times New Roman" w:cs="Times New Roman" w:hint="default"/>
      <w:b/>
      <w:bCs/>
      <w:iCs/>
      <w:sz w:val="24"/>
    </w:rPr>
  </w:style>
  <w:style w:type="character" w:customStyle="1" w:styleId="Styleunderline12pt">
    <w:name w:val="Style underline + 12 pt"/>
    <w:rsid w:val="00A00F28"/>
    <w:rPr>
      <w:rFonts w:ascii="Times New Roman" w:hAnsi="Times New Roman" w:cs="Times New Roman" w:hint="default"/>
      <w:bCs/>
      <w:sz w:val="20"/>
      <w:u w:val="single"/>
    </w:rPr>
  </w:style>
  <w:style w:type="character" w:customStyle="1" w:styleId="StyleUnderlineChar19pt">
    <w:name w:val="Style Underline Char1 + 9 pt"/>
    <w:basedOn w:val="UnderlineChar1"/>
    <w:rsid w:val="00A00F28"/>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00F28"/>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00F28"/>
    <w:rPr>
      <w:rFonts w:ascii="Times New Roman" w:hAnsi="Times New Roman" w:cs="Times New Roman" w:hint="default"/>
      <w:sz w:val="20"/>
      <w:u w:val="single"/>
      <w:lang w:val="en-US" w:eastAsia="en-US" w:bidi="ar-SA"/>
    </w:rPr>
  </w:style>
  <w:style w:type="character" w:customStyle="1" w:styleId="Style9ptUnderline1">
    <w:name w:val="Style 9 pt Underline1"/>
    <w:rsid w:val="00A00F28"/>
    <w:rPr>
      <w:sz w:val="20"/>
      <w:u w:val="single"/>
    </w:rPr>
  </w:style>
  <w:style w:type="character" w:customStyle="1" w:styleId="StyleUnderlineChar19pt2">
    <w:name w:val="Style Underline Char1 + 9 pt2"/>
    <w:basedOn w:val="UnderlineChar1"/>
    <w:rsid w:val="00A00F28"/>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00F28"/>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00F28"/>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00F28"/>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00F28"/>
  </w:style>
  <w:style w:type="character" w:customStyle="1" w:styleId="3">
    <w:name w:val="3"/>
    <w:rsid w:val="00A00F28"/>
    <w:rPr>
      <w:rFonts w:ascii="Arial" w:hAnsi="Arial" w:cs="Arial" w:hint="default"/>
      <w:bCs/>
      <w:sz w:val="20"/>
      <w:u w:val="single"/>
      <w:lang w:val="en-US" w:eastAsia="en-US" w:bidi="ar-SA"/>
    </w:rPr>
  </w:style>
  <w:style w:type="character" w:customStyle="1" w:styleId="4">
    <w:name w:val="4"/>
    <w:rsid w:val="00A00F28"/>
    <w:rPr>
      <w:rFonts w:ascii="Arial" w:hAnsi="Arial" w:cs="Arial" w:hint="default"/>
      <w:bCs/>
      <w:sz w:val="20"/>
      <w:u w:val="single"/>
      <w:lang w:val="en-US" w:eastAsia="en-US" w:bidi="ar-SA"/>
    </w:rPr>
  </w:style>
  <w:style w:type="character" w:customStyle="1" w:styleId="7">
    <w:name w:val="7"/>
    <w:rsid w:val="00A00F28"/>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A00F28"/>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A00F28"/>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00F28"/>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00F28"/>
    <w:rPr>
      <w:sz w:val="20"/>
      <w:u w:val="single"/>
    </w:rPr>
  </w:style>
  <w:style w:type="character" w:customStyle="1" w:styleId="StyleUnderlineChar9ptBold1">
    <w:name w:val="Style Underline Char + 9 pt Bold1"/>
    <w:rsid w:val="00A00F28"/>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A00F28"/>
    <w:rPr>
      <w:sz w:val="20"/>
      <w:u w:val="single"/>
    </w:rPr>
  </w:style>
  <w:style w:type="character" w:customStyle="1" w:styleId="Styleunderline9ptBold">
    <w:name w:val="Style underline + 9 pt Bold"/>
    <w:rsid w:val="00A00F28"/>
    <w:rPr>
      <w:b/>
      <w:bCs/>
      <w:sz w:val="20"/>
      <w:u w:val="single"/>
    </w:rPr>
  </w:style>
  <w:style w:type="character" w:customStyle="1" w:styleId="newsstorytitle">
    <w:name w:val="news_story_title"/>
    <w:basedOn w:val="DefaultParagraphFont"/>
    <w:rsid w:val="00A00F28"/>
  </w:style>
  <w:style w:type="character" w:customStyle="1" w:styleId="34">
    <w:name w:val="34"/>
    <w:rsid w:val="00A00F28"/>
    <w:rPr>
      <w:rFonts w:ascii="Times New Roman" w:hAnsi="Times New Roman" w:cs="Arial" w:hint="default"/>
      <w:bCs/>
      <w:sz w:val="20"/>
      <w:u w:val="single"/>
      <w:lang w:val="en-US" w:eastAsia="en-US" w:bidi="ar-SA"/>
    </w:rPr>
  </w:style>
  <w:style w:type="character" w:customStyle="1" w:styleId="45">
    <w:name w:val="45"/>
    <w:rsid w:val="00A00F28"/>
    <w:rPr>
      <w:rFonts w:ascii="Times New Roman" w:hAnsi="Times New Roman" w:cs="Arial" w:hint="default"/>
      <w:b/>
      <w:bCs/>
      <w:sz w:val="20"/>
      <w:u w:val="single"/>
      <w:lang w:val="en-US" w:eastAsia="en-US" w:bidi="ar-SA"/>
    </w:rPr>
  </w:style>
  <w:style w:type="character" w:customStyle="1" w:styleId="Style9ptUnderline5">
    <w:name w:val="Style 9 pt Underline5"/>
    <w:rsid w:val="00A00F28"/>
    <w:rPr>
      <w:rFonts w:ascii="Times New Roman" w:hAnsi="Times New Roman" w:cs="Times New Roman" w:hint="default"/>
      <w:sz w:val="20"/>
      <w:u w:val="single"/>
    </w:rPr>
  </w:style>
  <w:style w:type="character" w:customStyle="1" w:styleId="Style9ptBoldUnderline2">
    <w:name w:val="Style 9 pt Bold Underline2"/>
    <w:rsid w:val="00A00F28"/>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00F28"/>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A00F28"/>
    <w:rPr>
      <w:rFonts w:ascii="Times New Roman" w:hAnsi="Times New Roman" w:cs="Times New Roman" w:hint="default"/>
      <w:sz w:val="20"/>
    </w:rPr>
  </w:style>
  <w:style w:type="character" w:customStyle="1" w:styleId="StyleUnderlineCharChar9pt2">
    <w:name w:val="Style Underline Char Char + 9 pt2"/>
    <w:basedOn w:val="UnderlineCharChar"/>
    <w:rsid w:val="00A00F28"/>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A00F28"/>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00F28"/>
    <w:rPr>
      <w:b/>
      <w:bCs/>
      <w:sz w:val="20"/>
      <w:u w:val="single"/>
      <w:bdr w:val="single" w:sz="4" w:space="0" w:color="auto" w:frame="1"/>
    </w:rPr>
  </w:style>
  <w:style w:type="character" w:customStyle="1" w:styleId="Style9ptUnderline7">
    <w:name w:val="Style 9 pt Underline7"/>
    <w:rsid w:val="00A00F28"/>
    <w:rPr>
      <w:sz w:val="20"/>
      <w:u w:val="single"/>
    </w:rPr>
  </w:style>
  <w:style w:type="character" w:customStyle="1" w:styleId="Style9ptBoldUnderline3">
    <w:name w:val="Style 9 pt Bold Underline3"/>
    <w:rsid w:val="00A00F28"/>
    <w:rPr>
      <w:b/>
      <w:bCs/>
      <w:sz w:val="20"/>
      <w:u w:val="single"/>
    </w:rPr>
  </w:style>
  <w:style w:type="character" w:customStyle="1" w:styleId="Style9ptUnderline8">
    <w:name w:val="Style 9 pt Underline8"/>
    <w:rsid w:val="00A00F28"/>
    <w:rPr>
      <w:sz w:val="20"/>
      <w:u w:val="single"/>
    </w:rPr>
  </w:style>
  <w:style w:type="character" w:customStyle="1" w:styleId="66">
    <w:name w:val="66"/>
    <w:rsid w:val="00A00F28"/>
    <w:rPr>
      <w:rFonts w:ascii="Arial" w:hAnsi="Arial" w:cs="Arial" w:hint="default"/>
      <w:bCs/>
      <w:sz w:val="20"/>
      <w:u w:val="single"/>
      <w:lang w:val="en-US" w:eastAsia="en-US" w:bidi="ar-SA"/>
    </w:rPr>
  </w:style>
  <w:style w:type="character" w:customStyle="1" w:styleId="Style9ptUnderline9">
    <w:name w:val="Style 9 pt Underline9"/>
    <w:rsid w:val="00A00F28"/>
    <w:rPr>
      <w:sz w:val="20"/>
      <w:u w:val="single"/>
    </w:rPr>
  </w:style>
  <w:style w:type="character" w:customStyle="1" w:styleId="Style9ptBoldUnderline4">
    <w:name w:val="Style 9 pt Bold Underline4"/>
    <w:rsid w:val="00A00F28"/>
    <w:rPr>
      <w:b/>
      <w:bCs/>
      <w:sz w:val="20"/>
      <w:u w:val="single"/>
    </w:rPr>
  </w:style>
  <w:style w:type="character" w:customStyle="1" w:styleId="titleblue14">
    <w:name w:val="titleblue14"/>
    <w:basedOn w:val="DefaultParagraphFont"/>
    <w:rsid w:val="00A00F28"/>
  </w:style>
  <w:style w:type="character" w:customStyle="1" w:styleId="b">
    <w:name w:val="b"/>
    <w:basedOn w:val="DefaultParagraphFont"/>
    <w:rsid w:val="00A00F28"/>
  </w:style>
  <w:style w:type="character" w:customStyle="1" w:styleId="StyleUnderlineCharChar9pt3">
    <w:name w:val="Style Underline Char Char + 9 pt3"/>
    <w:basedOn w:val="UnderlineCharChar"/>
    <w:rsid w:val="00A00F28"/>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A00F28"/>
    <w:rPr>
      <w:sz w:val="20"/>
      <w:u w:val="single"/>
    </w:rPr>
  </w:style>
  <w:style w:type="character" w:customStyle="1" w:styleId="manchettebig2">
    <w:name w:val="manchettebig2"/>
    <w:basedOn w:val="DefaultParagraphFont"/>
    <w:rsid w:val="00A00F28"/>
  </w:style>
  <w:style w:type="character" w:customStyle="1" w:styleId="ln2">
    <w:name w:val="ln2"/>
    <w:basedOn w:val="DefaultParagraphFont"/>
    <w:rsid w:val="00A00F28"/>
  </w:style>
  <w:style w:type="character" w:customStyle="1" w:styleId="Aunderline1">
    <w:name w:val="Aunderline"/>
    <w:basedOn w:val="DefaultParagraphFont"/>
    <w:qFormat/>
    <w:rsid w:val="00A00F28"/>
    <w:rPr>
      <w:rFonts w:ascii="Times New Roman" w:hAnsi="Times New Roman" w:cs="Times New Roman" w:hint="default"/>
      <w:w w:val="106"/>
      <w:sz w:val="20"/>
      <w:szCs w:val="20"/>
      <w:u w:val="single"/>
    </w:rPr>
  </w:style>
  <w:style w:type="character" w:customStyle="1" w:styleId="StyleStyle1Char">
    <w:name w:val="Style Style1 + Char"/>
    <w:basedOn w:val="Style1Char"/>
    <w:rsid w:val="00A00F28"/>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A00F28"/>
  </w:style>
  <w:style w:type="character" w:customStyle="1" w:styleId="Card10f2Char">
    <w:name w:val="Card.10.f2 Char"/>
    <w:basedOn w:val="DefaultParagraphFont"/>
    <w:rsid w:val="00A00F28"/>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A00F28"/>
    <w:rPr>
      <w:rFonts w:ascii="Cambria" w:hAnsi="Cambria" w:cs="Times New Roman" w:hint="default"/>
      <w:sz w:val="20"/>
      <w:szCs w:val="20"/>
    </w:rPr>
  </w:style>
  <w:style w:type="character" w:customStyle="1" w:styleId="NormalspacingChar">
    <w:name w:val="Normal + spacing Char"/>
    <w:basedOn w:val="StyleLinespacingDoubleChar"/>
    <w:rsid w:val="00A00F28"/>
    <w:rPr>
      <w:rFonts w:ascii="Cambria" w:hAnsi="Cambria" w:cs="Times New Roman" w:hint="default"/>
      <w:sz w:val="20"/>
      <w:szCs w:val="20"/>
    </w:rPr>
  </w:style>
  <w:style w:type="character" w:customStyle="1" w:styleId="textbold0">
    <w:name w:val="textbold"/>
    <w:basedOn w:val="DefaultParagraphFont"/>
    <w:rsid w:val="00A00F28"/>
  </w:style>
  <w:style w:type="character" w:customStyle="1" w:styleId="textitalics">
    <w:name w:val="textitalics"/>
    <w:basedOn w:val="DefaultParagraphFont"/>
    <w:rsid w:val="00A00F28"/>
  </w:style>
  <w:style w:type="character" w:customStyle="1" w:styleId="cardtextsmallCharChar">
    <w:name w:val="card text small Char Char"/>
    <w:basedOn w:val="DefaultParagraphFont"/>
    <w:rsid w:val="00A00F28"/>
    <w:rPr>
      <w:rFonts w:ascii="Arial Narrow" w:hAnsi="Arial Narrow" w:cs="Times New Roman" w:hint="default"/>
      <w:sz w:val="16"/>
    </w:rPr>
  </w:style>
  <w:style w:type="character" w:customStyle="1" w:styleId="reportbody1">
    <w:name w:val="reportbody1"/>
    <w:basedOn w:val="DefaultParagraphFont"/>
    <w:rsid w:val="00A00F28"/>
    <w:rPr>
      <w:rFonts w:ascii="Tahoma" w:hAnsi="Tahoma" w:cs="Tahoma" w:hint="default"/>
      <w:color w:val="000000"/>
      <w:sz w:val="14"/>
      <w:szCs w:val="14"/>
    </w:rPr>
  </w:style>
  <w:style w:type="character" w:customStyle="1" w:styleId="UNDERLINECharChar0">
    <w:name w:val="UNDERLINE Char Char"/>
    <w:rsid w:val="00A00F28"/>
    <w:rPr>
      <w:bCs/>
      <w:kern w:val="28"/>
      <w:szCs w:val="32"/>
      <w:u w:val="single"/>
    </w:rPr>
  </w:style>
  <w:style w:type="character" w:customStyle="1" w:styleId="Bold12">
    <w:name w:val="Bold12"/>
    <w:uiPriority w:val="1"/>
    <w:qFormat/>
    <w:rsid w:val="00A00F28"/>
    <w:rPr>
      <w:rFonts w:ascii="Times New Roman" w:hAnsi="Times New Roman" w:cs="Times New Roman" w:hint="default"/>
      <w:b/>
      <w:bCs w:val="0"/>
      <w:sz w:val="24"/>
    </w:rPr>
  </w:style>
  <w:style w:type="character" w:customStyle="1" w:styleId="NotBold10Final">
    <w:name w:val="NotBold10Final"/>
    <w:uiPriority w:val="1"/>
    <w:qFormat/>
    <w:rsid w:val="00A00F28"/>
    <w:rPr>
      <w:rFonts w:ascii="Times New Roman" w:hAnsi="Times New Roman" w:cs="Times New Roman" w:hint="default"/>
      <w:b w:val="0"/>
      <w:bCs w:val="0"/>
      <w:i w:val="0"/>
      <w:iCs w:val="0"/>
      <w:sz w:val="20"/>
    </w:rPr>
  </w:style>
  <w:style w:type="character" w:customStyle="1" w:styleId="gsstx">
    <w:name w:val="gsstx"/>
    <w:rsid w:val="00A00F28"/>
  </w:style>
  <w:style w:type="character" w:customStyle="1" w:styleId="StyleBox12ptBold">
    <w:name w:val="Style Box + 12 pt Bold"/>
    <w:basedOn w:val="DefaultParagraphFont"/>
    <w:rsid w:val="00A00F28"/>
    <w:rPr>
      <w:rFonts w:ascii="Georgia" w:hAnsi="Georgia" w:hint="default"/>
      <w:b/>
      <w:bCs/>
      <w:sz w:val="22"/>
      <w:u w:val="single"/>
      <w:bdr w:val="none" w:sz="0" w:space="0" w:color="auto" w:frame="1"/>
    </w:rPr>
  </w:style>
  <w:style w:type="character" w:customStyle="1" w:styleId="StyleBox12pt">
    <w:name w:val="Style Box + 12 pt"/>
    <w:basedOn w:val="DefaultParagraphFont"/>
    <w:rsid w:val="00A00F28"/>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A00F28"/>
    <w:rPr>
      <w:rFonts w:ascii="Georgia" w:hAnsi="Georgia" w:cs="Calibri"/>
      <w:b w:val="0"/>
      <w:bCs/>
      <w:i/>
      <w:iCs/>
      <w:sz w:val="22"/>
      <w:u w:val="single"/>
      <w:bdr w:val="none" w:sz="0" w:space="0" w:color="auto" w:frame="1"/>
    </w:rPr>
  </w:style>
  <w:style w:type="character" w:customStyle="1" w:styleId="bcktital">
    <w:name w:val="bckt_ital"/>
    <w:rsid w:val="00A00F28"/>
  </w:style>
  <w:style w:type="character" w:customStyle="1" w:styleId="StyleGaramondText1">
    <w:name w:val="Style Garamond Text 1"/>
    <w:basedOn w:val="DefaultParagraphFont"/>
    <w:rsid w:val="00A00F28"/>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A00F28"/>
    <w:rPr>
      <w:rFonts w:ascii="Georgia" w:hAnsi="Georgia" w:hint="default"/>
      <w:color w:val="0D0D0D" w:themeColor="text1" w:themeTint="F2"/>
      <w:sz w:val="22"/>
      <w:u w:val="single"/>
    </w:rPr>
  </w:style>
  <w:style w:type="character" w:customStyle="1" w:styleId="CardChar2">
    <w:name w:val="Card Char2"/>
    <w:basedOn w:val="DefaultParagraphFont"/>
    <w:rsid w:val="00A00F28"/>
    <w:rPr>
      <w:rFonts w:ascii="Times New Roman" w:eastAsia="Times New Roman" w:hAnsi="Times New Roman" w:cs="Times New Roman" w:hint="default"/>
      <w:bCs/>
      <w:color w:val="000000"/>
      <w:sz w:val="20"/>
      <w:szCs w:val="20"/>
    </w:rPr>
  </w:style>
  <w:style w:type="character" w:customStyle="1" w:styleId="A13">
    <w:name w:val="A13"/>
    <w:rsid w:val="00A00F28"/>
    <w:rPr>
      <w:rFonts w:ascii="Baskerville" w:hAnsi="Baskerville" w:cs="Baskerville" w:hint="default"/>
      <w:color w:val="000000"/>
      <w:sz w:val="106"/>
      <w:szCs w:val="106"/>
    </w:rPr>
  </w:style>
  <w:style w:type="character" w:customStyle="1" w:styleId="A17">
    <w:name w:val="A17"/>
    <w:rsid w:val="00A00F28"/>
    <w:rPr>
      <w:rFonts w:ascii="Baskerville" w:hAnsi="Baskerville" w:cs="Baskerville" w:hint="default"/>
      <w:color w:val="000000"/>
      <w:sz w:val="12"/>
      <w:szCs w:val="12"/>
    </w:rPr>
  </w:style>
  <w:style w:type="character" w:customStyle="1" w:styleId="A14">
    <w:name w:val="A14"/>
    <w:rsid w:val="00A00F28"/>
    <w:rPr>
      <w:rFonts w:ascii="Frutiger 45 Light" w:hAnsi="Frutiger 45 Light" w:cs="Frutiger 45 Light" w:hint="default"/>
      <w:b/>
      <w:bCs/>
      <w:i/>
      <w:iCs/>
      <w:color w:val="000000"/>
      <w:sz w:val="36"/>
      <w:szCs w:val="36"/>
    </w:rPr>
  </w:style>
  <w:style w:type="character" w:customStyle="1" w:styleId="A200">
    <w:name w:val="A20"/>
    <w:rsid w:val="00A00F28"/>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A00F28"/>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00F28"/>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00F28"/>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00F28"/>
    <w:rPr>
      <w:rFonts w:ascii="Arial" w:hAnsi="Arial" w:cs="Arial" w:hint="default"/>
      <w:b/>
      <w:bCs/>
      <w:sz w:val="24"/>
      <w:szCs w:val="26"/>
      <w:lang w:val="en-US" w:eastAsia="en-US" w:bidi="ar-SA"/>
    </w:rPr>
  </w:style>
  <w:style w:type="character" w:customStyle="1" w:styleId="brief-smalltext0">
    <w:name w:val="brief-smalltext"/>
    <w:basedOn w:val="DefaultParagraphFont"/>
    <w:rsid w:val="00A00F28"/>
  </w:style>
  <w:style w:type="character" w:customStyle="1" w:styleId="style52">
    <w:name w:val="style5"/>
    <w:basedOn w:val="DefaultParagraphFont"/>
    <w:rsid w:val="00A00F28"/>
  </w:style>
  <w:style w:type="character" w:customStyle="1" w:styleId="TagCharCharCharCharCharChar">
    <w:name w:val="Tag Char Char Char Char Char Char"/>
    <w:rsid w:val="00A00F28"/>
    <w:rPr>
      <w:rFonts w:ascii="Arial" w:hAnsi="Arial" w:cs="Arial" w:hint="default"/>
      <w:b/>
      <w:bCs/>
      <w:sz w:val="24"/>
      <w:szCs w:val="26"/>
      <w:lang w:val="en-US" w:eastAsia="en-US" w:bidi="ar-SA"/>
    </w:rPr>
  </w:style>
  <w:style w:type="character" w:customStyle="1" w:styleId="pmterms2">
    <w:name w:val="pmterms2"/>
    <w:basedOn w:val="DefaultParagraphFont"/>
    <w:rsid w:val="00A00F28"/>
  </w:style>
  <w:style w:type="character" w:customStyle="1" w:styleId="pmterms3">
    <w:name w:val="pmterms3"/>
    <w:basedOn w:val="DefaultParagraphFont"/>
    <w:rsid w:val="00A00F28"/>
  </w:style>
  <w:style w:type="character" w:customStyle="1" w:styleId="interiorheadline">
    <w:name w:val="interiorheadline"/>
    <w:basedOn w:val="DefaultParagraphFont"/>
    <w:rsid w:val="00A00F28"/>
  </w:style>
  <w:style w:type="character" w:customStyle="1" w:styleId="Heading31CharCharCharChar1">
    <w:name w:val="Heading 31 Char Char Char Char1"/>
    <w:rsid w:val="00A00F28"/>
    <w:rPr>
      <w:rFonts w:ascii="Arial" w:hAnsi="Arial" w:cs="Arial" w:hint="default"/>
      <w:b/>
      <w:bCs/>
      <w:sz w:val="24"/>
      <w:szCs w:val="26"/>
      <w:lang w:val="en-US" w:eastAsia="en-US" w:bidi="ar-SA"/>
    </w:rPr>
  </w:style>
  <w:style w:type="character" w:customStyle="1" w:styleId="Heading31CharCharChar">
    <w:name w:val="Heading 31 Char Char Char"/>
    <w:rsid w:val="00A00F28"/>
    <w:rPr>
      <w:rFonts w:ascii="Arial" w:hAnsi="Arial" w:cs="Arial" w:hint="default"/>
      <w:b/>
      <w:bCs/>
      <w:sz w:val="24"/>
      <w:szCs w:val="26"/>
      <w:lang w:val="en-US" w:eastAsia="en-US" w:bidi="ar-SA"/>
    </w:rPr>
  </w:style>
  <w:style w:type="character" w:customStyle="1" w:styleId="CharChar33">
    <w:name w:val="Char Char33"/>
    <w:rsid w:val="00A00F28"/>
    <w:rPr>
      <w:rFonts w:ascii="Arial" w:hAnsi="Arial" w:cs="Arial" w:hint="default"/>
      <w:b/>
      <w:bCs/>
      <w:szCs w:val="32"/>
      <w:lang w:val="en-US" w:eastAsia="en-US" w:bidi="ar-SA"/>
    </w:rPr>
  </w:style>
  <w:style w:type="character" w:customStyle="1" w:styleId="CharChar117">
    <w:name w:val="Char Char117"/>
    <w:rsid w:val="00A00F28"/>
    <w:rPr>
      <w:rFonts w:ascii="Arial" w:hAnsi="Arial" w:cs="Arial" w:hint="default"/>
      <w:bCs/>
      <w:szCs w:val="26"/>
      <w:u w:val="single"/>
      <w:lang w:val="en-US" w:eastAsia="en-US" w:bidi="ar-SA"/>
    </w:rPr>
  </w:style>
  <w:style w:type="character" w:customStyle="1" w:styleId="prnewsspan">
    <w:name w:val="prnews_span"/>
    <w:basedOn w:val="DefaultParagraphFont"/>
    <w:rsid w:val="00A00F28"/>
  </w:style>
  <w:style w:type="table" w:customStyle="1" w:styleId="ColorfulGrid-Accent11">
    <w:name w:val="Colorful Grid - Accent 11"/>
    <w:basedOn w:val="TableNormal"/>
    <w:uiPriority w:val="29"/>
    <w:semiHidden/>
    <w:rsid w:val="00A00F28"/>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A00F28"/>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A00F28"/>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A00F28"/>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A00F28"/>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A00F28"/>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A00F28"/>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A00F28"/>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A00F2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A00F28"/>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A00F28"/>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A00F28"/>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A00F28"/>
    <w:rPr>
      <w:rFonts w:ascii="Times New Roman" w:eastAsia="MS Mincho" w:hAnsi="Times New Roman" w:cs="Calibri"/>
      <w:b/>
      <w:szCs w:val="24"/>
      <w:u w:val="single"/>
    </w:rPr>
  </w:style>
  <w:style w:type="character" w:customStyle="1" w:styleId="SubtitleChar2">
    <w:name w:val="Subtitle Char2"/>
    <w:basedOn w:val="DefaultParagraphFont"/>
    <w:uiPriority w:val="11"/>
    <w:rsid w:val="00A00F28"/>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A00F28"/>
  </w:style>
  <w:style w:type="character" w:customStyle="1" w:styleId="m1575249786560259391gmail-style13ptbold">
    <w:name w:val="m_1575249786560259391gmail-style13ptbold"/>
    <w:basedOn w:val="DefaultParagraphFont"/>
    <w:rsid w:val="00A00F28"/>
  </w:style>
  <w:style w:type="paragraph" w:customStyle="1" w:styleId="m-8120030040935583278gmail-msonospacing">
    <w:name w:val="m_-8120030040935583278gmail-msonospacing"/>
    <w:basedOn w:val="Normal"/>
    <w:qFormat/>
    <w:rsid w:val="00A00F28"/>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A00F28"/>
  </w:style>
  <w:style w:type="character" w:customStyle="1" w:styleId="m-8120030040935583278gmail-styleunderline">
    <w:name w:val="m_-8120030040935583278gmail-styleunderline"/>
    <w:basedOn w:val="DefaultParagraphFont"/>
    <w:rsid w:val="00A00F28"/>
  </w:style>
  <w:style w:type="character" w:customStyle="1" w:styleId="m3640724044946509868gmail-m-753298044461936151gmail-style13ptbold">
    <w:name w:val="m_3640724044946509868gmail-m_-753298044461936151gmail-style13ptbold"/>
    <w:basedOn w:val="DefaultParagraphFont"/>
    <w:rsid w:val="00A00F28"/>
  </w:style>
  <w:style w:type="character" w:customStyle="1" w:styleId="m3640724044946509868gmail-m-753298044461936151gmail-styleunderline">
    <w:name w:val="m_3640724044946509868gmail-m_-753298044461936151gmail-styleunderline"/>
    <w:basedOn w:val="DefaultParagraphFont"/>
    <w:rsid w:val="00A00F28"/>
  </w:style>
  <w:style w:type="character" w:customStyle="1" w:styleId="m6193703118997007224gmail-style13ptbold">
    <w:name w:val="m_6193703118997007224gmail-style13ptbold"/>
    <w:basedOn w:val="DefaultParagraphFont"/>
    <w:rsid w:val="00A00F28"/>
  </w:style>
  <w:style w:type="character" w:customStyle="1" w:styleId="m6193703118997007224gmail-styleunderline">
    <w:name w:val="m_6193703118997007224gmail-styleunderline"/>
    <w:basedOn w:val="DefaultParagraphFont"/>
    <w:rsid w:val="00A00F28"/>
  </w:style>
  <w:style w:type="character" w:customStyle="1" w:styleId="m-1239616313416637319gmail-style13ptbold">
    <w:name w:val="m_-1239616313416637319gmail-style13ptbold"/>
    <w:basedOn w:val="DefaultParagraphFont"/>
    <w:rsid w:val="00A00F28"/>
  </w:style>
  <w:style w:type="character" w:customStyle="1" w:styleId="m-1239616313416637319gmail-styleunderline">
    <w:name w:val="m_-1239616313416637319gmail-styleunderline"/>
    <w:basedOn w:val="DefaultParagraphFont"/>
    <w:rsid w:val="00A00F28"/>
  </w:style>
  <w:style w:type="paragraph" w:customStyle="1" w:styleId="m-5451374272084387600gmail-msonormal">
    <w:name w:val="m_-5451374272084387600gmail-msonormal"/>
    <w:basedOn w:val="Normal"/>
    <w:qFormat/>
    <w:rsid w:val="00A00F28"/>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A00F28"/>
  </w:style>
  <w:style w:type="character" w:customStyle="1" w:styleId="m-5451374272084387600gmail-styleunderline">
    <w:name w:val="m_-5451374272084387600gmail-styleunderline"/>
    <w:basedOn w:val="DefaultParagraphFont"/>
    <w:rsid w:val="00A00F28"/>
  </w:style>
  <w:style w:type="character" w:customStyle="1" w:styleId="standardtext1b">
    <w:name w:val="standardtext1b"/>
    <w:basedOn w:val="DefaultParagraphFont"/>
    <w:rsid w:val="00A00F28"/>
  </w:style>
  <w:style w:type="character" w:customStyle="1" w:styleId="postsubtitle">
    <w:name w:val="post_subtitle"/>
    <w:basedOn w:val="DefaultParagraphFont"/>
    <w:rsid w:val="00A00F28"/>
  </w:style>
  <w:style w:type="character" w:customStyle="1" w:styleId="m8349405746915611004gmail-styleunderline">
    <w:name w:val="m_8349405746915611004gmail-styleunderline"/>
    <w:basedOn w:val="DefaultParagraphFont"/>
    <w:rsid w:val="00A00F28"/>
  </w:style>
  <w:style w:type="character" w:customStyle="1" w:styleId="m-8890476860932431250gmail-styleunderline">
    <w:name w:val="m_-8890476860932431250gmail-styleunderline"/>
    <w:basedOn w:val="DefaultParagraphFont"/>
    <w:rsid w:val="00A00F28"/>
  </w:style>
  <w:style w:type="character" w:customStyle="1" w:styleId="m-7985672042231231606gmail-style13ptbold">
    <w:name w:val="m_-7985672042231231606gmail-style13ptbold"/>
    <w:basedOn w:val="DefaultParagraphFont"/>
    <w:rsid w:val="00A00F28"/>
  </w:style>
  <w:style w:type="character" w:customStyle="1" w:styleId="m-7985672042231231606gmail-styleunderline">
    <w:name w:val="m_-7985672042231231606gmail-styleunderline"/>
    <w:basedOn w:val="DefaultParagraphFont"/>
    <w:rsid w:val="00A00F28"/>
  </w:style>
  <w:style w:type="paragraph" w:customStyle="1" w:styleId="StylecardArialNarrow9pt">
    <w:name w:val="Style card + Arial Narrow 9 pt"/>
    <w:basedOn w:val="Normal"/>
    <w:link w:val="StylecardArialNarrow9ptChar"/>
    <w:qFormat/>
    <w:rsid w:val="00A00F28"/>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A00F28"/>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A00F28"/>
    <w:rPr>
      <w:rFonts w:ascii="Calibri" w:hAnsi="Calibri"/>
      <w:b/>
      <w:iCs/>
      <w:sz w:val="20"/>
      <w:u w:val="single"/>
    </w:rPr>
  </w:style>
  <w:style w:type="character" w:customStyle="1" w:styleId="StyleMinimizeCharArialNarrow9pt">
    <w:name w:val="Style Minimize Char + Arial Narrow 9 pt"/>
    <w:basedOn w:val="MinimizeChar"/>
    <w:rsid w:val="00A00F28"/>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A00F28"/>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A00F28"/>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A00F28"/>
    <w:pPr>
      <w:ind w:left="288" w:right="288"/>
    </w:pPr>
    <w:rPr>
      <w:sz w:val="16"/>
    </w:rPr>
  </w:style>
  <w:style w:type="character" w:customStyle="1" w:styleId="StyletinyBoldChar">
    <w:name w:val="Style tiny + Bold Char"/>
    <w:basedOn w:val="tinyChar"/>
    <w:link w:val="StyletinyBold"/>
    <w:locked/>
    <w:rsid w:val="00A00F28"/>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A00F28"/>
    <w:rPr>
      <w:rFonts w:ascii="Georgia" w:hAnsi="Georgia"/>
      <w:bCs/>
      <w:lang w:eastAsia="ko-KR"/>
    </w:rPr>
  </w:style>
  <w:style w:type="character" w:customStyle="1" w:styleId="m-7723935538954412833gmail-styleunderline">
    <w:name w:val="m_-7723935538954412833gmail-styleunderline"/>
    <w:basedOn w:val="DefaultParagraphFont"/>
    <w:rsid w:val="00A00F28"/>
  </w:style>
  <w:style w:type="character" w:customStyle="1" w:styleId="m8315103747088905037gmail-style13ptbold">
    <w:name w:val="m_8315103747088905037gmail-style13ptbold"/>
    <w:basedOn w:val="DefaultParagraphFont"/>
    <w:rsid w:val="00A00F28"/>
  </w:style>
  <w:style w:type="character" w:customStyle="1" w:styleId="m8315103747088905037gmail-styleunderline">
    <w:name w:val="m_8315103747088905037gmail-styleunderline"/>
    <w:basedOn w:val="DefaultParagraphFont"/>
    <w:rsid w:val="00A00F28"/>
  </w:style>
  <w:style w:type="character" w:customStyle="1" w:styleId="m-5918764401038664981gmail-heading4char">
    <w:name w:val="m_-5918764401038664981gmail-heading4char"/>
    <w:basedOn w:val="DefaultParagraphFont"/>
    <w:rsid w:val="00A00F28"/>
  </w:style>
  <w:style w:type="character" w:customStyle="1" w:styleId="m-5918764401038664981gmail-styleunderline">
    <w:name w:val="m_-5918764401038664981gmail-styleunderline"/>
    <w:basedOn w:val="DefaultParagraphFont"/>
    <w:rsid w:val="00A00F28"/>
  </w:style>
  <w:style w:type="character" w:customStyle="1" w:styleId="SmallFont5pt">
    <w:name w:val="Small Font (5 pt)"/>
    <w:rsid w:val="00A00F28"/>
    <w:rPr>
      <w:sz w:val="10"/>
    </w:rPr>
  </w:style>
  <w:style w:type="character" w:customStyle="1" w:styleId="11">
    <w:name w:val="11"/>
    <w:rsid w:val="00A00F28"/>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A00F28"/>
    <w:pPr>
      <w:ind w:left="288" w:right="288"/>
    </w:pPr>
    <w:rPr>
      <w:rFonts w:eastAsia="Times New Roman"/>
      <w:sz w:val="20"/>
      <w:szCs w:val="20"/>
    </w:rPr>
  </w:style>
  <w:style w:type="character" w:customStyle="1" w:styleId="cardChar3">
    <w:name w:val="%card Char"/>
    <w:link w:val="card0"/>
    <w:uiPriority w:val="99"/>
    <w:rsid w:val="00A00F28"/>
    <w:rPr>
      <w:rFonts w:ascii="Times New Roman" w:eastAsia="Times New Roman" w:hAnsi="Times New Roman" w:cs="Times New Roman"/>
      <w:sz w:val="20"/>
      <w:szCs w:val="20"/>
    </w:rPr>
  </w:style>
  <w:style w:type="paragraph" w:customStyle="1" w:styleId="p">
    <w:name w:val="p"/>
    <w:basedOn w:val="Normal"/>
    <w:rsid w:val="00A00F28"/>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A00F28"/>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A00F28"/>
  </w:style>
  <w:style w:type="character" w:customStyle="1" w:styleId="ff1">
    <w:name w:val="ff1"/>
    <w:basedOn w:val="DefaultParagraphFont"/>
    <w:rsid w:val="00A00F28"/>
  </w:style>
  <w:style w:type="character" w:customStyle="1" w:styleId="ff2">
    <w:name w:val="ff2"/>
    <w:basedOn w:val="DefaultParagraphFont"/>
    <w:rsid w:val="00A00F28"/>
  </w:style>
  <w:style w:type="character" w:customStyle="1" w:styleId="display">
    <w:name w:val="display"/>
    <w:basedOn w:val="DefaultParagraphFont"/>
    <w:rsid w:val="00A00F28"/>
  </w:style>
  <w:style w:type="paragraph" w:customStyle="1" w:styleId="Citation0">
    <w:name w:val="Citation"/>
    <w:basedOn w:val="Normal"/>
    <w:autoRedefine/>
    <w:qFormat/>
    <w:rsid w:val="00A00F28"/>
    <w:rPr>
      <w:rFonts w:eastAsia="Times New Roman" w:cs="Garamond"/>
      <w:bCs/>
      <w:u w:val="single"/>
    </w:rPr>
  </w:style>
  <w:style w:type="character" w:customStyle="1" w:styleId="titlechar0">
    <w:name w:val="titlechar"/>
    <w:basedOn w:val="DefaultParagraphFont"/>
    <w:rsid w:val="00A00F28"/>
  </w:style>
  <w:style w:type="character" w:customStyle="1" w:styleId="vm-hook">
    <w:name w:val="vm-hook"/>
    <w:basedOn w:val="DefaultParagraphFont"/>
    <w:rsid w:val="00A00F28"/>
  </w:style>
  <w:style w:type="character" w:customStyle="1" w:styleId="dfm-title">
    <w:name w:val="dfm-title"/>
    <w:basedOn w:val="DefaultParagraphFont"/>
    <w:rsid w:val="00A00F28"/>
  </w:style>
  <w:style w:type="character" w:customStyle="1" w:styleId="StyleLatinBodyCalibri8pt">
    <w:name w:val="Style (Latin) +Body (Calibri) 8 pt"/>
    <w:basedOn w:val="DefaultParagraphFont"/>
    <w:rsid w:val="00A00F28"/>
    <w:rPr>
      <w:rFonts w:asciiTheme="minorHAnsi" w:hAnsiTheme="minorHAnsi"/>
      <w:sz w:val="22"/>
    </w:rPr>
  </w:style>
  <w:style w:type="character" w:customStyle="1" w:styleId="ListLabel12">
    <w:name w:val="ListLabel 12"/>
    <w:qFormat/>
    <w:rsid w:val="00A00F28"/>
    <w:rPr>
      <w:strike w:val="0"/>
      <w:dstrike w:val="0"/>
      <w:color w:val="000000"/>
      <w:spacing w:val="0"/>
      <w:w w:val="100"/>
      <w:sz w:val="16"/>
      <w:lang w:val="en-US"/>
    </w:rPr>
  </w:style>
  <w:style w:type="character" w:customStyle="1" w:styleId="ListLabel11">
    <w:name w:val="ListLabel 11"/>
    <w:qFormat/>
    <w:rsid w:val="00A00F28"/>
    <w:rPr>
      <w:strike w:val="0"/>
      <w:dstrike w:val="0"/>
      <w:color w:val="000000"/>
      <w:spacing w:val="70"/>
      <w:w w:val="100"/>
      <w:sz w:val="16"/>
      <w:lang w:val="en-US"/>
    </w:rPr>
  </w:style>
  <w:style w:type="character" w:customStyle="1" w:styleId="ListLabel10">
    <w:name w:val="ListLabel 10"/>
    <w:qFormat/>
    <w:rsid w:val="00A00F28"/>
    <w:rPr>
      <w:strike w:val="0"/>
      <w:dstrike w:val="0"/>
      <w:color w:val="000000"/>
      <w:spacing w:val="0"/>
      <w:w w:val="100"/>
      <w:sz w:val="18"/>
      <w:lang w:val="en-US"/>
    </w:rPr>
  </w:style>
  <w:style w:type="character" w:customStyle="1" w:styleId="ListLabel9">
    <w:name w:val="ListLabel 9"/>
    <w:qFormat/>
    <w:rsid w:val="00A00F28"/>
    <w:rPr>
      <w:strike w:val="0"/>
      <w:dstrike w:val="0"/>
      <w:color w:val="000000"/>
      <w:spacing w:val="0"/>
      <w:w w:val="100"/>
      <w:sz w:val="21"/>
      <w:lang w:val="en-US"/>
    </w:rPr>
  </w:style>
  <w:style w:type="character" w:customStyle="1" w:styleId="ListLabel8">
    <w:name w:val="ListLabel 8"/>
    <w:qFormat/>
    <w:rsid w:val="00A00F28"/>
    <w:rPr>
      <w:strike w:val="0"/>
      <w:dstrike w:val="0"/>
      <w:color w:val="000000"/>
      <w:spacing w:val="0"/>
      <w:w w:val="100"/>
      <w:sz w:val="20"/>
      <w:lang w:val="en-US"/>
    </w:rPr>
  </w:style>
  <w:style w:type="character" w:customStyle="1" w:styleId="ListLabel7">
    <w:name w:val="ListLabel 7"/>
    <w:qFormat/>
    <w:rsid w:val="00A00F28"/>
    <w:rPr>
      <w:strike w:val="0"/>
      <w:dstrike w:val="0"/>
      <w:color w:val="000000"/>
      <w:spacing w:val="0"/>
      <w:w w:val="100"/>
      <w:sz w:val="20"/>
      <w:lang w:val="en-US"/>
    </w:rPr>
  </w:style>
  <w:style w:type="character" w:customStyle="1" w:styleId="ListLabel6">
    <w:name w:val="ListLabel 6"/>
    <w:qFormat/>
    <w:rsid w:val="00A00F28"/>
    <w:rPr>
      <w:i/>
      <w:strike w:val="0"/>
      <w:dstrike w:val="0"/>
      <w:color w:val="000000"/>
      <w:spacing w:val="0"/>
      <w:w w:val="100"/>
      <w:sz w:val="20"/>
      <w:lang w:val="en-US"/>
    </w:rPr>
  </w:style>
  <w:style w:type="character" w:customStyle="1" w:styleId="ListLabel5">
    <w:name w:val="ListLabel 5"/>
    <w:qFormat/>
    <w:rsid w:val="00A00F28"/>
    <w:rPr>
      <w:strike w:val="0"/>
      <w:dstrike w:val="0"/>
      <w:color w:val="000000"/>
      <w:spacing w:val="0"/>
      <w:w w:val="100"/>
      <w:sz w:val="20"/>
      <w:lang w:val="en-US"/>
    </w:rPr>
  </w:style>
  <w:style w:type="character" w:customStyle="1" w:styleId="ListLabel4">
    <w:name w:val="ListLabel 4"/>
    <w:qFormat/>
    <w:rsid w:val="00A00F28"/>
    <w:rPr>
      <w:strike w:val="0"/>
      <w:dstrike w:val="0"/>
      <w:color w:val="000000"/>
      <w:spacing w:val="0"/>
      <w:w w:val="100"/>
      <w:sz w:val="19"/>
      <w:lang w:val="en-US"/>
    </w:rPr>
  </w:style>
  <w:style w:type="character" w:customStyle="1" w:styleId="ListLabel3">
    <w:name w:val="ListLabel 3"/>
    <w:qFormat/>
    <w:rsid w:val="00A00F28"/>
    <w:rPr>
      <w:i/>
      <w:strike w:val="0"/>
      <w:dstrike w:val="0"/>
      <w:color w:val="000000"/>
      <w:spacing w:val="0"/>
      <w:w w:val="100"/>
      <w:sz w:val="20"/>
      <w:lang w:val="en-US"/>
    </w:rPr>
  </w:style>
  <w:style w:type="character" w:customStyle="1" w:styleId="ListLabel2">
    <w:name w:val="ListLabel 2"/>
    <w:qFormat/>
    <w:rsid w:val="00A00F28"/>
    <w:rPr>
      <w:strike w:val="0"/>
      <w:dstrike w:val="0"/>
      <w:color w:val="000000"/>
      <w:spacing w:val="0"/>
      <w:w w:val="100"/>
      <w:sz w:val="20"/>
      <w:lang w:val="en-US"/>
    </w:rPr>
  </w:style>
  <w:style w:type="character" w:customStyle="1" w:styleId="ListLabel1">
    <w:name w:val="ListLabel 1"/>
    <w:qFormat/>
    <w:rsid w:val="00A00F28"/>
    <w:rPr>
      <w:i/>
      <w:strike w:val="0"/>
      <w:dstrike w:val="0"/>
      <w:color w:val="000000"/>
      <w:spacing w:val="0"/>
      <w:w w:val="100"/>
      <w:sz w:val="18"/>
      <w:lang w:val="en-US"/>
    </w:rPr>
  </w:style>
  <w:style w:type="character" w:customStyle="1" w:styleId="tabtitle">
    <w:name w:val="tabtitle"/>
    <w:basedOn w:val="DefaultParagraphFont"/>
    <w:qFormat/>
    <w:rsid w:val="00A00F28"/>
    <w:rPr>
      <w:rFonts w:cs="Times New Roman"/>
    </w:rPr>
  </w:style>
  <w:style w:type="character" w:customStyle="1" w:styleId="resultbodysmallitalic">
    <w:name w:val="resultbodysmallitalic"/>
    <w:basedOn w:val="DefaultParagraphFont"/>
    <w:qFormat/>
    <w:rsid w:val="00A00F28"/>
    <w:rPr>
      <w:rFonts w:cs="Times New Roman"/>
    </w:rPr>
  </w:style>
  <w:style w:type="character" w:customStyle="1" w:styleId="resultpron">
    <w:name w:val="resultpron"/>
    <w:basedOn w:val="DefaultParagraphFont"/>
    <w:qFormat/>
    <w:rsid w:val="00A00F28"/>
    <w:rPr>
      <w:rFonts w:cs="Times New Roman"/>
    </w:rPr>
  </w:style>
  <w:style w:type="character" w:customStyle="1" w:styleId="NumberingSymbols">
    <w:name w:val="Numbering Symbols"/>
    <w:qFormat/>
    <w:rsid w:val="00A00F28"/>
  </w:style>
  <w:style w:type="character" w:customStyle="1" w:styleId="StrongEmphasis">
    <w:name w:val="Strong Emphasis"/>
    <w:qFormat/>
    <w:rsid w:val="00A00F28"/>
    <w:rPr>
      <w:b/>
      <w:bCs/>
    </w:rPr>
  </w:style>
  <w:style w:type="character" w:customStyle="1" w:styleId="senselabel">
    <w:name w:val="sense_label"/>
    <w:basedOn w:val="DefaultParagraphFont"/>
    <w:qFormat/>
    <w:rsid w:val="00A00F28"/>
  </w:style>
  <w:style w:type="character" w:customStyle="1" w:styleId="HTMLTypewriter3">
    <w:name w:val="HTML Typewriter3"/>
    <w:basedOn w:val="DefaultParagraphFont"/>
    <w:qFormat/>
    <w:rsid w:val="00A00F28"/>
    <w:rPr>
      <w:rFonts w:ascii="Courier New" w:eastAsia="SimSun" w:hAnsi="Courier New" w:cs="Courier New"/>
      <w:sz w:val="20"/>
      <w:szCs w:val="20"/>
    </w:rPr>
  </w:style>
  <w:style w:type="character" w:customStyle="1" w:styleId="VisitedInternetLink">
    <w:name w:val="Visited Internet Link"/>
    <w:basedOn w:val="DefaultParagraphFont"/>
    <w:rsid w:val="00A00F28"/>
    <w:rPr>
      <w:color w:val="800080"/>
      <w:u w:val="single"/>
    </w:rPr>
  </w:style>
  <w:style w:type="character" w:customStyle="1" w:styleId="domtooltips">
    <w:name w:val="domtooltips"/>
    <w:basedOn w:val="DefaultParagraphFont"/>
    <w:qFormat/>
    <w:rsid w:val="00A00F28"/>
  </w:style>
  <w:style w:type="paragraph" w:customStyle="1" w:styleId="Index">
    <w:name w:val="Index"/>
    <w:basedOn w:val="Normal"/>
    <w:qFormat/>
    <w:rsid w:val="00A00F28"/>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A00F28"/>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A00F28"/>
    <w:pPr>
      <w:suppressAutoHyphens/>
      <w:overflowPunct w:val="0"/>
    </w:pPr>
    <w:rPr>
      <w:rFonts w:ascii="Liberation Sans" w:eastAsia="Droid Sans Fallback" w:hAnsi="Liberation Sans"/>
      <w:color w:val="00000A"/>
    </w:rPr>
  </w:style>
  <w:style w:type="paragraph" w:customStyle="1" w:styleId="TAGLINE1">
    <w:name w:val="TAG LINE"/>
    <w:next w:val="Normal"/>
    <w:qFormat/>
    <w:rsid w:val="00A00F28"/>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A00F28"/>
    <w:rPr>
      <w:rFonts w:ascii="Garamond" w:hAnsi="Garamond" w:cs="Garamond"/>
    </w:rPr>
  </w:style>
  <w:style w:type="character" w:customStyle="1" w:styleId="StyletagGaramondChar">
    <w:name w:val="Style tag + Garamond Char"/>
    <w:qFormat/>
    <w:rsid w:val="00A00F28"/>
    <w:rPr>
      <w:rFonts w:ascii="Garamond" w:hAnsi="Garamond" w:cs="Garamond"/>
      <w:b/>
      <w:bCs/>
      <w:sz w:val="24"/>
      <w:szCs w:val="24"/>
      <w:lang w:val="en-US" w:bidi="ar-SA"/>
    </w:rPr>
  </w:style>
  <w:style w:type="character" w:customStyle="1" w:styleId="StylecardGaramond12ptUnderlineChar">
    <w:name w:val="Style card + Garamond 12 pt Underline Char"/>
    <w:qFormat/>
    <w:rsid w:val="00A00F28"/>
    <w:rPr>
      <w:rFonts w:ascii="Garamond" w:hAnsi="Garamond" w:cs="Garamond"/>
      <w:sz w:val="24"/>
      <w:szCs w:val="24"/>
      <w:u w:val="single"/>
      <w:lang w:val="en-US" w:bidi="ar-SA"/>
    </w:rPr>
  </w:style>
  <w:style w:type="character" w:customStyle="1" w:styleId="WW8Num2z0">
    <w:name w:val="WW8Num2z0"/>
    <w:qFormat/>
    <w:rsid w:val="00A00F28"/>
  </w:style>
  <w:style w:type="character" w:customStyle="1" w:styleId="WW8Num2z1">
    <w:name w:val="WW8Num2z1"/>
    <w:qFormat/>
    <w:rsid w:val="00A00F28"/>
  </w:style>
  <w:style w:type="character" w:customStyle="1" w:styleId="WW8Num2z2">
    <w:name w:val="WW8Num2z2"/>
    <w:qFormat/>
    <w:rsid w:val="00A00F28"/>
  </w:style>
  <w:style w:type="character" w:customStyle="1" w:styleId="WW8Num2z3">
    <w:name w:val="WW8Num2z3"/>
    <w:qFormat/>
    <w:rsid w:val="00A00F28"/>
  </w:style>
  <w:style w:type="character" w:customStyle="1" w:styleId="WW8Num2z4">
    <w:name w:val="WW8Num2z4"/>
    <w:qFormat/>
    <w:rsid w:val="00A00F28"/>
  </w:style>
  <w:style w:type="character" w:customStyle="1" w:styleId="WW8Num2z5">
    <w:name w:val="WW8Num2z5"/>
    <w:qFormat/>
    <w:rsid w:val="00A00F28"/>
  </w:style>
  <w:style w:type="character" w:customStyle="1" w:styleId="WW8Num2z6">
    <w:name w:val="WW8Num2z6"/>
    <w:qFormat/>
    <w:rsid w:val="00A00F28"/>
  </w:style>
  <w:style w:type="character" w:customStyle="1" w:styleId="WW8Num2z7">
    <w:name w:val="WW8Num2z7"/>
    <w:qFormat/>
    <w:rsid w:val="00A00F28"/>
  </w:style>
  <w:style w:type="character" w:customStyle="1" w:styleId="WW8Num2z8">
    <w:name w:val="WW8Num2z8"/>
    <w:qFormat/>
    <w:rsid w:val="00A00F28"/>
  </w:style>
  <w:style w:type="character" w:customStyle="1" w:styleId="WW8Num5z0">
    <w:name w:val="WW8Num5z0"/>
    <w:qFormat/>
    <w:rsid w:val="00A00F28"/>
  </w:style>
  <w:style w:type="character" w:customStyle="1" w:styleId="WW8Num5z1">
    <w:name w:val="WW8Num5z1"/>
    <w:qFormat/>
    <w:rsid w:val="00A00F28"/>
  </w:style>
  <w:style w:type="character" w:customStyle="1" w:styleId="WW8Num5z2">
    <w:name w:val="WW8Num5z2"/>
    <w:qFormat/>
    <w:rsid w:val="00A00F28"/>
  </w:style>
  <w:style w:type="character" w:customStyle="1" w:styleId="WW8Num5z3">
    <w:name w:val="WW8Num5z3"/>
    <w:qFormat/>
    <w:rsid w:val="00A00F28"/>
  </w:style>
  <w:style w:type="character" w:customStyle="1" w:styleId="WW8Num5z4">
    <w:name w:val="WW8Num5z4"/>
    <w:qFormat/>
    <w:rsid w:val="00A00F28"/>
  </w:style>
  <w:style w:type="character" w:customStyle="1" w:styleId="WW8Num5z5">
    <w:name w:val="WW8Num5z5"/>
    <w:qFormat/>
    <w:rsid w:val="00A00F28"/>
  </w:style>
  <w:style w:type="character" w:customStyle="1" w:styleId="WW8Num5z6">
    <w:name w:val="WW8Num5z6"/>
    <w:qFormat/>
    <w:rsid w:val="00A00F28"/>
  </w:style>
  <w:style w:type="character" w:customStyle="1" w:styleId="WW8Num5z7">
    <w:name w:val="WW8Num5z7"/>
    <w:qFormat/>
    <w:rsid w:val="00A00F28"/>
  </w:style>
  <w:style w:type="character" w:customStyle="1" w:styleId="WW8Num5z8">
    <w:name w:val="WW8Num5z8"/>
    <w:qFormat/>
    <w:rsid w:val="00A00F28"/>
  </w:style>
  <w:style w:type="character" w:customStyle="1" w:styleId="CardsFont12ptCharCharCharCharCharCharCharCharCharChar">
    <w:name w:val="Cards + Font: 12 pt Char Char Char Char Char Char Char Char Char Char"/>
    <w:link w:val="CardsFont12ptCharCharCharCharCharCharCharCharChar"/>
    <w:qFormat/>
    <w:rsid w:val="00A00F28"/>
    <w:rPr>
      <w:rFonts w:ascii="Georgia" w:hAnsi="Georgia"/>
      <w:sz w:val="24"/>
      <w:u w:val="thick"/>
    </w:rPr>
  </w:style>
  <w:style w:type="character" w:customStyle="1" w:styleId="ListLabel19">
    <w:name w:val="ListLabel 19"/>
    <w:qFormat/>
    <w:rsid w:val="00A00F28"/>
    <w:rPr>
      <w:b/>
      <w:i/>
      <w:strike w:val="0"/>
      <w:dstrike w:val="0"/>
      <w:spacing w:val="0"/>
      <w:w w:val="100"/>
      <w:sz w:val="26"/>
    </w:rPr>
  </w:style>
  <w:style w:type="numbering" w:customStyle="1" w:styleId="WW8Num2">
    <w:name w:val="WW8Num2"/>
    <w:qFormat/>
    <w:rsid w:val="00A00F28"/>
  </w:style>
  <w:style w:type="numbering" w:customStyle="1" w:styleId="WW8Num5">
    <w:name w:val="WW8Num5"/>
    <w:qFormat/>
    <w:rsid w:val="00A00F28"/>
  </w:style>
  <w:style w:type="paragraph" w:customStyle="1" w:styleId="NewDebate">
    <w:name w:val="New Debate"/>
    <w:basedOn w:val="Heading4"/>
    <w:link w:val="NewDebateChar"/>
    <w:uiPriority w:val="4"/>
    <w:qFormat/>
    <w:rsid w:val="00A00F28"/>
    <w:rPr>
      <w:bCs/>
      <w:iCs w:val="0"/>
    </w:rPr>
  </w:style>
  <w:style w:type="character" w:customStyle="1" w:styleId="NewDebateChar">
    <w:name w:val="New Debate Char"/>
    <w:basedOn w:val="DefaultParagraphFont"/>
    <w:link w:val="NewDebate"/>
    <w:uiPriority w:val="4"/>
    <w:rsid w:val="00A00F28"/>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A00F28"/>
    <w:rPr>
      <w:rFonts w:ascii="Arial" w:hAnsi="Arial"/>
      <w:sz w:val="12"/>
      <w:szCs w:val="24"/>
    </w:rPr>
  </w:style>
  <w:style w:type="character" w:customStyle="1" w:styleId="regtext">
    <w:name w:val="regtext"/>
    <w:basedOn w:val="DefaultParagraphFont"/>
    <w:rsid w:val="00A00F28"/>
  </w:style>
  <w:style w:type="character" w:customStyle="1" w:styleId="bps-topic-ident">
    <w:name w:val="bps-topic-ident"/>
    <w:basedOn w:val="DefaultParagraphFont"/>
    <w:rsid w:val="00A00F28"/>
  </w:style>
  <w:style w:type="paragraph" w:customStyle="1" w:styleId="tagcite1">
    <w:name w:val="tagcite"/>
    <w:basedOn w:val="Normal"/>
    <w:qFormat/>
    <w:rsid w:val="00A00F28"/>
    <w:rPr>
      <w:rFonts w:eastAsia="Times New Roman"/>
      <w:b/>
    </w:rPr>
  </w:style>
  <w:style w:type="paragraph" w:customStyle="1" w:styleId="Regular">
    <w:name w:val="Regular"/>
    <w:link w:val="RegularChar"/>
    <w:rsid w:val="00A00F28"/>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A00F28"/>
    <w:rPr>
      <w:rFonts w:eastAsia="Times New Roman"/>
      <w:b/>
      <w:bCs/>
      <w:kern w:val="20"/>
      <w:sz w:val="20"/>
      <w:szCs w:val="32"/>
      <w:u w:val="single"/>
    </w:rPr>
  </w:style>
  <w:style w:type="character" w:customStyle="1" w:styleId="BoldunderlineChar4">
    <w:name w:val="Bold underline Char"/>
    <w:basedOn w:val="DefaultParagraphFont"/>
    <w:rsid w:val="00A00F28"/>
    <w:rPr>
      <w:rFonts w:ascii="Garamond" w:hAnsi="Garamond" w:cs="Arial"/>
      <w:b/>
      <w:bCs/>
      <w:kern w:val="20"/>
      <w:szCs w:val="32"/>
      <w:u w:val="single"/>
      <w:lang w:val="en-US" w:eastAsia="en-US" w:bidi="ar-SA"/>
    </w:rPr>
  </w:style>
  <w:style w:type="paragraph" w:customStyle="1" w:styleId="tag1">
    <w:name w:val="tag1"/>
    <w:basedOn w:val="Normal"/>
    <w:qFormat/>
    <w:rsid w:val="00A00F28"/>
    <w:rPr>
      <w:rFonts w:eastAsia="Times New Roman"/>
      <w:b/>
      <w:szCs w:val="20"/>
    </w:rPr>
  </w:style>
  <w:style w:type="paragraph" w:customStyle="1" w:styleId="DebateCardSmall">
    <w:name w:val="Debate Card Small"/>
    <w:basedOn w:val="Normal"/>
    <w:link w:val="DebateCardSmallChar"/>
    <w:qFormat/>
    <w:rsid w:val="00A00F28"/>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A00F28"/>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A00F28"/>
  </w:style>
  <w:style w:type="paragraph" w:customStyle="1" w:styleId="BBCite">
    <w:name w:val="BB Cite"/>
    <w:basedOn w:val="Normal"/>
    <w:autoRedefine/>
    <w:rsid w:val="00A00F28"/>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A00F28"/>
  </w:style>
  <w:style w:type="character" w:customStyle="1" w:styleId="red-subtitle">
    <w:name w:val="red-subtitle"/>
    <w:basedOn w:val="DefaultParagraphFont"/>
    <w:rsid w:val="00A00F28"/>
  </w:style>
  <w:style w:type="paragraph" w:customStyle="1" w:styleId="articlebodynormaltext">
    <w:name w:val="articlebody_normaltext"/>
    <w:basedOn w:val="Normal"/>
    <w:rsid w:val="00A00F28"/>
    <w:pPr>
      <w:spacing w:before="100" w:beforeAutospacing="1" w:after="100" w:afterAutospacing="1"/>
    </w:pPr>
    <w:rPr>
      <w:rFonts w:ascii="Georgia" w:hAnsi="Georgia"/>
    </w:rPr>
  </w:style>
  <w:style w:type="character" w:customStyle="1" w:styleId="Bodytext21">
    <w:name w:val="Body text (2)_"/>
    <w:basedOn w:val="DefaultParagraphFont"/>
    <w:link w:val="Bodytext22"/>
    <w:rsid w:val="00A00F2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00F28"/>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A00F28"/>
    <w:rPr>
      <w:iCs w:val="0"/>
      <w:sz w:val="22"/>
    </w:rPr>
  </w:style>
  <w:style w:type="paragraph" w:customStyle="1" w:styleId="StyleHeading4TagBigcardNotBold">
    <w:name w:val="Style Heading 4TagBig card + Not Bold"/>
    <w:basedOn w:val="Heading4"/>
    <w:rsid w:val="00A00F28"/>
    <w:rPr>
      <w:iCs w:val="0"/>
    </w:rPr>
  </w:style>
  <w:style w:type="character" w:customStyle="1" w:styleId="StyleUnderlineBorderSinglesolidlineAuto05ptLinew">
    <w:name w:val="Style Underline Border: : (Single solid line Auto  0.5 pt Line w..."/>
    <w:basedOn w:val="DefaultParagraphFont"/>
    <w:rsid w:val="00A00F2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00F2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00F28"/>
    <w:rPr>
      <w:b w:val="0"/>
      <w:bCs w:val="0"/>
      <w:sz w:val="14"/>
      <w:u w:val="none"/>
    </w:rPr>
  </w:style>
  <w:style w:type="character" w:customStyle="1" w:styleId="Style7ptBold">
    <w:name w:val="Style 7 pt Bold"/>
    <w:basedOn w:val="DefaultParagraphFont"/>
    <w:rsid w:val="00A00F28"/>
    <w:rPr>
      <w:b w:val="0"/>
      <w:bCs/>
      <w:sz w:val="14"/>
    </w:rPr>
  </w:style>
  <w:style w:type="paragraph" w:customStyle="1" w:styleId="Stylecardtext8pt">
    <w:name w:val="Style card text + 8 pt"/>
    <w:basedOn w:val="Normal"/>
    <w:rsid w:val="00A00F28"/>
    <w:pPr>
      <w:ind w:right="288"/>
    </w:pPr>
    <w:rPr>
      <w:sz w:val="16"/>
    </w:rPr>
  </w:style>
  <w:style w:type="paragraph" w:customStyle="1" w:styleId="Stylecardtext5pt">
    <w:name w:val="Style card text + 5 pt"/>
    <w:basedOn w:val="Normal"/>
    <w:rsid w:val="00A00F28"/>
    <w:pPr>
      <w:ind w:right="288"/>
    </w:pPr>
    <w:rPr>
      <w:sz w:val="10"/>
    </w:rPr>
  </w:style>
  <w:style w:type="character" w:customStyle="1" w:styleId="StyleStyleBoldUnderlineUnderlineIntenseEmphasis1apple-style-">
    <w:name w:val="Style Style Bold UnderlineUnderlineIntense Emphasis1apple-style-..."/>
    <w:basedOn w:val="DefaultParagraphFont"/>
    <w:rsid w:val="00A00F2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00F2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00F28"/>
    <w:rPr>
      <w:rFonts w:ascii="Georgia" w:hAnsi="Georgia"/>
      <w:u w:val="single"/>
    </w:rPr>
  </w:style>
  <w:style w:type="paragraph" w:customStyle="1" w:styleId="StyleCardsGeorgia12ptBoldThickunderlineBorderSin">
    <w:name w:val="Style Cards + Georgia 12 pt Bold Thick underline Border: : (Sin..."/>
    <w:basedOn w:val="Normal"/>
    <w:rsid w:val="00A00F2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00F28"/>
    <w:rPr>
      <w:rFonts w:ascii="Georgia" w:hAnsi="Georgia"/>
      <w:sz w:val="24"/>
      <w:u w:val="single"/>
    </w:rPr>
  </w:style>
  <w:style w:type="paragraph" w:customStyle="1" w:styleId="StyleCardsGeorgia">
    <w:name w:val="Style Cards + Georgia"/>
    <w:basedOn w:val="Normal"/>
    <w:rsid w:val="00A00F2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00F28"/>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A00F28"/>
    <w:pPr>
      <w:spacing w:after="200" w:line="276" w:lineRule="auto"/>
      <w:contextualSpacing/>
    </w:pPr>
    <w:rPr>
      <w:rFonts w:eastAsia="Malgun Gothic"/>
      <w:sz w:val="24"/>
      <w:u w:val="single"/>
    </w:rPr>
  </w:style>
  <w:style w:type="paragraph" w:styleId="Index1">
    <w:name w:val="index 1"/>
    <w:basedOn w:val="Normal"/>
    <w:next w:val="Normal"/>
    <w:autoRedefine/>
    <w:unhideWhenUsed/>
    <w:rsid w:val="00A00F28"/>
    <w:pPr>
      <w:ind w:left="220" w:hanging="220"/>
    </w:pPr>
  </w:style>
  <w:style w:type="paragraph" w:customStyle="1" w:styleId="Quote2">
    <w:name w:val="Quote2"/>
    <w:basedOn w:val="Default"/>
    <w:next w:val="Default"/>
    <w:rsid w:val="00A00F2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00F2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00F28"/>
    <w:pPr>
      <w:keepNext/>
      <w:keepLines/>
      <w:spacing w:before="200"/>
      <w:outlineLvl w:val="3"/>
    </w:pPr>
    <w:rPr>
      <w:rFonts w:eastAsia="Times New Roman"/>
      <w:b/>
      <w:bCs/>
      <w:iCs/>
      <w:sz w:val="26"/>
    </w:rPr>
  </w:style>
  <w:style w:type="paragraph" w:customStyle="1" w:styleId="post-subtitle">
    <w:name w:val="post-subtitle"/>
    <w:basedOn w:val="Normal"/>
    <w:rsid w:val="00A00F28"/>
    <w:pPr>
      <w:spacing w:before="100" w:beforeAutospacing="1" w:after="100" w:afterAutospacing="1"/>
    </w:pPr>
    <w:rPr>
      <w:rFonts w:eastAsia="Times New Roman"/>
      <w:szCs w:val="24"/>
    </w:rPr>
  </w:style>
  <w:style w:type="paragraph" w:customStyle="1" w:styleId="Pa1">
    <w:name w:val="Pa1"/>
    <w:basedOn w:val="Default"/>
    <w:next w:val="Default"/>
    <w:uiPriority w:val="99"/>
    <w:rsid w:val="00A00F2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A00F28"/>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A00F2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00F2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A00F28"/>
    <w:rPr>
      <w:rFonts w:asciiTheme="minorHAnsi" w:hAnsiTheme="minorHAnsi" w:cstheme="minorBidi"/>
      <w:sz w:val="12"/>
      <w:szCs w:val="24"/>
    </w:rPr>
  </w:style>
  <w:style w:type="paragraph" w:customStyle="1" w:styleId="CardCites">
    <w:name w:val="Card Cites"/>
    <w:basedOn w:val="Normal"/>
    <w:next w:val="Normal"/>
    <w:qFormat/>
    <w:rsid w:val="00A00F28"/>
    <w:rPr>
      <w:rFonts w:eastAsia="Times New Roman"/>
      <w:b/>
      <w:sz w:val="20"/>
      <w:szCs w:val="24"/>
    </w:rPr>
  </w:style>
  <w:style w:type="paragraph" w:customStyle="1" w:styleId="NormalWeb3">
    <w:name w:val="Normal (Web)3"/>
    <w:basedOn w:val="Normal"/>
    <w:rsid w:val="00A00F2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00F28"/>
    <w:pPr>
      <w:ind w:left="400"/>
    </w:pPr>
    <w:rPr>
      <w:rFonts w:eastAsia="Times New Roman"/>
      <w:szCs w:val="24"/>
    </w:rPr>
  </w:style>
  <w:style w:type="paragraph" w:customStyle="1" w:styleId="TagCiteChar2">
    <w:name w:val="Tag / Cite Char"/>
    <w:basedOn w:val="Normal"/>
    <w:rsid w:val="00A00F28"/>
    <w:rPr>
      <w:rFonts w:eastAsia="Times New Roman"/>
      <w:b/>
      <w:color w:val="000000"/>
      <w:szCs w:val="24"/>
    </w:rPr>
  </w:style>
  <w:style w:type="paragraph" w:customStyle="1" w:styleId="PageNumber2">
    <w:name w:val="Page Number2"/>
    <w:basedOn w:val="Normal"/>
    <w:next w:val="Normal"/>
    <w:rsid w:val="00A00F28"/>
    <w:rPr>
      <w:rFonts w:eastAsia="Times New Roman"/>
      <w:sz w:val="20"/>
      <w:szCs w:val="24"/>
    </w:rPr>
  </w:style>
  <w:style w:type="paragraph" w:customStyle="1" w:styleId="HeaderFooter">
    <w:name w:val="Header &amp; Footer"/>
    <w:rsid w:val="00A00F28"/>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A00F28"/>
    <w:rPr>
      <w:rFonts w:ascii="Arial Narrow" w:eastAsia="Times New Roman" w:hAnsi="Arial Narrow"/>
      <w:color w:val="000000"/>
      <w:sz w:val="16"/>
      <w:szCs w:val="24"/>
    </w:rPr>
  </w:style>
  <w:style w:type="paragraph" w:customStyle="1" w:styleId="HeaderDebate">
    <w:name w:val="Header Debate"/>
    <w:basedOn w:val="Normal"/>
    <w:rsid w:val="00A00F28"/>
    <w:pPr>
      <w:jc w:val="center"/>
      <w:outlineLvl w:val="0"/>
    </w:pPr>
    <w:rPr>
      <w:rFonts w:eastAsia="Times New Roman"/>
      <w:b/>
      <w:sz w:val="48"/>
      <w:szCs w:val="24"/>
      <w:u w:val="words"/>
    </w:rPr>
  </w:style>
  <w:style w:type="paragraph" w:customStyle="1" w:styleId="CardTagCharChar">
    <w:name w:val="Card Tag Char Char"/>
    <w:basedOn w:val="Normal"/>
    <w:rsid w:val="00A00F28"/>
    <w:rPr>
      <w:rFonts w:eastAsia="Times New Roman"/>
      <w:b/>
      <w:szCs w:val="24"/>
    </w:rPr>
  </w:style>
  <w:style w:type="paragraph" w:customStyle="1" w:styleId="fixed">
    <w:name w:val="fixed"/>
    <w:basedOn w:val="Normal"/>
    <w:rsid w:val="00A00F2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00F28"/>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A00F28"/>
    <w:pPr>
      <w:autoSpaceDE w:val="0"/>
      <w:autoSpaceDN w:val="0"/>
      <w:adjustRightInd w:val="0"/>
    </w:pPr>
    <w:rPr>
      <w:rFonts w:eastAsia="Times New Roman"/>
      <w:szCs w:val="24"/>
    </w:rPr>
  </w:style>
  <w:style w:type="character" w:customStyle="1" w:styleId="NormalUnderlineChar1">
    <w:name w:val="Normal Underline Char1"/>
    <w:locked/>
    <w:rsid w:val="00A00F28"/>
    <w:rPr>
      <w:u w:val="single"/>
    </w:rPr>
  </w:style>
  <w:style w:type="character" w:customStyle="1" w:styleId="CardUpSize-LightChar">
    <w:name w:val="CardUpSize - Light Char"/>
    <w:link w:val="CardUpSize-Light"/>
    <w:locked/>
    <w:rsid w:val="00A00F28"/>
    <w:rPr>
      <w:rFonts w:ascii="Times New Roman" w:eastAsia="Times New Roman" w:hAnsi="Times New Roman"/>
      <w:szCs w:val="32"/>
      <w:u w:val="single"/>
    </w:rPr>
  </w:style>
  <w:style w:type="paragraph" w:customStyle="1" w:styleId="CardUpSize-Light">
    <w:name w:val="CardUpSize - Light"/>
    <w:basedOn w:val="Normal"/>
    <w:link w:val="CardUpSize-LightChar"/>
    <w:rsid w:val="00A00F28"/>
    <w:pPr>
      <w:jc w:val="both"/>
    </w:pPr>
    <w:rPr>
      <w:rFonts w:eastAsia="Times New Roman" w:cstheme="minorBidi"/>
      <w:szCs w:val="32"/>
      <w:u w:val="single"/>
    </w:rPr>
  </w:style>
  <w:style w:type="character" w:customStyle="1" w:styleId="CiteCardUpSize-HeavyChar">
    <w:name w:val="Cite // CardUpSize - Heavy Char"/>
    <w:link w:val="CiteCardUpSize-Heavy"/>
    <w:locked/>
    <w:rsid w:val="00A00F2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00F28"/>
    <w:pPr>
      <w:jc w:val="both"/>
    </w:pPr>
    <w:rPr>
      <w:rFonts w:eastAsia="Times New Roman" w:cstheme="minorBidi"/>
      <w:b/>
      <w:szCs w:val="32"/>
      <w:u w:val="single"/>
    </w:rPr>
  </w:style>
  <w:style w:type="paragraph" w:customStyle="1" w:styleId="SmallCite">
    <w:name w:val="Small Cite"/>
    <w:basedOn w:val="Normal"/>
    <w:rsid w:val="00A00F28"/>
    <w:rPr>
      <w:rFonts w:ascii="Verdana" w:eastAsia="Times New Roman" w:hAnsi="Verdana"/>
      <w:sz w:val="16"/>
      <w:szCs w:val="24"/>
    </w:rPr>
  </w:style>
  <w:style w:type="paragraph" w:customStyle="1" w:styleId="clearformatting">
    <w:name w:val="clear formatting"/>
    <w:basedOn w:val="Heading2"/>
    <w:rsid w:val="00A00F28"/>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A00F28"/>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A00F28"/>
    <w:pPr>
      <w:spacing w:after="240" w:line="360" w:lineRule="atLeast"/>
    </w:pPr>
    <w:rPr>
      <w:rFonts w:eastAsia="Times New Roman"/>
      <w:b/>
      <w:bCs/>
      <w:sz w:val="16"/>
      <w:szCs w:val="16"/>
    </w:rPr>
  </w:style>
  <w:style w:type="paragraph" w:customStyle="1" w:styleId="PlaceholderText1">
    <w:name w:val="Placeholder Text1"/>
    <w:basedOn w:val="Normal"/>
    <w:rsid w:val="00A00F28"/>
    <w:pPr>
      <w:keepNext/>
      <w:numPr>
        <w:numId w:val="3"/>
      </w:numPr>
      <w:outlineLvl w:val="0"/>
    </w:pPr>
    <w:rPr>
      <w:rFonts w:eastAsia="MS Gothic"/>
      <w:szCs w:val="24"/>
    </w:rPr>
  </w:style>
  <w:style w:type="character" w:customStyle="1" w:styleId="ImportantTextChar">
    <w:name w:val="Important Text Char"/>
    <w:link w:val="ImportantText"/>
    <w:locked/>
    <w:rsid w:val="00A00F2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00F28"/>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00F28"/>
    <w:rPr>
      <w:rFonts w:ascii="HNKAOE+Arial" w:hAnsi="HNKAOE+Arial"/>
    </w:rPr>
  </w:style>
  <w:style w:type="paragraph" w:customStyle="1" w:styleId="StyleBodyText11ptBlackUnderline">
    <w:name w:val="Style Body Text + 11 pt Black Underline"/>
    <w:basedOn w:val="BodyText"/>
    <w:link w:val="StyleBodyText11ptBlackUnderlineChar"/>
    <w:rsid w:val="00A00F28"/>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A00F28"/>
    <w:rPr>
      <w:rFonts w:ascii="HNKAOE+Arial" w:hAnsi="HNKAOE+Arial"/>
    </w:rPr>
  </w:style>
  <w:style w:type="paragraph" w:customStyle="1" w:styleId="StyleBodyText11ptBoldBlack">
    <w:name w:val="Style Body Text + 11 pt Bold Black"/>
    <w:basedOn w:val="BodyText"/>
    <w:link w:val="StyleBodyText11ptBoldBlackChar"/>
    <w:rsid w:val="00A00F28"/>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A00F28"/>
    <w:rPr>
      <w:rFonts w:ascii="Times New Roman" w:eastAsia="Times New Roman" w:hAnsi="Times New Roman"/>
      <w:szCs w:val="16"/>
    </w:rPr>
  </w:style>
  <w:style w:type="paragraph" w:customStyle="1" w:styleId="Heading5SizeDown">
    <w:name w:val="Heading 5 Size Down"/>
    <w:basedOn w:val="Normal"/>
    <w:link w:val="Heading5SizeDownChar"/>
    <w:autoRedefine/>
    <w:rsid w:val="00A00F28"/>
    <w:pPr>
      <w:tabs>
        <w:tab w:val="left" w:pos="1440"/>
      </w:tabs>
      <w:jc w:val="both"/>
    </w:pPr>
    <w:rPr>
      <w:rFonts w:eastAsia="Times New Roman" w:cstheme="minorBidi"/>
      <w:szCs w:val="16"/>
    </w:rPr>
  </w:style>
  <w:style w:type="character" w:customStyle="1" w:styleId="Normal2BoldChar">
    <w:name w:val="Normal2 + Bold Char"/>
    <w:link w:val="Normal2Bold"/>
    <w:locked/>
    <w:rsid w:val="00A00F28"/>
    <w:rPr>
      <w:rFonts w:ascii="Times New Roman" w:eastAsia="Times New Roman" w:hAnsi="Times New Roman" w:cs="Arial"/>
      <w:b/>
      <w:szCs w:val="44"/>
    </w:rPr>
  </w:style>
  <w:style w:type="paragraph" w:customStyle="1" w:styleId="Normal2Bold">
    <w:name w:val="Normal2 + Bold"/>
    <w:basedOn w:val="Normal"/>
    <w:link w:val="Normal2BoldChar"/>
    <w:rsid w:val="00A00F28"/>
    <w:pPr>
      <w:tabs>
        <w:tab w:val="left" w:pos="1440"/>
      </w:tabs>
    </w:pPr>
    <w:rPr>
      <w:rFonts w:eastAsia="Times New Roman" w:cs="Arial"/>
      <w:b/>
      <w:szCs w:val="44"/>
    </w:rPr>
  </w:style>
  <w:style w:type="character" w:customStyle="1" w:styleId="ListContentsChar">
    <w:name w:val="List Contents Char"/>
    <w:link w:val="ListContents"/>
    <w:locked/>
    <w:rsid w:val="00A00F28"/>
    <w:rPr>
      <w:rFonts w:ascii="Times New Roman" w:eastAsia="Times New Roman" w:hAnsi="Times New Roman"/>
      <w:lang w:eastAsia="ar-SA"/>
    </w:rPr>
  </w:style>
  <w:style w:type="paragraph" w:customStyle="1" w:styleId="ListContents">
    <w:name w:val="List Contents"/>
    <w:basedOn w:val="Normal"/>
    <w:link w:val="ListContentsChar"/>
    <w:rsid w:val="00A00F28"/>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00F2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00F28"/>
    <w:rPr>
      <w:color w:val="231F20"/>
      <w:u w:val="single"/>
    </w:rPr>
  </w:style>
  <w:style w:type="character" w:customStyle="1" w:styleId="UnimportantCharChar">
    <w:name w:val="Unimportant Char Char"/>
    <w:link w:val="Unimportant"/>
    <w:locked/>
    <w:rsid w:val="00A00F28"/>
    <w:rPr>
      <w:rFonts w:ascii="Arial" w:eastAsia="Times New Roman" w:hAnsi="Arial"/>
      <w:sz w:val="12"/>
    </w:rPr>
  </w:style>
  <w:style w:type="paragraph" w:customStyle="1" w:styleId="Unimportant">
    <w:name w:val="Unimportant"/>
    <w:basedOn w:val="Normal"/>
    <w:link w:val="UnimportantCharChar"/>
    <w:rsid w:val="00A00F28"/>
    <w:pPr>
      <w:jc w:val="both"/>
    </w:pPr>
    <w:rPr>
      <w:rFonts w:ascii="Arial" w:eastAsia="Times New Roman" w:hAnsi="Arial" w:cstheme="minorBidi"/>
      <w:sz w:val="12"/>
    </w:rPr>
  </w:style>
  <w:style w:type="character" w:customStyle="1" w:styleId="TagCiteChar3">
    <w:name w:val="Tag &amp; Cite Char"/>
    <w:link w:val="TagCite2"/>
    <w:locked/>
    <w:rsid w:val="00A00F28"/>
    <w:rPr>
      <w:rFonts w:ascii="Arial" w:eastAsia="Times New Roman" w:hAnsi="Arial"/>
      <w:b/>
    </w:rPr>
  </w:style>
  <w:style w:type="paragraph" w:customStyle="1" w:styleId="TagCite2">
    <w:name w:val="Tag &amp; Cite"/>
    <w:basedOn w:val="Normal"/>
    <w:link w:val="TagCiteChar3"/>
    <w:rsid w:val="00A00F28"/>
    <w:pPr>
      <w:jc w:val="both"/>
    </w:pPr>
    <w:rPr>
      <w:rFonts w:ascii="Arial" w:eastAsia="Times New Roman" w:hAnsi="Arial" w:cstheme="minorBidi"/>
      <w:b/>
    </w:rPr>
  </w:style>
  <w:style w:type="character" w:customStyle="1" w:styleId="HighlightedTextChar">
    <w:name w:val="Highlighted Text Char"/>
    <w:link w:val="HighlightedText"/>
    <w:locked/>
    <w:rsid w:val="00A00F28"/>
    <w:rPr>
      <w:rFonts w:ascii="Arial" w:eastAsia="Times New Roman" w:hAnsi="Arial"/>
      <w:b/>
      <w:u w:val="thick"/>
    </w:rPr>
  </w:style>
  <w:style w:type="paragraph" w:customStyle="1" w:styleId="HighlightedText">
    <w:name w:val="Highlighted Text"/>
    <w:basedOn w:val="Normal"/>
    <w:link w:val="HighlightedTextChar"/>
    <w:rsid w:val="00A00F28"/>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A00F28"/>
    <w:rPr>
      <w:rFonts w:eastAsia="Times New Roman"/>
      <w:sz w:val="20"/>
      <w:szCs w:val="20"/>
    </w:rPr>
  </w:style>
  <w:style w:type="paragraph" w:customStyle="1" w:styleId="textunderline0">
    <w:name w:val="text underline"/>
    <w:basedOn w:val="Normal"/>
    <w:link w:val="textunderlineChar0"/>
    <w:autoRedefine/>
    <w:rsid w:val="00A00F28"/>
    <w:rPr>
      <w:rFonts w:asciiTheme="minorHAnsi" w:hAnsiTheme="minorHAnsi" w:cstheme="minorBidi"/>
      <w:sz w:val="24"/>
      <w:u w:val="thick"/>
    </w:rPr>
  </w:style>
  <w:style w:type="character" w:customStyle="1" w:styleId="DebateTagChar">
    <w:name w:val="Debate Tag Char"/>
    <w:link w:val="DebateTag"/>
    <w:locked/>
    <w:rsid w:val="00A00F28"/>
    <w:rPr>
      <w:rFonts w:ascii="Garamond" w:hAnsi="Garamond"/>
      <w:b/>
    </w:rPr>
  </w:style>
  <w:style w:type="paragraph" w:customStyle="1" w:styleId="DebateTag">
    <w:name w:val="Debate Tag"/>
    <w:basedOn w:val="Normal"/>
    <w:link w:val="DebateTagChar"/>
    <w:autoRedefine/>
    <w:rsid w:val="00A00F28"/>
    <w:pPr>
      <w:tabs>
        <w:tab w:val="left" w:pos="270"/>
      </w:tabs>
    </w:pPr>
    <w:rPr>
      <w:rFonts w:ascii="Garamond" w:hAnsi="Garamond" w:cstheme="minorBidi"/>
      <w:b/>
    </w:rPr>
  </w:style>
  <w:style w:type="paragraph" w:customStyle="1" w:styleId="DebateCite">
    <w:name w:val="Debate Cite"/>
    <w:basedOn w:val="Normal"/>
    <w:autoRedefine/>
    <w:rsid w:val="00A00F28"/>
    <w:pPr>
      <w:tabs>
        <w:tab w:val="left" w:pos="270"/>
      </w:tabs>
    </w:pPr>
    <w:rPr>
      <w:rFonts w:eastAsia="Times New Roman"/>
      <w:sz w:val="20"/>
      <w:szCs w:val="24"/>
    </w:rPr>
  </w:style>
  <w:style w:type="paragraph" w:customStyle="1" w:styleId="BlockTitle10">
    <w:name w:val="Block Title #1"/>
    <w:basedOn w:val="Heading1"/>
    <w:rsid w:val="00A00F2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rsid w:val="00A00F28"/>
    <w:pPr>
      <w:widowControl w:val="0"/>
      <w:suppressAutoHyphens/>
    </w:pPr>
    <w:rPr>
      <w:rFonts w:ascii="Courier New" w:eastAsia="Courier New" w:hAnsi="Courier New"/>
      <w:sz w:val="20"/>
      <w:szCs w:val="20"/>
    </w:rPr>
  </w:style>
  <w:style w:type="paragraph" w:customStyle="1" w:styleId="MaggieTag">
    <w:name w:val="MaggieTag"/>
    <w:basedOn w:val="Heading2"/>
    <w:rsid w:val="00A00F28"/>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A00F28"/>
    <w:rPr>
      <w:rFonts w:ascii="Times New Roman" w:eastAsia="Times New Roman" w:hAnsi="Times New Roman"/>
    </w:rPr>
  </w:style>
  <w:style w:type="paragraph" w:customStyle="1" w:styleId="Heading4Cite">
    <w:name w:val="Heading 4 Cite"/>
    <w:basedOn w:val="Normal"/>
    <w:link w:val="Heading4CiteChar"/>
    <w:autoRedefine/>
    <w:rsid w:val="00A00F28"/>
    <w:rPr>
      <w:rFonts w:eastAsia="Times New Roman" w:cstheme="minorBidi"/>
    </w:rPr>
  </w:style>
  <w:style w:type="character" w:customStyle="1" w:styleId="UnunderlinedTextChar">
    <w:name w:val="Ununderlined Text Char"/>
    <w:link w:val="UnunderlinedText"/>
    <w:locked/>
    <w:rsid w:val="00A00F28"/>
    <w:rPr>
      <w:rFonts w:eastAsia="Times New Roman"/>
      <w:bCs/>
      <w:sz w:val="12"/>
    </w:rPr>
  </w:style>
  <w:style w:type="paragraph" w:customStyle="1" w:styleId="UnunderlinedText">
    <w:name w:val="Ununderlined Text"/>
    <w:basedOn w:val="Normal"/>
    <w:link w:val="UnunderlinedTextChar"/>
    <w:autoRedefine/>
    <w:rsid w:val="00A00F28"/>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A00F2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bCs/>
      <w:kern w:val="32"/>
      <w:sz w:val="28"/>
    </w:rPr>
  </w:style>
  <w:style w:type="paragraph" w:customStyle="1" w:styleId="ThickUnderline">
    <w:name w:val="ThickUnderline"/>
    <w:rsid w:val="00A00F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A00F28"/>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A00F28"/>
    <w:rPr>
      <w:rFonts w:ascii="Century Gothic" w:eastAsia="Cambria" w:hAnsi="Century Gothic"/>
      <w:u w:val="thick"/>
    </w:rPr>
  </w:style>
  <w:style w:type="paragraph" w:customStyle="1" w:styleId="Card-Underline0">
    <w:name w:val="Card-Underline"/>
    <w:basedOn w:val="Normal"/>
    <w:link w:val="Card-UnderlineChar"/>
    <w:qFormat/>
    <w:rsid w:val="00A00F28"/>
    <w:rPr>
      <w:rFonts w:ascii="Century Gothic" w:eastAsia="Cambria" w:hAnsi="Century Gothic" w:cstheme="minorBidi"/>
      <w:u w:val="thick"/>
    </w:rPr>
  </w:style>
  <w:style w:type="paragraph" w:customStyle="1" w:styleId="PageNumber3">
    <w:name w:val="Page Number3"/>
    <w:basedOn w:val="Normal"/>
    <w:next w:val="Normal"/>
    <w:rsid w:val="00A00F28"/>
    <w:rPr>
      <w:rFonts w:eastAsia="Times New Roman"/>
      <w:sz w:val="20"/>
      <w:szCs w:val="24"/>
    </w:rPr>
  </w:style>
  <w:style w:type="paragraph" w:customStyle="1" w:styleId="PageNumber4">
    <w:name w:val="Page Number4"/>
    <w:basedOn w:val="Normal"/>
    <w:next w:val="Normal"/>
    <w:rsid w:val="00A00F28"/>
    <w:rPr>
      <w:rFonts w:eastAsia="Times New Roman"/>
      <w:sz w:val="20"/>
      <w:szCs w:val="24"/>
    </w:rPr>
  </w:style>
  <w:style w:type="paragraph" w:customStyle="1" w:styleId="PageNumber5">
    <w:name w:val="Page Number5"/>
    <w:basedOn w:val="Normal"/>
    <w:next w:val="Normal"/>
    <w:rsid w:val="00A00F28"/>
    <w:rPr>
      <w:rFonts w:eastAsia="Times New Roman"/>
      <w:sz w:val="20"/>
      <w:szCs w:val="24"/>
    </w:rPr>
  </w:style>
  <w:style w:type="paragraph" w:customStyle="1" w:styleId="smalltext10">
    <w:name w:val="small text1"/>
    <w:basedOn w:val="Normal"/>
    <w:next w:val="Normal"/>
    <w:uiPriority w:val="4"/>
    <w:qFormat/>
    <w:rsid w:val="00A00F28"/>
    <w:pPr>
      <w:keepNext/>
      <w:keepLines/>
      <w:spacing w:before="200"/>
      <w:outlineLvl w:val="3"/>
    </w:pPr>
    <w:rPr>
      <w:rFonts w:eastAsia="Times New Roman"/>
      <w:b/>
      <w:bCs/>
      <w:iCs/>
      <w:sz w:val="26"/>
    </w:rPr>
  </w:style>
  <w:style w:type="character" w:customStyle="1" w:styleId="CircleChar">
    <w:name w:val="Circle Char"/>
    <w:link w:val="Circle"/>
    <w:locked/>
    <w:rsid w:val="00A00F28"/>
    <w:rPr>
      <w:rFonts w:ascii="Times New Roman" w:eastAsia="Times New Roman" w:hAnsi="Times New Roman"/>
      <w:b/>
      <w:u w:val="words"/>
    </w:rPr>
  </w:style>
  <w:style w:type="paragraph" w:customStyle="1" w:styleId="Circle">
    <w:name w:val="Circle"/>
    <w:basedOn w:val="Normal"/>
    <w:link w:val="CircleChar"/>
    <w:rsid w:val="00A00F28"/>
    <w:rPr>
      <w:rFonts w:eastAsia="Times New Roman" w:cstheme="minorBidi"/>
      <w:b/>
      <w:u w:val="words"/>
    </w:rPr>
  </w:style>
  <w:style w:type="paragraph" w:customStyle="1" w:styleId="PageNumber6">
    <w:name w:val="Page Number6"/>
    <w:basedOn w:val="Normal"/>
    <w:next w:val="Normal"/>
    <w:rsid w:val="00A00F28"/>
    <w:rPr>
      <w:rFonts w:eastAsia="Times New Roman"/>
      <w:sz w:val="20"/>
      <w:szCs w:val="24"/>
    </w:rPr>
  </w:style>
  <w:style w:type="paragraph" w:customStyle="1" w:styleId="user">
    <w:name w:val="user"/>
    <w:basedOn w:val="Normal"/>
    <w:rsid w:val="00A00F2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00F2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00F2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00F2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00F2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00F2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00F28"/>
    <w:rPr>
      <w:rFonts w:eastAsia="Times New Roman"/>
      <w:sz w:val="20"/>
      <w:szCs w:val="24"/>
    </w:rPr>
  </w:style>
  <w:style w:type="paragraph" w:customStyle="1" w:styleId="DebateTag0">
    <w:name w:val="DebateTag"/>
    <w:basedOn w:val="Normal"/>
    <w:qFormat/>
    <w:rsid w:val="00A00F28"/>
    <w:rPr>
      <w:b/>
      <w:szCs w:val="24"/>
    </w:rPr>
  </w:style>
  <w:style w:type="character" w:customStyle="1" w:styleId="Style8ptChar">
    <w:name w:val="Style 8 pt Char"/>
    <w:rsid w:val="00A00F28"/>
    <w:rPr>
      <w:rFonts w:ascii="Garamond" w:eastAsia="Calibri" w:hAnsi="Garamond" w:hint="default"/>
      <w:sz w:val="16"/>
      <w:szCs w:val="22"/>
    </w:rPr>
  </w:style>
  <w:style w:type="character" w:customStyle="1" w:styleId="message-item">
    <w:name w:val="message-item"/>
    <w:rsid w:val="00A00F28"/>
  </w:style>
  <w:style w:type="character" w:customStyle="1" w:styleId="lightheader">
    <w:name w:val="lightheader"/>
    <w:rsid w:val="00A00F28"/>
  </w:style>
  <w:style w:type="character" w:customStyle="1" w:styleId="datestamp">
    <w:name w:val="datestamp"/>
    <w:rsid w:val="00A00F28"/>
  </w:style>
  <w:style w:type="character" w:customStyle="1" w:styleId="forenames">
    <w:name w:val="forenames"/>
    <w:rsid w:val="00A00F28"/>
  </w:style>
  <w:style w:type="character" w:customStyle="1" w:styleId="surname">
    <w:name w:val="surname"/>
    <w:rsid w:val="00A00F28"/>
  </w:style>
  <w:style w:type="character" w:customStyle="1" w:styleId="refpreview">
    <w:name w:val="refpreview"/>
    <w:rsid w:val="00A00F28"/>
  </w:style>
  <w:style w:type="character" w:customStyle="1" w:styleId="loose1">
    <w:name w:val="loose1"/>
    <w:rsid w:val="00A00F28"/>
  </w:style>
  <w:style w:type="character" w:customStyle="1" w:styleId="gsa">
    <w:name w:val="gs_a"/>
    <w:rsid w:val="00A00F28"/>
  </w:style>
  <w:style w:type="character" w:customStyle="1" w:styleId="goohl1">
    <w:name w:val="goohl1"/>
    <w:rsid w:val="00A00F28"/>
  </w:style>
  <w:style w:type="character" w:customStyle="1" w:styleId="mainarttitle">
    <w:name w:val="mainarttitle"/>
    <w:rsid w:val="00A00F28"/>
  </w:style>
  <w:style w:type="character" w:customStyle="1" w:styleId="mainartauthor">
    <w:name w:val="mainartauthor"/>
    <w:rsid w:val="00A00F28"/>
  </w:style>
  <w:style w:type="character" w:customStyle="1" w:styleId="mainartdate">
    <w:name w:val="mainartdate"/>
    <w:rsid w:val="00A00F28"/>
  </w:style>
  <w:style w:type="character" w:customStyle="1" w:styleId="gsggs">
    <w:name w:val="gs_ggs"/>
    <w:rsid w:val="00A00F28"/>
  </w:style>
  <w:style w:type="character" w:customStyle="1" w:styleId="ahead">
    <w:name w:val="a_head"/>
    <w:rsid w:val="00A00F28"/>
  </w:style>
  <w:style w:type="character" w:customStyle="1" w:styleId="docbody">
    <w:name w:val="docbody"/>
    <w:rsid w:val="00A00F28"/>
  </w:style>
  <w:style w:type="character" w:customStyle="1" w:styleId="superscript">
    <w:name w:val="superscript"/>
    <w:rsid w:val="00A00F28"/>
  </w:style>
  <w:style w:type="character" w:customStyle="1" w:styleId="bwxsm">
    <w:name w:val="b w xsm"/>
    <w:rsid w:val="00A00F28"/>
  </w:style>
  <w:style w:type="character" w:customStyle="1" w:styleId="fstd">
    <w:name w:val="f std"/>
    <w:rsid w:val="00A00F28"/>
  </w:style>
  <w:style w:type="character" w:customStyle="1" w:styleId="heading2char2charchar1">
    <w:name w:val="heading2char2charchar1"/>
    <w:rsid w:val="00A00F28"/>
  </w:style>
  <w:style w:type="character" w:customStyle="1" w:styleId="charchar60">
    <w:name w:val="charchar6"/>
    <w:rsid w:val="00A00F28"/>
  </w:style>
  <w:style w:type="character" w:customStyle="1" w:styleId="bio1">
    <w:name w:val="bio1"/>
    <w:rsid w:val="00A00F28"/>
    <w:rPr>
      <w:rFonts w:ascii="Arial" w:hAnsi="Arial" w:cs="Arial" w:hint="default"/>
      <w:i/>
      <w:iCs/>
      <w:color w:val="000000"/>
      <w:sz w:val="20"/>
      <w:szCs w:val="20"/>
    </w:rPr>
  </w:style>
  <w:style w:type="character" w:customStyle="1" w:styleId="cardCharCharCharCharCharChar">
    <w:name w:val="card Char Char Char Char Char Char"/>
    <w:rsid w:val="00A00F28"/>
    <w:rPr>
      <w:sz w:val="24"/>
      <w:szCs w:val="24"/>
      <w:lang w:val="en-US" w:eastAsia="en-US" w:bidi="ar-SA"/>
    </w:rPr>
  </w:style>
  <w:style w:type="character" w:customStyle="1" w:styleId="Style24ptBoldUnderlineCenteredCharChar">
    <w:name w:val="Style 24 pt Bold Underline Centered Char Char"/>
    <w:rsid w:val="00A00F28"/>
    <w:rPr>
      <w:b/>
      <w:bCs/>
      <w:sz w:val="48"/>
      <w:szCs w:val="24"/>
      <w:u w:val="single"/>
      <w:lang w:val="en-US" w:eastAsia="en-US" w:bidi="ar-SA"/>
    </w:rPr>
  </w:style>
  <w:style w:type="character" w:customStyle="1" w:styleId="TagCiteCharChar0">
    <w:name w:val="Tag / Cite Char Char"/>
    <w:rsid w:val="00A00F28"/>
    <w:rPr>
      <w:b/>
      <w:bCs w:val="0"/>
      <w:color w:val="000000"/>
      <w:sz w:val="24"/>
      <w:szCs w:val="24"/>
      <w:lang w:val="en-US" w:eastAsia="en-US" w:bidi="ar-SA"/>
    </w:rPr>
  </w:style>
  <w:style w:type="character" w:customStyle="1" w:styleId="CardTextUnderlinedCharChar">
    <w:name w:val="Card Text Underlined Char Char"/>
    <w:rsid w:val="00A00F28"/>
    <w:rPr>
      <w:rFonts w:ascii="Arial Narrow" w:hAnsi="Arial Narrow" w:hint="default"/>
      <w:szCs w:val="24"/>
      <w:u w:val="single"/>
      <w:lang w:val="en-US" w:eastAsia="en-US" w:bidi="ar-SA"/>
    </w:rPr>
  </w:style>
  <w:style w:type="character" w:customStyle="1" w:styleId="CardTagCharCharChar">
    <w:name w:val="Card Tag Char Char Char"/>
    <w:rsid w:val="00A00F28"/>
    <w:rPr>
      <w:b/>
      <w:bCs w:val="0"/>
      <w:sz w:val="24"/>
      <w:szCs w:val="24"/>
      <w:lang w:val="en-US" w:eastAsia="en-US" w:bidi="ar-SA"/>
    </w:rPr>
  </w:style>
  <w:style w:type="character" w:customStyle="1" w:styleId="mainbody">
    <w:name w:val="mainbody"/>
    <w:rsid w:val="00A00F28"/>
  </w:style>
  <w:style w:type="character" w:customStyle="1" w:styleId="UnderlineStyleChar20">
    <w:name w:val="Underline Style Char2"/>
    <w:rsid w:val="00A00F28"/>
    <w:rPr>
      <w:rFonts w:ascii="Garamond" w:hAnsi="Garamond" w:hint="default"/>
      <w:sz w:val="22"/>
      <w:szCs w:val="24"/>
      <w:u w:val="single"/>
      <w:lang w:val="en-US" w:eastAsia="en-US" w:bidi="ar-SA"/>
    </w:rPr>
  </w:style>
  <w:style w:type="character" w:customStyle="1" w:styleId="Style1Char2">
    <w:name w:val="Style1 Char2"/>
    <w:rsid w:val="00A00F28"/>
    <w:rPr>
      <w:szCs w:val="24"/>
    </w:rPr>
  </w:style>
  <w:style w:type="character" w:customStyle="1" w:styleId="t13">
    <w:name w:val="t13"/>
    <w:rsid w:val="00A00F28"/>
  </w:style>
  <w:style w:type="character" w:customStyle="1" w:styleId="lead">
    <w:name w:val="lead"/>
    <w:rsid w:val="00A00F28"/>
  </w:style>
  <w:style w:type="paragraph" w:customStyle="1" w:styleId="CardDownx1">
    <w:name w:val="CardDown x1"/>
    <w:basedOn w:val="Normal"/>
    <w:link w:val="CardDownx1Char"/>
    <w:rsid w:val="00A00F28"/>
  </w:style>
  <w:style w:type="character" w:customStyle="1" w:styleId="CardDownx1Char">
    <w:name w:val="CardDown x1 Char"/>
    <w:link w:val="CardDownx1"/>
    <w:locked/>
    <w:rsid w:val="00A00F28"/>
    <w:rPr>
      <w:rFonts w:ascii="Times New Roman" w:hAnsi="Times New Roman" w:cs="Times New Roman"/>
    </w:rPr>
  </w:style>
  <w:style w:type="character" w:customStyle="1" w:styleId="CharChar17">
    <w:name w:val="Char Char17"/>
    <w:locked/>
    <w:rsid w:val="00A00F28"/>
    <w:rPr>
      <w:rFonts w:ascii="Arial" w:hAnsi="Arial" w:cs="Arial" w:hint="default"/>
      <w:b/>
      <w:bCs/>
      <w:sz w:val="26"/>
      <w:szCs w:val="26"/>
    </w:rPr>
  </w:style>
  <w:style w:type="character" w:customStyle="1" w:styleId="address">
    <w:name w:val="address"/>
    <w:rsid w:val="00A00F28"/>
  </w:style>
  <w:style w:type="character" w:customStyle="1" w:styleId="ilspan">
    <w:name w:val="il_span"/>
    <w:rsid w:val="00A00F28"/>
  </w:style>
  <w:style w:type="character" w:customStyle="1" w:styleId="articletitle1">
    <w:name w:val="articletitle1"/>
    <w:rsid w:val="00A00F28"/>
    <w:rPr>
      <w:rFonts w:ascii="Times New Roman" w:hAnsi="Times New Roman" w:cs="Times New Roman" w:hint="default"/>
      <w:b/>
      <w:bCs/>
      <w:sz w:val="36"/>
      <w:szCs w:val="36"/>
    </w:rPr>
  </w:style>
  <w:style w:type="character" w:customStyle="1" w:styleId="leftidx1">
    <w:name w:val="leftidx1"/>
    <w:rsid w:val="00A00F28"/>
    <w:rPr>
      <w:rFonts w:ascii="Verdana" w:hAnsi="Verdana" w:hint="default"/>
      <w:sz w:val="22"/>
      <w:szCs w:val="22"/>
    </w:rPr>
  </w:style>
  <w:style w:type="character" w:customStyle="1" w:styleId="blue1">
    <w:name w:val="blue1"/>
    <w:rsid w:val="00A00F28"/>
    <w:rPr>
      <w:color w:val="0000FF"/>
    </w:rPr>
  </w:style>
  <w:style w:type="character" w:customStyle="1" w:styleId="author-link1">
    <w:name w:val="author-link1"/>
    <w:rsid w:val="00A00F28"/>
    <w:rPr>
      <w:b w:val="0"/>
      <w:bCs w:val="0"/>
    </w:rPr>
  </w:style>
  <w:style w:type="character" w:customStyle="1" w:styleId="black1">
    <w:name w:val="black1"/>
    <w:rsid w:val="00A00F28"/>
    <w:rPr>
      <w:color w:val="000000"/>
    </w:rPr>
  </w:style>
  <w:style w:type="character" w:customStyle="1" w:styleId="StyleunderlinedCharBold">
    <w:name w:val="Style underlined Char + Bold"/>
    <w:rsid w:val="00A00F28"/>
    <w:rPr>
      <w:rFonts w:ascii="Times New Roman" w:hAnsi="Times New Roman" w:cs="Times New Roman" w:hint="default"/>
      <w:b/>
      <w:bCs/>
      <w:sz w:val="21"/>
      <w:szCs w:val="24"/>
      <w:u w:val="single"/>
    </w:rPr>
  </w:style>
  <w:style w:type="character" w:customStyle="1" w:styleId="ThickUnderlineCharChar">
    <w:name w:val="Thick Underline Char Char"/>
    <w:rsid w:val="00A00F28"/>
    <w:rPr>
      <w:rFonts w:ascii="Calibri" w:eastAsia="Calibri" w:hAnsi="Calibri" w:hint="default"/>
    </w:rPr>
  </w:style>
  <w:style w:type="character" w:customStyle="1" w:styleId="CardUnderline">
    <w:name w:val="Card Underline"/>
    <w:rsid w:val="00A00F28"/>
    <w:rPr>
      <w:rFonts w:ascii="Times New Roman" w:hAnsi="Times New Roman" w:cs="Times New Roman" w:hint="default"/>
      <w:sz w:val="20"/>
      <w:u w:val="single"/>
    </w:rPr>
  </w:style>
  <w:style w:type="character" w:customStyle="1" w:styleId="lingoregion">
    <w:name w:val="lingo_region"/>
    <w:rsid w:val="00A00F28"/>
  </w:style>
  <w:style w:type="character" w:customStyle="1" w:styleId="cite0">
    <w:name w:val="%cite"/>
    <w:rsid w:val="00A00F28"/>
    <w:rPr>
      <w:rFonts w:ascii="Times New Roman" w:hAnsi="Times New Roman" w:cs="Times New Roman" w:hint="default"/>
      <w:b/>
      <w:bCs w:val="0"/>
      <w:sz w:val="24"/>
    </w:rPr>
  </w:style>
  <w:style w:type="character" w:customStyle="1" w:styleId="Emphasis21">
    <w:name w:val="%Emphasis2"/>
    <w:rsid w:val="00A00F28"/>
    <w:rPr>
      <w:rFonts w:ascii="Cooper Black" w:hAnsi="Cooper Black" w:hint="default"/>
      <w:iCs/>
      <w:u w:val="single"/>
    </w:rPr>
  </w:style>
  <w:style w:type="character" w:customStyle="1" w:styleId="AAAcite">
    <w:name w:val="AAAcite"/>
    <w:rsid w:val="00A00F28"/>
    <w:rPr>
      <w:rFonts w:ascii="Times New Roman" w:hAnsi="Times New Roman" w:cs="Times New Roman" w:hint="default"/>
      <w:b/>
      <w:bCs w:val="0"/>
      <w:sz w:val="24"/>
    </w:rPr>
  </w:style>
  <w:style w:type="character" w:customStyle="1" w:styleId="tmplheaderlink">
    <w:name w:val="tmplheaderlink"/>
    <w:rsid w:val="00A00F28"/>
    <w:rPr>
      <w:rFonts w:ascii="Times New Roman" w:hAnsi="Times New Roman" w:cs="Times New Roman" w:hint="default"/>
    </w:rPr>
  </w:style>
  <w:style w:type="character" w:customStyle="1" w:styleId="role">
    <w:name w:val="role"/>
    <w:rsid w:val="00A00F28"/>
  </w:style>
  <w:style w:type="character" w:customStyle="1" w:styleId="pagination">
    <w:name w:val="pagination"/>
    <w:rsid w:val="00A00F28"/>
  </w:style>
  <w:style w:type="character" w:customStyle="1" w:styleId="doi">
    <w:name w:val="doi"/>
    <w:rsid w:val="00A00F28"/>
  </w:style>
  <w:style w:type="character" w:customStyle="1" w:styleId="bodycontents">
    <w:name w:val="bodycontents"/>
    <w:rsid w:val="00A00F28"/>
  </w:style>
  <w:style w:type="character" w:customStyle="1" w:styleId="comma">
    <w:name w:val="comma"/>
    <w:rsid w:val="00A00F28"/>
  </w:style>
  <w:style w:type="character" w:customStyle="1" w:styleId="pad5right">
    <w:name w:val="pad5right"/>
    <w:rsid w:val="00A00F28"/>
  </w:style>
  <w:style w:type="character" w:customStyle="1" w:styleId="divider">
    <w:name w:val="divider"/>
    <w:rsid w:val="00A00F28"/>
  </w:style>
  <w:style w:type="character" w:customStyle="1" w:styleId="blogdate">
    <w:name w:val="blogdate"/>
    <w:rsid w:val="00A00F28"/>
  </w:style>
  <w:style w:type="character" w:customStyle="1" w:styleId="dot">
    <w:name w:val="dot"/>
    <w:rsid w:val="00A00F28"/>
  </w:style>
  <w:style w:type="character" w:customStyle="1" w:styleId="hn-date">
    <w:name w:val="hn-date"/>
    <w:rsid w:val="00A00F28"/>
  </w:style>
  <w:style w:type="character" w:customStyle="1" w:styleId="location">
    <w:name w:val="location"/>
    <w:rsid w:val="00A00F28"/>
  </w:style>
  <w:style w:type="character" w:customStyle="1" w:styleId="dropcap-letter">
    <w:name w:val="dropcap-letter"/>
    <w:rsid w:val="00A00F28"/>
  </w:style>
  <w:style w:type="character" w:customStyle="1" w:styleId="offscreen">
    <w:name w:val="offscreen"/>
    <w:rsid w:val="00A00F28"/>
  </w:style>
  <w:style w:type="character" w:customStyle="1" w:styleId="linked-in">
    <w:name w:val="linked-in"/>
    <w:rsid w:val="00A00F28"/>
  </w:style>
  <w:style w:type="character" w:customStyle="1" w:styleId="in-widget">
    <w:name w:val="in-widget"/>
    <w:rsid w:val="00A00F28"/>
  </w:style>
  <w:style w:type="character" w:customStyle="1" w:styleId="in-right">
    <w:name w:val="in-right"/>
    <w:rsid w:val="00A00F28"/>
  </w:style>
  <w:style w:type="character" w:customStyle="1" w:styleId="tickerwrap">
    <w:name w:val="ticker_wrap"/>
    <w:rsid w:val="00A00F28"/>
  </w:style>
  <w:style w:type="character" w:customStyle="1" w:styleId="divs">
    <w:name w:val="divs"/>
    <w:rsid w:val="00A00F28"/>
  </w:style>
  <w:style w:type="character" w:customStyle="1" w:styleId="in-top">
    <w:name w:val="in-top"/>
    <w:rsid w:val="00A00F28"/>
  </w:style>
  <w:style w:type="numbering" w:customStyle="1" w:styleId="1ai1">
    <w:name w:val="1 / a / i1"/>
    <w:rsid w:val="00A00F28"/>
    <w:pPr>
      <w:numPr>
        <w:numId w:val="3"/>
      </w:numPr>
    </w:pPr>
  </w:style>
  <w:style w:type="numbering" w:styleId="1ai">
    <w:name w:val="Outline List 1"/>
    <w:basedOn w:val="NoList"/>
    <w:unhideWhenUsed/>
    <w:rsid w:val="00A00F28"/>
    <w:pPr>
      <w:numPr>
        <w:numId w:val="4"/>
      </w:numPr>
    </w:pPr>
  </w:style>
  <w:style w:type="character" w:customStyle="1" w:styleId="FontStyle310">
    <w:name w:val="Font Style310"/>
    <w:uiPriority w:val="99"/>
    <w:rsid w:val="00A00F28"/>
    <w:rPr>
      <w:rFonts w:ascii="Times New Roman" w:hAnsi="Times New Roman" w:cs="Times New Roman"/>
      <w:b/>
      <w:bCs/>
      <w:i/>
      <w:iCs/>
      <w:spacing w:val="-10"/>
      <w:sz w:val="18"/>
      <w:szCs w:val="18"/>
    </w:rPr>
  </w:style>
  <w:style w:type="character" w:customStyle="1" w:styleId="FontStyle370">
    <w:name w:val="Font Style370"/>
    <w:uiPriority w:val="99"/>
    <w:rsid w:val="00A00F28"/>
    <w:rPr>
      <w:rFonts w:ascii="Cambria" w:hAnsi="Cambria" w:cs="Cambria"/>
      <w:b/>
      <w:bCs/>
      <w:spacing w:val="-10"/>
      <w:sz w:val="18"/>
      <w:szCs w:val="18"/>
    </w:rPr>
  </w:style>
  <w:style w:type="character" w:customStyle="1" w:styleId="FontStyle302">
    <w:name w:val="Font Style302"/>
    <w:uiPriority w:val="99"/>
    <w:rsid w:val="00A00F28"/>
    <w:rPr>
      <w:rFonts w:ascii="Times New Roman" w:hAnsi="Times New Roman" w:cs="Times New Roman"/>
      <w:b/>
      <w:bCs/>
      <w:sz w:val="22"/>
      <w:szCs w:val="22"/>
    </w:rPr>
  </w:style>
  <w:style w:type="character" w:customStyle="1" w:styleId="FontStyle347">
    <w:name w:val="Font Style347"/>
    <w:uiPriority w:val="99"/>
    <w:rsid w:val="00A00F28"/>
    <w:rPr>
      <w:rFonts w:ascii="Times New Roman" w:hAnsi="Times New Roman" w:cs="Times New Roman"/>
      <w:b/>
      <w:bCs/>
      <w:spacing w:val="-10"/>
      <w:sz w:val="20"/>
      <w:szCs w:val="20"/>
    </w:rPr>
  </w:style>
  <w:style w:type="paragraph" w:customStyle="1" w:styleId="Style27">
    <w:name w:val="Style27"/>
    <w:basedOn w:val="Normal"/>
    <w:uiPriority w:val="99"/>
    <w:rsid w:val="00A00F28"/>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00F28"/>
    <w:rPr>
      <w:rFonts w:ascii="Times New Roman" w:hAnsi="Times New Roman" w:cs="Times New Roman"/>
      <w:spacing w:val="-10"/>
      <w:sz w:val="18"/>
      <w:szCs w:val="18"/>
    </w:rPr>
  </w:style>
  <w:style w:type="character" w:customStyle="1" w:styleId="FontStyle312">
    <w:name w:val="Font Style312"/>
    <w:uiPriority w:val="99"/>
    <w:rsid w:val="00A00F28"/>
    <w:rPr>
      <w:rFonts w:ascii="Times New Roman" w:hAnsi="Times New Roman" w:cs="Times New Roman"/>
      <w:b/>
      <w:bCs/>
      <w:spacing w:val="-10"/>
      <w:sz w:val="16"/>
      <w:szCs w:val="16"/>
    </w:rPr>
  </w:style>
  <w:style w:type="character" w:customStyle="1" w:styleId="FontStyle346">
    <w:name w:val="Font Style346"/>
    <w:uiPriority w:val="99"/>
    <w:rsid w:val="00A00F28"/>
    <w:rPr>
      <w:rFonts w:ascii="Times New Roman" w:hAnsi="Times New Roman" w:cs="Times New Roman"/>
      <w:b/>
      <w:bCs/>
      <w:spacing w:val="-10"/>
      <w:sz w:val="18"/>
      <w:szCs w:val="18"/>
    </w:rPr>
  </w:style>
  <w:style w:type="character" w:customStyle="1" w:styleId="FontStyle330">
    <w:name w:val="Font Style330"/>
    <w:uiPriority w:val="99"/>
    <w:rsid w:val="00A00F28"/>
    <w:rPr>
      <w:rFonts w:ascii="Times New Roman" w:hAnsi="Times New Roman" w:cs="Times New Roman"/>
      <w:b/>
      <w:bCs/>
      <w:sz w:val="16"/>
      <w:szCs w:val="16"/>
    </w:rPr>
  </w:style>
  <w:style w:type="character" w:customStyle="1" w:styleId="FontStyle372">
    <w:name w:val="Font Style372"/>
    <w:uiPriority w:val="99"/>
    <w:rsid w:val="00A00F28"/>
    <w:rPr>
      <w:rFonts w:ascii="Times New Roman" w:hAnsi="Times New Roman" w:cs="Times New Roman"/>
      <w:b/>
      <w:bCs/>
      <w:sz w:val="16"/>
      <w:szCs w:val="16"/>
    </w:rPr>
  </w:style>
  <w:style w:type="paragraph" w:customStyle="1" w:styleId="Style59">
    <w:name w:val="Style59"/>
    <w:basedOn w:val="Normal"/>
    <w:uiPriority w:val="99"/>
    <w:rsid w:val="00A00F2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00F28"/>
    <w:rPr>
      <w:rFonts w:ascii="Times New Roman" w:hAnsi="Times New Roman" w:cs="Times New Roman"/>
      <w:b/>
      <w:bCs/>
      <w:i/>
      <w:iCs/>
      <w:sz w:val="16"/>
      <w:szCs w:val="16"/>
    </w:rPr>
  </w:style>
  <w:style w:type="paragraph" w:customStyle="1" w:styleId="Style200">
    <w:name w:val="Style20"/>
    <w:basedOn w:val="Normal"/>
    <w:uiPriority w:val="99"/>
    <w:rsid w:val="00A00F2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00F28"/>
    <w:rPr>
      <w:rFonts w:ascii="Times New Roman" w:hAnsi="Times New Roman" w:cs="Times New Roman"/>
      <w:smallCaps/>
      <w:sz w:val="14"/>
      <w:szCs w:val="14"/>
    </w:rPr>
  </w:style>
  <w:style w:type="paragraph" w:customStyle="1" w:styleId="Style89">
    <w:name w:val="Style89"/>
    <w:basedOn w:val="Normal"/>
    <w:uiPriority w:val="99"/>
    <w:rsid w:val="00A00F2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00F28"/>
    <w:rPr>
      <w:rFonts w:ascii="Times New Roman" w:hAnsi="Times New Roman" w:cs="Times New Roman"/>
      <w:b/>
      <w:bCs/>
      <w:spacing w:val="-10"/>
      <w:sz w:val="22"/>
      <w:szCs w:val="22"/>
    </w:rPr>
  </w:style>
  <w:style w:type="character" w:customStyle="1" w:styleId="FontStyle320">
    <w:name w:val="Font Style320"/>
    <w:uiPriority w:val="99"/>
    <w:rsid w:val="00A00F28"/>
    <w:rPr>
      <w:rFonts w:ascii="Times New Roman" w:hAnsi="Times New Roman" w:cs="Times New Roman"/>
      <w:b/>
      <w:bCs/>
      <w:spacing w:val="-10"/>
      <w:sz w:val="22"/>
      <w:szCs w:val="22"/>
    </w:rPr>
  </w:style>
  <w:style w:type="character" w:customStyle="1" w:styleId="FontStyle352">
    <w:name w:val="Font Style352"/>
    <w:uiPriority w:val="99"/>
    <w:rsid w:val="00A00F28"/>
    <w:rPr>
      <w:rFonts w:ascii="Times New Roman" w:hAnsi="Times New Roman" w:cs="Times New Roman"/>
      <w:b/>
      <w:bCs/>
      <w:sz w:val="16"/>
      <w:szCs w:val="16"/>
    </w:rPr>
  </w:style>
  <w:style w:type="character" w:customStyle="1" w:styleId="FontStyle356">
    <w:name w:val="Font Style356"/>
    <w:uiPriority w:val="99"/>
    <w:rsid w:val="00A00F28"/>
    <w:rPr>
      <w:rFonts w:ascii="Times New Roman" w:hAnsi="Times New Roman" w:cs="Times New Roman"/>
      <w:b/>
      <w:bCs/>
      <w:spacing w:val="-10"/>
      <w:sz w:val="22"/>
      <w:szCs w:val="22"/>
    </w:rPr>
  </w:style>
  <w:style w:type="character" w:customStyle="1" w:styleId="FontStyle298">
    <w:name w:val="Font Style298"/>
    <w:uiPriority w:val="99"/>
    <w:rsid w:val="00A00F28"/>
    <w:rPr>
      <w:rFonts w:ascii="Times New Roman" w:hAnsi="Times New Roman" w:cs="Times New Roman"/>
      <w:sz w:val="18"/>
      <w:szCs w:val="18"/>
    </w:rPr>
  </w:style>
  <w:style w:type="character" w:customStyle="1" w:styleId="FontStyle311">
    <w:name w:val="Font Style311"/>
    <w:uiPriority w:val="99"/>
    <w:rsid w:val="00A00F28"/>
    <w:rPr>
      <w:rFonts w:ascii="Times New Roman" w:hAnsi="Times New Roman" w:cs="Times New Roman"/>
      <w:b/>
      <w:bCs/>
      <w:spacing w:val="-10"/>
      <w:sz w:val="18"/>
      <w:szCs w:val="18"/>
    </w:rPr>
  </w:style>
  <w:style w:type="character" w:customStyle="1" w:styleId="FontStyle332">
    <w:name w:val="Font Style332"/>
    <w:uiPriority w:val="99"/>
    <w:rsid w:val="00A00F28"/>
    <w:rPr>
      <w:rFonts w:ascii="Times New Roman" w:hAnsi="Times New Roman" w:cs="Times New Roman"/>
      <w:b/>
      <w:bCs/>
      <w:i/>
      <w:iCs/>
      <w:spacing w:val="-10"/>
      <w:sz w:val="20"/>
      <w:szCs w:val="20"/>
    </w:rPr>
  </w:style>
  <w:style w:type="character" w:customStyle="1" w:styleId="FontStyle371">
    <w:name w:val="Font Style371"/>
    <w:uiPriority w:val="99"/>
    <w:rsid w:val="00A00F28"/>
    <w:rPr>
      <w:rFonts w:ascii="Times New Roman" w:hAnsi="Times New Roman" w:cs="Times New Roman"/>
      <w:sz w:val="16"/>
      <w:szCs w:val="16"/>
    </w:rPr>
  </w:style>
  <w:style w:type="character" w:customStyle="1" w:styleId="FontStyle350">
    <w:name w:val="Font Style350"/>
    <w:uiPriority w:val="99"/>
    <w:rsid w:val="00A00F28"/>
    <w:rPr>
      <w:rFonts w:ascii="Times New Roman" w:hAnsi="Times New Roman" w:cs="Times New Roman"/>
      <w:b/>
      <w:bCs/>
      <w:i/>
      <w:iCs/>
      <w:sz w:val="20"/>
      <w:szCs w:val="20"/>
    </w:rPr>
  </w:style>
  <w:style w:type="paragraph" w:customStyle="1" w:styleId="Style8">
    <w:name w:val="Style8"/>
    <w:basedOn w:val="Normal"/>
    <w:uiPriority w:val="99"/>
    <w:rsid w:val="00A00F28"/>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A00F28"/>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A00F28"/>
    <w:rPr>
      <w:rFonts w:ascii="Times New Roman" w:hAnsi="Times New Roman" w:cs="Times New Roman"/>
      <w:b/>
      <w:bCs/>
      <w:sz w:val="22"/>
      <w:szCs w:val="22"/>
    </w:rPr>
  </w:style>
  <w:style w:type="paragraph" w:customStyle="1" w:styleId="Style100">
    <w:name w:val="Style10"/>
    <w:basedOn w:val="Normal"/>
    <w:link w:val="Style10Char"/>
    <w:qFormat/>
    <w:rsid w:val="00A00F2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00F28"/>
    <w:pPr>
      <w:widowControl w:val="0"/>
      <w:autoSpaceDE w:val="0"/>
      <w:autoSpaceDN w:val="0"/>
      <w:adjustRightInd w:val="0"/>
      <w:jc w:val="both"/>
    </w:pPr>
    <w:rPr>
      <w:rFonts w:eastAsia="Times New Roman"/>
      <w:sz w:val="24"/>
    </w:rPr>
  </w:style>
  <w:style w:type="character" w:customStyle="1" w:styleId="FontStyle369">
    <w:name w:val="Font Style369"/>
    <w:uiPriority w:val="99"/>
    <w:rsid w:val="00A00F28"/>
    <w:rPr>
      <w:rFonts w:ascii="Times New Roman" w:hAnsi="Times New Roman" w:cs="Times New Roman"/>
      <w:b/>
      <w:bCs/>
      <w:spacing w:val="-10"/>
      <w:sz w:val="20"/>
      <w:szCs w:val="20"/>
    </w:rPr>
  </w:style>
  <w:style w:type="character" w:customStyle="1" w:styleId="FontStyle357">
    <w:name w:val="Font Style357"/>
    <w:uiPriority w:val="99"/>
    <w:rsid w:val="00A00F28"/>
    <w:rPr>
      <w:rFonts w:ascii="Times New Roman" w:hAnsi="Times New Roman" w:cs="Times New Roman"/>
      <w:b/>
      <w:bCs/>
      <w:spacing w:val="-10"/>
      <w:sz w:val="22"/>
      <w:szCs w:val="22"/>
    </w:rPr>
  </w:style>
  <w:style w:type="paragraph" w:customStyle="1" w:styleId="Style67">
    <w:name w:val="Style67"/>
    <w:basedOn w:val="Normal"/>
    <w:uiPriority w:val="99"/>
    <w:rsid w:val="00A00F2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00F28"/>
    <w:rPr>
      <w:rFonts w:ascii="Times New Roman" w:hAnsi="Times New Roman" w:cs="Times New Roman"/>
      <w:sz w:val="20"/>
      <w:szCs w:val="20"/>
    </w:rPr>
  </w:style>
  <w:style w:type="character" w:customStyle="1" w:styleId="FontStyle374">
    <w:name w:val="Font Style374"/>
    <w:uiPriority w:val="99"/>
    <w:rsid w:val="00A00F28"/>
    <w:rPr>
      <w:rFonts w:ascii="Times New Roman" w:hAnsi="Times New Roman" w:cs="Times New Roman"/>
      <w:b/>
      <w:bCs/>
      <w:spacing w:val="-10"/>
      <w:sz w:val="22"/>
      <w:szCs w:val="22"/>
    </w:rPr>
  </w:style>
  <w:style w:type="paragraph" w:customStyle="1" w:styleId="Style300">
    <w:name w:val="Style30"/>
    <w:basedOn w:val="Normal"/>
    <w:uiPriority w:val="99"/>
    <w:rsid w:val="00A00F2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00F28"/>
    <w:rPr>
      <w:rFonts w:ascii="Times New Roman" w:hAnsi="Times New Roman" w:cs="Times New Roman"/>
      <w:smallCaps/>
      <w:sz w:val="16"/>
      <w:szCs w:val="16"/>
    </w:rPr>
  </w:style>
  <w:style w:type="paragraph" w:customStyle="1" w:styleId="Style93">
    <w:name w:val="Style93"/>
    <w:basedOn w:val="Normal"/>
    <w:uiPriority w:val="99"/>
    <w:rsid w:val="00A00F2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00F2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00F28"/>
    <w:rPr>
      <w:sz w:val="10"/>
      <w:szCs w:val="24"/>
      <w:lang w:val="en-US" w:eastAsia="en-US" w:bidi="ar-SA"/>
    </w:rPr>
  </w:style>
  <w:style w:type="character" w:customStyle="1" w:styleId="SmalltextCharCharCharChar0">
    <w:name w:val="Small text Char Char Char Char"/>
    <w:rsid w:val="00A00F28"/>
    <w:rPr>
      <w:sz w:val="16"/>
      <w:szCs w:val="24"/>
      <w:lang w:val="en-US" w:eastAsia="en-US" w:bidi="ar-SA"/>
    </w:rPr>
  </w:style>
  <w:style w:type="paragraph" w:customStyle="1" w:styleId="boldcitation">
    <w:name w:val="bold citation"/>
    <w:basedOn w:val="Normal"/>
    <w:rsid w:val="00A00F28"/>
    <w:rPr>
      <w:rFonts w:eastAsia="Times New Roman"/>
      <w:b/>
      <w:sz w:val="28"/>
      <w:u w:val="thick"/>
    </w:rPr>
  </w:style>
  <w:style w:type="character" w:customStyle="1" w:styleId="CardsCharCharChar">
    <w:name w:val="Cards Char Char Char"/>
    <w:rsid w:val="00A00F28"/>
    <w:rPr>
      <w:szCs w:val="24"/>
      <w:lang w:val="en-US" w:eastAsia="en-US" w:bidi="ar-SA"/>
    </w:rPr>
  </w:style>
  <w:style w:type="character" w:customStyle="1" w:styleId="CardsCharCharCharChar">
    <w:name w:val="Cards Char Char Char Char"/>
    <w:rsid w:val="00A00F28"/>
    <w:rPr>
      <w:szCs w:val="24"/>
      <w:lang w:val="en-US" w:eastAsia="en-US" w:bidi="ar-SA"/>
    </w:rPr>
  </w:style>
  <w:style w:type="character" w:customStyle="1" w:styleId="BlockHeadingsCharChar">
    <w:name w:val="Block Headings Char Char"/>
    <w:rsid w:val="00A00F28"/>
    <w:rPr>
      <w:b/>
      <w:sz w:val="36"/>
      <w:szCs w:val="24"/>
      <w:u w:val="single"/>
      <w:lang w:val="en-US" w:eastAsia="en-US" w:bidi="ar-SA"/>
    </w:rPr>
  </w:style>
  <w:style w:type="paragraph" w:customStyle="1" w:styleId="NoSpacingCharCharChar">
    <w:name w:val="No Spacing Char Char Char"/>
    <w:next w:val="Normal"/>
    <w:rsid w:val="00A00F2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A00F2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A00F28"/>
    <w:rPr>
      <w:rFonts w:ascii="Garamond" w:eastAsia="Times New Roman" w:hAnsi="Garamond" w:cs="Arial"/>
      <w:bCs/>
      <w:kern w:val="20"/>
      <w:sz w:val="20"/>
      <w:szCs w:val="32"/>
    </w:rPr>
  </w:style>
  <w:style w:type="character" w:customStyle="1" w:styleId="StyleTimesNewRoman">
    <w:name w:val="Style Times New Roman"/>
    <w:rsid w:val="00A00F28"/>
    <w:rPr>
      <w:rFonts w:ascii="Garamond" w:hAnsi="Garamond"/>
    </w:rPr>
  </w:style>
  <w:style w:type="paragraph" w:customStyle="1" w:styleId="INDENTEDPARAGRAPH">
    <w:name w:val="INDENTED PARAGRAPH"/>
    <w:rsid w:val="00A00F28"/>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00F28"/>
    <w:rPr>
      <w:rFonts w:cs="Arial"/>
      <w:bCs/>
      <w:caps/>
      <w:color w:val="FFFFFF"/>
      <w:sz w:val="2"/>
      <w:szCs w:val="2"/>
      <w:lang w:val="en-US" w:eastAsia="en-US" w:bidi="ar-SA"/>
    </w:rPr>
  </w:style>
  <w:style w:type="paragraph" w:customStyle="1" w:styleId="Numbering">
    <w:name w:val="Numbering"/>
    <w:basedOn w:val="Normal"/>
    <w:next w:val="Normal"/>
    <w:rsid w:val="00A00F28"/>
    <w:pPr>
      <w:widowControl w:val="0"/>
      <w:numPr>
        <w:numId w:val="9"/>
      </w:numPr>
      <w:suppressAutoHyphens/>
      <w:spacing w:after="200"/>
    </w:pPr>
    <w:rPr>
      <w:rFonts w:eastAsia="Times New Roman"/>
      <w:b/>
      <w:sz w:val="24"/>
      <w:szCs w:val="18"/>
    </w:rPr>
  </w:style>
  <w:style w:type="paragraph" w:customStyle="1" w:styleId="Un-IndexedHeading">
    <w:name w:val="Un-Indexed Heading"/>
    <w:basedOn w:val="Heading1"/>
    <w:next w:val="Normal"/>
    <w:rsid w:val="00A00F2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A00F28"/>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00F28"/>
    <w:pPr>
      <w:numPr>
        <w:numId w:val="7"/>
      </w:numPr>
    </w:pPr>
  </w:style>
  <w:style w:type="paragraph" w:customStyle="1" w:styleId="Lettering">
    <w:name w:val="Lettering"/>
    <w:basedOn w:val="Numbering"/>
    <w:next w:val="Normal"/>
    <w:rsid w:val="00A00F28"/>
    <w:pPr>
      <w:numPr>
        <w:numId w:val="5"/>
      </w:numPr>
    </w:pPr>
    <w:rPr>
      <w:szCs w:val="22"/>
    </w:rPr>
  </w:style>
  <w:style w:type="paragraph" w:customStyle="1" w:styleId="FileName">
    <w:name w:val="File Name"/>
    <w:basedOn w:val="Normal"/>
    <w:next w:val="Normal"/>
    <w:rsid w:val="00A00F28"/>
    <w:pPr>
      <w:widowControl w:val="0"/>
      <w:numPr>
        <w:numId w:val="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00F2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00F28"/>
    <w:pPr>
      <w:numPr>
        <w:numId w:val="8"/>
      </w:numPr>
      <w:tabs>
        <w:tab w:val="num" w:pos="360"/>
      </w:tabs>
      <w:ind w:left="360"/>
    </w:pPr>
  </w:style>
  <w:style w:type="paragraph" w:customStyle="1" w:styleId="CardContinued1">
    <w:name w:val="Card Continued 1"/>
    <w:basedOn w:val="Normal"/>
    <w:next w:val="Normal"/>
    <w:rsid w:val="00A00F28"/>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00F28"/>
    <w:pPr>
      <w:numPr>
        <w:numId w:val="0"/>
      </w:numPr>
      <w:spacing w:before="0" w:after="120"/>
      <w:jc w:val="left"/>
    </w:pPr>
  </w:style>
  <w:style w:type="paragraph" w:customStyle="1" w:styleId="Clearformatting0">
    <w:name w:val="Clear formatting"/>
    <w:basedOn w:val="Normal"/>
    <w:rsid w:val="00A00F28"/>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A00F28"/>
  </w:style>
  <w:style w:type="paragraph" w:customStyle="1" w:styleId="SmallCardText">
    <w:name w:val="Small Card Text"/>
    <w:rsid w:val="00A00F2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00F28"/>
    <w:rPr>
      <w:sz w:val="16"/>
      <w:szCs w:val="16"/>
      <w:lang w:val="en-US" w:eastAsia="en-US" w:bidi="ar-SA"/>
    </w:rPr>
  </w:style>
  <w:style w:type="paragraph" w:customStyle="1" w:styleId="TAGFONT">
    <w:name w:val="TAG FONT"/>
    <w:basedOn w:val="Normal"/>
    <w:autoRedefine/>
    <w:rsid w:val="00A00F28"/>
    <w:rPr>
      <w:rFonts w:eastAsia="Times New Roman"/>
      <w:sz w:val="24"/>
    </w:rPr>
  </w:style>
  <w:style w:type="character" w:customStyle="1" w:styleId="mainarttxt">
    <w:name w:val="mainarttxt"/>
    <w:basedOn w:val="DefaultParagraphFont"/>
    <w:rsid w:val="00A00F28"/>
  </w:style>
  <w:style w:type="paragraph" w:customStyle="1" w:styleId="TagChar1CharCharCharChar">
    <w:name w:val="Tag Char1 Char Char Char Char"/>
    <w:basedOn w:val="Normal"/>
    <w:rsid w:val="00A00F2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00F28"/>
    <w:rPr>
      <w:sz w:val="20"/>
    </w:rPr>
  </w:style>
  <w:style w:type="character" w:customStyle="1" w:styleId="highlightChar">
    <w:name w:val="highlight Char"/>
    <w:rsid w:val="00A00F28"/>
    <w:rPr>
      <w:sz w:val="24"/>
      <w:szCs w:val="24"/>
      <w:u w:val="single"/>
      <w:lang w:val="en-US" w:eastAsia="en-US" w:bidi="ar-SA"/>
    </w:rPr>
  </w:style>
  <w:style w:type="paragraph" w:customStyle="1" w:styleId="formfldssel">
    <w:name w:val="formfldssel"/>
    <w:basedOn w:val="Normal"/>
    <w:rsid w:val="00A00F28"/>
    <w:pPr>
      <w:spacing w:before="100" w:beforeAutospacing="1" w:after="100" w:afterAutospacing="1"/>
    </w:pPr>
    <w:rPr>
      <w:rFonts w:eastAsia="Arial Unicode MS"/>
      <w:color w:val="000000"/>
      <w:sz w:val="20"/>
      <w:szCs w:val="20"/>
    </w:rPr>
  </w:style>
  <w:style w:type="paragraph" w:customStyle="1" w:styleId="hpleftlk">
    <w:name w:val="hpleftlk"/>
    <w:basedOn w:val="Normal"/>
    <w:rsid w:val="00A00F2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00F28"/>
    <w:pPr>
      <w:spacing w:before="100" w:beforeAutospacing="1" w:after="100" w:afterAutospacing="1"/>
    </w:pPr>
    <w:rPr>
      <w:rFonts w:eastAsia="Arial Unicode MS"/>
      <w:b/>
      <w:bCs/>
      <w:sz w:val="20"/>
      <w:szCs w:val="20"/>
    </w:rPr>
  </w:style>
  <w:style w:type="character" w:customStyle="1" w:styleId="StyleCardTextUnderline3Char">
    <w:name w:val="Style Card Text + Underline3 Char"/>
    <w:rsid w:val="00A00F28"/>
    <w:rPr>
      <w:rFonts w:eastAsia="SimSun"/>
      <w:szCs w:val="24"/>
      <w:u w:val="thick"/>
      <w:lang w:val="en-US" w:eastAsia="zh-CN" w:bidi="ar-SA"/>
    </w:rPr>
  </w:style>
  <w:style w:type="character" w:customStyle="1" w:styleId="BoldandUnderlineChar1Char2CharChar">
    <w:name w:val="Bold and Underline Char1 Char2 Char Char"/>
    <w:rsid w:val="00A00F28"/>
    <w:rPr>
      <w:b/>
      <w:noProof w:val="0"/>
      <w:szCs w:val="24"/>
      <w:u w:val="single"/>
      <w:lang w:val="en-US" w:eastAsia="en-US" w:bidi="ar-SA"/>
    </w:rPr>
  </w:style>
  <w:style w:type="character" w:customStyle="1" w:styleId="UnderlineChar1Char1">
    <w:name w:val="Underline Char1 Char1"/>
    <w:rsid w:val="00A00F28"/>
    <w:rPr>
      <w:noProof w:val="0"/>
      <w:szCs w:val="24"/>
      <w:u w:val="single"/>
      <w:lang w:val="en-US" w:eastAsia="en-US" w:bidi="ar-SA"/>
    </w:rPr>
  </w:style>
  <w:style w:type="paragraph" w:customStyle="1" w:styleId="Underlinestyle1">
    <w:name w:val="Underlinestyle"/>
    <w:basedOn w:val="Normal"/>
    <w:rsid w:val="00A00F28"/>
    <w:pPr>
      <w:tabs>
        <w:tab w:val="left" w:pos="720"/>
      </w:tabs>
      <w:ind w:left="720"/>
    </w:pPr>
    <w:rPr>
      <w:rFonts w:eastAsia="Times New Roman"/>
      <w:szCs w:val="20"/>
      <w:u w:val="single"/>
    </w:rPr>
  </w:style>
  <w:style w:type="character" w:customStyle="1" w:styleId="featurecontentgray1">
    <w:name w:val="featurecontentgray1"/>
    <w:rsid w:val="00A00F28"/>
    <w:rPr>
      <w:rFonts w:ascii="Arial" w:hAnsi="Arial" w:cs="Arial" w:hint="default"/>
      <w:color w:val="666666"/>
    </w:rPr>
  </w:style>
  <w:style w:type="character" w:customStyle="1" w:styleId="CardCharCharChar0">
    <w:name w:val="Card Char Char Char"/>
    <w:rsid w:val="00A00F28"/>
    <w:rPr>
      <w:rFonts w:ascii="Book Antiqua" w:hAnsi="Book Antiqua"/>
      <w:szCs w:val="24"/>
      <w:lang w:val="en-US" w:eastAsia="en-US" w:bidi="ar-SA"/>
    </w:rPr>
  </w:style>
  <w:style w:type="character" w:customStyle="1" w:styleId="big1">
    <w:name w:val="big1"/>
    <w:rsid w:val="00A00F28"/>
    <w:rPr>
      <w:sz w:val="28"/>
      <w:szCs w:val="28"/>
    </w:rPr>
  </w:style>
  <w:style w:type="character" w:customStyle="1" w:styleId="prodgeneral">
    <w:name w:val="prodgeneral"/>
    <w:basedOn w:val="DefaultParagraphFont"/>
    <w:rsid w:val="00A00F28"/>
  </w:style>
  <w:style w:type="character" w:customStyle="1" w:styleId="StyleUnderlineChar0">
    <w:name w:val="Style Underline + Char"/>
    <w:rsid w:val="00A00F28"/>
    <w:rPr>
      <w:rFonts w:eastAsia="SimSun" w:cs="Arial"/>
      <w:b/>
      <w:bCs/>
      <w:iCs/>
      <w:caps/>
      <w:sz w:val="24"/>
      <w:szCs w:val="24"/>
      <w:u w:val="single"/>
      <w:lang w:val="en-US" w:eastAsia="en-US" w:bidi="ar-SA"/>
    </w:rPr>
  </w:style>
  <w:style w:type="character" w:customStyle="1" w:styleId="StyleciteChar">
    <w:name w:val="Style cite + Char"/>
    <w:basedOn w:val="citeChar1"/>
    <w:rsid w:val="00A00F28"/>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00F28"/>
    <w:rPr>
      <w:rFonts w:eastAsia="Times New Roman"/>
      <w:b/>
      <w:sz w:val="24"/>
    </w:rPr>
  </w:style>
  <w:style w:type="paragraph" w:customStyle="1" w:styleId="RepeatHeader">
    <w:name w:val="Repeat Header"/>
    <w:basedOn w:val="HeaderDebate"/>
    <w:rsid w:val="00A00F28"/>
    <w:pPr>
      <w:outlineLvl w:val="1"/>
    </w:pPr>
    <w:rPr>
      <w:szCs w:val="48"/>
    </w:rPr>
  </w:style>
  <w:style w:type="character" w:customStyle="1" w:styleId="sectiontitle">
    <w:name w:val="sectiontitle"/>
    <w:basedOn w:val="DefaultParagraphFont"/>
    <w:rsid w:val="00A00F28"/>
  </w:style>
  <w:style w:type="character" w:customStyle="1" w:styleId="sectionsubtitle">
    <w:name w:val="sectionsubtitle"/>
    <w:basedOn w:val="DefaultParagraphFont"/>
    <w:rsid w:val="00A00F28"/>
  </w:style>
  <w:style w:type="character" w:customStyle="1" w:styleId="EvidenceTag">
    <w:name w:val="Evidence Tag"/>
    <w:rsid w:val="00A00F2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00F2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00F2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00F2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00F2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00F28"/>
    <w:rPr>
      <w:rFonts w:eastAsia="Times New Roman"/>
      <w:sz w:val="16"/>
    </w:rPr>
  </w:style>
  <w:style w:type="paragraph" w:customStyle="1" w:styleId="citationunderline">
    <w:name w:val="citation/underline"/>
    <w:autoRedefine/>
    <w:rsid w:val="00A00F28"/>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00F28"/>
  </w:style>
  <w:style w:type="character" w:customStyle="1" w:styleId="inside-head1">
    <w:name w:val="inside-head1"/>
    <w:rsid w:val="00A00F28"/>
    <w:rPr>
      <w:rFonts w:ascii="Arial" w:hAnsi="Arial" w:cs="Arial" w:hint="default"/>
      <w:b/>
      <w:bCs/>
      <w:color w:val="000000"/>
      <w:spacing w:val="-15"/>
      <w:sz w:val="45"/>
      <w:szCs w:val="45"/>
    </w:rPr>
  </w:style>
  <w:style w:type="character" w:customStyle="1" w:styleId="datestamp1">
    <w:name w:val="datestamp1"/>
    <w:rsid w:val="00A00F2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00F2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00F28"/>
  </w:style>
  <w:style w:type="paragraph" w:customStyle="1" w:styleId="links1">
    <w:name w:val="links1"/>
    <w:basedOn w:val="Normal"/>
    <w:rsid w:val="00A00F28"/>
    <w:pPr>
      <w:spacing w:before="100" w:beforeAutospacing="1" w:after="100" w:afterAutospacing="1"/>
    </w:pPr>
    <w:rPr>
      <w:rFonts w:eastAsia="Times New Roman"/>
      <w:color w:val="FFFFFF"/>
      <w:sz w:val="16"/>
      <w:szCs w:val="16"/>
    </w:rPr>
  </w:style>
  <w:style w:type="paragraph" w:customStyle="1" w:styleId="endtext">
    <w:name w:val="endtext"/>
    <w:basedOn w:val="Normal"/>
    <w:rsid w:val="00A00F28"/>
    <w:pPr>
      <w:spacing w:before="100" w:beforeAutospacing="1" w:after="100" w:afterAutospacing="1"/>
      <w:ind w:left="300"/>
    </w:pPr>
    <w:rPr>
      <w:rFonts w:eastAsia="Times New Roman"/>
      <w:sz w:val="20"/>
      <w:szCs w:val="20"/>
    </w:rPr>
  </w:style>
  <w:style w:type="character" w:customStyle="1" w:styleId="storyheading31">
    <w:name w:val="storyheading31"/>
    <w:rsid w:val="00A00F28"/>
    <w:rPr>
      <w:rFonts w:ascii="Verdana" w:hAnsi="Verdana" w:hint="default"/>
      <w:b/>
      <w:bCs/>
      <w:sz w:val="32"/>
      <w:szCs w:val="32"/>
    </w:rPr>
  </w:style>
  <w:style w:type="character" w:customStyle="1" w:styleId="storydeck31">
    <w:name w:val="storydeck31"/>
    <w:rsid w:val="00A00F28"/>
    <w:rPr>
      <w:rFonts w:ascii="Verdana" w:hAnsi="Verdana" w:hint="default"/>
      <w:i w:val="0"/>
      <w:iCs w:val="0"/>
      <w:sz w:val="21"/>
      <w:szCs w:val="21"/>
    </w:rPr>
  </w:style>
  <w:style w:type="character" w:customStyle="1" w:styleId="subtitle10">
    <w:name w:val="subtitle1"/>
    <w:rsid w:val="00A00F28"/>
    <w:rPr>
      <w:rFonts w:ascii="Verdana" w:hAnsi="Verdana" w:hint="default"/>
      <w:b w:val="0"/>
      <w:bCs w:val="0"/>
      <w:vanish w:val="0"/>
      <w:webHidden w:val="0"/>
      <w:color w:val="484848"/>
      <w:sz w:val="14"/>
      <w:szCs w:val="14"/>
      <w:specVanish w:val="0"/>
    </w:rPr>
  </w:style>
  <w:style w:type="paragraph" w:customStyle="1" w:styleId="g">
    <w:name w:val="g"/>
    <w:basedOn w:val="Normal"/>
    <w:rsid w:val="00A00F28"/>
    <w:pPr>
      <w:spacing w:before="240" w:after="240"/>
    </w:pPr>
    <w:rPr>
      <w:rFonts w:eastAsia="Times New Roman"/>
      <w:sz w:val="24"/>
    </w:rPr>
  </w:style>
  <w:style w:type="character" w:customStyle="1" w:styleId="clsbiolink">
    <w:name w:val="clsbiolink"/>
    <w:basedOn w:val="DefaultParagraphFont"/>
    <w:rsid w:val="00A00F28"/>
  </w:style>
  <w:style w:type="character" w:customStyle="1" w:styleId="clssmaller">
    <w:name w:val="clssmaller"/>
    <w:basedOn w:val="DefaultParagraphFont"/>
    <w:rsid w:val="00A00F28"/>
  </w:style>
  <w:style w:type="character" w:customStyle="1" w:styleId="sm1">
    <w:name w:val="sm1"/>
    <w:rsid w:val="00A00F28"/>
    <w:rPr>
      <w:rFonts w:ascii="Verdana" w:hAnsi="Verdana" w:hint="default"/>
      <w:i w:val="0"/>
      <w:iCs w:val="0"/>
      <w:smallCaps w:val="0"/>
      <w:color w:val="000000"/>
      <w:sz w:val="17"/>
      <w:szCs w:val="17"/>
    </w:rPr>
  </w:style>
  <w:style w:type="character" w:customStyle="1" w:styleId="noindentChar">
    <w:name w:val="noindent Char"/>
    <w:rsid w:val="00A00F28"/>
    <w:rPr>
      <w:rFonts w:ascii="Arial" w:hAnsi="Arial" w:cs="Arial"/>
      <w:sz w:val="24"/>
      <w:szCs w:val="24"/>
      <w:lang w:val="en-US" w:eastAsia="en-US" w:bidi="ar-SA"/>
    </w:rPr>
  </w:style>
  <w:style w:type="character" w:customStyle="1" w:styleId="SmallChar1">
    <w:name w:val="Small Char1"/>
    <w:rsid w:val="00A00F28"/>
    <w:rPr>
      <w:sz w:val="16"/>
      <w:szCs w:val="24"/>
      <w:lang w:val="en-US" w:eastAsia="en-US" w:bidi="ar-SA"/>
    </w:rPr>
  </w:style>
  <w:style w:type="character" w:customStyle="1" w:styleId="fullcite0">
    <w:name w:val="fullcite"/>
    <w:basedOn w:val="DefaultParagraphFont"/>
    <w:rsid w:val="00A00F28"/>
  </w:style>
  <w:style w:type="character" w:customStyle="1" w:styleId="Style9ptThickunderline">
    <w:name w:val="Style 9 pt Thick underline"/>
    <w:rsid w:val="00A00F28"/>
    <w:rPr>
      <w:sz w:val="24"/>
      <w:u w:val="thick"/>
    </w:rPr>
  </w:style>
  <w:style w:type="paragraph" w:customStyle="1" w:styleId="Repeatheader0">
    <w:name w:val="Repeat header"/>
    <w:basedOn w:val="Normal"/>
    <w:autoRedefine/>
    <w:rsid w:val="00A00F2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00F28"/>
    <w:rPr>
      <w:rFonts w:ascii="Times New Roman" w:eastAsia="Times New Roman" w:hAnsi="Times New Roman" w:cs="Times New Roman"/>
      <w:sz w:val="16"/>
    </w:rPr>
  </w:style>
  <w:style w:type="character" w:customStyle="1" w:styleId="CardNotUnderlinedChar">
    <w:name w:val="Card Not Underlined Char"/>
    <w:rsid w:val="00A00F28"/>
    <w:rPr>
      <w:sz w:val="16"/>
      <w:lang w:val="en-US" w:eastAsia="en-US" w:bidi="ar-SA"/>
    </w:rPr>
  </w:style>
  <w:style w:type="paragraph" w:customStyle="1" w:styleId="CardNotUnderlined3">
    <w:name w:val="Card Not Underlined 3"/>
    <w:basedOn w:val="CardNotUnderlined"/>
    <w:rsid w:val="00A00F28"/>
    <w:rPr>
      <w:rFonts w:ascii="Times New Roman" w:eastAsia="Times New Roman" w:hAnsi="Times New Roman" w:cs="Times New Roman"/>
      <w:sz w:val="18"/>
    </w:rPr>
  </w:style>
  <w:style w:type="paragraph" w:customStyle="1" w:styleId="CardNotUnderlinedFinal">
    <w:name w:val="Card Not Underlined Final"/>
    <w:basedOn w:val="CardNotUnderlined3"/>
    <w:rsid w:val="00A00F28"/>
    <w:rPr>
      <w:sz w:val="20"/>
    </w:rPr>
  </w:style>
  <w:style w:type="character" w:customStyle="1" w:styleId="tagChar30">
    <w:name w:val="tag Char3"/>
    <w:rsid w:val="00A00F28"/>
    <w:rPr>
      <w:b/>
      <w:sz w:val="24"/>
      <w:szCs w:val="24"/>
      <w:lang w:val="en-US" w:eastAsia="en-US" w:bidi="ar-SA"/>
    </w:rPr>
  </w:style>
  <w:style w:type="character" w:customStyle="1" w:styleId="link-mailto">
    <w:name w:val="link-mailto"/>
    <w:basedOn w:val="DefaultParagraphFont"/>
    <w:rsid w:val="00A00F28"/>
  </w:style>
  <w:style w:type="character" w:customStyle="1" w:styleId="StyleUnderlineUnderlineChar">
    <w:name w:val="Style Underline + Underline Char"/>
    <w:rsid w:val="00A00F28"/>
    <w:rPr>
      <w:rFonts w:ascii="Trebuchet MS" w:hAnsi="Trebuchet MS"/>
      <w:szCs w:val="18"/>
      <w:u w:val="single"/>
      <w:lang w:val="en-US" w:eastAsia="en-US" w:bidi="ar-SA"/>
    </w:rPr>
  </w:style>
  <w:style w:type="paragraph" w:customStyle="1" w:styleId="formfld">
    <w:name w:val="formfld"/>
    <w:basedOn w:val="Normal"/>
    <w:rsid w:val="00A00F28"/>
    <w:pPr>
      <w:spacing w:before="100" w:beforeAutospacing="1" w:after="100" w:afterAutospacing="1"/>
    </w:pPr>
    <w:rPr>
      <w:rFonts w:eastAsia="Arial Unicode MS"/>
      <w:sz w:val="20"/>
      <w:szCs w:val="20"/>
    </w:rPr>
  </w:style>
  <w:style w:type="paragraph" w:customStyle="1" w:styleId="UnderlineCards">
    <w:name w:val="Underline Cards"/>
    <w:basedOn w:val="Cards"/>
    <w:link w:val="UnderlineCardsChar"/>
    <w:rsid w:val="00A00F28"/>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A00F28"/>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A00F28"/>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A00F28"/>
    <w:rPr>
      <w:rFonts w:ascii="Times New Roman" w:eastAsia="Times New Roman" w:hAnsi="Times New Roman" w:cs="Times New Roman"/>
      <w:sz w:val="14"/>
      <w:szCs w:val="24"/>
    </w:rPr>
  </w:style>
  <w:style w:type="paragraph" w:customStyle="1" w:styleId="ReadingCites">
    <w:name w:val="Reading Cites"/>
    <w:basedOn w:val="Normal"/>
    <w:link w:val="ReadingCitesChar"/>
    <w:rsid w:val="00A00F28"/>
    <w:rPr>
      <w:rFonts w:eastAsia="Times New Roman"/>
      <w:b/>
      <w:sz w:val="20"/>
      <w:szCs w:val="20"/>
    </w:rPr>
  </w:style>
  <w:style w:type="character" w:customStyle="1" w:styleId="ReadingCitesChar">
    <w:name w:val="Reading Cites Char"/>
    <w:link w:val="ReadingCites"/>
    <w:rsid w:val="00A00F28"/>
    <w:rPr>
      <w:rFonts w:ascii="Times New Roman" w:eastAsia="Times New Roman" w:hAnsi="Times New Roman" w:cs="Times New Roman"/>
      <w:b/>
      <w:sz w:val="20"/>
      <w:szCs w:val="20"/>
    </w:rPr>
  </w:style>
  <w:style w:type="paragraph" w:customStyle="1" w:styleId="ContentsHeading">
    <w:name w:val="Contents Heading"/>
    <w:basedOn w:val="Heading1"/>
    <w:next w:val="Normal"/>
    <w:rsid w:val="00A00F2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A00F28"/>
    <w:pPr>
      <w:spacing w:before="100" w:beforeAutospacing="1" w:after="100" w:afterAutospacing="1"/>
    </w:pPr>
    <w:rPr>
      <w:rFonts w:eastAsia="Times New Roman"/>
      <w:sz w:val="20"/>
    </w:rPr>
  </w:style>
  <w:style w:type="character" w:customStyle="1" w:styleId="CharacterStyle8">
    <w:name w:val="Character Style 8"/>
    <w:rsid w:val="00A00F28"/>
    <w:rPr>
      <w:sz w:val="22"/>
      <w:szCs w:val="22"/>
    </w:rPr>
  </w:style>
  <w:style w:type="paragraph" w:customStyle="1" w:styleId="Style110">
    <w:name w:val="Style 11"/>
    <w:rsid w:val="00A00F2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A00F2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00F28"/>
    <w:rPr>
      <w:rFonts w:ascii="Arial Narrow" w:hAnsi="Arial Narrow"/>
      <w:color w:val="000000"/>
      <w:sz w:val="22"/>
      <w:szCs w:val="22"/>
      <w:u w:val="single"/>
      <w:lang w:val="en-US" w:eastAsia="en-US" w:bidi="ar-SA"/>
    </w:rPr>
  </w:style>
  <w:style w:type="character" w:customStyle="1" w:styleId="CardText1Char1">
    <w:name w:val="Card Text 1 Char1"/>
    <w:rsid w:val="00A00F28"/>
    <w:rPr>
      <w:rFonts w:ascii="Arial Narrow" w:hAnsi="Arial Narrow"/>
      <w:color w:val="000000"/>
      <w:sz w:val="22"/>
      <w:szCs w:val="22"/>
      <w:u w:val="single"/>
      <w:lang w:val="en-US" w:eastAsia="en-US" w:bidi="ar-SA"/>
    </w:rPr>
  </w:style>
  <w:style w:type="paragraph" w:customStyle="1" w:styleId="Style70">
    <w:name w:val="Style 7"/>
    <w:rsid w:val="00A00F28"/>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00F2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00F28"/>
  </w:style>
  <w:style w:type="character" w:customStyle="1" w:styleId="arttitle1">
    <w:name w:val="arttitle1"/>
    <w:rsid w:val="00A00F28"/>
    <w:rPr>
      <w:b/>
      <w:bCs/>
      <w:color w:val="695B54"/>
    </w:rPr>
  </w:style>
  <w:style w:type="paragraph" w:customStyle="1" w:styleId="Heading11">
    <w:name w:val="Heading 11"/>
    <w:basedOn w:val="Normal"/>
    <w:next w:val="Normal"/>
    <w:rsid w:val="00A00F28"/>
    <w:pPr>
      <w:keepNext/>
      <w:widowControl w:val="0"/>
      <w:suppressAutoHyphens/>
      <w:jc w:val="center"/>
    </w:pPr>
    <w:rPr>
      <w:rFonts w:eastAsia="Tahoma"/>
      <w:b/>
      <w:sz w:val="48"/>
      <w:szCs w:val="32"/>
      <w:u w:val="single"/>
    </w:rPr>
  </w:style>
  <w:style w:type="paragraph" w:customStyle="1" w:styleId="TextHeading">
    <w:name w:val="Text Heading"/>
    <w:basedOn w:val="Heading3"/>
    <w:rsid w:val="00A00F28"/>
    <w:pPr>
      <w:keepLines w:val="0"/>
      <w:pageBreakBefore w:val="0"/>
      <w:spacing w:before="0"/>
      <w:jc w:val="left"/>
    </w:pPr>
    <w:rPr>
      <w:rFonts w:eastAsia="Times New Roman" w:cs="Arial"/>
      <w:sz w:val="22"/>
      <w:szCs w:val="26"/>
    </w:rPr>
  </w:style>
  <w:style w:type="character" w:customStyle="1" w:styleId="TextHeadingChar">
    <w:name w:val="Text Heading Char"/>
    <w:rsid w:val="00A00F28"/>
    <w:rPr>
      <w:rFonts w:cs="Arial"/>
      <w:b/>
      <w:bCs/>
      <w:sz w:val="22"/>
      <w:szCs w:val="26"/>
      <w:u w:val="single"/>
      <w:lang w:val="en-US" w:eastAsia="en-US" w:bidi="ar-SA"/>
    </w:rPr>
  </w:style>
  <w:style w:type="character" w:customStyle="1" w:styleId="FootnoteCharacters">
    <w:name w:val="Footnote Characters"/>
    <w:rsid w:val="00A00F28"/>
    <w:rPr>
      <w:vertAlign w:val="superscript"/>
    </w:rPr>
  </w:style>
  <w:style w:type="paragraph" w:customStyle="1" w:styleId="StyleHeading1BlockTitleHeading1Char1ALEXHeadingBrief-He2">
    <w:name w:val="Style Heading 1Block TitleHeading 1 Char1ALEXHeadingBrief - He...2"/>
    <w:basedOn w:val="Heading1"/>
    <w:autoRedefine/>
    <w:rsid w:val="00A00F2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00F2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A00F2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A00F28"/>
    <w:rPr>
      <w:rFonts w:eastAsia="Times New Roman"/>
      <w:smallCaps/>
    </w:rPr>
  </w:style>
  <w:style w:type="paragraph" w:customStyle="1" w:styleId="DebateBody">
    <w:name w:val="Debate Body"/>
    <w:basedOn w:val="Normal"/>
    <w:qFormat/>
    <w:rsid w:val="00A00F28"/>
    <w:rPr>
      <w:rFonts w:ascii="Cambria" w:eastAsia="Cambria" w:hAnsi="Cambria"/>
      <w:b/>
      <w:caps/>
      <w:sz w:val="24"/>
    </w:rPr>
  </w:style>
  <w:style w:type="paragraph" w:customStyle="1" w:styleId="StyleDebateBodyBefore12pt">
    <w:name w:val="Style Debate Body + Before:  12 pt"/>
    <w:basedOn w:val="Normal"/>
    <w:next w:val="Normal"/>
    <w:rsid w:val="00A00F28"/>
    <w:pPr>
      <w:spacing w:before="240"/>
    </w:pPr>
    <w:rPr>
      <w:rFonts w:eastAsia="Times New Roman"/>
      <w:bCs/>
      <w:sz w:val="20"/>
      <w:szCs w:val="20"/>
    </w:rPr>
  </w:style>
  <w:style w:type="paragraph" w:customStyle="1" w:styleId="StyleDebateBodyBefore12pt1">
    <w:name w:val="Style Debate Body + Before:  12 pt1"/>
    <w:basedOn w:val="Normal"/>
    <w:rsid w:val="00A00F28"/>
    <w:pPr>
      <w:spacing w:before="240"/>
    </w:pPr>
    <w:rPr>
      <w:rFonts w:eastAsia="Times New Roman"/>
      <w:bCs/>
      <w:sz w:val="20"/>
      <w:szCs w:val="20"/>
    </w:rPr>
  </w:style>
  <w:style w:type="paragraph" w:customStyle="1" w:styleId="PageNumber11">
    <w:name w:val="Page Number11"/>
    <w:basedOn w:val="Normal"/>
    <w:next w:val="Normal"/>
    <w:rsid w:val="00A00F28"/>
    <w:rPr>
      <w:rFonts w:eastAsia="Times New Roman"/>
      <w:sz w:val="20"/>
    </w:rPr>
  </w:style>
  <w:style w:type="character" w:customStyle="1" w:styleId="Heading2CharCharCharCharCharCharCharCharCharCharCharCharCharChar1">
    <w:name w:val="Heading 2 Char Char Char Char Char Char Char Char Char Char Char Char Char Char1"/>
    <w:rsid w:val="00A00F28"/>
    <w:rPr>
      <w:rFonts w:eastAsia="SimSun" w:cs="Arial"/>
      <w:b/>
      <w:bCs/>
      <w:iCs/>
      <w:sz w:val="24"/>
      <w:szCs w:val="28"/>
      <w:lang w:val="en-US" w:eastAsia="zh-CN" w:bidi="ar-SA"/>
    </w:rPr>
  </w:style>
  <w:style w:type="character" w:customStyle="1" w:styleId="Char31">
    <w:name w:val="Char31"/>
    <w:rsid w:val="00A00F28"/>
    <w:rPr>
      <w:rFonts w:cs="Arial"/>
      <w:bCs/>
      <w:u w:val="thick"/>
      <w:lang w:val="en-US" w:eastAsia="en-US" w:bidi="ar-SA"/>
    </w:rPr>
  </w:style>
  <w:style w:type="paragraph" w:customStyle="1" w:styleId="StyleHeading1Centered">
    <w:name w:val="Style Heading 1 + Centered"/>
    <w:basedOn w:val="Heading1"/>
    <w:rsid w:val="00A00F2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A00F2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A00F2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A00F28"/>
    <w:pPr>
      <w:spacing w:before="120"/>
    </w:pPr>
    <w:rPr>
      <w:rFonts w:eastAsia="Times New Roman"/>
      <w:sz w:val="20"/>
    </w:rPr>
  </w:style>
  <w:style w:type="character" w:customStyle="1" w:styleId="underliningChar0">
    <w:name w:val="underlining Char"/>
    <w:rsid w:val="00A00F28"/>
    <w:rPr>
      <w:b/>
      <w:szCs w:val="24"/>
      <w:u w:val="single"/>
      <w:lang w:val="en-US" w:eastAsia="en-US" w:bidi="ar-SA"/>
    </w:rPr>
  </w:style>
  <w:style w:type="character" w:customStyle="1" w:styleId="notreadChar">
    <w:name w:val="not read Char"/>
    <w:rsid w:val="00A00F28"/>
    <w:rPr>
      <w:sz w:val="18"/>
      <w:szCs w:val="24"/>
      <w:lang w:val="en-US" w:eastAsia="en-US" w:bidi="ar-SA"/>
    </w:rPr>
  </w:style>
  <w:style w:type="paragraph" w:customStyle="1" w:styleId="StyleStrong10ptNotBold">
    <w:name w:val="Style Strong + 10 pt Not Bold"/>
    <w:basedOn w:val="Normal"/>
    <w:autoRedefine/>
    <w:rsid w:val="00A00F28"/>
    <w:pPr>
      <w:ind w:left="720" w:hanging="360"/>
    </w:pPr>
    <w:rPr>
      <w:rFonts w:eastAsia="Times New Roman"/>
      <w:sz w:val="26"/>
      <w:szCs w:val="26"/>
    </w:rPr>
  </w:style>
  <w:style w:type="character" w:customStyle="1" w:styleId="prbodytext1">
    <w:name w:val="pr_bodytext1"/>
    <w:rsid w:val="00A00F28"/>
    <w:rPr>
      <w:rFonts w:ascii="Arial" w:hAnsi="Arial" w:cs="Arial" w:hint="default"/>
      <w:sz w:val="20"/>
      <w:szCs w:val="20"/>
    </w:rPr>
  </w:style>
  <w:style w:type="character" w:customStyle="1" w:styleId="smallCharChar">
    <w:name w:val="small Char Char"/>
    <w:rsid w:val="00A00F28"/>
    <w:rPr>
      <w:rFonts w:ascii="Times New Roman" w:eastAsia="Times New Roman" w:hAnsi="Times New Roman" w:cs="Times New Roman"/>
      <w:sz w:val="12"/>
      <w:szCs w:val="16"/>
    </w:rPr>
  </w:style>
  <w:style w:type="character" w:customStyle="1" w:styleId="Undlerine">
    <w:name w:val="Undlerine"/>
    <w:qFormat/>
    <w:rsid w:val="00A00F28"/>
    <w:rPr>
      <w:rFonts w:ascii="Times New Roman" w:hAnsi="Times New Roman"/>
      <w:w w:val="110"/>
      <w:sz w:val="20"/>
      <w:szCs w:val="20"/>
      <w:u w:val="single"/>
      <w:bdr w:val="none" w:sz="0" w:space="0" w:color="auto"/>
      <w:lang w:bidi="he-IL"/>
    </w:rPr>
  </w:style>
  <w:style w:type="character" w:customStyle="1" w:styleId="Boxes">
    <w:name w:val="Boxes"/>
    <w:qFormat/>
    <w:rsid w:val="00A00F28"/>
    <w:rPr>
      <w:rFonts w:ascii="Times New Roman" w:hAnsi="Times New Roman"/>
      <w:sz w:val="20"/>
      <w:u w:val="single"/>
      <w:bdr w:val="single" w:sz="4" w:space="0" w:color="auto"/>
    </w:rPr>
  </w:style>
  <w:style w:type="character" w:customStyle="1" w:styleId="tim">
    <w:name w:val="tim"/>
    <w:qFormat/>
    <w:rsid w:val="00A00F28"/>
    <w:rPr>
      <w:rFonts w:ascii="Times New Roman" w:hAnsi="Times New Roman"/>
      <w:sz w:val="20"/>
      <w:u w:val="single"/>
    </w:rPr>
  </w:style>
  <w:style w:type="character" w:customStyle="1" w:styleId="hl">
    <w:name w:val="hl"/>
    <w:basedOn w:val="DefaultParagraphFont"/>
    <w:rsid w:val="00A00F28"/>
  </w:style>
  <w:style w:type="character" w:customStyle="1" w:styleId="clock1">
    <w:name w:val="clock1"/>
    <w:rsid w:val="00A00F28"/>
    <w:rPr>
      <w:color w:val="B51B1B"/>
    </w:rPr>
  </w:style>
  <w:style w:type="character" w:customStyle="1" w:styleId="smallChar10">
    <w:name w:val="small Char1"/>
    <w:rsid w:val="00A00F28"/>
    <w:rPr>
      <w:sz w:val="12"/>
      <w:szCs w:val="16"/>
      <w:lang w:val="en-US" w:eastAsia="en-US" w:bidi="ar-SA"/>
    </w:rPr>
  </w:style>
  <w:style w:type="character" w:customStyle="1" w:styleId="SmallCardsCharChar">
    <w:name w:val="Small Cards Char Char"/>
    <w:rsid w:val="00A00F28"/>
    <w:rPr>
      <w:sz w:val="14"/>
      <w:szCs w:val="24"/>
      <w:lang w:val="en-US" w:eastAsia="en-US" w:bidi="ar-SA"/>
    </w:rPr>
  </w:style>
  <w:style w:type="paragraph" w:customStyle="1" w:styleId="NormalCards">
    <w:name w:val="Normal Cards"/>
    <w:basedOn w:val="Normal"/>
    <w:rsid w:val="00A00F28"/>
    <w:pPr>
      <w:ind w:left="288"/>
    </w:pPr>
    <w:rPr>
      <w:rFonts w:eastAsia="Times New Roman"/>
      <w:sz w:val="20"/>
    </w:rPr>
  </w:style>
  <w:style w:type="character" w:customStyle="1" w:styleId="iniciales">
    <w:name w:val="iniciales"/>
    <w:basedOn w:val="DefaultParagraphFont"/>
    <w:rsid w:val="00A00F28"/>
  </w:style>
  <w:style w:type="character" w:customStyle="1" w:styleId="Style10ptBoldUnderline">
    <w:name w:val="Style 10 pt Bold Underline"/>
    <w:rsid w:val="00A00F28"/>
    <w:rPr>
      <w:b/>
      <w:bCs/>
      <w:sz w:val="20"/>
      <w:u w:val="single"/>
    </w:rPr>
  </w:style>
  <w:style w:type="paragraph" w:customStyle="1" w:styleId="outdent">
    <w:name w:val="outdent"/>
    <w:basedOn w:val="Normal"/>
    <w:rsid w:val="00A00F2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00F28"/>
    <w:pPr>
      <w:spacing w:before="100" w:beforeAutospacing="1" w:after="100" w:afterAutospacing="1"/>
    </w:pPr>
    <w:rPr>
      <w:rFonts w:eastAsia="Times New Roman"/>
      <w:sz w:val="24"/>
    </w:rPr>
  </w:style>
  <w:style w:type="paragraph" w:customStyle="1" w:styleId="bulletfollow">
    <w:name w:val="bulletfollow"/>
    <w:basedOn w:val="Normal"/>
    <w:rsid w:val="00A00F28"/>
    <w:pPr>
      <w:spacing w:before="100" w:beforeAutospacing="1" w:after="100" w:afterAutospacing="1"/>
    </w:pPr>
    <w:rPr>
      <w:rFonts w:eastAsia="Times New Roman"/>
      <w:sz w:val="24"/>
    </w:rPr>
  </w:style>
  <w:style w:type="paragraph" w:customStyle="1" w:styleId="bulleted">
    <w:name w:val="bulleted"/>
    <w:basedOn w:val="Normal"/>
    <w:rsid w:val="00A00F2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00F28"/>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00F28"/>
    <w:rPr>
      <w:rFonts w:ascii="Times New Roman" w:eastAsia="Times New Roman" w:hAnsi="Times New Roman" w:cs="Times New Roman"/>
      <w:strike/>
      <w:sz w:val="20"/>
      <w:szCs w:val="20"/>
    </w:rPr>
  </w:style>
  <w:style w:type="character" w:customStyle="1" w:styleId="UnderlineCardsCharChar">
    <w:name w:val="Underline Cards Char Char"/>
    <w:rsid w:val="00A00F28"/>
    <w:rPr>
      <w:rFonts w:eastAsia="SimSun"/>
      <w:szCs w:val="24"/>
      <w:u w:val="thick"/>
      <w:lang w:val="en-US" w:eastAsia="en-US" w:bidi="ar-SA"/>
    </w:rPr>
  </w:style>
  <w:style w:type="character" w:customStyle="1" w:styleId="head">
    <w:name w:val="head"/>
    <w:basedOn w:val="DefaultParagraphFont"/>
    <w:rsid w:val="00A00F28"/>
  </w:style>
  <w:style w:type="paragraph" w:customStyle="1" w:styleId="authorgroup">
    <w:name w:val="authorgroup"/>
    <w:basedOn w:val="Normal"/>
    <w:rsid w:val="00A00F28"/>
    <w:pPr>
      <w:spacing w:before="100" w:beforeAutospacing="1" w:after="100" w:afterAutospacing="1"/>
    </w:pPr>
    <w:rPr>
      <w:rFonts w:eastAsia="Calibri"/>
      <w:sz w:val="24"/>
    </w:rPr>
  </w:style>
  <w:style w:type="paragraph" w:customStyle="1" w:styleId="affiliation1">
    <w:name w:val="affiliation1"/>
    <w:basedOn w:val="Normal"/>
    <w:rsid w:val="00A00F28"/>
    <w:pPr>
      <w:spacing w:before="100" w:beforeAutospacing="1" w:after="100" w:afterAutospacing="1"/>
    </w:pPr>
    <w:rPr>
      <w:rFonts w:eastAsia="Calibri"/>
      <w:sz w:val="24"/>
    </w:rPr>
  </w:style>
  <w:style w:type="paragraph" w:customStyle="1" w:styleId="norm">
    <w:name w:val="norm"/>
    <w:basedOn w:val="Normal"/>
    <w:rsid w:val="00A00F28"/>
    <w:pPr>
      <w:spacing w:before="100" w:beforeAutospacing="1" w:after="100" w:afterAutospacing="1"/>
    </w:pPr>
    <w:rPr>
      <w:rFonts w:eastAsia="Calibri"/>
      <w:sz w:val="24"/>
    </w:rPr>
  </w:style>
  <w:style w:type="character" w:customStyle="1" w:styleId="smallcapitals">
    <w:name w:val="smallcapitals"/>
    <w:basedOn w:val="DefaultParagraphFont"/>
    <w:rsid w:val="00A00F28"/>
  </w:style>
  <w:style w:type="character" w:customStyle="1" w:styleId="number0">
    <w:name w:val="number"/>
    <w:basedOn w:val="DefaultParagraphFont"/>
    <w:rsid w:val="00A00F28"/>
  </w:style>
  <w:style w:type="character" w:customStyle="1" w:styleId="articlebody1">
    <w:name w:val="articlebody1"/>
    <w:rsid w:val="00A00F28"/>
  </w:style>
  <w:style w:type="character" w:customStyle="1" w:styleId="small1">
    <w:name w:val="small1"/>
    <w:rsid w:val="00A00F28"/>
  </w:style>
  <w:style w:type="paragraph" w:customStyle="1" w:styleId="AuthorDate2">
    <w:name w:val="Author/Date"/>
    <w:basedOn w:val="Normal"/>
    <w:link w:val="AuthorDateChar1"/>
    <w:rsid w:val="00A00F28"/>
    <w:rPr>
      <w:rFonts w:eastAsia="Times New Roman"/>
      <w:b/>
      <w:sz w:val="24"/>
      <w:szCs w:val="24"/>
      <w:u w:val="single"/>
    </w:rPr>
  </w:style>
  <w:style w:type="character" w:customStyle="1" w:styleId="AuthorDateChar1">
    <w:name w:val="Author/Date Char1"/>
    <w:link w:val="AuthorDate2"/>
    <w:rsid w:val="00A00F28"/>
    <w:rPr>
      <w:rFonts w:ascii="Times New Roman" w:eastAsia="Times New Roman" w:hAnsi="Times New Roman" w:cs="Times New Roman"/>
      <w:b/>
      <w:sz w:val="24"/>
      <w:szCs w:val="24"/>
      <w:u w:val="single"/>
    </w:rPr>
  </w:style>
  <w:style w:type="character" w:customStyle="1" w:styleId="Shortcite">
    <w:name w:val="Shortcite"/>
    <w:basedOn w:val="DefaultParagraphFont"/>
    <w:rsid w:val="00A00F28"/>
    <w:rPr>
      <w:rFonts w:ascii="Times New Roman" w:hAnsi="Times New Roman"/>
      <w:b/>
      <w:bCs/>
      <w:sz w:val="20"/>
    </w:rPr>
  </w:style>
  <w:style w:type="character" w:customStyle="1" w:styleId="Normal30">
    <w:name w:val="Normal3"/>
    <w:basedOn w:val="DefaultParagraphFont"/>
    <w:rsid w:val="00A00F28"/>
  </w:style>
  <w:style w:type="paragraph" w:customStyle="1" w:styleId="PageNumber8">
    <w:name w:val="Page Number8"/>
    <w:basedOn w:val="Normal"/>
    <w:next w:val="Normal"/>
    <w:rsid w:val="00A00F28"/>
    <w:rPr>
      <w:rFonts w:eastAsia="Times New Roman"/>
      <w:sz w:val="20"/>
      <w:szCs w:val="24"/>
    </w:rPr>
  </w:style>
  <w:style w:type="paragraph" w:customStyle="1" w:styleId="Heading12">
    <w:name w:val="Heading 12"/>
    <w:basedOn w:val="Normal"/>
    <w:next w:val="Normal"/>
    <w:rsid w:val="00A00F28"/>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A00F28"/>
  </w:style>
  <w:style w:type="character" w:customStyle="1" w:styleId="articledate">
    <w:name w:val="articledate"/>
    <w:basedOn w:val="DefaultParagraphFont"/>
    <w:rsid w:val="00A00F28"/>
  </w:style>
  <w:style w:type="character" w:customStyle="1" w:styleId="post-byline">
    <w:name w:val="post-byline"/>
    <w:basedOn w:val="DefaultParagraphFont"/>
    <w:rsid w:val="00A00F28"/>
  </w:style>
  <w:style w:type="character" w:customStyle="1" w:styleId="metadate">
    <w:name w:val="meta_date"/>
    <w:basedOn w:val="DefaultParagraphFont"/>
    <w:rsid w:val="00A00F28"/>
  </w:style>
  <w:style w:type="character" w:customStyle="1" w:styleId="fa">
    <w:name w:val="fa"/>
    <w:basedOn w:val="DefaultParagraphFont"/>
    <w:rsid w:val="00A00F28"/>
  </w:style>
  <w:style w:type="character" w:customStyle="1" w:styleId="longname">
    <w:name w:val="longname"/>
    <w:basedOn w:val="DefaultParagraphFont"/>
    <w:rsid w:val="00A00F28"/>
  </w:style>
  <w:style w:type="character" w:customStyle="1" w:styleId="echocontainer">
    <w:name w:val="echo_container"/>
    <w:basedOn w:val="DefaultParagraphFont"/>
    <w:rsid w:val="00A00F28"/>
  </w:style>
  <w:style w:type="character" w:customStyle="1" w:styleId="comment-display">
    <w:name w:val="comment-display"/>
    <w:basedOn w:val="DefaultParagraphFont"/>
    <w:rsid w:val="00A00F28"/>
  </w:style>
  <w:style w:type="paragraph" w:customStyle="1" w:styleId="comment-count-label">
    <w:name w:val="comment-count-label"/>
    <w:basedOn w:val="Normal"/>
    <w:rsid w:val="00A00F28"/>
    <w:pPr>
      <w:spacing w:before="100" w:beforeAutospacing="1" w:after="100" w:afterAutospacing="1"/>
    </w:pPr>
    <w:rPr>
      <w:rFonts w:ascii="Times" w:hAnsi="Times"/>
      <w:sz w:val="20"/>
      <w:szCs w:val="20"/>
    </w:rPr>
  </w:style>
  <w:style w:type="character" w:customStyle="1" w:styleId="echo-counter">
    <w:name w:val="echo-counter"/>
    <w:basedOn w:val="DefaultParagraphFont"/>
    <w:rsid w:val="00A00F28"/>
  </w:style>
  <w:style w:type="character" w:customStyle="1" w:styleId="discussion-policy">
    <w:name w:val="discussion-policy"/>
    <w:basedOn w:val="DefaultParagraphFont"/>
    <w:rsid w:val="00A00F28"/>
  </w:style>
  <w:style w:type="character" w:customStyle="1" w:styleId="echo-apps-conversations-streamcaption">
    <w:name w:val="echo-apps-conversations-streamcaption"/>
    <w:basedOn w:val="DefaultParagraphFont"/>
    <w:rsid w:val="00A00F28"/>
  </w:style>
  <w:style w:type="character" w:customStyle="1" w:styleId="echo-streamserver-controls-stream-item-text">
    <w:name w:val="echo-streamserver-controls-stream-item-text"/>
    <w:basedOn w:val="DefaultParagraphFont"/>
    <w:rsid w:val="00A00F28"/>
  </w:style>
  <w:style w:type="character" w:customStyle="1" w:styleId="echo-streamserver-controls-facepile-more">
    <w:name w:val="echo-streamserver-controls-facepile-more"/>
    <w:basedOn w:val="DefaultParagraphFont"/>
    <w:rsid w:val="00A00F28"/>
  </w:style>
  <w:style w:type="character" w:customStyle="1" w:styleId="echo-primaryfont">
    <w:name w:val="echo-primaryfont"/>
    <w:basedOn w:val="DefaultParagraphFont"/>
    <w:rsid w:val="00A00F28"/>
  </w:style>
  <w:style w:type="character" w:customStyle="1" w:styleId="section">
    <w:name w:val="section"/>
    <w:basedOn w:val="DefaultParagraphFont"/>
    <w:rsid w:val="00A00F28"/>
  </w:style>
  <w:style w:type="character" w:customStyle="1" w:styleId="wpsr-txt-headline">
    <w:name w:val="wpsr-txt-headline"/>
    <w:basedOn w:val="DefaultParagraphFont"/>
    <w:rsid w:val="00A00F28"/>
  </w:style>
  <w:style w:type="character" w:customStyle="1" w:styleId="asset-metabar-author">
    <w:name w:val="asset-metabar-author"/>
    <w:basedOn w:val="DefaultParagraphFont"/>
    <w:rsid w:val="00A00F28"/>
  </w:style>
  <w:style w:type="character" w:customStyle="1" w:styleId="eza-dateline">
    <w:name w:val="eza-dateline"/>
    <w:basedOn w:val="DefaultParagraphFont"/>
    <w:rsid w:val="00A00F28"/>
  </w:style>
  <w:style w:type="character" w:customStyle="1" w:styleId="eza-authors">
    <w:name w:val="eza-authors"/>
    <w:basedOn w:val="DefaultParagraphFont"/>
    <w:rsid w:val="00A00F28"/>
  </w:style>
  <w:style w:type="character" w:customStyle="1" w:styleId="csmstaff">
    <w:name w:val="csm_staff"/>
    <w:basedOn w:val="DefaultParagraphFont"/>
    <w:rsid w:val="00A00F28"/>
  </w:style>
  <w:style w:type="paragraph" w:customStyle="1" w:styleId="mol-para-with-font">
    <w:name w:val="mol-para-with-font"/>
    <w:basedOn w:val="Normal"/>
    <w:rsid w:val="00A00F2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00F28"/>
  </w:style>
  <w:style w:type="character" w:customStyle="1" w:styleId="byline-text">
    <w:name w:val="byline-text"/>
    <w:basedOn w:val="DefaultParagraphFont"/>
    <w:rsid w:val="00A00F28"/>
  </w:style>
  <w:style w:type="character" w:customStyle="1" w:styleId="itemauthor">
    <w:name w:val="itemauthor"/>
    <w:basedOn w:val="DefaultParagraphFont"/>
    <w:rsid w:val="00A00F28"/>
  </w:style>
  <w:style w:type="character" w:customStyle="1" w:styleId="itemdatecreated">
    <w:name w:val="itemdatecreated"/>
    <w:basedOn w:val="DefaultParagraphFont"/>
    <w:rsid w:val="00A00F28"/>
  </w:style>
  <w:style w:type="character" w:customStyle="1" w:styleId="slug-metadata-note">
    <w:name w:val="slug-metadata-note"/>
    <w:basedOn w:val="DefaultParagraphFont"/>
    <w:rsid w:val="00A00F28"/>
  </w:style>
  <w:style w:type="character" w:customStyle="1" w:styleId="drop-capped">
    <w:name w:val="drop-capped"/>
    <w:basedOn w:val="DefaultParagraphFont"/>
    <w:rsid w:val="00A00F28"/>
  </w:style>
  <w:style w:type="character" w:customStyle="1" w:styleId="published">
    <w:name w:val="published"/>
    <w:basedOn w:val="DefaultParagraphFont"/>
    <w:rsid w:val="00A00F28"/>
  </w:style>
  <w:style w:type="paragraph" w:customStyle="1" w:styleId="articleopinion-standfirst">
    <w:name w:val="articleopinion-standfirst"/>
    <w:basedOn w:val="Normal"/>
    <w:rsid w:val="00A00F28"/>
    <w:pPr>
      <w:spacing w:before="100" w:beforeAutospacing="1" w:after="100" w:afterAutospacing="1"/>
    </w:pPr>
    <w:rPr>
      <w:rFonts w:ascii="Times" w:hAnsi="Times"/>
      <w:sz w:val="20"/>
      <w:szCs w:val="20"/>
    </w:rPr>
  </w:style>
  <w:style w:type="paragraph" w:customStyle="1" w:styleId="snippet">
    <w:name w:val="snippet"/>
    <w:basedOn w:val="Normal"/>
    <w:rsid w:val="00A00F28"/>
    <w:pPr>
      <w:spacing w:before="100" w:beforeAutospacing="1" w:after="100" w:afterAutospacing="1"/>
    </w:pPr>
    <w:rPr>
      <w:rFonts w:ascii="Times" w:hAnsi="Times"/>
      <w:sz w:val="20"/>
      <w:szCs w:val="20"/>
    </w:rPr>
  </w:style>
  <w:style w:type="character" w:customStyle="1" w:styleId="thetitle">
    <w:name w:val="the_title"/>
    <w:basedOn w:val="DefaultParagraphFont"/>
    <w:rsid w:val="00A00F28"/>
  </w:style>
  <w:style w:type="character" w:customStyle="1" w:styleId="rupee">
    <w:name w:val="rupee"/>
    <w:basedOn w:val="DefaultParagraphFont"/>
    <w:rsid w:val="00A00F28"/>
  </w:style>
  <w:style w:type="character" w:customStyle="1" w:styleId="grey1">
    <w:name w:val="grey1"/>
    <w:basedOn w:val="DefaultParagraphFont"/>
    <w:rsid w:val="00A00F28"/>
  </w:style>
  <w:style w:type="paragraph" w:customStyle="1" w:styleId="Pa13">
    <w:name w:val="Pa13"/>
    <w:basedOn w:val="Default"/>
    <w:next w:val="Default"/>
    <w:uiPriority w:val="99"/>
    <w:rsid w:val="00A00F28"/>
    <w:pPr>
      <w:widowControl w:val="0"/>
      <w:spacing w:line="201" w:lineRule="atLeast"/>
    </w:pPr>
    <w:rPr>
      <w:rFonts w:eastAsiaTheme="minorEastAsia"/>
      <w:color w:val="auto"/>
    </w:rPr>
  </w:style>
  <w:style w:type="paragraph" w:customStyle="1" w:styleId="Pa14">
    <w:name w:val="Pa14"/>
    <w:basedOn w:val="Default"/>
    <w:next w:val="Default"/>
    <w:uiPriority w:val="99"/>
    <w:rsid w:val="00A00F28"/>
    <w:pPr>
      <w:widowControl w:val="0"/>
      <w:spacing w:line="241" w:lineRule="atLeast"/>
    </w:pPr>
    <w:rPr>
      <w:rFonts w:eastAsiaTheme="minorEastAsia"/>
      <w:color w:val="auto"/>
    </w:rPr>
  </w:style>
  <w:style w:type="paragraph" w:customStyle="1" w:styleId="Pa9">
    <w:name w:val="Pa9"/>
    <w:basedOn w:val="Default"/>
    <w:next w:val="Default"/>
    <w:uiPriority w:val="99"/>
    <w:rsid w:val="00A00F2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00F28"/>
  </w:style>
  <w:style w:type="character" w:customStyle="1" w:styleId="reporttitle">
    <w:name w:val="report_title"/>
    <w:basedOn w:val="DefaultParagraphFont"/>
    <w:rsid w:val="00A00F28"/>
  </w:style>
  <w:style w:type="character" w:customStyle="1" w:styleId="documenttype-longreleases">
    <w:name w:val="document_type_-_long_releases"/>
    <w:basedOn w:val="DefaultParagraphFont"/>
    <w:rsid w:val="00A00F28"/>
  </w:style>
  <w:style w:type="character" w:customStyle="1" w:styleId="alt-date">
    <w:name w:val="alt-date"/>
    <w:basedOn w:val="DefaultParagraphFont"/>
    <w:rsid w:val="00A00F28"/>
  </w:style>
  <w:style w:type="character" w:customStyle="1" w:styleId="entry-byline">
    <w:name w:val="entry-byline"/>
    <w:basedOn w:val="DefaultParagraphFont"/>
    <w:rsid w:val="00A00F28"/>
  </w:style>
  <w:style w:type="character" w:customStyle="1" w:styleId="taglinecontrib">
    <w:name w:val="tagline_contrib"/>
    <w:basedOn w:val="DefaultParagraphFont"/>
    <w:rsid w:val="00A00F28"/>
  </w:style>
  <w:style w:type="character" w:customStyle="1" w:styleId="articledate0">
    <w:name w:val="article_date"/>
    <w:basedOn w:val="DefaultParagraphFont"/>
    <w:rsid w:val="00A00F28"/>
  </w:style>
  <w:style w:type="paragraph" w:customStyle="1" w:styleId="hg-daily">
    <w:name w:val="hg-daily"/>
    <w:basedOn w:val="Normal"/>
    <w:rsid w:val="00A00F28"/>
    <w:pPr>
      <w:spacing w:before="100" w:beforeAutospacing="1" w:after="100" w:afterAutospacing="1"/>
    </w:pPr>
    <w:rPr>
      <w:rFonts w:ascii="Times" w:hAnsi="Times"/>
      <w:sz w:val="20"/>
      <w:szCs w:val="20"/>
    </w:rPr>
  </w:style>
  <w:style w:type="character" w:customStyle="1" w:styleId="cit">
    <w:name w:val="cit"/>
    <w:basedOn w:val="DefaultParagraphFont"/>
    <w:rsid w:val="00A00F28"/>
  </w:style>
  <w:style w:type="paragraph" w:customStyle="1" w:styleId="buttonheading">
    <w:name w:val="buttonheading"/>
    <w:basedOn w:val="Normal"/>
    <w:rsid w:val="00A00F28"/>
    <w:pPr>
      <w:spacing w:before="100" w:beforeAutospacing="1" w:after="100" w:afterAutospacing="1"/>
    </w:pPr>
    <w:rPr>
      <w:rFonts w:ascii="Times" w:hAnsi="Times"/>
      <w:sz w:val="20"/>
      <w:szCs w:val="20"/>
    </w:rPr>
  </w:style>
  <w:style w:type="character" w:customStyle="1" w:styleId="createdate">
    <w:name w:val="createdate"/>
    <w:basedOn w:val="DefaultParagraphFont"/>
    <w:rsid w:val="00A00F28"/>
  </w:style>
  <w:style w:type="character" w:customStyle="1" w:styleId="text-label">
    <w:name w:val="text-label"/>
    <w:basedOn w:val="DefaultParagraphFont"/>
    <w:rsid w:val="00A00F28"/>
  </w:style>
  <w:style w:type="paragraph" w:customStyle="1" w:styleId="TOC3Char">
    <w:name w:val="TOC 3 Char"/>
    <w:basedOn w:val="Normal"/>
    <w:next w:val="Normal"/>
    <w:rsid w:val="00A00F28"/>
    <w:rPr>
      <w:rFonts w:eastAsia="Times New Roman"/>
      <w:sz w:val="24"/>
      <w:szCs w:val="20"/>
    </w:rPr>
  </w:style>
  <w:style w:type="paragraph" w:customStyle="1" w:styleId="TOC1Char">
    <w:name w:val="TOC 1 Char"/>
    <w:basedOn w:val="Normal"/>
    <w:next w:val="Normal"/>
    <w:rsid w:val="00A00F28"/>
    <w:rPr>
      <w:rFonts w:eastAsia="Times New Roman"/>
      <w:b/>
      <w:sz w:val="24"/>
      <w:szCs w:val="20"/>
    </w:rPr>
  </w:style>
  <w:style w:type="character" w:customStyle="1" w:styleId="StyleCardtextChar10pt">
    <w:name w:val="Style Card text Char + 10 pt"/>
    <w:rsid w:val="00A00F28"/>
    <w:rPr>
      <w:rFonts w:ascii="Georgia" w:eastAsia="Calibri" w:hAnsi="Georgia"/>
      <w:sz w:val="20"/>
      <w:u w:val="single"/>
      <w:lang w:bidi="ar-SA"/>
    </w:rPr>
  </w:style>
  <w:style w:type="paragraph" w:customStyle="1" w:styleId="ColorfulList-Accent11">
    <w:name w:val="Colorful List - Accent 11"/>
    <w:basedOn w:val="Normal"/>
    <w:uiPriority w:val="34"/>
    <w:qFormat/>
    <w:rsid w:val="00A00F28"/>
    <w:pPr>
      <w:ind w:left="720"/>
      <w:contextualSpacing/>
      <w:jc w:val="both"/>
    </w:pPr>
    <w:rPr>
      <w:rFonts w:eastAsia="Times New Roman"/>
      <w:sz w:val="20"/>
      <w:szCs w:val="20"/>
    </w:rPr>
  </w:style>
  <w:style w:type="paragraph" w:customStyle="1" w:styleId="NoteLevel11">
    <w:name w:val="Note Level 11"/>
    <w:basedOn w:val="Normal"/>
    <w:uiPriority w:val="99"/>
    <w:rsid w:val="00A00F2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00F28"/>
    <w:pPr>
      <w:keepNext/>
      <w:tabs>
        <w:tab w:val="num" w:pos="1440"/>
      </w:tabs>
      <w:ind w:left="1800" w:hanging="360"/>
      <w:outlineLvl w:val="2"/>
    </w:pPr>
    <w:rPr>
      <w:rFonts w:eastAsia="MS Gothic"/>
    </w:rPr>
  </w:style>
  <w:style w:type="paragraph" w:customStyle="1" w:styleId="NoteLevel41">
    <w:name w:val="Note Level 41"/>
    <w:basedOn w:val="Normal"/>
    <w:rsid w:val="00A00F28"/>
    <w:pPr>
      <w:keepNext/>
      <w:tabs>
        <w:tab w:val="num" w:pos="2160"/>
      </w:tabs>
      <w:ind w:left="2520" w:hanging="360"/>
      <w:outlineLvl w:val="3"/>
    </w:pPr>
    <w:rPr>
      <w:rFonts w:eastAsia="MS Gothic"/>
    </w:rPr>
  </w:style>
  <w:style w:type="paragraph" w:customStyle="1" w:styleId="NoteLevel51">
    <w:name w:val="Note Level 51"/>
    <w:basedOn w:val="Normal"/>
    <w:rsid w:val="00A00F28"/>
    <w:pPr>
      <w:keepNext/>
      <w:tabs>
        <w:tab w:val="num" w:pos="2880"/>
      </w:tabs>
      <w:ind w:left="3240" w:hanging="360"/>
      <w:outlineLvl w:val="4"/>
    </w:pPr>
    <w:rPr>
      <w:rFonts w:eastAsia="MS Gothic"/>
    </w:rPr>
  </w:style>
  <w:style w:type="paragraph" w:customStyle="1" w:styleId="NoteLevel61">
    <w:name w:val="Note Level 61"/>
    <w:basedOn w:val="Normal"/>
    <w:rsid w:val="00A00F28"/>
    <w:pPr>
      <w:keepNext/>
      <w:tabs>
        <w:tab w:val="num" w:pos="3600"/>
      </w:tabs>
      <w:ind w:left="3960" w:hanging="360"/>
      <w:outlineLvl w:val="5"/>
    </w:pPr>
    <w:rPr>
      <w:rFonts w:eastAsia="MS Gothic"/>
    </w:rPr>
  </w:style>
  <w:style w:type="paragraph" w:customStyle="1" w:styleId="NoteLevel71">
    <w:name w:val="Note Level 71"/>
    <w:basedOn w:val="Normal"/>
    <w:rsid w:val="00A00F28"/>
    <w:pPr>
      <w:keepNext/>
      <w:tabs>
        <w:tab w:val="num" w:pos="4320"/>
      </w:tabs>
      <w:ind w:left="4680" w:hanging="360"/>
      <w:outlineLvl w:val="6"/>
    </w:pPr>
    <w:rPr>
      <w:rFonts w:eastAsia="MS Gothic"/>
    </w:rPr>
  </w:style>
  <w:style w:type="paragraph" w:customStyle="1" w:styleId="NoteLevel81">
    <w:name w:val="Note Level 81"/>
    <w:basedOn w:val="Normal"/>
    <w:rsid w:val="00A00F28"/>
    <w:pPr>
      <w:keepNext/>
      <w:tabs>
        <w:tab w:val="num" w:pos="5040"/>
      </w:tabs>
      <w:ind w:left="5400" w:hanging="360"/>
      <w:outlineLvl w:val="7"/>
    </w:pPr>
    <w:rPr>
      <w:rFonts w:eastAsia="MS Gothic"/>
    </w:rPr>
  </w:style>
  <w:style w:type="paragraph" w:customStyle="1" w:styleId="NoteLevel91">
    <w:name w:val="Note Level 91"/>
    <w:basedOn w:val="Normal"/>
    <w:rsid w:val="00A00F28"/>
    <w:pPr>
      <w:keepNext/>
      <w:tabs>
        <w:tab w:val="num" w:pos="5760"/>
      </w:tabs>
      <w:ind w:left="6120" w:hanging="360"/>
      <w:outlineLvl w:val="8"/>
    </w:pPr>
    <w:rPr>
      <w:rFonts w:eastAsia="MS Gothic"/>
    </w:rPr>
  </w:style>
  <w:style w:type="paragraph" w:styleId="Index2">
    <w:name w:val="index 2"/>
    <w:basedOn w:val="Normal"/>
    <w:next w:val="Normal"/>
    <w:autoRedefine/>
    <w:rsid w:val="00A00F28"/>
    <w:pPr>
      <w:spacing w:after="200" w:line="276" w:lineRule="auto"/>
      <w:ind w:left="400" w:hanging="200"/>
    </w:pPr>
    <w:rPr>
      <w:rFonts w:eastAsia="Times New Roman"/>
      <w:bCs/>
    </w:rPr>
  </w:style>
  <w:style w:type="paragraph" w:styleId="Index3">
    <w:name w:val="index 3"/>
    <w:basedOn w:val="Normal"/>
    <w:next w:val="Normal"/>
    <w:autoRedefine/>
    <w:rsid w:val="00A00F28"/>
    <w:pPr>
      <w:spacing w:after="200" w:line="276" w:lineRule="auto"/>
      <w:ind w:left="600" w:hanging="200"/>
    </w:pPr>
    <w:rPr>
      <w:rFonts w:eastAsia="Times New Roman"/>
      <w:bCs/>
    </w:rPr>
  </w:style>
  <w:style w:type="paragraph" w:styleId="Index4">
    <w:name w:val="index 4"/>
    <w:basedOn w:val="Normal"/>
    <w:next w:val="Normal"/>
    <w:autoRedefine/>
    <w:rsid w:val="00A00F28"/>
    <w:pPr>
      <w:spacing w:after="200" w:line="276" w:lineRule="auto"/>
      <w:ind w:left="800" w:hanging="200"/>
    </w:pPr>
    <w:rPr>
      <w:rFonts w:eastAsia="Times New Roman"/>
      <w:bCs/>
    </w:rPr>
  </w:style>
  <w:style w:type="paragraph" w:styleId="Index5">
    <w:name w:val="index 5"/>
    <w:basedOn w:val="Normal"/>
    <w:next w:val="Normal"/>
    <w:autoRedefine/>
    <w:rsid w:val="00A00F28"/>
    <w:pPr>
      <w:spacing w:after="200" w:line="276" w:lineRule="auto"/>
      <w:ind w:left="1000" w:hanging="200"/>
    </w:pPr>
    <w:rPr>
      <w:rFonts w:eastAsia="Times New Roman"/>
      <w:bCs/>
    </w:rPr>
  </w:style>
  <w:style w:type="paragraph" w:styleId="Index6">
    <w:name w:val="index 6"/>
    <w:basedOn w:val="Normal"/>
    <w:next w:val="Normal"/>
    <w:autoRedefine/>
    <w:rsid w:val="00A00F28"/>
    <w:pPr>
      <w:spacing w:after="200" w:line="276" w:lineRule="auto"/>
      <w:ind w:left="1200" w:hanging="200"/>
    </w:pPr>
    <w:rPr>
      <w:rFonts w:eastAsia="Times New Roman"/>
      <w:bCs/>
    </w:rPr>
  </w:style>
  <w:style w:type="paragraph" w:styleId="Index7">
    <w:name w:val="index 7"/>
    <w:basedOn w:val="Normal"/>
    <w:next w:val="Normal"/>
    <w:autoRedefine/>
    <w:rsid w:val="00A00F28"/>
    <w:pPr>
      <w:spacing w:after="200" w:line="276" w:lineRule="auto"/>
      <w:ind w:left="1400" w:hanging="200"/>
    </w:pPr>
    <w:rPr>
      <w:rFonts w:eastAsia="Times New Roman"/>
      <w:bCs/>
    </w:rPr>
  </w:style>
  <w:style w:type="paragraph" w:styleId="Index8">
    <w:name w:val="index 8"/>
    <w:basedOn w:val="Normal"/>
    <w:next w:val="Normal"/>
    <w:autoRedefine/>
    <w:rsid w:val="00A00F28"/>
    <w:pPr>
      <w:spacing w:after="200" w:line="276" w:lineRule="auto"/>
      <w:ind w:left="1600" w:hanging="200"/>
    </w:pPr>
    <w:rPr>
      <w:rFonts w:eastAsia="Times New Roman"/>
      <w:bCs/>
    </w:rPr>
  </w:style>
  <w:style w:type="paragraph" w:styleId="Index9">
    <w:name w:val="index 9"/>
    <w:basedOn w:val="Normal"/>
    <w:next w:val="Normal"/>
    <w:autoRedefine/>
    <w:rsid w:val="00A00F28"/>
    <w:pPr>
      <w:spacing w:after="200" w:line="276" w:lineRule="auto"/>
      <w:ind w:left="1800" w:hanging="200"/>
    </w:pPr>
    <w:rPr>
      <w:rFonts w:eastAsia="Times New Roman"/>
      <w:bCs/>
    </w:rPr>
  </w:style>
  <w:style w:type="paragraph" w:styleId="IndexHeading">
    <w:name w:val="index heading"/>
    <w:basedOn w:val="Normal"/>
    <w:next w:val="Index1"/>
    <w:rsid w:val="00A00F28"/>
    <w:pPr>
      <w:spacing w:after="200" w:line="276" w:lineRule="auto"/>
    </w:pPr>
    <w:rPr>
      <w:rFonts w:eastAsia="Times New Roman"/>
      <w:bCs/>
    </w:rPr>
  </w:style>
  <w:style w:type="character" w:customStyle="1" w:styleId="MediumGrid11">
    <w:name w:val="Medium Grid 11"/>
    <w:uiPriority w:val="99"/>
    <w:rsid w:val="00A00F28"/>
    <w:rPr>
      <w:color w:val="808080"/>
    </w:rPr>
  </w:style>
  <w:style w:type="numbering" w:customStyle="1" w:styleId="NoList9">
    <w:name w:val="No List9"/>
    <w:next w:val="NoList"/>
    <w:semiHidden/>
    <w:unhideWhenUsed/>
    <w:rsid w:val="00A00F28"/>
  </w:style>
  <w:style w:type="numbering" w:customStyle="1" w:styleId="NoList10">
    <w:name w:val="No List10"/>
    <w:next w:val="NoList"/>
    <w:semiHidden/>
    <w:unhideWhenUsed/>
    <w:rsid w:val="00A00F28"/>
  </w:style>
  <w:style w:type="numbering" w:customStyle="1" w:styleId="NoList18">
    <w:name w:val="No List18"/>
    <w:next w:val="NoList"/>
    <w:uiPriority w:val="99"/>
    <w:semiHidden/>
    <w:unhideWhenUsed/>
    <w:rsid w:val="00A00F28"/>
  </w:style>
  <w:style w:type="numbering" w:customStyle="1" w:styleId="NoList19">
    <w:name w:val="No List19"/>
    <w:next w:val="NoList"/>
    <w:uiPriority w:val="99"/>
    <w:semiHidden/>
    <w:unhideWhenUsed/>
    <w:rsid w:val="00A00F28"/>
  </w:style>
  <w:style w:type="numbering" w:customStyle="1" w:styleId="NoList20">
    <w:name w:val="No List20"/>
    <w:next w:val="NoList"/>
    <w:semiHidden/>
    <w:unhideWhenUsed/>
    <w:rsid w:val="00A00F28"/>
  </w:style>
  <w:style w:type="paragraph" w:customStyle="1" w:styleId="PlaceholderText2">
    <w:name w:val="Placeholder Text2"/>
    <w:basedOn w:val="Normal"/>
    <w:uiPriority w:val="99"/>
    <w:rsid w:val="00A00F2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00F28"/>
    <w:pPr>
      <w:keepNext/>
      <w:tabs>
        <w:tab w:val="num" w:pos="1440"/>
      </w:tabs>
      <w:ind w:left="1800" w:hanging="360"/>
      <w:outlineLvl w:val="2"/>
    </w:pPr>
    <w:rPr>
      <w:rFonts w:eastAsia="MS Gothic"/>
      <w:sz w:val="24"/>
    </w:rPr>
  </w:style>
  <w:style w:type="paragraph" w:customStyle="1" w:styleId="LightList1">
    <w:name w:val="Light List1"/>
    <w:basedOn w:val="Normal"/>
    <w:rsid w:val="00A00F28"/>
    <w:pPr>
      <w:keepNext/>
      <w:tabs>
        <w:tab w:val="num" w:pos="2160"/>
      </w:tabs>
      <w:ind w:left="2520" w:hanging="360"/>
      <w:outlineLvl w:val="3"/>
    </w:pPr>
    <w:rPr>
      <w:rFonts w:eastAsia="MS Gothic"/>
      <w:sz w:val="24"/>
    </w:rPr>
  </w:style>
  <w:style w:type="paragraph" w:customStyle="1" w:styleId="LightGrid1">
    <w:name w:val="Light Grid1"/>
    <w:basedOn w:val="Normal"/>
    <w:rsid w:val="00A00F28"/>
    <w:pPr>
      <w:keepNext/>
      <w:tabs>
        <w:tab w:val="num" w:pos="2880"/>
      </w:tabs>
      <w:ind w:left="3240" w:hanging="360"/>
      <w:outlineLvl w:val="4"/>
    </w:pPr>
    <w:rPr>
      <w:rFonts w:eastAsia="MS Gothic"/>
      <w:sz w:val="24"/>
    </w:rPr>
  </w:style>
  <w:style w:type="paragraph" w:customStyle="1" w:styleId="MediumShading11">
    <w:name w:val="Medium Shading 11"/>
    <w:basedOn w:val="Normal"/>
    <w:rsid w:val="00A00F28"/>
    <w:pPr>
      <w:keepNext/>
      <w:tabs>
        <w:tab w:val="num" w:pos="3600"/>
      </w:tabs>
      <w:ind w:left="3960" w:hanging="360"/>
      <w:outlineLvl w:val="5"/>
    </w:pPr>
    <w:rPr>
      <w:rFonts w:eastAsia="MS Gothic"/>
      <w:sz w:val="24"/>
    </w:rPr>
  </w:style>
  <w:style w:type="paragraph" w:customStyle="1" w:styleId="MediumShading21">
    <w:name w:val="Medium Shading 21"/>
    <w:basedOn w:val="Normal"/>
    <w:rsid w:val="00A00F28"/>
    <w:pPr>
      <w:keepNext/>
      <w:tabs>
        <w:tab w:val="num" w:pos="4320"/>
      </w:tabs>
      <w:ind w:left="4680" w:hanging="360"/>
      <w:outlineLvl w:val="6"/>
    </w:pPr>
    <w:rPr>
      <w:rFonts w:eastAsia="MS Gothic"/>
      <w:sz w:val="24"/>
    </w:rPr>
  </w:style>
  <w:style w:type="paragraph" w:customStyle="1" w:styleId="MediumList11">
    <w:name w:val="Medium List 11"/>
    <w:basedOn w:val="Normal"/>
    <w:rsid w:val="00A00F28"/>
    <w:pPr>
      <w:keepNext/>
      <w:tabs>
        <w:tab w:val="num" w:pos="5040"/>
      </w:tabs>
      <w:ind w:left="5400" w:hanging="360"/>
      <w:outlineLvl w:val="7"/>
    </w:pPr>
    <w:rPr>
      <w:rFonts w:eastAsia="MS Gothic"/>
      <w:sz w:val="24"/>
    </w:rPr>
  </w:style>
  <w:style w:type="paragraph" w:customStyle="1" w:styleId="MediumList21">
    <w:name w:val="Medium List 21"/>
    <w:basedOn w:val="Normal"/>
    <w:rsid w:val="00A00F2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00F28"/>
    <w:rPr>
      <w:sz w:val="17"/>
      <w:szCs w:val="24"/>
      <w:lang w:val="en-US" w:eastAsia="en-US" w:bidi="ar-SA"/>
    </w:rPr>
  </w:style>
  <w:style w:type="paragraph" w:customStyle="1" w:styleId="TagsFutura">
    <w:name w:val="TagsFutura"/>
    <w:basedOn w:val="Normal"/>
    <w:next w:val="Heading3"/>
    <w:rsid w:val="00A00F28"/>
    <w:rPr>
      <w:rFonts w:ascii="Futura" w:eastAsia="Times" w:hAnsi="Futura"/>
      <w:b/>
      <w:caps/>
      <w:sz w:val="18"/>
      <w:szCs w:val="20"/>
    </w:rPr>
  </w:style>
  <w:style w:type="character" w:customStyle="1" w:styleId="italics">
    <w:name w:val="italics"/>
    <w:basedOn w:val="DefaultParagraphFont"/>
    <w:rsid w:val="00A00F28"/>
  </w:style>
  <w:style w:type="character" w:customStyle="1" w:styleId="m-3583723223135346788gmail-style13ptbold">
    <w:name w:val="m_-3583723223135346788gmail-style13ptbold"/>
    <w:basedOn w:val="DefaultParagraphFont"/>
    <w:rsid w:val="00A00F28"/>
  </w:style>
  <w:style w:type="character" w:customStyle="1" w:styleId="m-3583723223135346788gmail-styleunderline">
    <w:name w:val="m_-3583723223135346788gmail-styleunderline"/>
    <w:basedOn w:val="DefaultParagraphFont"/>
    <w:rsid w:val="00A00F28"/>
  </w:style>
  <w:style w:type="character" w:customStyle="1" w:styleId="BoldUnderline2">
    <w:name w:val="Bold.Underline"/>
    <w:uiPriority w:val="1"/>
    <w:qFormat/>
    <w:rsid w:val="00A00F28"/>
    <w:rPr>
      <w:b/>
      <w:u w:val="single"/>
    </w:rPr>
  </w:style>
  <w:style w:type="character" w:customStyle="1" w:styleId="byl">
    <w:name w:val="byl"/>
    <w:rsid w:val="00A00F28"/>
  </w:style>
  <w:style w:type="paragraph" w:customStyle="1" w:styleId="css-xhhu0i">
    <w:name w:val="css-xhhu0i"/>
    <w:basedOn w:val="Normal"/>
    <w:rsid w:val="00A00F28"/>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A00F28"/>
  </w:style>
  <w:style w:type="character" w:customStyle="1" w:styleId="m-8878800405382358272gmail-styleunderline">
    <w:name w:val="m_-8878800405382358272gmail-styleunderline"/>
    <w:basedOn w:val="DefaultParagraphFont"/>
    <w:rsid w:val="00A00F28"/>
  </w:style>
  <w:style w:type="character" w:customStyle="1" w:styleId="Quotation">
    <w:name w:val="Quotation"/>
    <w:qFormat/>
    <w:rsid w:val="00A00F28"/>
    <w:rPr>
      <w:rFonts w:ascii="Arial" w:hAnsi="Arial"/>
      <w:b/>
      <w:i/>
      <w:iCs/>
      <w:sz w:val="24"/>
      <w:u w:val="single"/>
    </w:rPr>
  </w:style>
  <w:style w:type="character" w:customStyle="1" w:styleId="m-5176787357700846886gmail-style13ptbold">
    <w:name w:val="m_-5176787357700846886gmail-style13ptbold"/>
    <w:basedOn w:val="DefaultParagraphFont"/>
    <w:rsid w:val="00A00F28"/>
  </w:style>
  <w:style w:type="paragraph" w:customStyle="1" w:styleId="tag0">
    <w:name w:val="tag"/>
    <w:basedOn w:val="Normal"/>
    <w:link w:val="UnderlineCharChar1"/>
    <w:qFormat/>
    <w:rsid w:val="00A00F28"/>
    <w:pPr>
      <w:widowControl w:val="0"/>
      <w:autoSpaceDE w:val="0"/>
      <w:autoSpaceDN w:val="0"/>
      <w:adjustRightInd w:val="0"/>
    </w:pPr>
    <w:rPr>
      <w:rFonts w:asciiTheme="minorHAnsi" w:hAnsiTheme="minorHAnsi" w:cstheme="minorBidi"/>
      <w:u w:val="single"/>
    </w:rPr>
  </w:style>
  <w:style w:type="paragraph" w:customStyle="1" w:styleId="SmallText0">
    <w:name w:val="Small Text"/>
    <w:link w:val="SmallTextChar0"/>
    <w:qFormat/>
    <w:rsid w:val="00A00F28"/>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Underline Char,Title Char1,Block Heading Char1,title Char1"/>
    <w:uiPriority w:val="5"/>
    <w:qFormat/>
    <w:rsid w:val="00A00F28"/>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A00F28"/>
    <w:rPr>
      <w:b w:val="0"/>
      <w:bCs w:val="0"/>
      <w:sz w:val="22"/>
      <w:u w:val="single"/>
    </w:rPr>
  </w:style>
  <w:style w:type="character" w:customStyle="1" w:styleId="storylink">
    <w:name w:val="story_link"/>
    <w:basedOn w:val="DefaultParagraphFont"/>
    <w:rsid w:val="00A00F28"/>
  </w:style>
  <w:style w:type="paragraph" w:customStyle="1" w:styleId="AnalyticsGBN">
    <w:name w:val="AnalyticsGBN"/>
    <w:basedOn w:val="Normal"/>
    <w:link w:val="AnalyticsGBNChar"/>
    <w:autoRedefine/>
    <w:uiPriority w:val="4"/>
    <w:qFormat/>
    <w:rsid w:val="00A00F28"/>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A00F28"/>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A00F28"/>
  </w:style>
  <w:style w:type="character" w:customStyle="1" w:styleId="article-published-date">
    <w:name w:val="article-published-date"/>
    <w:basedOn w:val="DefaultParagraphFont"/>
    <w:rsid w:val="00A00F28"/>
  </w:style>
  <w:style w:type="paragraph" w:customStyle="1" w:styleId="m-6964456894805451263gmail-msonormal">
    <w:name w:val="m_-6964456894805451263gmail-msonormal"/>
    <w:basedOn w:val="Normal"/>
    <w:rsid w:val="00A00F28"/>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A00F28"/>
  </w:style>
  <w:style w:type="character" w:customStyle="1" w:styleId="m-2807258978724535836gmail-heading4char">
    <w:name w:val="m_-2807258978724535836gmail-heading4char"/>
    <w:basedOn w:val="DefaultParagraphFont"/>
    <w:rsid w:val="00A00F28"/>
  </w:style>
  <w:style w:type="character" w:customStyle="1" w:styleId="m-2807258978724535836gmail-styleunderline">
    <w:name w:val="m_-2807258978724535836gmail-styleunderline"/>
    <w:basedOn w:val="DefaultParagraphFont"/>
    <w:rsid w:val="00A00F28"/>
  </w:style>
  <w:style w:type="character" w:customStyle="1" w:styleId="m6004444545773425567gmail-style13ptbold">
    <w:name w:val="m_6004444545773425567gmail-style13ptbold"/>
    <w:basedOn w:val="DefaultParagraphFont"/>
    <w:rsid w:val="00A00F28"/>
  </w:style>
  <w:style w:type="character" w:customStyle="1" w:styleId="m6004444545773425567gmail-styleunderline">
    <w:name w:val="m_6004444545773425567gmail-styleunderline"/>
    <w:basedOn w:val="DefaultParagraphFont"/>
    <w:rsid w:val="00A00F28"/>
  </w:style>
  <w:style w:type="paragraph" w:customStyle="1" w:styleId="m38239159385702382gmail-msonormal">
    <w:name w:val="m_38239159385702382gmail-msonormal"/>
    <w:basedOn w:val="Normal"/>
    <w:rsid w:val="00A00F28"/>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A00F28"/>
  </w:style>
  <w:style w:type="paragraph" w:customStyle="1" w:styleId="m38239159385702382gmail-card">
    <w:name w:val="m_38239159385702382gmail-card"/>
    <w:basedOn w:val="Normal"/>
    <w:rsid w:val="00A00F28"/>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A00F28"/>
  </w:style>
  <w:style w:type="character" w:customStyle="1" w:styleId="m38239159385702382gmail-underline">
    <w:name w:val="m_38239159385702382gmail-underline"/>
    <w:basedOn w:val="DefaultParagraphFont"/>
    <w:rsid w:val="00A00F28"/>
  </w:style>
  <w:style w:type="character" w:customStyle="1" w:styleId="m-2593922536640332098gmail-style13ptbold">
    <w:name w:val="m_-2593922536640332098gmail-style13ptbold"/>
    <w:basedOn w:val="DefaultParagraphFont"/>
    <w:rsid w:val="00A00F28"/>
  </w:style>
  <w:style w:type="character" w:customStyle="1" w:styleId="m-2593922536640332098gmail-styleunderline">
    <w:name w:val="m_-2593922536640332098gmail-styleunderline"/>
    <w:basedOn w:val="DefaultParagraphFont"/>
    <w:rsid w:val="00A00F28"/>
  </w:style>
  <w:style w:type="character" w:customStyle="1" w:styleId="m-3222177990783861315gmail-style13ptbold">
    <w:name w:val="m_-3222177990783861315gmail-style13ptbold"/>
    <w:basedOn w:val="DefaultParagraphFont"/>
    <w:rsid w:val="00A00F28"/>
  </w:style>
  <w:style w:type="character" w:customStyle="1" w:styleId="m-3222177990783861315gmail-styleunderline">
    <w:name w:val="m_-3222177990783861315gmail-styleunderline"/>
    <w:basedOn w:val="DefaultParagraphFont"/>
    <w:rsid w:val="00A00F28"/>
  </w:style>
  <w:style w:type="character" w:customStyle="1" w:styleId="DebateSmallText">
    <w:name w:val="DebateSmallText"/>
    <w:rsid w:val="00A00F28"/>
    <w:rPr>
      <w:rFonts w:ascii="Times New Roman" w:hAnsi="Times New Roman"/>
      <w:sz w:val="20"/>
    </w:rPr>
  </w:style>
  <w:style w:type="character" w:customStyle="1" w:styleId="m-3401163095456589440gmail-styleunderline">
    <w:name w:val="m_-3401163095456589440gmail-styleunderline"/>
    <w:basedOn w:val="DefaultParagraphFont"/>
    <w:rsid w:val="00A00F28"/>
  </w:style>
  <w:style w:type="character" w:customStyle="1" w:styleId="articleimagecaption">
    <w:name w:val="article__image__caption"/>
    <w:basedOn w:val="DefaultParagraphFont"/>
    <w:rsid w:val="00A00F28"/>
  </w:style>
  <w:style w:type="character" w:customStyle="1" w:styleId="articleimagecredits">
    <w:name w:val="article__image__credits"/>
    <w:basedOn w:val="DefaultParagraphFont"/>
    <w:rsid w:val="00A00F28"/>
  </w:style>
  <w:style w:type="paragraph" w:customStyle="1" w:styleId="noname">
    <w:name w:val="no_name"/>
    <w:basedOn w:val="Normal"/>
    <w:rsid w:val="00A00F28"/>
    <w:pPr>
      <w:spacing w:before="100" w:beforeAutospacing="1" w:after="100" w:afterAutospacing="1"/>
    </w:pPr>
    <w:rPr>
      <w:rFonts w:eastAsia="Times New Roman"/>
      <w:sz w:val="24"/>
    </w:rPr>
  </w:style>
  <w:style w:type="character" w:customStyle="1" w:styleId="3oh-">
    <w:name w:val="_3oh-"/>
    <w:basedOn w:val="DefaultParagraphFont"/>
    <w:rsid w:val="00A00F28"/>
  </w:style>
  <w:style w:type="paragraph" w:customStyle="1" w:styleId="clay-paragraph">
    <w:name w:val="clay-paragraph"/>
    <w:basedOn w:val="Normal"/>
    <w:rsid w:val="00A00F28"/>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A00F28"/>
  </w:style>
  <w:style w:type="character" w:customStyle="1" w:styleId="m-5156237671796814033gmail-styleunderline">
    <w:name w:val="m_-5156237671796814033gmail-styleunderline"/>
    <w:basedOn w:val="DefaultParagraphFont"/>
    <w:rsid w:val="00A00F28"/>
  </w:style>
  <w:style w:type="paragraph" w:customStyle="1" w:styleId="css-1i0edl6">
    <w:name w:val="css-1i0edl6"/>
    <w:basedOn w:val="Normal"/>
    <w:rsid w:val="00A00F28"/>
    <w:pPr>
      <w:spacing w:before="100" w:beforeAutospacing="1" w:after="100" w:afterAutospacing="1"/>
    </w:pPr>
    <w:rPr>
      <w:rFonts w:ascii="Times" w:hAnsi="Times"/>
      <w:sz w:val="20"/>
      <w:szCs w:val="20"/>
    </w:rPr>
  </w:style>
  <w:style w:type="paragraph" w:customStyle="1" w:styleId="desktop-rev">
    <w:name w:val="desktop-rev"/>
    <w:basedOn w:val="Normal"/>
    <w:rsid w:val="00A00F28"/>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A00F28"/>
  </w:style>
  <w:style w:type="character" w:customStyle="1" w:styleId="m-5842435219695499946gmail-style13ptbold">
    <w:name w:val="m_-5842435219695499946gmail-style13ptbold"/>
    <w:basedOn w:val="DefaultParagraphFont"/>
    <w:rsid w:val="00A00F28"/>
  </w:style>
  <w:style w:type="paragraph" w:customStyle="1" w:styleId="removeTag">
    <w:name w:val="removeTag"/>
    <w:basedOn w:val="Normal"/>
    <w:link w:val="removeTagChar"/>
    <w:uiPriority w:val="4"/>
    <w:qFormat/>
    <w:rsid w:val="00A00F28"/>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A00F28"/>
    <w:rPr>
      <w:rFonts w:ascii="Times New Roman" w:eastAsiaTheme="majorEastAsia" w:hAnsi="Times New Roman" w:cstheme="majorBidi"/>
      <w:b/>
      <w:iCs/>
      <w:sz w:val="26"/>
    </w:rPr>
  </w:style>
  <w:style w:type="paragraph" w:customStyle="1" w:styleId="p402premiuminside">
    <w:name w:val="p402_premiuminside"/>
    <w:basedOn w:val="Normal"/>
    <w:rsid w:val="00A00F28"/>
    <w:pPr>
      <w:spacing w:before="100" w:beforeAutospacing="1" w:after="100" w:afterAutospacing="1"/>
    </w:pPr>
  </w:style>
  <w:style w:type="character" w:customStyle="1" w:styleId="xstyle13ptbold">
    <w:name w:val="x_style13ptbold"/>
    <w:basedOn w:val="DefaultParagraphFont"/>
    <w:rsid w:val="00A00F28"/>
  </w:style>
  <w:style w:type="paragraph" w:customStyle="1" w:styleId="xmsonormal">
    <w:name w:val="x_msonormal"/>
    <w:basedOn w:val="Normal"/>
    <w:rsid w:val="00A00F28"/>
    <w:pPr>
      <w:spacing w:before="100" w:beforeAutospacing="1" w:after="100" w:afterAutospacing="1"/>
    </w:pPr>
    <w:rPr>
      <w:rFonts w:eastAsia="Times New Roman"/>
      <w:sz w:val="24"/>
    </w:rPr>
  </w:style>
  <w:style w:type="paragraph" w:customStyle="1" w:styleId="paragraph">
    <w:name w:val="paragraph"/>
    <w:basedOn w:val="Normal"/>
    <w:rsid w:val="00A00F28"/>
    <w:pPr>
      <w:spacing w:before="100" w:beforeAutospacing="1" w:after="100" w:afterAutospacing="1"/>
    </w:pPr>
    <w:rPr>
      <w:rFonts w:eastAsia="Times New Roman"/>
      <w:sz w:val="24"/>
    </w:rPr>
  </w:style>
  <w:style w:type="character" w:customStyle="1" w:styleId="normaltextrun">
    <w:name w:val="normaltextrun"/>
    <w:basedOn w:val="DefaultParagraphFont"/>
    <w:rsid w:val="00A00F28"/>
  </w:style>
  <w:style w:type="character" w:customStyle="1" w:styleId="eop">
    <w:name w:val="eop"/>
    <w:basedOn w:val="DefaultParagraphFont"/>
    <w:rsid w:val="00A00F28"/>
  </w:style>
  <w:style w:type="paragraph" w:customStyle="1" w:styleId="TxBr16p1">
    <w:name w:val="TxBr_16p1"/>
    <w:basedOn w:val="Normal"/>
    <w:rsid w:val="00A00F28"/>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A00F28"/>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A00F2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00F2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00F28"/>
  </w:style>
  <w:style w:type="paragraph" w:customStyle="1" w:styleId="StyleJustified">
    <w:name w:val="Style Justified"/>
    <w:basedOn w:val="Normal"/>
    <w:rsid w:val="00A00F28"/>
    <w:rPr>
      <w:rFonts w:eastAsia="Times New Roman"/>
      <w:szCs w:val="20"/>
    </w:rPr>
  </w:style>
  <w:style w:type="character" w:customStyle="1" w:styleId="Style5Char">
    <w:name w:val="Style5 Char"/>
    <w:link w:val="Style53"/>
    <w:rsid w:val="00A00F28"/>
    <w:rPr>
      <w:rFonts w:ascii="Times New Roman" w:eastAsia="Times New Roman" w:hAnsi="Times New Roman" w:cs="Times New Roman"/>
      <w:sz w:val="24"/>
    </w:rPr>
  </w:style>
  <w:style w:type="character" w:customStyle="1" w:styleId="Style10Char">
    <w:name w:val="Style10 Char"/>
    <w:link w:val="Style100"/>
    <w:rsid w:val="00A00F28"/>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A00F28"/>
    <w:rPr>
      <w:b w:val="0"/>
      <w:bCs w:val="0"/>
      <w:sz w:val="22"/>
      <w:u w:val="single"/>
      <w:bdr w:val="none" w:sz="0" w:space="0" w:color="auto"/>
    </w:rPr>
  </w:style>
  <w:style w:type="character" w:customStyle="1" w:styleId="Headerorfooter">
    <w:name w:val="Header or footer"/>
    <w:basedOn w:val="DefaultParagraphFont"/>
    <w:rsid w:val="00A00F28"/>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A00F28"/>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A00F28"/>
    <w:rPr>
      <w:rFonts w:eastAsia="Times New Roman"/>
      <w:szCs w:val="24"/>
      <w:u w:val="single"/>
    </w:rPr>
  </w:style>
  <w:style w:type="character" w:customStyle="1" w:styleId="amp">
    <w:name w:val="amp"/>
    <w:basedOn w:val="DefaultParagraphFont"/>
    <w:rsid w:val="00A00F28"/>
  </w:style>
  <w:style w:type="character" w:customStyle="1" w:styleId="StyleUnderlineBorderSinglesolidlineAuto225ptLine">
    <w:name w:val="Style Underline Border: : (Single solid line Auto  2.25 pt Line ..."/>
    <w:basedOn w:val="DefaultParagraphFont"/>
    <w:rsid w:val="00A00F28"/>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00F28"/>
    <w:rPr>
      <w:b w:val="0"/>
      <w:sz w:val="24"/>
      <w:u w:val="single"/>
      <w:bdr w:val="none" w:sz="0" w:space="0" w:color="auto"/>
    </w:rPr>
  </w:style>
  <w:style w:type="character" w:customStyle="1" w:styleId="Bodytext10pt">
    <w:name w:val="Body text + 10 pt"/>
    <w:basedOn w:val="Bodytext5"/>
    <w:rsid w:val="00A00F28"/>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A00F28"/>
  </w:style>
  <w:style w:type="character" w:customStyle="1" w:styleId="m4567405558892197225gmail-styleunderline">
    <w:name w:val="m_4567405558892197225gmail-styleunderline"/>
    <w:basedOn w:val="DefaultParagraphFont"/>
    <w:rsid w:val="00A00F28"/>
  </w:style>
  <w:style w:type="character" w:customStyle="1" w:styleId="m2942784716910838910gmail-style13ptbold">
    <w:name w:val="m_2942784716910838910gmail-style13ptbold"/>
    <w:basedOn w:val="DefaultParagraphFont"/>
    <w:rsid w:val="00A00F28"/>
  </w:style>
  <w:style w:type="character" w:customStyle="1" w:styleId="m2942784716910838910gmail-msohyperlink">
    <w:name w:val="m_2942784716910838910gmail-msohyperlink"/>
    <w:basedOn w:val="DefaultParagraphFont"/>
    <w:rsid w:val="00A00F28"/>
  </w:style>
  <w:style w:type="character" w:customStyle="1" w:styleId="m2942784716910838910gmail-styleunderline">
    <w:name w:val="m_2942784716910838910gmail-styleunderline"/>
    <w:basedOn w:val="DefaultParagraphFont"/>
    <w:rsid w:val="00A00F28"/>
  </w:style>
  <w:style w:type="paragraph" w:customStyle="1" w:styleId="font8">
    <w:name w:val="font_8"/>
    <w:basedOn w:val="Normal"/>
    <w:rsid w:val="00A00F28"/>
    <w:pPr>
      <w:spacing w:before="100" w:beforeAutospacing="1" w:after="100" w:afterAutospacing="1"/>
    </w:pPr>
  </w:style>
  <w:style w:type="paragraph" w:customStyle="1" w:styleId="font9">
    <w:name w:val="font_9"/>
    <w:basedOn w:val="Normal"/>
    <w:rsid w:val="00A00F28"/>
    <w:pPr>
      <w:spacing w:before="100" w:beforeAutospacing="1" w:after="100" w:afterAutospacing="1"/>
    </w:pPr>
  </w:style>
  <w:style w:type="character" w:customStyle="1" w:styleId="m-750723176661811423gmail-style13ptbold">
    <w:name w:val="m_-750723176661811423gmail-style13ptbold"/>
    <w:basedOn w:val="DefaultParagraphFont"/>
    <w:rsid w:val="00A00F28"/>
  </w:style>
  <w:style w:type="character" w:customStyle="1" w:styleId="m-1958352629725285173style13ptbold">
    <w:name w:val="m_-1958352629725285173style13ptbold"/>
    <w:basedOn w:val="DefaultParagraphFont"/>
    <w:rsid w:val="00A00F28"/>
  </w:style>
  <w:style w:type="character" w:customStyle="1" w:styleId="m-1958352629725285173styleunderline">
    <w:name w:val="m_-1958352629725285173styleunderline"/>
    <w:basedOn w:val="DefaultParagraphFont"/>
    <w:rsid w:val="00A00F28"/>
  </w:style>
  <w:style w:type="paragraph" w:customStyle="1" w:styleId="generic-articlebody">
    <w:name w:val="generic-article__body"/>
    <w:basedOn w:val="Normal"/>
    <w:rsid w:val="00A00F28"/>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A00F28"/>
  </w:style>
  <w:style w:type="paragraph" w:customStyle="1" w:styleId="Genealogy">
    <w:name w:val="Genealogy"/>
    <w:basedOn w:val="Heading4"/>
    <w:autoRedefine/>
    <w:qFormat/>
    <w:rsid w:val="00A00F28"/>
    <w:rPr>
      <w:rFonts w:cs="Calibri"/>
    </w:rPr>
  </w:style>
  <w:style w:type="paragraph" w:customStyle="1" w:styleId="NoteLevel2">
    <w:name w:val="Note Level 2"/>
    <w:basedOn w:val="Normal"/>
    <w:next w:val="Normal"/>
    <w:uiPriority w:val="99"/>
    <w:qFormat/>
    <w:rsid w:val="00A00F28"/>
    <w:pPr>
      <w:keepNext/>
      <w:ind w:left="288" w:right="288"/>
    </w:pPr>
    <w:rPr>
      <w:rFonts w:ascii="Georgia" w:eastAsia="MS Gothic" w:hAnsi="Georgia" w:cstheme="minorBidi"/>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5C0D65"/>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ndfonline.com/doi/pdf/10.1080/00455091.2016.1278150?needAcces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tificamerican.com/article/the-flexibility-of-racial-bia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18175</Words>
  <Characters>103601</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6</cp:revision>
  <dcterms:created xsi:type="dcterms:W3CDTF">2021-09-20T19:48:00Z</dcterms:created>
  <dcterms:modified xsi:type="dcterms:W3CDTF">2021-09-20T20:35:00Z</dcterms:modified>
</cp:coreProperties>
</file>