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935A91" w14:textId="77777777" w:rsidR="00801160" w:rsidRDefault="00801160" w:rsidP="00801160">
      <w:pPr>
        <w:pStyle w:val="Heading2"/>
      </w:pPr>
      <w:r>
        <w:t>OFF</w:t>
      </w:r>
    </w:p>
    <w:p w14:paraId="42064A43" w14:textId="77777777" w:rsidR="00801160" w:rsidRDefault="00801160" w:rsidP="00801160">
      <w:pPr>
        <w:pStyle w:val="Heading3"/>
      </w:pPr>
      <w:r>
        <w:t>NC – DA [Long]</w:t>
      </w:r>
    </w:p>
    <w:p w14:paraId="065BC12A" w14:textId="77777777" w:rsidR="00801160" w:rsidRDefault="00801160" w:rsidP="00801160">
      <w:pPr>
        <w:pStyle w:val="Heading4"/>
      </w:pPr>
      <w:r>
        <w:t xml:space="preserve">CP: We endorse the counter-hegemonic discourse the </w:t>
      </w:r>
      <w:proofErr w:type="spellStart"/>
      <w:r>
        <w:t>aff</w:t>
      </w:r>
      <w:proofErr w:type="spellEnd"/>
      <w:r>
        <w:t xml:space="preserve"> tries to implement but disagree </w:t>
      </w:r>
      <w:r w:rsidRPr="00AE61A2">
        <w:rPr>
          <w:rFonts w:cs="Arial"/>
        </w:rPr>
        <w:t xml:space="preserve">the member nations of the World Trade Organization ought to </w:t>
      </w:r>
      <w:bookmarkStart w:id="0" w:name="_Hlk82769984"/>
      <w:r w:rsidRPr="00AE61A2">
        <w:rPr>
          <w:rFonts w:cs="Arial"/>
        </w:rPr>
        <w:t>end the use of intellectual property protections</w:t>
      </w:r>
      <w:r>
        <w:rPr>
          <w:rFonts w:cs="Arial"/>
        </w:rPr>
        <w:t xml:space="preserve"> by non-Indigenous groups</w:t>
      </w:r>
      <w:r w:rsidRPr="00AE61A2">
        <w:rPr>
          <w:rFonts w:cs="Arial"/>
        </w:rPr>
        <w:t xml:space="preserve"> for medicines derived from </w:t>
      </w:r>
      <w:r>
        <w:rPr>
          <w:rFonts w:cs="Arial"/>
        </w:rPr>
        <w:t>I</w:t>
      </w:r>
      <w:r w:rsidRPr="00AE61A2">
        <w:rPr>
          <w:rFonts w:cs="Arial"/>
        </w:rPr>
        <w:t>ndigenous knowledge</w:t>
      </w:r>
      <w:bookmarkEnd w:id="0"/>
      <w:r>
        <w:t>.</w:t>
      </w:r>
    </w:p>
    <w:p w14:paraId="090E0D0D" w14:textId="77777777" w:rsidR="00801160" w:rsidRPr="00B01F9A" w:rsidRDefault="00801160" w:rsidP="00801160"/>
    <w:p w14:paraId="7B176650" w14:textId="77777777" w:rsidR="00801160" w:rsidRDefault="00801160" w:rsidP="00801160">
      <w:pPr>
        <w:pStyle w:val="Heading4"/>
      </w:pPr>
      <w:r>
        <w:t>Pharmaceutical innovation is accelerating now – new medicines are substantially better than existing treatments.</w:t>
      </w:r>
    </w:p>
    <w:p w14:paraId="4BBD0CEA" w14:textId="77777777" w:rsidR="00801160" w:rsidRPr="004531FB" w:rsidRDefault="00801160" w:rsidP="00801160">
      <w:pPr>
        <w:rPr>
          <w:sz w:val="16"/>
        </w:rPr>
      </w:pPr>
      <w:r w:rsidRPr="004531FB">
        <w:rPr>
          <w:rStyle w:val="Style13ptBold"/>
        </w:rPr>
        <w:t xml:space="preserve">Wills, MBA, and </w:t>
      </w:r>
      <w:proofErr w:type="spellStart"/>
      <w:r w:rsidRPr="004531FB">
        <w:rPr>
          <w:rStyle w:val="Style13ptBold"/>
        </w:rPr>
        <w:t>Lipkus</w:t>
      </w:r>
      <w:proofErr w:type="spellEnd"/>
      <w:r w:rsidRPr="004531FB">
        <w:rPr>
          <w:rStyle w:val="Style13ptBold"/>
        </w:rPr>
        <w:t>, PhD, 20</w:t>
      </w:r>
      <w:r w:rsidRPr="004531FB">
        <w:rPr>
          <w:sz w:val="16"/>
        </w:rPr>
        <w:t xml:space="preserve"> – Todd J. Wills [Managing Director @ Chemical Abstracts Service, MBA from THE Ohio State University] and Alan H. </w:t>
      </w:r>
      <w:proofErr w:type="spellStart"/>
      <w:r w:rsidRPr="004531FB">
        <w:rPr>
          <w:sz w:val="16"/>
        </w:rPr>
        <w:t>Lipkus</w:t>
      </w:r>
      <w:proofErr w:type="spellEnd"/>
      <w:r w:rsidRPr="004531FB">
        <w:rPr>
          <w:sz w:val="16"/>
        </w:rPr>
        <w:t xml:space="preserve"> [Senior Data Analyst @ Chemical Abstracts Service, PhD Physical Chemistry from the University of Rochester], “Structural Approach to Assessing the Innovativeness of New Drugs Finds Accelerating Rate of Innovation,” ACS Medicinal Chemistry Letters, Vol. 11, 2020, </w:t>
      </w:r>
      <w:hyperlink r:id="rId6" w:history="1">
        <w:r w:rsidRPr="004531FB">
          <w:rPr>
            <w:rStyle w:val="Hyperlink"/>
            <w:sz w:val="16"/>
          </w:rPr>
          <w:t>https://pubs.acs.org/doi/pdf/10.1021/acsmedchemlett.0c00319</w:t>
        </w:r>
      </w:hyperlink>
      <w:r w:rsidRPr="004531FB">
        <w:rPr>
          <w:sz w:val="16"/>
        </w:rPr>
        <w:t xml:space="preserve"> C.VC</w:t>
      </w:r>
    </w:p>
    <w:p w14:paraId="2EA53E9B" w14:textId="77777777" w:rsidR="00801160" w:rsidRPr="004531FB" w:rsidRDefault="00801160" w:rsidP="00801160">
      <w:pPr>
        <w:rPr>
          <w:sz w:val="16"/>
        </w:rPr>
      </w:pPr>
      <w:r w:rsidRPr="00A2522C">
        <w:rPr>
          <w:rStyle w:val="StyleUnderline"/>
          <w:highlight w:val="yellow"/>
        </w:rPr>
        <w:t xml:space="preserve">Despite recent concerns over an </w:t>
      </w:r>
      <w:r w:rsidRPr="004531FB">
        <w:rPr>
          <w:rStyle w:val="StyleUnderline"/>
        </w:rPr>
        <w:t xml:space="preserve">innovation </w:t>
      </w:r>
      <w:r w:rsidRPr="00A2522C">
        <w:rPr>
          <w:rStyle w:val="StyleUnderline"/>
          <w:highlight w:val="yellow"/>
        </w:rPr>
        <w:t>crisis</w:t>
      </w:r>
      <w:r w:rsidRPr="004531FB">
        <w:rPr>
          <w:sz w:val="16"/>
        </w:rPr>
        <w:t xml:space="preserve">, this analysis shows </w:t>
      </w:r>
      <w:r w:rsidRPr="00A2522C">
        <w:rPr>
          <w:rStyle w:val="StyleUnderline"/>
          <w:highlight w:val="yellow"/>
        </w:rPr>
        <w:t xml:space="preserve">pharmaceutical innovation has </w:t>
      </w:r>
      <w:r w:rsidRPr="004531FB">
        <w:rPr>
          <w:rStyle w:val="StyleUnderline"/>
        </w:rPr>
        <w:t xml:space="preserve">actually </w:t>
      </w:r>
      <w:r w:rsidRPr="00A2522C">
        <w:rPr>
          <w:rStyle w:val="StyleUnderline"/>
          <w:highlight w:val="yellow"/>
        </w:rPr>
        <w:t>increased over the last several decade</w:t>
      </w:r>
      <w:r w:rsidRPr="004531FB">
        <w:rPr>
          <w:rStyle w:val="StyleUnderline"/>
        </w:rPr>
        <w:t xml:space="preserve">s based on the structural novelty of approved NMEs. The higher proportion of Pioneers over the most recent decade is a sign that </w:t>
      </w:r>
      <w:r w:rsidRPr="00A2522C">
        <w:rPr>
          <w:rStyle w:val="StyleUnderline"/>
          <w:highlight w:val="yellow"/>
        </w:rPr>
        <w:t xml:space="preserve">innovation within the industry is </w:t>
      </w:r>
      <w:r w:rsidRPr="00A2522C">
        <w:rPr>
          <w:rStyle w:val="Emphasis"/>
          <w:highlight w:val="yellow"/>
        </w:rPr>
        <w:t>accelerating rather than slowing</w:t>
      </w:r>
      <w:r w:rsidRPr="004531FB">
        <w:rPr>
          <w:rStyle w:val="StyleUnderline"/>
        </w:rPr>
        <w:t xml:space="preserve">. It is also an encouraging sign for the state of innovation in drug discovery that </w:t>
      </w:r>
      <w:r w:rsidRPr="00A2522C">
        <w:rPr>
          <w:rStyle w:val="StyleUnderline"/>
          <w:highlight w:val="yellow"/>
        </w:rPr>
        <w:t xml:space="preserve">these Pioneers are significantly more likely to be the source of promising new therapies that are expected to provide substantial </w:t>
      </w:r>
      <w:r w:rsidRPr="004531FB">
        <w:rPr>
          <w:rStyle w:val="StyleUnderline"/>
        </w:rPr>
        <w:t xml:space="preserve">clinical </w:t>
      </w:r>
      <w:r w:rsidRPr="00A2522C">
        <w:rPr>
          <w:rStyle w:val="StyleUnderline"/>
          <w:highlight w:val="yellow"/>
        </w:rPr>
        <w:t>advantages over existing treatments</w:t>
      </w:r>
      <w:r w:rsidRPr="004531FB">
        <w:rPr>
          <w:sz w:val="16"/>
        </w:rPr>
        <w:t>. Drug hunters are discovering Pioneers in newer and less explored regions of chemical space as they are increasingly found on scaffolds first reported in the CAS REGISTRY five or less years prior to their IND year or on scaffolds populated with 50 or less other compounds at the time of IND.</w:t>
      </w:r>
    </w:p>
    <w:p w14:paraId="145F92BC" w14:textId="77777777" w:rsidR="00801160" w:rsidRPr="004531FB" w:rsidRDefault="00801160" w:rsidP="00801160">
      <w:pPr>
        <w:rPr>
          <w:sz w:val="16"/>
        </w:rPr>
      </w:pPr>
      <w:r w:rsidRPr="004531FB">
        <w:rPr>
          <w:sz w:val="16"/>
        </w:rPr>
        <w:t>As scale becomes less of a strategic advantage, Big Pharma’s share of Pioneers has decreased even though the number of Big Pharma originated Pioneers has increased. This has created a structural innovation gap between Big Pharma and the Rest of Ecosystem which has widened over the last two decades as the Rest of Ecosystem is now responsible for originating almost 3 out of every 4 Pioneers. Pioneers originated by the Rest of Ecosystem are increasingly on new scaffolds, while a majority of Big Pharma originated Pioneers have historically been on new scaffolds.</w:t>
      </w:r>
    </w:p>
    <w:p w14:paraId="318CE248" w14:textId="77777777" w:rsidR="00801160" w:rsidRPr="004531FB" w:rsidRDefault="00801160" w:rsidP="00801160">
      <w:pPr>
        <w:rPr>
          <w:sz w:val="16"/>
        </w:rPr>
      </w:pPr>
      <w:r w:rsidRPr="004531FB">
        <w:rPr>
          <w:sz w:val="16"/>
        </w:rPr>
        <w:t>The work presented here was intended as a study of drug innovation at a macro level. As a result, it included substances of various sizes with different degrees of complexity belonging to a range of functional and drug classes. Even though it was outside the scope of the present work to study specific subsets, such focused studies could yield additional insights into how innovation at a more micro level has changed over time. Other interesting subsets of our data set are the shapes and scaffolds of the Settlers and Colonists. Many of these shapes and scaffolds are privileged in the sense that they are seemingly capable of serving as ligands for a diverse array of target proteins. A separate study of the Settlers and Colonists as well as their side chains could provide insights into possible target-specific innovation trends.</w:t>
      </w:r>
    </w:p>
    <w:p w14:paraId="04D1AF8A" w14:textId="77777777" w:rsidR="00801160" w:rsidRPr="004531FB" w:rsidRDefault="00801160" w:rsidP="00801160">
      <w:pPr>
        <w:rPr>
          <w:sz w:val="16"/>
        </w:rPr>
      </w:pPr>
      <w:r w:rsidRPr="004531FB">
        <w:rPr>
          <w:rStyle w:val="StyleUnderline"/>
        </w:rPr>
        <w:t xml:space="preserve">As it often takes more than 10 years after initial discovery for an experimental drug to gain FDA approval, </w:t>
      </w:r>
      <w:r w:rsidRPr="00A2522C">
        <w:rPr>
          <w:rStyle w:val="StyleUnderline"/>
          <w:highlight w:val="yellow"/>
        </w:rPr>
        <w:t>any measure of drug innovation that relies on the time of approval incorporates a significant time lag between initial discovery and ultimate approval</w:t>
      </w:r>
      <w:r w:rsidRPr="004531FB">
        <w:rPr>
          <w:sz w:val="16"/>
        </w:rPr>
        <w:t xml:space="preserve">. However, </w:t>
      </w:r>
      <w:r w:rsidRPr="00A2522C">
        <w:rPr>
          <w:rStyle w:val="StyleUnderline"/>
          <w:highlight w:val="yellow"/>
        </w:rPr>
        <w:t xml:space="preserve">characterizing drug innovation based on structural novelty provides a means to assess the forward-looking innovation potential of an experimental drug </w:t>
      </w:r>
      <w:r w:rsidRPr="004531FB">
        <w:rPr>
          <w:rStyle w:val="StyleUnderline"/>
        </w:rPr>
        <w:t xml:space="preserve">at the time of initial discovery by comparing its framework information </w:t>
      </w:r>
      <w:r w:rsidRPr="004531FB">
        <w:rPr>
          <w:sz w:val="16"/>
        </w:rPr>
        <w:t xml:space="preserve">(at the scaffold and shape level) </w:t>
      </w:r>
      <w:r w:rsidRPr="004531FB">
        <w:rPr>
          <w:rStyle w:val="StyleUnderline"/>
        </w:rPr>
        <w:t>with prior FDA</w:t>
      </w:r>
      <w:r>
        <w:rPr>
          <w:rStyle w:val="StyleUnderline"/>
        </w:rPr>
        <w:t>-</w:t>
      </w:r>
      <w:r w:rsidRPr="004531FB">
        <w:rPr>
          <w:rStyle w:val="StyleUnderline"/>
        </w:rPr>
        <w:t>approved drugs</w:t>
      </w:r>
      <w:r w:rsidRPr="004531FB">
        <w:rPr>
          <w:sz w:val="16"/>
        </w:rPr>
        <w:t xml:space="preserve">. Therefore, a separate study of drug candidates with </w:t>
      </w:r>
      <w:proofErr w:type="spellStart"/>
      <w:r w:rsidRPr="004531FB">
        <w:rPr>
          <w:sz w:val="16"/>
        </w:rPr>
        <w:t>publically</w:t>
      </w:r>
      <w:proofErr w:type="spellEnd"/>
      <w:r w:rsidRPr="004531FB">
        <w:rPr>
          <w:sz w:val="16"/>
        </w:rPr>
        <w:t xml:space="preserve"> disclosed structures currently in clinical development could provide additional insights into innovation trends at an FDA regulatory review level and serve as a leading indicator of innovation trends at an FDA approval level.</w:t>
      </w:r>
    </w:p>
    <w:p w14:paraId="7B47EA44" w14:textId="77777777" w:rsidR="00801160" w:rsidRPr="004531FB" w:rsidRDefault="00801160" w:rsidP="00801160">
      <w:pPr>
        <w:rPr>
          <w:sz w:val="16"/>
        </w:rPr>
      </w:pPr>
      <w:r w:rsidRPr="004531FB">
        <w:rPr>
          <w:sz w:val="16"/>
        </w:rPr>
        <w:t xml:space="preserve">Given the tremendous opportunity represented by the vast amount of chemical space yet to be explored, </w:t>
      </w:r>
      <w:r w:rsidRPr="00A2522C">
        <w:rPr>
          <w:rStyle w:val="StyleUnderline"/>
          <w:highlight w:val="yellow"/>
        </w:rPr>
        <w:t>drug-hunters</w:t>
      </w:r>
      <w:r w:rsidRPr="004531FB">
        <w:rPr>
          <w:rStyle w:val="StyleUnderline"/>
        </w:rPr>
        <w:t xml:space="preserve"> of all types </w:t>
      </w:r>
      <w:r w:rsidRPr="00A2522C">
        <w:rPr>
          <w:rStyle w:val="StyleUnderline"/>
          <w:highlight w:val="yellow"/>
        </w:rPr>
        <w:t xml:space="preserve">will continue pushing the boundaries to find promising new therapies </w:t>
      </w:r>
      <w:r w:rsidRPr="004531FB">
        <w:rPr>
          <w:rStyle w:val="StyleUnderline"/>
        </w:rPr>
        <w:t>in previously unexplored areas of chemical space</w:t>
      </w:r>
      <w:r w:rsidRPr="004531FB">
        <w:rPr>
          <w:sz w:val="16"/>
        </w:rPr>
        <w:t>. The race to discover these new drugs will be fueled by further advancements in screening approaches and in-silico methods (including innovations related to machine learning algorithms and molecular representations). However, comprehensive data on known shapes and scaffolds can fast track the identification of meaningful open areas of chemical space (shapes or scaffolds that are potentially important but have never been used as the basis for a molecule) to further explore.</w:t>
      </w:r>
    </w:p>
    <w:p w14:paraId="10F32832" w14:textId="77777777" w:rsidR="00801160" w:rsidRPr="00AB1385" w:rsidRDefault="00801160" w:rsidP="00801160"/>
    <w:p w14:paraId="5B59B272" w14:textId="77777777" w:rsidR="00801160" w:rsidRDefault="00801160" w:rsidP="00801160">
      <w:pPr>
        <w:pStyle w:val="Heading4"/>
      </w:pPr>
      <w:r>
        <w:t>The biopharmaceutical industry is uniquely reliant on IP protections – undermining them would kill innovation by making an already expensive process completely unfeasible.</w:t>
      </w:r>
    </w:p>
    <w:p w14:paraId="1B1FA6AB" w14:textId="77777777" w:rsidR="00801160" w:rsidRPr="00BE4941" w:rsidRDefault="00801160" w:rsidP="00801160">
      <w:pPr>
        <w:rPr>
          <w:sz w:val="16"/>
        </w:rPr>
      </w:pPr>
      <w:r w:rsidRPr="00BE4941">
        <w:rPr>
          <w:sz w:val="16"/>
        </w:rPr>
        <w:t xml:space="preserve">Kristina M. </w:t>
      </w:r>
      <w:proofErr w:type="spellStart"/>
      <w:r w:rsidRPr="00BE4941">
        <w:rPr>
          <w:rStyle w:val="Style13ptBold"/>
        </w:rPr>
        <w:t>Lybecker</w:t>
      </w:r>
      <w:proofErr w:type="spellEnd"/>
      <w:r w:rsidRPr="00BE4941">
        <w:rPr>
          <w:rStyle w:val="Style13ptBold"/>
        </w:rPr>
        <w:t>, PhD, 17</w:t>
      </w:r>
      <w:r w:rsidRPr="00BE4941">
        <w:rPr>
          <w:sz w:val="16"/>
        </w:rPr>
        <w:t xml:space="preserve"> [PhD Economics, Associate Professor of Economics @ Colorado College], “Intellectual Property Rights Protection and the Biopharmaceutical Industry: How Canada Measures Up,” Fraser Institute, January 2017, </w:t>
      </w:r>
      <w:hyperlink r:id="rId7" w:history="1">
        <w:r w:rsidRPr="00BE4941">
          <w:rPr>
            <w:rStyle w:val="Hyperlink"/>
            <w:sz w:val="16"/>
          </w:rPr>
          <w:t>https://www.fraserinstitute.org/sites/default/files/intellectual-property-rights-protection-and-the%20biopharmaceutical-industry.pdf</w:t>
        </w:r>
      </w:hyperlink>
      <w:r w:rsidRPr="00BE4941">
        <w:rPr>
          <w:sz w:val="16"/>
        </w:rPr>
        <w:t xml:space="preserve"> C.VC</w:t>
      </w:r>
    </w:p>
    <w:p w14:paraId="2849AD23" w14:textId="77777777" w:rsidR="00801160" w:rsidRPr="00381E8C" w:rsidRDefault="00801160" w:rsidP="00801160">
      <w:pPr>
        <w:rPr>
          <w:sz w:val="16"/>
        </w:rPr>
      </w:pPr>
      <w:r w:rsidRPr="00FD325D">
        <w:rPr>
          <w:rStyle w:val="StyleUnderline"/>
        </w:rPr>
        <w:t xml:space="preserve">The unique structure of </w:t>
      </w:r>
      <w:r w:rsidRPr="00A2522C">
        <w:rPr>
          <w:rStyle w:val="StyleUnderline"/>
          <w:highlight w:val="yellow"/>
        </w:rPr>
        <w:t xml:space="preserve">the innovative biopharmaceutical industry necessitates </w:t>
      </w:r>
      <w:r w:rsidRPr="00FD325D">
        <w:rPr>
          <w:rStyle w:val="StyleUnderline"/>
        </w:rPr>
        <w:t xml:space="preserve">a </w:t>
      </w:r>
      <w:r w:rsidRPr="00FD325D">
        <w:rPr>
          <w:rStyle w:val="Emphasis"/>
        </w:rPr>
        <w:t xml:space="preserve">variety of </w:t>
      </w:r>
      <w:r w:rsidRPr="00A2522C">
        <w:rPr>
          <w:rStyle w:val="Emphasis"/>
          <w:highlight w:val="yellow"/>
        </w:rPr>
        <w:t>i</w:t>
      </w:r>
      <w:r w:rsidRPr="00381E8C">
        <w:rPr>
          <w:sz w:val="16"/>
        </w:rPr>
        <w:t xml:space="preserve">ntellectual </w:t>
      </w:r>
      <w:r w:rsidRPr="00A2522C">
        <w:rPr>
          <w:rStyle w:val="Emphasis"/>
          <w:highlight w:val="yellow"/>
        </w:rPr>
        <w:t>p</w:t>
      </w:r>
      <w:r w:rsidRPr="00381E8C">
        <w:rPr>
          <w:sz w:val="16"/>
        </w:rPr>
        <w:t xml:space="preserve">roperty </w:t>
      </w:r>
      <w:r w:rsidRPr="00A2522C">
        <w:rPr>
          <w:rStyle w:val="Emphasis"/>
          <w:highlight w:val="yellow"/>
        </w:rPr>
        <w:t xml:space="preserve">protection </w:t>
      </w:r>
      <w:r w:rsidRPr="00FD325D">
        <w:rPr>
          <w:rStyle w:val="Emphasis"/>
        </w:rPr>
        <w:t>mechanisms</w:t>
      </w:r>
      <w:r w:rsidRPr="00381E8C">
        <w:rPr>
          <w:sz w:val="16"/>
        </w:rPr>
        <w:t xml:space="preserve">. In particular, </w:t>
      </w:r>
      <w:r w:rsidRPr="00FD325D">
        <w:rPr>
          <w:rStyle w:val="StyleUnderline"/>
        </w:rPr>
        <w:t>the industry is characterized by a</w:t>
      </w:r>
      <w:r w:rsidRPr="00381E8C">
        <w:rPr>
          <w:sz w:val="16"/>
        </w:rPr>
        <w:t xml:space="preserve"> research and development (</w:t>
      </w:r>
      <w:r w:rsidRPr="00A2522C">
        <w:rPr>
          <w:rStyle w:val="StyleUnderline"/>
          <w:highlight w:val="yellow"/>
        </w:rPr>
        <w:t>R&amp;D</w:t>
      </w:r>
      <w:r w:rsidRPr="00381E8C">
        <w:rPr>
          <w:sz w:val="16"/>
        </w:rPr>
        <w:t xml:space="preserve">) </w:t>
      </w:r>
      <w:r w:rsidRPr="00FD325D">
        <w:rPr>
          <w:rStyle w:val="StyleUnderline"/>
        </w:rPr>
        <w:t xml:space="preserve">process that </w:t>
      </w:r>
      <w:r w:rsidRPr="00A2522C">
        <w:rPr>
          <w:rStyle w:val="StyleUnderline"/>
          <w:highlight w:val="yellow"/>
        </w:rPr>
        <w:t xml:space="preserve">is </w:t>
      </w:r>
      <w:r w:rsidRPr="00A2522C">
        <w:rPr>
          <w:rStyle w:val="Emphasis"/>
          <w:highlight w:val="yellow"/>
        </w:rPr>
        <w:t>lengthy, expensive, uncertain, and risky</w:t>
      </w:r>
      <w:r w:rsidRPr="00381E8C">
        <w:rPr>
          <w:sz w:val="16"/>
        </w:rPr>
        <w:t xml:space="preserve">. According to </w:t>
      </w:r>
      <w:proofErr w:type="spellStart"/>
      <w:r w:rsidRPr="00381E8C">
        <w:rPr>
          <w:sz w:val="16"/>
        </w:rPr>
        <w:t>DiMasi</w:t>
      </w:r>
      <w:proofErr w:type="spellEnd"/>
      <w:r w:rsidRPr="00381E8C">
        <w:rPr>
          <w:sz w:val="16"/>
        </w:rPr>
        <w:t xml:space="preserve"> and colleagues, </w:t>
      </w:r>
      <w:r w:rsidRPr="00A2522C">
        <w:rPr>
          <w:rStyle w:val="StyleUnderline"/>
          <w:highlight w:val="yellow"/>
        </w:rPr>
        <w:t>the estimated cost of developing a new medicine is</w:t>
      </w:r>
      <w:r w:rsidRPr="00914CB1">
        <w:rPr>
          <w:rStyle w:val="StyleUnderline"/>
        </w:rPr>
        <w:t xml:space="preserve"> US</w:t>
      </w:r>
      <w:r w:rsidRPr="00914CB1">
        <w:rPr>
          <w:rStyle w:val="Emphasis"/>
        </w:rPr>
        <w:t>$</w:t>
      </w:r>
      <w:r w:rsidRPr="00A2522C">
        <w:rPr>
          <w:rStyle w:val="Emphasis"/>
          <w:highlight w:val="yellow"/>
        </w:rPr>
        <w:t>2.6 billion</w:t>
      </w:r>
      <w:r w:rsidRPr="00A2522C">
        <w:rPr>
          <w:sz w:val="16"/>
          <w:highlight w:val="yellow"/>
        </w:rPr>
        <w:t xml:space="preserve"> </w:t>
      </w:r>
      <w:r w:rsidRPr="00381E8C">
        <w:rPr>
          <w:sz w:val="16"/>
        </w:rPr>
        <w:t>(</w:t>
      </w:r>
      <w:proofErr w:type="spellStart"/>
      <w:r w:rsidRPr="00381E8C">
        <w:rPr>
          <w:sz w:val="16"/>
        </w:rPr>
        <w:t>DiMasi</w:t>
      </w:r>
      <w:proofErr w:type="spellEnd"/>
      <w:r w:rsidRPr="00381E8C">
        <w:rPr>
          <w:sz w:val="16"/>
        </w:rPr>
        <w:t xml:space="preserve">, Grabowski, and Hansen, 2016).2 In addition, </w:t>
      </w:r>
      <w:r w:rsidRPr="00A2522C">
        <w:rPr>
          <w:rStyle w:val="StyleUnderline"/>
          <w:highlight w:val="yellow"/>
        </w:rPr>
        <w:t xml:space="preserve">the time </w:t>
      </w:r>
      <w:r w:rsidRPr="00914CB1">
        <w:rPr>
          <w:rStyle w:val="StyleUnderline"/>
        </w:rPr>
        <w:t xml:space="preserve">required to develop a new drug </w:t>
      </w:r>
      <w:r w:rsidRPr="00A2522C">
        <w:rPr>
          <w:rStyle w:val="StyleUnderline"/>
          <w:highlight w:val="yellow"/>
        </w:rPr>
        <w:t xml:space="preserve">is also significant, averaging 10 to 15 years </w:t>
      </w:r>
      <w:r w:rsidRPr="00A2522C">
        <w:rPr>
          <w:rStyle w:val="Emphasis"/>
          <w:highlight w:val="yellow"/>
        </w:rPr>
        <w:t>without any guarantee of success</w:t>
      </w:r>
      <w:r w:rsidRPr="00381E8C">
        <w:rPr>
          <w:sz w:val="16"/>
        </w:rPr>
        <w:t xml:space="preserve"> (PhRMA, n.d.). While these figures are highly controversial, </w:t>
      </w:r>
      <w:r w:rsidRPr="00914CB1">
        <w:rPr>
          <w:rStyle w:val="StyleUnderline"/>
        </w:rPr>
        <w:t>biopharmaceutical innovation is unquestionably an expensive and lengthy undertaking</w:t>
      </w:r>
      <w:r w:rsidRPr="00381E8C">
        <w:rPr>
          <w:sz w:val="16"/>
        </w:rPr>
        <w:t xml:space="preserve">.3 For the biopharmaceutical industry, </w:t>
      </w:r>
      <w:r w:rsidRPr="00A2522C">
        <w:rPr>
          <w:rStyle w:val="Emphasis"/>
          <w:highlight w:val="yellow"/>
        </w:rPr>
        <w:t>innovation and its protection</w:t>
      </w:r>
      <w:r w:rsidRPr="00A2522C">
        <w:rPr>
          <w:rStyle w:val="StyleUnderline"/>
          <w:highlight w:val="yellow"/>
        </w:rPr>
        <w:t xml:space="preserve"> are essential </w:t>
      </w:r>
      <w:r w:rsidRPr="00914CB1">
        <w:rPr>
          <w:rStyle w:val="StyleUnderline"/>
        </w:rPr>
        <w:t>and the source of both profits and growth</w:t>
      </w:r>
      <w:r w:rsidRPr="00381E8C">
        <w:rPr>
          <w:sz w:val="16"/>
        </w:rPr>
        <w:t xml:space="preserve">. As such, </w:t>
      </w:r>
      <w:r w:rsidRPr="00A2522C">
        <w:rPr>
          <w:rStyle w:val="StyleUnderline"/>
          <w:highlight w:val="yellow"/>
        </w:rPr>
        <w:t xml:space="preserve">patent protection is </w:t>
      </w:r>
      <w:r w:rsidRPr="00A2522C">
        <w:rPr>
          <w:rStyle w:val="Emphasis"/>
          <w:highlight w:val="yellow"/>
        </w:rPr>
        <w:t>disproportionally more important</w:t>
      </w:r>
      <w:r w:rsidRPr="00A2522C">
        <w:rPr>
          <w:rStyle w:val="StyleUnderline"/>
          <w:highlight w:val="yellow"/>
        </w:rPr>
        <w:t xml:space="preserve"> </w:t>
      </w:r>
      <w:r w:rsidRPr="00914CB1">
        <w:rPr>
          <w:rStyle w:val="StyleUnderline"/>
        </w:rPr>
        <w:t xml:space="preserve">for ensuring that the innovator appropriates the returns to R&amp;D </w:t>
      </w:r>
      <w:r w:rsidRPr="00A2522C">
        <w:rPr>
          <w:rStyle w:val="StyleUnderline"/>
          <w:highlight w:val="yellow"/>
        </w:rPr>
        <w:t xml:space="preserve">for the </w:t>
      </w:r>
      <w:r w:rsidRPr="00A2522C">
        <w:rPr>
          <w:rStyle w:val="Emphasis"/>
          <w:highlight w:val="yellow"/>
        </w:rPr>
        <w:t xml:space="preserve">biopharmaceutical industry than </w:t>
      </w:r>
      <w:r w:rsidRPr="00914CB1">
        <w:rPr>
          <w:rStyle w:val="Emphasis"/>
        </w:rPr>
        <w:t xml:space="preserve">virtually </w:t>
      </w:r>
      <w:r w:rsidRPr="00A2522C">
        <w:rPr>
          <w:rStyle w:val="Emphasis"/>
          <w:highlight w:val="yellow"/>
        </w:rPr>
        <w:t>any other</w:t>
      </w:r>
      <w:r w:rsidRPr="00381E8C">
        <w:rPr>
          <w:sz w:val="16"/>
        </w:rPr>
        <w:t xml:space="preserve">. Extending the findings of the 1987 “Yale Survey” (Levin, </w:t>
      </w:r>
      <w:proofErr w:type="spellStart"/>
      <w:r w:rsidRPr="00381E8C">
        <w:rPr>
          <w:sz w:val="16"/>
        </w:rPr>
        <w:t>Klevorick</w:t>
      </w:r>
      <w:proofErr w:type="spellEnd"/>
      <w:r w:rsidRPr="00381E8C">
        <w:rPr>
          <w:sz w:val="16"/>
        </w:rPr>
        <w:t xml:space="preserve">, Nelson, and Winter, 1987), the “Carnegie Mellon Survey” established that while patents are again considered “unambiguously the least effective appropriability mechanisms,” the drug industry and other scholars regard them as strictly more effective than alternative mechanisms (Cohen, Nelson, and Walsh, 1996). </w:t>
      </w:r>
      <w:r w:rsidRPr="00C91BBA">
        <w:rPr>
          <w:rStyle w:val="StyleUnderline"/>
        </w:rPr>
        <w:t>The industry’s disproportionate reliance on patents and other forms of intellectual property protection is confirmed in numerous other studies</w:t>
      </w:r>
      <w:r w:rsidRPr="00381E8C">
        <w:rPr>
          <w:sz w:val="16"/>
        </w:rPr>
        <w:t>.4</w:t>
      </w:r>
    </w:p>
    <w:p w14:paraId="2D83E857" w14:textId="77777777" w:rsidR="00801160" w:rsidRPr="00381E8C" w:rsidRDefault="00801160" w:rsidP="00801160">
      <w:pPr>
        <w:rPr>
          <w:sz w:val="16"/>
        </w:rPr>
      </w:pPr>
      <w:r w:rsidRPr="00381E8C">
        <w:rPr>
          <w:sz w:val="16"/>
        </w:rPr>
        <w:t xml:space="preserve">In essence, </w:t>
      </w:r>
      <w:r w:rsidRPr="00A2522C">
        <w:rPr>
          <w:rStyle w:val="StyleUnderline"/>
          <w:highlight w:val="yellow"/>
        </w:rPr>
        <w:t xml:space="preserve">IPR </w:t>
      </w:r>
      <w:r w:rsidRPr="00C91BBA">
        <w:rPr>
          <w:rStyle w:val="StyleUnderline"/>
        </w:rPr>
        <w:t xml:space="preserve">protections </w:t>
      </w:r>
      <w:r w:rsidRPr="00A2522C">
        <w:rPr>
          <w:rStyle w:val="StyleUnderline"/>
          <w:highlight w:val="yellow"/>
        </w:rPr>
        <w:t xml:space="preserve">provide innovative biopharmaceutical firms with </w:t>
      </w:r>
      <w:r w:rsidRPr="00C91BBA">
        <w:rPr>
          <w:rStyle w:val="StyleUnderline"/>
        </w:rPr>
        <w:t xml:space="preserve">an </w:t>
      </w:r>
      <w:r w:rsidRPr="00A2522C">
        <w:rPr>
          <w:rStyle w:val="StyleUnderline"/>
          <w:highlight w:val="yellow"/>
        </w:rPr>
        <w:t xml:space="preserve">assurance of some </w:t>
      </w:r>
      <w:r w:rsidRPr="00A2522C">
        <w:rPr>
          <w:rStyle w:val="Emphasis"/>
          <w:highlight w:val="yellow"/>
        </w:rPr>
        <w:t>return on their investment</w:t>
      </w:r>
      <w:r w:rsidRPr="00C91BBA">
        <w:rPr>
          <w:rStyle w:val="StyleUnderline"/>
        </w:rPr>
        <w:t xml:space="preserve">, thus </w:t>
      </w:r>
      <w:r w:rsidRPr="00A2522C">
        <w:rPr>
          <w:rStyle w:val="StyleUnderline"/>
          <w:highlight w:val="yellow"/>
        </w:rPr>
        <w:t xml:space="preserve">creating incentives for the </w:t>
      </w:r>
      <w:r w:rsidRPr="00A2522C">
        <w:rPr>
          <w:rStyle w:val="Emphasis"/>
          <w:highlight w:val="yellow"/>
        </w:rPr>
        <w:t>development of new technologies</w:t>
      </w:r>
      <w:r w:rsidRPr="00A2522C">
        <w:rPr>
          <w:rStyle w:val="StyleUnderline"/>
          <w:highlight w:val="yellow"/>
        </w:rPr>
        <w:t xml:space="preserve"> that could otherwise be </w:t>
      </w:r>
      <w:r w:rsidRPr="00A2522C">
        <w:rPr>
          <w:rStyle w:val="Emphasis"/>
          <w:highlight w:val="yellow"/>
        </w:rPr>
        <w:t>easily replicated</w:t>
      </w:r>
      <w:r w:rsidRPr="00BB372E">
        <w:rPr>
          <w:rStyle w:val="StyleUnderline"/>
        </w:rPr>
        <w:t xml:space="preserve"> </w:t>
      </w:r>
      <w:r w:rsidRPr="00C91BBA">
        <w:rPr>
          <w:rStyle w:val="StyleUnderline"/>
        </w:rPr>
        <w:t>and sold by competitors</w:t>
      </w:r>
      <w:r w:rsidRPr="00381E8C">
        <w:rPr>
          <w:sz w:val="16"/>
        </w:rPr>
        <w:t xml:space="preserve">. Due to the tremendous fixed costs required to develop new treatments and cures, </w:t>
      </w:r>
      <w:r w:rsidRPr="00C91BBA">
        <w:rPr>
          <w:rStyle w:val="StyleUnderline"/>
        </w:rPr>
        <w:t xml:space="preserve">a significant potential exists for </w:t>
      </w:r>
      <w:r w:rsidRPr="00A2522C">
        <w:rPr>
          <w:rStyle w:val="StyleUnderline"/>
          <w:highlight w:val="yellow"/>
        </w:rPr>
        <w:t xml:space="preserve">free riding </w:t>
      </w:r>
      <w:r w:rsidRPr="00C91BBA">
        <w:rPr>
          <w:rStyle w:val="StyleUnderline"/>
        </w:rPr>
        <w:t>by follower firms</w:t>
      </w:r>
      <w:r w:rsidRPr="00381E8C">
        <w:rPr>
          <w:sz w:val="16"/>
        </w:rPr>
        <w:t xml:space="preserve">, a market failure </w:t>
      </w:r>
      <w:r w:rsidRPr="00C91BBA">
        <w:rPr>
          <w:rStyle w:val="StyleUnderline"/>
        </w:rPr>
        <w:t xml:space="preserve">that </w:t>
      </w:r>
      <w:r w:rsidRPr="00A2522C">
        <w:rPr>
          <w:rStyle w:val="StyleUnderline"/>
          <w:highlight w:val="yellow"/>
        </w:rPr>
        <w:t xml:space="preserve">would </w:t>
      </w:r>
      <w:r w:rsidRPr="00A2522C">
        <w:rPr>
          <w:rStyle w:val="Emphasis"/>
          <w:highlight w:val="yellow"/>
        </w:rPr>
        <w:t>prevent investment in innovation</w:t>
      </w:r>
      <w:r w:rsidRPr="00A2522C">
        <w:rPr>
          <w:rStyle w:val="StyleUnderline"/>
          <w:highlight w:val="yellow"/>
        </w:rPr>
        <w:t xml:space="preserve"> </w:t>
      </w:r>
      <w:r w:rsidRPr="00C91BBA">
        <w:rPr>
          <w:rStyle w:val="StyleUnderline"/>
        </w:rPr>
        <w:t>were it not for the patents and other forms of i</w:t>
      </w:r>
      <w:r w:rsidRPr="00381E8C">
        <w:rPr>
          <w:sz w:val="16"/>
        </w:rPr>
        <w:t xml:space="preserve">ntellectual </w:t>
      </w:r>
      <w:r w:rsidRPr="00C91BBA">
        <w:rPr>
          <w:rStyle w:val="StyleUnderline"/>
        </w:rPr>
        <w:t>p</w:t>
      </w:r>
      <w:r w:rsidRPr="00381E8C">
        <w:rPr>
          <w:sz w:val="16"/>
        </w:rPr>
        <w:t xml:space="preserve">roperty </w:t>
      </w:r>
      <w:r w:rsidRPr="00C91BBA">
        <w:rPr>
          <w:rStyle w:val="StyleUnderline"/>
        </w:rPr>
        <w:t>protections that provide a limited period of market exclusivity or other such incentives</w:t>
      </w:r>
      <w:r w:rsidRPr="00381E8C">
        <w:rPr>
          <w:sz w:val="16"/>
        </w:rPr>
        <w:t xml:space="preserve">. Fundamentally, patents amount to an efficiency tradeoff. Society provides innovators with a limited period of market exclusivity to encourage innovation in exchange for public access to this knowledge. In exchange for the temporary static loss from market exclusivity, society gains complete knowledge of the innovation through disclosure, a permanent dynamic gain. Through this tradeoff, the existing patent system corrects the market failure that would stymie innovation. In its </w:t>
      </w:r>
      <w:proofErr w:type="spellStart"/>
      <w:r w:rsidRPr="00381E8C">
        <w:rPr>
          <w:sz w:val="16"/>
        </w:rPr>
        <w:t>Apotex</w:t>
      </w:r>
      <w:proofErr w:type="spellEnd"/>
      <w:r w:rsidRPr="00381E8C">
        <w:rPr>
          <w:sz w:val="16"/>
        </w:rPr>
        <w:t xml:space="preserve"> Inc. v. </w:t>
      </w:r>
      <w:proofErr w:type="spellStart"/>
      <w:r w:rsidRPr="00381E8C">
        <w:rPr>
          <w:sz w:val="16"/>
        </w:rPr>
        <w:t>Wellcome</w:t>
      </w:r>
      <w:proofErr w:type="spellEnd"/>
      <w:r w:rsidRPr="00381E8C">
        <w:rPr>
          <w:sz w:val="16"/>
        </w:rPr>
        <w:t xml:space="preserve"> Foundation Ltd. finding, Justice Binnie wrote for the Supreme Court of Canada, “A patent, as has been said many times, is not intended as an accolade or civic award for ingenuity. It is a method by which inventive solutions to practical problems are coaxed into the public domain by the promise of a limited monopoly for a limited time. Disclosure is the quid pro quo for valuable proprietary rights to exclusivity which are entirely the statutory creature of the Patent Act” (para. 37).</w:t>
      </w:r>
    </w:p>
    <w:p w14:paraId="3875162A" w14:textId="77777777" w:rsidR="00801160" w:rsidRPr="00381E8C" w:rsidRDefault="00801160" w:rsidP="00801160">
      <w:pPr>
        <w:rPr>
          <w:sz w:val="16"/>
        </w:rPr>
      </w:pPr>
      <w:r w:rsidRPr="00E51F4D">
        <w:rPr>
          <w:rStyle w:val="StyleUnderline"/>
        </w:rPr>
        <w:t xml:space="preserve">The biopharmaceutical industry is characterized by a number of legal and economic issues that </w:t>
      </w:r>
      <w:r w:rsidRPr="00E51F4D">
        <w:rPr>
          <w:rStyle w:val="Emphasis"/>
        </w:rPr>
        <w:t>distinguish it from other research-intensive industries</w:t>
      </w:r>
      <w:r w:rsidRPr="00381E8C">
        <w:rPr>
          <w:sz w:val="16"/>
        </w:rPr>
        <w:t xml:space="preserve">. </w:t>
      </w:r>
      <w:proofErr w:type="spellStart"/>
      <w:r w:rsidRPr="00381E8C">
        <w:rPr>
          <w:sz w:val="16"/>
        </w:rPr>
        <w:t>Danzon</w:t>
      </w:r>
      <w:proofErr w:type="spellEnd"/>
      <w:r w:rsidRPr="00381E8C">
        <w:rPr>
          <w:sz w:val="16"/>
        </w:rPr>
        <w:t xml:space="preserve"> (1999) describes three features that are particularly noteworthy. </w:t>
      </w:r>
      <w:r w:rsidRPr="00E51F4D">
        <w:rPr>
          <w:rStyle w:val="StyleUnderline"/>
        </w:rPr>
        <w:t xml:space="preserve">First, given that the biopharmaceutical industry is </w:t>
      </w:r>
      <w:r w:rsidRPr="00BB372E">
        <w:rPr>
          <w:rStyle w:val="StyleUnderline"/>
        </w:rPr>
        <w:t xml:space="preserve">characterized by an unusually high rate of R&amp;D, intellectual property protection provides for the potential for </w:t>
      </w:r>
      <w:r w:rsidRPr="00BB372E">
        <w:rPr>
          <w:rStyle w:val="Emphasis"/>
        </w:rPr>
        <w:t>significant market power</w:t>
      </w:r>
      <w:r w:rsidRPr="00BB372E">
        <w:rPr>
          <w:rStyle w:val="StyleUnderline"/>
        </w:rPr>
        <w:t xml:space="preserve"> and monopoly pricing that raises numerous public health policy questions surrounding prices and profits. Second, virtually </w:t>
      </w:r>
      <w:r w:rsidRPr="00A2522C">
        <w:rPr>
          <w:rStyle w:val="StyleUnderline"/>
          <w:highlight w:val="yellow"/>
        </w:rPr>
        <w:t xml:space="preserve">every aspect of the industry is </w:t>
      </w:r>
      <w:r w:rsidRPr="00A2522C">
        <w:rPr>
          <w:rStyle w:val="Emphasis"/>
          <w:highlight w:val="yellow"/>
        </w:rPr>
        <w:t>heavily regulated</w:t>
      </w:r>
      <w:r w:rsidRPr="00A2522C">
        <w:rPr>
          <w:rStyle w:val="StyleUnderline"/>
          <w:highlight w:val="yellow"/>
        </w:rPr>
        <w:t xml:space="preserve">, from safety and efficacy to </w:t>
      </w:r>
      <w:r w:rsidRPr="00BB372E">
        <w:rPr>
          <w:rStyle w:val="StyleUnderline"/>
        </w:rPr>
        <w:t xml:space="preserve">promotion and </w:t>
      </w:r>
      <w:r w:rsidRPr="00A2522C">
        <w:rPr>
          <w:rStyle w:val="StyleUnderline"/>
          <w:highlight w:val="yellow"/>
        </w:rPr>
        <w:t>advertising</w:t>
      </w:r>
      <w:r w:rsidRPr="00BB372E">
        <w:rPr>
          <w:rStyle w:val="StyleUnderline"/>
        </w:rPr>
        <w:t xml:space="preserve">, to pricing and reimbursement. </w:t>
      </w:r>
      <w:proofErr w:type="spellStart"/>
      <w:r w:rsidRPr="00BB372E">
        <w:rPr>
          <w:rStyle w:val="StyleUnderline"/>
        </w:rPr>
        <w:t>Danzon</w:t>
      </w:r>
      <w:proofErr w:type="spellEnd"/>
      <w:r w:rsidRPr="00BB372E">
        <w:rPr>
          <w:rStyle w:val="StyleUnderline"/>
        </w:rPr>
        <w:t xml:space="preserve"> describes </w:t>
      </w:r>
      <w:r w:rsidRPr="00A2522C">
        <w:rPr>
          <w:rStyle w:val="StyleUnderline"/>
          <w:highlight w:val="yellow"/>
        </w:rPr>
        <w:t>the impact of these regulations as “</w:t>
      </w:r>
      <w:r w:rsidRPr="00A2522C">
        <w:rPr>
          <w:rStyle w:val="Emphasis"/>
          <w:highlight w:val="yellow"/>
        </w:rPr>
        <w:t>profound and multidimensional</w:t>
      </w:r>
      <w:r w:rsidRPr="00A2522C">
        <w:rPr>
          <w:rStyle w:val="StyleUnderline"/>
          <w:highlight w:val="yellow"/>
        </w:rPr>
        <w:t xml:space="preserve"> even within a single country, affecting consumption </w:t>
      </w:r>
      <w:r w:rsidRPr="00BB372E">
        <w:rPr>
          <w:rStyle w:val="StyleUnderline"/>
        </w:rPr>
        <w:t xml:space="preserve">patterns, productivity, </w:t>
      </w:r>
      <w:r w:rsidRPr="00A2522C">
        <w:rPr>
          <w:rStyle w:val="StyleUnderline"/>
          <w:highlight w:val="yellow"/>
        </w:rPr>
        <w:t xml:space="preserve">R&amp;D and </w:t>
      </w:r>
      <w:r w:rsidRPr="00BB372E">
        <w:rPr>
          <w:rStyle w:val="StyleUnderline"/>
        </w:rPr>
        <w:t xml:space="preserve">hence </w:t>
      </w:r>
      <w:r w:rsidRPr="00A2522C">
        <w:rPr>
          <w:rStyle w:val="StyleUnderline"/>
          <w:highlight w:val="yellow"/>
        </w:rPr>
        <w:t>the supply of future technologies</w:t>
      </w:r>
      <w:r w:rsidRPr="00BB372E">
        <w:rPr>
          <w:rStyle w:val="StyleUnderline"/>
        </w:rPr>
        <w:t>”</w:t>
      </w:r>
      <w:r w:rsidRPr="00BB372E">
        <w:rPr>
          <w:sz w:val="16"/>
        </w:rPr>
        <w:t xml:space="preserve"> (</w:t>
      </w:r>
      <w:proofErr w:type="spellStart"/>
      <w:r w:rsidRPr="00BB372E">
        <w:rPr>
          <w:sz w:val="16"/>
        </w:rPr>
        <w:t>Danzon</w:t>
      </w:r>
      <w:proofErr w:type="spellEnd"/>
      <w:r w:rsidRPr="00BB372E">
        <w:rPr>
          <w:sz w:val="16"/>
        </w:rPr>
        <w:t xml:space="preserve">, 1999: 1056). </w:t>
      </w:r>
      <w:r w:rsidRPr="00BB372E">
        <w:rPr>
          <w:rStyle w:val="StyleUnderline"/>
        </w:rPr>
        <w:t xml:space="preserve">Lastly, while research and development costs are borne solely by the innovator, the resulting product is a </w:t>
      </w:r>
      <w:r w:rsidRPr="00BB372E">
        <w:rPr>
          <w:rStyle w:val="Emphasis"/>
        </w:rPr>
        <w:t>global public good</w:t>
      </w:r>
      <w:r w:rsidRPr="00BB372E">
        <w:rPr>
          <w:rStyle w:val="StyleUnderline"/>
        </w:rPr>
        <w:t>. “Each country faces an incentive to adopt the regulatory policies that best control its pharmaceutical budget in the short run, free-riding on others to pay for the joint costs of R&amp;D and ignoring cross-national spillovers of national regulatory policies through parallel trade and international price comparisons”</w:t>
      </w:r>
      <w:r w:rsidRPr="00BB372E">
        <w:rPr>
          <w:sz w:val="16"/>
        </w:rPr>
        <w:t xml:space="preserve"> (</w:t>
      </w:r>
      <w:proofErr w:type="spellStart"/>
      <w:r w:rsidRPr="00BB372E">
        <w:rPr>
          <w:sz w:val="16"/>
        </w:rPr>
        <w:t>Danzon</w:t>
      </w:r>
      <w:proofErr w:type="spellEnd"/>
      <w:r w:rsidRPr="00BB372E">
        <w:rPr>
          <w:sz w:val="16"/>
        </w:rPr>
        <w:t xml:space="preserve">, 1999: 1056). </w:t>
      </w:r>
      <w:r w:rsidRPr="00BB372E">
        <w:rPr>
          <w:rStyle w:val="StyleUnderline"/>
        </w:rPr>
        <w:t xml:space="preserve">The combination of these characteristics defines a set of unique economic and legal challenges for the </w:t>
      </w:r>
      <w:r w:rsidRPr="00BB372E">
        <w:rPr>
          <w:rStyle w:val="Emphasis"/>
        </w:rPr>
        <w:t>innovation of new drugs</w:t>
      </w:r>
      <w:r w:rsidRPr="00BB372E">
        <w:rPr>
          <w:sz w:val="16"/>
        </w:rPr>
        <w:t xml:space="preserve"> and the public health policies that surround their production, marketing</w:t>
      </w:r>
      <w:r w:rsidRPr="00381E8C">
        <w:rPr>
          <w:sz w:val="16"/>
        </w:rPr>
        <w:t>, and distribution.</w:t>
      </w:r>
    </w:p>
    <w:p w14:paraId="7EE02AD0" w14:textId="77777777" w:rsidR="00801160" w:rsidRPr="00381E8C" w:rsidRDefault="00801160" w:rsidP="00801160">
      <w:pPr>
        <w:rPr>
          <w:sz w:val="16"/>
        </w:rPr>
      </w:pPr>
      <w:r w:rsidRPr="00E51F4D">
        <w:rPr>
          <w:rStyle w:val="StyleUnderline"/>
        </w:rPr>
        <w:t>Innovative companies make far greater investments in time, resources, and financial support than do generic firms</w:t>
      </w:r>
      <w:r w:rsidRPr="00381E8C">
        <w:rPr>
          <w:sz w:val="16"/>
        </w:rPr>
        <w:t xml:space="preserve">. Notably, </w:t>
      </w:r>
      <w:r w:rsidRPr="00A2522C">
        <w:rPr>
          <w:rStyle w:val="StyleUnderline"/>
          <w:highlight w:val="yellow"/>
        </w:rPr>
        <w:t xml:space="preserve">innovation-based companies spend </w:t>
      </w:r>
      <w:r w:rsidRPr="00A2522C">
        <w:rPr>
          <w:rStyle w:val="Emphasis"/>
          <w:highlight w:val="yellow"/>
        </w:rPr>
        <w:t>more than 200 times</w:t>
      </w:r>
      <w:r w:rsidRPr="00A2522C">
        <w:rPr>
          <w:rStyle w:val="StyleUnderline"/>
          <w:highlight w:val="yellow"/>
        </w:rPr>
        <w:t xml:space="preserve"> that which generic companies spend </w:t>
      </w:r>
      <w:r w:rsidRPr="00E51F4D">
        <w:rPr>
          <w:rStyle w:val="StyleUnderline"/>
        </w:rPr>
        <w:t>on the development of a particular drug</w:t>
      </w:r>
      <w:r w:rsidRPr="00381E8C">
        <w:rPr>
          <w:sz w:val="16"/>
        </w:rPr>
        <w:t xml:space="preserve"> (CIPC, 2011: 10). In addition, </w:t>
      </w:r>
      <w:r w:rsidRPr="00E51F4D">
        <w:rPr>
          <w:rStyle w:val="StyleUnderline"/>
        </w:rPr>
        <w:t>the investment of time, from laboratory to market, is also close to double for innovative companies relative to generic producers</w:t>
      </w:r>
      <w:r w:rsidRPr="00381E8C">
        <w:rPr>
          <w:sz w:val="16"/>
        </w:rPr>
        <w:t>. Table 1 highlights the differences in the drug development processes of innovative and generic companies. For innovative biopharmaceutical companies</w:t>
      </w:r>
      <w:r w:rsidRPr="00E51F4D">
        <w:rPr>
          <w:rStyle w:val="StyleUnderline"/>
        </w:rPr>
        <w:t xml:space="preserve">, </w:t>
      </w:r>
      <w:r w:rsidRPr="00A2522C">
        <w:rPr>
          <w:rStyle w:val="StyleUnderline"/>
          <w:highlight w:val="yellow"/>
        </w:rPr>
        <w:t>the development process is expensive, risky, and time consuming, all of which points to the need for strong IP protection</w:t>
      </w:r>
      <w:r w:rsidRPr="00E51F4D">
        <w:rPr>
          <w:rStyle w:val="StyleUnderline"/>
        </w:rPr>
        <w:t xml:space="preserve"> to encourage investment and ensure companies are able to recover their investments</w:t>
      </w:r>
      <w:r w:rsidRPr="00381E8C">
        <w:rPr>
          <w:sz w:val="16"/>
        </w:rPr>
        <w:t>.</w:t>
      </w:r>
    </w:p>
    <w:p w14:paraId="78D75A6E" w14:textId="77777777" w:rsidR="00801160" w:rsidRPr="00381E8C" w:rsidRDefault="00801160" w:rsidP="00801160">
      <w:pPr>
        <w:rPr>
          <w:sz w:val="16"/>
        </w:rPr>
      </w:pPr>
      <w:r w:rsidRPr="00381E8C">
        <w:rPr>
          <w:sz w:val="16"/>
        </w:rPr>
        <w:t xml:space="preserve">The risk involved in biopharmaceutical development is starkly illustrated in a recent report by Biotechnology Innovation Organization (BIO), which reports that </w:t>
      </w:r>
      <w:r w:rsidRPr="00A2522C">
        <w:rPr>
          <w:rStyle w:val="StyleUnderline"/>
          <w:highlight w:val="yellow"/>
        </w:rPr>
        <w:t xml:space="preserve">less than one of every 10 drugs that enter clinical trials is ultimately approved </w:t>
      </w:r>
      <w:r w:rsidRPr="00E51F4D">
        <w:rPr>
          <w:rStyle w:val="StyleUnderline"/>
        </w:rPr>
        <w:t>by the F</w:t>
      </w:r>
      <w:r w:rsidRPr="00381E8C">
        <w:rPr>
          <w:sz w:val="16"/>
        </w:rPr>
        <w:t xml:space="preserve">ood and </w:t>
      </w:r>
      <w:r w:rsidRPr="00E51F4D">
        <w:rPr>
          <w:rStyle w:val="StyleUnderline"/>
        </w:rPr>
        <w:t>D</w:t>
      </w:r>
      <w:r w:rsidRPr="00381E8C">
        <w:rPr>
          <w:sz w:val="16"/>
        </w:rPr>
        <w:t xml:space="preserve">rug </w:t>
      </w:r>
      <w:r w:rsidRPr="00E51F4D">
        <w:rPr>
          <w:rStyle w:val="StyleUnderline"/>
        </w:rPr>
        <w:t>A</w:t>
      </w:r>
      <w:r w:rsidRPr="00381E8C">
        <w:rPr>
          <w:sz w:val="16"/>
        </w:rPr>
        <w:t xml:space="preserve">dministration in the United States. </w:t>
      </w:r>
      <w:r w:rsidRPr="00E51F4D">
        <w:rPr>
          <w:rStyle w:val="StyleUnderline"/>
        </w:rPr>
        <w:t>The report finds a success rate of merely 9.6%, a calculation that is significantly smaller than the widely-cited 11.8% figure from a 2014 study</w:t>
      </w:r>
      <w:r w:rsidRPr="00381E8C">
        <w:rPr>
          <w:sz w:val="16"/>
        </w:rPr>
        <w:t xml:space="preserve"> by the Tufts University’s Center for the Study of Drug Development.5 The International Federation of Pharmaceutical Manufacturers and Associations (2012) estimates that more than 3,200 compounds were at different stages of development globally in 2011, but only 35 new medicines were launched (Dawson, 2015).</w:t>
      </w:r>
    </w:p>
    <w:p w14:paraId="78B52B50" w14:textId="77777777" w:rsidR="00801160" w:rsidRPr="00381E8C" w:rsidRDefault="00801160" w:rsidP="00801160">
      <w:pPr>
        <w:rPr>
          <w:sz w:val="16"/>
        </w:rPr>
      </w:pPr>
      <w:r w:rsidRPr="00381E8C">
        <w:rPr>
          <w:sz w:val="16"/>
        </w:rPr>
        <w:t xml:space="preserve">Fundamentally, </w:t>
      </w:r>
      <w:r w:rsidRPr="0092698E">
        <w:rPr>
          <w:rStyle w:val="StyleUnderline"/>
        </w:rPr>
        <w:t>research-based biopharmaceutical companies incur greater expenses and risk in the development of their products than do generic manufactures</w:t>
      </w:r>
      <w:r w:rsidRPr="00381E8C">
        <w:rPr>
          <w:sz w:val="16"/>
        </w:rPr>
        <w:t xml:space="preserve">. These investments of time and financial resources should be recognized and the effective patent life should be sufficient to recoup these investments. </w:t>
      </w:r>
      <w:r w:rsidRPr="00A2522C">
        <w:rPr>
          <w:rStyle w:val="StyleUnderline"/>
          <w:highlight w:val="yellow"/>
        </w:rPr>
        <w:t xml:space="preserve">Continued investment and innovation are contingent upon </w:t>
      </w:r>
      <w:r w:rsidRPr="00A2522C">
        <w:rPr>
          <w:rStyle w:val="Emphasis"/>
          <w:highlight w:val="yellow"/>
        </w:rPr>
        <w:t>strong, effective i</w:t>
      </w:r>
      <w:r w:rsidRPr="00381E8C">
        <w:rPr>
          <w:rStyle w:val="Emphasis"/>
        </w:rPr>
        <w:t xml:space="preserve">ntellectual </w:t>
      </w:r>
      <w:r w:rsidRPr="00A2522C">
        <w:rPr>
          <w:rStyle w:val="Emphasis"/>
          <w:highlight w:val="yellow"/>
        </w:rPr>
        <w:t>p</w:t>
      </w:r>
      <w:r w:rsidRPr="00381E8C">
        <w:rPr>
          <w:rStyle w:val="Emphasis"/>
        </w:rPr>
        <w:t xml:space="preserve">roperty </w:t>
      </w:r>
      <w:r w:rsidRPr="00A2522C">
        <w:rPr>
          <w:rStyle w:val="Emphasis"/>
          <w:highlight w:val="yellow"/>
        </w:rPr>
        <w:t>protection</w:t>
      </w:r>
      <w:r w:rsidRPr="00BB372E">
        <w:rPr>
          <w:rStyle w:val="StyleUnderline"/>
        </w:rPr>
        <w:t xml:space="preserve"> </w:t>
      </w:r>
      <w:r w:rsidRPr="0092698E">
        <w:rPr>
          <w:rStyle w:val="StyleUnderline"/>
        </w:rPr>
        <w:t xml:space="preserve">and the ability of innovative firms to recoup their investments. Patents and other forms of intellectual property protection are </w:t>
      </w:r>
      <w:r w:rsidRPr="00381E8C">
        <w:rPr>
          <w:rStyle w:val="Emphasis"/>
        </w:rPr>
        <w:t>disproportionally important to the research-based biopharmaceutical industry</w:t>
      </w:r>
      <w:r w:rsidRPr="0092698E">
        <w:rPr>
          <w:rStyle w:val="StyleUnderline"/>
        </w:rPr>
        <w:t>. Consequently, the legal architecture necessary to foster a robust innovation-based industry is multifaceted and is a powerful force shaping the biopharmaceutical industry, its profitability, productivity, and innovative future</w:t>
      </w:r>
      <w:r w:rsidRPr="00381E8C">
        <w:rPr>
          <w:sz w:val="16"/>
        </w:rPr>
        <w:t>.</w:t>
      </w:r>
    </w:p>
    <w:p w14:paraId="594B97EB" w14:textId="77777777" w:rsidR="00801160" w:rsidRDefault="00801160" w:rsidP="00801160"/>
    <w:p w14:paraId="440FF5F3" w14:textId="77777777" w:rsidR="00801160" w:rsidRPr="00E86D81" w:rsidRDefault="00801160" w:rsidP="00801160">
      <w:pPr>
        <w:pStyle w:val="Heading4"/>
      </w:pPr>
      <w:r>
        <w:t>50% of medicine comes from IK</w:t>
      </w:r>
    </w:p>
    <w:p w14:paraId="335B547A" w14:textId="77777777" w:rsidR="00801160" w:rsidRDefault="00801160" w:rsidP="00801160">
      <w:r w:rsidRPr="00AE61A2">
        <w:rPr>
          <w:rStyle w:val="StyleUnderline"/>
        </w:rPr>
        <w:t>Eiland 08</w:t>
      </w:r>
      <w:r w:rsidRPr="00AE61A2">
        <w:t xml:space="preserve"> [Dr. Eiland received a doctorate in Oriental Archaeology from Oxford University and an LLM from the Munich Intellectual Property Law Center], “Patenting Traditional Medicine”, Nomos </w:t>
      </w:r>
      <w:proofErr w:type="spellStart"/>
      <w:r w:rsidRPr="00AE61A2">
        <w:t>Verlagsgesellschaft</w:t>
      </w:r>
      <w:proofErr w:type="spellEnd"/>
      <w:r w:rsidRPr="00AE61A2">
        <w:t xml:space="preserve"> </w:t>
      </w:r>
      <w:proofErr w:type="spellStart"/>
      <w:r w:rsidRPr="00AE61A2">
        <w:t>mbH</w:t>
      </w:r>
      <w:proofErr w:type="spellEnd"/>
      <w:r w:rsidRPr="00AE61A2">
        <w:t xml:space="preserve"> &amp; Co. KG, pg. 7-10, 2008 //SLC PK</w:t>
      </w:r>
      <w:r>
        <w:t xml:space="preserve"> </w:t>
      </w:r>
    </w:p>
    <w:p w14:paraId="51C4A70F" w14:textId="77777777" w:rsidR="00801160" w:rsidRPr="00821009" w:rsidRDefault="00801160" w:rsidP="00801160">
      <w:pPr>
        <w:pStyle w:val="ListParagraph"/>
        <w:numPr>
          <w:ilvl w:val="0"/>
          <w:numId w:val="11"/>
        </w:numPr>
      </w:pPr>
      <w:r>
        <w:t>TM = traditional medicine</w:t>
      </w:r>
    </w:p>
    <w:p w14:paraId="0049C305" w14:textId="77777777" w:rsidR="00801160" w:rsidRPr="00B01F9A" w:rsidRDefault="00801160" w:rsidP="00801160">
      <w:pPr>
        <w:rPr>
          <w:u w:val="single"/>
        </w:rPr>
      </w:pPr>
      <w:r w:rsidRPr="006905D6">
        <w:rPr>
          <w:sz w:val="16"/>
        </w:rPr>
        <w:t xml:space="preserve">In 1982, it was estimated that </w:t>
      </w:r>
      <w:r w:rsidRPr="00AE61A2">
        <w:rPr>
          <w:rStyle w:val="StyleUnderline"/>
        </w:rPr>
        <w:t xml:space="preserve">about </w:t>
      </w:r>
      <w:r w:rsidRPr="00AE61A2">
        <w:rPr>
          <w:rStyle w:val="StyleUnderline"/>
          <w:highlight w:val="green"/>
        </w:rPr>
        <w:t>50 % of all</w:t>
      </w:r>
      <w:r w:rsidRPr="00AE61A2">
        <w:rPr>
          <w:rStyle w:val="StyleUnderline"/>
        </w:rPr>
        <w:t xml:space="preserve"> filled </w:t>
      </w:r>
      <w:r w:rsidRPr="00AE61A2">
        <w:rPr>
          <w:rStyle w:val="StyleUnderline"/>
          <w:highlight w:val="green"/>
        </w:rPr>
        <w:t>prescriptions</w:t>
      </w:r>
      <w:r w:rsidRPr="00AE61A2">
        <w:rPr>
          <w:rStyle w:val="StyleUnderline"/>
        </w:rPr>
        <w:t xml:space="preserve"> in the US </w:t>
      </w:r>
      <w:r w:rsidRPr="00AE61A2">
        <w:rPr>
          <w:rStyle w:val="StyleUnderline"/>
          <w:highlight w:val="green"/>
        </w:rPr>
        <w:t>originate</w:t>
      </w:r>
      <w:r w:rsidRPr="00AE61A2">
        <w:rPr>
          <w:rStyle w:val="StyleUnderline"/>
        </w:rPr>
        <w:t xml:space="preserve">d </w:t>
      </w:r>
      <w:r w:rsidRPr="00AE61A2">
        <w:rPr>
          <w:rStyle w:val="StyleUnderline"/>
          <w:highlight w:val="green"/>
        </w:rPr>
        <w:t>from drugs</w:t>
      </w:r>
      <w:r w:rsidRPr="00AE61A2">
        <w:rPr>
          <w:rStyle w:val="StyleUnderline"/>
        </w:rPr>
        <w:t xml:space="preserve"> that were </w:t>
      </w:r>
      <w:r w:rsidRPr="00AE61A2">
        <w:rPr>
          <w:rStyle w:val="StyleUnderline"/>
          <w:highlight w:val="green"/>
        </w:rPr>
        <w:t>derived</w:t>
      </w:r>
      <w:r w:rsidRPr="00AE61A2">
        <w:rPr>
          <w:rStyle w:val="StyleUnderline"/>
        </w:rPr>
        <w:t xml:space="preserve"> – one way or another – </w:t>
      </w:r>
      <w:r w:rsidRPr="00AE61A2">
        <w:rPr>
          <w:rStyle w:val="StyleUnderline"/>
          <w:highlight w:val="green"/>
        </w:rPr>
        <w:t>from natural substances</w:t>
      </w:r>
      <w:r w:rsidRPr="00AE61A2">
        <w:rPr>
          <w:rStyle w:val="StyleUnderline"/>
        </w:rPr>
        <w:t>.</w:t>
      </w:r>
      <w:r w:rsidRPr="006905D6">
        <w:rPr>
          <w:sz w:val="16"/>
        </w:rPr>
        <w:t xml:space="preserve"> This generated US sales of about 20 billion.4 Another estimate found that </w:t>
      </w:r>
      <w:r w:rsidRPr="00AE61A2">
        <w:rPr>
          <w:rStyle w:val="StyleUnderline"/>
          <w:highlight w:val="green"/>
        </w:rPr>
        <w:t>3/</w:t>
      </w:r>
      <w:r w:rsidRPr="00821009">
        <w:rPr>
          <w:rStyle w:val="StyleUnderline"/>
          <w:highlight w:val="green"/>
        </w:rPr>
        <w:t>4 of</w:t>
      </w:r>
      <w:r w:rsidRPr="00AE61A2">
        <w:rPr>
          <w:rStyle w:val="StyleUnderline"/>
        </w:rPr>
        <w:t xml:space="preserve"> the </w:t>
      </w:r>
      <w:r w:rsidRPr="00821009">
        <w:rPr>
          <w:rStyle w:val="StyleUnderline"/>
          <w:highlight w:val="green"/>
        </w:rPr>
        <w:t>plants used in prescription drugs</w:t>
      </w:r>
      <w:r w:rsidRPr="00AE61A2">
        <w:rPr>
          <w:rStyle w:val="StyleUnderline"/>
        </w:rPr>
        <w:t xml:space="preserve"> originally </w:t>
      </w:r>
      <w:r w:rsidRPr="00AE61A2">
        <w:rPr>
          <w:rStyle w:val="StyleUnderline"/>
          <w:highlight w:val="green"/>
        </w:rPr>
        <w:t>came to</w:t>
      </w:r>
      <w:r w:rsidRPr="00AE61A2">
        <w:rPr>
          <w:rStyle w:val="StyleUnderline"/>
        </w:rPr>
        <w:t xml:space="preserve"> the </w:t>
      </w:r>
      <w:r w:rsidRPr="00AE61A2">
        <w:rPr>
          <w:rStyle w:val="StyleUnderline"/>
          <w:highlight w:val="green"/>
        </w:rPr>
        <w:t>attention</w:t>
      </w:r>
      <w:r w:rsidRPr="00AE61A2">
        <w:rPr>
          <w:rStyle w:val="StyleUnderline"/>
        </w:rPr>
        <w:t xml:space="preserve"> of drug companies </w:t>
      </w:r>
      <w:r w:rsidRPr="00AE61A2">
        <w:rPr>
          <w:rStyle w:val="StyleUnderline"/>
          <w:highlight w:val="green"/>
        </w:rPr>
        <w:t xml:space="preserve">because </w:t>
      </w:r>
      <w:r w:rsidRPr="00821009">
        <w:rPr>
          <w:rStyle w:val="StyleUnderline"/>
          <w:highlight w:val="green"/>
        </w:rPr>
        <w:t>of</w:t>
      </w:r>
      <w:r w:rsidRPr="00AE61A2">
        <w:rPr>
          <w:rStyle w:val="StyleUnderline"/>
        </w:rPr>
        <w:t xml:space="preserve"> their use in </w:t>
      </w:r>
      <w:r w:rsidRPr="00AE61A2">
        <w:rPr>
          <w:rStyle w:val="StyleUnderline"/>
          <w:highlight w:val="green"/>
        </w:rPr>
        <w:t>TM</w:t>
      </w:r>
      <w:r w:rsidRPr="00AE61A2">
        <w:rPr>
          <w:rStyle w:val="StyleUnderline"/>
        </w:rPr>
        <w:t>.</w:t>
      </w:r>
      <w:r w:rsidRPr="006905D6">
        <w:rPr>
          <w:sz w:val="16"/>
        </w:rPr>
        <w:t xml:space="preserve">5 </w:t>
      </w:r>
      <w:r w:rsidRPr="00AE61A2">
        <w:rPr>
          <w:rStyle w:val="StyleUnderline"/>
        </w:rPr>
        <w:t xml:space="preserve">In 1995, the </w:t>
      </w:r>
      <w:r w:rsidRPr="00AE61A2">
        <w:rPr>
          <w:rStyle w:val="StyleUnderline"/>
          <w:highlight w:val="green"/>
        </w:rPr>
        <w:t>worldwide market value of TM</w:t>
      </w:r>
      <w:r w:rsidRPr="00AE61A2">
        <w:rPr>
          <w:rStyle w:val="StyleUnderline"/>
        </w:rPr>
        <w:t xml:space="preserve"> derived pharmaceuticals </w:t>
      </w:r>
      <w:r w:rsidRPr="00AE61A2">
        <w:rPr>
          <w:rStyle w:val="StyleUnderline"/>
          <w:highlight w:val="green"/>
        </w:rPr>
        <w:t>was estimated to be $43 billon</w:t>
      </w:r>
      <w:r w:rsidRPr="006905D6">
        <w:rPr>
          <w:sz w:val="16"/>
          <w:highlight w:val="green"/>
        </w:rPr>
        <w:t>.</w:t>
      </w:r>
      <w:r w:rsidRPr="006905D6">
        <w:rPr>
          <w:sz w:val="16"/>
        </w:rPr>
        <w:t xml:space="preserve">6 While one could argue about the precise values, TM has significant pharmaceutical applications. </w:t>
      </w:r>
      <w:r w:rsidRPr="00AE61A2">
        <w:rPr>
          <w:rStyle w:val="StyleUnderline"/>
        </w:rPr>
        <w:t xml:space="preserve">Drug companies are interested in acquiring </w:t>
      </w:r>
      <w:r w:rsidRPr="00AE61A2">
        <w:rPr>
          <w:rStyle w:val="StyleUnderline"/>
          <w:highlight w:val="green"/>
        </w:rPr>
        <w:t>TM</w:t>
      </w:r>
      <w:r w:rsidRPr="00AE61A2">
        <w:rPr>
          <w:rStyle w:val="StyleUnderline"/>
        </w:rPr>
        <w:t>, both natural substances, as well as the knowledge about how to use them.</w:t>
      </w:r>
    </w:p>
    <w:p w14:paraId="28CB3EC1" w14:textId="77777777" w:rsidR="00801160" w:rsidRDefault="00801160" w:rsidP="00801160"/>
    <w:p w14:paraId="183344D7" w14:textId="77777777" w:rsidR="00801160" w:rsidRPr="00BB372E" w:rsidRDefault="00801160" w:rsidP="00801160">
      <w:pPr>
        <w:keepNext/>
        <w:keepLines/>
        <w:spacing w:before="40" w:after="0"/>
        <w:outlineLvl w:val="3"/>
        <w:rPr>
          <w:rFonts w:eastAsia="MS Gothic"/>
          <w:b/>
          <w:iCs/>
          <w:u w:val="single"/>
        </w:rPr>
      </w:pPr>
      <w:r w:rsidRPr="00BB372E">
        <w:rPr>
          <w:rFonts w:eastAsia="MS Gothic"/>
          <w:b/>
          <w:iCs/>
        </w:rPr>
        <w:t xml:space="preserve">Pharmaceutical innovation is </w:t>
      </w:r>
      <w:r w:rsidRPr="00BB372E">
        <w:rPr>
          <w:rFonts w:eastAsia="MS Gothic"/>
          <w:b/>
          <w:iCs/>
          <w:u w:val="single"/>
        </w:rPr>
        <w:t>key to protecting against future pandemics, bioterrorism, and antibiotic resistance.</w:t>
      </w:r>
    </w:p>
    <w:p w14:paraId="01E49BFD" w14:textId="77777777" w:rsidR="00801160" w:rsidRPr="00BB372E" w:rsidRDefault="00801160" w:rsidP="00801160">
      <w:pPr>
        <w:rPr>
          <w:rFonts w:eastAsia="Cambria"/>
          <w:sz w:val="16"/>
        </w:rPr>
      </w:pPr>
      <w:r w:rsidRPr="00BB372E">
        <w:rPr>
          <w:rFonts w:eastAsia="Cambria"/>
          <w:b/>
          <w:bCs/>
          <w:u w:val="single"/>
        </w:rPr>
        <w:t xml:space="preserve">Marjanovic and </w:t>
      </w:r>
      <w:proofErr w:type="spellStart"/>
      <w:r w:rsidRPr="00BB372E">
        <w:rPr>
          <w:rFonts w:eastAsia="Cambria"/>
          <w:b/>
          <w:bCs/>
          <w:u w:val="single"/>
        </w:rPr>
        <w:t>Fejiao</w:t>
      </w:r>
      <w:proofErr w:type="spellEnd"/>
      <w:r w:rsidRPr="00BB372E">
        <w:rPr>
          <w:rFonts w:eastAsia="Cambria"/>
          <w:b/>
          <w:bCs/>
          <w:u w:val="single"/>
        </w:rPr>
        <w:t xml:space="preserve"> ‘20</w:t>
      </w:r>
      <w:r w:rsidRPr="00BB372E">
        <w:rPr>
          <w:rFonts w:eastAsia="Cambria"/>
          <w:sz w:val="16"/>
        </w:rPr>
        <w:t xml:space="preserve"> Marjanovic, Sonja, and Carolina </w:t>
      </w:r>
      <w:proofErr w:type="spellStart"/>
      <w:r w:rsidRPr="00BB372E">
        <w:rPr>
          <w:rFonts w:eastAsia="Cambria"/>
          <w:sz w:val="16"/>
        </w:rPr>
        <w:t>Feijao</w:t>
      </w:r>
      <w:proofErr w:type="spellEnd"/>
      <w:r w:rsidRPr="00BB372E">
        <w:rPr>
          <w:rFonts w:eastAsia="Cambria"/>
          <w:sz w:val="16"/>
        </w:rPr>
        <w:t xml:space="preserve">. Sonja Marjanovic, Ph.D., Judge Business School, University of Cambridge. Carolina </w:t>
      </w:r>
      <w:proofErr w:type="spellStart"/>
      <w:r w:rsidRPr="00BB372E">
        <w:rPr>
          <w:rFonts w:eastAsia="Cambria"/>
          <w:sz w:val="16"/>
        </w:rPr>
        <w:t>Feijao</w:t>
      </w:r>
      <w:proofErr w:type="spellEnd"/>
      <w:r w:rsidRPr="00BB372E">
        <w:rPr>
          <w:rFonts w:eastAsia="Cambria"/>
          <w:sz w:val="16"/>
        </w:rPr>
        <w:t xml:space="preserve">, Ph.D. in biochemistry, University of Cambridge; M.Sc. in </w:t>
      </w:r>
      <w:proofErr w:type="spellStart"/>
      <w:r w:rsidRPr="00BB372E">
        <w:rPr>
          <w:rFonts w:eastAsia="Cambria"/>
          <w:sz w:val="16"/>
        </w:rPr>
        <w:t>quantitive</w:t>
      </w:r>
      <w:proofErr w:type="spellEnd"/>
      <w:r w:rsidRPr="00BB372E">
        <w:rPr>
          <w:rFonts w:eastAsia="Cambria"/>
          <w:sz w:val="16"/>
        </w:rPr>
        <w:t xml:space="preserve"> biology, Imperial College London; B.Sc. in biology, University of Lisbon. "Pharmaceutical Innovation for Infectious Disease Management: From Troubleshooting to Sustainable Models of Engagement." (2020). [Quality Control]</w:t>
      </w:r>
    </w:p>
    <w:p w14:paraId="3A40EF02" w14:textId="77777777" w:rsidR="00801160" w:rsidRPr="00BB372E" w:rsidRDefault="00801160" w:rsidP="00801160">
      <w:pPr>
        <w:rPr>
          <w:rFonts w:eastAsia="Cambria"/>
          <w:sz w:val="16"/>
        </w:rPr>
      </w:pPr>
      <w:r w:rsidRPr="00BB372E">
        <w:rPr>
          <w:rFonts w:eastAsia="Cambria"/>
          <w:sz w:val="16"/>
        </w:rPr>
        <w:t>As key actors in the healthcare innovation landscape, pharmaceutical and life sci-</w:t>
      </w:r>
      <w:proofErr w:type="spellStart"/>
      <w:r w:rsidRPr="00BB372E">
        <w:rPr>
          <w:rFonts w:eastAsia="Cambria"/>
          <w:sz w:val="16"/>
        </w:rPr>
        <w:t>ences</w:t>
      </w:r>
      <w:proofErr w:type="spellEnd"/>
      <w:r w:rsidRPr="00BB372E">
        <w:rPr>
          <w:rFonts w:eastAsia="Cambria"/>
          <w:sz w:val="16"/>
        </w:rPr>
        <w:t xml:space="preserve">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BB372E">
        <w:rPr>
          <w:rFonts w:eastAsia="Cambria"/>
          <w:u w:val="single"/>
        </w:rPr>
        <w:t xml:space="preserve">Infectious agents such as </w:t>
      </w:r>
      <w:r w:rsidRPr="00A2522C">
        <w:rPr>
          <w:rFonts w:eastAsia="Cambria"/>
          <w:highlight w:val="yellow"/>
          <w:u w:val="single"/>
        </w:rPr>
        <w:t>anthrax, smallpox and tularemia</w:t>
      </w:r>
      <w:r w:rsidRPr="00BB372E">
        <w:rPr>
          <w:rFonts w:eastAsia="Cambria"/>
          <w:u w:val="single"/>
        </w:rPr>
        <w:t xml:space="preserve"> could </w:t>
      </w:r>
      <w:r w:rsidRPr="00A2522C">
        <w:rPr>
          <w:rFonts w:eastAsia="Cambria"/>
          <w:highlight w:val="yellow"/>
          <w:u w:val="single"/>
        </w:rPr>
        <w:t>present threats in a</w:t>
      </w:r>
      <w:r w:rsidRPr="00BB372E">
        <w:rPr>
          <w:rFonts w:eastAsia="Cambria"/>
          <w:u w:val="single"/>
        </w:rPr>
        <w:t xml:space="preserve"> </w:t>
      </w:r>
      <w:r w:rsidRPr="00A2522C">
        <w:rPr>
          <w:rFonts w:eastAsia="Cambria"/>
          <w:b/>
          <w:bCs/>
          <w:highlight w:val="yellow"/>
          <w:u w:val="single"/>
        </w:rPr>
        <w:t>bioterrorism con-text</w:t>
      </w:r>
      <w:r w:rsidRPr="00BB372E">
        <w:rPr>
          <w:rFonts w:eastAsia="Cambria"/>
          <w:sz w:val="16"/>
        </w:rPr>
        <w:t xml:space="preserve">.1 </w:t>
      </w:r>
      <w:r w:rsidRPr="00A2522C">
        <w:rPr>
          <w:rFonts w:eastAsia="Cambria"/>
          <w:highlight w:val="yellow"/>
          <w:u w:val="single"/>
        </w:rPr>
        <w:t>The</w:t>
      </w:r>
      <w:r w:rsidRPr="00BB372E">
        <w:rPr>
          <w:rFonts w:eastAsia="Cambria"/>
          <w:u w:val="single"/>
        </w:rPr>
        <w:t xml:space="preserve"> general </w:t>
      </w:r>
      <w:r w:rsidRPr="00A2522C">
        <w:rPr>
          <w:rFonts w:eastAsia="Cambria"/>
          <w:highlight w:val="yellow"/>
          <w:u w:val="single"/>
        </w:rPr>
        <w:t>threat</w:t>
      </w:r>
      <w:r w:rsidRPr="00BB372E">
        <w:rPr>
          <w:rFonts w:eastAsia="Cambria"/>
          <w:u w:val="single"/>
        </w:rPr>
        <w:t xml:space="preserve"> to public health that is </w:t>
      </w:r>
      <w:r w:rsidRPr="00A2522C">
        <w:rPr>
          <w:rFonts w:eastAsia="Cambria"/>
          <w:highlight w:val="yellow"/>
          <w:u w:val="single"/>
        </w:rPr>
        <w:t>posed by</w:t>
      </w:r>
      <w:r w:rsidRPr="00A2522C">
        <w:rPr>
          <w:rFonts w:eastAsia="Cambria"/>
          <w:b/>
          <w:bCs/>
          <w:highlight w:val="yellow"/>
          <w:u w:val="single"/>
        </w:rPr>
        <w:t xml:space="preserve"> antimicrobial resistance</w:t>
      </w:r>
      <w:r w:rsidRPr="00A2522C">
        <w:rPr>
          <w:rFonts w:eastAsia="Cambria"/>
          <w:highlight w:val="yellow"/>
          <w:u w:val="single"/>
        </w:rPr>
        <w:t xml:space="preserve"> is</w:t>
      </w:r>
      <w:r w:rsidRPr="00BB372E">
        <w:rPr>
          <w:rFonts w:eastAsia="Cambria"/>
          <w:u w:val="single"/>
        </w:rPr>
        <w:t xml:space="preserve"> also </w:t>
      </w:r>
      <w:r w:rsidRPr="00A2522C">
        <w:rPr>
          <w:rFonts w:eastAsia="Cambria"/>
          <w:b/>
          <w:bCs/>
          <w:highlight w:val="yellow"/>
          <w:u w:val="single"/>
        </w:rPr>
        <w:t>well-</w:t>
      </w:r>
      <w:proofErr w:type="spellStart"/>
      <w:r w:rsidRPr="00A2522C">
        <w:rPr>
          <w:rFonts w:eastAsia="Cambria"/>
          <w:b/>
          <w:bCs/>
          <w:highlight w:val="yellow"/>
          <w:u w:val="single"/>
        </w:rPr>
        <w:t>recognised</w:t>
      </w:r>
      <w:proofErr w:type="spellEnd"/>
      <w:r w:rsidRPr="00BB372E">
        <w:rPr>
          <w:rFonts w:eastAsia="Cambria"/>
          <w:u w:val="single"/>
        </w:rPr>
        <w:t xml:space="preserve"> as </w:t>
      </w:r>
      <w:r w:rsidRPr="00A2522C">
        <w:rPr>
          <w:rFonts w:eastAsia="Cambria"/>
          <w:highlight w:val="yellow"/>
          <w:u w:val="single"/>
        </w:rPr>
        <w:t xml:space="preserve">an area </w:t>
      </w:r>
      <w:r w:rsidRPr="00A2522C">
        <w:rPr>
          <w:rFonts w:eastAsia="Cambria"/>
          <w:b/>
          <w:bCs/>
          <w:highlight w:val="yellow"/>
          <w:u w:val="single"/>
        </w:rPr>
        <w:t>in need of pharmaceutical innovation</w:t>
      </w:r>
      <w:r w:rsidRPr="00BB372E">
        <w:rPr>
          <w:rFonts w:eastAsia="Cambria"/>
          <w:u w:val="single"/>
        </w:rPr>
        <w:t xml:space="preserve">. </w:t>
      </w:r>
      <w:r w:rsidRPr="00BB372E">
        <w:rPr>
          <w:rFonts w:eastAsia="Cambria"/>
          <w:sz w:val="16"/>
        </w:rPr>
        <w:t xml:space="preserve">Innovating in response to these challenges does not always align well with pharmaceutical industry commercial models, shareholder expectations and </w:t>
      </w:r>
      <w:proofErr w:type="spellStart"/>
      <w:r w:rsidRPr="00BB372E">
        <w:rPr>
          <w:rFonts w:eastAsia="Cambria"/>
          <w:sz w:val="16"/>
        </w:rPr>
        <w:t>compe-tition</w:t>
      </w:r>
      <w:proofErr w:type="spellEnd"/>
      <w:r w:rsidRPr="00BB372E">
        <w:rPr>
          <w:rFonts w:eastAsia="Cambria"/>
          <w:sz w:val="16"/>
        </w:rPr>
        <w:t xml:space="preserve"> within the industry. However, </w:t>
      </w:r>
      <w:r w:rsidRPr="00BB372E">
        <w:rPr>
          <w:rFonts w:eastAsia="Cambria"/>
          <w:u w:val="single"/>
        </w:rPr>
        <w:t xml:space="preserve">the </w:t>
      </w:r>
      <w:r w:rsidRPr="00A2522C">
        <w:rPr>
          <w:rFonts w:eastAsia="Cambria"/>
          <w:highlight w:val="yellow"/>
          <w:u w:val="single"/>
        </w:rPr>
        <w:t>expertise, networks and infrastructure</w:t>
      </w:r>
      <w:r w:rsidRPr="00BB372E">
        <w:rPr>
          <w:rFonts w:eastAsia="Cambria"/>
          <w:u w:val="single"/>
        </w:rPr>
        <w:t xml:space="preserve"> that </w:t>
      </w:r>
      <w:r w:rsidRPr="00A2522C">
        <w:rPr>
          <w:rFonts w:eastAsia="Cambria"/>
          <w:highlight w:val="yellow"/>
          <w:u w:val="single"/>
        </w:rPr>
        <w:t>industry has within its reach</w:t>
      </w:r>
      <w:r w:rsidRPr="00BB372E">
        <w:rPr>
          <w:rFonts w:eastAsia="Cambria"/>
          <w:sz w:val="16"/>
        </w:rPr>
        <w:t xml:space="preserve">, as well as public expectations and the moral imperative, </w:t>
      </w:r>
      <w:r w:rsidRPr="00A2522C">
        <w:rPr>
          <w:rFonts w:eastAsia="Cambria"/>
          <w:highlight w:val="yellow"/>
          <w:u w:val="single"/>
        </w:rPr>
        <w:t>make pharmaceutical companies</w:t>
      </w:r>
      <w:r w:rsidRPr="00BB372E">
        <w:rPr>
          <w:rFonts w:eastAsia="Cambria"/>
          <w:u w:val="single"/>
        </w:rPr>
        <w:t xml:space="preserve"> and the wider life sciences sector an </w:t>
      </w:r>
      <w:r w:rsidRPr="00A2522C">
        <w:rPr>
          <w:rFonts w:eastAsia="Cambria"/>
          <w:b/>
          <w:bCs/>
          <w:highlight w:val="yellow"/>
          <w:u w:val="single"/>
        </w:rPr>
        <w:t>indispensable</w:t>
      </w:r>
      <w:r w:rsidRPr="00BB372E">
        <w:rPr>
          <w:rFonts w:eastAsia="Cambria"/>
          <w:b/>
          <w:bCs/>
          <w:u w:val="single"/>
        </w:rPr>
        <w:t xml:space="preserve"> </w:t>
      </w:r>
      <w:r w:rsidRPr="00BB372E">
        <w:rPr>
          <w:rFonts w:eastAsia="Cambria"/>
          <w:u w:val="single"/>
        </w:rPr>
        <w:t xml:space="preserve">partner </w:t>
      </w:r>
      <w:r w:rsidRPr="00A2522C">
        <w:rPr>
          <w:rFonts w:eastAsia="Cambria"/>
          <w:highlight w:val="yellow"/>
          <w:u w:val="single"/>
        </w:rPr>
        <w:t>in</w:t>
      </w:r>
      <w:r w:rsidRPr="00BB372E">
        <w:rPr>
          <w:rFonts w:eastAsia="Cambria"/>
          <w:u w:val="single"/>
        </w:rPr>
        <w:t xml:space="preserve"> the </w:t>
      </w:r>
      <w:r w:rsidRPr="00A2522C">
        <w:rPr>
          <w:rFonts w:eastAsia="Cambria"/>
          <w:highlight w:val="yellow"/>
          <w:u w:val="single"/>
        </w:rPr>
        <w:t>search for solutions</w:t>
      </w:r>
      <w:r w:rsidRPr="00BB372E">
        <w:rPr>
          <w:rFonts w:eastAsia="Cambria"/>
          <w:u w:val="single"/>
        </w:rPr>
        <w:t xml:space="preserve"> that save lives</w:t>
      </w:r>
      <w:r w:rsidRPr="00BB372E">
        <w:rPr>
          <w:rFonts w:eastAsia="Cambria"/>
          <w:sz w:val="16"/>
        </w:rPr>
        <w:t xml:space="preserve">. </w:t>
      </w:r>
      <w:r w:rsidRPr="00BB372E">
        <w:rPr>
          <w:rFonts w:eastAsia="Cambria"/>
          <w:u w:val="single"/>
        </w:rPr>
        <w:t xml:space="preserve">This perspective argues for the need to establish more sustainable and scalable ways of </w:t>
      </w:r>
      <w:proofErr w:type="spellStart"/>
      <w:r w:rsidRPr="00BB372E">
        <w:rPr>
          <w:rFonts w:eastAsia="Cambria"/>
          <w:u w:val="single"/>
        </w:rPr>
        <w:t>incentivising</w:t>
      </w:r>
      <w:proofErr w:type="spellEnd"/>
      <w:r w:rsidRPr="00BB372E">
        <w:rPr>
          <w:rFonts w:eastAsia="Cambria"/>
          <w:u w:val="single"/>
        </w:rPr>
        <w:t xml:space="preserve"> </w:t>
      </w:r>
      <w:proofErr w:type="spellStart"/>
      <w:r w:rsidRPr="00BB372E">
        <w:rPr>
          <w:rFonts w:eastAsia="Cambria"/>
          <w:u w:val="single"/>
        </w:rPr>
        <w:t>pharmaceu</w:t>
      </w:r>
      <w:proofErr w:type="spellEnd"/>
      <w:r w:rsidRPr="00BB372E">
        <w:rPr>
          <w:rFonts w:eastAsia="Cambria"/>
          <w:u w:val="single"/>
        </w:rPr>
        <w:t xml:space="preserve">-tical innovation in response to infectious disease threats to public health. It considers both past and current examples of efforts to </w:t>
      </w:r>
      <w:proofErr w:type="spellStart"/>
      <w:r w:rsidRPr="00BB372E">
        <w:rPr>
          <w:rFonts w:eastAsia="Cambria"/>
          <w:u w:val="single"/>
        </w:rPr>
        <w:t>mobilise</w:t>
      </w:r>
      <w:proofErr w:type="spellEnd"/>
      <w:r w:rsidRPr="00BB372E">
        <w:rPr>
          <w:rFonts w:eastAsia="Cambria"/>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A2522C">
        <w:rPr>
          <w:rFonts w:eastAsia="Cambria"/>
          <w:highlight w:val="yellow"/>
          <w:u w:val="single"/>
        </w:rPr>
        <w:t>contributing to the search for effective medicines</w:t>
      </w:r>
      <w:r w:rsidRPr="00BB372E">
        <w:rPr>
          <w:rFonts w:eastAsia="Cambria"/>
          <w:u w:val="single"/>
        </w:rPr>
        <w:t xml:space="preserve">, vaccines or diagnostics </w:t>
      </w:r>
      <w:r w:rsidRPr="00A2522C">
        <w:rPr>
          <w:rFonts w:eastAsia="Cambria"/>
          <w:highlight w:val="yellow"/>
          <w:u w:val="single"/>
        </w:rPr>
        <w:t xml:space="preserve">is </w:t>
      </w:r>
      <w:r w:rsidRPr="00A2522C">
        <w:rPr>
          <w:rFonts w:eastAsia="Cambria"/>
          <w:b/>
          <w:bCs/>
          <w:highlight w:val="yellow"/>
          <w:u w:val="single"/>
        </w:rPr>
        <w:t>essential</w:t>
      </w:r>
      <w:r w:rsidRPr="00A2522C">
        <w:rPr>
          <w:rFonts w:eastAsia="Cambria"/>
          <w:highlight w:val="yellow"/>
          <w:u w:val="single"/>
        </w:rPr>
        <w:t xml:space="preserve"> for socially responsible companies</w:t>
      </w:r>
      <w:r w:rsidRPr="00BB372E">
        <w:rPr>
          <w:rFonts w:eastAsia="Cambria"/>
          <w:u w:val="single"/>
        </w:rPr>
        <w:t xml:space="preserve"> in the sec-tor</w:t>
      </w:r>
      <w:r w:rsidRPr="00BB372E">
        <w:rPr>
          <w:rFonts w:eastAsia="Cambria"/>
          <w:sz w:val="16"/>
        </w:rPr>
        <w:t xml:space="preserve">.2 It is therefore unsurprising that we are seeing </w:t>
      </w:r>
      <w:proofErr w:type="spellStart"/>
      <w:r w:rsidRPr="00BB372E">
        <w:rPr>
          <w:rFonts w:eastAsia="Cambria"/>
          <w:sz w:val="16"/>
        </w:rPr>
        <w:t>indus</w:t>
      </w:r>
      <w:proofErr w:type="spellEnd"/>
      <w:r w:rsidRPr="00BB372E">
        <w:rPr>
          <w:rFonts w:eastAsia="Cambria"/>
          <w:sz w:val="16"/>
        </w:rPr>
        <w:t>-try-wide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BB372E">
        <w:rPr>
          <w:rFonts w:eastAsia="Cambria"/>
          <w:sz w:val="16"/>
        </w:rPr>
        <w:t>als</w:t>
      </w:r>
      <w:proofErr w:type="spellEnd"/>
      <w:r w:rsidRPr="00BB372E">
        <w:rPr>
          <w:rFonts w:eastAsia="Cambria"/>
          <w:sz w:val="16"/>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BB372E">
        <w:rPr>
          <w:rFonts w:eastAsia="Cambria"/>
          <w:sz w:val="16"/>
        </w:rPr>
        <w:t>erate</w:t>
      </w:r>
      <w:proofErr w:type="spellEnd"/>
      <w:r w:rsidRPr="00BB372E">
        <w:rPr>
          <w:rFonts w:eastAsia="Cambria"/>
          <w:sz w:val="16"/>
        </w:rPr>
        <w:t xml:space="preserve"> the development of potential therapies for COVID-19) and supporting national efforts to expand diagnosis and testing capacity and ensure affordable and ready access to potential solutions.3,5,6 </w:t>
      </w:r>
      <w:r w:rsidRPr="00A2522C">
        <w:rPr>
          <w:rFonts w:eastAsia="Cambria"/>
          <w:highlight w:val="yellow"/>
          <w:u w:val="single"/>
        </w:rPr>
        <w:t>The</w:t>
      </w:r>
      <w:r w:rsidRPr="00BB372E">
        <w:rPr>
          <w:rFonts w:eastAsia="Cambria"/>
          <w:u w:val="single"/>
        </w:rPr>
        <w:t xml:space="preserve"> primary </w:t>
      </w:r>
      <w:r w:rsidRPr="00A2522C">
        <w:rPr>
          <w:rFonts w:eastAsia="Cambria"/>
          <w:highlight w:val="yellow"/>
          <w:u w:val="single"/>
        </w:rPr>
        <w:t xml:space="preserve">purpose of such innovation is to </w:t>
      </w:r>
      <w:r w:rsidRPr="00A2522C">
        <w:rPr>
          <w:rFonts w:eastAsia="Cambria"/>
          <w:b/>
          <w:bCs/>
          <w:highlight w:val="yellow"/>
          <w:u w:val="single"/>
        </w:rPr>
        <w:t>benefit patients</w:t>
      </w:r>
      <w:r w:rsidRPr="00A2522C">
        <w:rPr>
          <w:rFonts w:eastAsia="Cambria"/>
          <w:highlight w:val="yellow"/>
          <w:u w:val="single"/>
        </w:rPr>
        <w:t xml:space="preserve"> and</w:t>
      </w:r>
      <w:r w:rsidRPr="00BB372E">
        <w:rPr>
          <w:rFonts w:eastAsia="Cambria"/>
          <w:u w:val="single"/>
        </w:rPr>
        <w:t xml:space="preserve"> wider </w:t>
      </w:r>
      <w:r w:rsidRPr="00A2522C">
        <w:rPr>
          <w:rFonts w:eastAsia="Cambria"/>
          <w:b/>
          <w:bCs/>
          <w:highlight w:val="yellow"/>
          <w:u w:val="single"/>
        </w:rPr>
        <w:t>population health</w:t>
      </w:r>
      <w:r w:rsidRPr="00BB372E">
        <w:rPr>
          <w:rFonts w:eastAsia="Cambria"/>
          <w:u w:val="single"/>
        </w:rPr>
        <w:t xml:space="preserve">. </w:t>
      </w:r>
      <w:r w:rsidRPr="00BB372E">
        <w:rPr>
          <w:rFonts w:eastAsia="Cambria"/>
          <w:sz w:val="16"/>
        </w:rPr>
        <w:t xml:space="preserve">Although there are also reputational benefits from involvement that can be </w:t>
      </w:r>
      <w:proofErr w:type="spellStart"/>
      <w:r w:rsidRPr="00BB372E">
        <w:rPr>
          <w:rFonts w:eastAsia="Cambria"/>
          <w:sz w:val="16"/>
        </w:rPr>
        <w:t>realised</w:t>
      </w:r>
      <w:proofErr w:type="spellEnd"/>
      <w:r w:rsidRPr="00BB372E">
        <w:rPr>
          <w:rFonts w:eastAsia="Cambria"/>
          <w:sz w:val="16"/>
        </w:rPr>
        <w:t xml:space="preserve"> across the industry, there are likely to be </w:t>
      </w:r>
      <w:proofErr w:type="spellStart"/>
      <w:r w:rsidRPr="00BB372E">
        <w:rPr>
          <w:rFonts w:eastAsia="Cambria"/>
          <w:sz w:val="16"/>
        </w:rPr>
        <w:t>rela-tively</w:t>
      </w:r>
      <w:proofErr w:type="spellEnd"/>
      <w:r w:rsidRPr="00BB372E">
        <w:rPr>
          <w:rFonts w:eastAsia="Cambria"/>
          <w:sz w:val="16"/>
        </w:rPr>
        <w:t xml:space="preserve"> few companies that are ‘commercial’ winners. Those who might gain substantial revenues will be under </w:t>
      </w:r>
      <w:proofErr w:type="spellStart"/>
      <w:r w:rsidRPr="00BB372E">
        <w:rPr>
          <w:rFonts w:eastAsia="Cambria"/>
          <w:sz w:val="16"/>
        </w:rPr>
        <w:t>pres</w:t>
      </w:r>
      <w:proofErr w:type="spellEnd"/>
      <w:r w:rsidRPr="00BB372E">
        <w:rPr>
          <w:rFonts w:eastAsia="Cambria"/>
          <w:sz w:val="16"/>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BB372E">
        <w:rPr>
          <w:rFonts w:eastAsia="Cambria"/>
          <w:sz w:val="16"/>
        </w:rPr>
        <w:t>poten-tial</w:t>
      </w:r>
      <w:proofErr w:type="spellEnd"/>
      <w:r w:rsidRPr="00BB372E">
        <w:rPr>
          <w:rFonts w:eastAsia="Cambria"/>
          <w:sz w:val="16"/>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BB372E">
        <w:rPr>
          <w:rFonts w:eastAsia="Cambria"/>
          <w:sz w:val="16"/>
        </w:rPr>
        <w:t>mobilising</w:t>
      </w:r>
      <w:proofErr w:type="spellEnd"/>
      <w:r w:rsidRPr="00BB372E">
        <w:rPr>
          <w:rFonts w:eastAsia="Cambria"/>
          <w:sz w:val="16"/>
        </w:rPr>
        <w:t xml:space="preserve"> substantial efforts to rise to the COVID-19 challenge at hand. However, </w:t>
      </w:r>
      <w:r w:rsidRPr="00BB372E">
        <w:rPr>
          <w:rFonts w:eastAsia="Cambria"/>
          <w:u w:val="single"/>
        </w:rPr>
        <w:t xml:space="preserve">we need to consider how pharmaceutical innovation for responding to emerging infectious diseases can best be enabled beyond the current crisis. Many public health threats (including those associated with other </w:t>
      </w:r>
      <w:r w:rsidRPr="00A2522C">
        <w:rPr>
          <w:rFonts w:eastAsia="Cambria"/>
          <w:b/>
          <w:bCs/>
          <w:highlight w:val="yellow"/>
          <w:u w:val="single"/>
        </w:rPr>
        <w:t>infectious diseases</w:t>
      </w:r>
      <w:r w:rsidRPr="00BB372E">
        <w:rPr>
          <w:rFonts w:eastAsia="Cambria"/>
          <w:u w:val="single"/>
        </w:rPr>
        <w:t xml:space="preserve">, </w:t>
      </w:r>
      <w:r w:rsidRPr="00A2522C">
        <w:rPr>
          <w:rFonts w:eastAsia="Cambria"/>
          <w:b/>
          <w:bCs/>
          <w:highlight w:val="yellow"/>
          <w:u w:val="single"/>
        </w:rPr>
        <w:t>bioterror-ism</w:t>
      </w:r>
      <w:r w:rsidRPr="00BB372E">
        <w:rPr>
          <w:rFonts w:eastAsia="Cambria"/>
          <w:u w:val="single"/>
        </w:rPr>
        <w:t xml:space="preserve"> agents </w:t>
      </w:r>
      <w:r w:rsidRPr="00A2522C">
        <w:rPr>
          <w:rFonts w:eastAsia="Cambria"/>
          <w:b/>
          <w:bCs/>
          <w:highlight w:val="yellow"/>
          <w:u w:val="single"/>
        </w:rPr>
        <w:t>and antimicrobial resistance</w:t>
      </w:r>
      <w:r w:rsidRPr="00BB372E">
        <w:rPr>
          <w:rFonts w:eastAsia="Cambria"/>
          <w:u w:val="single"/>
        </w:rPr>
        <w:t xml:space="preserve">) </w:t>
      </w:r>
      <w:r w:rsidRPr="00A2522C">
        <w:rPr>
          <w:rFonts w:eastAsia="Cambria"/>
          <w:highlight w:val="yellow"/>
          <w:u w:val="single"/>
        </w:rPr>
        <w:t xml:space="preserve">are </w:t>
      </w:r>
      <w:r w:rsidRPr="00A2522C">
        <w:rPr>
          <w:rFonts w:eastAsia="Cambria"/>
          <w:b/>
          <w:bCs/>
          <w:highlight w:val="yellow"/>
          <w:u w:val="single"/>
        </w:rPr>
        <w:t>urgently in need of pharmaceutical innovation</w:t>
      </w:r>
      <w:r w:rsidRPr="00BB372E">
        <w:rPr>
          <w:rFonts w:eastAsia="Cambria"/>
          <w:u w:val="single"/>
        </w:rPr>
        <w:t xml:space="preserve">, </w:t>
      </w:r>
      <w:r w:rsidRPr="00A2522C">
        <w:rPr>
          <w:rFonts w:eastAsia="Cambria"/>
          <w:b/>
          <w:bCs/>
          <w:highlight w:val="yellow"/>
          <w:u w:val="single"/>
        </w:rPr>
        <w:t>even if their impacts are not as visible</w:t>
      </w:r>
      <w:r w:rsidRPr="00BB372E">
        <w:rPr>
          <w:rFonts w:eastAsia="Cambria"/>
          <w:u w:val="single"/>
        </w:rPr>
        <w:t xml:space="preserve"> to society </w:t>
      </w:r>
      <w:r w:rsidRPr="00A2522C">
        <w:rPr>
          <w:rFonts w:eastAsia="Cambria"/>
          <w:b/>
          <w:bCs/>
          <w:highlight w:val="yellow"/>
          <w:u w:val="single"/>
        </w:rPr>
        <w:t>as COVID</w:t>
      </w:r>
      <w:r w:rsidRPr="00BB372E">
        <w:rPr>
          <w:rFonts w:eastAsia="Cambria"/>
          <w:u w:val="single"/>
        </w:rPr>
        <w:t xml:space="preserve">-19 is in the </w:t>
      </w:r>
      <w:proofErr w:type="spellStart"/>
      <w:r w:rsidRPr="00BB372E">
        <w:rPr>
          <w:rFonts w:eastAsia="Cambria"/>
          <w:u w:val="single"/>
        </w:rPr>
        <w:t>imme-diate</w:t>
      </w:r>
      <w:proofErr w:type="spellEnd"/>
      <w:r w:rsidRPr="00BB372E">
        <w:rPr>
          <w:rFonts w:eastAsia="Cambria"/>
          <w:u w:val="single"/>
        </w:rPr>
        <w:t xml:space="preserve"> term. </w:t>
      </w:r>
      <w:r w:rsidRPr="00BB372E">
        <w:rPr>
          <w:rFonts w:eastAsia="Cambria"/>
          <w:sz w:val="16"/>
        </w:rPr>
        <w:t xml:space="preserve">The pharmaceutical industry has responded to previous public health emergencies associated with </w:t>
      </w:r>
      <w:proofErr w:type="spellStart"/>
      <w:r w:rsidRPr="00BB372E">
        <w:rPr>
          <w:rFonts w:eastAsia="Cambria"/>
          <w:sz w:val="16"/>
        </w:rPr>
        <w:t>infec-tious</w:t>
      </w:r>
      <w:proofErr w:type="spellEnd"/>
      <w:r w:rsidRPr="00BB372E">
        <w:rPr>
          <w:rFonts w:eastAsia="Cambria"/>
          <w:sz w:val="16"/>
        </w:rPr>
        <w:t xml:space="preserve"> disease in recent times – for example those associated with Ebola and Zika outbreaks.11 However, it has done so to a lesser scale than for COVID-19 and with </w:t>
      </w:r>
      <w:proofErr w:type="spellStart"/>
      <w:r w:rsidRPr="00BB372E">
        <w:rPr>
          <w:rFonts w:eastAsia="Cambria"/>
          <w:sz w:val="16"/>
        </w:rPr>
        <w:t>contribu-tions</w:t>
      </w:r>
      <w:proofErr w:type="spellEnd"/>
      <w:r w:rsidRPr="00BB372E">
        <w:rPr>
          <w:rFonts w:eastAsia="Cambria"/>
          <w:sz w:val="16"/>
        </w:rPr>
        <w:t xml:space="preserve"> from fewer companies. Similarly, </w:t>
      </w:r>
      <w:r w:rsidRPr="00BB372E">
        <w:rPr>
          <w:rFonts w:eastAsia="Cambria"/>
          <w:u w:val="single"/>
        </w:rPr>
        <w:t xml:space="preserve">levels of </w:t>
      </w:r>
      <w:r w:rsidRPr="00A2522C">
        <w:rPr>
          <w:rFonts w:eastAsia="Cambria"/>
          <w:highlight w:val="yellow"/>
          <w:u w:val="single"/>
        </w:rPr>
        <w:t>activity in response to</w:t>
      </w:r>
      <w:r w:rsidRPr="00BB372E">
        <w:rPr>
          <w:rFonts w:eastAsia="Cambria"/>
          <w:u w:val="single"/>
        </w:rPr>
        <w:t xml:space="preserve"> the threat of </w:t>
      </w:r>
      <w:r w:rsidRPr="00A2522C">
        <w:rPr>
          <w:rFonts w:eastAsia="Cambria"/>
          <w:highlight w:val="yellow"/>
          <w:u w:val="single"/>
        </w:rPr>
        <w:t>antimicrobial resistance are</w:t>
      </w:r>
      <w:r w:rsidRPr="00BB372E">
        <w:rPr>
          <w:rFonts w:eastAsia="Cambria"/>
          <w:u w:val="single"/>
        </w:rPr>
        <w:t xml:space="preserve"> still </w:t>
      </w:r>
      <w:r w:rsidRPr="00A2522C">
        <w:rPr>
          <w:rFonts w:eastAsia="Cambria"/>
          <w:b/>
          <w:bCs/>
          <w:highlight w:val="yellow"/>
          <w:u w:val="single"/>
        </w:rPr>
        <w:t>low</w:t>
      </w:r>
      <w:r w:rsidRPr="00BB372E">
        <w:rPr>
          <w:rFonts w:eastAsia="Cambria"/>
          <w:u w:val="single"/>
        </w:rPr>
        <w:t>.</w:t>
      </w:r>
      <w:r w:rsidRPr="00BB372E">
        <w:rPr>
          <w:rFonts w:eastAsia="Cambria"/>
          <w:sz w:val="16"/>
        </w:rPr>
        <w:t xml:space="preserve">12 There are important policy questions as to whether – and how – industry could engage with such public health threats to an even greater extent under improved </w:t>
      </w:r>
      <w:proofErr w:type="spellStart"/>
      <w:r w:rsidRPr="00BB372E">
        <w:rPr>
          <w:rFonts w:eastAsia="Cambria"/>
          <w:sz w:val="16"/>
        </w:rPr>
        <w:t>innova-tion</w:t>
      </w:r>
      <w:proofErr w:type="spellEnd"/>
      <w:r w:rsidRPr="00BB372E">
        <w:rPr>
          <w:rFonts w:eastAsia="Cambria"/>
          <w:sz w:val="16"/>
        </w:rPr>
        <w:t xml:space="preserve"> conditions.</w:t>
      </w:r>
    </w:p>
    <w:p w14:paraId="681DFF1C" w14:textId="77777777" w:rsidR="00801160" w:rsidRDefault="00801160" w:rsidP="00801160">
      <w:pPr>
        <w:rPr>
          <w:rFonts w:eastAsia="Cambria"/>
          <w:sz w:val="16"/>
        </w:rPr>
      </w:pPr>
    </w:p>
    <w:p w14:paraId="61D0CEC7" w14:textId="77777777" w:rsidR="00801160" w:rsidRDefault="00801160" w:rsidP="00801160">
      <w:pPr>
        <w:pStyle w:val="Heading4"/>
      </w:pPr>
      <w:r>
        <w:t>Bioterrorism and future pandemics cause extinction.</w:t>
      </w:r>
    </w:p>
    <w:p w14:paraId="2299A0EE" w14:textId="77777777" w:rsidR="00801160" w:rsidRPr="00CA2687" w:rsidRDefault="00801160" w:rsidP="00801160">
      <w:pPr>
        <w:rPr>
          <w:sz w:val="16"/>
        </w:rPr>
      </w:pPr>
      <w:r w:rsidRPr="00CA2687">
        <w:rPr>
          <w:sz w:val="16"/>
        </w:rPr>
        <w:t xml:space="preserve">Hamish </w:t>
      </w:r>
      <w:r w:rsidRPr="00CA2687">
        <w:rPr>
          <w:rStyle w:val="StyleUnderline"/>
        </w:rPr>
        <w:t>De Bretton-Gordon, CBRN Expert @ British Army, 20</w:t>
      </w:r>
      <w:r w:rsidRPr="00CA2687">
        <w:rPr>
          <w:sz w:val="16"/>
        </w:rPr>
        <w:t xml:space="preserve"> [Director @ DBG Defense, Consultant on CBRN and Biosecurity], “Biosecurity in the Wake of COVID-19: The Urgent Action Needed,” Combatting Terrorism Center Sentinel, November/December 2020, Volume 13, Issue 11, </w:t>
      </w:r>
      <w:hyperlink r:id="rId8" w:history="1">
        <w:r w:rsidRPr="00CA2687">
          <w:rPr>
            <w:rStyle w:val="Hyperlink"/>
            <w:sz w:val="16"/>
          </w:rPr>
          <w:t>https://ctc.usma.edu/biosecurity-in-the-wake-of-covid-19-the-urgent-action-needed/</w:t>
        </w:r>
      </w:hyperlink>
      <w:r w:rsidRPr="00CA2687">
        <w:rPr>
          <w:sz w:val="16"/>
        </w:rPr>
        <w:t xml:space="preserve"> C.VC</w:t>
      </w:r>
    </w:p>
    <w:p w14:paraId="7ABF8EDE" w14:textId="77777777" w:rsidR="00801160" w:rsidRPr="00AB1385" w:rsidRDefault="00801160" w:rsidP="00801160">
      <w:pPr>
        <w:rPr>
          <w:sz w:val="16"/>
        </w:rPr>
      </w:pPr>
      <w:r w:rsidRPr="00AB1385">
        <w:rPr>
          <w:rStyle w:val="StyleUnderline"/>
        </w:rPr>
        <w:t>Policymakers around the world did not grasp just how large the impact of a bio threat could be. Beyond the enormous human and economic impact, the current pandemic has exposed the weakness, lack of preparedness, and poor responsiveness of healthcare systems of even highly developed countries like the United States and the United Kingdom.</w:t>
      </w:r>
      <w:r w:rsidRPr="00AB1385">
        <w:rPr>
          <w:sz w:val="16"/>
        </w:rPr>
        <w:t xml:space="preserve"> And the virus has inflicted carnage, even though </w:t>
      </w:r>
      <w:r w:rsidRPr="00CA2687">
        <w:rPr>
          <w:rStyle w:val="StyleUnderline"/>
        </w:rPr>
        <w:t>SARS-CoV-2 (the virus that causes COVID-19) is not especially</w:t>
      </w:r>
      <w:r w:rsidRPr="00AB1385">
        <w:rPr>
          <w:rStyle w:val="StyleUnderline"/>
        </w:rPr>
        <w:t xml:space="preserve"> virulent. </w:t>
      </w:r>
      <w:r w:rsidRPr="00A2522C">
        <w:rPr>
          <w:rStyle w:val="StyleUnderline"/>
          <w:highlight w:val="yellow"/>
        </w:rPr>
        <w:t xml:space="preserve">The world may be confronted with other viruses </w:t>
      </w:r>
      <w:r w:rsidRPr="00AB1385">
        <w:rPr>
          <w:rStyle w:val="StyleUnderline"/>
        </w:rPr>
        <w:t xml:space="preserve">in the future </w:t>
      </w:r>
      <w:r w:rsidRPr="00A2522C">
        <w:rPr>
          <w:rStyle w:val="StyleUnderline"/>
          <w:highlight w:val="yellow"/>
        </w:rPr>
        <w:t>whose combination of virulence</w:t>
      </w:r>
      <w:r w:rsidRPr="00A2522C">
        <w:rPr>
          <w:sz w:val="16"/>
          <w:highlight w:val="yellow"/>
        </w:rPr>
        <w:t xml:space="preserve"> </w:t>
      </w:r>
      <w:r w:rsidRPr="00AB1385">
        <w:rPr>
          <w:sz w:val="16"/>
        </w:rPr>
        <w:t xml:space="preserve">(the harm a pathogen does to its host), </w:t>
      </w:r>
      <w:r w:rsidRPr="00A2522C">
        <w:rPr>
          <w:rStyle w:val="StyleUnderline"/>
          <w:highlight w:val="yellow"/>
        </w:rPr>
        <w:t>transmissibility, and other characteristics pose much greater danger</w:t>
      </w:r>
      <w:r w:rsidRPr="00AB1385">
        <w:rPr>
          <w:sz w:val="16"/>
        </w:rPr>
        <w:t>.</w:t>
      </w:r>
    </w:p>
    <w:p w14:paraId="21D8D4A2" w14:textId="77777777" w:rsidR="00801160" w:rsidRPr="00AB1385" w:rsidRDefault="00801160" w:rsidP="00801160">
      <w:pPr>
        <w:rPr>
          <w:sz w:val="16"/>
        </w:rPr>
      </w:pPr>
      <w:r w:rsidRPr="00AB1385">
        <w:rPr>
          <w:sz w:val="16"/>
        </w:rPr>
        <w:t xml:space="preserve">While overwhelming evidence points to SARS-CoV-2 spontaneously spreading to humans, </w:t>
      </w:r>
      <w:r w:rsidRPr="00AB1385">
        <w:rPr>
          <w:rStyle w:val="StyleUnderline"/>
        </w:rPr>
        <w:t xml:space="preserve">the </w:t>
      </w:r>
      <w:r w:rsidRPr="00A2522C">
        <w:rPr>
          <w:rStyle w:val="StyleUnderline"/>
          <w:highlight w:val="yellow"/>
        </w:rPr>
        <w:t xml:space="preserve">advances in synthetic biology </w:t>
      </w:r>
      <w:r w:rsidRPr="00AB1385">
        <w:rPr>
          <w:rStyle w:val="StyleUnderline"/>
        </w:rPr>
        <w:t>and the growth in the number of Level 3 and 4 biocontainment facilities around the world storing deadly viruses</w:t>
      </w:r>
      <w:r w:rsidRPr="00AB1385">
        <w:rPr>
          <w:sz w:val="16"/>
        </w:rPr>
        <w:t xml:space="preserve">1 </w:t>
      </w:r>
      <w:r w:rsidRPr="00A2522C">
        <w:rPr>
          <w:rStyle w:val="StyleUnderline"/>
          <w:highlight w:val="yellow"/>
        </w:rPr>
        <w:t xml:space="preserve">mean there is </w:t>
      </w:r>
      <w:r w:rsidRPr="00AB1385">
        <w:rPr>
          <w:rStyle w:val="StyleUnderline"/>
        </w:rPr>
        <w:t xml:space="preserve">also </w:t>
      </w:r>
      <w:r w:rsidRPr="00A2522C">
        <w:rPr>
          <w:rStyle w:val="StyleUnderline"/>
          <w:highlight w:val="yellow"/>
        </w:rPr>
        <w:t xml:space="preserve">the very real possibility that </w:t>
      </w:r>
      <w:r w:rsidRPr="00AB1385">
        <w:rPr>
          <w:rStyle w:val="StyleUnderline"/>
        </w:rPr>
        <w:t xml:space="preserve">in the future, </w:t>
      </w:r>
      <w:r w:rsidRPr="00A2522C">
        <w:rPr>
          <w:rStyle w:val="StyleUnderline"/>
          <w:highlight w:val="yellow"/>
        </w:rPr>
        <w:t xml:space="preserve">bad actors will try to </w:t>
      </w:r>
      <w:r w:rsidRPr="00A2522C">
        <w:rPr>
          <w:rStyle w:val="Emphasis"/>
          <w:highlight w:val="yellow"/>
        </w:rPr>
        <w:t>engineer or steal</w:t>
      </w:r>
      <w:r w:rsidRPr="00AB1385">
        <w:rPr>
          <w:rStyle w:val="StyleUnderline"/>
        </w:rPr>
        <w:t xml:space="preserve">/obtain </w:t>
      </w:r>
      <w:r w:rsidRPr="00A2522C">
        <w:rPr>
          <w:rStyle w:val="StyleUnderline"/>
          <w:highlight w:val="yellow"/>
        </w:rPr>
        <w:t xml:space="preserve">a </w:t>
      </w:r>
      <w:r w:rsidRPr="00AB1385">
        <w:rPr>
          <w:rStyle w:val="StyleUnderline"/>
        </w:rPr>
        <w:t xml:space="preserve">highly transmissible and highly virulent </w:t>
      </w:r>
      <w:r w:rsidRPr="00A2522C">
        <w:rPr>
          <w:rStyle w:val="StyleUnderline"/>
          <w:highlight w:val="yellow"/>
        </w:rPr>
        <w:t xml:space="preserve">virus and unleash it onto the world. Another risk is </w:t>
      </w:r>
      <w:r w:rsidRPr="00A2522C">
        <w:rPr>
          <w:rStyle w:val="Emphasis"/>
          <w:highlight w:val="yellow"/>
        </w:rPr>
        <w:t>accidental releases</w:t>
      </w:r>
      <w:r w:rsidRPr="00A2522C">
        <w:rPr>
          <w:rStyle w:val="StyleUnderline"/>
          <w:highlight w:val="yellow"/>
        </w:rPr>
        <w:t xml:space="preserve"> </w:t>
      </w:r>
      <w:r w:rsidRPr="00AB1385">
        <w:rPr>
          <w:rStyle w:val="StyleUnderline"/>
        </w:rPr>
        <w:t>from such biocontainment facilities</w:t>
      </w:r>
      <w:r w:rsidRPr="00AB1385">
        <w:rPr>
          <w:sz w:val="16"/>
        </w:rPr>
        <w:t>.</w:t>
      </w:r>
    </w:p>
    <w:p w14:paraId="1662199B" w14:textId="77777777" w:rsidR="00801160" w:rsidRPr="00AB1385" w:rsidRDefault="00801160" w:rsidP="00801160">
      <w:pPr>
        <w:rPr>
          <w:sz w:val="16"/>
        </w:rPr>
      </w:pPr>
      <w:r w:rsidRPr="00AB1385">
        <w:rPr>
          <w:rStyle w:val="StyleUnderline"/>
        </w:rPr>
        <w:t>COVID-19, a highly transmissible but not very virulent pathogen, has had a devastating global impact</w:t>
      </w:r>
      <w:r w:rsidRPr="00AB1385">
        <w:rPr>
          <w:sz w:val="16"/>
        </w:rPr>
        <w:t xml:space="preserve">, a fact that will not have gone unnoticed by rogue states and terror organizations. </w:t>
      </w:r>
      <w:r w:rsidRPr="00AB1385">
        <w:rPr>
          <w:rStyle w:val="StyleUnderline"/>
        </w:rPr>
        <w:t>Advances in synthetic biology have created tools that could be put to malevolent use. In the last two decades, scientists synthesized the poliovirus from its genetic sequence</w:t>
      </w:r>
      <w:r w:rsidRPr="00AB1385">
        <w:rPr>
          <w:sz w:val="16"/>
        </w:rPr>
        <w:t xml:space="preserve">,2 </w:t>
      </w:r>
      <w:r w:rsidRPr="00AB1385">
        <w:rPr>
          <w:rStyle w:val="StyleUnderline"/>
        </w:rPr>
        <w:t>recreated the 1918 Spanish flu virus</w:t>
      </w:r>
      <w:r w:rsidRPr="00AB1385">
        <w:rPr>
          <w:sz w:val="16"/>
        </w:rPr>
        <w:t xml:space="preserve">,3 </w:t>
      </w:r>
      <w:r w:rsidRPr="00AB1385">
        <w:rPr>
          <w:rStyle w:val="StyleUnderline"/>
        </w:rPr>
        <w:t>and succeeded in modifying the H5N1 avian flu virus so that it resulted</w:t>
      </w:r>
      <w:r w:rsidRPr="00AB1385">
        <w:rPr>
          <w:sz w:val="16"/>
        </w:rPr>
        <w:t xml:space="preserve"> (in a research laboratory) </w:t>
      </w:r>
      <w:r w:rsidRPr="00AB1385">
        <w:rPr>
          <w:rStyle w:val="StyleUnderline"/>
        </w:rPr>
        <w:t>in airborne transmission</w:t>
      </w:r>
      <w:r w:rsidRPr="00AB1385">
        <w:rPr>
          <w:sz w:val="16"/>
        </w:rPr>
        <w:t xml:space="preserve"> among mammals.4 In the future, </w:t>
      </w:r>
      <w:r w:rsidRPr="00A2522C">
        <w:rPr>
          <w:rStyle w:val="StyleUnderline"/>
          <w:highlight w:val="yellow"/>
        </w:rPr>
        <w:t xml:space="preserve">we should think of weaponized biology as </w:t>
      </w:r>
      <w:r w:rsidRPr="00A2522C">
        <w:rPr>
          <w:rStyle w:val="Emphasis"/>
          <w:highlight w:val="yellow"/>
        </w:rPr>
        <w:t xml:space="preserve">no less of an existential threat </w:t>
      </w:r>
      <w:r w:rsidRPr="00AB1385">
        <w:rPr>
          <w:rStyle w:val="Emphasis"/>
        </w:rPr>
        <w:t xml:space="preserve">to the planet </w:t>
      </w:r>
      <w:r w:rsidRPr="00A2522C">
        <w:rPr>
          <w:rStyle w:val="Emphasis"/>
          <w:highlight w:val="yellow"/>
        </w:rPr>
        <w:t>than weaponized atomic science</w:t>
      </w:r>
      <w:r w:rsidRPr="00AB1385">
        <w:rPr>
          <w:rStyle w:val="StyleUnderline"/>
        </w:rPr>
        <w:t>. It should also be noted that the fear and panic that even a medium-scale bioterror attack could create could have dangerous implications that may rival or even surpass the immediate loss of life</w:t>
      </w:r>
      <w:r w:rsidRPr="00AB1385">
        <w:rPr>
          <w:sz w:val="16"/>
        </w:rPr>
        <w:t>.</w:t>
      </w:r>
    </w:p>
    <w:p w14:paraId="4C7CFF1D" w14:textId="77777777" w:rsidR="00801160" w:rsidRPr="00AB1385" w:rsidRDefault="00801160" w:rsidP="00801160">
      <w:pPr>
        <w:rPr>
          <w:sz w:val="16"/>
        </w:rPr>
      </w:pPr>
      <w:r w:rsidRPr="00AB1385">
        <w:rPr>
          <w:sz w:val="16"/>
        </w:rPr>
        <w:t>The Need to Rethink Likelihood</w:t>
      </w:r>
    </w:p>
    <w:p w14:paraId="7253D107" w14:textId="77777777" w:rsidR="00801160" w:rsidRPr="00AB1385" w:rsidRDefault="00801160" w:rsidP="00801160">
      <w:pPr>
        <w:rPr>
          <w:sz w:val="16"/>
        </w:rPr>
      </w:pPr>
      <w:r w:rsidRPr="00AB1385">
        <w:rPr>
          <w:sz w:val="16"/>
        </w:rPr>
        <w:t xml:space="preserve">Given the fact that in late 2019 when, as far as is known, COVID-19 cases first started emerging in China, it had been more than a century since the previous catastrophic outbreak (the 1918-1919 “Spanish flu” pandemic),d it was unsurprising that many thought of such pandemics as a one-in-a-100-year event. Such assumptions should no longer hold. The encroachment of human settlements into areas that had previously been sanctuaries for wildlife5 and the popularity in some parts of the world of markets where people and wild animals are brought into proximity have made it more likely viruses will make the species leap to human </w:t>
      </w:r>
      <w:proofErr w:type="spellStart"/>
      <w:r w:rsidRPr="00AB1385">
        <w:rPr>
          <w:sz w:val="16"/>
        </w:rPr>
        <w:t>beings.e</w:t>
      </w:r>
      <w:proofErr w:type="spellEnd"/>
      <w:r w:rsidRPr="00AB1385">
        <w:rPr>
          <w:sz w:val="16"/>
        </w:rPr>
        <w:t xml:space="preserve"> And when they do, as the COVID-19 pandemic illustrated, </w:t>
      </w:r>
      <w:r w:rsidRPr="00A2522C">
        <w:rPr>
          <w:rStyle w:val="StyleUnderline"/>
          <w:highlight w:val="yellow"/>
        </w:rPr>
        <w:t xml:space="preserve">the interconnectedness of a world </w:t>
      </w:r>
      <w:r w:rsidRPr="00AB1385">
        <w:rPr>
          <w:rStyle w:val="StyleUnderline"/>
        </w:rPr>
        <w:t>in which millions of people fly each day</w:t>
      </w:r>
      <w:r w:rsidRPr="00AB1385">
        <w:rPr>
          <w:sz w:val="16"/>
        </w:rPr>
        <w:t xml:space="preserve">6 </w:t>
      </w:r>
      <w:r w:rsidRPr="00A2522C">
        <w:rPr>
          <w:rStyle w:val="StyleUnderline"/>
          <w:highlight w:val="yellow"/>
        </w:rPr>
        <w:t>means they can spread very rapidly</w:t>
      </w:r>
      <w:r w:rsidRPr="00AB1385">
        <w:rPr>
          <w:sz w:val="16"/>
        </w:rPr>
        <w:t>.</w:t>
      </w:r>
    </w:p>
    <w:p w14:paraId="1486DD0D" w14:textId="77777777" w:rsidR="00801160" w:rsidRPr="00AB1385" w:rsidRDefault="00801160" w:rsidP="00801160">
      <w:pPr>
        <w:rPr>
          <w:sz w:val="16"/>
        </w:rPr>
      </w:pPr>
      <w:r w:rsidRPr="00AB1385">
        <w:rPr>
          <w:rStyle w:val="StyleUnderline"/>
        </w:rPr>
        <w:t>There is also growing concern about engineered viruses. Not only have advances in synthetic biology</w:t>
      </w:r>
      <w:r w:rsidRPr="00AB1385">
        <w:rPr>
          <w:sz w:val="16"/>
        </w:rPr>
        <w:t xml:space="preserve"> (</w:t>
      </w:r>
      <w:proofErr w:type="spellStart"/>
      <w:r w:rsidRPr="00AB1385">
        <w:rPr>
          <w:sz w:val="16"/>
        </w:rPr>
        <w:t>SynBio</w:t>
      </w:r>
      <w:proofErr w:type="spellEnd"/>
      <w:r w:rsidRPr="00AB1385">
        <w:rPr>
          <w:sz w:val="16"/>
        </w:rPr>
        <w:t xml:space="preserve">) </w:t>
      </w:r>
      <w:r w:rsidRPr="00AB1385">
        <w:rPr>
          <w:rStyle w:val="StyleUnderline"/>
        </w:rPr>
        <w:t xml:space="preserve">created growing capacity for extremely dangerous viruses to be engineered in a laboratory, but </w:t>
      </w:r>
      <w:r w:rsidRPr="00A2522C">
        <w:rPr>
          <w:rStyle w:val="StyleUnderline"/>
          <w:highlight w:val="yellow"/>
        </w:rPr>
        <w:t xml:space="preserve">the number of people with access to </w:t>
      </w:r>
      <w:r w:rsidRPr="00AB1385">
        <w:rPr>
          <w:rStyle w:val="StyleUnderline"/>
        </w:rPr>
        <w:t xml:space="preserve">potentially dangerous </w:t>
      </w:r>
      <w:r w:rsidRPr="00A2522C">
        <w:rPr>
          <w:rStyle w:val="StyleUnderline"/>
          <w:highlight w:val="yellow"/>
        </w:rPr>
        <w:t>‘dual use’ technology has greatly expanded</w:t>
      </w:r>
      <w:r w:rsidRPr="00A2522C">
        <w:rPr>
          <w:sz w:val="16"/>
          <w:highlight w:val="yellow"/>
        </w:rPr>
        <w:t xml:space="preserve"> </w:t>
      </w:r>
      <w:r w:rsidRPr="00AB1385">
        <w:rPr>
          <w:sz w:val="16"/>
        </w:rPr>
        <w:t>and continues to expand, making malevolent use of such technology ever more likely.</w:t>
      </w:r>
    </w:p>
    <w:p w14:paraId="14DAF798" w14:textId="77777777" w:rsidR="00801160" w:rsidRPr="00AB1385" w:rsidRDefault="00801160" w:rsidP="00801160">
      <w:pPr>
        <w:rPr>
          <w:sz w:val="16"/>
        </w:rPr>
      </w:pPr>
      <w:r w:rsidRPr="00AB1385">
        <w:rPr>
          <w:sz w:val="16"/>
        </w:rPr>
        <w:t>In the August 2020 issue of this publication, scientists at the U.S. Military Academy at West Point warned that:</w:t>
      </w:r>
    </w:p>
    <w:p w14:paraId="2F593AB7" w14:textId="77777777" w:rsidR="00801160" w:rsidRPr="00AB1385" w:rsidRDefault="00801160" w:rsidP="00801160">
      <w:pPr>
        <w:rPr>
          <w:sz w:val="16"/>
        </w:rPr>
      </w:pPr>
      <w:r w:rsidRPr="00AB1385">
        <w:rPr>
          <w:sz w:val="16"/>
        </w:rPr>
        <w:t xml:space="preserve">The wide availability of the protocols, procedures, and techniques necessary to produce and modify living organisms combined with an exponential increase in the availability of genetic data is leading to a revolution in science affecting the threat landscape that can be rivaled only by the development of the atomic bomb. As the technology improves, the level of education and skills necessary to engineer biological agents decreases. Whereas only state actors historically had the resources to develop and employ biological weapons, </w:t>
      </w:r>
      <w:proofErr w:type="spellStart"/>
      <w:r w:rsidRPr="00AB1385">
        <w:rPr>
          <w:sz w:val="16"/>
        </w:rPr>
        <w:t>SynBio</w:t>
      </w:r>
      <w:proofErr w:type="spellEnd"/>
      <w:r w:rsidRPr="00AB1385">
        <w:rPr>
          <w:sz w:val="16"/>
        </w:rPr>
        <w:t xml:space="preserve"> is changing the threat paradigm.</w:t>
      </w:r>
    </w:p>
    <w:p w14:paraId="0D2E56AD" w14:textId="77777777" w:rsidR="00801160" w:rsidRPr="00AB1385" w:rsidRDefault="00801160" w:rsidP="00801160">
      <w:pPr>
        <w:rPr>
          <w:sz w:val="16"/>
        </w:rPr>
      </w:pPr>
      <w:r w:rsidRPr="00AB1385">
        <w:rPr>
          <w:sz w:val="16"/>
        </w:rPr>
        <w:t xml:space="preserve">The cost threshold of engineering viruses is also lowering, with the West Point scientists warning that </w:t>
      </w:r>
      <w:r w:rsidRPr="00A2522C">
        <w:rPr>
          <w:rStyle w:val="StyleUnderline"/>
          <w:highlight w:val="yellow"/>
        </w:rPr>
        <w:t xml:space="preserve">synthetic biology has “placed </w:t>
      </w:r>
      <w:r w:rsidRPr="00AB1385">
        <w:rPr>
          <w:rStyle w:val="StyleUnderline"/>
        </w:rPr>
        <w:t xml:space="preserve">the ability to recreate some of the deadliest </w:t>
      </w:r>
      <w:r w:rsidRPr="00A2522C">
        <w:rPr>
          <w:rStyle w:val="StyleUnderline"/>
          <w:highlight w:val="yellow"/>
        </w:rPr>
        <w:t xml:space="preserve">infectious diseases </w:t>
      </w:r>
      <w:r w:rsidRPr="00AB1385">
        <w:rPr>
          <w:rStyle w:val="StyleUnderline"/>
        </w:rPr>
        <w:t xml:space="preserve">known well </w:t>
      </w:r>
      <w:r w:rsidRPr="00A2522C">
        <w:rPr>
          <w:rStyle w:val="StyleUnderline"/>
          <w:highlight w:val="yellow"/>
        </w:rPr>
        <w:t>within the grasp of the state-sponsored terrorist and the talented non-state actor</w:t>
      </w:r>
      <w:r w:rsidRPr="00AB1385">
        <w:rPr>
          <w:rStyle w:val="StyleUnderline"/>
        </w:rPr>
        <w:t>.”</w:t>
      </w:r>
      <w:r w:rsidRPr="00AB1385">
        <w:rPr>
          <w:sz w:val="16"/>
        </w:rPr>
        <w:t>7</w:t>
      </w:r>
    </w:p>
    <w:p w14:paraId="45BFD64E" w14:textId="77777777" w:rsidR="00801160" w:rsidRPr="00AB1385" w:rsidRDefault="00801160" w:rsidP="00801160">
      <w:pPr>
        <w:rPr>
          <w:sz w:val="16"/>
        </w:rPr>
      </w:pPr>
      <w:r w:rsidRPr="00AB1385">
        <w:rPr>
          <w:sz w:val="16"/>
        </w:rPr>
        <w:t xml:space="preserve">As already noted, </w:t>
      </w:r>
      <w:r w:rsidRPr="00AB1385">
        <w:rPr>
          <w:rStyle w:val="StyleUnderline"/>
        </w:rPr>
        <w:t xml:space="preserve">another source of vulnerability is that </w:t>
      </w:r>
      <w:r w:rsidRPr="00A2522C">
        <w:rPr>
          <w:rStyle w:val="StyleUnderline"/>
          <w:highlight w:val="yellow"/>
        </w:rPr>
        <w:t>deadly viruses could be stolen from or escape from a research laboratory</w:t>
      </w:r>
      <w:r w:rsidRPr="00AB1385">
        <w:rPr>
          <w:sz w:val="16"/>
        </w:rPr>
        <w:t xml:space="preserve">. There are now around 50 Biosafety Level 4f facilities around the world, where the deadliest pathogens are stored and worked on, and this figure is set to increase in the next few </w:t>
      </w:r>
      <w:proofErr w:type="spellStart"/>
      <w:r w:rsidRPr="00AB1385">
        <w:rPr>
          <w:sz w:val="16"/>
        </w:rPr>
        <w:t>years.g</w:t>
      </w:r>
      <w:proofErr w:type="spellEnd"/>
      <w:r w:rsidRPr="00AB1385">
        <w:rPr>
          <w:sz w:val="16"/>
        </w:rPr>
        <w:t xml:space="preserve"> </w:t>
      </w:r>
      <w:r w:rsidRPr="00AB1385">
        <w:rPr>
          <w:rStyle w:val="StyleUnderline"/>
        </w:rPr>
        <w:t>This is a large increase over the last 30 years, creating bigger risk of a breach</w:t>
      </w:r>
      <w:r w:rsidRPr="00AB1385">
        <w:rPr>
          <w:sz w:val="16"/>
        </w:rPr>
        <w:t>. Of equal, if not greater concern are the thousands of Biosafety Level 3 labs globally,8 which handle deadly pathogens like COVID-19.9</w:t>
      </w:r>
    </w:p>
    <w:p w14:paraId="6B8D55A9" w14:textId="77777777" w:rsidR="00801160" w:rsidRPr="00456FF0" w:rsidRDefault="00801160" w:rsidP="00801160">
      <w:pPr>
        <w:rPr>
          <w:sz w:val="16"/>
        </w:rPr>
      </w:pPr>
      <w:r w:rsidRPr="00AB1385">
        <w:rPr>
          <w:sz w:val="16"/>
        </w:rPr>
        <w:t xml:space="preserve">Given what has been outlined above, </w:t>
      </w:r>
      <w:r w:rsidRPr="00AB1385">
        <w:rPr>
          <w:rStyle w:val="StyleUnderline"/>
        </w:rPr>
        <w:t xml:space="preserve">the risk of a future destructive biological attack or another devastating global pandemic should no longer be seen as low. From this point forward, </w:t>
      </w:r>
      <w:r w:rsidRPr="00A2522C">
        <w:rPr>
          <w:rStyle w:val="StyleUnderline"/>
          <w:highlight w:val="yellow"/>
        </w:rPr>
        <w:t>there should no higher priority</w:t>
      </w:r>
      <w:r w:rsidRPr="00AB1385">
        <w:rPr>
          <w:rStyle w:val="StyleUnderline"/>
        </w:rPr>
        <w:t xml:space="preserve"> for the international community </w:t>
      </w:r>
      <w:r w:rsidRPr="00A2522C">
        <w:rPr>
          <w:rStyle w:val="StyleUnderline"/>
          <w:highlight w:val="yellow"/>
        </w:rPr>
        <w:t>than biosecurity</w:t>
      </w:r>
      <w:r w:rsidRPr="00AB1385">
        <w:rPr>
          <w:sz w:val="16"/>
        </w:rPr>
        <w:t>.</w:t>
      </w:r>
    </w:p>
    <w:p w14:paraId="281C20BE" w14:textId="77777777" w:rsidR="00801160" w:rsidRDefault="00801160" w:rsidP="00801160">
      <w:pPr>
        <w:pStyle w:val="Heading2"/>
      </w:pPr>
      <w:r>
        <w:t>Case</w:t>
      </w:r>
    </w:p>
    <w:p w14:paraId="5A20E5AC" w14:textId="77777777" w:rsidR="00801160" w:rsidRPr="009E2B1A" w:rsidRDefault="00801160" w:rsidP="00801160">
      <w:pPr>
        <w:pStyle w:val="Heading3"/>
      </w:pPr>
      <w:r>
        <w:t>Top</w:t>
      </w:r>
    </w:p>
    <w:p w14:paraId="6A7D6F2E" w14:textId="77777777" w:rsidR="00801160" w:rsidRDefault="00801160" w:rsidP="00801160"/>
    <w:p w14:paraId="691F1811" w14:textId="77777777" w:rsidR="00801160" w:rsidRDefault="00801160" w:rsidP="00801160">
      <w:pPr>
        <w:pStyle w:val="Heading4"/>
      </w:pPr>
      <w:r>
        <w:t>Exploitation is impossible – developing countries have bad patent laws anyways</w:t>
      </w:r>
    </w:p>
    <w:p w14:paraId="68EB34A4" w14:textId="77777777" w:rsidR="00801160" w:rsidRPr="009C7BCF" w:rsidRDefault="00801160" w:rsidP="00801160">
      <w:r w:rsidRPr="009C7BCF">
        <w:rPr>
          <w:rStyle w:val="Style13ptBold"/>
        </w:rPr>
        <w:t>Crouch</w:t>
      </w:r>
      <w:r>
        <w:t xml:space="preserve"> 10/5/</w:t>
      </w:r>
      <w:r w:rsidRPr="009C7BCF">
        <w:rPr>
          <w:rStyle w:val="Style13ptBold"/>
        </w:rPr>
        <w:t>18</w:t>
      </w:r>
      <w:r>
        <w:t xml:space="preserve"> [Patently-O, America’s Leading Patent Law Source; “Considering the Value of Patents in African Countries”] [DS]</w:t>
      </w:r>
    </w:p>
    <w:p w14:paraId="224F6A12" w14:textId="77777777" w:rsidR="00801160" w:rsidRDefault="00801160" w:rsidP="00801160">
      <w:r w:rsidRPr="009C7BCF">
        <w:rPr>
          <w:rStyle w:val="Emphasis"/>
          <w:highlight w:val="yellow"/>
        </w:rPr>
        <w:t xml:space="preserve">For many patent holders, protecting </w:t>
      </w:r>
      <w:r w:rsidRPr="009C7BCF">
        <w:rPr>
          <w:rStyle w:val="Emphasis"/>
        </w:rPr>
        <w:t xml:space="preserve">their </w:t>
      </w:r>
      <w:r w:rsidRPr="009C7BCF">
        <w:rPr>
          <w:rStyle w:val="Emphasis"/>
          <w:highlight w:val="yellow"/>
        </w:rPr>
        <w:t xml:space="preserve">inventions </w:t>
      </w:r>
      <w:r w:rsidRPr="009C7BCF">
        <w:rPr>
          <w:rStyle w:val="Emphasis"/>
        </w:rPr>
        <w:t xml:space="preserve">internationally </w:t>
      </w:r>
      <w:r w:rsidRPr="009C7BCF">
        <w:rPr>
          <w:rStyle w:val="Emphasis"/>
          <w:highlight w:val="yellow"/>
        </w:rPr>
        <w:t xml:space="preserve">does not extend </w:t>
      </w:r>
      <w:r w:rsidRPr="009C7BCF">
        <w:rPr>
          <w:rStyle w:val="Emphasis"/>
        </w:rPr>
        <w:t xml:space="preserve">much </w:t>
      </w:r>
      <w:r w:rsidRPr="009C7BCF">
        <w:rPr>
          <w:rStyle w:val="Emphasis"/>
          <w:highlight w:val="yellow"/>
        </w:rPr>
        <w:t>beyond the IP5</w:t>
      </w:r>
      <w:r w:rsidRPr="009C7BCF">
        <w:rPr>
          <w:rStyle w:val="Emphasis"/>
        </w:rPr>
        <w:t>: China, the United States, Japan, South Korea and Europe</w:t>
      </w:r>
      <w:r>
        <w:t>. The following graph of patent applications at the top ten offices shows that patent filings drop off very quickly outside of the IP5:</w:t>
      </w:r>
    </w:p>
    <w:p w14:paraId="5BA4FCFE" w14:textId="77777777" w:rsidR="00801160" w:rsidRDefault="00801160" w:rsidP="00801160">
      <w:r>
        <w:rPr>
          <w:noProof/>
        </w:rPr>
        <w:drawing>
          <wp:inline distT="0" distB="0" distL="0" distR="0" wp14:anchorId="206633C1" wp14:editId="0BDC35E1">
            <wp:extent cx="7622540" cy="290703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2540" cy="2907030"/>
                    </a:xfrm>
                    <a:prstGeom prst="rect">
                      <a:avLst/>
                    </a:prstGeom>
                    <a:noFill/>
                    <a:ln>
                      <a:noFill/>
                    </a:ln>
                  </pic:spPr>
                </pic:pic>
              </a:graphicData>
            </a:graphic>
          </wp:inline>
        </w:drawing>
      </w:r>
    </w:p>
    <w:p w14:paraId="638A8EE9" w14:textId="77777777" w:rsidR="00801160" w:rsidRDefault="00801160" w:rsidP="00801160">
      <w:r>
        <w:t>Source: World Intellectual Property Indicators 2017, published by the World Intellectual Property Organization (WIPO)</w:t>
      </w:r>
    </w:p>
    <w:p w14:paraId="55997D66" w14:textId="77777777" w:rsidR="00801160" w:rsidRDefault="00801160" w:rsidP="00801160"/>
    <w:p w14:paraId="7C6C9C73" w14:textId="77777777" w:rsidR="00801160" w:rsidRDefault="00801160" w:rsidP="00801160">
      <w:r>
        <w:t>Given the picture above, is there much value in having patents in other countries in the world? In particular, is there any real value in having patents in Africa, and especially in some of the smaller African countries?</w:t>
      </w:r>
    </w:p>
    <w:p w14:paraId="6DBAE548" w14:textId="77777777" w:rsidR="00801160" w:rsidRDefault="00801160" w:rsidP="00801160"/>
    <w:p w14:paraId="35FADE96" w14:textId="77777777" w:rsidR="00801160" w:rsidRDefault="00801160" w:rsidP="00801160">
      <w:r>
        <w:t xml:space="preserve">As a South African patent attorney, I am frequently asked a version of this question by clients overseas. Since a patent is a right to exclude others from practicing the invention, I am quizzed as to what the patent litigation landscape is like in Africa and how easily a patent can be enforced against a competitor. </w:t>
      </w:r>
      <w:r w:rsidRPr="009C7BCF">
        <w:rPr>
          <w:rStyle w:val="StyleUnderline"/>
          <w:highlight w:val="yellow"/>
        </w:rPr>
        <w:t>Patent litigation in Africa is rare</w:t>
      </w:r>
      <w:r>
        <w:t xml:space="preserve"> outside of South Africa, however, and </w:t>
      </w:r>
      <w:r w:rsidRPr="009C7BCF">
        <w:rPr>
          <w:rStyle w:val="StyleUnderline"/>
          <w:highlight w:val="yellow"/>
        </w:rPr>
        <w:t>objective measures of the strength of enforcement may not be available</w:t>
      </w:r>
      <w:r>
        <w:t xml:space="preserve"> in many African countries.</w:t>
      </w:r>
    </w:p>
    <w:p w14:paraId="74AB8B1D" w14:textId="77777777" w:rsidR="00801160" w:rsidRPr="00423B61" w:rsidRDefault="00801160" w:rsidP="00801160"/>
    <w:p w14:paraId="7404CA9F" w14:textId="77777777" w:rsidR="00801160" w:rsidRDefault="00801160" w:rsidP="00801160">
      <w:pPr>
        <w:pStyle w:val="Heading4"/>
      </w:pPr>
      <w:r>
        <w:t xml:space="preserve">Pragmatism and HR-centered frameworks are better for achieving decolonization – this also impact turns the </w:t>
      </w:r>
      <w:proofErr w:type="spellStart"/>
      <w:r>
        <w:t>Mukuka</w:t>
      </w:r>
      <w:proofErr w:type="spellEnd"/>
      <w:r>
        <w:t xml:space="preserve"> evidence later</w:t>
      </w:r>
    </w:p>
    <w:p w14:paraId="76DE35F6" w14:textId="77777777" w:rsidR="00801160" w:rsidRPr="00995627" w:rsidRDefault="00801160" w:rsidP="00801160">
      <w:proofErr w:type="spellStart"/>
      <w:r>
        <w:rPr>
          <w:rStyle w:val="Style13ptBold"/>
        </w:rPr>
        <w:t>Miklaucic</w:t>
      </w:r>
      <w:proofErr w:type="spellEnd"/>
      <w:r>
        <w:rPr>
          <w:rStyle w:val="Style13ptBold"/>
        </w:rPr>
        <w:t xml:space="preserve"> </w:t>
      </w:r>
      <w:r w:rsidRPr="00995627">
        <w:rPr>
          <w:rStyle w:val="Style13ptBold"/>
        </w:rPr>
        <w:t>'</w:t>
      </w:r>
      <w:r>
        <w:rPr>
          <w:rStyle w:val="Style13ptBold"/>
        </w:rPr>
        <w:t>20</w:t>
      </w:r>
      <w:r w:rsidRPr="00995627">
        <w:t xml:space="preserve"> [</w:t>
      </w:r>
      <w:r>
        <w:t>Michael</w:t>
      </w:r>
      <w:r w:rsidRPr="00995627">
        <w:t xml:space="preserve">; </w:t>
      </w:r>
      <w:r>
        <w:t>8</w:t>
      </w:r>
      <w:r w:rsidRPr="00995627">
        <w:t>/</w:t>
      </w:r>
      <w:r>
        <w:t>26</w:t>
      </w:r>
      <w:r w:rsidRPr="00995627">
        <w:t>/</w:t>
      </w:r>
      <w:r>
        <w:t>20</w:t>
      </w:r>
      <w:r w:rsidRPr="00995627">
        <w:t xml:space="preserve">; </w:t>
      </w:r>
      <w:r>
        <w:t>Senior Fellow at the Institute of National Strategic Studies at NDU</w:t>
      </w:r>
      <w:r w:rsidRPr="00995627">
        <w:t>; "</w:t>
      </w:r>
      <w:r>
        <w:t>Reviving the Liberal World Order: An American Challenge</w:t>
      </w:r>
      <w:r w:rsidRPr="00995627">
        <w:t xml:space="preserve">," </w:t>
      </w:r>
      <w:r>
        <w:t xml:space="preserve">https://www.realcleardefense.com/2020/08/26/reviving_the_liberal_world_order_an_american_challenge_575264.html] //GJ </w:t>
      </w:r>
    </w:p>
    <w:p w14:paraId="45C9167A" w14:textId="77777777" w:rsidR="00801160" w:rsidRPr="004D0CA8" w:rsidRDefault="00801160" w:rsidP="00801160">
      <w:pPr>
        <w:rPr>
          <w:sz w:val="16"/>
        </w:rPr>
      </w:pPr>
      <w:r w:rsidRPr="00995627">
        <w:rPr>
          <w:rStyle w:val="StyleUnderline"/>
        </w:rPr>
        <w:t xml:space="preserve">Is the liberal world order really dead? A deluge of </w:t>
      </w:r>
      <w:r w:rsidRPr="00995627">
        <w:rPr>
          <w:rStyle w:val="Emphasis"/>
        </w:rPr>
        <w:t>lamentation</w:t>
      </w:r>
      <w:r w:rsidRPr="004D0CA8">
        <w:rPr>
          <w:sz w:val="16"/>
        </w:rPr>
        <w:t xml:space="preserve"> </w:t>
      </w:r>
      <w:r w:rsidRPr="00995627">
        <w:rPr>
          <w:rStyle w:val="StyleUnderline"/>
        </w:rPr>
        <w:t xml:space="preserve">among the </w:t>
      </w:r>
      <w:r w:rsidRPr="00995627">
        <w:rPr>
          <w:rStyle w:val="Emphasis"/>
        </w:rPr>
        <w:t>global elite</w:t>
      </w:r>
      <w:r w:rsidRPr="004D0CA8">
        <w:rPr>
          <w:sz w:val="16"/>
        </w:rPr>
        <w:t xml:space="preserve"> </w:t>
      </w:r>
      <w:r w:rsidRPr="00995627">
        <w:rPr>
          <w:rStyle w:val="StyleUnderline"/>
        </w:rPr>
        <w:t xml:space="preserve">about its </w:t>
      </w:r>
      <w:r w:rsidRPr="00995627">
        <w:rPr>
          <w:rStyle w:val="Emphasis"/>
        </w:rPr>
        <w:t>demise</w:t>
      </w:r>
      <w:r w:rsidRPr="004D0CA8">
        <w:rPr>
          <w:sz w:val="16"/>
        </w:rPr>
        <w:t xml:space="preserve"> and our descent </w:t>
      </w:r>
      <w:r w:rsidRPr="00995627">
        <w:rPr>
          <w:rStyle w:val="StyleUnderline"/>
        </w:rPr>
        <w:t xml:space="preserve">into </w:t>
      </w:r>
      <w:r w:rsidRPr="00995627">
        <w:rPr>
          <w:rStyle w:val="Emphasis"/>
        </w:rPr>
        <w:t>authoritarianism</w:t>
      </w:r>
      <w:r w:rsidRPr="00995627">
        <w:rPr>
          <w:rStyle w:val="StyleUnderline"/>
        </w:rPr>
        <w:t xml:space="preserve"> and</w:t>
      </w:r>
      <w:r w:rsidRPr="004D0CA8">
        <w:rPr>
          <w:sz w:val="16"/>
        </w:rPr>
        <w:t xml:space="preserve"> </w:t>
      </w:r>
      <w:r w:rsidRPr="00995627">
        <w:rPr>
          <w:rStyle w:val="Emphasis"/>
        </w:rPr>
        <w:t>autocratic populism</w:t>
      </w:r>
      <w:r w:rsidRPr="004D0CA8">
        <w:rPr>
          <w:sz w:val="16"/>
        </w:rPr>
        <w:t xml:space="preserve"> </w:t>
      </w:r>
      <w:r w:rsidRPr="00995627">
        <w:rPr>
          <w:rStyle w:val="StyleUnderline"/>
        </w:rPr>
        <w:t>is alarming</w:t>
      </w:r>
      <w:r w:rsidRPr="004D0CA8">
        <w:rPr>
          <w:sz w:val="16"/>
        </w:rPr>
        <w:t xml:space="preserve">. True, </w:t>
      </w:r>
      <w:r w:rsidRPr="004D0CA8">
        <w:rPr>
          <w:rStyle w:val="StyleUnderline"/>
          <w:highlight w:val="cyan"/>
        </w:rPr>
        <w:t>there has been</w:t>
      </w:r>
      <w:r w:rsidRPr="00995627">
        <w:rPr>
          <w:rStyle w:val="StyleUnderline"/>
        </w:rPr>
        <w:t xml:space="preserve"> a noticeable</w:t>
      </w:r>
      <w:r w:rsidRPr="004D0CA8">
        <w:rPr>
          <w:sz w:val="16"/>
        </w:rPr>
        <w:t xml:space="preserve"> </w:t>
      </w:r>
      <w:r w:rsidRPr="004D0CA8">
        <w:rPr>
          <w:rStyle w:val="Emphasis"/>
        </w:rPr>
        <w:t>erosion</w:t>
      </w:r>
      <w:r w:rsidRPr="004D0CA8">
        <w:rPr>
          <w:sz w:val="16"/>
        </w:rPr>
        <w:t xml:space="preserve"> </w:t>
      </w:r>
      <w:r w:rsidRPr="00995627">
        <w:rPr>
          <w:rStyle w:val="StyleUnderline"/>
        </w:rPr>
        <w:t>at the base of the liberal world</w:t>
      </w:r>
      <w:r w:rsidRPr="004D0CA8">
        <w:rPr>
          <w:sz w:val="16"/>
        </w:rPr>
        <w:t xml:space="preserve"> order over the past two decades. </w:t>
      </w:r>
      <w:r w:rsidRPr="004D0CA8">
        <w:rPr>
          <w:rStyle w:val="StyleUnderline"/>
          <w:highlight w:val="cyan"/>
        </w:rPr>
        <w:t>A</w:t>
      </w:r>
      <w:r w:rsidRPr="00995627">
        <w:rPr>
          <w:rStyle w:val="StyleUnderline"/>
        </w:rPr>
        <w:t xml:space="preserve"> persistent </w:t>
      </w:r>
      <w:r w:rsidRPr="004D0CA8">
        <w:rPr>
          <w:rStyle w:val="StyleUnderline"/>
          <w:highlight w:val="cyan"/>
        </w:rPr>
        <w:t>slide in</w:t>
      </w:r>
      <w:r w:rsidRPr="00995627">
        <w:rPr>
          <w:rStyle w:val="StyleUnderline"/>
        </w:rPr>
        <w:t xml:space="preserve"> the </w:t>
      </w:r>
      <w:r w:rsidRPr="004D0CA8">
        <w:rPr>
          <w:rStyle w:val="Emphasis"/>
          <w:highlight w:val="cyan"/>
        </w:rPr>
        <w:t>global democracy</w:t>
      </w:r>
      <w:r w:rsidRPr="00995627">
        <w:rPr>
          <w:rStyle w:val="Emphasis"/>
        </w:rPr>
        <w:t xml:space="preserve"> index</w:t>
      </w:r>
      <w:r w:rsidRPr="004D0CA8">
        <w:rPr>
          <w:sz w:val="16"/>
        </w:rPr>
        <w:t xml:space="preserve"> </w:t>
      </w:r>
      <w:r w:rsidRPr="00995627">
        <w:rPr>
          <w:rStyle w:val="StyleUnderline"/>
        </w:rPr>
        <w:t xml:space="preserve">with numerous countries </w:t>
      </w:r>
      <w:r w:rsidRPr="00995627">
        <w:rPr>
          <w:rStyle w:val="Emphasis"/>
        </w:rPr>
        <w:t>slipping into autocracy</w:t>
      </w:r>
      <w:r w:rsidRPr="004D0CA8">
        <w:rPr>
          <w:sz w:val="16"/>
        </w:rPr>
        <w:t xml:space="preserve"> </w:t>
      </w:r>
      <w:r w:rsidRPr="00995627">
        <w:rPr>
          <w:rStyle w:val="StyleUnderline"/>
        </w:rPr>
        <w:t>has accompanied a growing trend of authoritarian populism</w:t>
      </w:r>
      <w:r w:rsidRPr="004D0CA8">
        <w:rPr>
          <w:sz w:val="16"/>
        </w:rPr>
        <w:t xml:space="preserve"> in the established democracies themselves. The global free trade regime has been threatened, and the notion of liberalism itself attacked.</w:t>
      </w:r>
    </w:p>
    <w:p w14:paraId="4E7026C1" w14:textId="77777777" w:rsidR="00801160" w:rsidRPr="004D0CA8" w:rsidRDefault="00801160" w:rsidP="00801160">
      <w:pPr>
        <w:rPr>
          <w:sz w:val="16"/>
        </w:rPr>
      </w:pPr>
      <w:r w:rsidRPr="004D0CA8">
        <w:rPr>
          <w:sz w:val="16"/>
        </w:rPr>
        <w:t xml:space="preserve">But is the liberal world order’s end a foregone conclusion? </w:t>
      </w:r>
      <w:r w:rsidRPr="004D0CA8">
        <w:rPr>
          <w:rStyle w:val="StyleUnderline"/>
          <w:highlight w:val="cyan"/>
        </w:rPr>
        <w:t>We should not dismiss</w:t>
      </w:r>
      <w:r w:rsidRPr="00995627">
        <w:rPr>
          <w:rStyle w:val="StyleUnderline"/>
        </w:rPr>
        <w:t xml:space="preserve"> its</w:t>
      </w:r>
      <w:r w:rsidRPr="004D0CA8">
        <w:rPr>
          <w:sz w:val="16"/>
        </w:rPr>
        <w:t xml:space="preserve"> </w:t>
      </w:r>
      <w:r w:rsidRPr="004D0CA8">
        <w:rPr>
          <w:rStyle w:val="Emphasis"/>
          <w:highlight w:val="cyan"/>
        </w:rPr>
        <w:t>economic dynamism</w:t>
      </w:r>
      <w:r w:rsidRPr="00995627">
        <w:rPr>
          <w:rStyle w:val="StyleUnderline"/>
        </w:rPr>
        <w:t>, its diverse and</w:t>
      </w:r>
      <w:r w:rsidRPr="004D0CA8">
        <w:rPr>
          <w:sz w:val="16"/>
        </w:rPr>
        <w:t xml:space="preserve"> </w:t>
      </w:r>
      <w:r w:rsidRPr="004D0CA8">
        <w:rPr>
          <w:rStyle w:val="Emphasis"/>
          <w:highlight w:val="cyan"/>
        </w:rPr>
        <w:t>innovative cultures</w:t>
      </w:r>
      <w:r w:rsidRPr="004D0CA8">
        <w:rPr>
          <w:sz w:val="16"/>
        </w:rPr>
        <w:t xml:space="preserve">, </w:t>
      </w:r>
      <w:r w:rsidRPr="00995627">
        <w:rPr>
          <w:rStyle w:val="StyleUnderline"/>
        </w:rPr>
        <w:t xml:space="preserve">its creative and </w:t>
      </w:r>
      <w:r w:rsidRPr="004D0CA8">
        <w:rPr>
          <w:rStyle w:val="Emphasis"/>
          <w:highlight w:val="cyan"/>
        </w:rPr>
        <w:t>adaptable populations</w:t>
      </w:r>
      <w:r w:rsidRPr="004D0CA8">
        <w:rPr>
          <w:rStyle w:val="StyleUnderline"/>
          <w:highlight w:val="cyan"/>
        </w:rPr>
        <w:t>, and</w:t>
      </w:r>
      <w:r w:rsidRPr="00995627">
        <w:rPr>
          <w:rStyle w:val="StyleUnderline"/>
        </w:rPr>
        <w:t xml:space="preserve"> the unprecedented </w:t>
      </w:r>
      <w:r w:rsidRPr="00995627">
        <w:rPr>
          <w:rStyle w:val="Emphasis"/>
        </w:rPr>
        <w:t xml:space="preserve">network of </w:t>
      </w:r>
      <w:r w:rsidRPr="004D0CA8">
        <w:rPr>
          <w:rStyle w:val="Emphasis"/>
          <w:highlight w:val="cyan"/>
        </w:rPr>
        <w:t>alliances</w:t>
      </w:r>
      <w:r w:rsidRPr="004D0CA8">
        <w:rPr>
          <w:sz w:val="16"/>
        </w:rPr>
        <w:t xml:space="preserve"> </w:t>
      </w:r>
      <w:r w:rsidRPr="00995627">
        <w:rPr>
          <w:rStyle w:val="StyleUnderline"/>
        </w:rPr>
        <w:t>and partnerships it has forged</w:t>
      </w:r>
      <w:r w:rsidRPr="004D0CA8">
        <w:rPr>
          <w:sz w:val="16"/>
        </w:rPr>
        <w:t xml:space="preserve"> among like-minded countries. </w:t>
      </w:r>
      <w:r w:rsidRPr="004D0CA8">
        <w:rPr>
          <w:rStyle w:val="StyleUnderline"/>
          <w:highlight w:val="cyan"/>
        </w:rPr>
        <w:t>The</w:t>
      </w:r>
      <w:r w:rsidRPr="00995627">
        <w:rPr>
          <w:rStyle w:val="StyleUnderline"/>
        </w:rPr>
        <w:t xml:space="preserve"> future of the </w:t>
      </w:r>
      <w:r w:rsidRPr="004D0CA8">
        <w:rPr>
          <w:rStyle w:val="StyleUnderline"/>
          <w:highlight w:val="cyan"/>
        </w:rPr>
        <w:t>liberal</w:t>
      </w:r>
      <w:r w:rsidRPr="004D0CA8">
        <w:rPr>
          <w:rStyle w:val="StyleUnderline"/>
        </w:rPr>
        <w:t xml:space="preserve"> world</w:t>
      </w:r>
      <w:r w:rsidRPr="00995627">
        <w:rPr>
          <w:rStyle w:val="StyleUnderline"/>
        </w:rPr>
        <w:t xml:space="preserve"> </w:t>
      </w:r>
      <w:r w:rsidRPr="004D0CA8">
        <w:rPr>
          <w:rStyle w:val="StyleUnderline"/>
          <w:highlight w:val="cyan"/>
        </w:rPr>
        <w:t>order depends on</w:t>
      </w:r>
      <w:r w:rsidRPr="00995627">
        <w:rPr>
          <w:rStyle w:val="StyleUnderline"/>
        </w:rPr>
        <w:t xml:space="preserve"> what happens in </w:t>
      </w:r>
      <w:r w:rsidRPr="004D0CA8">
        <w:rPr>
          <w:rStyle w:val="StyleUnderline"/>
          <w:highlight w:val="cyan"/>
        </w:rPr>
        <w:t xml:space="preserve">the </w:t>
      </w:r>
      <w:r w:rsidRPr="004D0CA8">
        <w:rPr>
          <w:rStyle w:val="Emphasis"/>
          <w:highlight w:val="cyan"/>
        </w:rPr>
        <w:t>next few years</w:t>
      </w:r>
      <w:r w:rsidRPr="004D0CA8">
        <w:rPr>
          <w:sz w:val="16"/>
        </w:rPr>
        <w:t xml:space="preserve">: </w:t>
      </w:r>
      <w:r w:rsidRPr="00995627">
        <w:rPr>
          <w:rStyle w:val="StyleUnderline"/>
        </w:rPr>
        <w:t xml:space="preserve">especially in the </w:t>
      </w:r>
      <w:r w:rsidRPr="00995627">
        <w:rPr>
          <w:rStyle w:val="Emphasis"/>
        </w:rPr>
        <w:t>U</w:t>
      </w:r>
      <w:r w:rsidRPr="00995627">
        <w:rPr>
          <w:rStyle w:val="StyleUnderline"/>
        </w:rPr>
        <w:t xml:space="preserve">nited </w:t>
      </w:r>
      <w:r w:rsidRPr="00995627">
        <w:rPr>
          <w:rStyle w:val="Emphasis"/>
        </w:rPr>
        <w:t>S</w:t>
      </w:r>
      <w:r w:rsidRPr="00995627">
        <w:rPr>
          <w:rStyle w:val="StyleUnderline"/>
        </w:rPr>
        <w:t>tates</w:t>
      </w:r>
      <w:r w:rsidRPr="004D0CA8">
        <w:rPr>
          <w:sz w:val="16"/>
        </w:rPr>
        <w:t>.</w:t>
      </w:r>
    </w:p>
    <w:p w14:paraId="3F8B8B30" w14:textId="77777777" w:rsidR="00801160" w:rsidRPr="004D0CA8" w:rsidRDefault="00801160" w:rsidP="00801160">
      <w:pPr>
        <w:rPr>
          <w:sz w:val="16"/>
        </w:rPr>
      </w:pPr>
      <w:r w:rsidRPr="004D0CA8">
        <w:rPr>
          <w:rStyle w:val="StyleUnderline"/>
          <w:highlight w:val="cyan"/>
        </w:rPr>
        <w:t>The ideas that defined</w:t>
      </w:r>
      <w:r w:rsidRPr="00995627">
        <w:rPr>
          <w:rStyle w:val="StyleUnderline"/>
        </w:rPr>
        <w:t xml:space="preserve"> and shaped </w:t>
      </w:r>
      <w:r w:rsidRPr="004D0CA8">
        <w:rPr>
          <w:rStyle w:val="StyleUnderline"/>
          <w:highlight w:val="cyan"/>
        </w:rPr>
        <w:t>the</w:t>
      </w:r>
      <w:r w:rsidRPr="00995627">
        <w:rPr>
          <w:rStyle w:val="StyleUnderline"/>
        </w:rPr>
        <w:t xml:space="preserve"> liberal world </w:t>
      </w:r>
      <w:r w:rsidRPr="004D0CA8">
        <w:rPr>
          <w:rStyle w:val="StyleUnderline"/>
          <w:highlight w:val="cyan"/>
        </w:rPr>
        <w:t>order</w:t>
      </w:r>
      <w:r w:rsidRPr="004D0CA8">
        <w:rPr>
          <w:sz w:val="16"/>
        </w:rPr>
        <w:t xml:space="preserve"> originated in the Enlightenment of 17th and 18th century Europe, but many </w:t>
      </w:r>
      <w:r w:rsidRPr="00995627">
        <w:rPr>
          <w:rStyle w:val="StyleUnderline"/>
        </w:rPr>
        <w:t xml:space="preserve">embedded as </w:t>
      </w:r>
      <w:r w:rsidRPr="00995627">
        <w:rPr>
          <w:rStyle w:val="Emphasis"/>
        </w:rPr>
        <w:t>global norms</w:t>
      </w:r>
      <w:r w:rsidRPr="004D0CA8">
        <w:rPr>
          <w:sz w:val="16"/>
        </w:rPr>
        <w:t xml:space="preserve"> </w:t>
      </w:r>
      <w:r w:rsidRPr="00995627">
        <w:rPr>
          <w:rStyle w:val="StyleUnderline"/>
        </w:rPr>
        <w:t xml:space="preserve">in the aftermath of World War II. They </w:t>
      </w:r>
      <w:r w:rsidRPr="004D0CA8">
        <w:rPr>
          <w:rStyle w:val="StyleUnderline"/>
          <w:highlight w:val="cyan"/>
        </w:rPr>
        <w:t>are rooted in</w:t>
      </w:r>
      <w:r w:rsidRPr="00995627">
        <w:rPr>
          <w:rStyle w:val="StyleUnderline"/>
        </w:rPr>
        <w:t xml:space="preserve"> the principles of </w:t>
      </w:r>
      <w:r w:rsidRPr="00995627">
        <w:rPr>
          <w:rStyle w:val="Emphasis"/>
        </w:rPr>
        <w:t xml:space="preserve">individual </w:t>
      </w:r>
      <w:r w:rsidRPr="004D0CA8">
        <w:rPr>
          <w:rStyle w:val="Emphasis"/>
          <w:highlight w:val="cyan"/>
        </w:rPr>
        <w:t>liberty</w:t>
      </w:r>
      <w:r w:rsidRPr="004D0CA8">
        <w:rPr>
          <w:sz w:val="16"/>
          <w:highlight w:val="cyan"/>
        </w:rPr>
        <w:t xml:space="preserve">, </w:t>
      </w:r>
      <w:r w:rsidRPr="004D0CA8">
        <w:rPr>
          <w:rStyle w:val="Emphasis"/>
          <w:highlight w:val="cyan"/>
        </w:rPr>
        <w:t>human rights</w:t>
      </w:r>
      <w:r w:rsidRPr="004D0CA8">
        <w:rPr>
          <w:sz w:val="16"/>
          <w:highlight w:val="cyan"/>
        </w:rPr>
        <w:t xml:space="preserve">, </w:t>
      </w:r>
      <w:r w:rsidRPr="004D0CA8">
        <w:rPr>
          <w:rStyle w:val="Emphasis"/>
          <w:highlight w:val="cyan"/>
        </w:rPr>
        <w:t>justice</w:t>
      </w:r>
      <w:r w:rsidRPr="004D0CA8">
        <w:rPr>
          <w:sz w:val="16"/>
          <w:highlight w:val="cyan"/>
        </w:rPr>
        <w:t>,</w:t>
      </w:r>
      <w:r w:rsidRPr="004D0CA8">
        <w:rPr>
          <w:sz w:val="16"/>
        </w:rPr>
        <w:t xml:space="preserve"> </w:t>
      </w:r>
      <w:r w:rsidRPr="00995627">
        <w:rPr>
          <w:rStyle w:val="StyleUnderline"/>
        </w:rPr>
        <w:t xml:space="preserve">and </w:t>
      </w:r>
      <w:r w:rsidRPr="004D0CA8">
        <w:rPr>
          <w:rStyle w:val="StyleUnderline"/>
          <w:highlight w:val="cyan"/>
        </w:rPr>
        <w:t xml:space="preserve">an </w:t>
      </w:r>
      <w:r w:rsidRPr="004D0CA8">
        <w:rPr>
          <w:rStyle w:val="Emphasis"/>
          <w:highlight w:val="cyan"/>
        </w:rPr>
        <w:t>equitable social contract</w:t>
      </w:r>
      <w:r w:rsidRPr="004D0CA8">
        <w:rPr>
          <w:sz w:val="16"/>
        </w:rPr>
        <w:t xml:space="preserve"> between the governors and the governed. </w:t>
      </w:r>
      <w:r w:rsidRPr="00995627">
        <w:rPr>
          <w:rStyle w:val="StyleUnderline"/>
        </w:rPr>
        <w:t xml:space="preserve">As </w:t>
      </w:r>
      <w:r w:rsidRPr="004D0CA8">
        <w:rPr>
          <w:rStyle w:val="StyleUnderline"/>
          <w:highlight w:val="cyan"/>
        </w:rPr>
        <w:t>these ideas</w:t>
      </w:r>
      <w:r w:rsidRPr="00995627">
        <w:rPr>
          <w:rStyle w:val="StyleUnderline"/>
        </w:rPr>
        <w:t xml:space="preserve"> spread and took hold around the world, they </w:t>
      </w:r>
      <w:r w:rsidRPr="004D0CA8">
        <w:rPr>
          <w:rStyle w:val="StyleUnderline"/>
          <w:highlight w:val="cyan"/>
        </w:rPr>
        <w:t>catapulted</w:t>
      </w:r>
      <w:r w:rsidRPr="00995627">
        <w:rPr>
          <w:rStyle w:val="StyleUnderline"/>
        </w:rPr>
        <w:t xml:space="preserve"> humanity into </w:t>
      </w:r>
      <w:r w:rsidRPr="004D0CA8">
        <w:rPr>
          <w:rStyle w:val="Emphasis"/>
          <w:highlight w:val="cyan"/>
        </w:rPr>
        <w:t>unprecedented improvements</w:t>
      </w:r>
      <w:r w:rsidRPr="004D0CA8">
        <w:rPr>
          <w:sz w:val="16"/>
          <w:highlight w:val="cyan"/>
        </w:rPr>
        <w:t xml:space="preserve"> </w:t>
      </w:r>
      <w:r w:rsidRPr="004D0CA8">
        <w:rPr>
          <w:rStyle w:val="StyleUnderline"/>
          <w:highlight w:val="cyan"/>
        </w:rPr>
        <w:t>in</w:t>
      </w:r>
      <w:r w:rsidRPr="00995627">
        <w:rPr>
          <w:rStyle w:val="StyleUnderline"/>
        </w:rPr>
        <w:t xml:space="preserve"> the</w:t>
      </w:r>
      <w:r w:rsidRPr="004D0CA8">
        <w:rPr>
          <w:sz w:val="16"/>
        </w:rPr>
        <w:t xml:space="preserve"> </w:t>
      </w:r>
      <w:r w:rsidRPr="004D0CA8">
        <w:rPr>
          <w:rStyle w:val="Emphasis"/>
          <w:highlight w:val="cyan"/>
        </w:rPr>
        <w:t>quality of life</w:t>
      </w:r>
      <w:r w:rsidRPr="004D0CA8">
        <w:rPr>
          <w:sz w:val="16"/>
        </w:rPr>
        <w:t xml:space="preserve">, </w:t>
      </w:r>
      <w:r w:rsidRPr="00995627">
        <w:rPr>
          <w:rStyle w:val="StyleUnderline"/>
        </w:rPr>
        <w:t xml:space="preserve">as measured by </w:t>
      </w:r>
      <w:r w:rsidRPr="00995627">
        <w:rPr>
          <w:rStyle w:val="Emphasis"/>
        </w:rPr>
        <w:t>longevity</w:t>
      </w:r>
      <w:r w:rsidRPr="004D0CA8">
        <w:rPr>
          <w:sz w:val="16"/>
        </w:rPr>
        <w:t xml:space="preserve">, </w:t>
      </w:r>
      <w:r w:rsidRPr="00995627">
        <w:rPr>
          <w:rStyle w:val="Emphasis"/>
        </w:rPr>
        <w:t>literacy</w:t>
      </w:r>
      <w:r w:rsidRPr="00995627">
        <w:rPr>
          <w:rStyle w:val="StyleUnderline"/>
        </w:rPr>
        <w:t>, and</w:t>
      </w:r>
      <w:r w:rsidRPr="004D0CA8">
        <w:rPr>
          <w:sz w:val="16"/>
        </w:rPr>
        <w:t xml:space="preserve"> </w:t>
      </w:r>
      <w:r w:rsidRPr="00995627">
        <w:rPr>
          <w:rStyle w:val="Emphasis"/>
        </w:rPr>
        <w:t>prosperity</w:t>
      </w:r>
      <w:r w:rsidRPr="004D0CA8">
        <w:rPr>
          <w:sz w:val="16"/>
        </w:rPr>
        <w:t xml:space="preserve">, </w:t>
      </w:r>
      <w:r w:rsidRPr="00995627">
        <w:rPr>
          <w:rStyle w:val="StyleUnderline"/>
        </w:rPr>
        <w:t>the widely accepted basic elements of human well-being. The record of liberalism is not unsullied</w:t>
      </w:r>
      <w:r w:rsidRPr="004D0CA8">
        <w:rPr>
          <w:sz w:val="16"/>
        </w:rPr>
        <w:t xml:space="preserve">, having bred imperialism, embraced slavery, and fueled catastrophic wars. </w:t>
      </w:r>
      <w:r w:rsidRPr="00995627">
        <w:rPr>
          <w:rStyle w:val="StyleUnderline"/>
        </w:rPr>
        <w:t xml:space="preserve">Yet </w:t>
      </w:r>
      <w:r w:rsidRPr="004D0CA8">
        <w:rPr>
          <w:rStyle w:val="StyleUnderline"/>
          <w:highlight w:val="cyan"/>
        </w:rPr>
        <w:t>no period in</w:t>
      </w:r>
      <w:r w:rsidRPr="00995627">
        <w:rPr>
          <w:rStyle w:val="StyleUnderline"/>
        </w:rPr>
        <w:t xml:space="preserve"> human </w:t>
      </w:r>
      <w:r w:rsidRPr="004D0CA8">
        <w:rPr>
          <w:rStyle w:val="StyleUnderline"/>
          <w:highlight w:val="cyan"/>
        </w:rPr>
        <w:t>history has come close</w:t>
      </w:r>
      <w:r w:rsidRPr="004D0CA8">
        <w:rPr>
          <w:rStyle w:val="StyleUnderline"/>
        </w:rPr>
        <w:t xml:space="preserve"> to</w:t>
      </w:r>
      <w:r w:rsidRPr="00995627">
        <w:rPr>
          <w:rStyle w:val="StyleUnderline"/>
        </w:rPr>
        <w:t xml:space="preserve"> this kind of </w:t>
      </w:r>
      <w:r w:rsidRPr="00995627">
        <w:rPr>
          <w:rStyle w:val="Emphasis"/>
        </w:rPr>
        <w:t>accelerated improvement</w:t>
      </w:r>
      <w:r w:rsidRPr="00995627">
        <w:rPr>
          <w:rStyle w:val="StyleUnderline"/>
        </w:rPr>
        <w:t xml:space="preserve"> in the </w:t>
      </w:r>
      <w:r w:rsidRPr="00995627">
        <w:rPr>
          <w:rStyle w:val="Emphasis"/>
        </w:rPr>
        <w:t>standard of living</w:t>
      </w:r>
      <w:r w:rsidRPr="004D0CA8">
        <w:rPr>
          <w:sz w:val="16"/>
        </w:rPr>
        <w:t>.</w:t>
      </w:r>
    </w:p>
    <w:p w14:paraId="67677871" w14:textId="77777777" w:rsidR="00801160" w:rsidRPr="004D0CA8" w:rsidRDefault="00801160" w:rsidP="00801160">
      <w:pPr>
        <w:rPr>
          <w:sz w:val="16"/>
        </w:rPr>
      </w:pPr>
      <w:r w:rsidRPr="004D0CA8">
        <w:rPr>
          <w:rStyle w:val="StyleUnderline"/>
          <w:highlight w:val="cyan"/>
        </w:rPr>
        <w:t>Today</w:t>
      </w:r>
      <w:r w:rsidRPr="00995627">
        <w:rPr>
          <w:rStyle w:val="StyleUnderline"/>
        </w:rPr>
        <w:t xml:space="preserve"> the liberal world order is indeed </w:t>
      </w:r>
      <w:r w:rsidRPr="00995627">
        <w:rPr>
          <w:rStyle w:val="Emphasis"/>
        </w:rPr>
        <w:t>under siege</w:t>
      </w:r>
      <w:r w:rsidRPr="004D0CA8">
        <w:rPr>
          <w:sz w:val="16"/>
        </w:rPr>
        <w:t xml:space="preserve">. </w:t>
      </w:r>
      <w:r w:rsidRPr="00995627">
        <w:rPr>
          <w:rStyle w:val="StyleUnderline"/>
        </w:rPr>
        <w:t xml:space="preserve">The global information and communications revolution has revealed appalling </w:t>
      </w:r>
      <w:r w:rsidRPr="00995627">
        <w:rPr>
          <w:rStyle w:val="Emphasis"/>
        </w:rPr>
        <w:t>economic inequality</w:t>
      </w:r>
      <w:r w:rsidRPr="004D0CA8">
        <w:rPr>
          <w:sz w:val="16"/>
        </w:rPr>
        <w:t xml:space="preserve">, </w:t>
      </w:r>
      <w:r w:rsidRPr="00995627">
        <w:rPr>
          <w:rStyle w:val="StyleUnderline"/>
        </w:rPr>
        <w:t xml:space="preserve">egregious </w:t>
      </w:r>
      <w:r w:rsidRPr="00995627">
        <w:rPr>
          <w:rStyle w:val="Emphasis"/>
        </w:rPr>
        <w:t>opportunity inequality</w:t>
      </w:r>
      <w:r w:rsidRPr="00995627">
        <w:rPr>
          <w:rStyle w:val="StyleUnderline"/>
        </w:rPr>
        <w:t xml:space="preserve">, explosive </w:t>
      </w:r>
      <w:r w:rsidRPr="00995627">
        <w:rPr>
          <w:rStyle w:val="Emphasis"/>
        </w:rPr>
        <w:t>racial inequality</w:t>
      </w:r>
      <w:r w:rsidRPr="004D0CA8">
        <w:rPr>
          <w:sz w:val="16"/>
        </w:rPr>
        <w:t xml:space="preserve">, and divisive educational inequality, </w:t>
      </w:r>
      <w:r w:rsidRPr="00995627">
        <w:rPr>
          <w:rStyle w:val="StyleUnderline"/>
        </w:rPr>
        <w:t xml:space="preserve">leading </w:t>
      </w:r>
      <w:r w:rsidRPr="004D0CA8">
        <w:rPr>
          <w:rStyle w:val="StyleUnderline"/>
          <w:highlight w:val="cyan"/>
        </w:rPr>
        <w:t>many</w:t>
      </w:r>
      <w:r w:rsidRPr="00995627">
        <w:rPr>
          <w:rStyle w:val="StyleUnderline"/>
        </w:rPr>
        <w:t xml:space="preserve"> to </w:t>
      </w:r>
      <w:r w:rsidRPr="004D0CA8">
        <w:rPr>
          <w:rStyle w:val="StyleUnderline"/>
          <w:highlight w:val="cyan"/>
        </w:rPr>
        <w:t>doubt</w:t>
      </w:r>
      <w:r w:rsidRPr="00995627">
        <w:rPr>
          <w:rStyle w:val="StyleUnderline"/>
        </w:rPr>
        <w:t xml:space="preserve"> the</w:t>
      </w:r>
      <w:r w:rsidRPr="004D0CA8">
        <w:rPr>
          <w:sz w:val="16"/>
        </w:rPr>
        <w:t xml:space="preserve"> </w:t>
      </w:r>
      <w:r w:rsidRPr="004D0CA8">
        <w:rPr>
          <w:rStyle w:val="Emphasis"/>
          <w:highlight w:val="cyan"/>
        </w:rPr>
        <w:t>inherent benefits</w:t>
      </w:r>
      <w:r w:rsidRPr="004D0CA8">
        <w:rPr>
          <w:sz w:val="16"/>
        </w:rPr>
        <w:t xml:space="preserve"> </w:t>
      </w:r>
      <w:r w:rsidRPr="00995627">
        <w:rPr>
          <w:rStyle w:val="StyleUnderline"/>
        </w:rPr>
        <w:t>of the liberal order</w:t>
      </w:r>
      <w:r w:rsidRPr="004D0CA8">
        <w:rPr>
          <w:sz w:val="16"/>
        </w:rPr>
        <w:t xml:space="preserve">. Autocrats and populists have found enthusiastic followings in the dispossessed, disenfranchised, and disrespected. </w:t>
      </w:r>
      <w:r w:rsidRPr="004D0CA8">
        <w:rPr>
          <w:rStyle w:val="StyleUnderline"/>
          <w:highlight w:val="cyan"/>
        </w:rPr>
        <w:t>In this</w:t>
      </w:r>
      <w:r w:rsidRPr="00995627">
        <w:rPr>
          <w:rStyle w:val="StyleUnderline"/>
        </w:rPr>
        <w:t xml:space="preserve"> seething global cauldron of </w:t>
      </w:r>
      <w:r w:rsidRPr="004D0CA8">
        <w:rPr>
          <w:rStyle w:val="StyleUnderline"/>
          <w:highlight w:val="cyan"/>
        </w:rPr>
        <w:t>dissatisfaction</w:t>
      </w:r>
      <w:r w:rsidRPr="00995627">
        <w:rPr>
          <w:rStyle w:val="StyleUnderline"/>
        </w:rPr>
        <w:t xml:space="preserve"> opportunists of every kind</w:t>
      </w:r>
      <w:r w:rsidRPr="004D0CA8">
        <w:rPr>
          <w:sz w:val="16"/>
        </w:rPr>
        <w:t>—</w:t>
      </w:r>
      <w:r w:rsidRPr="00995627">
        <w:rPr>
          <w:rStyle w:val="StyleUnderline"/>
        </w:rPr>
        <w:t xml:space="preserve">millennialists, </w:t>
      </w:r>
      <w:r w:rsidRPr="004D0CA8">
        <w:rPr>
          <w:rStyle w:val="Emphasis"/>
          <w:highlight w:val="cyan"/>
        </w:rPr>
        <w:t>terrorists</w:t>
      </w:r>
      <w:r w:rsidRPr="004D0CA8">
        <w:rPr>
          <w:sz w:val="16"/>
        </w:rPr>
        <w:t xml:space="preserve">, </w:t>
      </w:r>
      <w:r w:rsidRPr="00995627">
        <w:rPr>
          <w:rStyle w:val="StyleUnderline"/>
        </w:rPr>
        <w:t xml:space="preserve">transnational </w:t>
      </w:r>
      <w:r w:rsidRPr="004D0CA8">
        <w:rPr>
          <w:rStyle w:val="Emphasis"/>
          <w:highlight w:val="cyan"/>
        </w:rPr>
        <w:t>crime</w:t>
      </w:r>
      <w:r w:rsidRPr="00995627">
        <w:rPr>
          <w:rStyle w:val="Emphasis"/>
        </w:rPr>
        <w:t xml:space="preserve"> bosses</w:t>
      </w:r>
      <w:r w:rsidRPr="004D0CA8">
        <w:rPr>
          <w:sz w:val="16"/>
        </w:rPr>
        <w:t xml:space="preserve">, </w:t>
      </w:r>
      <w:r w:rsidRPr="004D0CA8">
        <w:rPr>
          <w:rStyle w:val="StyleUnderline"/>
          <w:highlight w:val="cyan"/>
        </w:rPr>
        <w:t>and</w:t>
      </w:r>
      <w:r w:rsidRPr="004D0CA8">
        <w:rPr>
          <w:sz w:val="16"/>
          <w:highlight w:val="cyan"/>
        </w:rPr>
        <w:t xml:space="preserve"> </w:t>
      </w:r>
      <w:r w:rsidRPr="004D0CA8">
        <w:rPr>
          <w:rStyle w:val="Emphasis"/>
          <w:highlight w:val="cyan"/>
        </w:rPr>
        <w:t>sociopaths</w:t>
      </w:r>
      <w:r w:rsidRPr="004D0CA8">
        <w:rPr>
          <w:sz w:val="16"/>
        </w:rPr>
        <w:t>—</w:t>
      </w:r>
      <w:r w:rsidRPr="004D0CA8">
        <w:rPr>
          <w:rStyle w:val="StyleUnderline"/>
          <w:highlight w:val="cyan"/>
        </w:rPr>
        <w:t>flourish</w:t>
      </w:r>
      <w:r w:rsidRPr="004D0CA8">
        <w:rPr>
          <w:sz w:val="16"/>
        </w:rPr>
        <w:t>.</w:t>
      </w:r>
    </w:p>
    <w:p w14:paraId="07847640" w14:textId="77777777" w:rsidR="00801160" w:rsidRPr="004D0CA8" w:rsidRDefault="00801160" w:rsidP="00801160">
      <w:pPr>
        <w:rPr>
          <w:sz w:val="16"/>
        </w:rPr>
      </w:pPr>
      <w:r w:rsidRPr="004D0CA8">
        <w:rPr>
          <w:sz w:val="16"/>
        </w:rPr>
        <w:t xml:space="preserve">For the past century, </w:t>
      </w:r>
      <w:r w:rsidRPr="00995627">
        <w:rPr>
          <w:rStyle w:val="StyleUnderline"/>
        </w:rPr>
        <w:t xml:space="preserve">the </w:t>
      </w:r>
      <w:r w:rsidRPr="00995627">
        <w:rPr>
          <w:rStyle w:val="Emphasis"/>
        </w:rPr>
        <w:t>U</w:t>
      </w:r>
      <w:r w:rsidRPr="00995627">
        <w:rPr>
          <w:rStyle w:val="StyleUnderline"/>
        </w:rPr>
        <w:t xml:space="preserve">nited </w:t>
      </w:r>
      <w:r w:rsidRPr="00995627">
        <w:rPr>
          <w:rStyle w:val="Emphasis"/>
        </w:rPr>
        <w:t>S</w:t>
      </w:r>
      <w:r w:rsidRPr="00995627">
        <w:rPr>
          <w:rStyle w:val="StyleUnderline"/>
        </w:rPr>
        <w:t xml:space="preserve">tates has been the acknowledged </w:t>
      </w:r>
      <w:r w:rsidRPr="00995627">
        <w:rPr>
          <w:rStyle w:val="Emphasis"/>
        </w:rPr>
        <w:t>leader</w:t>
      </w:r>
      <w:r w:rsidRPr="00995627">
        <w:rPr>
          <w:rStyle w:val="StyleUnderline"/>
        </w:rPr>
        <w:t xml:space="preserve"> of the liberal world order. American leadership brought the </w:t>
      </w:r>
      <w:r w:rsidRPr="00995627">
        <w:rPr>
          <w:rStyle w:val="Emphasis"/>
        </w:rPr>
        <w:t>U</w:t>
      </w:r>
      <w:r w:rsidRPr="00995627">
        <w:rPr>
          <w:rStyle w:val="StyleUnderline"/>
        </w:rPr>
        <w:t xml:space="preserve">nited </w:t>
      </w:r>
      <w:r w:rsidRPr="00995627">
        <w:rPr>
          <w:rStyle w:val="Emphasis"/>
        </w:rPr>
        <w:t>N</w:t>
      </w:r>
      <w:r w:rsidRPr="00995627">
        <w:rPr>
          <w:rStyle w:val="StyleUnderline"/>
        </w:rPr>
        <w:t xml:space="preserve">ations, the Universal Declaration of </w:t>
      </w:r>
      <w:r w:rsidRPr="00995627">
        <w:rPr>
          <w:rStyle w:val="Emphasis"/>
        </w:rPr>
        <w:t>Human Rights</w:t>
      </w:r>
      <w:r w:rsidRPr="00995627">
        <w:rPr>
          <w:rStyle w:val="StyleUnderline"/>
        </w:rPr>
        <w:t xml:space="preserve">, the </w:t>
      </w:r>
      <w:r w:rsidRPr="00995627">
        <w:rPr>
          <w:rStyle w:val="Emphasis"/>
        </w:rPr>
        <w:t>World Bank</w:t>
      </w:r>
      <w:r w:rsidRPr="00995627">
        <w:rPr>
          <w:rStyle w:val="StyleUnderline"/>
        </w:rPr>
        <w:t xml:space="preserve"> and </w:t>
      </w:r>
      <w:r w:rsidRPr="00995627">
        <w:rPr>
          <w:rStyle w:val="Emphasis"/>
        </w:rPr>
        <w:t>I</w:t>
      </w:r>
      <w:r w:rsidRPr="00995627">
        <w:rPr>
          <w:rStyle w:val="StyleUnderline"/>
        </w:rPr>
        <w:t xml:space="preserve">nternational </w:t>
      </w:r>
      <w:r w:rsidRPr="00995627">
        <w:rPr>
          <w:rStyle w:val="Emphasis"/>
        </w:rPr>
        <w:t>M</w:t>
      </w:r>
      <w:r w:rsidRPr="00995627">
        <w:rPr>
          <w:rStyle w:val="StyleUnderline"/>
        </w:rPr>
        <w:t xml:space="preserve">onetary </w:t>
      </w:r>
      <w:r w:rsidRPr="00995627">
        <w:rPr>
          <w:rStyle w:val="Emphasis"/>
        </w:rPr>
        <w:t>F</w:t>
      </w:r>
      <w:r w:rsidRPr="00995627">
        <w:rPr>
          <w:rStyle w:val="StyleUnderline"/>
        </w:rPr>
        <w:t>und</w:t>
      </w:r>
      <w:r w:rsidRPr="004D0CA8">
        <w:rPr>
          <w:rStyle w:val="StyleUnderline"/>
        </w:rPr>
        <w:t>, and</w:t>
      </w:r>
      <w:r w:rsidRPr="004D0CA8">
        <w:rPr>
          <w:sz w:val="16"/>
        </w:rPr>
        <w:t xml:space="preserve"> the General Agreement on Trades and Tariffs (which eventually became </w:t>
      </w:r>
      <w:r w:rsidRPr="004D0CA8">
        <w:rPr>
          <w:rStyle w:val="StyleUnderline"/>
        </w:rPr>
        <w:t xml:space="preserve">the </w:t>
      </w:r>
      <w:r w:rsidRPr="004D0CA8">
        <w:rPr>
          <w:rStyle w:val="Emphasis"/>
        </w:rPr>
        <w:t>W</w:t>
      </w:r>
      <w:r w:rsidRPr="004D0CA8">
        <w:rPr>
          <w:rStyle w:val="StyleUnderline"/>
        </w:rPr>
        <w:t xml:space="preserve">orld </w:t>
      </w:r>
      <w:r w:rsidRPr="004D0CA8">
        <w:rPr>
          <w:rStyle w:val="Emphasis"/>
        </w:rPr>
        <w:t>T</w:t>
      </w:r>
      <w:r w:rsidRPr="004D0CA8">
        <w:rPr>
          <w:rStyle w:val="StyleUnderline"/>
        </w:rPr>
        <w:t xml:space="preserve">rade </w:t>
      </w:r>
      <w:r w:rsidRPr="004D0CA8">
        <w:rPr>
          <w:rStyle w:val="Emphasis"/>
        </w:rPr>
        <w:t>O</w:t>
      </w:r>
      <w:r w:rsidRPr="004D0CA8">
        <w:rPr>
          <w:rStyle w:val="StyleUnderline"/>
        </w:rPr>
        <w:t>rganization</w:t>
      </w:r>
      <w:r w:rsidRPr="004D0CA8">
        <w:rPr>
          <w:sz w:val="16"/>
        </w:rPr>
        <w:t xml:space="preserve">) into existence. </w:t>
      </w:r>
      <w:r w:rsidRPr="004D0CA8">
        <w:rPr>
          <w:rStyle w:val="StyleUnderline"/>
        </w:rPr>
        <w:t xml:space="preserve">American military power provided </w:t>
      </w:r>
      <w:r w:rsidRPr="004D0CA8">
        <w:rPr>
          <w:rStyle w:val="Emphasis"/>
        </w:rPr>
        <w:t>protection</w:t>
      </w:r>
      <w:r w:rsidRPr="004D0CA8">
        <w:rPr>
          <w:sz w:val="16"/>
        </w:rPr>
        <w:t xml:space="preserve"> </w:t>
      </w:r>
      <w:r w:rsidRPr="004D0CA8">
        <w:rPr>
          <w:rStyle w:val="StyleUnderline"/>
        </w:rPr>
        <w:t>and</w:t>
      </w:r>
      <w:r w:rsidRPr="004D0CA8">
        <w:rPr>
          <w:sz w:val="16"/>
        </w:rPr>
        <w:t xml:space="preserve"> </w:t>
      </w:r>
      <w:r w:rsidRPr="004D0CA8">
        <w:rPr>
          <w:rStyle w:val="Emphasis"/>
        </w:rPr>
        <w:t>security</w:t>
      </w:r>
      <w:r w:rsidRPr="004D0CA8">
        <w:rPr>
          <w:sz w:val="16"/>
        </w:rPr>
        <w:t xml:space="preserve"> </w:t>
      </w:r>
      <w:r w:rsidRPr="004D0CA8">
        <w:rPr>
          <w:rStyle w:val="StyleUnderline"/>
        </w:rPr>
        <w:t xml:space="preserve">with the most </w:t>
      </w:r>
      <w:r w:rsidRPr="004D0CA8">
        <w:rPr>
          <w:rStyle w:val="Emphasis"/>
        </w:rPr>
        <w:t>powerful armed forces</w:t>
      </w:r>
      <w:r w:rsidRPr="004D0CA8">
        <w:rPr>
          <w:sz w:val="16"/>
        </w:rPr>
        <w:t xml:space="preserve"> </w:t>
      </w:r>
      <w:r w:rsidRPr="004D0CA8">
        <w:rPr>
          <w:rStyle w:val="StyleUnderline"/>
        </w:rPr>
        <w:t>ever seen to all who would join the liberal world order</w:t>
      </w:r>
      <w:r w:rsidRPr="004D0CA8">
        <w:rPr>
          <w:sz w:val="16"/>
        </w:rPr>
        <w:t xml:space="preserve"> (even if only nominally). At the turn of the 21st century, the United States was the acknowledged global hegemon and sole hyperpower.</w:t>
      </w:r>
    </w:p>
    <w:p w14:paraId="7FB917A3" w14:textId="77777777" w:rsidR="00801160" w:rsidRPr="004D0CA8" w:rsidRDefault="00801160" w:rsidP="00801160">
      <w:pPr>
        <w:rPr>
          <w:sz w:val="16"/>
        </w:rPr>
      </w:pPr>
      <w:r w:rsidRPr="004D0CA8">
        <w:rPr>
          <w:sz w:val="16"/>
        </w:rPr>
        <w:t xml:space="preserve">How much has changed in 20 years. </w:t>
      </w:r>
      <w:r w:rsidRPr="004D0CA8">
        <w:rPr>
          <w:rStyle w:val="StyleUnderline"/>
          <w:highlight w:val="cyan"/>
        </w:rPr>
        <w:t>Yet it is</w:t>
      </w:r>
      <w:r w:rsidRPr="004D0CA8">
        <w:rPr>
          <w:rStyle w:val="StyleUnderline"/>
        </w:rPr>
        <w:t xml:space="preserve"> still </w:t>
      </w:r>
      <w:r w:rsidRPr="004D0CA8">
        <w:rPr>
          <w:rStyle w:val="StyleUnderline"/>
          <w:highlight w:val="cyan"/>
        </w:rPr>
        <w:t xml:space="preserve">within the </w:t>
      </w:r>
      <w:r w:rsidRPr="004D0CA8">
        <w:rPr>
          <w:rStyle w:val="Emphasis"/>
          <w:highlight w:val="cyan"/>
        </w:rPr>
        <w:t>U</w:t>
      </w:r>
      <w:r w:rsidRPr="004D0CA8">
        <w:rPr>
          <w:rStyle w:val="StyleUnderline"/>
        </w:rPr>
        <w:t xml:space="preserve">nited </w:t>
      </w:r>
      <w:r w:rsidRPr="004D0CA8">
        <w:rPr>
          <w:rStyle w:val="Emphasis"/>
          <w:highlight w:val="cyan"/>
        </w:rPr>
        <w:t>S</w:t>
      </w:r>
      <w:r w:rsidRPr="004D0CA8">
        <w:rPr>
          <w:rStyle w:val="StyleUnderline"/>
        </w:rPr>
        <w:t xml:space="preserve">tates' </w:t>
      </w:r>
      <w:r w:rsidRPr="004D0CA8">
        <w:rPr>
          <w:rStyle w:val="StyleUnderline"/>
          <w:highlight w:val="cyan"/>
        </w:rPr>
        <w:t xml:space="preserve">ability to </w:t>
      </w:r>
      <w:r w:rsidRPr="004D0CA8">
        <w:rPr>
          <w:rStyle w:val="Emphasis"/>
          <w:highlight w:val="cyan"/>
        </w:rPr>
        <w:t>reverse</w:t>
      </w:r>
      <w:r w:rsidRPr="004D0CA8">
        <w:rPr>
          <w:rStyle w:val="Emphasis"/>
        </w:rPr>
        <w:t xml:space="preserve"> the </w:t>
      </w:r>
      <w:r w:rsidRPr="004D0CA8">
        <w:rPr>
          <w:rStyle w:val="Emphasis"/>
          <w:highlight w:val="cyan"/>
        </w:rPr>
        <w:t>decline</w:t>
      </w:r>
      <w:r w:rsidRPr="004D0CA8">
        <w:rPr>
          <w:sz w:val="16"/>
        </w:rPr>
        <w:t xml:space="preserve"> </w:t>
      </w:r>
      <w:r w:rsidRPr="004D0CA8">
        <w:rPr>
          <w:rStyle w:val="StyleUnderline"/>
        </w:rPr>
        <w:t>of the liberal world order</w:t>
      </w:r>
      <w:r w:rsidRPr="004D0CA8">
        <w:rPr>
          <w:sz w:val="16"/>
        </w:rPr>
        <w:t xml:space="preserve">; a great deal depends on the actions taken by the next administration, whether it is a second Trump administration or a Joe Biden administration. There can be no doubt that the United States must immediately come to grips with the COVID-19 pandemic, and that </w:t>
      </w:r>
      <w:r w:rsidRPr="004D0CA8">
        <w:rPr>
          <w:rStyle w:val="StyleUnderline"/>
        </w:rPr>
        <w:t>America has much to do to put its house in order</w:t>
      </w:r>
      <w:r w:rsidRPr="004D0CA8">
        <w:rPr>
          <w:sz w:val="16"/>
        </w:rPr>
        <w:t>. While it can no longer claim the commanding heights alone, there are three things it must do to restore and resuscitate the liberal world order from which it and so many others have profited, all related to its unique and unprecedented global network of alliances and partnerships.</w:t>
      </w:r>
    </w:p>
    <w:p w14:paraId="7ACCD6BA" w14:textId="77777777" w:rsidR="00801160" w:rsidRPr="004D0CA8" w:rsidRDefault="00801160" w:rsidP="00801160">
      <w:pPr>
        <w:rPr>
          <w:sz w:val="16"/>
        </w:rPr>
      </w:pPr>
      <w:r w:rsidRPr="004D0CA8">
        <w:rPr>
          <w:sz w:val="16"/>
        </w:rPr>
        <w:t>First, in his 2021 inaugural address, the President must revive and breathe new life into the atrophied American alliance and partner network, and henceforth seize every opportunity to reinforce the message of alliance solidarity. This has to start with the formal alliances; NATO, Japan, Republic of Korea, Australia and New Zealand, Philippines, and Thailand. The latter two will take time, but the others are all keen to repair their damaged relations with their principal security partner and cultural sibling. Important partners such as India, Israel, Jordan, Sweden, Singapore, and many others, including the western hemispheric partners, must come next. These relationships are not transactional; they are existential. Skilled diplomacy carried out by professional diplomats is the critical key. Cool, collegial, and predictable diplomacy based on shared interests, mutual respect, and understanding is the glue that holds alliances and partnerships together, not threats and insults.</w:t>
      </w:r>
    </w:p>
    <w:p w14:paraId="1F5689FE" w14:textId="77777777" w:rsidR="00801160" w:rsidRPr="00423B61" w:rsidRDefault="00801160" w:rsidP="00801160">
      <w:pPr>
        <w:rPr>
          <w:sz w:val="16"/>
        </w:rPr>
      </w:pPr>
      <w:r w:rsidRPr="004D0CA8">
        <w:rPr>
          <w:sz w:val="16"/>
        </w:rPr>
        <w:t xml:space="preserve">The second step is to </w:t>
      </w:r>
      <w:r w:rsidRPr="004D0CA8">
        <w:rPr>
          <w:rStyle w:val="StyleUnderline"/>
          <w:highlight w:val="cyan"/>
        </w:rPr>
        <w:t>rebuild a</w:t>
      </w:r>
      <w:r w:rsidRPr="004D0CA8">
        <w:rPr>
          <w:rStyle w:val="StyleUnderline"/>
        </w:rPr>
        <w:t xml:space="preserve"> global </w:t>
      </w:r>
      <w:r w:rsidRPr="004D0CA8">
        <w:rPr>
          <w:rStyle w:val="StyleUnderline"/>
          <w:highlight w:val="cyan"/>
        </w:rPr>
        <w:t>coalition for democracy</w:t>
      </w:r>
      <w:r w:rsidRPr="004D0CA8">
        <w:rPr>
          <w:rStyle w:val="StyleUnderline"/>
        </w:rPr>
        <w:t xml:space="preserve"> and liberal governance through </w:t>
      </w:r>
      <w:r w:rsidRPr="004D0CA8">
        <w:rPr>
          <w:rStyle w:val="Emphasis"/>
        </w:rPr>
        <w:t xml:space="preserve">innovative </w:t>
      </w:r>
      <w:r w:rsidRPr="004D0CA8">
        <w:rPr>
          <w:rStyle w:val="Emphasis"/>
          <w:highlight w:val="cyan"/>
        </w:rPr>
        <w:t>collaboration</w:t>
      </w:r>
      <w:r w:rsidRPr="004D0CA8">
        <w:rPr>
          <w:sz w:val="16"/>
        </w:rPr>
        <w:t xml:space="preserve">. </w:t>
      </w:r>
      <w:r w:rsidRPr="004D0CA8">
        <w:rPr>
          <w:rStyle w:val="StyleUnderline"/>
        </w:rPr>
        <w:t xml:space="preserve">NATO </w:t>
      </w:r>
      <w:r w:rsidRPr="004D0CA8">
        <w:rPr>
          <w:rStyle w:val="StyleUnderline"/>
          <w:highlight w:val="cyan"/>
        </w:rPr>
        <w:t>and</w:t>
      </w:r>
      <w:r w:rsidRPr="004D0CA8">
        <w:rPr>
          <w:rStyle w:val="StyleUnderline"/>
        </w:rPr>
        <w:t xml:space="preserve"> the Group of Seven (G7) are democratic “clubs:”</w:t>
      </w:r>
      <w:r w:rsidRPr="004D0CA8">
        <w:rPr>
          <w:sz w:val="16"/>
        </w:rPr>
        <w:t xml:space="preserve"> The “quad” consisting of the United States, India, Japan, and Australia is an unofficial grouping of Indo-Pacific democracies. The next administration should rejoin the Open Government Partnership and </w:t>
      </w:r>
      <w:r w:rsidRPr="004D0CA8">
        <w:rPr>
          <w:rStyle w:val="StyleUnderline"/>
        </w:rPr>
        <w:t>work through</w:t>
      </w:r>
      <w:r w:rsidRPr="004D0CA8">
        <w:rPr>
          <w:sz w:val="16"/>
        </w:rPr>
        <w:t xml:space="preserve"> all </w:t>
      </w:r>
      <w:r w:rsidRPr="004D0CA8">
        <w:rPr>
          <w:rStyle w:val="StyleUnderline"/>
        </w:rPr>
        <w:t xml:space="preserve">these groupings to </w:t>
      </w:r>
      <w:r w:rsidRPr="004D0CA8">
        <w:rPr>
          <w:rStyle w:val="StyleUnderline"/>
          <w:highlight w:val="cyan"/>
        </w:rPr>
        <w:t xml:space="preserve">restore </w:t>
      </w:r>
      <w:r w:rsidRPr="004D0CA8">
        <w:rPr>
          <w:rStyle w:val="Emphasis"/>
          <w:highlight w:val="cyan"/>
        </w:rPr>
        <w:t>faith</w:t>
      </w:r>
      <w:r w:rsidRPr="004D0CA8">
        <w:rPr>
          <w:sz w:val="16"/>
          <w:highlight w:val="cyan"/>
        </w:rPr>
        <w:t xml:space="preserve"> </w:t>
      </w:r>
      <w:r w:rsidRPr="004D0CA8">
        <w:rPr>
          <w:rStyle w:val="StyleUnderline"/>
          <w:highlight w:val="cyan"/>
        </w:rPr>
        <w:t>in</w:t>
      </w:r>
      <w:r w:rsidRPr="004D0CA8">
        <w:rPr>
          <w:rStyle w:val="StyleUnderline"/>
        </w:rPr>
        <w:t xml:space="preserve"> the inspirational ideas of</w:t>
      </w:r>
      <w:r w:rsidRPr="004D0CA8">
        <w:rPr>
          <w:sz w:val="16"/>
        </w:rPr>
        <w:t xml:space="preserve"> </w:t>
      </w:r>
      <w:r w:rsidRPr="004D0CA8">
        <w:rPr>
          <w:rStyle w:val="Emphasis"/>
        </w:rPr>
        <w:t xml:space="preserve">individual </w:t>
      </w:r>
      <w:r w:rsidRPr="004D0CA8">
        <w:rPr>
          <w:rStyle w:val="Emphasis"/>
          <w:highlight w:val="cyan"/>
        </w:rPr>
        <w:t>liberty</w:t>
      </w:r>
      <w:r w:rsidRPr="004D0CA8">
        <w:rPr>
          <w:sz w:val="16"/>
        </w:rPr>
        <w:t xml:space="preserve">, </w:t>
      </w:r>
      <w:r w:rsidRPr="004D0CA8">
        <w:rPr>
          <w:rStyle w:val="Emphasis"/>
          <w:highlight w:val="cyan"/>
        </w:rPr>
        <w:t>egalitarianism</w:t>
      </w:r>
      <w:r w:rsidRPr="004D0CA8">
        <w:rPr>
          <w:rStyle w:val="StyleUnderline"/>
          <w:highlight w:val="cyan"/>
        </w:rPr>
        <w:t>, and</w:t>
      </w:r>
      <w:r w:rsidRPr="004D0CA8">
        <w:rPr>
          <w:sz w:val="16"/>
          <w:highlight w:val="cyan"/>
        </w:rPr>
        <w:t xml:space="preserve"> </w:t>
      </w:r>
      <w:r w:rsidRPr="004D0CA8">
        <w:rPr>
          <w:rStyle w:val="Emphasis"/>
          <w:highlight w:val="cyan"/>
        </w:rPr>
        <w:t>justice</w:t>
      </w:r>
      <w:r w:rsidRPr="004D0CA8">
        <w:rPr>
          <w:sz w:val="16"/>
        </w:rPr>
        <w:t xml:space="preserve">... </w:t>
      </w:r>
      <w:r w:rsidRPr="004D0CA8">
        <w:rPr>
          <w:rStyle w:val="StyleUnderline"/>
        </w:rPr>
        <w:t xml:space="preserve">Joint information and </w:t>
      </w:r>
      <w:r w:rsidRPr="004D0CA8">
        <w:rPr>
          <w:rStyle w:val="Emphasis"/>
        </w:rPr>
        <w:t>public diplomacy initiatives</w:t>
      </w:r>
      <w:r w:rsidRPr="004D0CA8">
        <w:rPr>
          <w:rStyle w:val="StyleUnderline"/>
        </w:rPr>
        <w:t xml:space="preserve"> should be deployed to restore the power of the </w:t>
      </w:r>
      <w:r w:rsidRPr="004D0CA8">
        <w:rPr>
          <w:rStyle w:val="Emphasis"/>
        </w:rPr>
        <w:t>democratic governance</w:t>
      </w:r>
      <w:r w:rsidRPr="004D0CA8">
        <w:rPr>
          <w:sz w:val="16"/>
        </w:rPr>
        <w:t xml:space="preserve"> narrative. After all, </w:t>
      </w:r>
      <w:r w:rsidRPr="004D0CA8">
        <w:rPr>
          <w:rStyle w:val="StyleUnderline"/>
          <w:highlight w:val="cyan"/>
        </w:rPr>
        <w:t>it is not</w:t>
      </w:r>
      <w:r w:rsidRPr="004D0CA8">
        <w:rPr>
          <w:rStyle w:val="StyleUnderline"/>
        </w:rPr>
        <w:t xml:space="preserve"> these </w:t>
      </w:r>
      <w:r w:rsidRPr="004D0CA8">
        <w:rPr>
          <w:rStyle w:val="Emphasis"/>
          <w:highlight w:val="cyan"/>
        </w:rPr>
        <w:t>concepts</w:t>
      </w:r>
      <w:r w:rsidRPr="004D0CA8">
        <w:rPr>
          <w:rStyle w:val="StyleUnderline"/>
          <w:highlight w:val="cyan"/>
        </w:rPr>
        <w:t xml:space="preserve"> that</w:t>
      </w:r>
      <w:r w:rsidRPr="004D0CA8">
        <w:rPr>
          <w:rStyle w:val="StyleUnderline"/>
        </w:rPr>
        <w:t xml:space="preserve"> have </w:t>
      </w:r>
      <w:r w:rsidRPr="004D0CA8">
        <w:rPr>
          <w:rStyle w:val="StyleUnderline"/>
          <w:highlight w:val="cyan"/>
        </w:rPr>
        <w:t>failed</w:t>
      </w:r>
      <w:r w:rsidRPr="004D0CA8">
        <w:rPr>
          <w:rStyle w:val="StyleUnderline"/>
        </w:rPr>
        <w:t xml:space="preserve">; any </w:t>
      </w:r>
      <w:r w:rsidRPr="004D0CA8">
        <w:rPr>
          <w:rStyle w:val="Emphasis"/>
          <w:highlight w:val="cyan"/>
        </w:rPr>
        <w:t>failure</w:t>
      </w:r>
      <w:r w:rsidRPr="004D0CA8">
        <w:rPr>
          <w:rStyle w:val="StyleUnderline"/>
          <w:highlight w:val="cyan"/>
        </w:rPr>
        <w:t xml:space="preserve"> has been in</w:t>
      </w:r>
      <w:r w:rsidRPr="004D0CA8">
        <w:rPr>
          <w:rStyle w:val="StyleUnderline"/>
        </w:rPr>
        <w:t xml:space="preserve"> their </w:t>
      </w:r>
      <w:r w:rsidRPr="004D0CA8">
        <w:rPr>
          <w:rStyle w:val="Emphasis"/>
          <w:highlight w:val="cyan"/>
        </w:rPr>
        <w:t>implementation</w:t>
      </w:r>
      <w:r w:rsidRPr="004D0CA8">
        <w:rPr>
          <w:sz w:val="16"/>
        </w:rPr>
        <w:t xml:space="preserve">. </w:t>
      </w:r>
      <w:r w:rsidRPr="004D0CA8">
        <w:rPr>
          <w:rStyle w:val="StyleUnderline"/>
        </w:rPr>
        <w:t xml:space="preserve">U.S. bilateral relationships need not be hostage to democratic quid pro quos, but </w:t>
      </w:r>
      <w:r w:rsidRPr="004D0CA8">
        <w:rPr>
          <w:rStyle w:val="Emphasis"/>
          <w:highlight w:val="cyan"/>
        </w:rPr>
        <w:t>democracy should always be a shared aspiration</w:t>
      </w:r>
      <w:r w:rsidRPr="004D0CA8">
        <w:rPr>
          <w:rStyle w:val="StyleUnderline"/>
        </w:rPr>
        <w:t xml:space="preserve"> with our allies and partners, </w:t>
      </w:r>
      <w:r w:rsidRPr="00927ADF">
        <w:rPr>
          <w:rStyle w:val="StyleUnderline"/>
          <w:highlight w:val="cyan"/>
        </w:rPr>
        <w:t>and</w:t>
      </w:r>
      <w:r w:rsidRPr="004D0CA8">
        <w:rPr>
          <w:rStyle w:val="StyleUnderline"/>
        </w:rPr>
        <w:t xml:space="preserve"> never off the table. Promoting democracy </w:t>
      </w:r>
      <w:r w:rsidRPr="00927ADF">
        <w:rPr>
          <w:rStyle w:val="StyleUnderline"/>
          <w:highlight w:val="cyan"/>
        </w:rPr>
        <w:t xml:space="preserve">creates a </w:t>
      </w:r>
      <w:r w:rsidRPr="00927ADF">
        <w:rPr>
          <w:rStyle w:val="Emphasis"/>
          <w:highlight w:val="cyan"/>
        </w:rPr>
        <w:t>freer world</w:t>
      </w:r>
      <w:r w:rsidRPr="00927ADF">
        <w:rPr>
          <w:sz w:val="16"/>
          <w:highlight w:val="cyan"/>
        </w:rPr>
        <w:t xml:space="preserve"> </w:t>
      </w:r>
      <w:r w:rsidRPr="00927ADF">
        <w:rPr>
          <w:rStyle w:val="StyleUnderline"/>
          <w:highlight w:val="cyan"/>
        </w:rPr>
        <w:t>that is</w:t>
      </w:r>
      <w:r w:rsidRPr="00927ADF">
        <w:rPr>
          <w:sz w:val="16"/>
          <w:highlight w:val="cyan"/>
        </w:rPr>
        <w:t xml:space="preserve"> </w:t>
      </w:r>
      <w:r w:rsidRPr="00927ADF">
        <w:rPr>
          <w:rStyle w:val="Emphasis"/>
          <w:highlight w:val="cyan"/>
        </w:rPr>
        <w:t>safer</w:t>
      </w:r>
      <w:r w:rsidRPr="004D0CA8">
        <w:rPr>
          <w:sz w:val="16"/>
        </w:rPr>
        <w:t xml:space="preserve"> for Americans.</w:t>
      </w:r>
    </w:p>
    <w:p w14:paraId="55F8A8D1" w14:textId="77777777" w:rsidR="00801160" w:rsidRDefault="00801160" w:rsidP="00801160">
      <w:pPr>
        <w:pStyle w:val="Heading3"/>
      </w:pPr>
    </w:p>
    <w:p w14:paraId="3F714812" w14:textId="77777777" w:rsidR="00801160" w:rsidRDefault="00801160" w:rsidP="00801160">
      <w:pPr>
        <w:pStyle w:val="Heading3"/>
      </w:pPr>
      <w:r>
        <w:t xml:space="preserve">AT: </w:t>
      </w:r>
      <w:proofErr w:type="spellStart"/>
      <w:r>
        <w:t>Curbishley</w:t>
      </w:r>
      <w:proofErr w:type="spellEnd"/>
    </w:p>
    <w:p w14:paraId="77E6B4D3" w14:textId="77777777" w:rsidR="00801160" w:rsidRPr="00AE61A2" w:rsidRDefault="00801160" w:rsidP="00801160">
      <w:pPr>
        <w:pStyle w:val="Heading4"/>
        <w:rPr>
          <w:rFonts w:cs="Arial"/>
        </w:rPr>
      </w:pPr>
      <w:r>
        <w:rPr>
          <w:rFonts w:cs="Arial"/>
        </w:rPr>
        <w:t>Can’t solve complex nature of biopiracy – Harker reads yellow</w:t>
      </w:r>
    </w:p>
    <w:p w14:paraId="68B3FE22" w14:textId="77777777" w:rsidR="00801160" w:rsidRPr="00AE61A2" w:rsidRDefault="00801160" w:rsidP="00801160">
      <w:pPr>
        <w:spacing w:line="240" w:lineRule="auto"/>
      </w:pPr>
      <w:proofErr w:type="spellStart"/>
      <w:r w:rsidRPr="00AE61A2">
        <w:rPr>
          <w:rStyle w:val="Style13ptBold"/>
        </w:rPr>
        <w:t>Curbishley</w:t>
      </w:r>
      <w:proofErr w:type="spellEnd"/>
      <w:r w:rsidRPr="00AE61A2">
        <w:rPr>
          <w:rStyle w:val="Style13ptBold"/>
        </w:rPr>
        <w:t xml:space="preserve"> 15</w:t>
      </w:r>
      <w:r w:rsidRPr="00AE61A2">
        <w:t xml:space="preserve"> [Liddy Scarlet </w:t>
      </w:r>
      <w:proofErr w:type="spellStart"/>
      <w:r w:rsidRPr="00AE61A2">
        <w:t>Curbishley</w:t>
      </w:r>
      <w:proofErr w:type="spellEnd"/>
      <w:r w:rsidRPr="00AE61A2">
        <w:t xml:space="preserve"> in a Thesis submitted for the Masters of Humanities in Gender Studies at Utrecht University], “Destabilizing the Colonization of Indigenous Knowledge In the Case of Biopiracy”, August 2015 //SLC PK</w:t>
      </w:r>
    </w:p>
    <w:p w14:paraId="5C294560" w14:textId="77777777" w:rsidR="00801160" w:rsidRPr="00AE61A2" w:rsidRDefault="00801160" w:rsidP="00801160">
      <w:pPr>
        <w:rPr>
          <w:rStyle w:val="StyleUnderline"/>
        </w:rPr>
      </w:pPr>
      <w:r w:rsidRPr="006905D6">
        <w:rPr>
          <w:sz w:val="16"/>
        </w:rPr>
        <w:t xml:space="preserve">Throughout this exploration of the </w:t>
      </w:r>
      <w:r w:rsidRPr="00AE61A2">
        <w:rPr>
          <w:rStyle w:val="StyleUnderline"/>
        </w:rPr>
        <w:t>colonization</w:t>
      </w:r>
      <w:r w:rsidRPr="006905D6">
        <w:rPr>
          <w:sz w:val="16"/>
        </w:rPr>
        <w:t xml:space="preserve"> of indigenous knowledges </w:t>
      </w:r>
      <w:r w:rsidRPr="00AE61A2">
        <w:rPr>
          <w:rStyle w:val="StyleUnderline"/>
        </w:rPr>
        <w:t xml:space="preserve">through acts of </w:t>
      </w:r>
      <w:r w:rsidRPr="00AE61A2">
        <w:rPr>
          <w:rStyle w:val="StyleUnderline"/>
          <w:highlight w:val="green"/>
        </w:rPr>
        <w:t>biopiracy</w:t>
      </w:r>
      <w:r w:rsidRPr="006905D6">
        <w:rPr>
          <w:sz w:val="16"/>
        </w:rPr>
        <w:t xml:space="preserve"> I have attempted to display how the Global North and its knowledge, science and wealth are the beneficiaries of the colonization of indigenous peoples (Smith, 2012: 118). </w:t>
      </w:r>
      <w:r w:rsidRPr="00AE61A2">
        <w:rPr>
          <w:rStyle w:val="StyleUnderline"/>
        </w:rPr>
        <w:t xml:space="preserve">The conditions for this exploitative relationship to occur in </w:t>
      </w:r>
      <w:r w:rsidRPr="00AE61A2">
        <w:rPr>
          <w:rStyle w:val="StyleUnderline"/>
          <w:highlight w:val="green"/>
        </w:rPr>
        <w:t>are</w:t>
      </w:r>
      <w:r w:rsidRPr="00AE61A2">
        <w:rPr>
          <w:rStyle w:val="StyleUnderline"/>
        </w:rPr>
        <w:t xml:space="preserve"> carefully </w:t>
      </w:r>
      <w:r w:rsidRPr="00AE61A2">
        <w:rPr>
          <w:rStyle w:val="StyleUnderline"/>
          <w:highlight w:val="green"/>
        </w:rPr>
        <w:t>curated by a discourse of dominanc</w:t>
      </w:r>
      <w:r w:rsidRPr="00AE61A2">
        <w:rPr>
          <w:rStyle w:val="StyleUnderline"/>
        </w:rPr>
        <w:t>e</w:t>
      </w:r>
      <w:r w:rsidRPr="006905D6">
        <w:rPr>
          <w:sz w:val="16"/>
        </w:rPr>
        <w:t xml:space="preserve">, this discourse is </w:t>
      </w:r>
      <w:r w:rsidRPr="00AE61A2">
        <w:rPr>
          <w:rStyle w:val="StyleUnderline"/>
          <w:highlight w:val="green"/>
        </w:rPr>
        <w:t>supported by</w:t>
      </w:r>
      <w:r w:rsidRPr="00AE61A2">
        <w:rPr>
          <w:rStyle w:val="StyleUnderline"/>
        </w:rPr>
        <w:t xml:space="preserve"> the </w:t>
      </w:r>
      <w:r w:rsidRPr="00AE61A2">
        <w:rPr>
          <w:rStyle w:val="StyleUnderline"/>
          <w:highlight w:val="green"/>
        </w:rPr>
        <w:t>legislation</w:t>
      </w:r>
      <w:r w:rsidRPr="006905D6">
        <w:rPr>
          <w:sz w:val="16"/>
        </w:rPr>
        <w:t xml:space="preserve"> discussed and exemplified through the critical discourse analysis in chapter three and four. </w:t>
      </w:r>
      <w:r w:rsidRPr="00AE61A2">
        <w:rPr>
          <w:rStyle w:val="StyleUnderline"/>
          <w:highlight w:val="green"/>
        </w:rPr>
        <w:t>This</w:t>
      </w:r>
      <w:r w:rsidRPr="00AE61A2">
        <w:rPr>
          <w:rStyle w:val="StyleUnderline"/>
        </w:rPr>
        <w:t xml:space="preserve"> discourse </w:t>
      </w:r>
      <w:r w:rsidRPr="00AE61A2">
        <w:rPr>
          <w:rStyle w:val="StyleUnderline"/>
          <w:highlight w:val="green"/>
        </w:rPr>
        <w:t>positions everything into binaries</w:t>
      </w:r>
      <w:r w:rsidRPr="00AE61A2">
        <w:rPr>
          <w:rStyle w:val="StyleUnderline"/>
        </w:rPr>
        <w:t xml:space="preserve"> in order </w:t>
      </w:r>
      <w:r w:rsidRPr="00AE61A2">
        <w:rPr>
          <w:rStyle w:val="StyleUnderline"/>
          <w:highlight w:val="green"/>
        </w:rPr>
        <w:t>to maintain</w:t>
      </w:r>
      <w:r w:rsidRPr="00AE61A2">
        <w:rPr>
          <w:rStyle w:val="StyleUnderline"/>
        </w:rPr>
        <w:t xml:space="preserve"> its </w:t>
      </w:r>
      <w:r w:rsidRPr="00AE61A2">
        <w:rPr>
          <w:rStyle w:val="StyleUnderline"/>
          <w:highlight w:val="green"/>
        </w:rPr>
        <w:t>superiority and control</w:t>
      </w:r>
      <w:r w:rsidRPr="006905D6">
        <w:rPr>
          <w:sz w:val="16"/>
          <w:highlight w:val="green"/>
        </w:rPr>
        <w:t>.</w:t>
      </w:r>
      <w:r w:rsidRPr="006905D6">
        <w:rPr>
          <w:sz w:val="16"/>
        </w:rPr>
        <w:t xml:space="preserve"> Binaries </w:t>
      </w:r>
      <w:r w:rsidRPr="00AE61A2">
        <w:rPr>
          <w:rStyle w:val="StyleUnderline"/>
        </w:rPr>
        <w:t xml:space="preserve">such as </w:t>
      </w:r>
      <w:r w:rsidRPr="00E31703">
        <w:rPr>
          <w:rStyle w:val="StyleUnderline"/>
          <w:highlight w:val="yellow"/>
        </w:rPr>
        <w:t>male/</w:t>
      </w:r>
      <w:r w:rsidRPr="00B47B60">
        <w:rPr>
          <w:rStyle w:val="StyleUnderline"/>
          <w:highlight w:val="yellow"/>
        </w:rPr>
        <w:t>female, nature/culture, modernity</w:t>
      </w:r>
      <w:r w:rsidRPr="00E31703">
        <w:rPr>
          <w:rStyle w:val="StyleUnderline"/>
          <w:highlight w:val="yellow"/>
        </w:rPr>
        <w:t>/indigeneity</w:t>
      </w:r>
      <w:r w:rsidRPr="006905D6">
        <w:rPr>
          <w:sz w:val="16"/>
        </w:rPr>
        <w:t xml:space="preserve"> serve </w:t>
      </w:r>
      <w:r w:rsidRPr="00AE61A2">
        <w:rPr>
          <w:rStyle w:val="StyleUnderline"/>
        </w:rPr>
        <w:t xml:space="preserve">to create a grounds </w:t>
      </w:r>
      <w:r w:rsidRPr="00AE61A2">
        <w:rPr>
          <w:rStyle w:val="StyleUnderline"/>
          <w:highlight w:val="green"/>
        </w:rPr>
        <w:t>for</w:t>
      </w:r>
      <w:r w:rsidRPr="00AE61A2">
        <w:rPr>
          <w:rStyle w:val="StyleUnderline"/>
        </w:rPr>
        <w:t xml:space="preserve"> acts of </w:t>
      </w:r>
      <w:r w:rsidRPr="00AE61A2">
        <w:rPr>
          <w:rStyle w:val="StyleUnderline"/>
          <w:highlight w:val="green"/>
        </w:rPr>
        <w:t>domination by the more privileged</w:t>
      </w:r>
      <w:r w:rsidRPr="00AE61A2">
        <w:rPr>
          <w:rStyle w:val="StyleUnderline"/>
        </w:rPr>
        <w:t xml:space="preserve"> of the binary </w:t>
      </w:r>
      <w:r w:rsidRPr="006905D6">
        <w:rPr>
          <w:sz w:val="16"/>
        </w:rPr>
        <w:t xml:space="preserve">and their acts of domination, as was extensively discussed in chapter one. </w:t>
      </w:r>
      <w:r w:rsidRPr="00AE61A2">
        <w:rPr>
          <w:rStyle w:val="StyleUnderline"/>
        </w:rPr>
        <w:t xml:space="preserve">Such </w:t>
      </w:r>
      <w:r w:rsidRPr="00B47B60">
        <w:rPr>
          <w:rStyle w:val="StyleUnderline"/>
          <w:highlight w:val="yellow"/>
        </w:rPr>
        <w:t>binaries</w:t>
      </w:r>
      <w:r w:rsidRPr="00AE61A2">
        <w:rPr>
          <w:rStyle w:val="StyleUnderline"/>
        </w:rPr>
        <w:t xml:space="preserve"> create vast amounts of pain to both people and planet everywhere in a multitude of situations</w:t>
      </w:r>
      <w:r w:rsidRPr="006905D6">
        <w:rPr>
          <w:sz w:val="16"/>
        </w:rPr>
        <w:t xml:space="preserve">, the acts of biopiracy and the subject construction of indigenous peoples discussed here being just one example. The </w:t>
      </w:r>
      <w:r w:rsidRPr="00AE61A2">
        <w:rPr>
          <w:rStyle w:val="StyleUnderline"/>
          <w:highlight w:val="green"/>
        </w:rPr>
        <w:t>colonization of indigenous knowledges shows the</w:t>
      </w:r>
      <w:r w:rsidRPr="00AE61A2">
        <w:rPr>
          <w:rStyle w:val="StyleUnderline"/>
        </w:rPr>
        <w:t xml:space="preserve"> Global </w:t>
      </w:r>
      <w:r w:rsidRPr="00AE61A2">
        <w:rPr>
          <w:rStyle w:val="StyleUnderline"/>
          <w:highlight w:val="green"/>
        </w:rPr>
        <w:t>North asserting</w:t>
      </w:r>
      <w:r w:rsidRPr="00AE61A2">
        <w:rPr>
          <w:rStyle w:val="StyleUnderline"/>
        </w:rPr>
        <w:t xml:space="preserve"> </w:t>
      </w:r>
      <w:proofErr w:type="spellStart"/>
      <w:r w:rsidRPr="00AE61A2">
        <w:rPr>
          <w:rStyle w:val="StyleUnderline"/>
        </w:rPr>
        <w:t>it’s</w:t>
      </w:r>
      <w:proofErr w:type="spellEnd"/>
      <w:r w:rsidRPr="00AE61A2">
        <w:rPr>
          <w:rStyle w:val="StyleUnderline"/>
        </w:rPr>
        <w:t xml:space="preserve"> </w:t>
      </w:r>
      <w:r w:rsidRPr="00AE61A2">
        <w:rPr>
          <w:rStyle w:val="StyleUnderline"/>
          <w:highlight w:val="green"/>
        </w:rPr>
        <w:t>dominance over</w:t>
      </w:r>
      <w:r w:rsidRPr="00AE61A2">
        <w:rPr>
          <w:rStyle w:val="StyleUnderline"/>
        </w:rPr>
        <w:t xml:space="preserve"> and against </w:t>
      </w:r>
      <w:r w:rsidRPr="00AE61A2">
        <w:rPr>
          <w:rStyle w:val="StyleUnderline"/>
          <w:highlight w:val="green"/>
        </w:rPr>
        <w:t>the</w:t>
      </w:r>
      <w:r w:rsidRPr="00AE61A2">
        <w:rPr>
          <w:rStyle w:val="StyleUnderline"/>
        </w:rPr>
        <w:t xml:space="preserve"> indigenous </w:t>
      </w:r>
      <w:r w:rsidRPr="00AE61A2">
        <w:rPr>
          <w:rStyle w:val="StyleUnderline"/>
          <w:highlight w:val="green"/>
        </w:rPr>
        <w:t>Other</w:t>
      </w:r>
      <w:r w:rsidRPr="00AE61A2">
        <w:rPr>
          <w:rStyle w:val="StyleUnderline"/>
        </w:rPr>
        <w:t>, culture over nature, masculine over the feminine, modernity over indigeneity.</w:t>
      </w:r>
      <w:r w:rsidRPr="006905D6">
        <w:rPr>
          <w:sz w:val="16"/>
        </w:rPr>
        <w:t xml:space="preserve"> The force of colonialism has been described as the rape of indigenous people and of nature because of their structural similarity (</w:t>
      </w:r>
      <w:proofErr w:type="spellStart"/>
      <w:r w:rsidRPr="006905D6">
        <w:rPr>
          <w:sz w:val="16"/>
        </w:rPr>
        <w:t>Gaard</w:t>
      </w:r>
      <w:proofErr w:type="spellEnd"/>
      <w:r w:rsidRPr="006905D6">
        <w:rPr>
          <w:sz w:val="16"/>
        </w:rPr>
        <w:t xml:space="preserve">, 1997: 130). Biopiracy as neo-colonialism may not include sexual violence however </w:t>
      </w:r>
      <w:r w:rsidRPr="00AE61A2">
        <w:rPr>
          <w:rStyle w:val="StyleUnderline"/>
        </w:rPr>
        <w:t>the cultural and economic strangulation acts as a more subtle and covert form of violence hidden from the international arena.</w:t>
      </w:r>
    </w:p>
    <w:p w14:paraId="36576AB6" w14:textId="77777777" w:rsidR="00801160" w:rsidRPr="00AE61A2" w:rsidRDefault="00801160" w:rsidP="00801160">
      <w:pPr>
        <w:rPr>
          <w:rStyle w:val="StyleUnderline"/>
        </w:rPr>
      </w:pPr>
      <w:r w:rsidRPr="006905D6">
        <w:rPr>
          <w:sz w:val="16"/>
        </w:rPr>
        <w:t xml:space="preserve">However, </w:t>
      </w:r>
      <w:r w:rsidRPr="00AE61A2">
        <w:rPr>
          <w:rStyle w:val="StyleUnderline"/>
        </w:rPr>
        <w:t xml:space="preserve">the emergence of </w:t>
      </w:r>
      <w:r w:rsidRPr="00AE61A2">
        <w:rPr>
          <w:rStyle w:val="StyleUnderline"/>
          <w:highlight w:val="green"/>
        </w:rPr>
        <w:t>the TKDL shows resistance</w:t>
      </w:r>
      <w:r w:rsidRPr="00AE61A2">
        <w:rPr>
          <w:rStyle w:val="StyleUnderline"/>
        </w:rPr>
        <w:t xml:space="preserve"> to this colonization</w:t>
      </w:r>
      <w:r w:rsidRPr="006905D6">
        <w:rPr>
          <w:sz w:val="16"/>
        </w:rPr>
        <w:t xml:space="preserve">. The act of </w:t>
      </w:r>
      <w:r w:rsidRPr="00AE61A2">
        <w:rPr>
          <w:rStyle w:val="StyleUnderline"/>
          <w:highlight w:val="green"/>
        </w:rPr>
        <w:t>biopiracy itself displays the</w:t>
      </w:r>
      <w:r w:rsidRPr="00AE61A2">
        <w:rPr>
          <w:rStyle w:val="StyleUnderline"/>
        </w:rPr>
        <w:t xml:space="preserve"> true </w:t>
      </w:r>
      <w:r w:rsidRPr="00AE61A2">
        <w:rPr>
          <w:rStyle w:val="StyleUnderline"/>
          <w:highlight w:val="green"/>
        </w:rPr>
        <w:t>value of indigenous knowledges</w:t>
      </w:r>
      <w:r w:rsidRPr="00AE61A2">
        <w:rPr>
          <w:rStyle w:val="StyleUnderline"/>
        </w:rPr>
        <w:t xml:space="preserve"> and nature</w:t>
      </w:r>
      <w:r w:rsidRPr="006905D6">
        <w:rPr>
          <w:sz w:val="16"/>
        </w:rPr>
        <w:t xml:space="preserve">, to which this knowledge attends, </w:t>
      </w:r>
      <w:r w:rsidRPr="00AE61A2">
        <w:rPr>
          <w:rStyle w:val="StyleUnderline"/>
          <w:highlight w:val="green"/>
        </w:rPr>
        <w:t>as that which is appropriated</w:t>
      </w:r>
      <w:r w:rsidRPr="00AE61A2">
        <w:rPr>
          <w:rStyle w:val="StyleUnderline"/>
        </w:rPr>
        <w:t xml:space="preserve"> and commercialized </w:t>
      </w:r>
      <w:r w:rsidRPr="00AE61A2">
        <w:rPr>
          <w:rStyle w:val="StyleUnderline"/>
          <w:highlight w:val="green"/>
        </w:rPr>
        <w:t>is of high value</w:t>
      </w:r>
      <w:r w:rsidRPr="00AE61A2">
        <w:rPr>
          <w:rStyle w:val="StyleUnderline"/>
        </w:rPr>
        <w:t>, both in terms of knowledge and profit for the Global North</w:t>
      </w:r>
      <w:r w:rsidRPr="006905D6">
        <w:rPr>
          <w:sz w:val="16"/>
        </w:rPr>
        <w:t xml:space="preserve">. </w:t>
      </w:r>
      <w:r w:rsidRPr="00AE61A2">
        <w:rPr>
          <w:rStyle w:val="StyleUnderline"/>
          <w:highlight w:val="green"/>
        </w:rPr>
        <w:t>Destabilization of</w:t>
      </w:r>
      <w:r w:rsidRPr="00AE61A2">
        <w:rPr>
          <w:rStyle w:val="StyleUnderline"/>
        </w:rPr>
        <w:t xml:space="preserve"> existing </w:t>
      </w:r>
      <w:r w:rsidRPr="00AE61A2">
        <w:rPr>
          <w:rStyle w:val="StyleUnderline"/>
          <w:highlight w:val="green"/>
        </w:rPr>
        <w:t>binaries occurs here</w:t>
      </w:r>
      <w:r w:rsidRPr="00AE61A2">
        <w:rPr>
          <w:rStyle w:val="StyleUnderline"/>
        </w:rPr>
        <w:t xml:space="preserve">. The </w:t>
      </w:r>
      <w:r w:rsidRPr="00AE61A2">
        <w:rPr>
          <w:rStyle w:val="StyleUnderline"/>
          <w:highlight w:val="green"/>
        </w:rPr>
        <w:t>TKDL and legal battles won against biopiracy dislodge the idea</w:t>
      </w:r>
      <w:r w:rsidRPr="00AE61A2">
        <w:rPr>
          <w:rStyle w:val="StyleUnderline"/>
        </w:rPr>
        <w:t xml:space="preserve"> of the </w:t>
      </w:r>
      <w:r w:rsidRPr="00AE61A2">
        <w:rPr>
          <w:rStyle w:val="StyleUnderline"/>
          <w:highlight w:val="green"/>
        </w:rPr>
        <w:t>indigenous Subject</w:t>
      </w:r>
      <w:r w:rsidRPr="00AE61A2">
        <w:rPr>
          <w:rStyle w:val="StyleUnderline"/>
        </w:rPr>
        <w:t xml:space="preserve"> and/or Global South </w:t>
      </w:r>
      <w:r w:rsidRPr="00AE61A2">
        <w:rPr>
          <w:rStyle w:val="StyleUnderline"/>
          <w:highlight w:val="green"/>
        </w:rPr>
        <w:t>as a victim</w:t>
      </w:r>
      <w:r w:rsidRPr="00AE61A2">
        <w:rPr>
          <w:rStyle w:val="StyleUnderline"/>
        </w:rPr>
        <w:t xml:space="preserve"> unable to represent their own agency. The nature culture binary is dislodged in the act of biopiracy as </w:t>
      </w:r>
      <w:r w:rsidRPr="00AE61A2">
        <w:rPr>
          <w:rStyle w:val="StyleUnderline"/>
          <w:highlight w:val="green"/>
        </w:rPr>
        <w:t>nature is shown to be intelligent</w:t>
      </w:r>
      <w:r w:rsidRPr="00AE61A2">
        <w:rPr>
          <w:rStyle w:val="StyleUnderline"/>
        </w:rPr>
        <w:t xml:space="preserve"> and of value.</w:t>
      </w:r>
      <w:r w:rsidRPr="006905D6">
        <w:rPr>
          <w:sz w:val="16"/>
        </w:rPr>
        <w:t xml:space="preserve"> This destabilizes the assigned qualities given to nature as nature now comes to represent qualities attributed to culture by discourse. </w:t>
      </w:r>
      <w:r w:rsidRPr="00AE61A2">
        <w:rPr>
          <w:rStyle w:val="StyleUnderline"/>
          <w:highlight w:val="green"/>
        </w:rPr>
        <w:t>Destabilizing</w:t>
      </w:r>
      <w:r w:rsidRPr="00AE61A2">
        <w:rPr>
          <w:rStyle w:val="StyleUnderline"/>
        </w:rPr>
        <w:t xml:space="preserve"> such </w:t>
      </w:r>
      <w:r w:rsidRPr="00AE61A2">
        <w:rPr>
          <w:rStyle w:val="StyleUnderline"/>
          <w:highlight w:val="green"/>
        </w:rPr>
        <w:t>binary thinking</w:t>
      </w:r>
      <w:r w:rsidRPr="00AE61A2">
        <w:rPr>
          <w:rStyle w:val="StyleUnderline"/>
        </w:rPr>
        <w:t xml:space="preserve"> is of upmost importance in pursuing equality for all and environmental justice,</w:t>
      </w:r>
      <w:r w:rsidRPr="006905D6">
        <w:rPr>
          <w:sz w:val="16"/>
        </w:rPr>
        <w:t xml:space="preserve"> debunking myths surrounding nature and culture can aid this process. The world is in crisis, wars against the Other and the environment are being waged in the name of modernity and civilization. Destabilizing binaries, disrupting the equation of modernity and the Global North equals worldwide enlightenment and</w:t>
      </w:r>
      <w:r w:rsidRPr="00AE61A2">
        <w:rPr>
          <w:rStyle w:val="StyleUnderline"/>
        </w:rPr>
        <w:t xml:space="preserve"> </w:t>
      </w:r>
      <w:r w:rsidRPr="00AE61A2">
        <w:rPr>
          <w:rStyle w:val="StyleUnderline"/>
          <w:highlight w:val="green"/>
        </w:rPr>
        <w:t>show</w:t>
      </w:r>
      <w:r w:rsidRPr="00AE61A2">
        <w:rPr>
          <w:rStyle w:val="StyleUnderline"/>
        </w:rPr>
        <w:t xml:space="preserve">ing </w:t>
      </w:r>
      <w:r w:rsidRPr="00AE61A2">
        <w:rPr>
          <w:rStyle w:val="StyleUnderline"/>
          <w:highlight w:val="green"/>
        </w:rPr>
        <w:t>how nature and culture</w:t>
      </w:r>
      <w:r w:rsidRPr="00AE61A2">
        <w:rPr>
          <w:rStyle w:val="StyleUnderline"/>
        </w:rPr>
        <w:t xml:space="preserve"> are constructed as two separate entities when in fact they embody and </w:t>
      </w:r>
      <w:r w:rsidRPr="00AE61A2">
        <w:rPr>
          <w:rStyle w:val="StyleUnderline"/>
          <w:highlight w:val="green"/>
        </w:rPr>
        <w:t>intertwine with one another</w:t>
      </w:r>
      <w:r w:rsidRPr="00AE61A2">
        <w:rPr>
          <w:rStyle w:val="StyleUnderline"/>
        </w:rPr>
        <w:t>, are necessary for a more peaceful global existence.</w:t>
      </w:r>
    </w:p>
    <w:p w14:paraId="52A5A51A" w14:textId="77777777" w:rsidR="00801160" w:rsidRPr="006905D6" w:rsidRDefault="00801160" w:rsidP="00801160">
      <w:pPr>
        <w:rPr>
          <w:sz w:val="16"/>
        </w:rPr>
      </w:pPr>
      <w:r w:rsidRPr="00AE61A2">
        <w:rPr>
          <w:rStyle w:val="StyleUnderline"/>
          <w:highlight w:val="green"/>
        </w:rPr>
        <w:t>Biopiracy</w:t>
      </w:r>
      <w:r w:rsidRPr="006905D6">
        <w:rPr>
          <w:sz w:val="16"/>
        </w:rPr>
        <w:t xml:space="preserve"> as an act of colonization of indigenous knowledges </w:t>
      </w:r>
      <w:r w:rsidRPr="00AE61A2">
        <w:rPr>
          <w:rStyle w:val="StyleUnderline"/>
        </w:rPr>
        <w:t>poses a threat to the lives of indigenous peoples on a symbolic and material level</w:t>
      </w:r>
      <w:r w:rsidRPr="006905D6">
        <w:rPr>
          <w:sz w:val="16"/>
        </w:rPr>
        <w:t xml:space="preserve">. The lived experience of indigenous peoples was adversely affected by the paradigm shift in agriculture, the green revolution, which lead to farming no longer being viewed as an earth nurturing process to provide sustenance for those who depended on it to a masculinist approach where farming is equated with export and profit (Shiva, 1989: 97). Taking a scientific, corporate, production-focused approach to agriculture and resources, such as those discussed in the biopiracy case studies in chapter three, shifts the control of the food system and natural environment from indigenous communities to multinational corporations. </w:t>
      </w:r>
      <w:r w:rsidRPr="00AE61A2">
        <w:rPr>
          <w:rStyle w:val="StyleUnderline"/>
        </w:rPr>
        <w:t xml:space="preserve">The patenting and commercialization of resources </w:t>
      </w:r>
      <w:r w:rsidRPr="00AE61A2">
        <w:rPr>
          <w:rStyle w:val="StyleUnderline"/>
          <w:highlight w:val="green"/>
        </w:rPr>
        <w:t xml:space="preserve">creates economic deprivation and disconnects indigenous communities with </w:t>
      </w:r>
      <w:r w:rsidRPr="00AE61A2">
        <w:rPr>
          <w:rStyle w:val="StyleUnderline"/>
        </w:rPr>
        <w:t xml:space="preserve">their </w:t>
      </w:r>
      <w:r w:rsidRPr="00AE61A2">
        <w:rPr>
          <w:rStyle w:val="StyleUnderline"/>
          <w:highlight w:val="green"/>
        </w:rPr>
        <w:t>resources and food</w:t>
      </w:r>
      <w:r w:rsidRPr="006905D6">
        <w:rPr>
          <w:sz w:val="16"/>
        </w:rPr>
        <w:t xml:space="preserve">. </w:t>
      </w:r>
      <w:r w:rsidRPr="00B47B60">
        <w:rPr>
          <w:rStyle w:val="StyleUnderline"/>
          <w:highlight w:val="yellow"/>
        </w:rPr>
        <w:t>Capitalist approaches to nature leads to the encroachment of local decision-making and local control of processes with regards to resources</w:t>
      </w:r>
      <w:r w:rsidRPr="006905D6">
        <w:rPr>
          <w:sz w:val="16"/>
        </w:rPr>
        <w:t xml:space="preserve">. </w:t>
      </w:r>
      <w:r w:rsidRPr="00B47B60">
        <w:rPr>
          <w:rStyle w:val="StyleUnderline"/>
          <w:highlight w:val="yellow"/>
        </w:rPr>
        <w:t>Multinational corporations</w:t>
      </w:r>
      <w:r w:rsidRPr="006905D6">
        <w:rPr>
          <w:sz w:val="16"/>
        </w:rPr>
        <w:t xml:space="preserve"> working in this manner </w:t>
      </w:r>
      <w:r w:rsidRPr="00B47B60">
        <w:rPr>
          <w:rStyle w:val="StyleUnderline"/>
          <w:highlight w:val="yellow"/>
        </w:rPr>
        <w:t>reproduce colonialism, gender norms and the class system</w:t>
      </w:r>
      <w:r w:rsidRPr="006905D6">
        <w:rPr>
          <w:sz w:val="16"/>
        </w:rPr>
        <w:t xml:space="preserve"> whilst intensifying local inequalities (</w:t>
      </w:r>
      <w:proofErr w:type="spellStart"/>
      <w:r w:rsidRPr="006905D6">
        <w:rPr>
          <w:sz w:val="16"/>
        </w:rPr>
        <w:t>Omvedt</w:t>
      </w:r>
      <w:proofErr w:type="spellEnd"/>
      <w:r w:rsidRPr="006905D6">
        <w:rPr>
          <w:sz w:val="16"/>
        </w:rPr>
        <w:t>, 1994: 101). This approach to the environment erodes centuries worth of indigenous knowledges of land, resources and food, and reduces that knowledge to a homogenized reductionist pattern that damages the environment and those who depend on it. A commercialized approach to nature does not have the best interests at heart with regards to conservation, food security and preventing environmental damage. “</w:t>
      </w:r>
      <w:r w:rsidRPr="00B47B60">
        <w:rPr>
          <w:rStyle w:val="StyleUnderline"/>
          <w:highlight w:val="yellow"/>
        </w:rPr>
        <w:t>The localities of third world communities have been pillaged, resourced and outsourced, as well as polluted and degraded in the process of globalization</w:t>
      </w:r>
      <w:r w:rsidRPr="006905D6">
        <w:rPr>
          <w:sz w:val="16"/>
        </w:rPr>
        <w:t>; ‘cosmopolitanism’ accrue primarily to the urban elites who benefit from globalization” (</w:t>
      </w:r>
      <w:proofErr w:type="spellStart"/>
      <w:r w:rsidRPr="006905D6">
        <w:rPr>
          <w:sz w:val="16"/>
        </w:rPr>
        <w:t>Gaard</w:t>
      </w:r>
      <w:proofErr w:type="spellEnd"/>
      <w:r w:rsidRPr="006905D6">
        <w:rPr>
          <w:sz w:val="16"/>
        </w:rPr>
        <w:t>, 2010: 12) be they in the Global North or the Global South.</w:t>
      </w:r>
    </w:p>
    <w:p w14:paraId="37BBC03F" w14:textId="77777777" w:rsidR="00801160" w:rsidRPr="00AE61A2" w:rsidRDefault="00801160" w:rsidP="00801160">
      <w:pPr>
        <w:rPr>
          <w:rStyle w:val="StyleUnderline"/>
        </w:rPr>
      </w:pPr>
      <w:r w:rsidRPr="006905D6">
        <w:rPr>
          <w:sz w:val="16"/>
        </w:rPr>
        <w:t xml:space="preserve">The act of colonizing indigenous knowledges through biopiracy exhibits the complex power nexuses and representational discourses that produce and reduce Subjects in order to allow for exploitation to occur. This thesis contributes to discussions of biopiracy by providing a different perspective to </w:t>
      </w:r>
      <w:proofErr w:type="spellStart"/>
      <w:r w:rsidRPr="006905D6">
        <w:rPr>
          <w:sz w:val="16"/>
        </w:rPr>
        <w:t>analyse</w:t>
      </w:r>
      <w:proofErr w:type="spellEnd"/>
      <w:r w:rsidRPr="006905D6">
        <w:rPr>
          <w:sz w:val="16"/>
        </w:rPr>
        <w:t xml:space="preserve"> the situation from. An alternative nuance embellishes arguments against biopiracy and is therefore instrumental in alleviating oppression of indigenous peoples and the environment. We must acknowledge nature and those with the knowledges of it as being diverse with great capacity to sustain life. Tackling the issue of nature and the natural in a feminist praxis must be done without fear of excommunication. </w:t>
      </w:r>
      <w:r w:rsidRPr="00AE61A2">
        <w:rPr>
          <w:rStyle w:val="StyleUnderline"/>
        </w:rPr>
        <w:t xml:space="preserve">Relations between people, place and nature should be maintained, for </w:t>
      </w:r>
      <w:r w:rsidRPr="00AE61A2">
        <w:rPr>
          <w:rStyle w:val="StyleUnderline"/>
          <w:highlight w:val="green"/>
        </w:rPr>
        <w:t xml:space="preserve">a whole-earth way of thinking has the capacity to combat the large-scale damaging effects </w:t>
      </w:r>
      <w:r w:rsidRPr="00AE61A2">
        <w:rPr>
          <w:rStyle w:val="StyleUnderline"/>
        </w:rPr>
        <w:t>globalization (</w:t>
      </w:r>
      <w:proofErr w:type="spellStart"/>
      <w:r w:rsidRPr="00AE61A2">
        <w:rPr>
          <w:rStyle w:val="StyleUnderline"/>
        </w:rPr>
        <w:t>Gaard</w:t>
      </w:r>
      <w:proofErr w:type="spellEnd"/>
      <w:r w:rsidRPr="00AE61A2">
        <w:rPr>
          <w:rStyle w:val="StyleUnderline"/>
        </w:rPr>
        <w:t xml:space="preserve">, 2010: 13) has </w:t>
      </w:r>
      <w:r w:rsidRPr="00AE61A2">
        <w:rPr>
          <w:rStyle w:val="StyleUnderline"/>
          <w:highlight w:val="green"/>
        </w:rPr>
        <w:t>on vulnerable individuals and the environment.</w:t>
      </w:r>
    </w:p>
    <w:p w14:paraId="38CAF6A5" w14:textId="77777777" w:rsidR="00801160" w:rsidRDefault="00801160" w:rsidP="00801160">
      <w:pPr>
        <w:pStyle w:val="Heading3"/>
      </w:pPr>
      <w:r>
        <w:t>AT: Grande</w:t>
      </w:r>
    </w:p>
    <w:p w14:paraId="5D64F5E6" w14:textId="77777777" w:rsidR="00801160" w:rsidRDefault="00801160" w:rsidP="00801160">
      <w:pPr>
        <w:pStyle w:val="Heading4"/>
      </w:pPr>
      <w:r>
        <w:t>In the context of indigenous scholars, alt cause galore</w:t>
      </w:r>
    </w:p>
    <w:p w14:paraId="053A7038" w14:textId="77777777" w:rsidR="00801160" w:rsidRPr="003B7FED" w:rsidRDefault="00801160" w:rsidP="00801160">
      <w:pPr>
        <w:rPr>
          <w:rStyle w:val="Style13ptBold"/>
        </w:rPr>
      </w:pPr>
      <w:r>
        <w:rPr>
          <w:rStyle w:val="Style13ptBold"/>
        </w:rPr>
        <w:t>Grande 07</w:t>
      </w:r>
    </w:p>
    <w:p w14:paraId="2DEFCAE5" w14:textId="77777777" w:rsidR="00801160" w:rsidRPr="003335F4" w:rsidRDefault="00801160" w:rsidP="00801160">
      <w:pPr>
        <w:rPr>
          <w:rStyle w:val="Style13ptBold"/>
          <w:sz w:val="20"/>
          <w:szCs w:val="20"/>
        </w:rPr>
      </w:pPr>
      <w:r w:rsidRPr="003335F4">
        <w:rPr>
          <w:rStyle w:val="Style13ptBold"/>
          <w:sz w:val="20"/>
          <w:szCs w:val="20"/>
        </w:rPr>
        <w:t>(Sandy Grande, Connecticut College education associate professor], Critical Pedagogy: Where are we now? By Peter McLaren, “Red Lake Woebegone: Pedagogy, Decolonization, and the Critical Project” p330, http://books.google.com/books?id=M97YKJdkJbcCandq=sandy+grande#v=onepageandq=grammar20of20empireandf=false, p.330, accessed 3-17-14)</w:t>
      </w:r>
      <w:r w:rsidRPr="003335F4">
        <w:rPr>
          <w:rStyle w:val="Style13ptBold"/>
          <w:sz w:val="20"/>
          <w:szCs w:val="20"/>
        </w:rPr>
        <w:tab/>
      </w:r>
    </w:p>
    <w:p w14:paraId="63476FA8" w14:textId="77777777" w:rsidR="00801160" w:rsidRPr="009E2B1A" w:rsidRDefault="00801160" w:rsidP="00801160">
      <w:pPr>
        <w:rPr>
          <w:u w:val="single"/>
        </w:rPr>
      </w:pPr>
      <w:r w:rsidRPr="003335F4">
        <w:rPr>
          <w:sz w:val="12"/>
        </w:rPr>
        <w:t xml:space="preserve">Audre </w:t>
      </w:r>
      <w:r w:rsidRPr="00513030">
        <w:rPr>
          <w:rStyle w:val="StyleUnderline"/>
        </w:rPr>
        <w:t>Lorde’s essay, The Master’s Tools Will Not Dismantle the Master’s House</w:t>
      </w:r>
      <w:r w:rsidRPr="003335F4">
        <w:rPr>
          <w:sz w:val="12"/>
        </w:rPr>
        <w:t xml:space="preserve">, is one of the most quoted essays in academic history and, I would also venture to say, one that </w:t>
      </w:r>
      <w:r w:rsidRPr="00513030">
        <w:rPr>
          <w:rStyle w:val="StyleUnderline"/>
        </w:rPr>
        <w:t xml:space="preserve">needs rethinking. While it is self-evident </w:t>
      </w:r>
      <w:r w:rsidRPr="00221D15">
        <w:rPr>
          <w:rStyle w:val="StyleUnderline"/>
        </w:rPr>
        <w:t>that indigenous knowledge is essential to the process of decolonization</w:t>
      </w:r>
      <w:r w:rsidRPr="003335F4">
        <w:rPr>
          <w:sz w:val="12"/>
        </w:rPr>
        <w:t xml:space="preserve">, I would also argue that </w:t>
      </w:r>
      <w:r w:rsidRPr="00221D15">
        <w:rPr>
          <w:rStyle w:val="StyleUnderline"/>
        </w:rPr>
        <w:t xml:space="preserve">the </w:t>
      </w:r>
      <w:r w:rsidRPr="003335F4">
        <w:rPr>
          <w:rStyle w:val="StyleUnderline"/>
          <w:highlight w:val="green"/>
        </w:rPr>
        <w:t>Master’s tools are necessary</w:t>
      </w:r>
      <w:r w:rsidRPr="003335F4">
        <w:rPr>
          <w:sz w:val="12"/>
          <w:highlight w:val="green"/>
        </w:rPr>
        <w:t xml:space="preserve">. </w:t>
      </w:r>
      <w:r w:rsidRPr="003335F4">
        <w:rPr>
          <w:rStyle w:val="StyleUnderline"/>
          <w:highlight w:val="green"/>
        </w:rPr>
        <w:t>Otherwise,</w:t>
      </w:r>
      <w:r w:rsidRPr="00513030">
        <w:rPr>
          <w:rStyle w:val="StyleUnderline"/>
        </w:rPr>
        <w:t xml:space="preserve"> to take Audre Lorde seriously </w:t>
      </w:r>
      <w:r w:rsidRPr="009B1560">
        <w:rPr>
          <w:rStyle w:val="StyleUnderline"/>
        </w:rPr>
        <w:t xml:space="preserve">means to </w:t>
      </w:r>
      <w:r w:rsidRPr="003335F4">
        <w:rPr>
          <w:rStyle w:val="StyleUnderline"/>
          <w:highlight w:val="green"/>
        </w:rPr>
        <w:t xml:space="preserve">create a dichotomy between </w:t>
      </w:r>
      <w:r w:rsidRPr="009B1560">
        <w:rPr>
          <w:rStyle w:val="StyleUnderline"/>
        </w:rPr>
        <w:t xml:space="preserve">the </w:t>
      </w:r>
      <w:r w:rsidRPr="003335F4">
        <w:rPr>
          <w:rStyle w:val="StyleUnderline"/>
          <w:highlight w:val="green"/>
        </w:rPr>
        <w:t xml:space="preserve">tools of the colonizer and </w:t>
      </w:r>
      <w:r w:rsidRPr="009B1560">
        <w:rPr>
          <w:rStyle w:val="StyleUnderline"/>
        </w:rPr>
        <w:t xml:space="preserve">those of </w:t>
      </w:r>
      <w:r w:rsidRPr="003335F4">
        <w:rPr>
          <w:rStyle w:val="StyleUnderline"/>
          <w:highlight w:val="green"/>
        </w:rPr>
        <w:t>the colonized</w:t>
      </w:r>
      <w:r w:rsidRPr="003335F4">
        <w:rPr>
          <w:sz w:val="12"/>
          <w:highlight w:val="green"/>
        </w:rPr>
        <w:t xml:space="preserve">. </w:t>
      </w:r>
      <w:r w:rsidRPr="003335F4">
        <w:rPr>
          <w:rStyle w:val="StyleUnderline"/>
          <w:highlight w:val="green"/>
        </w:rPr>
        <w:t xml:space="preserve">Such a dichotomy leaves the indigenous </w:t>
      </w:r>
      <w:r w:rsidRPr="00513030">
        <w:rPr>
          <w:rStyle w:val="StyleUnderline"/>
        </w:rPr>
        <w:t xml:space="preserve">scholar </w:t>
      </w:r>
      <w:r w:rsidRPr="003335F4">
        <w:rPr>
          <w:rStyle w:val="StyleUnderline"/>
          <w:highlight w:val="green"/>
        </w:rPr>
        <w:t xml:space="preserve">to grapple with </w:t>
      </w:r>
      <w:r w:rsidRPr="006B2BB8">
        <w:rPr>
          <w:rStyle w:val="StyleUnderline"/>
        </w:rPr>
        <w:t>a</w:t>
      </w:r>
      <w:r w:rsidRPr="003335F4">
        <w:rPr>
          <w:sz w:val="12"/>
        </w:rPr>
        <w:t xml:space="preserve"> kind of </w:t>
      </w:r>
      <w:r w:rsidRPr="00513030">
        <w:rPr>
          <w:rStyle w:val="StyleUnderline"/>
        </w:rPr>
        <w:t xml:space="preserve">“Sophie’s Choice” </w:t>
      </w:r>
      <w:r w:rsidRPr="006B2BB8">
        <w:rPr>
          <w:rStyle w:val="StyleUnderline"/>
        </w:rPr>
        <w:t xml:space="preserve">moment where one feels compelled to choose between </w:t>
      </w:r>
      <w:r w:rsidRPr="003335F4">
        <w:rPr>
          <w:rStyle w:val="StyleUnderline"/>
          <w:highlight w:val="green"/>
        </w:rPr>
        <w:t>retaining</w:t>
      </w:r>
      <w:r w:rsidRPr="006B2BB8">
        <w:rPr>
          <w:rStyle w:val="StyleUnderline"/>
        </w:rPr>
        <w:t xml:space="preserve"> </w:t>
      </w:r>
      <w:r w:rsidRPr="00513030">
        <w:rPr>
          <w:rStyle w:val="StyleUnderline"/>
        </w:rPr>
        <w:t>their integrity (</w:t>
      </w:r>
      <w:r w:rsidRPr="003335F4">
        <w:rPr>
          <w:rStyle w:val="StyleUnderline"/>
          <w:highlight w:val="green"/>
        </w:rPr>
        <w:t>identity</w:t>
      </w:r>
      <w:r w:rsidRPr="00513030">
        <w:rPr>
          <w:rStyle w:val="StyleUnderline"/>
        </w:rPr>
        <w:t xml:space="preserve">) </w:t>
      </w:r>
      <w:r w:rsidRPr="00E32221">
        <w:rPr>
          <w:rStyle w:val="StyleUnderline"/>
          <w:highlight w:val="yellow"/>
        </w:rPr>
        <w:t xml:space="preserve">as a </w:t>
      </w:r>
      <w:proofErr w:type="spellStart"/>
      <w:r w:rsidRPr="00E32221">
        <w:rPr>
          <w:rStyle w:val="StyleUnderline"/>
          <w:highlight w:val="yellow"/>
        </w:rPr>
        <w:t>Naitve</w:t>
      </w:r>
      <w:proofErr w:type="spellEnd"/>
      <w:r w:rsidRPr="00E32221">
        <w:rPr>
          <w:rStyle w:val="StyleUnderline"/>
          <w:highlight w:val="yellow"/>
        </w:rPr>
        <w:t xml:space="preserve"> scholar</w:t>
      </w:r>
      <w:r w:rsidRPr="00513030">
        <w:rPr>
          <w:rStyle w:val="StyleUnderline"/>
        </w:rPr>
        <w:t xml:space="preserve"> by employing only indigenous knowledge </w:t>
      </w:r>
      <w:r w:rsidRPr="003335F4">
        <w:rPr>
          <w:rStyle w:val="StyleUnderline"/>
          <w:highlight w:val="green"/>
        </w:rPr>
        <w:t>or</w:t>
      </w:r>
      <w:r w:rsidRPr="00513030">
        <w:rPr>
          <w:rStyle w:val="StyleUnderline"/>
        </w:rPr>
        <w:t xml:space="preserve"> to “</w:t>
      </w:r>
      <w:r w:rsidRPr="003335F4">
        <w:rPr>
          <w:rStyle w:val="StyleUnderline"/>
          <w:highlight w:val="green"/>
        </w:rPr>
        <w:t>sell out</w:t>
      </w:r>
      <w:r w:rsidRPr="00513030">
        <w:rPr>
          <w:rStyle w:val="StyleUnderline"/>
        </w:rPr>
        <w:t xml:space="preserve">” </w:t>
      </w:r>
      <w:r w:rsidRPr="003335F4">
        <w:rPr>
          <w:rStyle w:val="StyleUnderline"/>
          <w:highlight w:val="green"/>
        </w:rPr>
        <w:t xml:space="preserve">and employ </w:t>
      </w:r>
      <w:r w:rsidRPr="00513030">
        <w:rPr>
          <w:rStyle w:val="StyleUnderline"/>
        </w:rPr>
        <w:t xml:space="preserve">the frames of </w:t>
      </w:r>
      <w:r w:rsidRPr="003335F4">
        <w:rPr>
          <w:rStyle w:val="StyleUnderline"/>
          <w:highlight w:val="green"/>
        </w:rPr>
        <w:t>Western knowledge</w:t>
      </w:r>
      <w:r w:rsidRPr="003335F4">
        <w:rPr>
          <w:sz w:val="12"/>
        </w:rPr>
        <w:t xml:space="preserve">. </w:t>
      </w:r>
      <w:r w:rsidRPr="00513030">
        <w:rPr>
          <w:rStyle w:val="StyleUnderline"/>
        </w:rPr>
        <w:t>Does it signify a final submission</w:t>
      </w:r>
      <w:r w:rsidRPr="003335F4">
        <w:rPr>
          <w:sz w:val="12"/>
        </w:rPr>
        <w:t xml:space="preserve"> to the siren’s son, seducing us </w:t>
      </w:r>
      <w:r w:rsidRPr="00513030">
        <w:rPr>
          <w:rStyle w:val="StyleUnderline"/>
        </w:rPr>
        <w:t>into the colonialist abyss with promises of empowerment? Or is it the necessary first step in reclaiming and decolonizing an intellectual space</w:t>
      </w:r>
      <w:r w:rsidRPr="003335F4">
        <w:rPr>
          <w:sz w:val="12"/>
        </w:rPr>
        <w:t xml:space="preserve"> – an inquiry rom – </w:t>
      </w:r>
      <w:r w:rsidRPr="00513030">
        <w:rPr>
          <w:rStyle w:val="StyleUnderline"/>
        </w:rPr>
        <w:t xml:space="preserve">of our own? </w:t>
      </w:r>
      <w:r w:rsidRPr="003335F4">
        <w:rPr>
          <w:sz w:val="12"/>
        </w:rPr>
        <w:t>Such questions provoke beyond the bounds of academic exercise, suggesting instead the need for an academic exorcism. The demon to be purged is the specter of colonialism. As indigenous scholars, we live within, against, and outside of its constant company, witnessing its various manifestations as it shape-shifts its way into everything from research and public policy to textbooks and classrooms. Thus</w:t>
      </w:r>
      <w:r w:rsidRPr="00E32221">
        <w:rPr>
          <w:rStyle w:val="StyleUnderline"/>
          <w:highlight w:val="yellow"/>
        </w:rPr>
        <w:t>, the colonial tax of Native scholars not only requires a renegotiation of personal identity but also an analysis of how whole nations get trans- or (dis)figured when articulated through Western frames of knowing</w:t>
      </w:r>
      <w:r w:rsidRPr="003335F4">
        <w:rPr>
          <w:sz w:val="12"/>
        </w:rPr>
        <w:t xml:space="preserve">. As Edward Said observes, </w:t>
      </w:r>
      <w:r w:rsidRPr="00513030">
        <w:rPr>
          <w:rStyle w:val="StyleUnderline"/>
        </w:rPr>
        <w:t>“</w:t>
      </w:r>
      <w:r w:rsidRPr="00E32221">
        <w:rPr>
          <w:rStyle w:val="StyleUnderline"/>
          <w:highlight w:val="yellow"/>
        </w:rPr>
        <w:t>institutions, vocabulary, scholarship, imagery, doctrines, even colonial bureaucracies</w:t>
      </w:r>
      <w:r w:rsidRPr="00513030">
        <w:rPr>
          <w:rStyle w:val="StyleUnderline"/>
        </w:rPr>
        <w:t xml:space="preserve"> and colonial styles” all </w:t>
      </w:r>
      <w:r w:rsidRPr="00E32221">
        <w:rPr>
          <w:rStyle w:val="StyleUnderline"/>
          <w:highlight w:val="yellow"/>
        </w:rPr>
        <w:t>support to the “Western discourse</w:t>
      </w:r>
      <w:r w:rsidRPr="00513030">
        <w:rPr>
          <w:rStyle w:val="StyleUnderline"/>
        </w:rPr>
        <w:t>”</w:t>
      </w:r>
      <w:r w:rsidRPr="003335F4">
        <w:rPr>
          <w:sz w:val="12"/>
        </w:rPr>
        <w:t xml:space="preserve"> (Said, 1985, p. 2). In other words, is it possible to engage the grammar of empire without replicating its effects? </w:t>
      </w:r>
      <w:r w:rsidRPr="00513030">
        <w:rPr>
          <w:rStyle w:val="StyleUnderline"/>
        </w:rPr>
        <w:t xml:space="preserve">At the same time indigenous scholars entertain these ruminations, </w:t>
      </w:r>
      <w:r w:rsidRPr="003335F4">
        <w:rPr>
          <w:rStyle w:val="StyleUnderline"/>
          <w:highlight w:val="green"/>
        </w:rPr>
        <w:t>Native communities continue to be impacted</w:t>
      </w:r>
      <w:r w:rsidRPr="00513030">
        <w:rPr>
          <w:rStyle w:val="StyleUnderline"/>
        </w:rPr>
        <w:t xml:space="preserve"> </w:t>
      </w:r>
      <w:r w:rsidRPr="003335F4">
        <w:rPr>
          <w:sz w:val="12"/>
        </w:rPr>
        <w:t xml:space="preserve">and transformed </w:t>
      </w:r>
      <w:r w:rsidRPr="003335F4">
        <w:rPr>
          <w:rStyle w:val="StyleUnderline"/>
          <w:highlight w:val="green"/>
        </w:rPr>
        <w:t xml:space="preserve">by </w:t>
      </w:r>
      <w:r w:rsidRPr="009B1560">
        <w:rPr>
          <w:rStyle w:val="StyleUnderline"/>
        </w:rPr>
        <w:t xml:space="preserve">the forces of </w:t>
      </w:r>
      <w:r w:rsidRPr="003335F4">
        <w:rPr>
          <w:rStyle w:val="StyleUnderline"/>
          <w:highlight w:val="green"/>
        </w:rPr>
        <w:t>colonization</w:t>
      </w:r>
      <w:r w:rsidRPr="00513030">
        <w:rPr>
          <w:rStyle w:val="StyleUnderline"/>
        </w:rPr>
        <w:t xml:space="preserve">, </w:t>
      </w:r>
      <w:r w:rsidRPr="00E32221">
        <w:rPr>
          <w:rStyle w:val="StyleUnderline"/>
        </w:rPr>
        <w:t>rendering the “choice” of whether to employ Western knowledge</w:t>
      </w:r>
      <w:r w:rsidRPr="00E32221">
        <w:rPr>
          <w:sz w:val="12"/>
        </w:rPr>
        <w:t xml:space="preserve"> in the process of defining indigenous pedagogies essentially</w:t>
      </w:r>
      <w:r w:rsidRPr="00E32221">
        <w:rPr>
          <w:rStyle w:val="StyleUnderline"/>
        </w:rPr>
        <w:t xml:space="preserve"> moot</w:t>
      </w:r>
      <w:r w:rsidRPr="003335F4">
        <w:rPr>
          <w:sz w:val="12"/>
        </w:rPr>
        <w:t xml:space="preserve">. In other words, </w:t>
      </w:r>
      <w:r w:rsidRPr="009B1560">
        <w:rPr>
          <w:rStyle w:val="StyleUnderline"/>
        </w:rPr>
        <w:t>by virtue of living in this world and having to negotiate the forces of colonization, indi</w:t>
      </w:r>
      <w:r w:rsidRPr="00513030">
        <w:rPr>
          <w:rStyle w:val="StyleUnderline"/>
        </w:rPr>
        <w:t xml:space="preserve">genous </w:t>
      </w:r>
      <w:r w:rsidRPr="003335F4">
        <w:rPr>
          <w:rStyle w:val="StyleUnderline"/>
          <w:highlight w:val="green"/>
        </w:rPr>
        <w:t xml:space="preserve">scholars are given no choice but to </w:t>
      </w:r>
      <w:r w:rsidRPr="009B1560">
        <w:rPr>
          <w:rStyle w:val="StyleUnderline"/>
        </w:rPr>
        <w:t>know</w:t>
      </w:r>
      <w:r w:rsidRPr="00513030">
        <w:rPr>
          <w:rStyle w:val="StyleUnderline"/>
        </w:rPr>
        <w:t xml:space="preserve">, understand, </w:t>
      </w:r>
      <w:r w:rsidRPr="009B1560">
        <w:rPr>
          <w:rStyle w:val="StyleUnderline"/>
        </w:rPr>
        <w:t xml:space="preserve">and </w:t>
      </w:r>
      <w:r w:rsidRPr="003335F4">
        <w:rPr>
          <w:rStyle w:val="StyleUnderline"/>
          <w:highlight w:val="green"/>
        </w:rPr>
        <w:t xml:space="preserve">acquire </w:t>
      </w:r>
      <w:r w:rsidRPr="009B1560">
        <w:rPr>
          <w:rStyle w:val="StyleUnderline"/>
        </w:rPr>
        <w:t xml:space="preserve">the </w:t>
      </w:r>
      <w:r w:rsidRPr="003335F4">
        <w:rPr>
          <w:rStyle w:val="StyleUnderline"/>
          <w:highlight w:val="green"/>
        </w:rPr>
        <w:t>grammar of empire</w:t>
      </w:r>
      <w:r w:rsidRPr="009B1560">
        <w:rPr>
          <w:rStyle w:val="StyleUnderline"/>
        </w:rPr>
        <w:t xml:space="preserve"> as well as </w:t>
      </w:r>
      <w:r w:rsidRPr="003335F4">
        <w:rPr>
          <w:rStyle w:val="StyleUnderline"/>
          <w:highlight w:val="green"/>
        </w:rPr>
        <w:t xml:space="preserve">develop </w:t>
      </w:r>
      <w:r w:rsidRPr="009B1560">
        <w:rPr>
          <w:rStyle w:val="StyleUnderline"/>
        </w:rPr>
        <w:t xml:space="preserve">the </w:t>
      </w:r>
      <w:r w:rsidRPr="003335F4">
        <w:rPr>
          <w:rStyle w:val="StyleUnderline"/>
          <w:highlight w:val="green"/>
        </w:rPr>
        <w:t>skills to contest it.</w:t>
      </w:r>
      <w:r w:rsidRPr="003335F4">
        <w:rPr>
          <w:sz w:val="12"/>
        </w:rPr>
        <w:t xml:space="preserve"> </w:t>
      </w:r>
      <w:r w:rsidRPr="00E32221">
        <w:rPr>
          <w:rStyle w:val="Emphasis"/>
          <w:highlight w:val="yellow"/>
        </w:rPr>
        <w:t>The relationship between the two is not some liberal dream of multicultural harmony but rather the critical and dialogical tension between competing moral visions.</w:t>
      </w:r>
      <w:r w:rsidRPr="00513030">
        <w:rPr>
          <w:rStyle w:val="StyleUnderline"/>
        </w:rPr>
        <w:t xml:space="preserve"> </w:t>
      </w:r>
    </w:p>
    <w:p w14:paraId="3D7E6D46" w14:textId="77777777" w:rsidR="00801160" w:rsidRPr="009E2B1A" w:rsidRDefault="00801160" w:rsidP="00801160">
      <w:pPr>
        <w:pStyle w:val="Heading3"/>
      </w:pPr>
      <w:r w:rsidRPr="009E2B1A">
        <w:t>AT: King</w:t>
      </w:r>
    </w:p>
    <w:p w14:paraId="3632E195" w14:textId="77777777" w:rsidR="00801160" w:rsidRPr="00AE61A2" w:rsidRDefault="00801160" w:rsidP="00801160">
      <w:pPr>
        <w:pStyle w:val="Heading4"/>
        <w:rPr>
          <w:rFonts w:cs="Arial"/>
        </w:rPr>
      </w:pPr>
      <w:proofErr w:type="spellStart"/>
      <w:r>
        <w:rPr>
          <w:rFonts w:cs="Arial"/>
        </w:rPr>
        <w:t>Aff</w:t>
      </w:r>
      <w:proofErr w:type="spellEnd"/>
      <w:r>
        <w:rPr>
          <w:rFonts w:cs="Arial"/>
        </w:rPr>
        <w:t>, by recognizing the legitimacy of the settler state, collaborating with oppressive governments, and thinking law can be used for social justice IS THE PROBLEM – Harker reads yellow</w:t>
      </w:r>
    </w:p>
    <w:p w14:paraId="5904F216" w14:textId="77777777" w:rsidR="00801160" w:rsidRPr="00AE61A2" w:rsidRDefault="00801160" w:rsidP="00801160">
      <w:pPr>
        <w:rPr>
          <w:b/>
          <w:u w:val="single"/>
        </w:rPr>
      </w:pPr>
      <w:r>
        <w:rPr>
          <w:rStyle w:val="Style13ptBold"/>
        </w:rPr>
        <w:t xml:space="preserve">1NC </w:t>
      </w:r>
      <w:r w:rsidRPr="00AE61A2">
        <w:rPr>
          <w:rStyle w:val="Style13ptBold"/>
        </w:rPr>
        <w:t xml:space="preserve">King 17 </w:t>
      </w:r>
      <w:r w:rsidRPr="00AE61A2">
        <w:t xml:space="preserve">(Hayden King, </w:t>
      </w:r>
      <w:proofErr w:type="spellStart"/>
      <w:r w:rsidRPr="00AE61A2">
        <w:t>Gchi'mnissing</w:t>
      </w:r>
      <w:proofErr w:type="spellEnd"/>
      <w:r w:rsidRPr="00AE61A2">
        <w:t xml:space="preserve"> Anishinaabe writer and educator based in the Faculty of Arts at Ryerson University in Toronto., 7-31-17, The erasure of Indigenous thought in foreign policy, </w:t>
      </w:r>
      <w:hyperlink r:id="rId10" w:history="1">
        <w:r w:rsidRPr="00AE61A2">
          <w:rPr>
            <w:rStyle w:val="Hyperlink"/>
          </w:rPr>
          <w:t>https://www.opencanada.org/features/erasure-indigenous-thought-foreign-policy/</w:t>
        </w:r>
      </w:hyperlink>
      <w:r w:rsidRPr="00AE61A2">
        <w:t>, JKS)</w:t>
      </w:r>
      <w:r>
        <w:t xml:space="preserve"> </w:t>
      </w:r>
    </w:p>
    <w:p w14:paraId="2DC8117B" w14:textId="77777777" w:rsidR="00801160" w:rsidRPr="00AE61A2" w:rsidRDefault="00801160" w:rsidP="00801160">
      <w:r w:rsidRPr="00AE61A2">
        <w:rPr>
          <w:sz w:val="14"/>
        </w:rPr>
        <w:t xml:space="preserve">This type of arrangement between Indigenous and non-Indigenous Canadians might be conceptualized as politics, indeed effective diplomatic practice in an imperfect world. But for the scholars and practitioners in the field of foreign policy it is invisible. Likewise with the more provocative type of Indigenous diplomacy: </w:t>
      </w:r>
      <w:r w:rsidRPr="00E31703">
        <w:rPr>
          <w:rStyle w:val="StyleUnderline"/>
          <w:highlight w:val="yellow"/>
        </w:rPr>
        <w:t>the countless blockades to protect the land and water</w:t>
      </w:r>
      <w:r w:rsidRPr="00AE61A2">
        <w:rPr>
          <w:sz w:val="14"/>
        </w:rPr>
        <w:t xml:space="preserve">, land and </w:t>
      </w:r>
      <w:r w:rsidRPr="00E31703">
        <w:rPr>
          <w:rStyle w:val="StyleUnderline"/>
          <w:highlight w:val="yellow"/>
        </w:rPr>
        <w:t>treaty claims</w:t>
      </w:r>
      <w:r w:rsidRPr="00AE61A2">
        <w:rPr>
          <w:sz w:val="14"/>
        </w:rPr>
        <w:t xml:space="preserve">, the </w:t>
      </w:r>
      <w:r w:rsidRPr="00E31703">
        <w:rPr>
          <w:rStyle w:val="StyleUnderline"/>
          <w:highlight w:val="yellow"/>
        </w:rPr>
        <w:t>Idle No More movement</w:t>
      </w:r>
      <w:r w:rsidRPr="00E31703">
        <w:rPr>
          <w:sz w:val="14"/>
          <w:highlight w:val="yellow"/>
        </w:rPr>
        <w:t xml:space="preserve">, </w:t>
      </w:r>
      <w:r w:rsidRPr="00E31703">
        <w:rPr>
          <w:rStyle w:val="StyleUnderline"/>
          <w:highlight w:val="yellow"/>
        </w:rPr>
        <w:t>and so on</w:t>
      </w:r>
      <w:r w:rsidRPr="00AE61A2">
        <w:rPr>
          <w:sz w:val="14"/>
        </w:rPr>
        <w:t xml:space="preserve">. </w:t>
      </w:r>
      <w:r w:rsidRPr="00AE61A2">
        <w:rPr>
          <w:rStyle w:val="StyleUnderline"/>
          <w:highlight w:val="green"/>
        </w:rPr>
        <w:t>In</w:t>
      </w:r>
      <w:r w:rsidRPr="00AE61A2">
        <w:rPr>
          <w:sz w:val="14"/>
        </w:rPr>
        <w:t xml:space="preserve"> </w:t>
      </w:r>
      <w:r w:rsidRPr="00AE61A2">
        <w:rPr>
          <w:rStyle w:val="Emphasis"/>
        </w:rPr>
        <w:t>the discipline of International Relations (</w:t>
      </w:r>
      <w:r w:rsidRPr="00AE61A2">
        <w:rPr>
          <w:rStyle w:val="Emphasis"/>
          <w:highlight w:val="green"/>
        </w:rPr>
        <w:t>IR</w:t>
      </w:r>
      <w:r w:rsidRPr="00AE61A2">
        <w:rPr>
          <w:rStyle w:val="Emphasis"/>
        </w:rPr>
        <w:t xml:space="preserve">), too, </w:t>
      </w:r>
      <w:r w:rsidRPr="00AE61A2">
        <w:rPr>
          <w:rStyle w:val="Emphasis"/>
          <w:highlight w:val="green"/>
        </w:rPr>
        <w:t>Indigenous</w:t>
      </w:r>
      <w:r w:rsidRPr="00AE61A2">
        <w:rPr>
          <w:rStyle w:val="Emphasis"/>
        </w:rPr>
        <w:t xml:space="preserve"> philosophy and </w:t>
      </w:r>
      <w:r w:rsidRPr="00AE61A2">
        <w:rPr>
          <w:rStyle w:val="Emphasis"/>
          <w:highlight w:val="green"/>
        </w:rPr>
        <w:t>politics has been</w:t>
      </w:r>
      <w:r w:rsidRPr="00AE61A2">
        <w:rPr>
          <w:rStyle w:val="Emphasis"/>
        </w:rPr>
        <w:t xml:space="preserve"> excused, marginalized and </w:t>
      </w:r>
      <w:r w:rsidRPr="00AE61A2">
        <w:rPr>
          <w:rStyle w:val="Emphasis"/>
          <w:highlight w:val="green"/>
        </w:rPr>
        <w:t>categorized as domestic</w:t>
      </w:r>
      <w:r w:rsidRPr="00AE61A2">
        <w:rPr>
          <w:sz w:val="14"/>
        </w:rPr>
        <w:t xml:space="preserve">, at best. Indeed, </w:t>
      </w:r>
      <w:r w:rsidRPr="00AE61A2">
        <w:rPr>
          <w:rStyle w:val="StyleUnderline"/>
        </w:rPr>
        <w:t xml:space="preserve">the centuries of </w:t>
      </w:r>
      <w:r w:rsidRPr="00AE61A2">
        <w:rPr>
          <w:rStyle w:val="StyleUnderline"/>
          <w:highlight w:val="green"/>
        </w:rPr>
        <w:t>colonization that</w:t>
      </w:r>
      <w:r w:rsidRPr="00AE61A2">
        <w:rPr>
          <w:rStyle w:val="StyleUnderline"/>
        </w:rPr>
        <w:t xml:space="preserve"> have </w:t>
      </w:r>
      <w:r w:rsidRPr="00AE61A2">
        <w:rPr>
          <w:rStyle w:val="StyleUnderline"/>
          <w:highlight w:val="green"/>
        </w:rPr>
        <w:t>subjugated Indigenous political communities are the foundation on which contemporary thinking about ‘the global’ has revolved</w:t>
      </w:r>
      <w:r w:rsidRPr="00AE61A2">
        <w:rPr>
          <w:sz w:val="14"/>
        </w:rPr>
        <w:t xml:space="preserve">. In this sense, </w:t>
      </w:r>
      <w:r w:rsidRPr="00AE61A2">
        <w:rPr>
          <w:rStyle w:val="StyleUnderline"/>
        </w:rPr>
        <w:t xml:space="preserve">foreign policy and IR are implicated in both </w:t>
      </w:r>
      <w:r w:rsidRPr="00E31703">
        <w:rPr>
          <w:rStyle w:val="StyleUnderline"/>
          <w:highlight w:val="yellow"/>
        </w:rPr>
        <w:t>spawning and sustaining settler colonialism</w:t>
      </w:r>
      <w:r w:rsidRPr="00AE61A2">
        <w:rPr>
          <w:sz w:val="14"/>
        </w:rPr>
        <w:t xml:space="preserve"> in Canada. As a result, </w:t>
      </w:r>
      <w:r w:rsidRPr="00AE61A2">
        <w:rPr>
          <w:rStyle w:val="StyleUnderline"/>
        </w:rPr>
        <w:t>there is a need to chart the links between these processes and consider the shape and content of long-neglected Indigenous philosophies of the international</w:t>
      </w:r>
      <w:r w:rsidRPr="00AE61A2">
        <w:rPr>
          <w:sz w:val="14"/>
        </w:rPr>
        <w:t xml:space="preserve">. For </w:t>
      </w:r>
      <w:r w:rsidRPr="00AE61A2">
        <w:rPr>
          <w:rStyle w:val="Emphasis"/>
          <w:highlight w:val="green"/>
        </w:rPr>
        <w:t>as long as settler colonialism defines the limits of what is possible for foreign policy</w:t>
      </w:r>
      <w:r w:rsidRPr="00AE61A2">
        <w:rPr>
          <w:rStyle w:val="Emphasis"/>
        </w:rPr>
        <w:t xml:space="preserve">, the </w:t>
      </w:r>
      <w:r w:rsidRPr="00AE61A2">
        <w:rPr>
          <w:rStyle w:val="Emphasis"/>
          <w:highlight w:val="green"/>
        </w:rPr>
        <w:t>relationship</w:t>
      </w:r>
      <w:r w:rsidRPr="00AE61A2">
        <w:rPr>
          <w:sz w:val="14"/>
        </w:rPr>
        <w:t xml:space="preserve"> (or, the politics) </w:t>
      </w:r>
      <w:r w:rsidRPr="00AE61A2">
        <w:rPr>
          <w:rStyle w:val="Emphasis"/>
          <w:highlight w:val="green"/>
        </w:rPr>
        <w:t>between</w:t>
      </w:r>
      <w:r w:rsidRPr="00AE61A2">
        <w:rPr>
          <w:rStyle w:val="Emphasis"/>
        </w:rPr>
        <w:t xml:space="preserve"> </w:t>
      </w:r>
      <w:r w:rsidRPr="00AE61A2">
        <w:rPr>
          <w:rStyle w:val="Emphasis"/>
          <w:highlight w:val="green"/>
        </w:rPr>
        <w:t>Indigenous peoples and non-Indigenous will continue to be characterized by conflict</w:t>
      </w:r>
      <w:r w:rsidRPr="00AE61A2">
        <w:rPr>
          <w:sz w:val="14"/>
          <w:highlight w:val="green"/>
        </w:rPr>
        <w:t>.</w:t>
      </w:r>
      <w:r w:rsidRPr="00AE61A2">
        <w:rPr>
          <w:sz w:val="14"/>
        </w:rPr>
        <w:t xml:space="preserve"> Foreign policy, but in whose national interest? For those studying and working in foreign policy, there are certainly debates over what constitutes the definition of the field. In Canada, there are debates about what counts as foreign policy (</w:t>
      </w:r>
      <w:proofErr w:type="spellStart"/>
      <w:r w:rsidRPr="00AE61A2">
        <w:rPr>
          <w:sz w:val="14"/>
        </w:rPr>
        <w:t>defence</w:t>
      </w:r>
      <w:proofErr w:type="spellEnd"/>
      <w:r w:rsidRPr="00AE61A2">
        <w:rPr>
          <w:sz w:val="14"/>
        </w:rPr>
        <w:t xml:space="preserve">, security, trade, peacekeeping) and also how to approach those subjects (from liberal frameworks, realist, even some critical lenses). In his textbook on foreign policy Kim Nossal notes that the field is inherently divisive, emerging from “the interplay of conflicting interests, divergent objectives, contending perceptions, and different prescriptions about the most appropriate course of action.” Yet despite these divisive debates, there is near universal acceptance of two core assumptions: the </w:t>
      </w:r>
      <w:r w:rsidRPr="00E31703">
        <w:rPr>
          <w:rStyle w:val="StyleUnderline"/>
          <w:highlight w:val="yellow"/>
        </w:rPr>
        <w:t>legitimacy of the</w:t>
      </w:r>
      <w:r w:rsidRPr="00AE61A2">
        <w:rPr>
          <w:sz w:val="14"/>
        </w:rPr>
        <w:t xml:space="preserve"> Canadian </w:t>
      </w:r>
      <w:r w:rsidRPr="00E31703">
        <w:rPr>
          <w:rStyle w:val="StyleUnderline"/>
          <w:highlight w:val="yellow"/>
        </w:rPr>
        <w:t>state itself as the primary actor in foreign policy and the concept of the national interest</w:t>
      </w:r>
      <w:r w:rsidRPr="00AE61A2">
        <w:rPr>
          <w:sz w:val="14"/>
        </w:rPr>
        <w:t xml:space="preserve">, which the field of </w:t>
      </w:r>
      <w:r w:rsidRPr="00AE61A2">
        <w:rPr>
          <w:rStyle w:val="StyleUnderline"/>
          <w:highlight w:val="green"/>
        </w:rPr>
        <w:t>foreign policy</w:t>
      </w:r>
      <w:r w:rsidRPr="00AE61A2">
        <w:rPr>
          <w:sz w:val="14"/>
        </w:rPr>
        <w:t xml:space="preserve"> strives to serve. This is no surprise, really, considering these </w:t>
      </w:r>
      <w:r w:rsidRPr="00AE61A2">
        <w:rPr>
          <w:rStyle w:val="StyleUnderline"/>
          <w:highlight w:val="green"/>
        </w:rPr>
        <w:t xml:space="preserve">assumptions </w:t>
      </w:r>
      <w:r w:rsidRPr="00AE61A2">
        <w:rPr>
          <w:rStyle w:val="StyleUnderline"/>
        </w:rPr>
        <w:t xml:space="preserve">are underwritten and supported by every domestic institution </w:t>
      </w:r>
      <w:r w:rsidRPr="00AE61A2">
        <w:rPr>
          <w:sz w:val="14"/>
        </w:rPr>
        <w:t>— from Canada’s constitutional sources, to the cultural organizations that currently promulgate the fantasy of Canada as 150 years of glowing hearts, or decisions of the Supreme Court that reflect on the “</w:t>
      </w:r>
      <w:r w:rsidRPr="00E31703">
        <w:rPr>
          <w:rStyle w:val="StyleUnderline"/>
          <w:highlight w:val="yellow"/>
        </w:rPr>
        <w:t>assertion of</w:t>
      </w:r>
      <w:r w:rsidRPr="00AE61A2">
        <w:rPr>
          <w:sz w:val="14"/>
        </w:rPr>
        <w:t xml:space="preserve"> Crown </w:t>
      </w:r>
      <w:r w:rsidRPr="00E31703">
        <w:rPr>
          <w:rStyle w:val="StyleUnderline"/>
          <w:highlight w:val="yellow"/>
        </w:rPr>
        <w:t>sovereignty</w:t>
      </w:r>
      <w:r w:rsidRPr="00AE61A2">
        <w:rPr>
          <w:sz w:val="14"/>
        </w:rPr>
        <w:t xml:space="preserve">” </w:t>
      </w:r>
      <w:r w:rsidRPr="00E31703">
        <w:rPr>
          <w:rStyle w:val="StyleUnderline"/>
          <w:highlight w:val="yellow"/>
        </w:rPr>
        <w:t>without ever explaining how that sovereignty was obtained.</w:t>
      </w:r>
      <w:r w:rsidRPr="00AE61A2">
        <w:rPr>
          <w:sz w:val="14"/>
        </w:rPr>
        <w:t xml:space="preserve"> But </w:t>
      </w:r>
      <w:r w:rsidRPr="00AE61A2">
        <w:rPr>
          <w:rStyle w:val="Emphasis"/>
        </w:rPr>
        <w:t xml:space="preserve">for critical Indigenous scholars, these assumptions </w:t>
      </w:r>
      <w:r w:rsidRPr="00AE61A2">
        <w:rPr>
          <w:rStyle w:val="Emphasis"/>
          <w:highlight w:val="green"/>
        </w:rPr>
        <w:t xml:space="preserve">are myths that form </w:t>
      </w:r>
      <w:r w:rsidRPr="00AE61A2">
        <w:rPr>
          <w:rStyle w:val="Emphasis"/>
        </w:rPr>
        <w:t xml:space="preserve">not a legitimate state in the community of nations, </w:t>
      </w:r>
      <w:r w:rsidRPr="00AE61A2">
        <w:rPr>
          <w:rStyle w:val="Emphasis"/>
          <w:highlight w:val="green"/>
        </w:rPr>
        <w:t>but</w:t>
      </w:r>
      <w:r w:rsidRPr="00AE61A2">
        <w:rPr>
          <w:rStyle w:val="Emphasis"/>
        </w:rPr>
        <w:t xml:space="preserve"> rather a </w:t>
      </w:r>
      <w:r w:rsidRPr="00AE61A2">
        <w:rPr>
          <w:rStyle w:val="Emphasis"/>
          <w:highlight w:val="green"/>
        </w:rPr>
        <w:t>violent settler colony</w:t>
      </w:r>
      <w:r w:rsidRPr="00AE61A2">
        <w:rPr>
          <w:rStyle w:val="Emphasis"/>
        </w:rPr>
        <w:t>.</w:t>
      </w:r>
      <w:r w:rsidRPr="00AE61A2">
        <w:rPr>
          <w:sz w:val="14"/>
        </w:rPr>
        <w:t xml:space="preserve"> Flower break Indigenous Between 1921 and 1923, after many years of resistance to the young countries, Canada and the United States were steadily encroaching into Haudenosaunee territory and governance. </w:t>
      </w:r>
      <w:r w:rsidRPr="00AE61A2">
        <w:rPr>
          <w:rStyle w:val="StyleUnderline"/>
        </w:rPr>
        <w:t xml:space="preserve">Cayuga Chief </w:t>
      </w:r>
      <w:proofErr w:type="spellStart"/>
      <w:r w:rsidRPr="00AE61A2">
        <w:rPr>
          <w:rStyle w:val="StyleUnderline"/>
        </w:rPr>
        <w:t>Deskaheh</w:t>
      </w:r>
      <w:proofErr w:type="spellEnd"/>
      <w:r w:rsidRPr="00AE61A2">
        <w:rPr>
          <w:sz w:val="14"/>
        </w:rPr>
        <w:t xml:space="preserve">, also known as Levi General, travelled to London, England, to appeal to King George on the matter. (He wasn’t the first or last to appeal to a King or Queen; Anishinaabe leader </w:t>
      </w:r>
      <w:proofErr w:type="spellStart"/>
      <w:r w:rsidRPr="00AE61A2">
        <w:rPr>
          <w:sz w:val="14"/>
        </w:rPr>
        <w:t>Shingwaukonse</w:t>
      </w:r>
      <w:proofErr w:type="spellEnd"/>
      <w:r w:rsidRPr="00AE61A2">
        <w:rPr>
          <w:sz w:val="14"/>
        </w:rPr>
        <w:t xml:space="preserve"> actively attempted to, post-War of 1812, and </w:t>
      </w:r>
      <w:r w:rsidRPr="00AE61A2">
        <w:rPr>
          <w:rStyle w:val="StyleUnderline"/>
        </w:rPr>
        <w:t xml:space="preserve">Chief Theresa Spence </w:t>
      </w:r>
      <w:r w:rsidRPr="00AE61A2">
        <w:rPr>
          <w:sz w:val="14"/>
        </w:rPr>
        <w:t xml:space="preserve">did so in 2013, among many others). But when King George refused him, </w:t>
      </w:r>
      <w:proofErr w:type="spellStart"/>
      <w:r w:rsidRPr="00AE61A2">
        <w:rPr>
          <w:sz w:val="14"/>
        </w:rPr>
        <w:t>Deskaheh</w:t>
      </w:r>
      <w:proofErr w:type="spellEnd"/>
      <w:r w:rsidRPr="00AE61A2">
        <w:rPr>
          <w:sz w:val="14"/>
        </w:rPr>
        <w:t xml:space="preserve"> turned to the Geneva-based League of Nations, seeking a seat for the Haudenosaunee. With his efforts undermined by English officials there too, he returned home but was stopped at the U.S.-Canada border and turned away by Canadian border guards. He spent his final days in Rochester, New York. Before his death he made one last plea to ordinary Canadians and Americans for justice: “</w:t>
      </w:r>
      <w:r w:rsidRPr="00E31703">
        <w:rPr>
          <w:rStyle w:val="StyleUnderline"/>
          <w:highlight w:val="yellow"/>
        </w:rPr>
        <w:t>Do you believe — really believe — that all peoples are entitled to equal protection of international law now that you are so</w:t>
      </w:r>
      <w:r w:rsidRPr="00AE61A2">
        <w:rPr>
          <w:sz w:val="14"/>
        </w:rPr>
        <w:t xml:space="preserve"> </w:t>
      </w:r>
      <w:r w:rsidRPr="00E31703">
        <w:rPr>
          <w:rStyle w:val="StyleUnderline"/>
          <w:highlight w:val="yellow"/>
        </w:rPr>
        <w:t>strong? Do you believe — really believe — that treaty pledges should be kept?</w:t>
      </w:r>
      <w:r w:rsidRPr="00AE61A2">
        <w:rPr>
          <w:sz w:val="14"/>
        </w:rPr>
        <w:t xml:space="preserve"> Think these questions over and answer them to yourselves…</w:t>
      </w:r>
      <w:r w:rsidRPr="00AE61A2">
        <w:rPr>
          <w:rStyle w:val="StyleUnderline"/>
        </w:rPr>
        <w:t>We have little territory left — just enough to live and die on [because] the governments of Washington and Ottawa have a silent partnership of policy.</w:t>
      </w:r>
      <w:r w:rsidRPr="00AE61A2">
        <w:rPr>
          <w:sz w:val="14"/>
        </w:rPr>
        <w:t xml:space="preserve"> It is aimed to break up every tribe of red men so as to dominate every acre of their territory.” (His plea is documented in Rick Monture’s We Share Our Matters.) </w:t>
      </w:r>
      <w:r w:rsidRPr="00E31703">
        <w:rPr>
          <w:rStyle w:val="StyleUnderline"/>
          <w:highlight w:val="yellow"/>
        </w:rPr>
        <w:t>The last two sentences of this quote are an apt description of modern settler colonialism</w:t>
      </w:r>
      <w:r w:rsidRPr="00AE61A2">
        <w:rPr>
          <w:rStyle w:val="StyleUnderline"/>
        </w:rPr>
        <w:t>,</w:t>
      </w:r>
      <w:r w:rsidRPr="00AE61A2">
        <w:rPr>
          <w:sz w:val="14"/>
        </w:rPr>
        <w:t xml:space="preserve"> nearly 100 years before scholars identified the process. For anthropologist Patrick Wolfe, there is a distinction between colonialism, which eventually ends when the invaders leave, and settler colonialism, where they don’t. While in the former formulation the Indigenous population is often transformed to </w:t>
      </w:r>
      <w:proofErr w:type="spellStart"/>
      <w:r w:rsidRPr="00AE61A2">
        <w:rPr>
          <w:sz w:val="14"/>
        </w:rPr>
        <w:t>labour</w:t>
      </w:r>
      <w:proofErr w:type="spellEnd"/>
      <w:r w:rsidRPr="00AE61A2">
        <w:rPr>
          <w:sz w:val="14"/>
        </w:rPr>
        <w:t xml:space="preserve"> for colonial extraction, in the latter, the settler colony attempts to liquidate all remnants of the previous (Indigenous) societies to legitimize its permanent presence. </w:t>
      </w:r>
      <w:proofErr w:type="spellStart"/>
      <w:r w:rsidRPr="00AE61A2">
        <w:rPr>
          <w:sz w:val="14"/>
        </w:rPr>
        <w:t>Deskaheh</w:t>
      </w:r>
      <w:proofErr w:type="spellEnd"/>
      <w:r w:rsidRPr="00AE61A2">
        <w:rPr>
          <w:sz w:val="14"/>
        </w:rPr>
        <w:t xml:space="preserve"> was speaking in the North American context, Wolfe in the Australian, but the phenomenon can be seen elsewhere, from Aotearoa/New Zealand to Palestine/Israel. Common strategies in this liquidation are as follows: physical extermination; oppressive Indian legislation designed to contain; the creation of reserves/reservations/settlements, residential or boarding schools; discrimination aimed specifically at women; and eventually legal absorption into state apparatuses and assimilation. While the genocidal nature of settler colonialism may not appear as physical violence today (though we do still have plenty of that), the </w:t>
      </w:r>
      <w:r w:rsidRPr="00E31703">
        <w:rPr>
          <w:rStyle w:val="StyleUnderline"/>
          <w:highlight w:val="yellow"/>
        </w:rPr>
        <w:t>underlying motivation to expunge threats to settler sovereignty endures</w:t>
      </w:r>
      <w:r w:rsidRPr="00AE61A2">
        <w:rPr>
          <w:sz w:val="14"/>
        </w:rPr>
        <w:t xml:space="preserve">. But where </w:t>
      </w:r>
      <w:r w:rsidRPr="00AE61A2">
        <w:rPr>
          <w:rStyle w:val="StyleUnderline"/>
        </w:rPr>
        <w:t xml:space="preserve">the specific harms of the field of foreign policy come into greater focus are in crafting a common sense around </w:t>
      </w:r>
      <w:r w:rsidRPr="00AE61A2">
        <w:rPr>
          <w:rStyle w:val="Emphasis"/>
        </w:rPr>
        <w:t>what counts as a legitimate politics of the international</w:t>
      </w:r>
      <w:r w:rsidRPr="00AE61A2">
        <w:rPr>
          <w:sz w:val="14"/>
        </w:rPr>
        <w:t xml:space="preserve">. Consider the core concepts of the field, or at least the discipline of IR that foregrounds foreign policy. I think </w:t>
      </w:r>
      <w:proofErr w:type="spellStart"/>
      <w:r w:rsidRPr="00AE61A2">
        <w:rPr>
          <w:sz w:val="14"/>
        </w:rPr>
        <w:t>its</w:t>
      </w:r>
      <w:proofErr w:type="spellEnd"/>
      <w:r w:rsidRPr="00AE61A2">
        <w:rPr>
          <w:sz w:val="14"/>
        </w:rPr>
        <w:t xml:space="preserve"> fair to say most </w:t>
      </w:r>
      <w:r w:rsidRPr="00AE61A2">
        <w:rPr>
          <w:rStyle w:val="StyleUnderline"/>
          <w:highlight w:val="green"/>
        </w:rPr>
        <w:t>traditional perspectives view the international</w:t>
      </w:r>
      <w:r w:rsidRPr="00AE61A2">
        <w:rPr>
          <w:rStyle w:val="StyleUnderline"/>
        </w:rPr>
        <w:t xml:space="preserve"> system </w:t>
      </w:r>
      <w:r w:rsidRPr="00AE61A2">
        <w:rPr>
          <w:rStyle w:val="StyleUnderline"/>
          <w:highlight w:val="green"/>
        </w:rPr>
        <w:t>as an anarchic environment where self-interested</w:t>
      </w:r>
      <w:r w:rsidRPr="00AE61A2">
        <w:rPr>
          <w:sz w:val="14"/>
        </w:rPr>
        <w:t xml:space="preserve"> and (mostly) </w:t>
      </w:r>
      <w:r w:rsidRPr="00AE61A2">
        <w:rPr>
          <w:rStyle w:val="StyleUnderline"/>
          <w:highlight w:val="green"/>
        </w:rPr>
        <w:t>rational states compete against each other for power</w:t>
      </w:r>
      <w:r w:rsidRPr="00AE61A2">
        <w:rPr>
          <w:rStyle w:val="StyleUnderline"/>
        </w:rPr>
        <w:t xml:space="preserve">. </w:t>
      </w:r>
      <w:r w:rsidRPr="00AE61A2">
        <w:rPr>
          <w:sz w:val="14"/>
        </w:rPr>
        <w:t xml:space="preserve">Or, in contrast, they may cooperate. For foundational IR scholar Hedley Bull, this simple formulation is “the supreme normative principal of the political organization of mankind.” I don’t need to elaborate on these concepts for this audience. </w:t>
      </w:r>
      <w:r w:rsidRPr="00AE61A2">
        <w:rPr>
          <w:rStyle w:val="StyleUnderline"/>
        </w:rPr>
        <w:t xml:space="preserve">But, </w:t>
      </w:r>
      <w:r w:rsidRPr="00AE61A2">
        <w:rPr>
          <w:rStyle w:val="StyleUnderline"/>
          <w:highlight w:val="green"/>
        </w:rPr>
        <w:t>what about political communities that do not resemble a state, that eschew coercive notions of exclusive sovereignty</w:t>
      </w:r>
      <w:r w:rsidRPr="00AE61A2">
        <w:rPr>
          <w:rStyle w:val="StyleUnderline"/>
        </w:rPr>
        <w:t xml:space="preserve">, that are </w:t>
      </w:r>
      <w:r w:rsidRPr="00AE61A2">
        <w:rPr>
          <w:rStyle w:val="StyleUnderline"/>
          <w:highlight w:val="green"/>
        </w:rPr>
        <w:t>bound</w:t>
      </w:r>
      <w:r w:rsidRPr="00AE61A2">
        <w:rPr>
          <w:rStyle w:val="StyleUnderline"/>
        </w:rPr>
        <w:t xml:space="preserve"> </w:t>
      </w:r>
      <w:r w:rsidRPr="00AE61A2">
        <w:rPr>
          <w:rStyle w:val="StyleUnderline"/>
          <w:highlight w:val="green"/>
        </w:rPr>
        <w:t>by obligations</w:t>
      </w:r>
      <w:r w:rsidRPr="00AE61A2">
        <w:rPr>
          <w:rStyle w:val="StyleUnderline"/>
        </w:rPr>
        <w:t xml:space="preserve"> and responsibilities </w:t>
      </w:r>
      <w:r w:rsidRPr="00AE61A2">
        <w:rPr>
          <w:rStyle w:val="StyleUnderline"/>
          <w:highlight w:val="green"/>
        </w:rPr>
        <w:t xml:space="preserve">to the land and thus do not recognize an anarchic world, </w:t>
      </w:r>
      <w:r w:rsidRPr="00AE61A2">
        <w:rPr>
          <w:rStyle w:val="StyleUnderline"/>
        </w:rPr>
        <w:t>political communities that do not start and end with men?</w:t>
      </w:r>
      <w:r w:rsidRPr="00AE61A2">
        <w:rPr>
          <w:sz w:val="14"/>
        </w:rPr>
        <w:t xml:space="preserve"> </w:t>
      </w:r>
      <w:r w:rsidRPr="00AE61A2">
        <w:rPr>
          <w:rStyle w:val="Emphasis"/>
        </w:rPr>
        <w:t xml:space="preserve">The discipline of </w:t>
      </w:r>
      <w:r w:rsidRPr="00AE61A2">
        <w:rPr>
          <w:rStyle w:val="Emphasis"/>
          <w:highlight w:val="green"/>
        </w:rPr>
        <w:t>IR</w:t>
      </w:r>
      <w:r w:rsidRPr="00AE61A2">
        <w:rPr>
          <w:rStyle w:val="Emphasis"/>
        </w:rPr>
        <w:t xml:space="preserve">, as well as practice of foreign policy, effectively </w:t>
      </w:r>
      <w:r w:rsidRPr="00AE61A2">
        <w:rPr>
          <w:rStyle w:val="Emphasis"/>
          <w:highlight w:val="green"/>
        </w:rPr>
        <w:t>casts</w:t>
      </w:r>
      <w:r w:rsidRPr="00AE61A2">
        <w:rPr>
          <w:rStyle w:val="Emphasis"/>
        </w:rPr>
        <w:t xml:space="preserve"> </w:t>
      </w:r>
      <w:r w:rsidRPr="00AE61A2">
        <w:rPr>
          <w:rStyle w:val="Emphasis"/>
          <w:highlight w:val="green"/>
        </w:rPr>
        <w:t>Indigenous peoples as primitive</w:t>
      </w:r>
      <w:r w:rsidRPr="00AE61A2">
        <w:rPr>
          <w:rStyle w:val="Emphasis"/>
        </w:rPr>
        <w:t xml:space="preserve"> </w:t>
      </w:r>
      <w:r w:rsidRPr="00AE61A2">
        <w:rPr>
          <w:sz w:val="14"/>
        </w:rPr>
        <w:t xml:space="preserve">(or at least inferior), </w:t>
      </w:r>
      <w:r w:rsidRPr="00AE61A2">
        <w:rPr>
          <w:rStyle w:val="Emphasis"/>
          <w:highlight w:val="green"/>
        </w:rPr>
        <w:t>sanctions</w:t>
      </w:r>
      <w:r w:rsidRPr="00AE61A2">
        <w:rPr>
          <w:rStyle w:val="Emphasis"/>
        </w:rPr>
        <w:t xml:space="preserve"> the </w:t>
      </w:r>
      <w:r w:rsidRPr="00AE61A2">
        <w:rPr>
          <w:rStyle w:val="Emphasis"/>
          <w:highlight w:val="green"/>
        </w:rPr>
        <w:t>theft of their lands,</w:t>
      </w:r>
      <w:r w:rsidRPr="00AE61A2">
        <w:rPr>
          <w:rStyle w:val="Emphasis"/>
        </w:rPr>
        <w:t xml:space="preserve"> and then </w:t>
      </w:r>
      <w:r w:rsidRPr="00AE61A2">
        <w:rPr>
          <w:rStyle w:val="Emphasis"/>
          <w:highlight w:val="green"/>
        </w:rPr>
        <w:t>forecloses</w:t>
      </w:r>
      <w:r w:rsidRPr="00AE61A2">
        <w:rPr>
          <w:rStyle w:val="Emphasis"/>
        </w:rPr>
        <w:t xml:space="preserve"> the </w:t>
      </w:r>
      <w:r w:rsidRPr="00AE61A2">
        <w:rPr>
          <w:rStyle w:val="Emphasis"/>
          <w:highlight w:val="green"/>
        </w:rPr>
        <w:t>possibility of resurgent political communities</w:t>
      </w:r>
      <w:r w:rsidRPr="00AE61A2">
        <w:rPr>
          <w:sz w:val="14"/>
        </w:rPr>
        <w:t xml:space="preserve">. At a fundamental level the perpetuation of this conceptual galaxy </w:t>
      </w:r>
      <w:r w:rsidRPr="00AE61A2">
        <w:rPr>
          <w:rStyle w:val="StyleUnderline"/>
          <w:highlight w:val="green"/>
        </w:rPr>
        <w:t>denies opportunities for Indigenous expressions of liberation</w:t>
      </w:r>
      <w:r w:rsidRPr="00AE61A2">
        <w:rPr>
          <w:sz w:val="14"/>
        </w:rPr>
        <w:t xml:space="preserve"> — </w:t>
      </w:r>
      <w:r w:rsidRPr="00AE61A2">
        <w:rPr>
          <w:rStyle w:val="StyleUnderline"/>
        </w:rPr>
        <w:t>whether the case is the Six Nations of the Grand River, whose demands for a seat at the League of Nations in 1922 were rejected, or the current Canadian government demands that the articulation of international Indigenous rights not challenge territorial integrity</w:t>
      </w:r>
      <w:r w:rsidRPr="00AE61A2">
        <w:rPr>
          <w:sz w:val="14"/>
        </w:rPr>
        <w:t xml:space="preserve"> or state sovereignty (this is true generally but seen clearly with the United Nation’s Declaration on the Rights of Indigenous Peoples). Such a denial is also expressed in the </w:t>
      </w:r>
      <w:proofErr w:type="spellStart"/>
      <w:r w:rsidRPr="00AE61A2">
        <w:rPr>
          <w:sz w:val="14"/>
        </w:rPr>
        <w:t>the</w:t>
      </w:r>
      <w:proofErr w:type="spellEnd"/>
      <w:r w:rsidRPr="00AE61A2">
        <w:rPr>
          <w:sz w:val="14"/>
        </w:rPr>
        <w:t xml:space="preserve"> unequivocal </w:t>
      </w:r>
      <w:r w:rsidRPr="00E31703">
        <w:rPr>
          <w:rStyle w:val="StyleUnderline"/>
          <w:highlight w:val="yellow"/>
        </w:rPr>
        <w:t>support of the state of Israel</w:t>
      </w:r>
      <w:r w:rsidRPr="00AE61A2">
        <w:rPr>
          <w:sz w:val="14"/>
        </w:rPr>
        <w:t xml:space="preserve"> at the expense of Palestinian existence, or the </w:t>
      </w:r>
      <w:r w:rsidRPr="00E31703">
        <w:rPr>
          <w:rStyle w:val="StyleUnderline"/>
          <w:highlight w:val="yellow"/>
        </w:rPr>
        <w:t>collaboration with a Honduran government</w:t>
      </w:r>
      <w:r w:rsidRPr="00AE61A2">
        <w:rPr>
          <w:sz w:val="14"/>
        </w:rPr>
        <w:t xml:space="preserve"> that suppresses Indigenous communities and murders activists like Berta </w:t>
      </w:r>
      <w:proofErr w:type="spellStart"/>
      <w:r w:rsidRPr="00AE61A2">
        <w:rPr>
          <w:sz w:val="14"/>
        </w:rPr>
        <w:t>Cáceres</w:t>
      </w:r>
      <w:proofErr w:type="spellEnd"/>
      <w:r w:rsidRPr="00AE61A2">
        <w:rPr>
          <w:sz w:val="14"/>
        </w:rPr>
        <w:t xml:space="preserve">. I am talking about more than denying liberation. </w:t>
      </w:r>
      <w:r w:rsidRPr="00AE61A2">
        <w:rPr>
          <w:rStyle w:val="StyleUnderline"/>
        </w:rPr>
        <w:t xml:space="preserve">By continuing to enforce the view of humanity as a set of political states, with Europe at the </w:t>
      </w:r>
      <w:proofErr w:type="spellStart"/>
      <w:r w:rsidRPr="00AE61A2">
        <w:rPr>
          <w:rStyle w:val="StyleUnderline"/>
        </w:rPr>
        <w:t>centre</w:t>
      </w:r>
      <w:proofErr w:type="spellEnd"/>
      <w:r w:rsidRPr="00AE61A2">
        <w:rPr>
          <w:rStyle w:val="StyleUnderline"/>
        </w:rPr>
        <w:t xml:space="preserve"> of the planet</w:t>
      </w:r>
      <w:r w:rsidRPr="00AE61A2">
        <w:rPr>
          <w:sz w:val="14"/>
        </w:rPr>
        <w:t xml:space="preserve"> – as Chickasaw lawyer James Youngblood Henderson once pointed out in his deconstruction of the familiar Mercator world map – </w:t>
      </w:r>
      <w:r w:rsidRPr="00AE61A2">
        <w:rPr>
          <w:rStyle w:val="Emphasis"/>
          <w:highlight w:val="green"/>
        </w:rPr>
        <w:t>foreign policy</w:t>
      </w:r>
      <w:r w:rsidRPr="00AE61A2">
        <w:rPr>
          <w:rStyle w:val="Emphasis"/>
        </w:rPr>
        <w:t xml:space="preserve"> actively contr</w:t>
      </w:r>
      <w:r w:rsidRPr="00AE61A2">
        <w:rPr>
          <w:rStyle w:val="Emphasis"/>
          <w:highlight w:val="green"/>
        </w:rPr>
        <w:t>ibutes to</w:t>
      </w:r>
      <w:r w:rsidRPr="00AE61A2">
        <w:rPr>
          <w:rStyle w:val="Emphasis"/>
        </w:rPr>
        <w:t xml:space="preserve"> the </w:t>
      </w:r>
      <w:r w:rsidRPr="00AE61A2">
        <w:rPr>
          <w:rStyle w:val="Emphasis"/>
          <w:highlight w:val="green"/>
        </w:rPr>
        <w:t>erasure of Indigenous political difference conceptually as well as</w:t>
      </w:r>
      <w:r w:rsidRPr="00AE61A2">
        <w:rPr>
          <w:rStyle w:val="Emphasis"/>
        </w:rPr>
        <w:t xml:space="preserve"> Indigenous bodies </w:t>
      </w:r>
      <w:r w:rsidRPr="00AE61A2">
        <w:rPr>
          <w:rStyle w:val="Emphasis"/>
          <w:highlight w:val="green"/>
        </w:rPr>
        <w:t>physically</w:t>
      </w:r>
      <w:r w:rsidRPr="00AE61A2">
        <w:rPr>
          <w:sz w:val="14"/>
        </w:rPr>
        <w:t xml:space="preserve">. (Not to mention non-Indigenous but racialized political communities and bodies, too.) Thus, Canadian foreign policy is a foreign policy that normalizes and affirms settler colonialism. This is the primary national interest. And so, </w:t>
      </w:r>
      <w:r w:rsidRPr="00AE61A2">
        <w:rPr>
          <w:rStyle w:val="StyleUnderline"/>
        </w:rPr>
        <w:t>foreign policy is itself a manifestation of settler colonialism.</w:t>
      </w:r>
      <w:r w:rsidRPr="00AE61A2">
        <w:t xml:space="preserve"> </w:t>
      </w:r>
    </w:p>
    <w:p w14:paraId="6F536D34" w14:textId="77777777" w:rsidR="00801160" w:rsidRPr="000A5B82" w:rsidRDefault="00801160" w:rsidP="00801160"/>
    <w:p w14:paraId="6E9155B4" w14:textId="77777777" w:rsidR="00801160" w:rsidRPr="00B01F9A" w:rsidRDefault="00801160" w:rsidP="00801160">
      <w:pPr>
        <w:pStyle w:val="Heading3"/>
      </w:pPr>
      <w:r>
        <w:t>AT: Mitchell</w:t>
      </w:r>
    </w:p>
    <w:p w14:paraId="5891D74B" w14:textId="77777777" w:rsidR="00801160" w:rsidRPr="00730CE9" w:rsidRDefault="00801160" w:rsidP="00801160">
      <w:pPr>
        <w:pStyle w:val="Heading4"/>
        <w:rPr>
          <w:rFonts w:cs="Arial"/>
          <w:szCs w:val="26"/>
        </w:rPr>
      </w:pPr>
      <w:r>
        <w:rPr>
          <w:rFonts w:cs="Arial"/>
          <w:szCs w:val="26"/>
        </w:rPr>
        <w:t>Extinction</w:t>
      </w:r>
      <w:r w:rsidRPr="00730CE9">
        <w:rPr>
          <w:rFonts w:cs="Arial"/>
          <w:szCs w:val="26"/>
        </w:rPr>
        <w:t xml:space="preserve"> outweighs---it’s the upmost moral evil and disavowal of the risk makes it more likely.</w:t>
      </w:r>
    </w:p>
    <w:p w14:paraId="6DFD50A7" w14:textId="77777777" w:rsidR="00801160" w:rsidRPr="00AE4834" w:rsidRDefault="00801160" w:rsidP="00801160">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b w:val="0"/>
        </w:rPr>
        <w:t>Elizabeth</w:t>
      </w:r>
      <w:r w:rsidRPr="00AE4834">
        <w:rPr>
          <w:rStyle w:val="Style13ptBold"/>
          <w:b w:val="0"/>
        </w:rPr>
        <w:t xml:space="preserve"> </w:t>
      </w:r>
      <w:proofErr w:type="spellStart"/>
      <w:r w:rsidRPr="00AE4834">
        <w:rPr>
          <w:rStyle w:val="Style13ptBold"/>
          <w:rFonts w:eastAsia="Calibri"/>
          <w:b w:val="0"/>
        </w:rPr>
        <w:t>Finneron</w:t>
      </w:r>
      <w:proofErr w:type="spellEnd"/>
      <w:r w:rsidRPr="00AE4834">
        <w:rPr>
          <w:rStyle w:val="Style13ptBold"/>
          <w:b w:val="0"/>
        </w:rPr>
        <w:t>-</w:t>
      </w:r>
      <w:r w:rsidRPr="00AE4834">
        <w:rPr>
          <w:rStyle w:val="Style13ptBold"/>
          <w:rFonts w:eastAsia="Calibri"/>
          <w:b w:val="0"/>
        </w:rPr>
        <w:t>Burns</w:t>
      </w:r>
      <w:r w:rsidRPr="00AE4834">
        <w:rPr>
          <w:rStyle w:val="Style13ptBold"/>
          <w:b w:val="0"/>
        </w:rPr>
        <w:t xml:space="preserve"> </w:t>
      </w:r>
      <w:r w:rsidRPr="00AE4834">
        <w:rPr>
          <w:rStyle w:val="Style13ptBold"/>
          <w:rFonts w:eastAsia="Calibri"/>
          <w:b w:val="0"/>
        </w:rPr>
        <w:t>is</w:t>
      </w:r>
      <w:r w:rsidRPr="00AE4834">
        <w:rPr>
          <w:rStyle w:val="Style13ptBold"/>
          <w:b w:val="0"/>
        </w:rPr>
        <w:t xml:space="preserve"> </w:t>
      </w:r>
      <w:r w:rsidRPr="00AE4834">
        <w:rPr>
          <w:rStyle w:val="Style13ptBold"/>
          <w:rFonts w:eastAsia="Calibri"/>
          <w:b w:val="0"/>
        </w:rPr>
        <w:t>a</w:t>
      </w:r>
      <w:r w:rsidRPr="00AE4834">
        <w:rPr>
          <w:rStyle w:val="Style13ptBold"/>
          <w:b w:val="0"/>
        </w:rPr>
        <w:t xml:space="preserve"> </w:t>
      </w:r>
      <w:r w:rsidRPr="00AE4834">
        <w:rPr>
          <w:rStyle w:val="Style13ptBold"/>
          <w:rFonts w:eastAsia="Calibri"/>
          <w:b w:val="0"/>
        </w:rPr>
        <w:t>Teaching</w:t>
      </w:r>
      <w:r w:rsidRPr="00AE4834">
        <w:rPr>
          <w:rStyle w:val="Style13ptBold"/>
          <w:b w:val="0"/>
        </w:rPr>
        <w:t xml:space="preserve"> </w:t>
      </w:r>
      <w:r w:rsidRPr="00AE4834">
        <w:rPr>
          <w:rStyle w:val="Style13ptBold"/>
          <w:rFonts w:eastAsia="Calibri"/>
          <w:b w:val="0"/>
        </w:rPr>
        <w:t>Fellow</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University</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Warwick</w:t>
      </w:r>
      <w:r w:rsidRPr="00AE4834">
        <w:rPr>
          <w:rStyle w:val="Style13ptBold"/>
          <w:b w:val="0"/>
        </w:rPr>
        <w:t xml:space="preserve"> </w:t>
      </w:r>
      <w:r w:rsidRPr="00AE4834">
        <w:rPr>
          <w:rStyle w:val="Style13ptBold"/>
          <w:rFonts w:eastAsia="Calibri"/>
          <w:b w:val="0"/>
        </w:rPr>
        <w:t>and</w:t>
      </w:r>
      <w:r w:rsidRPr="00AE4834">
        <w:rPr>
          <w:rStyle w:val="Style13ptBold"/>
          <w:b w:val="0"/>
        </w:rPr>
        <w:t xml:space="preserve"> </w:t>
      </w:r>
      <w:r w:rsidRPr="00AE4834">
        <w:rPr>
          <w:rStyle w:val="Style13ptBold"/>
          <w:rFonts w:eastAsia="Calibri"/>
          <w:b w:val="0"/>
        </w:rPr>
        <w:t>an</w:t>
      </w:r>
      <w:r w:rsidRPr="00AE4834">
        <w:rPr>
          <w:rStyle w:val="Style13ptBold"/>
          <w:b w:val="0"/>
        </w:rPr>
        <w:t xml:space="preserve"> </w:t>
      </w:r>
      <w:r w:rsidRPr="00AE4834">
        <w:rPr>
          <w:rStyle w:val="Style13ptBold"/>
          <w:rFonts w:eastAsia="Calibri"/>
          <w:b w:val="0"/>
        </w:rPr>
        <w:t>Affiliated</w:t>
      </w:r>
      <w:r w:rsidRPr="00AE4834">
        <w:rPr>
          <w:rStyle w:val="Style13ptBold"/>
          <w:b w:val="0"/>
        </w:rPr>
        <w:t xml:space="preserve"> </w:t>
      </w:r>
      <w:r w:rsidRPr="00AE4834">
        <w:rPr>
          <w:rStyle w:val="Style13ptBold"/>
          <w:rFonts w:eastAsia="Calibri"/>
          <w:b w:val="0"/>
        </w:rPr>
        <w:t>Researcher</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Institute</w:t>
      </w:r>
      <w:r w:rsidRPr="00AE4834">
        <w:rPr>
          <w:rStyle w:val="Style13ptBold"/>
          <w:b w:val="0"/>
        </w:rPr>
        <w:t xml:space="preserve"> </w:t>
      </w:r>
      <w:r w:rsidRPr="00AE4834">
        <w:rPr>
          <w:rStyle w:val="Style13ptBold"/>
          <w:rFonts w:eastAsia="Calibri"/>
          <w:b w:val="0"/>
        </w:rPr>
        <w:t>for</w:t>
      </w:r>
      <w:r w:rsidRPr="00AE4834">
        <w:rPr>
          <w:rStyle w:val="Style13ptBold"/>
          <w:b w:val="0"/>
        </w:rPr>
        <w:t xml:space="preserve"> </w:t>
      </w:r>
      <w:r w:rsidRPr="00AE4834">
        <w:rPr>
          <w:rStyle w:val="Style13ptBold"/>
          <w:rFonts w:eastAsia="Calibri"/>
          <w:b w:val="0"/>
        </w:rPr>
        <w:t>Futures</w:t>
      </w:r>
      <w:r w:rsidRPr="00AE4834">
        <w:rPr>
          <w:rStyle w:val="Style13ptBold"/>
          <w:b w:val="0"/>
        </w:rPr>
        <w:t xml:space="preserve"> </w:t>
      </w:r>
      <w:r w:rsidRPr="00AE4834">
        <w:rPr>
          <w:rStyle w:val="Style13ptBold"/>
          <w:rFonts w:eastAsia="Calibri"/>
          <w:b w:val="0"/>
        </w:rPr>
        <w:t>Studies</w:t>
      </w:r>
      <w:r w:rsidRPr="00AE4834">
        <w:rPr>
          <w:rStyle w:val="Style13ptBold"/>
          <w:b w:val="0"/>
        </w:rPr>
        <w:t xml:space="preserve"> </w:t>
      </w:r>
      <w:r w:rsidRPr="00AE4834">
        <w:rPr>
          <w:rStyle w:val="Style13ptBold"/>
          <w:rFonts w:eastAsia="Calibri"/>
          <w:b w:val="0"/>
        </w:rPr>
        <w:t>in</w:t>
      </w:r>
      <w:r w:rsidRPr="00AE4834">
        <w:rPr>
          <w:rStyle w:val="Style13ptBold"/>
          <w:b w:val="0"/>
        </w:rPr>
        <w:t xml:space="preserve"> </w:t>
      </w:r>
      <w:r w:rsidRPr="00AE4834">
        <w:rPr>
          <w:rStyle w:val="Style13ptBold"/>
          <w:rFonts w:eastAsia="Calibri"/>
          <w:b w:val="0"/>
        </w:rPr>
        <w:t>Stockholm</w:t>
      </w:r>
      <w:r w:rsidRPr="00AE4834">
        <w:rPr>
          <w:rStyle w:val="Style13ptBold"/>
          <w:b w:val="0"/>
        </w:rPr>
        <w:t xml:space="preserve">, </w:t>
      </w:r>
      <w:r w:rsidRPr="00AE4834">
        <w:rPr>
          <w:rStyle w:val="Style13ptBold"/>
          <w:rFonts w:eastAsia="Calibri"/>
          <w:b w:val="0"/>
        </w:rPr>
        <w:t>What</w:t>
      </w:r>
      <w:r w:rsidRPr="00AE4834">
        <w:rPr>
          <w:rStyle w:val="Style13ptBold"/>
          <w:b w:val="0"/>
        </w:rPr>
        <w:t>’</w:t>
      </w:r>
      <w:r w:rsidRPr="00AE4834">
        <w:rPr>
          <w:rStyle w:val="Style13ptBold"/>
          <w:rFonts w:eastAsia="Calibri"/>
          <w:b w:val="0"/>
        </w:rPr>
        <w:t>s</w:t>
      </w:r>
      <w:r w:rsidRPr="00AE4834">
        <w:rPr>
          <w:rStyle w:val="Style13ptBold"/>
          <w:b w:val="0"/>
        </w:rPr>
        <w:t xml:space="preserve"> </w:t>
      </w:r>
      <w:r w:rsidRPr="00AE4834">
        <w:rPr>
          <w:rStyle w:val="Style13ptBold"/>
          <w:rFonts w:eastAsia="Calibri"/>
          <w:b w:val="0"/>
        </w:rPr>
        <w:t>wrong</w:t>
      </w:r>
      <w:r w:rsidRPr="00AE4834">
        <w:rPr>
          <w:rStyle w:val="Style13ptBold"/>
          <w:b w:val="0"/>
        </w:rPr>
        <w:t xml:space="preserve"> </w:t>
      </w:r>
      <w:r w:rsidRPr="00AE4834">
        <w:rPr>
          <w:rStyle w:val="Style13ptBold"/>
          <w:rFonts w:eastAsia="Calibri"/>
          <w:b w:val="0"/>
        </w:rPr>
        <w:t>with</w:t>
      </w:r>
      <w:r w:rsidRPr="00AE4834">
        <w:rPr>
          <w:rStyle w:val="Style13ptBold"/>
          <w:b w:val="0"/>
        </w:rPr>
        <w:t xml:space="preserve"> </w:t>
      </w:r>
      <w:r w:rsidRPr="00AE4834">
        <w:rPr>
          <w:rStyle w:val="Style13ptBold"/>
          <w:rFonts w:eastAsia="Calibri"/>
          <w:b w:val="0"/>
        </w:rPr>
        <w:t>human</w:t>
      </w:r>
      <w:r w:rsidRPr="00AE4834">
        <w:rPr>
          <w:rStyle w:val="Style13ptBold"/>
          <w:b w:val="0"/>
        </w:rPr>
        <w:t xml:space="preserve"> </w:t>
      </w:r>
      <w:r w:rsidRPr="00AE4834">
        <w:rPr>
          <w:rStyle w:val="Style13ptBold"/>
          <w:rFonts w:eastAsia="Calibri"/>
          <w:b w:val="0"/>
        </w:rPr>
        <w:t>extinction</w:t>
      </w:r>
      <w:r w:rsidRPr="00AE4834">
        <w:rPr>
          <w:rStyle w:val="Style13ptBold"/>
          <w:b w:val="0"/>
        </w:rPr>
        <w:t xml:space="preserve">?, </w:t>
      </w:r>
      <w:hyperlink r:id="rId11"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b w:val="0"/>
        </w:rPr>
        <w:t xml:space="preserve">, </w:t>
      </w:r>
      <w:r w:rsidRPr="00AE4834">
        <w:rPr>
          <w:rStyle w:val="Style13ptBold"/>
          <w:rFonts w:eastAsia="Calibri"/>
          <w:b w:val="0"/>
        </w:rPr>
        <w:t>Canadian</w:t>
      </w:r>
      <w:r w:rsidRPr="00AE4834">
        <w:rPr>
          <w:rStyle w:val="Style13ptBold"/>
          <w:b w:val="0"/>
        </w:rPr>
        <w:t xml:space="preserve"> </w:t>
      </w:r>
      <w:r w:rsidRPr="00AE4834">
        <w:rPr>
          <w:rStyle w:val="Style13ptBold"/>
          <w:rFonts w:eastAsia="Calibri"/>
          <w:b w:val="0"/>
        </w:rPr>
        <w:t>Journal</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Philosophy</w:t>
      </w:r>
      <w:r w:rsidRPr="00AE4834">
        <w:rPr>
          <w:rStyle w:val="Style13ptBold"/>
          <w:b w:val="0"/>
        </w:rPr>
        <w:t>, 2017)</w:t>
      </w:r>
    </w:p>
    <w:p w14:paraId="2A0C12E7" w14:textId="77777777" w:rsidR="00801160" w:rsidRPr="00AE4834" w:rsidRDefault="00801160" w:rsidP="00801160">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proofErr w:type="spellStart"/>
      <w:r w:rsidRPr="00AE4834">
        <w:rPr>
          <w:rFonts w:eastAsia="Calibri"/>
          <w:sz w:val="8"/>
        </w:rPr>
        <w:t>Beckstead</w:t>
      </w:r>
      <w:proofErr w:type="spellEnd"/>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proofErr w:type="spellStart"/>
      <w:r w:rsidRPr="00AE4834">
        <w:rPr>
          <w:rFonts w:eastAsia="Calibri"/>
          <w:sz w:val="8"/>
        </w:rPr>
        <w:t>Beckstead</w:t>
      </w:r>
      <w:proofErr w:type="spellEnd"/>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proofErr w:type="spellStart"/>
      <w:r w:rsidRPr="00AE4834">
        <w:rPr>
          <w:rFonts w:eastAsia="Calibri"/>
          <w:sz w:val="8"/>
        </w:rPr>
        <w:t>utilitarians</w:t>
      </w:r>
      <w:proofErr w:type="spellEnd"/>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proofErr w:type="spellStart"/>
      <w:r w:rsidRPr="00AE4834">
        <w:rPr>
          <w:rFonts w:eastAsia="Calibri"/>
          <w:sz w:val="8"/>
        </w:rPr>
        <w:t>hypothesi</w:t>
      </w:r>
      <w:proofErr w:type="spellEnd"/>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proofErr w:type="spellStart"/>
      <w:r w:rsidRPr="00AE4834">
        <w:rPr>
          <w:rFonts w:eastAsia="Calibri"/>
          <w:sz w:val="8"/>
        </w:rPr>
        <w:t>Faron</w:t>
      </w:r>
      <w:proofErr w:type="spellEnd"/>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proofErr w:type="spellStart"/>
      <w:r w:rsidRPr="00AE4834">
        <w:rPr>
          <w:rStyle w:val="StyleUnderline"/>
          <w:rFonts w:eastAsia="Calibri"/>
        </w:rPr>
        <w:t>defences</w:t>
      </w:r>
      <w:proofErr w:type="spellEnd"/>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2C3DE1B0" w14:textId="77777777" w:rsidR="00801160" w:rsidRPr="00730CE9" w:rsidRDefault="00801160" w:rsidP="00801160">
      <w:pPr>
        <w:pStyle w:val="Heading4"/>
        <w:rPr>
          <w:rFonts w:cs="Arial"/>
          <w:szCs w:val="26"/>
        </w:rPr>
      </w:pPr>
      <w:r w:rsidRPr="00730CE9">
        <w:rPr>
          <w:rFonts w:cs="Arial"/>
          <w:szCs w:val="26"/>
        </w:rPr>
        <w:t xml:space="preserve">That is the only </w:t>
      </w:r>
      <w:r w:rsidRPr="00730CE9">
        <w:rPr>
          <w:rFonts w:cs="Arial"/>
          <w:szCs w:val="26"/>
          <w:u w:val="single"/>
        </w:rPr>
        <w:t>egalitarian metric</w:t>
      </w:r>
      <w:r w:rsidRPr="00730CE9">
        <w:rPr>
          <w:rFonts w:cs="Arial"/>
          <w:szCs w:val="26"/>
        </w:rPr>
        <w:t xml:space="preserve">---anything else collapses cooperation on </w:t>
      </w:r>
      <w:r w:rsidRPr="00730CE9">
        <w:rPr>
          <w:rFonts w:cs="Arial"/>
          <w:szCs w:val="26"/>
          <w:u w:val="single"/>
        </w:rPr>
        <w:t>collective action</w:t>
      </w:r>
      <w:r w:rsidRPr="00730CE9">
        <w:rPr>
          <w:rFonts w:cs="Arial"/>
          <w:szCs w:val="26"/>
        </w:rPr>
        <w:t xml:space="preserve"> crises and makes extinction inevitable </w:t>
      </w:r>
    </w:p>
    <w:p w14:paraId="5D07F880" w14:textId="77777777" w:rsidR="00801160" w:rsidRPr="00AE4834" w:rsidRDefault="00801160" w:rsidP="00801160">
      <w:r w:rsidRPr="00AE4834">
        <w:rPr>
          <w:rStyle w:val="Style13ptBold"/>
        </w:rPr>
        <w:t xml:space="preserve">Khan 18 </w:t>
      </w:r>
      <w:r w:rsidRPr="00AE4834">
        <w:t>(</w:t>
      </w:r>
      <w:proofErr w:type="spellStart"/>
      <w:r w:rsidRPr="00AE4834">
        <w:t>Risalat</w:t>
      </w:r>
      <w:proofErr w:type="spellEnd"/>
      <w:r w:rsidRPr="00AE4834">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AE4834">
        <w:t>Risalat</w:t>
      </w:r>
      <w:proofErr w:type="spellEnd"/>
      <w:r w:rsidRPr="00AE4834">
        <w:t xml:space="preserve"> was part of a small core team that spearheaded the largest climate marches in history with a turnout of over 800,000 across 2,000 cities. After fighting for the Paris Agreement, </w:t>
      </w:r>
      <w:proofErr w:type="spellStart"/>
      <w:r w:rsidRPr="00AE4834">
        <w:t>Risalat</w:t>
      </w:r>
      <w:proofErr w:type="spellEnd"/>
      <w:r w:rsidRPr="00AE4834">
        <w:t xml:space="preserve"> led a campaign joined by over a million people to stop the </w:t>
      </w:r>
      <w:proofErr w:type="spellStart"/>
      <w:r w:rsidRPr="00AE4834">
        <w:t>Rampal</w:t>
      </w:r>
      <w:proofErr w:type="spellEnd"/>
      <w:r w:rsidRPr="00AE4834">
        <w:t xml:space="preserve"> coal plant in Bangladesh to protect the Sundarbans World Heritage forest, and elicited criticism of the plant from Crédit </w:t>
      </w:r>
      <w:proofErr w:type="spellStart"/>
      <w:r w:rsidRPr="00AE4834">
        <w:t>Agricolé</w:t>
      </w:r>
      <w:proofErr w:type="spellEnd"/>
      <w:r w:rsidRPr="00AE4834">
        <w:t xml:space="preserve"> through targeted advocacy. Currently, </w:t>
      </w:r>
      <w:proofErr w:type="spellStart"/>
      <w:r w:rsidRPr="00AE4834">
        <w:t>Risalat</w:t>
      </w:r>
      <w:proofErr w:type="spellEnd"/>
      <w:r w:rsidRPr="00AE4834">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15D51EFE" w14:textId="77777777" w:rsidR="00801160" w:rsidRPr="00AE4834" w:rsidRDefault="00801160" w:rsidP="00801160">
      <w:pPr>
        <w:rPr>
          <w:u w:val="single"/>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w:t>
      </w:r>
      <w:proofErr w:type="spellStart"/>
      <w:r w:rsidRPr="00AE4834">
        <w:rPr>
          <w:sz w:val="12"/>
        </w:rPr>
        <w:t>Moriori</w:t>
      </w:r>
      <w:proofErr w:type="spellEnd"/>
      <w:r w:rsidRPr="00AE4834">
        <w:rPr>
          <w:sz w:val="12"/>
        </w:rPr>
        <w:t xml:space="preserve"> profound. It teaches me two lessons. Firstly, that </w:t>
      </w:r>
      <w:r w:rsidRPr="000A2C32">
        <w:rPr>
          <w:rStyle w:val="StyleUnderline"/>
          <w:highlight w:val="cyan"/>
        </w:rPr>
        <w:t xml:space="preserve">human culture is </w:t>
      </w:r>
      <w:r w:rsidRPr="000A2C32">
        <w:rPr>
          <w:rStyle w:val="Emphasis"/>
          <w:highlight w:val="cyan"/>
        </w:rPr>
        <w:t>far from immutable</w:t>
      </w:r>
      <w:r w:rsidRPr="000A2C32">
        <w:rPr>
          <w:sz w:val="12"/>
          <w:highlight w:val="cyan"/>
        </w:rPr>
        <w:t>.</w:t>
      </w:r>
      <w:r w:rsidRPr="00AE4834">
        <w:rPr>
          <w:sz w:val="12"/>
        </w:rPr>
        <w:t xml:space="preserve"> That we can struggle against our baser instincts. That </w:t>
      </w:r>
      <w:r w:rsidRPr="000A2C32">
        <w:rPr>
          <w:rStyle w:val="Emphasis"/>
          <w:highlight w:val="cyan"/>
        </w:rPr>
        <w:t>we can</w:t>
      </w:r>
      <w:r w:rsidRPr="00AE4834">
        <w:rPr>
          <w:rStyle w:val="Emphasis"/>
        </w:rPr>
        <w:t xml:space="preserve"> master them and </w:t>
      </w:r>
      <w:r w:rsidRPr="000A2C32">
        <w:rPr>
          <w:rStyle w:val="Emphasis"/>
          <w:highlight w:val="cyan"/>
        </w:rPr>
        <w:t>rise to</w:t>
      </w:r>
      <w:r w:rsidRPr="00AE4834">
        <w:rPr>
          <w:rStyle w:val="Emphasis"/>
        </w:rPr>
        <w:t xml:space="preserve"> unprecedented </w:t>
      </w:r>
      <w:r w:rsidRPr="000A2C32">
        <w:rPr>
          <w:rStyle w:val="Emphasis"/>
          <w:highlight w:val="cya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A2C32">
        <w:rPr>
          <w:rStyle w:val="Emphasis"/>
          <w:highlight w:val="cya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A2C32">
        <w:rPr>
          <w:rStyle w:val="Emphasis"/>
          <w:highlight w:val="cyan"/>
        </w:rPr>
        <w:t>only one outcome is truly irreversible: extinction</w:t>
      </w:r>
      <w:r w:rsidRPr="000A2C32">
        <w:rPr>
          <w:sz w:val="12"/>
          <w:highlight w:val="cyan"/>
        </w:rPr>
        <w:t xml:space="preserve">. </w:t>
      </w:r>
      <w:r w:rsidRPr="000A2C32">
        <w:rPr>
          <w:rStyle w:val="StyleUnderline"/>
          <w:highlight w:val="cyan"/>
        </w:rPr>
        <w:t>Concerns</w:t>
      </w:r>
      <w:r w:rsidRPr="00AE4834">
        <w:rPr>
          <w:sz w:val="12"/>
        </w:rPr>
        <w:t xml:space="preserve"> about extinction </w:t>
      </w:r>
      <w:r w:rsidRPr="000A2C32">
        <w:rPr>
          <w:rStyle w:val="StyleUnderline"/>
          <w:highlight w:val="cyan"/>
        </w:rPr>
        <w:t>are</w:t>
      </w:r>
      <w:r w:rsidRPr="00AE4834">
        <w:rPr>
          <w:sz w:val="12"/>
        </w:rPr>
        <w:t xml:space="preserve"> often </w:t>
      </w:r>
      <w:r w:rsidRPr="000A2C32">
        <w:rPr>
          <w:rStyle w:val="StyleUnderline"/>
          <w:highlight w:val="cyan"/>
        </w:rPr>
        <w:t>dismissed</w:t>
      </w:r>
      <w:r w:rsidRPr="00AE4834">
        <w:rPr>
          <w:rStyle w:val="StyleUnderline"/>
        </w:rPr>
        <w:t xml:space="preserve"> as </w:t>
      </w:r>
      <w:r w:rsidRPr="00AE4834">
        <w:rPr>
          <w:rStyle w:val="Emphasis"/>
        </w:rPr>
        <w:t>apocalyptic alarmism</w:t>
      </w:r>
      <w:r w:rsidRPr="00AE4834">
        <w:rPr>
          <w:sz w:val="12"/>
        </w:rPr>
        <w:t xml:space="preserve">. Sometimes, they are. But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And </w:t>
      </w:r>
      <w:r w:rsidRPr="000A2C32">
        <w:rPr>
          <w:rStyle w:val="StyleUnderline"/>
          <w:highlight w:val="cyan"/>
        </w:rPr>
        <w:t xml:space="preserve">there have been </w:t>
      </w:r>
      <w:r w:rsidRPr="000A2C32">
        <w:rPr>
          <w:rStyle w:val="Emphasis"/>
          <w:highlight w:val="cyan"/>
        </w:rPr>
        <w:t>far too many nuclear near-misses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A2C32">
        <w:rPr>
          <w:rStyle w:val="Emphasis"/>
          <w:highlight w:val="cyan"/>
        </w:rPr>
        <w:t>Extinction is the rule</w:t>
      </w:r>
      <w:r w:rsidRPr="00AE4834">
        <w:rPr>
          <w:rStyle w:val="Emphasis"/>
        </w:rPr>
        <w:t>, not the exception</w:t>
      </w:r>
      <w:r w:rsidRPr="00AE4834">
        <w:rPr>
          <w:sz w:val="12"/>
        </w:rPr>
        <w:t xml:space="preserve"> More than </w:t>
      </w:r>
      <w:r w:rsidRPr="000A2C32">
        <w:rPr>
          <w:rStyle w:val="StyleUnderline"/>
          <w:highlight w:val="cyan"/>
        </w:rPr>
        <w:t>99.9% of all the species that ever existed are gone</w:t>
      </w:r>
      <w:r w:rsidRPr="000A2C32">
        <w:rPr>
          <w:sz w:val="12"/>
          <w:highlight w:val="cyan"/>
        </w:rPr>
        <w:t xml:space="preserve">. </w:t>
      </w:r>
      <w:r w:rsidRPr="000A2C32">
        <w:rPr>
          <w:rStyle w:val="Emphasis"/>
          <w:highlight w:val="cyan"/>
        </w:rPr>
        <w:t>Deep time is unfathomable</w:t>
      </w:r>
      <w:r w:rsidRPr="00AE4834">
        <w:rPr>
          <w:sz w:val="12"/>
        </w:rPr>
        <w:t xml:space="preserve"> to the human brain. But </w:t>
      </w:r>
      <w:r w:rsidRPr="00AE4834">
        <w:rPr>
          <w:rStyle w:val="StyleUnderline"/>
        </w:rPr>
        <w:t xml:space="preserve">if one cares to take a tour of the billions of years of life’s history, we find a litany of forgotten species. </w:t>
      </w:r>
      <w:r w:rsidRPr="00AE4834">
        <w:rPr>
          <w:sz w:val="12"/>
        </w:rPr>
        <w:t xml:space="preserve">And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w:t>
      </w:r>
      <w:proofErr w:type="spellStart"/>
      <w:r w:rsidRPr="00AE4834">
        <w:rPr>
          <w:sz w:val="12"/>
        </w:rPr>
        <w:t>Ricken</w:t>
      </w:r>
      <w:proofErr w:type="spellEnd"/>
      <w:r w:rsidRPr="00AE4834">
        <w:rPr>
          <w:sz w:val="12"/>
        </w:rPr>
        <w:t xml:space="preserve"> Patel, the founder of the global civic movement Avaaz,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AE4834">
        <w:rPr>
          <w:sz w:val="12"/>
        </w:rPr>
        <w:t>superintelligent</w:t>
      </w:r>
      <w:proofErr w:type="spellEnd"/>
      <w:r w:rsidRPr="00AE4834">
        <w:rPr>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AE4834">
        <w:rPr>
          <w:rStyle w:val="Emphasis"/>
        </w:rPr>
        <w:t>Bostrom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AE4834">
        <w:rPr>
          <w:rStyle w:val="StyleUnderline"/>
        </w:rPr>
        <w:t>Throughout history, we have rallied against the ‘other’</w:t>
      </w:r>
      <w:r w:rsidRPr="00AE4834">
        <w:rPr>
          <w:sz w:val="12"/>
        </w:rPr>
        <w:t xml:space="preserve">. </w:t>
      </w:r>
      <w:r w:rsidRPr="00AE4834">
        <w:rPr>
          <w:rStyle w:val="StyleUnderline"/>
        </w:rPr>
        <w:t>Tribes</w:t>
      </w:r>
      <w:r w:rsidRPr="00AE4834">
        <w:rPr>
          <w:sz w:val="12"/>
        </w:rPr>
        <w:t xml:space="preserve"> have </w:t>
      </w:r>
      <w:r w:rsidRPr="00AE4834">
        <w:rPr>
          <w:rStyle w:val="StyleUnderline"/>
        </w:rPr>
        <w:t>overpowered tribes,</w:t>
      </w:r>
      <w:r w:rsidRPr="00AE4834">
        <w:rPr>
          <w:sz w:val="12"/>
        </w:rPr>
        <w:t xml:space="preserve"> </w:t>
      </w:r>
      <w:r w:rsidRPr="00AE4834">
        <w:rPr>
          <w:rStyle w:val="StyleUnderline"/>
        </w:rPr>
        <w:t>empires have conquered rivals</w:t>
      </w:r>
      <w:r w:rsidRPr="00AE4834">
        <w:rPr>
          <w:sz w:val="12"/>
        </w:rPr>
        <w:t xml:space="preserve">. Even today, </w:t>
      </w:r>
      <w:r w:rsidRPr="00AE4834">
        <w:rPr>
          <w:rStyle w:val="StyleUnderline"/>
        </w:rPr>
        <w:t xml:space="preserve">our fiercest </w:t>
      </w:r>
      <w:r w:rsidRPr="000A2C32">
        <w:rPr>
          <w:rStyle w:val="StyleUnderline"/>
          <w:highlight w:val="cyan"/>
        </w:rPr>
        <w:t>displays of unity typically happen at wartime.</w:t>
      </w:r>
      <w:r w:rsidRPr="00AE4834">
        <w:rPr>
          <w:rStyle w:val="StyleUnderline"/>
        </w:rPr>
        <w:t xml:space="preserve"> We</w:t>
      </w:r>
      <w:r w:rsidRPr="00AE4834">
        <w:rPr>
          <w:sz w:val="12"/>
        </w:rPr>
        <w:t xml:space="preserve"> give our lives for our motherland and defend nationalistic pride like a wounded lion. But like the early </w:t>
      </w:r>
      <w:proofErr w:type="spellStart"/>
      <w:r w:rsidRPr="00AE4834">
        <w:rPr>
          <w:sz w:val="12"/>
        </w:rPr>
        <w:t>Morioris</w:t>
      </w:r>
      <w:proofErr w:type="spellEnd"/>
      <w:r w:rsidRPr="00AE4834">
        <w:rPr>
          <w:sz w:val="12"/>
        </w:rPr>
        <w:t xml:space="preserve">,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0A2C32">
        <w:rPr>
          <w:rStyle w:val="StyleUnderline"/>
          <w:highlight w:val="cyan"/>
        </w:rPr>
        <w:t>We may have a violent past, but</w:t>
      </w:r>
      <w:r w:rsidRPr="00AE4834">
        <w:rPr>
          <w:rStyle w:val="StyleUnderline"/>
        </w:rPr>
        <w:t xml:space="preserve"> </w:t>
      </w:r>
      <w:r w:rsidRPr="00AE4834">
        <w:rPr>
          <w:rStyle w:val="Emphasis"/>
        </w:rPr>
        <w:t xml:space="preserve">we have </w:t>
      </w:r>
      <w:r w:rsidRPr="000A2C32">
        <w:rPr>
          <w:rStyle w:val="Emphasis"/>
          <w:highlight w:val="cyan"/>
        </w:rPr>
        <w:t>no more dangerous enemy than ourselves</w:t>
      </w:r>
      <w:r w:rsidRPr="00AE4834">
        <w:rPr>
          <w:sz w:val="12"/>
        </w:rPr>
        <w:t xml:space="preserve">. </w:t>
      </w:r>
      <w:r w:rsidRPr="00AE4834">
        <w:rPr>
          <w:rStyle w:val="StyleUnderline"/>
        </w:rPr>
        <w:t>Our task is to find</w:t>
      </w:r>
      <w:r w:rsidRPr="00AE4834">
        <w:rPr>
          <w:sz w:val="12"/>
        </w:rPr>
        <w:t xml:space="preserve"> our own </w:t>
      </w:r>
      <w:proofErr w:type="spellStart"/>
      <w:r w:rsidRPr="00AE4834">
        <w:rPr>
          <w:sz w:val="12"/>
        </w:rPr>
        <w:t>Nunuku’s</w:t>
      </w:r>
      <w:proofErr w:type="spellEnd"/>
      <w:r w:rsidRPr="00AE4834">
        <w:rPr>
          <w:sz w:val="12"/>
        </w:rPr>
        <w:t xml:space="preserve"> Law. </w:t>
      </w:r>
      <w:r w:rsidRPr="00AE4834">
        <w:rPr>
          <w:rStyle w:val="StyleUnderline"/>
        </w:rPr>
        <w:t xml:space="preserve">Our own shared contract, based on </w:t>
      </w:r>
      <w:r w:rsidRPr="000A2C32">
        <w:rPr>
          <w:rStyle w:val="StyleUnderline"/>
          <w:highlight w:val="cyan"/>
        </w:rPr>
        <w:t>equity, would help us navigate safely.</w:t>
      </w:r>
      <w:r w:rsidRPr="00AE4834">
        <w:rPr>
          <w:sz w:val="12"/>
        </w:rPr>
        <w:t xml:space="preserve"> It </w:t>
      </w:r>
      <w:r w:rsidRPr="00AE4834">
        <w:rPr>
          <w:rStyle w:val="StyleUnderline"/>
        </w:rPr>
        <w:t xml:space="preserve">would ensure </w:t>
      </w:r>
      <w:r w:rsidRPr="000A2C32">
        <w:rPr>
          <w:rStyle w:val="StyleUnderline"/>
          <w:highlight w:val="cyan"/>
        </w:rPr>
        <w:t>a future that unleashes the full potential of our</w:t>
      </w:r>
      <w:r w:rsidRPr="00AE4834">
        <w:rPr>
          <w:rStyle w:val="StyleUnderline"/>
        </w:rPr>
        <w:t xml:space="preserve"> still-budding human </w:t>
      </w:r>
      <w:r w:rsidRPr="000A2C32">
        <w:rPr>
          <w:rStyle w:val="StyleUnderline"/>
          <w:highlight w:val="cyan"/>
        </w:rPr>
        <w:t>civilization</w:t>
      </w:r>
      <w:r w:rsidRPr="00AE4834">
        <w:rPr>
          <w:rStyle w:val="StyleUnderline"/>
        </w:rPr>
        <w:t xml:space="preserve">, in all its diversity. </w:t>
      </w:r>
      <w:r w:rsidRPr="000A2C32">
        <w:rPr>
          <w:rStyle w:val="StyleUnderline"/>
          <w:highlight w:val="cyan"/>
        </w:rPr>
        <w:t xml:space="preserve">We cannot do this unless we are </w:t>
      </w:r>
      <w:r w:rsidRPr="000A2C32">
        <w:rPr>
          <w:rStyle w:val="Emphasis"/>
          <w:highlight w:val="cyan"/>
        </w:rPr>
        <w:t>humbly grounded in the possibility of our own destruction</w:t>
      </w:r>
      <w:r w:rsidRPr="000A2C32">
        <w:rPr>
          <w:sz w:val="12"/>
          <w:highlight w:val="cyan"/>
        </w:rPr>
        <w:t xml:space="preserve">. </w:t>
      </w:r>
      <w:r w:rsidRPr="000A2C32">
        <w:rPr>
          <w:rStyle w:val="Emphasis"/>
          <w:highlight w:val="cyan"/>
        </w:rPr>
        <w:t>Survival is life’s primal instinct</w:t>
      </w:r>
      <w:r w:rsidRPr="000A2C32">
        <w:rPr>
          <w:sz w:val="12"/>
          <w:highlight w:val="cyan"/>
        </w:rPr>
        <w:t xml:space="preserve">. </w:t>
      </w:r>
      <w:r w:rsidRPr="000A2C32">
        <w:rPr>
          <w:rStyle w:val="StyleUnderline"/>
          <w:highlight w:val="cyan"/>
        </w:rPr>
        <w:t>In the absence of a common enemy, we must find common cause in survival.</w:t>
      </w:r>
      <w:r w:rsidRPr="00AE4834">
        <w:rPr>
          <w:rStyle w:val="StyleUnderline"/>
        </w:rPr>
        <w:t xml:space="preserve"> Our future may depend on whether we realize this.</w:t>
      </w:r>
    </w:p>
    <w:p w14:paraId="2C12BD9B" w14:textId="77777777" w:rsidR="00801160" w:rsidRDefault="00801160" w:rsidP="00801160"/>
    <w:p w14:paraId="44F231A6" w14:textId="77777777" w:rsidR="00801160" w:rsidRDefault="00801160" w:rsidP="00801160"/>
    <w:p w14:paraId="1A679216" w14:textId="77777777" w:rsidR="00801160" w:rsidRPr="00F85328" w:rsidRDefault="00801160" w:rsidP="00801160">
      <w:pPr>
        <w:pStyle w:val="Heading4"/>
        <w:rPr>
          <w:i/>
        </w:rPr>
      </w:pPr>
      <w:r>
        <w:t xml:space="preserve">Debate </w:t>
      </w:r>
      <w:r>
        <w:rPr>
          <w:u w:val="single"/>
        </w:rPr>
        <w:t>must center</w:t>
      </w:r>
      <w:r>
        <w:t xml:space="preserve"> existential risks – that’s key to </w:t>
      </w:r>
      <w:r>
        <w:rPr>
          <w:u w:val="single"/>
        </w:rPr>
        <w:t>civic engagement</w:t>
      </w:r>
      <w:r>
        <w:t xml:space="preserve"> and </w:t>
      </w:r>
      <w:r>
        <w:rPr>
          <w:u w:val="single"/>
        </w:rPr>
        <w:t>academic research</w:t>
      </w:r>
      <w:r w:rsidRPr="00E50E1F">
        <w:t xml:space="preserve"> </w:t>
      </w:r>
      <w:r>
        <w:t xml:space="preserve">to combat crisis, but </w:t>
      </w:r>
      <w:r>
        <w:rPr>
          <w:u w:val="single"/>
        </w:rPr>
        <w:t>any alternative</w:t>
      </w:r>
      <w:r>
        <w:t xml:space="preserve"> impact calc ensures </w:t>
      </w:r>
      <w:r>
        <w:rPr>
          <w:u w:val="single"/>
        </w:rPr>
        <w:t>complacency</w:t>
      </w:r>
      <w:r>
        <w:t xml:space="preserve"> – that’s a </w:t>
      </w:r>
      <w:r>
        <w:rPr>
          <w:u w:val="single"/>
        </w:rPr>
        <w:t>net benefit</w:t>
      </w:r>
      <w:r>
        <w:t xml:space="preserve"> to our framework</w:t>
      </w:r>
    </w:p>
    <w:p w14:paraId="125C153C" w14:textId="77777777" w:rsidR="00801160" w:rsidRDefault="00801160" w:rsidP="00801160">
      <w:proofErr w:type="spellStart"/>
      <w:r w:rsidRPr="00E50E1F">
        <w:rPr>
          <w:rStyle w:val="Style13ptBold"/>
        </w:rPr>
        <w:t>Javorsky</w:t>
      </w:r>
      <w:proofErr w:type="spellEnd"/>
      <w:r w:rsidRPr="00E50E1F">
        <w:rPr>
          <w:rStyle w:val="Style13ptBold"/>
        </w:rPr>
        <w:t xml:space="preserve"> 18</w:t>
      </w:r>
      <w:r>
        <w:t xml:space="preserve"> [</w:t>
      </w:r>
      <w:r w:rsidRPr="00E50E1F">
        <w:t xml:space="preserve">Emilia </w:t>
      </w:r>
      <w:proofErr w:type="spellStart"/>
      <w:r w:rsidRPr="00E50E1F">
        <w:t>Javorsky</w:t>
      </w:r>
      <w:proofErr w:type="spellEnd"/>
      <w:r w:rsidRPr="00E50E1F">
        <w:t xml:space="preserve"> is a Boston-based physician-scientist focused on the invention, development and commercialization of new medical therapies. She also leads an Artificial Intelligence in Medicine initiative with The Future Society at the Harvard Kennedy School of Government. Why </w:t>
      </w:r>
      <w:r w:rsidRPr="00E50E1F">
        <w:rPr>
          <w:rStyle w:val="Emphasis"/>
        </w:rPr>
        <w:t xml:space="preserve">Human </w:t>
      </w:r>
      <w:r w:rsidRPr="00BC5957">
        <w:rPr>
          <w:rStyle w:val="Emphasis"/>
          <w:highlight w:val="cyan"/>
        </w:rPr>
        <w:t>Extinction</w:t>
      </w:r>
      <w:r w:rsidRPr="00E50E1F">
        <w:rPr>
          <w:u w:val="single"/>
        </w:rPr>
        <w:t xml:space="preserve"> </w:t>
      </w:r>
      <w:r w:rsidRPr="00BC5957">
        <w:rPr>
          <w:highlight w:val="cyan"/>
          <w:u w:val="single"/>
        </w:rPr>
        <w:t xml:space="preserve">Needs a </w:t>
      </w:r>
      <w:r w:rsidRPr="00BC5957">
        <w:rPr>
          <w:rStyle w:val="Emphasis"/>
          <w:highlight w:val="cyan"/>
        </w:rPr>
        <w:t>Marketing Department</w:t>
      </w:r>
      <w:r w:rsidRPr="00E50E1F">
        <w:t>. January 15, 2018. https://www.xconomy.com/boston/2018/01/15/why-human-extinction-needs-a-marketing-department/</w:t>
      </w:r>
      <w:r>
        <w:t>]</w:t>
      </w:r>
    </w:p>
    <w:p w14:paraId="71A75DF5" w14:textId="77777777" w:rsidR="00801160" w:rsidRPr="00E50E1F" w:rsidRDefault="00801160" w:rsidP="00801160">
      <w:pPr>
        <w:rPr>
          <w:sz w:val="14"/>
        </w:rPr>
      </w:pPr>
      <w:r w:rsidRPr="00BC5957">
        <w:rPr>
          <w:highlight w:val="cyan"/>
          <w:u w:val="single"/>
        </w:rPr>
        <w:t>Experts at Oxford</w:t>
      </w:r>
      <w:r w:rsidRPr="00E50E1F">
        <w:rPr>
          <w:sz w:val="14"/>
        </w:rPr>
        <w:t xml:space="preserve"> University </w:t>
      </w:r>
      <w:r w:rsidRPr="005769A7">
        <w:rPr>
          <w:u w:val="single"/>
        </w:rPr>
        <w:t xml:space="preserve">and elsewhere have </w:t>
      </w:r>
      <w:r w:rsidRPr="00BC5957">
        <w:rPr>
          <w:highlight w:val="cyan"/>
          <w:u w:val="single"/>
        </w:rPr>
        <w:t>estimated</w:t>
      </w:r>
      <w:r w:rsidRPr="005769A7">
        <w:rPr>
          <w:u w:val="single"/>
        </w:rPr>
        <w:t xml:space="preserve"> that </w:t>
      </w:r>
      <w:r w:rsidRPr="00BC5957">
        <w:rPr>
          <w:highlight w:val="cyan"/>
          <w:u w:val="single"/>
        </w:rPr>
        <w:t>the risk of</w:t>
      </w:r>
      <w:r w:rsidRPr="005769A7">
        <w:rPr>
          <w:u w:val="single"/>
        </w:rPr>
        <w:t xml:space="preserve"> a global </w:t>
      </w:r>
      <w:r w:rsidRPr="00BC5957">
        <w:rPr>
          <w:highlight w:val="cyan"/>
          <w:u w:val="single"/>
        </w:rPr>
        <w:t>human extinction</w:t>
      </w:r>
      <w:r w:rsidRPr="005769A7">
        <w:rPr>
          <w:u w:val="single"/>
        </w:rPr>
        <w:t xml:space="preserve"> event</w:t>
      </w:r>
      <w:r w:rsidRPr="00E50E1F">
        <w:rPr>
          <w:sz w:val="14"/>
        </w:rPr>
        <w:t xml:space="preserve"> this century—or at least of an event that wipes out 10 percent or more of the world’s population— </w:t>
      </w:r>
      <w:r w:rsidRPr="00BC5957">
        <w:rPr>
          <w:highlight w:val="cyan"/>
          <w:u w:val="single"/>
        </w:rPr>
        <w:t>is</w:t>
      </w:r>
      <w:r w:rsidRPr="005769A7">
        <w:rPr>
          <w:u w:val="single"/>
        </w:rPr>
        <w:t xml:space="preserve"> around </w:t>
      </w:r>
      <w:r w:rsidRPr="00BC5957">
        <w:rPr>
          <w:rStyle w:val="Emphasis"/>
          <w:highlight w:val="cyan"/>
        </w:rPr>
        <w:t>1 in 10</w:t>
      </w:r>
      <w:r w:rsidRPr="00BC5957">
        <w:rPr>
          <w:sz w:val="14"/>
          <w:highlight w:val="cyan"/>
        </w:rPr>
        <w:t xml:space="preserve">. </w:t>
      </w:r>
      <w:r w:rsidRPr="00BC5957">
        <w:rPr>
          <w:highlight w:val="cyan"/>
          <w:u w:val="single"/>
        </w:rPr>
        <w:t>The most probable culprits</w:t>
      </w:r>
      <w:r w:rsidRPr="00E50E1F">
        <w:rPr>
          <w:sz w:val="14"/>
        </w:rPr>
        <w:t xml:space="preserve"> sending us the way of the dinosaur </w:t>
      </w:r>
      <w:r w:rsidRPr="00BC5957">
        <w:rPr>
          <w:highlight w:val="cyan"/>
          <w:u w:val="single"/>
        </w:rPr>
        <w:t>are</w:t>
      </w:r>
      <w:r w:rsidRPr="00E50E1F">
        <w:rPr>
          <w:sz w:val="14"/>
        </w:rPr>
        <w:t xml:space="preserve"> mostly </w:t>
      </w:r>
      <w:r w:rsidRPr="00BC5957">
        <w:rPr>
          <w:rStyle w:val="Emphasis"/>
          <w:highlight w:val="cyan"/>
        </w:rPr>
        <w:t>anthropogenic risks</w:t>
      </w:r>
      <w:r w:rsidRPr="00E50E1F">
        <w:rPr>
          <w:sz w:val="14"/>
        </w:rPr>
        <w:t xml:space="preserve">, meaning those created by humans. </w:t>
      </w:r>
      <w:r w:rsidRPr="00BC5957">
        <w:rPr>
          <w:highlight w:val="cyan"/>
          <w:u w:val="single"/>
        </w:rPr>
        <w:t>These include</w:t>
      </w:r>
      <w:r w:rsidRPr="00E50E1F">
        <w:rPr>
          <w:sz w:val="14"/>
        </w:rPr>
        <w:t xml:space="preserve"> climate change, </w:t>
      </w:r>
      <w:r w:rsidRPr="00BC5957">
        <w:rPr>
          <w:rStyle w:val="Emphasis"/>
          <w:highlight w:val="cyan"/>
        </w:rPr>
        <w:t>nuclear disaster</w:t>
      </w:r>
      <w:r w:rsidRPr="00E50E1F">
        <w:rPr>
          <w:sz w:val="14"/>
        </w:rPr>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p>
    <w:p w14:paraId="3CCC84ED" w14:textId="77777777" w:rsidR="00801160" w:rsidRPr="00E50E1F" w:rsidRDefault="00801160" w:rsidP="00801160">
      <w:pPr>
        <w:rPr>
          <w:sz w:val="14"/>
        </w:rPr>
      </w:pPr>
      <w:r w:rsidRPr="00BC5957">
        <w:rPr>
          <w:highlight w:val="cyan"/>
          <w:u w:val="single"/>
        </w:rPr>
        <w:t>A big</w:t>
      </w:r>
      <w:r w:rsidRPr="005769A7">
        <w:rPr>
          <w:u w:val="single"/>
        </w:rPr>
        <w:t xml:space="preserve"> part of the </w:t>
      </w:r>
      <w:r w:rsidRPr="00BC5957">
        <w:rPr>
          <w:highlight w:val="cyan"/>
          <w:u w:val="single"/>
        </w:rPr>
        <w:t>problem is</w:t>
      </w:r>
      <w:r w:rsidRPr="005769A7">
        <w:rPr>
          <w:u w:val="single"/>
        </w:rPr>
        <w:t xml:space="preserve"> a </w:t>
      </w:r>
      <w:r w:rsidRPr="00BC5957">
        <w:rPr>
          <w:rStyle w:val="Emphasis"/>
          <w:sz w:val="26"/>
          <w:highlight w:val="cyan"/>
        </w:rPr>
        <w:t>lack of awareness</w:t>
      </w:r>
      <w:r w:rsidRPr="00BC5957">
        <w:rPr>
          <w:sz w:val="26"/>
          <w:highlight w:val="cyan"/>
          <w:u w:val="single"/>
        </w:rPr>
        <w:t xml:space="preserve"> </w:t>
      </w:r>
      <w:r w:rsidRPr="00BC5957">
        <w:rPr>
          <w:highlight w:val="cyan"/>
          <w:u w:val="single"/>
        </w:rPr>
        <w:t xml:space="preserve">about the </w:t>
      </w:r>
      <w:r w:rsidRPr="00BC5957">
        <w:rPr>
          <w:rStyle w:val="Emphasis"/>
          <w:sz w:val="26"/>
          <w:highlight w:val="cyan"/>
        </w:rPr>
        <w:t>real threats</w:t>
      </w:r>
      <w:r w:rsidRPr="00BC5957">
        <w:rPr>
          <w:sz w:val="26"/>
          <w:highlight w:val="cyan"/>
          <w:u w:val="single"/>
        </w:rPr>
        <w:t xml:space="preserve"> </w:t>
      </w:r>
      <w:r w:rsidRPr="00BC5957">
        <w:rPr>
          <w:highlight w:val="cyan"/>
          <w:u w:val="single"/>
        </w:rPr>
        <w:t>we face</w:t>
      </w:r>
      <w:r w:rsidRPr="00E50E1F">
        <w:rPr>
          <w:sz w:val="14"/>
        </w:rPr>
        <w:t xml:space="preserve"> and what can be done about them. </w:t>
      </w:r>
      <w:r w:rsidRPr="00BC5957">
        <w:rPr>
          <w:highlight w:val="cyan"/>
          <w:u w:val="single"/>
        </w:rPr>
        <w:t>When asked to estimate the chance of</w:t>
      </w:r>
      <w:r w:rsidRPr="005769A7">
        <w:rPr>
          <w:u w:val="single"/>
        </w:rPr>
        <w:t xml:space="preserve"> an </w:t>
      </w:r>
      <w:r w:rsidRPr="00BC5957">
        <w:rPr>
          <w:highlight w:val="cyan"/>
          <w:u w:val="single"/>
        </w:rPr>
        <w:t>extinction</w:t>
      </w:r>
      <w:r w:rsidRPr="005769A7">
        <w:rPr>
          <w:u w:val="single"/>
        </w:rPr>
        <w:t xml:space="preserve"> event in the next 50 years, U.S. </w:t>
      </w:r>
      <w:r w:rsidRPr="00BC5957">
        <w:rPr>
          <w:highlight w:val="cyan"/>
          <w:u w:val="single"/>
        </w:rPr>
        <w:t>adults</w:t>
      </w:r>
      <w:r w:rsidRPr="005769A7">
        <w:rPr>
          <w:u w:val="single"/>
        </w:rPr>
        <w:t xml:space="preserve"> in surveys </w:t>
      </w:r>
      <w:r w:rsidRPr="00BC5957">
        <w:rPr>
          <w:highlight w:val="cyan"/>
          <w:u w:val="single"/>
        </w:rPr>
        <w:t>reported</w:t>
      </w:r>
      <w:r w:rsidRPr="00E50E1F">
        <w:rPr>
          <w:sz w:val="14"/>
        </w:rPr>
        <w:t xml:space="preserve"> chances ranging from </w:t>
      </w:r>
      <w:r w:rsidRPr="00BC5957">
        <w:rPr>
          <w:rStyle w:val="Emphasis"/>
          <w:highlight w:val="cyan"/>
        </w:rPr>
        <w:t>1 in 10 million</w:t>
      </w:r>
      <w:r w:rsidRPr="00E50E1F">
        <w:rPr>
          <w:sz w:val="14"/>
        </w:rPr>
        <w:t xml:space="preserve"> to 1 in 100, certainly not 10 percent. </w:t>
      </w:r>
      <w:r w:rsidRPr="005769A7">
        <w:rPr>
          <w:u w:val="single"/>
        </w:rPr>
        <w:t xml:space="preserve">The </w:t>
      </w:r>
      <w:r w:rsidRPr="00BC5957">
        <w:rPr>
          <w:rStyle w:val="Emphasis"/>
          <w:highlight w:val="cyan"/>
        </w:rPr>
        <w:t>awareness</w:t>
      </w:r>
      <w:r w:rsidRPr="00BC5957">
        <w:rPr>
          <w:highlight w:val="cyan"/>
          <w:u w:val="single"/>
        </w:rPr>
        <w:t xml:space="preserve"> and </w:t>
      </w:r>
      <w:r w:rsidRPr="00BC5957">
        <w:rPr>
          <w:rStyle w:val="Emphasis"/>
          <w:highlight w:val="cyan"/>
        </w:rPr>
        <w:t>engagement issues</w:t>
      </w:r>
      <w:r w:rsidRPr="005769A7">
        <w:rPr>
          <w:u w:val="single"/>
        </w:rPr>
        <w:t xml:space="preserve"> </w:t>
      </w:r>
      <w:r w:rsidRPr="00BC5957">
        <w:rPr>
          <w:highlight w:val="cyan"/>
          <w:u w:val="single"/>
        </w:rPr>
        <w:t xml:space="preserve">extend to the </w:t>
      </w:r>
      <w:r w:rsidRPr="00BC5957">
        <w:rPr>
          <w:rStyle w:val="Emphasis"/>
          <w:highlight w:val="cyan"/>
        </w:rPr>
        <w:t>academic community</w:t>
      </w:r>
      <w:r w:rsidRPr="005769A7">
        <w:rPr>
          <w:u w:val="single"/>
        </w:rPr>
        <w:t xml:space="preserve"> as well, </w:t>
      </w:r>
      <w:r w:rsidRPr="00BC5957">
        <w:rPr>
          <w:highlight w:val="cyan"/>
          <w:u w:val="single"/>
        </w:rPr>
        <w:t xml:space="preserve">where </w:t>
      </w:r>
      <w:r w:rsidRPr="00BC5957">
        <w:rPr>
          <w:rStyle w:val="Emphasis"/>
          <w:highlight w:val="cyan"/>
        </w:rPr>
        <w:t>a key bottleneck</w:t>
      </w:r>
      <w:r w:rsidRPr="00BC5957">
        <w:rPr>
          <w:highlight w:val="cyan"/>
          <w:u w:val="single"/>
        </w:rPr>
        <w:t xml:space="preserve"> is a lack of talented people </w:t>
      </w:r>
      <w:r w:rsidRPr="00BC5957">
        <w:rPr>
          <w:rStyle w:val="Emphasis"/>
          <w:highlight w:val="cyan"/>
        </w:rPr>
        <w:t>studying existential risks</w:t>
      </w:r>
      <w:r w:rsidRPr="00BC5957">
        <w:rPr>
          <w:sz w:val="14"/>
          <w:highlight w:val="cyan"/>
        </w:rPr>
        <w:t xml:space="preserve">. </w:t>
      </w:r>
      <w:r w:rsidRPr="00BC5957">
        <w:rPr>
          <w:highlight w:val="cyan"/>
          <w:u w:val="single"/>
        </w:rPr>
        <w:t>Developing</w:t>
      </w:r>
      <w:r w:rsidRPr="005769A7">
        <w:rPr>
          <w:u w:val="single"/>
        </w:rPr>
        <w:t xml:space="preserve"> viable </w:t>
      </w:r>
      <w:r w:rsidRPr="00BC5957">
        <w:rPr>
          <w:rStyle w:val="Emphasis"/>
          <w:highlight w:val="cyan"/>
        </w:rPr>
        <w:t>risk</w:t>
      </w:r>
      <w:r w:rsidRPr="005769A7">
        <w:rPr>
          <w:rStyle w:val="Emphasis"/>
        </w:rPr>
        <w:t xml:space="preserve"> </w:t>
      </w:r>
      <w:r w:rsidRPr="00BC5957">
        <w:rPr>
          <w:rStyle w:val="Emphasis"/>
          <w:highlight w:val="cyan"/>
        </w:rPr>
        <w:t>mitigation strategies</w:t>
      </w:r>
      <w:r w:rsidRPr="00BC5957">
        <w:rPr>
          <w:highlight w:val="cyan"/>
          <w:u w:val="single"/>
        </w:rPr>
        <w:t xml:space="preserve"> will require</w:t>
      </w:r>
      <w:r w:rsidRPr="005769A7">
        <w:rPr>
          <w:u w:val="single"/>
        </w:rPr>
        <w:t xml:space="preserve"> widespread </w:t>
      </w:r>
      <w:r w:rsidRPr="00BC5957">
        <w:rPr>
          <w:rStyle w:val="Emphasis"/>
          <w:highlight w:val="cyan"/>
        </w:rPr>
        <w:t>civic engagement</w:t>
      </w:r>
      <w:r w:rsidRPr="00BC5957">
        <w:rPr>
          <w:highlight w:val="cyan"/>
          <w:u w:val="single"/>
        </w:rPr>
        <w:t xml:space="preserve"> and </w:t>
      </w:r>
      <w:r w:rsidRPr="00BC5957">
        <w:rPr>
          <w:rStyle w:val="Emphasis"/>
          <w:highlight w:val="cyan"/>
        </w:rPr>
        <w:t>concerted research</w:t>
      </w:r>
      <w:r w:rsidRPr="005769A7">
        <w:rPr>
          <w:u w:val="single"/>
        </w:rPr>
        <w:t xml:space="preserve"> efforts</w:t>
      </w:r>
      <w:r w:rsidRPr="00E50E1F">
        <w:rPr>
          <w:sz w:val="14"/>
        </w:rPr>
        <w:t xml:space="preserve">. Consequently, </w:t>
      </w:r>
      <w:r w:rsidRPr="00BC5957">
        <w:rPr>
          <w:highlight w:val="cyan"/>
          <w:u w:val="single"/>
        </w:rPr>
        <w:t xml:space="preserve">there is an </w:t>
      </w:r>
      <w:r w:rsidRPr="00BC5957">
        <w:rPr>
          <w:rStyle w:val="Emphasis"/>
          <w:highlight w:val="cyan"/>
        </w:rPr>
        <w:t>urgent need</w:t>
      </w:r>
      <w:r w:rsidRPr="00BC5957">
        <w:rPr>
          <w:highlight w:val="cyan"/>
          <w:u w:val="single"/>
        </w:rPr>
        <w:t xml:space="preserve"> to improve</w:t>
      </w:r>
      <w:r w:rsidRPr="005769A7">
        <w:rPr>
          <w:u w:val="single"/>
        </w:rPr>
        <w:t xml:space="preserve"> the </w:t>
      </w:r>
      <w:r w:rsidRPr="00BC5957">
        <w:rPr>
          <w:rStyle w:val="Emphasis"/>
          <w:sz w:val="26"/>
          <w:highlight w:val="cyan"/>
        </w:rPr>
        <w:t>communication</w:t>
      </w:r>
      <w:r w:rsidRPr="00BC5957">
        <w:rPr>
          <w:sz w:val="26"/>
          <w:highlight w:val="cyan"/>
          <w:u w:val="single"/>
        </w:rPr>
        <w:t xml:space="preserve"> </w:t>
      </w:r>
      <w:r w:rsidRPr="00BC5957">
        <w:rPr>
          <w:highlight w:val="cyan"/>
          <w:u w:val="single"/>
        </w:rPr>
        <w:t xml:space="preserve">of the </w:t>
      </w:r>
      <w:r w:rsidRPr="00BC5957">
        <w:rPr>
          <w:rStyle w:val="Emphasis"/>
          <w:sz w:val="26"/>
          <w:highlight w:val="cyan"/>
        </w:rPr>
        <w:t>magnitude</w:t>
      </w:r>
      <w:r w:rsidRPr="005769A7">
        <w:rPr>
          <w:u w:val="single"/>
        </w:rPr>
        <w:t xml:space="preserve"> and </w:t>
      </w:r>
      <w:r w:rsidRPr="00E50E1F">
        <w:rPr>
          <w:u w:val="single"/>
        </w:rPr>
        <w:t xml:space="preserve">importance </w:t>
      </w:r>
      <w:r w:rsidRPr="00BC5957">
        <w:rPr>
          <w:highlight w:val="cyan"/>
          <w:u w:val="single"/>
        </w:rPr>
        <w:t xml:space="preserve">of </w:t>
      </w:r>
      <w:r w:rsidRPr="00BC5957">
        <w:rPr>
          <w:rStyle w:val="Emphasis"/>
          <w:highlight w:val="cyan"/>
        </w:rPr>
        <w:t>existential risks</w:t>
      </w:r>
      <w:r w:rsidRPr="00E50E1F">
        <w:rPr>
          <w:sz w:val="14"/>
        </w:rPr>
        <w:t>. The first step is getting an audience to pay attention to this issue.</w:t>
      </w:r>
    </w:p>
    <w:p w14:paraId="0D145AEE" w14:textId="77777777" w:rsidR="00801160" w:rsidRDefault="00801160" w:rsidP="00801160">
      <w:pPr>
        <w:rPr>
          <w:sz w:val="14"/>
        </w:rPr>
      </w:pPr>
      <w:r w:rsidRPr="00E50E1F">
        <w:rPr>
          <w:sz w:val="14"/>
        </w:rPr>
        <w:t>That won’t be easy. Our social media-driven digital echo chambers present us with topics we already care about, so if you don’t already think about existential risk, it is unlikely you’ll come across it. Furthermore, in today’s media environment, research data must compete with a sea of misinformation, spin, and a daily deluge of “breaking” headlines. We have understandably become desensitized to alarms, especially on topics that have been sensationalized like “extinction.” We can only hear “the sky is falling” so much before we stop listening.</w:t>
      </w:r>
    </w:p>
    <w:p w14:paraId="76676CF6" w14:textId="77777777" w:rsidR="00801160" w:rsidRPr="00AE2A33" w:rsidRDefault="00801160" w:rsidP="00801160">
      <w:pPr>
        <w:pStyle w:val="Heading4"/>
      </w:pPr>
      <w:r>
        <w:t xml:space="preserve">Use </w:t>
      </w:r>
      <w:r w:rsidRPr="00B23CF9">
        <w:rPr>
          <w:u w:val="single"/>
        </w:rPr>
        <w:t>util</w:t>
      </w:r>
      <w:r>
        <w:t xml:space="preserve"> – it’s </w:t>
      </w:r>
      <w:r>
        <w:rPr>
          <w:u w:val="single"/>
        </w:rPr>
        <w:t>impartial</w:t>
      </w:r>
      <w:r>
        <w:t xml:space="preserve">, </w:t>
      </w:r>
      <w:r>
        <w:rPr>
          <w:u w:val="single"/>
        </w:rPr>
        <w:t>specific</w:t>
      </w:r>
      <w:r>
        <w:t xml:space="preserve"> to </w:t>
      </w:r>
      <w:r>
        <w:rPr>
          <w:u w:val="single"/>
        </w:rPr>
        <w:t>public actors</w:t>
      </w:r>
      <w:r>
        <w:t xml:space="preserve">, and </w:t>
      </w:r>
      <w:r>
        <w:rPr>
          <w:u w:val="single"/>
        </w:rPr>
        <w:t>resolves infinite regress</w:t>
      </w:r>
      <w:r>
        <w:t xml:space="preserve"> which explains </w:t>
      </w:r>
      <w:r>
        <w:rPr>
          <w:u w:val="single"/>
        </w:rPr>
        <w:t>all value</w:t>
      </w:r>
      <w:r>
        <w:t xml:space="preserve">. Reject </w:t>
      </w:r>
      <w:r>
        <w:rPr>
          <w:u w:val="single"/>
        </w:rPr>
        <w:t>flawed calc indicts</w:t>
      </w:r>
      <w:r>
        <w:t xml:space="preserve"> that </w:t>
      </w:r>
      <w:r>
        <w:rPr>
          <w:u w:val="single"/>
        </w:rPr>
        <w:t>misunderstand happiness</w:t>
      </w:r>
      <w:r>
        <w:t xml:space="preserve"> and rely on </w:t>
      </w:r>
      <w:r>
        <w:rPr>
          <w:u w:val="single"/>
        </w:rPr>
        <w:t>problematic intuitions</w:t>
      </w:r>
      <w:r>
        <w:t>.</w:t>
      </w:r>
    </w:p>
    <w:p w14:paraId="78CC1B37" w14:textId="77777777" w:rsidR="00801160" w:rsidRPr="00873F44" w:rsidRDefault="00801160" w:rsidP="00801160">
      <w:r w:rsidRPr="008B53FD">
        <w:rPr>
          <w:rStyle w:val="Style13ptBold"/>
        </w:rPr>
        <w:t xml:space="preserve">Greene 15 </w:t>
      </w:r>
      <w:r>
        <w:t>— (Joshua Greene, Professor of Psychology @ Harvard, being interviewed by Russ Roberts, “</w:t>
      </w:r>
      <w:r w:rsidRPr="008B53FD">
        <w:t>Joshua Greene on Moral Tribes, Moral Dilemmas, and Utilitarianism</w:t>
      </w:r>
      <w:r>
        <w:t xml:space="preserve">”, The Library of Economics and Liberty, 1-5-15, Available Online at </w:t>
      </w:r>
      <w:hyperlink r:id="rId12" w:anchor="audio-highlights" w:history="1">
        <w:r>
          <w:rPr>
            <w:rStyle w:val="Hyperlink"/>
          </w:rPr>
          <w:t>https://www.econtalk.org/joshua-greene-on-moral-tribes-moral-dilemmas-and-utilitarianism/#audio-highlights</w:t>
        </w:r>
      </w:hyperlink>
      <w:r>
        <w:t>, accessed 5-17-20, HKR-AM) **NB: Guest = Greene, and only his lines are highlighted/underlined</w:t>
      </w:r>
    </w:p>
    <w:p w14:paraId="493D04F1" w14:textId="77777777" w:rsidR="00801160" w:rsidRDefault="00801160" w:rsidP="00801160">
      <w:pPr>
        <w:rPr>
          <w:rStyle w:val="StyleUnderline"/>
        </w:rPr>
      </w:pPr>
      <w:r w:rsidRPr="00AE2A33">
        <w:rPr>
          <w:sz w:val="16"/>
        </w:rPr>
        <w:t xml:space="preserve">Guest: Okay. So, I think </w:t>
      </w:r>
      <w:r w:rsidRPr="00124F26">
        <w:rPr>
          <w:rStyle w:val="StyleUnderline"/>
          <w:highlight w:val="green"/>
        </w:rPr>
        <w:t>util</w:t>
      </w:r>
      <w:r w:rsidRPr="00B304CE">
        <w:rPr>
          <w:rStyle w:val="StyleUnderline"/>
        </w:rPr>
        <w:t xml:space="preserve">itarianism </w:t>
      </w:r>
      <w:r w:rsidRPr="00124F26">
        <w:rPr>
          <w:rStyle w:val="StyleUnderline"/>
          <w:highlight w:val="green"/>
        </w:rPr>
        <w:t>is</w:t>
      </w:r>
      <w:r w:rsidRPr="00B304CE">
        <w:rPr>
          <w:rStyle w:val="StyleUnderline"/>
        </w:rPr>
        <w:t xml:space="preserve"> very much </w:t>
      </w:r>
      <w:r w:rsidRPr="00124F26">
        <w:rPr>
          <w:rStyle w:val="StyleUnderline"/>
          <w:highlight w:val="green"/>
        </w:rPr>
        <w:t>misunderstood</w:t>
      </w:r>
      <w:r w:rsidRPr="00AE2A33">
        <w:rPr>
          <w:sz w:val="16"/>
        </w:rPr>
        <w:t xml:space="preserve">. And this is part of the reason why we shouldn't even call it utilitarianism at all. </w:t>
      </w:r>
      <w:r w:rsidRPr="00B304CE">
        <w:rPr>
          <w:rStyle w:val="StyleUnderline"/>
        </w:rPr>
        <w:t>We should call it what I call 'deep pragmatism'</w:t>
      </w:r>
      <w:r w:rsidRPr="00AE2A33">
        <w:rPr>
          <w:sz w:val="16"/>
        </w:rPr>
        <w:t xml:space="preserve">, which I think better captures what I think utilitarianism is really like, if you really apply it in real life, in light of an understanding of human nature. But, we can come back to that. The idea, </w:t>
      </w:r>
      <w:r w:rsidRPr="00124F26">
        <w:rPr>
          <w:rStyle w:val="StyleUnderline"/>
          <w:highlight w:val="green"/>
        </w:rPr>
        <w:t>going back to</w:t>
      </w:r>
      <w:r w:rsidRPr="00B304CE">
        <w:rPr>
          <w:rStyle w:val="StyleUnderline"/>
        </w:rPr>
        <w:t xml:space="preserve"> </w:t>
      </w:r>
      <w:r w:rsidRPr="00124F26">
        <w:rPr>
          <w:rStyle w:val="StyleUnderline"/>
          <w:highlight w:val="green"/>
        </w:rPr>
        <w:t>the tragedy of</w:t>
      </w:r>
      <w:r w:rsidRPr="00B304CE">
        <w:rPr>
          <w:rStyle w:val="StyleUnderline"/>
        </w:rPr>
        <w:t xml:space="preserve"> common-sense </w:t>
      </w:r>
      <w:r w:rsidRPr="00124F26">
        <w:rPr>
          <w:rStyle w:val="StyleUnderline"/>
          <w:highlight w:val="green"/>
        </w:rPr>
        <w:t>morality</w:t>
      </w:r>
      <w:r w:rsidRPr="00B304CE">
        <w:rPr>
          <w:rStyle w:val="StyleUnderline"/>
        </w:rPr>
        <w:t xml:space="preserve"> is </w:t>
      </w:r>
      <w:r w:rsidRPr="00124F26">
        <w:rPr>
          <w:rStyle w:val="StyleUnderline"/>
          <w:highlight w:val="green"/>
        </w:rPr>
        <w:t>you've</w:t>
      </w:r>
      <w:r w:rsidRPr="00B304CE">
        <w:rPr>
          <w:rStyle w:val="StyleUnderline"/>
        </w:rPr>
        <w:t xml:space="preserve"> </w:t>
      </w:r>
      <w:r w:rsidRPr="00124F26">
        <w:rPr>
          <w:rStyle w:val="StyleUnderline"/>
          <w:highlight w:val="green"/>
        </w:rPr>
        <w:t>got</w:t>
      </w:r>
      <w:r w:rsidRPr="00B304CE">
        <w:rPr>
          <w:rStyle w:val="StyleUnderline"/>
        </w:rPr>
        <w:t xml:space="preserve"> all these different </w:t>
      </w:r>
      <w:r w:rsidRPr="00124F26">
        <w:rPr>
          <w:rStyle w:val="StyleUnderline"/>
          <w:highlight w:val="green"/>
        </w:rPr>
        <w:t>tribes</w:t>
      </w:r>
      <w:r w:rsidRPr="00B304CE">
        <w:rPr>
          <w:rStyle w:val="StyleUnderline"/>
        </w:rPr>
        <w:t xml:space="preserve"> </w:t>
      </w:r>
      <w:r w:rsidRPr="00124F26">
        <w:rPr>
          <w:rStyle w:val="StyleUnderline"/>
          <w:highlight w:val="green"/>
        </w:rPr>
        <w:t>with</w:t>
      </w:r>
      <w:r w:rsidRPr="00B304CE">
        <w:rPr>
          <w:rStyle w:val="StyleUnderline"/>
        </w:rPr>
        <w:t xml:space="preserve"> all of these </w:t>
      </w:r>
      <w:r w:rsidRPr="00124F26">
        <w:rPr>
          <w:rStyle w:val="StyleUnderline"/>
          <w:highlight w:val="green"/>
        </w:rPr>
        <w:t>different values based</w:t>
      </w:r>
      <w:r w:rsidRPr="00B304CE">
        <w:rPr>
          <w:rStyle w:val="StyleUnderline"/>
        </w:rPr>
        <w:t xml:space="preserve"> </w:t>
      </w:r>
      <w:r w:rsidRPr="00124F26">
        <w:rPr>
          <w:rStyle w:val="StyleUnderline"/>
          <w:highlight w:val="green"/>
        </w:rPr>
        <w:t>on</w:t>
      </w:r>
      <w:r w:rsidRPr="00B304CE">
        <w:rPr>
          <w:rStyle w:val="StyleUnderline"/>
        </w:rPr>
        <w:t xml:space="preserve"> their </w:t>
      </w:r>
      <w:r w:rsidRPr="00124F26">
        <w:rPr>
          <w:rStyle w:val="StyleUnderline"/>
          <w:highlight w:val="green"/>
        </w:rPr>
        <w:t>different ways of life.</w:t>
      </w:r>
      <w:r w:rsidRPr="00B304CE">
        <w:rPr>
          <w:rStyle w:val="StyleUnderline"/>
        </w:rPr>
        <w:t xml:space="preserve"> What can they do to get along</w:t>
      </w:r>
      <w:r w:rsidRPr="00AE2A33">
        <w:rPr>
          <w:sz w:val="16"/>
        </w:rPr>
        <w:t xml:space="preserve">? And I think that the best answer that we have is--well, let's back up. </w:t>
      </w:r>
      <w:r w:rsidRPr="00B304CE">
        <w:rPr>
          <w:rStyle w:val="StyleUnderline"/>
        </w:rPr>
        <w:t xml:space="preserve">In order </w:t>
      </w:r>
      <w:r w:rsidRPr="00124F26">
        <w:rPr>
          <w:rStyle w:val="StyleUnderline"/>
          <w:highlight w:val="green"/>
        </w:rPr>
        <w:t>to resolve</w:t>
      </w:r>
      <w:r w:rsidRPr="00B304CE">
        <w:rPr>
          <w:rStyle w:val="StyleUnderline"/>
        </w:rPr>
        <w:t xml:space="preserve"> </w:t>
      </w:r>
      <w:r w:rsidRPr="00124F26">
        <w:rPr>
          <w:rStyle w:val="StyleUnderline"/>
          <w:highlight w:val="green"/>
        </w:rPr>
        <w:t>any</w:t>
      </w:r>
      <w:r w:rsidRPr="00B304CE">
        <w:rPr>
          <w:rStyle w:val="StyleUnderline"/>
        </w:rPr>
        <w:t xml:space="preserve"> kind of </w:t>
      </w:r>
      <w:r w:rsidRPr="00124F26">
        <w:rPr>
          <w:rStyle w:val="StyleUnderline"/>
          <w:highlight w:val="green"/>
        </w:rPr>
        <w:t>tradeoff</w:t>
      </w:r>
      <w:r w:rsidRPr="00B304CE">
        <w:rPr>
          <w:rStyle w:val="StyleUnderline"/>
        </w:rPr>
        <w:t xml:space="preserve">, you have to </w:t>
      </w:r>
      <w:r w:rsidRPr="00124F26">
        <w:rPr>
          <w:rStyle w:val="StyleUnderline"/>
          <w:highlight w:val="green"/>
        </w:rPr>
        <w:t>have</w:t>
      </w:r>
      <w:r w:rsidRPr="00B304CE">
        <w:rPr>
          <w:rStyle w:val="StyleUnderline"/>
        </w:rPr>
        <w:t xml:space="preserve"> </w:t>
      </w:r>
      <w:r w:rsidRPr="00124F26">
        <w:rPr>
          <w:rStyle w:val="StyleUnderline"/>
          <w:highlight w:val="green"/>
        </w:rPr>
        <w:t>some</w:t>
      </w:r>
      <w:r w:rsidRPr="00B304CE">
        <w:rPr>
          <w:rStyle w:val="StyleUnderline"/>
        </w:rPr>
        <w:t xml:space="preserve"> kind of </w:t>
      </w:r>
      <w:r w:rsidRPr="00124F26">
        <w:rPr>
          <w:rStyle w:val="StyleUnderline"/>
          <w:highlight w:val="green"/>
        </w:rPr>
        <w:t>common metric.</w:t>
      </w:r>
      <w:r w:rsidRPr="00B304CE">
        <w:rPr>
          <w:rStyle w:val="StyleUnderline"/>
        </w:rPr>
        <w:t xml:space="preserve"> You have to have some kind of common currency. And I think that what utilitarianism, whether it's the moral truth or not, is </w:t>
      </w:r>
      <w:r w:rsidRPr="00B304CE">
        <w:rPr>
          <w:rStyle w:val="StyleUnderline"/>
          <w:b/>
        </w:rPr>
        <w:t>provide</w:t>
      </w:r>
      <w:r w:rsidRPr="00B304CE">
        <w:rPr>
          <w:rStyle w:val="StyleUnderline"/>
        </w:rPr>
        <w:t xml:space="preserve"> a kind of </w:t>
      </w:r>
      <w:r w:rsidRPr="00B304CE">
        <w:rPr>
          <w:rStyle w:val="StyleUnderline"/>
          <w:b/>
        </w:rPr>
        <w:t>common currency</w:t>
      </w:r>
      <w:r w:rsidRPr="00AE2A33">
        <w:rPr>
          <w:sz w:val="16"/>
        </w:rPr>
        <w:t xml:space="preserve">. So, </w:t>
      </w:r>
      <w:r w:rsidRPr="00B304CE">
        <w:rPr>
          <w:rStyle w:val="StyleUnderline"/>
        </w:rPr>
        <w:t xml:space="preserve">what is </w:t>
      </w:r>
      <w:r w:rsidRPr="00124F26">
        <w:rPr>
          <w:rStyle w:val="StyleUnderline"/>
          <w:highlight w:val="green"/>
        </w:rPr>
        <w:t>util</w:t>
      </w:r>
      <w:r w:rsidRPr="00B304CE">
        <w:rPr>
          <w:rStyle w:val="StyleUnderline"/>
        </w:rPr>
        <w:t>itarianism?</w:t>
      </w:r>
      <w:r w:rsidRPr="00AE2A33">
        <w:rPr>
          <w:sz w:val="16"/>
        </w:rPr>
        <w:t xml:space="preserve"> It's basically the idea that--</w:t>
      </w:r>
      <w:r w:rsidRPr="00B304CE">
        <w:rPr>
          <w:rStyle w:val="StyleUnderline"/>
        </w:rPr>
        <w:t>it</w:t>
      </w:r>
      <w:r w:rsidRPr="00124F26">
        <w:rPr>
          <w:rStyle w:val="StyleUnderline"/>
          <w:highlight w:val="green"/>
        </w:rPr>
        <w:t>'s</w:t>
      </w:r>
      <w:r w:rsidRPr="00B304CE">
        <w:rPr>
          <w:rStyle w:val="StyleUnderline"/>
        </w:rPr>
        <w:t xml:space="preserve"> really </w:t>
      </w:r>
      <w:r w:rsidRPr="00124F26">
        <w:rPr>
          <w:rStyle w:val="StyleUnderline"/>
          <w:highlight w:val="green"/>
        </w:rPr>
        <w:t>two</w:t>
      </w:r>
      <w:r w:rsidRPr="00B304CE">
        <w:rPr>
          <w:rStyle w:val="StyleUnderline"/>
        </w:rPr>
        <w:t xml:space="preserve"> </w:t>
      </w:r>
      <w:r w:rsidRPr="00124F26">
        <w:rPr>
          <w:rStyle w:val="StyleUnderline"/>
          <w:highlight w:val="green"/>
        </w:rPr>
        <w:t>ideas</w:t>
      </w:r>
      <w:r w:rsidRPr="00B304CE">
        <w:rPr>
          <w:rStyle w:val="StyleUnderline"/>
        </w:rPr>
        <w:t xml:space="preserve"> put together. </w:t>
      </w:r>
      <w:r w:rsidRPr="00124F26">
        <w:rPr>
          <w:rStyle w:val="StyleUnderline"/>
          <w:highlight w:val="green"/>
        </w:rPr>
        <w:t>One is</w:t>
      </w:r>
      <w:r w:rsidRPr="00B304CE">
        <w:rPr>
          <w:rStyle w:val="StyleUnderline"/>
        </w:rPr>
        <w:t xml:space="preserve"> the idea of </w:t>
      </w:r>
      <w:r w:rsidRPr="00124F26">
        <w:rPr>
          <w:rStyle w:val="StyleUnderline"/>
          <w:highlight w:val="green"/>
        </w:rPr>
        <w:t>impartiality</w:t>
      </w:r>
      <w:r w:rsidRPr="00AE2A33">
        <w:rPr>
          <w:sz w:val="16"/>
        </w:rPr>
        <w:t>. That is</w:t>
      </w:r>
      <w:r w:rsidRPr="00204FE4">
        <w:rPr>
          <w:rStyle w:val="StyleUnderline"/>
        </w:rPr>
        <w:t xml:space="preserve">, at least </w:t>
      </w:r>
      <w:r w:rsidRPr="00124F26">
        <w:rPr>
          <w:rStyle w:val="StyleUnderline"/>
          <w:b/>
          <w:highlight w:val="green"/>
        </w:rPr>
        <w:t>as social decision makers</w:t>
      </w:r>
      <w:r w:rsidRPr="00204FE4">
        <w:rPr>
          <w:rStyle w:val="StyleUnderline"/>
        </w:rPr>
        <w:t xml:space="preserve">, </w:t>
      </w:r>
      <w:r w:rsidRPr="00124F26">
        <w:rPr>
          <w:rStyle w:val="StyleUnderline"/>
          <w:highlight w:val="green"/>
        </w:rPr>
        <w:t>we should regard</w:t>
      </w:r>
      <w:r w:rsidRPr="00204FE4">
        <w:rPr>
          <w:rStyle w:val="StyleUnderline"/>
        </w:rPr>
        <w:t xml:space="preserve"> </w:t>
      </w:r>
      <w:r w:rsidRPr="00124F26">
        <w:rPr>
          <w:rStyle w:val="StyleUnderline"/>
          <w:highlight w:val="green"/>
        </w:rPr>
        <w:t>everybody's interests as</w:t>
      </w:r>
      <w:r w:rsidRPr="00204FE4">
        <w:rPr>
          <w:rStyle w:val="StyleUnderline"/>
        </w:rPr>
        <w:t xml:space="preserve"> of </w:t>
      </w:r>
      <w:r w:rsidRPr="00124F26">
        <w:rPr>
          <w:rStyle w:val="StyleUnderline"/>
          <w:highlight w:val="green"/>
        </w:rPr>
        <w:t>equal</w:t>
      </w:r>
      <w:r w:rsidRPr="00204FE4">
        <w:rPr>
          <w:rStyle w:val="StyleUnderline"/>
        </w:rPr>
        <w:t xml:space="preserve"> worth. Everybody counts the same.</w:t>
      </w:r>
      <w:r w:rsidRPr="00AE2A33">
        <w:rPr>
          <w:sz w:val="16"/>
        </w:rPr>
        <w:t xml:space="preserve"> And then you might say, 'Well, but okay, </w:t>
      </w:r>
      <w:r w:rsidRPr="00B77D25">
        <w:rPr>
          <w:rStyle w:val="StyleUnderline"/>
        </w:rPr>
        <w:t xml:space="preserve">what does it mean to count everybody the same? </w:t>
      </w:r>
      <w:r w:rsidRPr="00124F26">
        <w:rPr>
          <w:rStyle w:val="StyleUnderline"/>
          <w:highlight w:val="green"/>
        </w:rPr>
        <w:t>What</w:t>
      </w:r>
      <w:r w:rsidRPr="00B77D25">
        <w:rPr>
          <w:rStyle w:val="StyleUnderline"/>
        </w:rPr>
        <w:t xml:space="preserve"> is it that really </w:t>
      </w:r>
      <w:r w:rsidRPr="00124F26">
        <w:rPr>
          <w:rStyle w:val="StyleUnderline"/>
          <w:highlight w:val="green"/>
        </w:rPr>
        <w:t>matters</w:t>
      </w:r>
      <w:r w:rsidRPr="00B77D25">
        <w:rPr>
          <w:rStyle w:val="StyleUnderline"/>
        </w:rPr>
        <w:t xml:space="preserve"> </w:t>
      </w:r>
      <w:r w:rsidRPr="00AE2A33">
        <w:rPr>
          <w:rStyle w:val="StyleUnderline"/>
        </w:rPr>
        <w:t>for</w:t>
      </w:r>
      <w:r w:rsidRPr="00B77D25">
        <w:rPr>
          <w:rStyle w:val="StyleUnderline"/>
        </w:rPr>
        <w:t xml:space="preserve"> you and for me and </w:t>
      </w:r>
      <w:r w:rsidRPr="00124F26">
        <w:rPr>
          <w:rStyle w:val="StyleUnderline"/>
          <w:highlight w:val="green"/>
        </w:rPr>
        <w:t>for everybody</w:t>
      </w:r>
      <w:r w:rsidRPr="00B77D25">
        <w:rPr>
          <w:rStyle w:val="StyleUnderline"/>
        </w:rPr>
        <w:t xml:space="preserve"> else?' And</w:t>
      </w:r>
      <w:r w:rsidRPr="00AE2A33">
        <w:rPr>
          <w:sz w:val="16"/>
        </w:rPr>
        <w:t xml:space="preserve"> </w:t>
      </w:r>
      <w:r w:rsidRPr="00B77D25">
        <w:rPr>
          <w:rStyle w:val="StyleUnderline"/>
        </w:rPr>
        <w:t xml:space="preserve">there </w:t>
      </w:r>
      <w:r w:rsidRPr="00124F26">
        <w:rPr>
          <w:rStyle w:val="StyleUnderline"/>
          <w:highlight w:val="green"/>
        </w:rPr>
        <w:t>the</w:t>
      </w:r>
      <w:r w:rsidRPr="00B77D25">
        <w:rPr>
          <w:rStyle w:val="StyleUnderline"/>
        </w:rPr>
        <w:t xml:space="preserve"> utilitarian's </w:t>
      </w:r>
      <w:r w:rsidRPr="00124F26">
        <w:rPr>
          <w:rStyle w:val="StyleUnderline"/>
          <w:highlight w:val="green"/>
        </w:rPr>
        <w:t>answer is</w:t>
      </w:r>
      <w:r w:rsidRPr="00B77D25">
        <w:rPr>
          <w:rStyle w:val="StyleUnderline"/>
        </w:rPr>
        <w:t xml:space="preserve"> what</w:t>
      </w:r>
      <w:r w:rsidRPr="00AE2A33">
        <w:rPr>
          <w:sz w:val="16"/>
        </w:rPr>
        <w:t xml:space="preserve"> </w:t>
      </w:r>
      <w:r w:rsidRPr="00B77D25">
        <w:rPr>
          <w:rStyle w:val="StyleUnderline"/>
        </w:rPr>
        <w:t>is sometimes called</w:t>
      </w:r>
      <w:r w:rsidRPr="00AE2A33">
        <w:rPr>
          <w:sz w:val="16"/>
        </w:rPr>
        <w:t xml:space="preserve">, somewhat accurately and somewhat misleadingly, </w:t>
      </w:r>
      <w:r w:rsidRPr="00124F26">
        <w:rPr>
          <w:rStyle w:val="StyleUnderline"/>
          <w:highlight w:val="green"/>
        </w:rPr>
        <w:t>happiness</w:t>
      </w:r>
      <w:r w:rsidRPr="00AE2A33">
        <w:rPr>
          <w:sz w:val="16"/>
        </w:rPr>
        <w:t xml:space="preserve">. But </w:t>
      </w:r>
      <w:r w:rsidRPr="00B77D25">
        <w:rPr>
          <w:rStyle w:val="StyleUnderline"/>
        </w:rPr>
        <w:t xml:space="preserve">it's </w:t>
      </w:r>
      <w:r w:rsidRPr="00124F26">
        <w:rPr>
          <w:rStyle w:val="StyleUnderline"/>
          <w:highlight w:val="green"/>
        </w:rPr>
        <w:t>not</w:t>
      </w:r>
      <w:r w:rsidRPr="00B77D25">
        <w:rPr>
          <w:rStyle w:val="StyleUnderline"/>
        </w:rPr>
        <w:t xml:space="preserve"> really happiness </w:t>
      </w:r>
      <w:r w:rsidRPr="00124F26">
        <w:rPr>
          <w:rStyle w:val="StyleUnderline"/>
          <w:highlight w:val="green"/>
        </w:rPr>
        <w:t>in the sense of</w:t>
      </w:r>
      <w:r w:rsidRPr="00B77D25">
        <w:rPr>
          <w:rStyle w:val="StyleUnderline"/>
        </w:rPr>
        <w:t xml:space="preserve"> cherries on sundaes</w:t>
      </w:r>
      <w:r w:rsidRPr="00124F26">
        <w:rPr>
          <w:rStyle w:val="StyleUnderline"/>
          <w:highlight w:val="green"/>
        </w:rPr>
        <w:t>, things that make you smile. It's</w:t>
      </w:r>
      <w:r w:rsidRPr="00B77D25">
        <w:rPr>
          <w:rStyle w:val="StyleUnderline"/>
        </w:rPr>
        <w:t xml:space="preserve"> really </w:t>
      </w:r>
      <w:r w:rsidRPr="00124F26">
        <w:rPr>
          <w:rStyle w:val="StyleUnderline"/>
          <w:highlight w:val="green"/>
        </w:rPr>
        <w:t>the quality of conscious experience</w:t>
      </w:r>
      <w:r w:rsidRPr="00B77D25">
        <w:rPr>
          <w:rStyle w:val="StyleUnderline"/>
        </w:rPr>
        <w:t>.</w:t>
      </w:r>
      <w:r w:rsidRPr="00AE2A33">
        <w:rPr>
          <w:sz w:val="16"/>
        </w:rPr>
        <w:t xml:space="preserve"> So, the idea is that </w:t>
      </w:r>
      <w:r w:rsidRPr="00124F26">
        <w:rPr>
          <w:rStyle w:val="StyleUnderline"/>
          <w:highlight w:val="green"/>
        </w:rPr>
        <w:t>if you start with</w:t>
      </w:r>
      <w:r w:rsidRPr="00B77D25">
        <w:rPr>
          <w:rStyle w:val="StyleUnderline"/>
        </w:rPr>
        <w:t xml:space="preserve"> </w:t>
      </w:r>
      <w:r w:rsidRPr="00124F26">
        <w:rPr>
          <w:rStyle w:val="StyleUnderline"/>
          <w:highlight w:val="green"/>
        </w:rPr>
        <w:t>anything</w:t>
      </w:r>
      <w:r w:rsidRPr="00B77D25">
        <w:rPr>
          <w:rStyle w:val="StyleUnderline"/>
        </w:rPr>
        <w:t xml:space="preserve"> that </w:t>
      </w:r>
      <w:r w:rsidRPr="00124F26">
        <w:rPr>
          <w:rStyle w:val="StyleUnderline"/>
          <w:highlight w:val="green"/>
        </w:rPr>
        <w:t>you value</w:t>
      </w:r>
      <w:r w:rsidRPr="00B77D25">
        <w:rPr>
          <w:rStyle w:val="StyleUnderline"/>
        </w:rPr>
        <w:t xml:space="preserve">, </w:t>
      </w:r>
      <w:r w:rsidRPr="00124F26">
        <w:rPr>
          <w:rStyle w:val="StyleUnderline"/>
          <w:highlight w:val="green"/>
        </w:rPr>
        <w:t>and say, 'Why do you care about that?</w:t>
      </w:r>
      <w:r w:rsidRPr="00B77D25">
        <w:rPr>
          <w:rStyle w:val="StyleUnderline"/>
        </w:rPr>
        <w:t>' and keep asking</w:t>
      </w:r>
      <w:r w:rsidRPr="00AE2A33">
        <w:rPr>
          <w:sz w:val="16"/>
        </w:rPr>
        <w:t xml:space="preserve">, 'Why do you care about that?' or 'Why do you care about that?' </w:t>
      </w:r>
      <w:r w:rsidRPr="00124F26">
        <w:rPr>
          <w:rStyle w:val="StyleUnderline"/>
          <w:highlight w:val="green"/>
        </w:rPr>
        <w:t>you</w:t>
      </w:r>
      <w:r w:rsidRPr="00B77D25">
        <w:rPr>
          <w:rStyle w:val="StyleUnderline"/>
        </w:rPr>
        <w:t xml:space="preserve"> ultimately </w:t>
      </w:r>
      <w:r w:rsidRPr="00124F26">
        <w:rPr>
          <w:rStyle w:val="StyleUnderline"/>
          <w:highlight w:val="green"/>
        </w:rPr>
        <w:t xml:space="preserve">come down </w:t>
      </w:r>
      <w:r w:rsidRPr="00AE2A33">
        <w:rPr>
          <w:rStyle w:val="StyleUnderline"/>
        </w:rPr>
        <w:t>to</w:t>
      </w:r>
      <w:r w:rsidRPr="00B77D25">
        <w:rPr>
          <w:rStyle w:val="StyleUnderline"/>
        </w:rPr>
        <w:t xml:space="preserve"> </w:t>
      </w:r>
      <w:r w:rsidRPr="00124F26">
        <w:rPr>
          <w:rStyle w:val="StyleUnderline"/>
          <w:highlight w:val="green"/>
        </w:rPr>
        <w:t>the quality</w:t>
      </w:r>
      <w:r w:rsidRPr="00B77D25">
        <w:rPr>
          <w:rStyle w:val="StyleUnderline"/>
        </w:rPr>
        <w:t xml:space="preserve"> </w:t>
      </w:r>
      <w:r w:rsidRPr="00124F26">
        <w:rPr>
          <w:rStyle w:val="StyleUnderline"/>
          <w:highlight w:val="green"/>
        </w:rPr>
        <w:t>of</w:t>
      </w:r>
      <w:r w:rsidRPr="00B77D25">
        <w:rPr>
          <w:rStyle w:val="StyleUnderline"/>
        </w:rPr>
        <w:t xml:space="preserve"> someone's conscious </w:t>
      </w:r>
      <w:r w:rsidRPr="00124F26">
        <w:rPr>
          <w:rStyle w:val="StyleUnderline"/>
          <w:highlight w:val="green"/>
        </w:rPr>
        <w:t>experience</w:t>
      </w:r>
      <w:r w:rsidRPr="00AE2A33">
        <w:rPr>
          <w:sz w:val="16"/>
        </w:rPr>
        <w:t xml:space="preserve">. So </w:t>
      </w:r>
      <w:r w:rsidRPr="00124F26">
        <w:rPr>
          <w:rStyle w:val="StyleUnderline"/>
          <w:highlight w:val="green"/>
        </w:rPr>
        <w:t>if I</w:t>
      </w:r>
      <w:r w:rsidRPr="00B77D25">
        <w:rPr>
          <w:rStyle w:val="StyleUnderline"/>
        </w:rPr>
        <w:t xml:space="preserve"> were to </w:t>
      </w:r>
      <w:r w:rsidRPr="00124F26">
        <w:rPr>
          <w:rStyle w:val="StyleUnderline"/>
          <w:highlight w:val="green"/>
        </w:rPr>
        <w:t>say</w:t>
      </w:r>
      <w:r w:rsidRPr="00B77D25">
        <w:rPr>
          <w:rStyle w:val="StyleUnderline"/>
        </w:rPr>
        <w:t xml:space="preserve">, </w:t>
      </w:r>
      <w:r w:rsidRPr="00124F26">
        <w:rPr>
          <w:rStyle w:val="StyleUnderline"/>
          <w:highlight w:val="green"/>
        </w:rPr>
        <w:t>'Why did you go to work</w:t>
      </w:r>
      <w:r w:rsidRPr="00B77D25">
        <w:rPr>
          <w:rStyle w:val="StyleUnderline"/>
        </w:rPr>
        <w:t xml:space="preserve"> today?' </w:t>
      </w:r>
      <w:r w:rsidRPr="00124F26">
        <w:rPr>
          <w:rStyle w:val="StyleUnderline"/>
          <w:highlight w:val="green"/>
        </w:rPr>
        <w:t>you'd say</w:t>
      </w:r>
      <w:r w:rsidRPr="00B77D25">
        <w:rPr>
          <w:rStyle w:val="StyleUnderline"/>
        </w:rPr>
        <w:t xml:space="preserve">, 'Well, </w:t>
      </w:r>
      <w:r w:rsidRPr="00124F26">
        <w:rPr>
          <w:rStyle w:val="StyleUnderline"/>
          <w:highlight w:val="green"/>
        </w:rPr>
        <w:t>I need to make money</w:t>
      </w:r>
      <w:r w:rsidRPr="00B77D25">
        <w:rPr>
          <w:rStyle w:val="StyleUnderline"/>
        </w:rPr>
        <w:t xml:space="preserve">; and I also enjoy my work.' 'Well, what do you need your money for?' 'Well, I need </w:t>
      </w:r>
      <w:r w:rsidRPr="00124F26">
        <w:rPr>
          <w:rStyle w:val="StyleUnderline"/>
          <w:highlight w:val="green"/>
        </w:rPr>
        <w:t>to have a place to live</w:t>
      </w:r>
      <w:r w:rsidRPr="00B77D25">
        <w:rPr>
          <w:rStyle w:val="StyleUnderline"/>
        </w:rPr>
        <w:t xml:space="preserve">; it costs money.' 'Well, why can't you just live outside?' 'Well, I need a place </w:t>
      </w:r>
      <w:r w:rsidRPr="00124F26">
        <w:rPr>
          <w:rStyle w:val="StyleUnderline"/>
          <w:highlight w:val="green"/>
        </w:rPr>
        <w:t>to sleep</w:t>
      </w:r>
      <w:r w:rsidRPr="00B77D25">
        <w:rPr>
          <w:rStyle w:val="StyleUnderline"/>
        </w:rPr>
        <w:t xml:space="preserve">; </w:t>
      </w:r>
      <w:r w:rsidRPr="00124F26">
        <w:rPr>
          <w:rStyle w:val="StyleUnderline"/>
          <w:highlight w:val="green"/>
        </w:rPr>
        <w:t>it's cold</w:t>
      </w:r>
      <w:r w:rsidRPr="00B77D25">
        <w:rPr>
          <w:rStyle w:val="StyleUnderline"/>
        </w:rPr>
        <w:t xml:space="preserve"> at night.' 'Well, </w:t>
      </w:r>
      <w:r w:rsidRPr="00124F26">
        <w:rPr>
          <w:rStyle w:val="StyleUnderline"/>
          <w:highlight w:val="green"/>
        </w:rPr>
        <w:t>what's wrong with</w:t>
      </w:r>
      <w:r w:rsidRPr="00B77D25">
        <w:rPr>
          <w:rStyle w:val="StyleUnderline"/>
        </w:rPr>
        <w:t xml:space="preserve"> being </w:t>
      </w:r>
      <w:r w:rsidRPr="00124F26">
        <w:rPr>
          <w:rStyle w:val="StyleUnderline"/>
          <w:highlight w:val="green"/>
        </w:rPr>
        <w:t>cold</w:t>
      </w:r>
      <w:r w:rsidRPr="00B77D25">
        <w:rPr>
          <w:rStyle w:val="StyleUnderline"/>
        </w:rPr>
        <w:t xml:space="preserve">?' 'Well, it's uncomfortable.' 'What's wrong with being uncomfortable?' </w:t>
      </w:r>
      <w:r w:rsidRPr="00124F26">
        <w:rPr>
          <w:rStyle w:val="StyleUnderline"/>
          <w:highlight w:val="green"/>
        </w:rPr>
        <w:t>'It's just bad</w:t>
      </w:r>
      <w:r w:rsidRPr="00B77D25">
        <w:rPr>
          <w:rStyle w:val="StyleUnderline"/>
        </w:rPr>
        <w:t>.' Right?</w:t>
      </w:r>
      <w:r w:rsidRPr="00AE2A33">
        <w:rPr>
          <w:sz w:val="16"/>
        </w:rPr>
        <w:t xml:space="preserve"> </w:t>
      </w:r>
      <w:r w:rsidRPr="00B77D25">
        <w:rPr>
          <w:rStyle w:val="StyleUnderline"/>
        </w:rPr>
        <w:t>At some point if you keep asking why, why, why, it's going to come down to the conscious experience--</w:t>
      </w:r>
      <w:r w:rsidRPr="00124F26">
        <w:rPr>
          <w:rStyle w:val="StyleUnderline"/>
          <w:highlight w:val="green"/>
        </w:rPr>
        <w:t>in Bentham's terms</w:t>
      </w:r>
      <w:r w:rsidRPr="00AE2A33">
        <w:rPr>
          <w:sz w:val="16"/>
        </w:rPr>
        <w:t xml:space="preserve">, again somewhat misleading, </w:t>
      </w:r>
      <w:r w:rsidRPr="00124F26">
        <w:rPr>
          <w:rStyle w:val="StyleUnderline"/>
          <w:highlight w:val="green"/>
        </w:rPr>
        <w:t>the pleasure and pain</w:t>
      </w:r>
      <w:r w:rsidRPr="00B77D25">
        <w:rPr>
          <w:rStyle w:val="StyleUnderline"/>
        </w:rPr>
        <w:t xml:space="preserve"> of either you or somebody else that you care about.</w:t>
      </w:r>
      <w:r w:rsidRPr="00AE2A33">
        <w:rPr>
          <w:sz w:val="16"/>
        </w:rPr>
        <w:t xml:space="preserve"> So </w:t>
      </w:r>
      <w:r w:rsidRPr="00B77D25">
        <w:rPr>
          <w:rStyle w:val="StyleUnderline"/>
        </w:rPr>
        <w:t>the utilitarian idea is to say, Okay, we all have our pleasures and pains, and as a moral philosophy we should all count equally.</w:t>
      </w:r>
      <w:r w:rsidRPr="00AE2A33">
        <w:rPr>
          <w:sz w:val="16"/>
        </w:rPr>
        <w:t xml:space="preserve"> And </w:t>
      </w:r>
      <w:r w:rsidRPr="00B77D25">
        <w:rPr>
          <w:rStyle w:val="StyleUnderline"/>
        </w:rPr>
        <w:t xml:space="preserve">so </w:t>
      </w:r>
      <w:r w:rsidRPr="00124F26">
        <w:rPr>
          <w:rStyle w:val="StyleUnderline"/>
          <w:highlight w:val="green"/>
        </w:rPr>
        <w:t xml:space="preserve">a good standard for </w:t>
      </w:r>
      <w:r w:rsidRPr="00124F26">
        <w:rPr>
          <w:rStyle w:val="StyleUnderline"/>
          <w:b/>
          <w:highlight w:val="green"/>
        </w:rPr>
        <w:t>resolving</w:t>
      </w:r>
      <w:r w:rsidRPr="00124F26">
        <w:rPr>
          <w:rStyle w:val="StyleUnderline"/>
          <w:highlight w:val="green"/>
        </w:rPr>
        <w:t xml:space="preserve"> </w:t>
      </w:r>
      <w:r w:rsidRPr="00124F26">
        <w:rPr>
          <w:rStyle w:val="StyleUnderline"/>
          <w:b/>
          <w:highlight w:val="green"/>
        </w:rPr>
        <w:t>public</w:t>
      </w:r>
      <w:r w:rsidRPr="00124F26">
        <w:rPr>
          <w:rStyle w:val="StyleUnderline"/>
          <w:highlight w:val="green"/>
        </w:rPr>
        <w:t xml:space="preserve"> </w:t>
      </w:r>
      <w:r w:rsidRPr="00124F26">
        <w:rPr>
          <w:rStyle w:val="StyleUnderline"/>
          <w:b/>
          <w:highlight w:val="green"/>
        </w:rPr>
        <w:t>disagreements</w:t>
      </w:r>
      <w:r w:rsidRPr="00B77D25">
        <w:rPr>
          <w:rStyle w:val="StyleUnderline"/>
        </w:rPr>
        <w:t xml:space="preserve"> </w:t>
      </w:r>
      <w:r w:rsidRPr="00124F26">
        <w:rPr>
          <w:rStyle w:val="StyleUnderline"/>
          <w:highlight w:val="green"/>
        </w:rPr>
        <w:t>is</w:t>
      </w:r>
      <w:r w:rsidRPr="00B77D25">
        <w:rPr>
          <w:rStyle w:val="StyleUnderline"/>
        </w:rPr>
        <w:t xml:space="preserve"> </w:t>
      </w:r>
      <w:r w:rsidRPr="00AE2A33">
        <w:rPr>
          <w:rStyle w:val="StyleUnderline"/>
        </w:rPr>
        <w:t>to</w:t>
      </w:r>
      <w:r w:rsidRPr="00B77D25">
        <w:rPr>
          <w:rStyle w:val="StyleUnderline"/>
        </w:rPr>
        <w:t xml:space="preserve"> say we should </w:t>
      </w:r>
      <w:r w:rsidRPr="00AE2A33">
        <w:rPr>
          <w:rStyle w:val="StyleUnderline"/>
        </w:rPr>
        <w:t>go with</w:t>
      </w:r>
      <w:r w:rsidRPr="00B77D25">
        <w:rPr>
          <w:rStyle w:val="StyleUnderline"/>
        </w:rPr>
        <w:t xml:space="preserve"> whatever option is going </w:t>
      </w:r>
      <w:r w:rsidRPr="00124F26">
        <w:rPr>
          <w:rStyle w:val="StyleUnderline"/>
          <w:highlight w:val="green"/>
        </w:rPr>
        <w:t>to produce the best overall experience</w:t>
      </w:r>
      <w:r w:rsidRPr="00B77D25">
        <w:rPr>
          <w:rStyle w:val="StyleUnderline"/>
        </w:rPr>
        <w:t xml:space="preserve"> for the people who are affected</w:t>
      </w:r>
      <w:r w:rsidRPr="00AE2A33">
        <w:rPr>
          <w:sz w:val="16"/>
        </w:rPr>
        <w:t xml:space="preserve">. </w:t>
      </w:r>
      <w:r w:rsidRPr="00B77D25">
        <w:rPr>
          <w:rStyle w:val="StyleUnderline"/>
        </w:rPr>
        <w:t xml:space="preserve">Which you can </w:t>
      </w:r>
      <w:r w:rsidRPr="00124F26">
        <w:rPr>
          <w:rStyle w:val="StyleUnderline"/>
          <w:highlight w:val="green"/>
        </w:rPr>
        <w:t>think</w:t>
      </w:r>
      <w:r w:rsidRPr="00B77D25">
        <w:rPr>
          <w:rStyle w:val="StyleUnderline"/>
        </w:rPr>
        <w:t xml:space="preserve"> of as shorthand as </w:t>
      </w:r>
      <w:r w:rsidRPr="00124F26">
        <w:rPr>
          <w:rStyle w:val="StyleUnderline"/>
          <w:highlight w:val="green"/>
        </w:rPr>
        <w:t>maximizing happiness</w:t>
      </w:r>
      <w:r w:rsidRPr="00AE2A33">
        <w:rPr>
          <w:sz w:val="16"/>
        </w:rPr>
        <w:t xml:space="preserve">--although I think that that's somewhat misleading. And the solution has a lot of merit to it. But it also has endured a couple of centuries of legitimate criticism. And </w:t>
      </w:r>
      <w:r w:rsidRPr="00124F26">
        <w:rPr>
          <w:rStyle w:val="StyleUnderline"/>
          <w:highlight w:val="green"/>
        </w:rPr>
        <w:t>one of the</w:t>
      </w:r>
      <w:r w:rsidRPr="00827B49">
        <w:rPr>
          <w:rStyle w:val="StyleUnderline"/>
        </w:rPr>
        <w:t xml:space="preserve"> biggest </w:t>
      </w:r>
      <w:r w:rsidRPr="00124F26">
        <w:rPr>
          <w:rStyle w:val="StyleUnderline"/>
          <w:highlight w:val="green"/>
        </w:rPr>
        <w:t>criticisms</w:t>
      </w:r>
      <w:r w:rsidRPr="00AE2A33">
        <w:rPr>
          <w:sz w:val="16"/>
        </w:rPr>
        <w:t xml:space="preserve">--and now we're getting back to the Trolley cases, </w:t>
      </w:r>
      <w:r w:rsidRPr="00124F26">
        <w:rPr>
          <w:rStyle w:val="StyleUnderline"/>
          <w:highlight w:val="green"/>
        </w:rPr>
        <w:t>is</w:t>
      </w:r>
      <w:r w:rsidRPr="00827B49">
        <w:rPr>
          <w:rStyle w:val="StyleUnderline"/>
        </w:rPr>
        <w:t xml:space="preserve"> that utilitarianism doesn't adequately account for people's </w:t>
      </w:r>
      <w:r w:rsidRPr="00124F26">
        <w:rPr>
          <w:rStyle w:val="StyleUnderline"/>
          <w:highlight w:val="green"/>
        </w:rPr>
        <w:t>rights</w:t>
      </w:r>
      <w:r w:rsidRPr="00827B49">
        <w:rPr>
          <w:rStyle w:val="StyleUnderline"/>
        </w:rPr>
        <w:t>.</w:t>
      </w:r>
      <w:r w:rsidRPr="00AE2A33">
        <w:rPr>
          <w:sz w:val="16"/>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AE2A33">
        <w:rPr>
          <w:rStyle w:val="StyleUnderline"/>
        </w:rPr>
        <w:t xml:space="preserve">So I spend a lot of the book trying to understand the psychology of cases like the </w:t>
      </w:r>
      <w:r w:rsidRPr="00124F26">
        <w:rPr>
          <w:rStyle w:val="StyleUnderline"/>
          <w:highlight w:val="green"/>
        </w:rPr>
        <w:t>footbridge case</w:t>
      </w:r>
      <w:r w:rsidRPr="00AE2A33">
        <w:rPr>
          <w:rStyle w:val="StyleUnderline"/>
        </w:rPr>
        <w:t xml:space="preserve">. And you mention these being </w:t>
      </w:r>
      <w:r w:rsidRPr="00124F26">
        <w:rPr>
          <w:rStyle w:val="StyleUnderline"/>
          <w:highlight w:val="green"/>
        </w:rPr>
        <w:t>kind of unrealistic and weird</w:t>
      </w:r>
      <w:r w:rsidRPr="00AE2A33">
        <w:rPr>
          <w:rStyle w:val="StyleUnderline"/>
        </w:rPr>
        <w:t xml:space="preserve"> cases. That's actually part of my defense. </w:t>
      </w:r>
    </w:p>
    <w:p w14:paraId="44F3640C" w14:textId="77777777" w:rsidR="00801160" w:rsidRDefault="00801160" w:rsidP="00801160">
      <w:pPr>
        <w:rPr>
          <w:rStyle w:val="StyleUnderline"/>
        </w:rPr>
      </w:pPr>
    </w:p>
    <w:p w14:paraId="4851F9AC" w14:textId="77777777" w:rsidR="00801160" w:rsidRPr="00AE2A33" w:rsidRDefault="00801160" w:rsidP="00801160">
      <w:pPr>
        <w:rPr>
          <w:rStyle w:val="StyleUnderline"/>
        </w:rPr>
      </w:pPr>
    </w:p>
    <w:p w14:paraId="0BE4291C" w14:textId="77777777" w:rsidR="00801160" w:rsidRPr="00AE2A33" w:rsidRDefault="00801160" w:rsidP="00801160">
      <w:pPr>
        <w:rPr>
          <w:sz w:val="16"/>
        </w:rPr>
      </w:pPr>
      <w:r w:rsidRPr="00AE2A33">
        <w:rPr>
          <w:sz w:val="16"/>
        </w:rPr>
        <w:t xml:space="preserve">Russ: Yeah, there's some plus to it, I agree. </w:t>
      </w:r>
    </w:p>
    <w:p w14:paraId="4B09C0AF" w14:textId="77777777" w:rsidR="00801160" w:rsidRPr="001F0DBD" w:rsidRDefault="00801160" w:rsidP="00801160">
      <w:pPr>
        <w:rPr>
          <w:sz w:val="16"/>
        </w:rPr>
      </w:pPr>
      <w:r w:rsidRPr="00AE2A33">
        <w:rPr>
          <w:sz w:val="16"/>
        </w:rPr>
        <w:t xml:space="preserve">Guest: Right. </w:t>
      </w:r>
      <w:r w:rsidRPr="00AE2A33">
        <w:rPr>
          <w:rStyle w:val="StyleUnderline"/>
        </w:rPr>
        <w:t xml:space="preserve">And the idea is that your amygdala is responding to an act of violence. And most acts of violence are bad. And so </w:t>
      </w:r>
      <w:r w:rsidRPr="00124F26">
        <w:rPr>
          <w:rStyle w:val="StyleUnderline"/>
          <w:highlight w:val="green"/>
        </w:rPr>
        <w:t>it is good</w:t>
      </w:r>
      <w:r w:rsidRPr="00AE2A33">
        <w:rPr>
          <w:rStyle w:val="StyleUnderline"/>
        </w:rPr>
        <w:t xml:space="preserve"> for us </w:t>
      </w:r>
      <w:r w:rsidRPr="00124F26">
        <w:rPr>
          <w:rStyle w:val="StyleUnderline"/>
          <w:highlight w:val="green"/>
        </w:rPr>
        <w:t>to have a gut reaction</w:t>
      </w:r>
      <w:r w:rsidRPr="00AE2A33">
        <w:rPr>
          <w:rStyle w:val="StyleUnderline"/>
        </w:rPr>
        <w:t xml:space="preserve">, which is really a reaction in your amygdala that's then sending a signal to your ventromedial prefrontal cortex </w:t>
      </w:r>
      <w:r w:rsidRPr="00AE2A33">
        <w:rPr>
          <w:sz w:val="16"/>
        </w:rPr>
        <w:t xml:space="preserve">and so on and so forth, and we can talk about that. </w:t>
      </w:r>
      <w:r w:rsidRPr="00AE2A33">
        <w:rPr>
          <w:rStyle w:val="StyleUnderline"/>
        </w:rPr>
        <w:t xml:space="preserve">It's good to have that reaction </w:t>
      </w:r>
      <w:r w:rsidRPr="00124F26">
        <w:rPr>
          <w:rStyle w:val="StyleUnderline"/>
          <w:highlight w:val="green"/>
        </w:rPr>
        <w:t>that says, 'Don't push people</w:t>
      </w:r>
      <w:r w:rsidRPr="00AE2A33">
        <w:rPr>
          <w:rStyle w:val="StyleUnderline"/>
        </w:rPr>
        <w:t xml:space="preserve"> </w:t>
      </w:r>
      <w:r w:rsidRPr="00124F26">
        <w:rPr>
          <w:rStyle w:val="StyleUnderline"/>
          <w:highlight w:val="green"/>
        </w:rPr>
        <w:t>off</w:t>
      </w:r>
      <w:r w:rsidRPr="00AE2A33">
        <w:rPr>
          <w:rStyle w:val="StyleUnderline"/>
        </w:rPr>
        <w:t xml:space="preserve"> of </w:t>
      </w:r>
      <w:r w:rsidRPr="00124F26">
        <w:rPr>
          <w:rStyle w:val="StyleUnderline"/>
          <w:highlight w:val="green"/>
        </w:rPr>
        <w:t>footbridges</w:t>
      </w:r>
      <w:r w:rsidRPr="00AE2A33">
        <w:rPr>
          <w:rStyle w:val="StyleUnderline"/>
        </w:rPr>
        <w:t xml:space="preserve">.' </w:t>
      </w:r>
      <w:r w:rsidRPr="00124F26">
        <w:rPr>
          <w:rStyle w:val="StyleUnderline"/>
          <w:highlight w:val="green"/>
        </w:rPr>
        <w:t>But if</w:t>
      </w:r>
      <w:r w:rsidRPr="00AE2A33">
        <w:rPr>
          <w:rStyle w:val="StyleUnderline"/>
        </w:rPr>
        <w:t xml:space="preserve"> you construct a case in which you stipulate that committing </w:t>
      </w:r>
      <w:r w:rsidRPr="00124F26">
        <w:rPr>
          <w:rStyle w:val="StyleUnderline"/>
          <w:highlight w:val="green"/>
        </w:rPr>
        <w:t>this</w:t>
      </w:r>
      <w:r w:rsidRPr="00AE2A33">
        <w:rPr>
          <w:rStyle w:val="StyleUnderline"/>
        </w:rPr>
        <w:t xml:space="preserve"> act of violence is going to lead </w:t>
      </w:r>
      <w:r w:rsidRPr="00124F26">
        <w:rPr>
          <w:rStyle w:val="StyleUnderline"/>
          <w:highlight w:val="green"/>
        </w:rPr>
        <w:t>to the greater good,</w:t>
      </w:r>
      <w:r w:rsidRPr="00AE2A33">
        <w:rPr>
          <w:rStyle w:val="StyleUnderline"/>
        </w:rPr>
        <w:t xml:space="preserve"> and it still feels wrong, I think </w:t>
      </w:r>
      <w:r w:rsidRPr="00124F26">
        <w:rPr>
          <w:rStyle w:val="StyleUnderline"/>
          <w:highlight w:val="green"/>
        </w:rPr>
        <w:t>it's a mistake</w:t>
      </w:r>
      <w:r w:rsidRPr="00AE2A33">
        <w:rPr>
          <w:rStyle w:val="StyleUnderline"/>
        </w:rPr>
        <w:t xml:space="preserve"> </w:t>
      </w:r>
      <w:r w:rsidRPr="00124F26">
        <w:rPr>
          <w:rStyle w:val="StyleUnderline"/>
          <w:highlight w:val="green"/>
        </w:rPr>
        <w:t>to</w:t>
      </w:r>
      <w:r w:rsidRPr="00AE2A33">
        <w:rPr>
          <w:rStyle w:val="StyleUnderline"/>
        </w:rPr>
        <w:t xml:space="preserve"> interpret that gut reaction as a </w:t>
      </w:r>
      <w:r w:rsidRPr="00124F26">
        <w:rPr>
          <w:rStyle w:val="StyleUnderline"/>
          <w:highlight w:val="green"/>
        </w:rPr>
        <w:t>challenge</w:t>
      </w:r>
      <w:r w:rsidRPr="00AE2A33">
        <w:rPr>
          <w:rStyle w:val="StyleUnderline"/>
        </w:rPr>
        <w:t xml:space="preserve"> to </w:t>
      </w:r>
      <w:r w:rsidRPr="00124F26">
        <w:rPr>
          <w:rStyle w:val="StyleUnderline"/>
          <w:highlight w:val="green"/>
        </w:rPr>
        <w:t>the theory that</w:t>
      </w:r>
      <w:r w:rsidRPr="00AE2A33">
        <w:rPr>
          <w:rStyle w:val="StyleUnderline"/>
        </w:rPr>
        <w:t xml:space="preserve"> </w:t>
      </w:r>
      <w:r w:rsidRPr="00124F26">
        <w:rPr>
          <w:rStyle w:val="StyleUnderline"/>
          <w:highlight w:val="green"/>
        </w:rPr>
        <w:t>says</w:t>
      </w:r>
      <w:r w:rsidRPr="00AE2A33">
        <w:rPr>
          <w:rStyle w:val="StyleUnderline"/>
        </w:rPr>
        <w:t xml:space="preserve"> we should do whatever in general is going to </w:t>
      </w:r>
      <w:r w:rsidRPr="00124F26">
        <w:rPr>
          <w:rStyle w:val="StyleUnderline"/>
          <w:highlight w:val="green"/>
        </w:rPr>
        <w:t>promote the greater good</w:t>
      </w:r>
      <w:r w:rsidRPr="00AE2A33">
        <w:rPr>
          <w:rStyle w:val="StyleUnderline"/>
        </w:rPr>
        <w:t>.</w:t>
      </w:r>
      <w:r w:rsidRPr="00AE2A33">
        <w:rPr>
          <w:sz w:val="16"/>
        </w:rPr>
        <w:t xml:space="preserve"> That is, </w:t>
      </w:r>
      <w:r w:rsidRPr="00124F26">
        <w:rPr>
          <w:rStyle w:val="StyleUnderline"/>
          <w:highlight w:val="green"/>
        </w:rPr>
        <w:t>our gut reactions are</w:t>
      </w:r>
      <w:r w:rsidRPr="00AE2A33">
        <w:rPr>
          <w:rStyle w:val="StyleUnderline"/>
        </w:rPr>
        <w:t xml:space="preserve"> somewhat </w:t>
      </w:r>
      <w:r w:rsidRPr="00124F26">
        <w:rPr>
          <w:rStyle w:val="StyleUnderline"/>
          <w:highlight w:val="green"/>
        </w:rPr>
        <w:t>limited</w:t>
      </w:r>
      <w:r w:rsidRPr="00AE2A33">
        <w:rPr>
          <w:rStyle w:val="StyleUnderline"/>
        </w:rPr>
        <w:t>. They are good for everyday life. It's good that you have a gut reaction that says, 'Don't go shoving people off of high places.' But that shouldn't be a veto against a general idea that otherwise makes a lot of sense.</w:t>
      </w:r>
      <w:r w:rsidRPr="00AE2A33">
        <w:rPr>
          <w:sz w:val="16"/>
        </w:rPr>
        <w:t xml:space="preserve"> </w:t>
      </w:r>
      <w:r w:rsidRPr="00AE2A33">
        <w:rPr>
          <w:rStyle w:val="StyleUnderline"/>
        </w:rPr>
        <w:t xml:space="preserve">Which </w:t>
      </w:r>
      <w:r w:rsidRPr="00650C3B">
        <w:rPr>
          <w:rStyle w:val="StyleUnderline"/>
        </w:rPr>
        <w:t xml:space="preserve">is that in the modern world, we have a lot of different competing value systems, and that the way to resolve disagreements among those different competing value systems is to say, 'What's going to actually produce the best consequences?' And best consequences measured in terms of the quality of people's experience. </w:t>
      </w:r>
      <w:r w:rsidRPr="00650C3B">
        <w:rPr>
          <w:sz w:val="16"/>
          <w:szCs w:val="16"/>
        </w:rPr>
        <w:t>So</w:t>
      </w:r>
      <w:r w:rsidRPr="00650C3B">
        <w:rPr>
          <w:sz w:val="16"/>
        </w:rPr>
        <w:t>, that's kind of completing or partially completing the circle between the tragedy of the commons, that discussion, and how do we get to the Trolleys.</w:t>
      </w:r>
    </w:p>
    <w:p w14:paraId="5031C52D" w14:textId="77777777" w:rsidR="00801160" w:rsidRPr="00B01F9A" w:rsidRDefault="00801160" w:rsidP="00801160">
      <w:pPr>
        <w:pStyle w:val="Heading4"/>
      </w:pPr>
    </w:p>
    <w:p w14:paraId="4157CC7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altName w:val="﷽﷽﷽﷽﷽﷽ḹƐ"/>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Bell MT">
    <w:panose1 w:val="02020503060305020303"/>
    <w:charset w:val="00"/>
    <w:family w:val="roman"/>
    <w:pitch w:val="variable"/>
    <w:sig w:usb0="00000003" w:usb1="00000000" w:usb2="00000000" w:usb3="00000000" w:csb0="00000001" w:csb1="00000000"/>
  </w:font>
  <w:font w:name="Futura Book">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panose1 w:val="00000000000000000000"/>
    <w:charset w:val="4D"/>
    <w:family w:val="roman"/>
    <w:notTrueType/>
    <w:pitch w:val="default"/>
    <w:sig w:usb0="03000000" w:usb1="00000000" w:usb2="00000000" w:usb3="00000000" w:csb0="00000001" w:csb1="00000000"/>
  </w:font>
  <w:font w:name="Frutiger LT Std 55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Scal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altName w:val="Cambria"/>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Sylfaen"/>
    <w:charset w:val="00"/>
    <w:family w:val="auto"/>
    <w:pitch w:val="variable"/>
    <w:sig w:usb0="00000003" w:usb1="00000000" w:usb2="00000000" w:usb3="00000000" w:csb0="00000001" w:csb1="00000000"/>
  </w:font>
  <w:font w:name="Sabon LT Std">
    <w:altName w:val="Cambria"/>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41697E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494E32"/>
    <w:multiLevelType w:val="hybridMultilevel"/>
    <w:tmpl w:val="14CAE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8C46F2A"/>
    <w:multiLevelType w:val="hybridMultilevel"/>
    <w:tmpl w:val="792A9C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E27327"/>
    <w:multiLevelType w:val="hybridMultilevel"/>
    <w:tmpl w:val="676AA9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9040C2F"/>
    <w:multiLevelType w:val="hybridMultilevel"/>
    <w:tmpl w:val="D58027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776D76"/>
    <w:multiLevelType w:val="hybridMultilevel"/>
    <w:tmpl w:val="E58A7076"/>
    <w:lvl w:ilvl="0" w:tplc="2DDCD09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803F0D"/>
    <w:multiLevelType w:val="hybridMultilevel"/>
    <w:tmpl w:val="12C8C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BB5640"/>
    <w:multiLevelType w:val="hybridMultilevel"/>
    <w:tmpl w:val="6AA6F880"/>
    <w:lvl w:ilvl="0" w:tplc="945CF9B6">
      <w:start w:val="104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F90A41"/>
    <w:multiLevelType w:val="hybridMultilevel"/>
    <w:tmpl w:val="73F28A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9B71B59"/>
    <w:multiLevelType w:val="hybridMultilevel"/>
    <w:tmpl w:val="B7D64390"/>
    <w:lvl w:ilvl="0" w:tplc="665A218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087F69"/>
    <w:multiLevelType w:val="hybridMultilevel"/>
    <w:tmpl w:val="77EAB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7272CB"/>
    <w:multiLevelType w:val="hybridMultilevel"/>
    <w:tmpl w:val="46A80A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331C1C"/>
    <w:multiLevelType w:val="hybridMultilevel"/>
    <w:tmpl w:val="1C6CCB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003AED"/>
    <w:multiLevelType w:val="hybridMultilevel"/>
    <w:tmpl w:val="8ABCC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1F620E"/>
    <w:multiLevelType w:val="hybridMultilevel"/>
    <w:tmpl w:val="52C00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3775E33"/>
    <w:multiLevelType w:val="hybridMultilevel"/>
    <w:tmpl w:val="B3F8AFD8"/>
    <w:lvl w:ilvl="0" w:tplc="944CA40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883F7A"/>
    <w:multiLevelType w:val="hybridMultilevel"/>
    <w:tmpl w:val="C3A0463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564E4809"/>
    <w:multiLevelType w:val="hybridMultilevel"/>
    <w:tmpl w:val="F6469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DFC6417"/>
    <w:multiLevelType w:val="hybridMultilevel"/>
    <w:tmpl w:val="12603998"/>
    <w:lvl w:ilvl="0" w:tplc="067C325A">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BF407F"/>
    <w:multiLevelType w:val="hybridMultilevel"/>
    <w:tmpl w:val="889093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24"/>
  </w:num>
  <w:num w:numId="13">
    <w:abstractNumId w:val="23"/>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31"/>
  </w:num>
  <w:num w:numId="17">
    <w:abstractNumId w:val="17"/>
  </w:num>
  <w:num w:numId="18">
    <w:abstractNumId w:val="13"/>
  </w:num>
  <w:num w:numId="19">
    <w:abstractNumId w:val="26"/>
  </w:num>
  <w:num w:numId="20">
    <w:abstractNumId w:val="25"/>
  </w:num>
  <w:num w:numId="21">
    <w:abstractNumId w:val="30"/>
  </w:num>
  <w:num w:numId="22">
    <w:abstractNumId w:val="12"/>
  </w:num>
  <w:num w:numId="23">
    <w:abstractNumId w:val="15"/>
  </w:num>
  <w:num w:numId="24">
    <w:abstractNumId w:val="20"/>
  </w:num>
  <w:num w:numId="25">
    <w:abstractNumId w:val="33"/>
  </w:num>
  <w:num w:numId="26">
    <w:abstractNumId w:val="11"/>
  </w:num>
  <w:num w:numId="27">
    <w:abstractNumId w:val="28"/>
  </w:num>
  <w:num w:numId="28">
    <w:abstractNumId w:val="10"/>
  </w:num>
  <w:num w:numId="29">
    <w:abstractNumId w:val="21"/>
  </w:num>
  <w:num w:numId="30">
    <w:abstractNumId w:val="16"/>
  </w:num>
  <w:num w:numId="31">
    <w:abstractNumId w:val="19"/>
  </w:num>
  <w:num w:numId="32">
    <w:abstractNumId w:val="29"/>
  </w:num>
  <w:num w:numId="33">
    <w:abstractNumId w:val="32"/>
  </w:num>
  <w:num w:numId="34">
    <w:abstractNumId w:val="27"/>
  </w:num>
  <w:num w:numId="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7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23AD8"/>
    <w:rsid w:val="000139A3"/>
    <w:rsid w:val="0005755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80062"/>
    <w:rsid w:val="004C60E8"/>
    <w:rsid w:val="004E3579"/>
    <w:rsid w:val="004E728B"/>
    <w:rsid w:val="004F39E0"/>
    <w:rsid w:val="00537BD5"/>
    <w:rsid w:val="0057268A"/>
    <w:rsid w:val="005D2912"/>
    <w:rsid w:val="006065BD"/>
    <w:rsid w:val="00623AD8"/>
    <w:rsid w:val="00645FA9"/>
    <w:rsid w:val="00647866"/>
    <w:rsid w:val="0065768D"/>
    <w:rsid w:val="00665003"/>
    <w:rsid w:val="006A2AD0"/>
    <w:rsid w:val="006C2375"/>
    <w:rsid w:val="006D4ECC"/>
    <w:rsid w:val="00722258"/>
    <w:rsid w:val="007243E5"/>
    <w:rsid w:val="00766EA0"/>
    <w:rsid w:val="007A2226"/>
    <w:rsid w:val="007F5B66"/>
    <w:rsid w:val="00801160"/>
    <w:rsid w:val="00823A1C"/>
    <w:rsid w:val="00845B9D"/>
    <w:rsid w:val="00860984"/>
    <w:rsid w:val="008B3ECB"/>
    <w:rsid w:val="008B4E85"/>
    <w:rsid w:val="008C1B2E"/>
    <w:rsid w:val="008E5AB0"/>
    <w:rsid w:val="0091627E"/>
    <w:rsid w:val="0097032B"/>
    <w:rsid w:val="009D2EAD"/>
    <w:rsid w:val="009D54B2"/>
    <w:rsid w:val="009E1922"/>
    <w:rsid w:val="009F180B"/>
    <w:rsid w:val="009F7ED2"/>
    <w:rsid w:val="00A128A9"/>
    <w:rsid w:val="00A93661"/>
    <w:rsid w:val="00A95652"/>
    <w:rsid w:val="00AC0AB8"/>
    <w:rsid w:val="00AC1726"/>
    <w:rsid w:val="00AD790A"/>
    <w:rsid w:val="00B33C6D"/>
    <w:rsid w:val="00B4508F"/>
    <w:rsid w:val="00B55AD5"/>
    <w:rsid w:val="00B8057C"/>
    <w:rsid w:val="00BD6238"/>
    <w:rsid w:val="00BF593B"/>
    <w:rsid w:val="00BF773A"/>
    <w:rsid w:val="00BF7E81"/>
    <w:rsid w:val="00C13773"/>
    <w:rsid w:val="00C17CC8"/>
    <w:rsid w:val="00C21CA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01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47B72"/>
  <w15:chartTrackingRefBased/>
  <w15:docId w15:val="{CA346D49-5669-459A-B5FF-DCCF3A2A5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01160"/>
    <w:rPr>
      <w:rFonts w:ascii="Times New Roman" w:hAnsi="Times New Roman" w:cs="Times New Roman"/>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623A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623AD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ites,Tag Char Char,Char,n,Author and Date"/>
    <w:basedOn w:val="Normal"/>
    <w:next w:val="Normal"/>
    <w:link w:val="Heading3Char"/>
    <w:uiPriority w:val="2"/>
    <w:unhideWhenUsed/>
    <w:qFormat/>
    <w:rsid w:val="00623AD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s"/>
    <w:basedOn w:val="Normal"/>
    <w:next w:val="Normal"/>
    <w:link w:val="Heading4Char"/>
    <w:uiPriority w:val="3"/>
    <w:unhideWhenUsed/>
    <w:qFormat/>
    <w:rsid w:val="00623AD8"/>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qFormat/>
    <w:rsid w:val="00801160"/>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801160"/>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801160"/>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801160"/>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801160"/>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623A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3AD8"/>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rsid w:val="00623AD8"/>
    <w:rPr>
      <w:rFonts w:ascii="Times New Roman" w:eastAsiaTheme="majorEastAsia" w:hAnsi="Times New Roman" w:cstheme="majorBidi"/>
      <w:b/>
      <w:sz w:val="52"/>
      <w:szCs w:val="32"/>
    </w:rPr>
  </w:style>
  <w:style w:type="character" w:customStyle="1" w:styleId="Heading2Char">
    <w:name w:val="Heading 2 Char"/>
    <w:aliases w:val="Hat Char,Heading 2 Char Char Char2,Heading 2 Char Char Char Char,Heading 21 Char1,Char Char Char Char1 Char2,Char Char Char Char1 Char Char1, Char Char Char Char1 Char1,Char2 Char1,Heading 2 Char Char1 Char1,Heading 2 Char Char2 Char Char"/>
    <w:basedOn w:val="DefaultParagraphFont"/>
    <w:link w:val="Heading2"/>
    <w:uiPriority w:val="1"/>
    <w:rsid w:val="00623AD8"/>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1,Heading 3 Char1 Char Char Char,Citation Char Char Char Char Char"/>
    <w:basedOn w:val="DefaultParagraphFont"/>
    <w:link w:val="Heading3"/>
    <w:uiPriority w:val="2"/>
    <w:rsid w:val="00623AD8"/>
    <w:rPr>
      <w:rFonts w:ascii="Times New Roman" w:eastAsiaTheme="majorEastAsia" w:hAnsi="Times New Roman"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623AD8"/>
    <w:rPr>
      <w:rFonts w:ascii="Times New Roman" w:eastAsiaTheme="majorEastAsia" w:hAnsi="Times New Roman"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7"/>
    <w:qFormat/>
    <w:rsid w:val="00623AD8"/>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23AD8"/>
    <w:rPr>
      <w:b/>
      <w:bCs/>
      <w:sz w:val="21"/>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6"/>
    <w:qFormat/>
    <w:rsid w:val="00623AD8"/>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623AD8"/>
    <w:rPr>
      <w:color w:val="auto"/>
      <w:u w:val="none"/>
    </w:rPr>
  </w:style>
  <w:style w:type="character" w:styleId="FollowedHyperlink">
    <w:name w:val="FollowedHyperlink"/>
    <w:basedOn w:val="DefaultParagraphFont"/>
    <w:uiPriority w:val="99"/>
    <w:unhideWhenUsed/>
    <w:rsid w:val="00623AD8"/>
    <w:rPr>
      <w:color w:val="auto"/>
      <w:u w:val="none"/>
    </w:rPr>
  </w:style>
  <w:style w:type="paragraph" w:customStyle="1" w:styleId="Analytic">
    <w:name w:val="Analytic"/>
    <w:basedOn w:val="Heading4"/>
    <w:link w:val="AnalyticChar"/>
    <w:autoRedefine/>
    <w:uiPriority w:val="4"/>
    <w:qFormat/>
    <w:rsid w:val="00623AD8"/>
    <w:rPr>
      <w:color w:val="C00000"/>
    </w:rPr>
  </w:style>
  <w:style w:type="character" w:customStyle="1" w:styleId="Heading5Char">
    <w:name w:val="Heading 5 Char"/>
    <w:aliases w:val="Text Char"/>
    <w:basedOn w:val="DefaultParagraphFont"/>
    <w:link w:val="Heading5"/>
    <w:rsid w:val="00801160"/>
    <w:rPr>
      <w:rFonts w:ascii="Cambria" w:eastAsia="Times New Roman" w:hAnsi="Cambria" w:cs="Times New Roman"/>
      <w:b/>
      <w:bCs/>
      <w:i/>
      <w:iCs/>
      <w:sz w:val="20"/>
      <w:lang w:bidi="en-US"/>
    </w:rPr>
  </w:style>
  <w:style w:type="character" w:customStyle="1" w:styleId="Heading6Char">
    <w:name w:val="Heading 6 Char"/>
    <w:basedOn w:val="DefaultParagraphFont"/>
    <w:link w:val="Heading6"/>
    <w:rsid w:val="00801160"/>
    <w:rPr>
      <w:rFonts w:ascii="Cambria" w:eastAsia="Times New Roman" w:hAnsi="Cambria" w:cs="Times New Roman"/>
      <w:b/>
      <w:bCs/>
      <w:i/>
      <w:iCs/>
      <w:sz w:val="20"/>
      <w:lang w:bidi="en-US"/>
    </w:rPr>
  </w:style>
  <w:style w:type="character" w:customStyle="1" w:styleId="Heading7Char">
    <w:name w:val="Heading 7 Char"/>
    <w:basedOn w:val="DefaultParagraphFont"/>
    <w:link w:val="Heading7"/>
    <w:rsid w:val="00801160"/>
    <w:rPr>
      <w:rFonts w:ascii="Cambria" w:eastAsia="Times New Roman" w:hAnsi="Cambria" w:cs="Times New Roman"/>
      <w:b/>
      <w:bCs/>
      <w:i/>
      <w:iCs/>
      <w:sz w:val="20"/>
      <w:szCs w:val="20"/>
      <w:lang w:bidi="en-US"/>
    </w:rPr>
  </w:style>
  <w:style w:type="character" w:customStyle="1" w:styleId="Heading8Char">
    <w:name w:val="Heading 8 Char"/>
    <w:basedOn w:val="DefaultParagraphFont"/>
    <w:link w:val="Heading8"/>
    <w:rsid w:val="00801160"/>
    <w:rPr>
      <w:rFonts w:ascii="Cambria" w:eastAsia="Times New Roman" w:hAnsi="Cambria" w:cs="Times New Roman"/>
      <w:b/>
      <w:bCs/>
      <w:i/>
      <w:iCs/>
      <w:sz w:val="18"/>
      <w:szCs w:val="18"/>
      <w:lang w:bidi="en-US"/>
    </w:rPr>
  </w:style>
  <w:style w:type="character" w:customStyle="1" w:styleId="Heading9Char">
    <w:name w:val="Heading 9 Char"/>
    <w:basedOn w:val="DefaultParagraphFont"/>
    <w:link w:val="Heading9"/>
    <w:rsid w:val="00801160"/>
    <w:rPr>
      <w:rFonts w:ascii="Cambria" w:eastAsia="Times New Roman" w:hAnsi="Cambria" w:cs="Times New Roman"/>
      <w:i/>
      <w:iCs/>
      <w:sz w:val="18"/>
      <w:szCs w:val="18"/>
      <w:lang w:bidi="en-US"/>
    </w:rPr>
  </w:style>
  <w:style w:type="paragraph" w:customStyle="1" w:styleId="textbold">
    <w:name w:val="text bold"/>
    <w:link w:val="Emphasis"/>
    <w:autoRedefine/>
    <w:uiPriority w:val="7"/>
    <w:qFormat/>
    <w:rsid w:val="00801160"/>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Times New Roman" w:hAnsi="Times New Roman" w:cs="Times New Roman"/>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80116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801160"/>
    <w:pPr>
      <w:ind w:left="720"/>
      <w:contextualSpacing/>
    </w:pPr>
  </w:style>
  <w:style w:type="character" w:customStyle="1" w:styleId="AnalyticChar">
    <w:name w:val="Analytic Char"/>
    <w:basedOn w:val="DefaultParagraphFont"/>
    <w:link w:val="Analytic"/>
    <w:uiPriority w:val="4"/>
    <w:rsid w:val="00801160"/>
    <w:rPr>
      <w:rFonts w:ascii="Times New Roman" w:eastAsiaTheme="majorEastAsia" w:hAnsi="Times New Roman" w:cstheme="majorBidi"/>
      <w:b/>
      <w:iCs/>
      <w:color w:val="C00000"/>
      <w:sz w:val="26"/>
    </w:rPr>
  </w:style>
  <w:style w:type="paragraph" w:customStyle="1" w:styleId="DateTime">
    <w:name w:val="DateTime"/>
    <w:basedOn w:val="Normal"/>
    <w:link w:val="DateTimeChar"/>
    <w:autoRedefine/>
    <w:uiPriority w:val="4"/>
    <w:qFormat/>
    <w:rsid w:val="00801160"/>
  </w:style>
  <w:style w:type="character" w:customStyle="1" w:styleId="DateTimeChar">
    <w:name w:val="DateTime Char"/>
    <w:basedOn w:val="DefaultParagraphFont"/>
    <w:link w:val="DateTime"/>
    <w:uiPriority w:val="4"/>
    <w:rsid w:val="00801160"/>
    <w:rPr>
      <w:rFonts w:ascii="Times New Roman" w:hAnsi="Times New Roman" w:cs="Times New Roman"/>
    </w:rPr>
  </w:style>
  <w:style w:type="paragraph" w:customStyle="1" w:styleId="Lecture">
    <w:name w:val="Lecture"/>
    <w:next w:val="BodyText"/>
    <w:link w:val="LectureChar"/>
    <w:autoRedefine/>
    <w:uiPriority w:val="4"/>
    <w:qFormat/>
    <w:rsid w:val="00801160"/>
    <w:pPr>
      <w:spacing w:after="0"/>
      <w:outlineLvl w:val="5"/>
    </w:pPr>
    <w:rPr>
      <w:rFonts w:ascii="Arial" w:hAnsi="Arial" w:cs="Arial"/>
      <w:spacing w:val="-10"/>
    </w:rPr>
  </w:style>
  <w:style w:type="character" w:customStyle="1" w:styleId="LectureChar">
    <w:name w:val="Lecture Char"/>
    <w:basedOn w:val="DateTimeChar"/>
    <w:link w:val="Lecture"/>
    <w:uiPriority w:val="4"/>
    <w:rsid w:val="00801160"/>
    <w:rPr>
      <w:rFonts w:ascii="Arial" w:hAnsi="Arial" w:cs="Arial"/>
      <w:spacing w:val="-10"/>
    </w:rPr>
  </w:style>
  <w:style w:type="paragraph" w:styleId="BodyText">
    <w:name w:val="Body Text"/>
    <w:basedOn w:val="Normal"/>
    <w:link w:val="BodyTextChar"/>
    <w:uiPriority w:val="99"/>
    <w:unhideWhenUsed/>
    <w:rsid w:val="00801160"/>
    <w:pPr>
      <w:spacing w:after="120"/>
    </w:pPr>
  </w:style>
  <w:style w:type="character" w:customStyle="1" w:styleId="BodyTextChar">
    <w:name w:val="Body Text Char"/>
    <w:basedOn w:val="DefaultParagraphFont"/>
    <w:link w:val="BodyText"/>
    <w:uiPriority w:val="99"/>
    <w:rsid w:val="00801160"/>
    <w:rPr>
      <w:rFonts w:ascii="Times New Roman" w:hAnsi="Times New Roman" w:cs="Times New Roman"/>
    </w:rPr>
  </w:style>
  <w:style w:type="paragraph" w:styleId="BalloonText">
    <w:name w:val="Balloon Text"/>
    <w:basedOn w:val="Normal"/>
    <w:link w:val="BalloonTextChar"/>
    <w:uiPriority w:val="99"/>
    <w:unhideWhenUsed/>
    <w:rsid w:val="00801160"/>
    <w:rPr>
      <w:rFonts w:ascii="Tahoma" w:hAnsi="Tahoma" w:cs="Tahoma"/>
      <w:sz w:val="16"/>
      <w:szCs w:val="16"/>
    </w:rPr>
  </w:style>
  <w:style w:type="character" w:customStyle="1" w:styleId="BalloonTextChar">
    <w:name w:val="Balloon Text Char"/>
    <w:basedOn w:val="DefaultParagraphFont"/>
    <w:link w:val="BalloonText"/>
    <w:uiPriority w:val="99"/>
    <w:rsid w:val="00801160"/>
    <w:rPr>
      <w:rFonts w:ascii="Tahoma" w:hAnsi="Tahoma" w:cs="Tahoma"/>
      <w:sz w:val="16"/>
      <w:szCs w:val="16"/>
    </w:rPr>
  </w:style>
  <w:style w:type="paragraph" w:customStyle="1" w:styleId="UnderlinePara">
    <w:name w:val="Underline Para"/>
    <w:basedOn w:val="Normal"/>
    <w:autoRedefine/>
    <w:uiPriority w:val="6"/>
    <w:qFormat/>
    <w:rsid w:val="00801160"/>
    <w:pPr>
      <w:widowControl w:val="0"/>
      <w:suppressAutoHyphens/>
      <w:spacing w:after="200" w:line="256" w:lineRule="auto"/>
      <w:contextualSpacing/>
    </w:pPr>
    <w:rPr>
      <w:u w:val="single"/>
    </w:rPr>
  </w:style>
  <w:style w:type="paragraph" w:styleId="Header">
    <w:name w:val="header"/>
    <w:basedOn w:val="Normal"/>
    <w:link w:val="HeaderChar"/>
    <w:uiPriority w:val="99"/>
    <w:unhideWhenUsed/>
    <w:qFormat/>
    <w:rsid w:val="00801160"/>
    <w:pPr>
      <w:tabs>
        <w:tab w:val="center" w:pos="4680"/>
        <w:tab w:val="right" w:pos="9360"/>
      </w:tabs>
    </w:pPr>
  </w:style>
  <w:style w:type="character" w:customStyle="1" w:styleId="HeaderChar">
    <w:name w:val="Header Char"/>
    <w:basedOn w:val="DefaultParagraphFont"/>
    <w:link w:val="Header"/>
    <w:uiPriority w:val="99"/>
    <w:rsid w:val="00801160"/>
    <w:rPr>
      <w:rFonts w:ascii="Times New Roman" w:hAnsi="Times New Roman" w:cs="Times New Roman"/>
    </w:rPr>
  </w:style>
  <w:style w:type="paragraph" w:styleId="Footer">
    <w:name w:val="footer"/>
    <w:basedOn w:val="Normal"/>
    <w:link w:val="FooterChar"/>
    <w:uiPriority w:val="99"/>
    <w:unhideWhenUsed/>
    <w:rsid w:val="00801160"/>
    <w:pPr>
      <w:tabs>
        <w:tab w:val="center" w:pos="4680"/>
        <w:tab w:val="right" w:pos="9360"/>
      </w:tabs>
    </w:pPr>
  </w:style>
  <w:style w:type="character" w:customStyle="1" w:styleId="FooterChar">
    <w:name w:val="Footer Char"/>
    <w:basedOn w:val="DefaultParagraphFont"/>
    <w:link w:val="Footer"/>
    <w:uiPriority w:val="99"/>
    <w:rsid w:val="00801160"/>
    <w:rPr>
      <w:rFonts w:ascii="Times New Roman" w:hAnsi="Times New Roman" w:cs="Times New Roman"/>
    </w:rPr>
  </w:style>
  <w:style w:type="character" w:styleId="PageNumber">
    <w:name w:val="page number"/>
    <w:aliases w:val="card ununderlined"/>
    <w:basedOn w:val="DefaultParagraphFont"/>
    <w:uiPriority w:val="99"/>
    <w:unhideWhenUsed/>
    <w:rsid w:val="00801160"/>
  </w:style>
  <w:style w:type="character" w:customStyle="1" w:styleId="underline">
    <w:name w:val="underline"/>
    <w:qFormat/>
    <w:rsid w:val="00801160"/>
    <w:rPr>
      <w:u w:val="single"/>
    </w:rPr>
  </w:style>
  <w:style w:type="character" w:customStyle="1" w:styleId="m4841727538114946087gmail-styleunderline">
    <w:name w:val="m_4841727538114946087gmail-styleunderline"/>
    <w:basedOn w:val="DefaultParagraphFont"/>
    <w:rsid w:val="00801160"/>
  </w:style>
  <w:style w:type="paragraph" w:customStyle="1" w:styleId="BreakTag">
    <w:name w:val="Break Tag"/>
    <w:basedOn w:val="Normal"/>
    <w:autoRedefine/>
    <w:uiPriority w:val="4"/>
    <w:qFormat/>
    <w:rsid w:val="00801160"/>
    <w:pPr>
      <w:spacing w:before="240"/>
    </w:pPr>
    <w:rPr>
      <w:b/>
      <w:sz w:val="26"/>
    </w:rPr>
  </w:style>
  <w:style w:type="paragraph" w:customStyle="1" w:styleId="BreakBlock">
    <w:name w:val="Break Block"/>
    <w:basedOn w:val="Normal"/>
    <w:link w:val="BreakBlockChar"/>
    <w:autoRedefine/>
    <w:qFormat/>
    <w:rsid w:val="00801160"/>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801160"/>
    <w:rPr>
      <w:rFonts w:ascii="Arial Bold" w:hAnsi="Arial Bold" w:cs="Times New Roman"/>
      <w:b/>
      <w:caps/>
      <w:sz w:val="32"/>
      <w:u w:val="single"/>
    </w:rPr>
  </w:style>
  <w:style w:type="character" w:customStyle="1" w:styleId="Mention1">
    <w:name w:val="Mention1"/>
    <w:basedOn w:val="DefaultParagraphFont"/>
    <w:uiPriority w:val="99"/>
    <w:semiHidden/>
    <w:unhideWhenUsed/>
    <w:rsid w:val="00801160"/>
    <w:rPr>
      <w:color w:val="2B579A"/>
      <w:shd w:val="clear" w:color="auto" w:fill="E6E6E6"/>
    </w:rPr>
  </w:style>
  <w:style w:type="character" w:customStyle="1" w:styleId="UnresolvedMention1">
    <w:name w:val="Unresolved Mention1"/>
    <w:basedOn w:val="DefaultParagraphFont"/>
    <w:uiPriority w:val="99"/>
    <w:unhideWhenUsed/>
    <w:rsid w:val="00801160"/>
    <w:rPr>
      <w:color w:val="808080"/>
      <w:shd w:val="clear" w:color="auto" w:fill="E6E6E6"/>
    </w:rPr>
  </w:style>
  <w:style w:type="paragraph" w:customStyle="1" w:styleId="Emphasis1">
    <w:name w:val="Emphasis1"/>
    <w:basedOn w:val="Normal"/>
    <w:uiPriority w:val="7"/>
    <w:qFormat/>
    <w:rsid w:val="00801160"/>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evidencetext">
    <w:name w:val="evidence text"/>
    <w:basedOn w:val="Normal"/>
    <w:link w:val="evidencetextChar1"/>
    <w:qFormat/>
    <w:rsid w:val="00801160"/>
    <w:pPr>
      <w:ind w:left="432" w:right="432"/>
    </w:pPr>
    <w:rPr>
      <w:color w:val="000000"/>
      <w:lang w:val="x-none" w:eastAsia="x-none"/>
    </w:rPr>
  </w:style>
  <w:style w:type="character" w:customStyle="1" w:styleId="evidencetextChar1">
    <w:name w:val="evidence text Char1"/>
    <w:link w:val="evidencetext"/>
    <w:rsid w:val="00801160"/>
    <w:rPr>
      <w:rFonts w:ascii="Times New Roman" w:hAnsi="Times New Roman" w:cs="Times New Roman"/>
      <w:color w:val="000000"/>
      <w:lang w:val="x-none" w:eastAsia="x-none"/>
    </w:rPr>
  </w:style>
  <w:style w:type="character" w:customStyle="1" w:styleId="Author-Date">
    <w:name w:val="Author-Date"/>
    <w:qFormat/>
    <w:rsid w:val="00801160"/>
    <w:rPr>
      <w:b/>
      <w:sz w:val="24"/>
    </w:rPr>
  </w:style>
  <w:style w:type="paragraph" w:customStyle="1" w:styleId="Nothing">
    <w:name w:val="Nothing"/>
    <w:link w:val="NothingChar"/>
    <w:qFormat/>
    <w:rsid w:val="00801160"/>
    <w:pPr>
      <w:spacing w:after="0" w:line="240" w:lineRule="auto"/>
      <w:jc w:val="both"/>
    </w:pPr>
    <w:rPr>
      <w:rFonts w:ascii="Times New Roman" w:eastAsia="Times New Roman" w:hAnsi="Times New Roman" w:cs="Times New Roman"/>
      <w:sz w:val="20"/>
      <w:szCs w:val="24"/>
    </w:rPr>
  </w:style>
  <w:style w:type="paragraph" w:styleId="Title">
    <w:name w:val="Title"/>
    <w:aliases w:val="Cites and Cards,UNDERLINE,Bold Underlined,title,Block Heading,Read This"/>
    <w:basedOn w:val="Normal"/>
    <w:link w:val="TitleChar"/>
    <w:uiPriority w:val="6"/>
    <w:qFormat/>
    <w:rsid w:val="00801160"/>
    <w:pPr>
      <w:widowControl w:val="0"/>
      <w:autoSpaceDE w:val="0"/>
      <w:autoSpaceDN w:val="0"/>
      <w:adjustRightInd w:val="0"/>
      <w:spacing w:before="240" w:after="60"/>
      <w:jc w:val="center"/>
      <w:outlineLvl w:val="0"/>
    </w:pPr>
    <w:rPr>
      <w:sz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801160"/>
    <w:rPr>
      <w:rFonts w:ascii="Times New Roman" w:hAnsi="Times New Roman" w:cs="Times New Roman"/>
      <w:sz w:val="24"/>
      <w:u w:val="single"/>
    </w:rPr>
  </w:style>
  <w:style w:type="paragraph" w:customStyle="1" w:styleId="Style4">
    <w:name w:val="Style4"/>
    <w:basedOn w:val="Normal"/>
    <w:link w:val="Style4Char"/>
    <w:qFormat/>
    <w:rsid w:val="00801160"/>
    <w:rPr>
      <w:rFonts w:eastAsia="Times New Roman"/>
      <w:szCs w:val="24"/>
      <w:u w:val="single"/>
    </w:rPr>
  </w:style>
  <w:style w:type="character" w:customStyle="1" w:styleId="Style4Char">
    <w:name w:val="Style4 Char"/>
    <w:link w:val="Style4"/>
    <w:rsid w:val="00801160"/>
    <w:rPr>
      <w:rFonts w:ascii="Times New Roman" w:eastAsia="Times New Roman" w:hAnsi="Times New Roman" w:cs="Times New Roman"/>
      <w:szCs w:val="24"/>
      <w:u w:val="single"/>
    </w:rPr>
  </w:style>
  <w:style w:type="character" w:customStyle="1" w:styleId="cardChar">
    <w:name w:val="card Char"/>
    <w:aliases w:val="Bold Cite Char Char,Speed Cite Char"/>
    <w:basedOn w:val="DefaultParagraphFont"/>
    <w:rsid w:val="00801160"/>
    <w:rPr>
      <w:rFonts w:ascii="Times New Roman" w:hAnsi="Times New Roman"/>
      <w:u w:val="single"/>
    </w:rPr>
  </w:style>
  <w:style w:type="character" w:customStyle="1" w:styleId="term">
    <w:name w:val="term"/>
    <w:basedOn w:val="DefaultParagraphFont"/>
    <w:rsid w:val="00801160"/>
  </w:style>
  <w:style w:type="character" w:customStyle="1" w:styleId="Style1Char">
    <w:name w:val="Style1 Char"/>
    <w:rsid w:val="00801160"/>
    <w:rPr>
      <w:rFonts w:ascii="Times New Roman" w:eastAsia="SimSun" w:hAnsi="Times New Roman" w:cs="Times New Roman"/>
      <w:sz w:val="20"/>
      <w:szCs w:val="24"/>
      <w:u w:val="single"/>
      <w:lang w:eastAsia="zh-CN"/>
    </w:rPr>
  </w:style>
  <w:style w:type="character" w:customStyle="1" w:styleId="Styleunderline11pt">
    <w:name w:val="Style underline + 11 pt"/>
    <w:rsid w:val="00801160"/>
    <w:rPr>
      <w:rFonts w:ascii="Times New Roman" w:hAnsi="Times New Roman"/>
      <w:sz w:val="20"/>
      <w:u w:val="single"/>
    </w:rPr>
  </w:style>
  <w:style w:type="paragraph" w:customStyle="1" w:styleId="Stylecard11pt">
    <w:name w:val="Style card + 11 pt"/>
    <w:basedOn w:val="Normal"/>
    <w:link w:val="Stylecard11ptChar"/>
    <w:qFormat/>
    <w:rsid w:val="00801160"/>
    <w:pPr>
      <w:ind w:left="288" w:right="288"/>
    </w:pPr>
    <w:rPr>
      <w:rFonts w:ascii="Georgia" w:eastAsia="SimSun" w:hAnsi="Georgia"/>
      <w:szCs w:val="24"/>
      <w:lang w:eastAsia="zh-CN"/>
    </w:rPr>
  </w:style>
  <w:style w:type="character" w:customStyle="1" w:styleId="Stylecard11ptChar">
    <w:name w:val="Style card + 11 pt Char"/>
    <w:link w:val="Stylecard11pt"/>
    <w:rsid w:val="00801160"/>
    <w:rPr>
      <w:rFonts w:ascii="Georgia" w:eastAsia="SimSun" w:hAnsi="Georgia" w:cs="Times New Roman"/>
      <w:szCs w:val="24"/>
      <w:lang w:eastAsia="zh-CN"/>
    </w:rPr>
  </w:style>
  <w:style w:type="paragraph" w:customStyle="1" w:styleId="Minimize">
    <w:name w:val="Minimize"/>
    <w:basedOn w:val="Normal"/>
    <w:next w:val="Normal"/>
    <w:link w:val="MinimizeChar"/>
    <w:qFormat/>
    <w:rsid w:val="00801160"/>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801160"/>
    <w:rPr>
      <w:rFonts w:ascii="Georgia" w:hAnsi="Georgia" w:cs="Times New Roman"/>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801160"/>
    <w:pPr>
      <w:spacing w:after="0" w:line="240" w:lineRule="auto"/>
    </w:pPr>
    <w:rPr>
      <w:rFonts w:ascii="Arial" w:hAnsi="Arial" w:cs="Arial"/>
      <w:u w:val="single"/>
    </w:rPr>
  </w:style>
  <w:style w:type="paragraph" w:customStyle="1" w:styleId="cardtext">
    <w:name w:val="card text"/>
    <w:basedOn w:val="Normal"/>
    <w:link w:val="cardtextChar"/>
    <w:qFormat/>
    <w:rsid w:val="00801160"/>
    <w:pPr>
      <w:ind w:left="288" w:right="288"/>
    </w:pPr>
  </w:style>
  <w:style w:type="character" w:customStyle="1" w:styleId="cardtextChar">
    <w:name w:val="card text Char"/>
    <w:basedOn w:val="DefaultParagraphFont"/>
    <w:link w:val="cardtext"/>
    <w:rsid w:val="00801160"/>
    <w:rPr>
      <w:rFonts w:ascii="Times New Roman" w:hAnsi="Times New Roman" w:cs="Times New Roman"/>
    </w:rPr>
  </w:style>
  <w:style w:type="character" w:customStyle="1" w:styleId="byline">
    <w:name w:val="byline"/>
    <w:basedOn w:val="DefaultParagraphFont"/>
    <w:rsid w:val="00801160"/>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801160"/>
    <w:rPr>
      <w:rFonts w:ascii="Arial" w:hAnsi="Arial"/>
      <w:b/>
      <w:sz w:val="24"/>
      <w:szCs w:val="22"/>
      <w:u w:val="single"/>
    </w:rPr>
  </w:style>
  <w:style w:type="paragraph" w:customStyle="1" w:styleId="StyleStyle411pt">
    <w:name w:val="Style Style4 + 11 pt"/>
    <w:basedOn w:val="Normal"/>
    <w:link w:val="StyleStyle411ptChar"/>
    <w:qFormat/>
    <w:rsid w:val="00801160"/>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801160"/>
    <w:rPr>
      <w:rFonts w:ascii="Times New Roman" w:eastAsia="Times New Roman" w:hAnsi="Times New Roman" w:cs="Times New Roman"/>
      <w:u w:val="single"/>
    </w:rPr>
  </w:style>
  <w:style w:type="character" w:customStyle="1" w:styleId="Style11ptUnderline">
    <w:name w:val="Style 11 pt Underline"/>
    <w:rsid w:val="00801160"/>
    <w:rPr>
      <w:sz w:val="20"/>
      <w:u w:val="single"/>
    </w:rPr>
  </w:style>
  <w:style w:type="character" w:customStyle="1" w:styleId="Style11ptBoldUnderline">
    <w:name w:val="Style 11 pt Bold Underline"/>
    <w:rsid w:val="00801160"/>
    <w:rPr>
      <w:b/>
      <w:bCs/>
      <w:sz w:val="20"/>
      <w:u w:val="single"/>
    </w:rPr>
  </w:style>
  <w:style w:type="character" w:customStyle="1" w:styleId="Style11pt">
    <w:name w:val="Style 11 pt"/>
    <w:rsid w:val="00801160"/>
    <w:rPr>
      <w:sz w:val="20"/>
    </w:rPr>
  </w:style>
  <w:style w:type="paragraph" w:customStyle="1" w:styleId="StyleStyle411ptBold">
    <w:name w:val="Style Style4 + 11 pt Bold"/>
    <w:basedOn w:val="Normal"/>
    <w:link w:val="StyleStyle411ptBoldChar"/>
    <w:qFormat/>
    <w:rsid w:val="00801160"/>
    <w:rPr>
      <w:rFonts w:eastAsia="Times New Roman"/>
      <w:b/>
      <w:bCs/>
      <w:szCs w:val="24"/>
      <w:u w:val="single"/>
    </w:rPr>
  </w:style>
  <w:style w:type="character" w:customStyle="1" w:styleId="StyleStyle411ptBoldChar">
    <w:name w:val="Style Style4 + 11 pt Bold Char"/>
    <w:basedOn w:val="DefaultParagraphFont"/>
    <w:link w:val="StyleStyle411ptBold"/>
    <w:rsid w:val="00801160"/>
    <w:rPr>
      <w:rFonts w:ascii="Times New Roman" w:eastAsia="Times New Roman" w:hAnsi="Times New Roman" w:cs="Times New Roman"/>
      <w:b/>
      <w:bCs/>
      <w:szCs w:val="24"/>
      <w:u w:val="single"/>
    </w:rPr>
  </w:style>
  <w:style w:type="paragraph" w:customStyle="1" w:styleId="BlockTitle">
    <w:name w:val="Block Title"/>
    <w:basedOn w:val="Normal"/>
    <w:next w:val="Normal"/>
    <w:link w:val="BlockTitleChar"/>
    <w:qFormat/>
    <w:rsid w:val="00801160"/>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801160"/>
    <w:rPr>
      <w:rFonts w:ascii="Times New Roman" w:eastAsia="Times New Roman" w:hAnsi="Times New Roman" w:cs="Times New Roman"/>
      <w:b/>
      <w:sz w:val="32"/>
      <w:szCs w:val="20"/>
      <w:u w:val="single"/>
    </w:rPr>
  </w:style>
  <w:style w:type="character" w:customStyle="1" w:styleId="Emphasis2">
    <w:name w:val="Emphasis2"/>
    <w:basedOn w:val="DefaultParagraphFont"/>
    <w:rsid w:val="00801160"/>
    <w:rPr>
      <w:rFonts w:ascii="Franklin Gothic Heavy" w:hAnsi="Franklin Gothic Heavy"/>
      <w:iCs/>
      <w:u w:val="single"/>
    </w:rPr>
  </w:style>
  <w:style w:type="paragraph" w:customStyle="1" w:styleId="Cards">
    <w:name w:val="Cards"/>
    <w:basedOn w:val="Normal"/>
    <w:link w:val="CardsChar1"/>
    <w:qFormat/>
    <w:rsid w:val="00801160"/>
    <w:pPr>
      <w:autoSpaceDE w:val="0"/>
      <w:autoSpaceDN w:val="0"/>
      <w:adjustRightInd w:val="0"/>
      <w:ind w:left="432" w:right="432"/>
      <w:jc w:val="both"/>
    </w:pPr>
    <w:rPr>
      <w:rFonts w:eastAsia="Times New Roman"/>
      <w:sz w:val="20"/>
      <w:szCs w:val="20"/>
    </w:rPr>
  </w:style>
  <w:style w:type="character" w:customStyle="1" w:styleId="CardsChar">
    <w:name w:val="Cards Char"/>
    <w:locked/>
    <w:rsid w:val="00801160"/>
    <w:rPr>
      <w:rFonts w:ascii="Times New Roman" w:eastAsia="Times New Roman" w:hAnsi="Times New Roman" w:cs="Times New Roman"/>
      <w:sz w:val="20"/>
      <w:szCs w:val="24"/>
    </w:rPr>
  </w:style>
  <w:style w:type="character" w:customStyle="1" w:styleId="pmterms1">
    <w:name w:val="pmterms1"/>
    <w:basedOn w:val="DefaultParagraphFont"/>
    <w:rsid w:val="00801160"/>
  </w:style>
  <w:style w:type="character" w:customStyle="1" w:styleId="hilite1">
    <w:name w:val="hilite1"/>
    <w:basedOn w:val="DefaultParagraphFont"/>
    <w:rsid w:val="00801160"/>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801160"/>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801160"/>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801160"/>
    <w:rPr>
      <w:rFonts w:eastAsia="Times New Roman"/>
      <w:b/>
      <w:szCs w:val="20"/>
    </w:rPr>
  </w:style>
  <w:style w:type="character" w:customStyle="1" w:styleId="NormaltagChar">
    <w:name w:val="Normal tag Char"/>
    <w:basedOn w:val="DefaultParagraphFont"/>
    <w:link w:val="Normaltag"/>
    <w:uiPriority w:val="99"/>
    <w:locked/>
    <w:rsid w:val="00801160"/>
    <w:rPr>
      <w:rFonts w:ascii="Times New Roman" w:eastAsia="Times New Roman" w:hAnsi="Times New Roman" w:cs="Times New Roman"/>
      <w:b/>
      <w:szCs w:val="20"/>
    </w:rPr>
  </w:style>
  <w:style w:type="character" w:customStyle="1" w:styleId="DebateUnderline">
    <w:name w:val="Debate Underline"/>
    <w:qFormat/>
    <w:rsid w:val="00801160"/>
    <w:rPr>
      <w:rFonts w:ascii="Times New Roman" w:hAnsi="Times New Roman"/>
      <w:sz w:val="20"/>
      <w:szCs w:val="24"/>
      <w:u w:val="thick"/>
    </w:rPr>
  </w:style>
  <w:style w:type="character" w:customStyle="1" w:styleId="blue">
    <w:name w:val="blue"/>
    <w:basedOn w:val="DefaultParagraphFont"/>
    <w:rsid w:val="00801160"/>
    <w:rPr>
      <w:rFonts w:cs="Times New Roman"/>
    </w:rPr>
  </w:style>
  <w:style w:type="paragraph" w:customStyle="1" w:styleId="cites">
    <w:name w:val="cites"/>
    <w:link w:val="Heading1Char3"/>
    <w:autoRedefine/>
    <w:qFormat/>
    <w:rsid w:val="00801160"/>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801160"/>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801160"/>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801160"/>
    <w:rPr>
      <w:rFonts w:ascii="Times New Roman" w:eastAsia="Malgun Gothic" w:hAnsi="Times New Roman" w:cs="Times New Roman"/>
      <w:sz w:val="12"/>
      <w:szCs w:val="24"/>
    </w:rPr>
  </w:style>
  <w:style w:type="character" w:customStyle="1" w:styleId="CitesChar2">
    <w:name w:val="Cites Char2"/>
    <w:rsid w:val="00801160"/>
    <w:rPr>
      <w:rFonts w:eastAsia="Times New Roman" w:cs="Times New Roman"/>
      <w:b/>
      <w:bCs/>
      <w:sz w:val="20"/>
      <w:szCs w:val="20"/>
    </w:rPr>
  </w:style>
  <w:style w:type="character" w:customStyle="1" w:styleId="Heading1Char1">
    <w:name w:val="Heading 1 Char1"/>
    <w:aliases w:val="Pocket Char1"/>
    <w:basedOn w:val="DefaultParagraphFont"/>
    <w:uiPriority w:val="1"/>
    <w:rsid w:val="00801160"/>
    <w:rPr>
      <w:rFonts w:ascii="Arial" w:hAnsi="Arial" w:cs="Arial"/>
      <w:b/>
      <w:bCs/>
      <w:kern w:val="32"/>
      <w:sz w:val="28"/>
      <w:szCs w:val="32"/>
      <w:lang w:bidi="en-US"/>
    </w:rPr>
  </w:style>
  <w:style w:type="paragraph" w:customStyle="1" w:styleId="BlockTitle2">
    <w:name w:val="Block Title2"/>
    <w:basedOn w:val="Normal"/>
    <w:next w:val="Normal"/>
    <w:qFormat/>
    <w:rsid w:val="00801160"/>
    <w:pPr>
      <w:spacing w:after="240"/>
      <w:jc w:val="center"/>
    </w:pPr>
    <w:rPr>
      <w:rFonts w:eastAsia="Times New Roman"/>
      <w:b/>
      <w:sz w:val="32"/>
      <w:u w:val="single"/>
      <w:lang w:bidi="en-US"/>
    </w:rPr>
  </w:style>
  <w:style w:type="paragraph" w:styleId="DocumentMap">
    <w:name w:val="Document Map"/>
    <w:basedOn w:val="Normal"/>
    <w:link w:val="DocumentMapChar"/>
    <w:uiPriority w:val="99"/>
    <w:rsid w:val="00801160"/>
    <w:pPr>
      <w:shd w:val="clear" w:color="auto" w:fill="000080"/>
    </w:pPr>
    <w:rPr>
      <w:rFonts w:ascii="Tahoma" w:eastAsia="Times New Roman" w:hAnsi="Tahoma" w:cs="Tahoma"/>
      <w:lang w:bidi="en-US"/>
    </w:rPr>
  </w:style>
  <w:style w:type="character" w:customStyle="1" w:styleId="DocumentMapChar">
    <w:name w:val="Document Map Char"/>
    <w:basedOn w:val="DefaultParagraphFont"/>
    <w:link w:val="DocumentMap"/>
    <w:uiPriority w:val="99"/>
    <w:rsid w:val="00801160"/>
    <w:rPr>
      <w:rFonts w:ascii="Tahoma" w:eastAsia="Times New Roman" w:hAnsi="Tahoma" w:cs="Tahoma"/>
      <w:shd w:val="clear" w:color="auto" w:fill="000080"/>
      <w:lang w:bidi="en-US"/>
    </w:rPr>
  </w:style>
  <w:style w:type="paragraph" w:styleId="TOC1">
    <w:name w:val="toc 1"/>
    <w:basedOn w:val="Normal"/>
    <w:next w:val="Normal"/>
    <w:autoRedefine/>
    <w:uiPriority w:val="39"/>
    <w:rsid w:val="00801160"/>
    <w:pPr>
      <w:spacing w:before="120" w:after="120"/>
    </w:pPr>
    <w:rPr>
      <w:rFonts w:eastAsia="Times New Roman"/>
      <w:b/>
      <w:u w:val="single"/>
      <w:lang w:bidi="en-US"/>
    </w:rPr>
  </w:style>
  <w:style w:type="paragraph" w:styleId="TOC9">
    <w:name w:val="toc 9"/>
    <w:basedOn w:val="Normal"/>
    <w:next w:val="Normal"/>
    <w:autoRedefine/>
    <w:rsid w:val="00801160"/>
    <w:pPr>
      <w:ind w:left="1600"/>
    </w:pPr>
    <w:rPr>
      <w:rFonts w:eastAsia="Times New Roman"/>
      <w:sz w:val="20"/>
      <w:lang w:bidi="en-US"/>
    </w:rPr>
  </w:style>
  <w:style w:type="paragraph" w:customStyle="1" w:styleId="TxBrp1">
    <w:name w:val="TxBr_p1"/>
    <w:basedOn w:val="Normal"/>
    <w:qFormat/>
    <w:rsid w:val="00801160"/>
    <w:pPr>
      <w:tabs>
        <w:tab w:val="left" w:pos="204"/>
      </w:tabs>
      <w:autoSpaceDE w:val="0"/>
      <w:autoSpaceDN w:val="0"/>
      <w:adjustRightInd w:val="0"/>
      <w:spacing w:line="272" w:lineRule="atLeast"/>
      <w:jc w:val="both"/>
    </w:pPr>
    <w:rPr>
      <w:rFonts w:eastAsia="Times New Roman"/>
      <w:szCs w:val="24"/>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801160"/>
    <w:pPr>
      <w:spacing w:before="100" w:beforeAutospacing="1" w:after="100" w:afterAutospacing="1"/>
    </w:pPr>
    <w:rPr>
      <w:rFonts w:eastAsia="Times New Roman"/>
      <w:szCs w:val="24"/>
      <w:lang w:bidi="en-US"/>
    </w:rPr>
  </w:style>
  <w:style w:type="paragraph" w:customStyle="1" w:styleId="fullstory">
    <w:name w:val="fullstory"/>
    <w:basedOn w:val="Normal"/>
    <w:qFormat/>
    <w:rsid w:val="00801160"/>
    <w:pPr>
      <w:spacing w:before="100" w:beforeAutospacing="1" w:after="100" w:afterAutospacing="1"/>
    </w:pPr>
    <w:rPr>
      <w:rFonts w:eastAsia="Times New Roman"/>
      <w:szCs w:val="24"/>
      <w:lang w:bidi="en-US"/>
    </w:rPr>
  </w:style>
  <w:style w:type="character" w:customStyle="1" w:styleId="standardcontent">
    <w:name w:val="standardcontent"/>
    <w:basedOn w:val="DefaultParagraphFont"/>
    <w:rsid w:val="00801160"/>
  </w:style>
  <w:style w:type="paragraph" w:customStyle="1" w:styleId="hat">
    <w:name w:val="hat"/>
    <w:basedOn w:val="Normal"/>
    <w:next w:val="Normal"/>
    <w:link w:val="hatChar"/>
    <w:qFormat/>
    <w:rsid w:val="00801160"/>
    <w:pPr>
      <w:spacing w:before="240" w:after="240"/>
      <w:jc w:val="center"/>
      <w:outlineLvl w:val="0"/>
    </w:pPr>
    <w:rPr>
      <w:rFonts w:eastAsia="Times New Roman"/>
      <w:b/>
      <w:bCs/>
      <w:sz w:val="32"/>
      <w:szCs w:val="24"/>
      <w:u w:val="single"/>
      <w:lang w:bidi="en-US"/>
    </w:rPr>
  </w:style>
  <w:style w:type="character" w:customStyle="1" w:styleId="storyby">
    <w:name w:val="storyby"/>
    <w:basedOn w:val="DefaultParagraphFont"/>
    <w:rsid w:val="00801160"/>
  </w:style>
  <w:style w:type="paragraph" w:customStyle="1" w:styleId="HotRouteChar">
    <w:name w:val="Hot Route! Char"/>
    <w:basedOn w:val="Normal"/>
    <w:qFormat/>
    <w:rsid w:val="00801160"/>
    <w:pPr>
      <w:ind w:left="144"/>
    </w:pPr>
    <w:rPr>
      <w:rFonts w:eastAsia="Times New Roman"/>
      <w:sz w:val="20"/>
      <w:szCs w:val="24"/>
      <w:lang w:bidi="en-US"/>
    </w:rPr>
  </w:style>
  <w:style w:type="character" w:styleId="Strong">
    <w:name w:val="Strong"/>
    <w:aliases w:val="8 pt font,Citation Char Char1 Char Char Char Char Char,Cut,Small 1"/>
    <w:basedOn w:val="DefaultParagraphFont"/>
    <w:uiPriority w:val="22"/>
    <w:qFormat/>
    <w:rsid w:val="00801160"/>
    <w:rPr>
      <w:rFonts w:cs="Times New Roman"/>
      <w:b/>
      <w:bCs/>
    </w:rPr>
  </w:style>
  <w:style w:type="paragraph" w:customStyle="1" w:styleId="Default">
    <w:name w:val="Default"/>
    <w:qFormat/>
    <w:rsid w:val="0080116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801160"/>
    <w:rPr>
      <w:rFonts w:ascii="Cambria" w:hAnsi="Cambria" w:cs="Times New Roman"/>
      <w:b/>
      <w:bCs/>
      <w:sz w:val="26"/>
      <w:szCs w:val="26"/>
    </w:rPr>
  </w:style>
  <w:style w:type="character" w:customStyle="1" w:styleId="UnderliningChar">
    <w:name w:val="Underlining Char"/>
    <w:basedOn w:val="DefaultParagraphFont"/>
    <w:link w:val="Underlining"/>
    <w:rsid w:val="00801160"/>
    <w:rPr>
      <w:rFonts w:ascii="Arial Narrow" w:hAnsi="Arial Narrow" w:cs="Times New Roman"/>
      <w:sz w:val="24"/>
      <w:szCs w:val="24"/>
      <w:u w:val="single"/>
    </w:rPr>
  </w:style>
  <w:style w:type="character" w:customStyle="1" w:styleId="CardCharChar1">
    <w:name w:val="Card Char Char1"/>
    <w:basedOn w:val="DefaultParagraphFont"/>
    <w:rsid w:val="00801160"/>
    <w:rPr>
      <w:rFonts w:cs="Times New Roman"/>
      <w:b/>
      <w:bCs/>
      <w:sz w:val="28"/>
      <w:szCs w:val="28"/>
    </w:rPr>
  </w:style>
  <w:style w:type="character" w:customStyle="1" w:styleId="CitesChar">
    <w:name w:val="Cites Char"/>
    <w:locked/>
    <w:rsid w:val="00801160"/>
    <w:rPr>
      <w:rFonts w:ascii="Times New Roman" w:eastAsia="Calibri" w:hAnsi="Times New Roman" w:cs="Times New Roman"/>
      <w:sz w:val="24"/>
      <w:szCs w:val="24"/>
    </w:rPr>
  </w:style>
  <w:style w:type="character" w:customStyle="1" w:styleId="apple-converted-space">
    <w:name w:val="apple-converted-space"/>
    <w:basedOn w:val="DefaultParagraphFont"/>
    <w:rsid w:val="00801160"/>
  </w:style>
  <w:style w:type="character" w:customStyle="1" w:styleId="hit">
    <w:name w:val="hit"/>
    <w:basedOn w:val="DefaultParagraphFont"/>
    <w:rsid w:val="00801160"/>
    <w:rPr>
      <w:rFonts w:cs="Times New Roman"/>
    </w:rPr>
  </w:style>
  <w:style w:type="paragraph" w:customStyle="1" w:styleId="SmallFont">
    <w:name w:val="Small Font"/>
    <w:basedOn w:val="Normal"/>
    <w:link w:val="SmallFontChar"/>
    <w:qFormat/>
    <w:rsid w:val="00801160"/>
    <w:pPr>
      <w:spacing w:after="200"/>
      <w:jc w:val="both"/>
    </w:pPr>
    <w:rPr>
      <w:rFonts w:eastAsia="Calibri"/>
      <w:szCs w:val="18"/>
    </w:rPr>
  </w:style>
  <w:style w:type="character" w:customStyle="1" w:styleId="SmallFontChar">
    <w:name w:val="Small Font Char"/>
    <w:basedOn w:val="DefaultParagraphFont"/>
    <w:link w:val="SmallFont"/>
    <w:locked/>
    <w:rsid w:val="00801160"/>
    <w:rPr>
      <w:rFonts w:ascii="Times New Roman" w:eastAsia="Calibri" w:hAnsi="Times New Roman" w:cs="Times New Roman"/>
      <w:szCs w:val="18"/>
    </w:rPr>
  </w:style>
  <w:style w:type="character" w:customStyle="1" w:styleId="CircleChar1">
    <w:name w:val="Circle Char1"/>
    <w:basedOn w:val="DefaultParagraphFont"/>
    <w:rsid w:val="00801160"/>
    <w:rPr>
      <w:rFonts w:cs="Times New Roman"/>
      <w:b/>
      <w:i/>
      <w:sz w:val="18"/>
      <w:szCs w:val="18"/>
      <w:u w:val="single"/>
      <w:lang w:val="en-US" w:eastAsia="en-US" w:bidi="ar-SA"/>
    </w:rPr>
  </w:style>
  <w:style w:type="character" w:customStyle="1" w:styleId="verdana">
    <w:name w:val="verdana"/>
    <w:basedOn w:val="DefaultParagraphFont"/>
    <w:rsid w:val="00801160"/>
  </w:style>
  <w:style w:type="character" w:customStyle="1" w:styleId="CardsChar1">
    <w:name w:val="Cards Char1"/>
    <w:link w:val="Cards"/>
    <w:rsid w:val="00801160"/>
    <w:rPr>
      <w:rFonts w:ascii="Times New Roman" w:eastAsia="Times New Roman" w:hAnsi="Times New Roman" w:cs="Times New Roman"/>
      <w:sz w:val="20"/>
      <w:szCs w:val="20"/>
    </w:rPr>
  </w:style>
  <w:style w:type="paragraph" w:customStyle="1" w:styleId="BlockHeadings">
    <w:name w:val="Block Headings"/>
    <w:basedOn w:val="Normal"/>
    <w:link w:val="BlockHeadingsChar"/>
    <w:qFormat/>
    <w:rsid w:val="00801160"/>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801160"/>
    <w:rPr>
      <w:rFonts w:ascii="Times New Roman" w:eastAsia="Times New Roman" w:hAnsi="Times New Roman" w:cs="Times New Roman"/>
      <w:b/>
      <w:sz w:val="20"/>
      <w:szCs w:val="20"/>
    </w:rPr>
  </w:style>
  <w:style w:type="paragraph" w:customStyle="1" w:styleId="loose">
    <w:name w:val="loose"/>
    <w:basedOn w:val="Normal"/>
    <w:qFormat/>
    <w:rsid w:val="00801160"/>
    <w:pPr>
      <w:spacing w:before="210"/>
    </w:pPr>
    <w:rPr>
      <w:rFonts w:eastAsia="Times New Roman"/>
      <w:szCs w:val="24"/>
      <w:lang w:eastAsia="zh-CN" w:bidi="he-IL"/>
    </w:rPr>
  </w:style>
  <w:style w:type="character" w:customStyle="1" w:styleId="hit1">
    <w:name w:val="hit1"/>
    <w:basedOn w:val="DefaultParagraphFont"/>
    <w:rsid w:val="00801160"/>
    <w:rPr>
      <w:b/>
      <w:bCs/>
      <w:color w:val="CC0033"/>
    </w:rPr>
  </w:style>
  <w:style w:type="character" w:customStyle="1" w:styleId="upper">
    <w:name w:val="upper"/>
    <w:basedOn w:val="DefaultParagraphFont"/>
    <w:rsid w:val="00801160"/>
  </w:style>
  <w:style w:type="character" w:customStyle="1" w:styleId="Author">
    <w:name w:val="Author"/>
    <w:aliases w:val="Style Date"/>
    <w:basedOn w:val="DefaultParagraphFont"/>
    <w:qFormat/>
    <w:rsid w:val="00801160"/>
    <w:rPr>
      <w:b/>
      <w:sz w:val="24"/>
    </w:rPr>
  </w:style>
  <w:style w:type="character" w:customStyle="1" w:styleId="SmallFont7pt">
    <w:name w:val="Small Font (7 pt)"/>
    <w:basedOn w:val="DefaultParagraphFont"/>
    <w:rsid w:val="00801160"/>
    <w:rPr>
      <w:sz w:val="14"/>
    </w:rPr>
  </w:style>
  <w:style w:type="paragraph" w:customStyle="1" w:styleId="UnderlinedText">
    <w:name w:val="Underlined Text"/>
    <w:basedOn w:val="Normal"/>
    <w:qFormat/>
    <w:rsid w:val="00801160"/>
    <w:rPr>
      <w:rFonts w:eastAsia="Times New Roman"/>
      <w:b/>
      <w:szCs w:val="20"/>
    </w:rPr>
  </w:style>
  <w:style w:type="character" w:customStyle="1" w:styleId="SmallText-New">
    <w:name w:val="Small Text - New"/>
    <w:basedOn w:val="DefaultParagraphFont"/>
    <w:rsid w:val="00801160"/>
    <w:rPr>
      <w:rFonts w:ascii="Arial Narrow" w:hAnsi="Arial Narrow"/>
      <w:sz w:val="14"/>
    </w:rPr>
  </w:style>
  <w:style w:type="paragraph" w:customStyle="1" w:styleId="Smalltext">
    <w:name w:val="Small text"/>
    <w:aliases w:val="Quote1,Quote11"/>
    <w:basedOn w:val="Normal"/>
    <w:link w:val="SmalltextChar"/>
    <w:qFormat/>
    <w:rsid w:val="00801160"/>
    <w:rPr>
      <w:rFonts w:ascii="Arial Narrow" w:eastAsia="Times New Roman" w:hAnsi="Arial Narrow"/>
      <w:szCs w:val="24"/>
    </w:rPr>
  </w:style>
  <w:style w:type="character" w:customStyle="1" w:styleId="Underlined-New">
    <w:name w:val="Underlined - New"/>
    <w:basedOn w:val="DefaultParagraphFont"/>
    <w:rsid w:val="00801160"/>
    <w:rPr>
      <w:rFonts w:ascii="Arial Narrow" w:hAnsi="Arial Narrow"/>
      <w:sz w:val="16"/>
      <w:u w:val="single"/>
    </w:rPr>
  </w:style>
  <w:style w:type="paragraph" w:styleId="TOC2">
    <w:name w:val="toc 2"/>
    <w:basedOn w:val="Normal"/>
    <w:next w:val="Normal"/>
    <w:autoRedefine/>
    <w:uiPriority w:val="39"/>
    <w:rsid w:val="00801160"/>
    <w:pPr>
      <w:ind w:left="200"/>
    </w:pPr>
    <w:rPr>
      <w:rFonts w:eastAsia="Times New Roman"/>
      <w:sz w:val="20"/>
      <w:lang w:bidi="en-US"/>
    </w:rPr>
  </w:style>
  <w:style w:type="paragraph" w:styleId="Caption">
    <w:name w:val="caption"/>
    <w:basedOn w:val="Normal"/>
    <w:next w:val="Normal"/>
    <w:qFormat/>
    <w:rsid w:val="00801160"/>
    <w:rPr>
      <w:rFonts w:eastAsia="Times New Roman"/>
      <w:b/>
      <w:bCs/>
      <w:sz w:val="18"/>
      <w:szCs w:val="18"/>
      <w:lang w:bidi="en-US"/>
    </w:rPr>
  </w:style>
  <w:style w:type="paragraph" w:styleId="TOCHeading">
    <w:name w:val="TOC Heading"/>
    <w:basedOn w:val="Heading1"/>
    <w:next w:val="Normal"/>
    <w:uiPriority w:val="39"/>
    <w:qFormat/>
    <w:rsid w:val="00801160"/>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i/>
      <w:iCs/>
      <w:sz w:val="32"/>
      <w:lang w:bidi="en-US"/>
    </w:rPr>
  </w:style>
  <w:style w:type="character" w:customStyle="1" w:styleId="Boxing">
    <w:name w:val="Boxing"/>
    <w:basedOn w:val="DefaultParagraphFont"/>
    <w:rsid w:val="00801160"/>
    <w:rPr>
      <w:rFonts w:ascii="Arial Narrow" w:hAnsi="Arial Narrow"/>
      <w:dstrike w:val="0"/>
      <w:sz w:val="20"/>
      <w:bdr w:val="single" w:sz="2" w:space="0" w:color="auto"/>
      <w:vertAlign w:val="baseline"/>
    </w:rPr>
  </w:style>
  <w:style w:type="character" w:customStyle="1" w:styleId="style65">
    <w:name w:val="style65"/>
    <w:basedOn w:val="DefaultParagraphFont"/>
    <w:rsid w:val="00801160"/>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801160"/>
    <w:rPr>
      <w:rFonts w:cs="Arial"/>
      <w:bCs/>
      <w:szCs w:val="26"/>
      <w:u w:val="single"/>
      <w:lang w:val="en-US" w:eastAsia="en-US" w:bidi="ar-SA"/>
    </w:rPr>
  </w:style>
  <w:style w:type="character" w:customStyle="1" w:styleId="qlabel">
    <w:name w:val="q_label"/>
    <w:basedOn w:val="DefaultParagraphFont"/>
    <w:rsid w:val="00801160"/>
  </w:style>
  <w:style w:type="character" w:customStyle="1" w:styleId="alabel">
    <w:name w:val="a_label"/>
    <w:basedOn w:val="DefaultParagraphFont"/>
    <w:rsid w:val="00801160"/>
  </w:style>
  <w:style w:type="character" w:customStyle="1" w:styleId="Style1Char1">
    <w:name w:val="Style1 Char1"/>
    <w:basedOn w:val="DefaultParagraphFont"/>
    <w:rsid w:val="00801160"/>
    <w:rPr>
      <w:rFonts w:eastAsia="SimSun"/>
      <w:sz w:val="20"/>
      <w:szCs w:val="24"/>
      <w:u w:val="single"/>
      <w:lang w:val="en-US" w:eastAsia="zh-CN" w:bidi="ar-SA"/>
    </w:rPr>
  </w:style>
  <w:style w:type="character" w:customStyle="1" w:styleId="UnderlineCharChar">
    <w:name w:val="Underline Char Char"/>
    <w:basedOn w:val="DefaultParagraphFont"/>
    <w:rsid w:val="00801160"/>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801160"/>
    <w:rPr>
      <w:rFonts w:eastAsia="MS Mincho"/>
      <w:b/>
      <w:u w:val="single"/>
      <w:lang w:val="en-US" w:eastAsia="en-US" w:bidi="ar-SA"/>
    </w:rPr>
  </w:style>
  <w:style w:type="character" w:customStyle="1" w:styleId="CardTextChar0">
    <w:name w:val="Card Text Char"/>
    <w:basedOn w:val="DefaultParagraphFont"/>
    <w:rsid w:val="00801160"/>
    <w:rPr>
      <w:rFonts w:ascii="Times New Roman" w:eastAsia="Times New Roman" w:hAnsi="Times New Roman" w:cs="Times New Roman"/>
      <w:szCs w:val="24"/>
    </w:rPr>
  </w:style>
  <w:style w:type="character" w:customStyle="1" w:styleId="reduce2">
    <w:name w:val="reduce2"/>
    <w:basedOn w:val="DefaultParagraphFont"/>
    <w:rsid w:val="00801160"/>
    <w:rPr>
      <w:rFonts w:ascii="Arial" w:hAnsi="Arial" w:cs="Arial"/>
      <w:color w:val="000000"/>
      <w:sz w:val="10"/>
      <w:szCs w:val="22"/>
    </w:rPr>
  </w:style>
  <w:style w:type="paragraph" w:customStyle="1" w:styleId="BoldUnderline">
    <w:name w:val="BoldUnderline"/>
    <w:link w:val="BoldUnderlineChar"/>
    <w:uiPriority w:val="99"/>
    <w:qFormat/>
    <w:rsid w:val="00801160"/>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801160"/>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801160"/>
    <w:rPr>
      <w:rFonts w:cs="Arial"/>
      <w:bCs/>
      <w:szCs w:val="26"/>
      <w:u w:val="single"/>
      <w:lang w:val="en-US" w:eastAsia="en-US" w:bidi="ar-SA"/>
    </w:rPr>
  </w:style>
  <w:style w:type="paragraph" w:customStyle="1" w:styleId="evidencetextChar">
    <w:name w:val="evidence text Char"/>
    <w:basedOn w:val="Normal"/>
    <w:qFormat/>
    <w:rsid w:val="00801160"/>
    <w:pPr>
      <w:ind w:left="1728" w:right="1008"/>
    </w:pPr>
    <w:rPr>
      <w:rFonts w:eastAsia="Times New Roman"/>
      <w:color w:val="000000"/>
      <w:sz w:val="18"/>
      <w:szCs w:val="24"/>
    </w:rPr>
  </w:style>
  <w:style w:type="character" w:customStyle="1" w:styleId="underline2">
    <w:name w:val="underline2"/>
    <w:basedOn w:val="DefaultParagraphFont"/>
    <w:rsid w:val="00801160"/>
    <w:rPr>
      <w:u w:val="single"/>
    </w:rPr>
  </w:style>
  <w:style w:type="character" w:customStyle="1" w:styleId="Style11ptUnderlineBorderSinglesolidlineAuto05pt">
    <w:name w:val="Style 11 pt Underline Border: : (Single solid line Auto  0.5 pt..."/>
    <w:rsid w:val="00801160"/>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801160"/>
    <w:rPr>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801160"/>
    <w:rPr>
      <w:rFonts w:ascii="Times New Roman" w:eastAsia="Times New Roman" w:hAnsi="Times New Roman" w:cs="Times New Roman"/>
      <w:szCs w:val="24"/>
      <w:u w:val="single"/>
      <w:bdr w:val="single" w:sz="4" w:space="0" w:color="auto"/>
    </w:rPr>
  </w:style>
  <w:style w:type="character" w:customStyle="1" w:styleId="UnderlineChar4Char">
    <w:name w:val="Underline Char4 Char"/>
    <w:basedOn w:val="DefaultParagraphFont"/>
    <w:link w:val="UnderlineChar4"/>
    <w:rsid w:val="00801160"/>
    <w:rPr>
      <w:szCs w:val="24"/>
      <w:u w:val="single"/>
    </w:rPr>
  </w:style>
  <w:style w:type="paragraph" w:customStyle="1" w:styleId="UnderlineChar4">
    <w:name w:val="Underline Char4"/>
    <w:basedOn w:val="Normal"/>
    <w:link w:val="UnderlineChar4Char"/>
    <w:qFormat/>
    <w:rsid w:val="00801160"/>
    <w:rPr>
      <w:rFonts w:asciiTheme="minorHAnsi" w:hAnsiTheme="minorHAnsi" w:cstheme="minorBidi"/>
      <w:szCs w:val="24"/>
      <w:u w:val="single"/>
    </w:rPr>
  </w:style>
  <w:style w:type="character" w:customStyle="1" w:styleId="BoldandUnderlineChar3Char2">
    <w:name w:val="Bold and Underline Char3 Char2"/>
    <w:basedOn w:val="DefaultParagraphFont"/>
    <w:link w:val="BoldandUnderlineChar3"/>
    <w:rsid w:val="00801160"/>
    <w:rPr>
      <w:b/>
      <w:szCs w:val="24"/>
      <w:u w:val="single"/>
    </w:rPr>
  </w:style>
  <w:style w:type="paragraph" w:customStyle="1" w:styleId="BoldandUnderlineChar3">
    <w:name w:val="Bold and Underline Char3"/>
    <w:basedOn w:val="Normal"/>
    <w:link w:val="BoldandUnderlineChar3Char2"/>
    <w:qFormat/>
    <w:rsid w:val="00801160"/>
    <w:rPr>
      <w:rFonts w:asciiTheme="minorHAnsi" w:hAnsiTheme="minorHAnsi" w:cstheme="minorBidi"/>
      <w:b/>
      <w:szCs w:val="24"/>
      <w:u w:val="single"/>
    </w:rPr>
  </w:style>
  <w:style w:type="paragraph" w:customStyle="1" w:styleId="StyleUnderlineChar11pt">
    <w:name w:val="Style Underline Char + 11 pt"/>
    <w:basedOn w:val="Normal"/>
    <w:link w:val="StyleUnderlineChar11ptChar"/>
    <w:qFormat/>
    <w:rsid w:val="00801160"/>
    <w:rPr>
      <w:rFonts w:eastAsia="Times New Roman"/>
      <w:szCs w:val="24"/>
      <w:u w:val="single"/>
    </w:rPr>
  </w:style>
  <w:style w:type="character" w:customStyle="1" w:styleId="StyleUnderlineChar11ptChar">
    <w:name w:val="Style Underline Char + 11 pt Char"/>
    <w:basedOn w:val="DefaultParagraphFont"/>
    <w:link w:val="StyleUnderlineChar11pt"/>
    <w:rsid w:val="00801160"/>
    <w:rPr>
      <w:rFonts w:ascii="Times New Roman" w:eastAsia="Times New Roman" w:hAnsi="Times New Roman" w:cs="Times New Roman"/>
      <w:szCs w:val="24"/>
      <w:u w:val="single"/>
    </w:rPr>
  </w:style>
  <w:style w:type="paragraph" w:customStyle="1" w:styleId="StyleUnderlineChar11ptBold">
    <w:name w:val="Style Underline Char + 11 pt Bold"/>
    <w:basedOn w:val="Normal"/>
    <w:link w:val="StyleUnderlineChar11ptBoldChar"/>
    <w:qFormat/>
    <w:rsid w:val="00801160"/>
    <w:rPr>
      <w:rFonts w:eastAsia="Times New Roman"/>
      <w:b/>
      <w:bCs/>
      <w:szCs w:val="24"/>
      <w:u w:val="single"/>
    </w:rPr>
  </w:style>
  <w:style w:type="character" w:customStyle="1" w:styleId="StyleUnderlineChar11ptBoldChar">
    <w:name w:val="Style Underline Char + 11 pt Bold Char"/>
    <w:basedOn w:val="DefaultParagraphFont"/>
    <w:link w:val="StyleUnderlineChar11ptBold"/>
    <w:rsid w:val="00801160"/>
    <w:rPr>
      <w:rFonts w:ascii="Times New Roman" w:eastAsia="Times New Roman" w:hAnsi="Times New Roman" w:cs="Times New Roman"/>
      <w:b/>
      <w:bCs/>
      <w:szCs w:val="24"/>
      <w:u w:val="single"/>
    </w:rPr>
  </w:style>
  <w:style w:type="character" w:customStyle="1" w:styleId="inside-head">
    <w:name w:val="inside-head"/>
    <w:basedOn w:val="DefaultParagraphFont"/>
    <w:rsid w:val="00801160"/>
  </w:style>
  <w:style w:type="paragraph" w:customStyle="1" w:styleId="Style3">
    <w:name w:val="Style3"/>
    <w:basedOn w:val="Normal"/>
    <w:link w:val="Style3Char"/>
    <w:qFormat/>
    <w:rsid w:val="00801160"/>
    <w:rPr>
      <w:rFonts w:ascii="Arial Narrow" w:eastAsia="Times New Roman" w:hAnsi="Arial Narrow"/>
      <w:b/>
      <w:szCs w:val="24"/>
    </w:rPr>
  </w:style>
  <w:style w:type="character" w:customStyle="1" w:styleId="Style3Char">
    <w:name w:val="Style3 Char"/>
    <w:basedOn w:val="DefaultParagraphFont"/>
    <w:link w:val="Style3"/>
    <w:rsid w:val="00801160"/>
    <w:rPr>
      <w:rFonts w:ascii="Arial Narrow" w:eastAsia="Times New Roman" w:hAnsi="Arial Narrow" w:cs="Times New Roman"/>
      <w:b/>
      <w:szCs w:val="24"/>
    </w:rPr>
  </w:style>
  <w:style w:type="character" w:customStyle="1" w:styleId="7TimesNewRoman">
    <w:name w:val="7 Times New Roman"/>
    <w:rsid w:val="00801160"/>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801160"/>
  </w:style>
  <w:style w:type="character" w:customStyle="1" w:styleId="officialsbureau">
    <w:name w:val="official_s_bureau"/>
    <w:basedOn w:val="DefaultParagraphFont"/>
    <w:rsid w:val="00801160"/>
  </w:style>
  <w:style w:type="paragraph" w:customStyle="1" w:styleId="Stylecard11ptUnderline">
    <w:name w:val="Style card + 11 pt Underline"/>
    <w:basedOn w:val="Normal"/>
    <w:link w:val="Stylecard11ptUnderlineChar"/>
    <w:qFormat/>
    <w:rsid w:val="00801160"/>
    <w:pPr>
      <w:ind w:left="288" w:right="288"/>
    </w:pPr>
    <w:rPr>
      <w:rFonts w:ascii="Georgia" w:eastAsia="SimSun" w:hAnsi="Georgia"/>
      <w:szCs w:val="24"/>
      <w:u w:val="single"/>
      <w:lang w:eastAsia="zh-CN"/>
    </w:rPr>
  </w:style>
  <w:style w:type="character" w:customStyle="1" w:styleId="Stylecard11ptUnderlineChar">
    <w:name w:val="Style card + 11 pt Underline Char"/>
    <w:link w:val="Stylecard11ptUnderline"/>
    <w:rsid w:val="00801160"/>
    <w:rPr>
      <w:rFonts w:ascii="Georgia" w:eastAsia="SimSun" w:hAnsi="Georgia" w:cs="Times New Roman"/>
      <w:szCs w:val="24"/>
      <w:u w:val="single"/>
      <w:lang w:eastAsia="zh-CN"/>
    </w:rPr>
  </w:style>
  <w:style w:type="paragraph" w:customStyle="1" w:styleId="Stylecard11ptBoldUnderline">
    <w:name w:val="Style card + 11 pt Bold Underline"/>
    <w:basedOn w:val="Normal"/>
    <w:link w:val="Stylecard11ptBoldUnderlineChar"/>
    <w:qFormat/>
    <w:rsid w:val="00801160"/>
    <w:pPr>
      <w:ind w:left="288" w:right="288"/>
    </w:pPr>
    <w:rPr>
      <w:rFonts w:ascii="Georgia" w:eastAsia="SimSun" w:hAnsi="Georgia"/>
      <w:b/>
      <w:bCs/>
      <w:szCs w:val="24"/>
      <w:u w:val="single"/>
      <w:lang w:eastAsia="zh-CN"/>
    </w:rPr>
  </w:style>
  <w:style w:type="character" w:customStyle="1" w:styleId="Stylecard11ptBoldUnderlineChar">
    <w:name w:val="Style card + 11 pt Bold Underline Char"/>
    <w:link w:val="Stylecard11ptBoldUnderline"/>
    <w:rsid w:val="00801160"/>
    <w:rPr>
      <w:rFonts w:ascii="Georgia" w:eastAsia="SimSun" w:hAnsi="Georgia" w:cs="Times New Roman"/>
      <w:b/>
      <w:bCs/>
      <w:szCs w:val="24"/>
      <w:u w:val="single"/>
      <w:lang w:eastAsia="zh-CN"/>
    </w:rPr>
  </w:style>
  <w:style w:type="character" w:customStyle="1" w:styleId="StyleStyle11ptBoldUnderlineBorderSinglesolidlineAuto">
    <w:name w:val="Style Style 11 pt Bold Underline Border: : (Single solid line Auto ..."/>
    <w:basedOn w:val="DefaultParagraphFont"/>
    <w:rsid w:val="00801160"/>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801160"/>
    <w:pPr>
      <w:ind w:left="288" w:right="288"/>
    </w:pPr>
    <w:rPr>
      <w:rFonts w:ascii="Georgia" w:eastAsia="SimSun" w:hAnsi="Georgia"/>
      <w:szCs w:val="24"/>
      <w:u w:val="single"/>
      <w:lang w:eastAsia="zh-CN"/>
    </w:rPr>
  </w:style>
  <w:style w:type="character" w:customStyle="1" w:styleId="StylecardLatinVerdana-BoldUnderlineChar">
    <w:name w:val="Style card + (Latin) Verdana-Bold Underline Char"/>
    <w:basedOn w:val="cardChar"/>
    <w:link w:val="StylecardLatinVerdana-BoldUnderline"/>
    <w:rsid w:val="00801160"/>
    <w:rPr>
      <w:rFonts w:ascii="Georgia" w:eastAsia="SimSun" w:hAnsi="Georgia" w:cs="Times New Roman"/>
      <w:szCs w:val="24"/>
      <w:u w:val="single"/>
      <w:lang w:eastAsia="zh-CN"/>
    </w:rPr>
  </w:style>
  <w:style w:type="paragraph" w:styleId="HTMLPreformatted">
    <w:name w:val="HTML Preformatted"/>
    <w:basedOn w:val="Normal"/>
    <w:link w:val="HTMLPreformattedChar"/>
    <w:rsid w:val="008011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801160"/>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801160"/>
    <w:rPr>
      <w:szCs w:val="24"/>
      <w:u w:val="single"/>
    </w:rPr>
  </w:style>
  <w:style w:type="character" w:customStyle="1" w:styleId="StyleUnderlining11ptChar">
    <w:name w:val="Style Underlining + 11 pt Char"/>
    <w:basedOn w:val="DefaultParagraphFont"/>
    <w:link w:val="StyleUnderlining11pt"/>
    <w:rsid w:val="00801160"/>
    <w:rPr>
      <w:rFonts w:ascii="Times New Roman" w:hAnsi="Times New Roman" w:cs="Times New Roman"/>
      <w:szCs w:val="24"/>
      <w:u w:val="single"/>
    </w:rPr>
  </w:style>
  <w:style w:type="paragraph" w:customStyle="1" w:styleId="StyleCardText9pt">
    <w:name w:val="Style Card Text + 9 pt"/>
    <w:basedOn w:val="Normal"/>
    <w:link w:val="StyleCardText9ptChar"/>
    <w:qFormat/>
    <w:rsid w:val="00801160"/>
    <w:pPr>
      <w:spacing w:after="200"/>
      <w:contextualSpacing/>
    </w:pPr>
    <w:rPr>
      <w:rFonts w:eastAsia="Calibri"/>
    </w:rPr>
  </w:style>
  <w:style w:type="character" w:customStyle="1" w:styleId="StyleCardText9ptChar">
    <w:name w:val="Style Card Text + 9 pt Char"/>
    <w:basedOn w:val="DefaultParagraphFont"/>
    <w:link w:val="StyleCardText9pt"/>
    <w:rsid w:val="00801160"/>
    <w:rPr>
      <w:rFonts w:ascii="Times New Roman" w:eastAsia="Calibri" w:hAnsi="Times New Roman" w:cs="Times New Roman"/>
    </w:rPr>
  </w:style>
  <w:style w:type="paragraph" w:styleId="Quote">
    <w:name w:val="Quote"/>
    <w:basedOn w:val="Normal"/>
    <w:next w:val="Normal"/>
    <w:link w:val="QuoteChar"/>
    <w:uiPriority w:val="29"/>
    <w:qFormat/>
    <w:rsid w:val="00801160"/>
    <w:pPr>
      <w:widowControl w:val="0"/>
    </w:pPr>
    <w:rPr>
      <w:rFonts w:eastAsia="Times New Roman"/>
      <w:iCs/>
      <w:color w:val="000000"/>
      <w:szCs w:val="24"/>
      <w:lang w:bidi="en-US"/>
    </w:rPr>
  </w:style>
  <w:style w:type="character" w:customStyle="1" w:styleId="QuoteChar">
    <w:name w:val="Quote Char"/>
    <w:basedOn w:val="DefaultParagraphFont"/>
    <w:link w:val="Quote"/>
    <w:uiPriority w:val="29"/>
    <w:rsid w:val="00801160"/>
    <w:rPr>
      <w:rFonts w:ascii="Times New Roman" w:eastAsia="Times New Roman" w:hAnsi="Times New Roman" w:cs="Times New Roman"/>
      <w:iCs/>
      <w:color w:val="000000"/>
      <w:szCs w:val="24"/>
      <w:lang w:bidi="en-US"/>
    </w:rPr>
  </w:style>
  <w:style w:type="paragraph" w:customStyle="1" w:styleId="Underlining">
    <w:name w:val="Underlining"/>
    <w:basedOn w:val="Normal"/>
    <w:link w:val="UnderliningChar"/>
    <w:qFormat/>
    <w:rsid w:val="00801160"/>
    <w:rPr>
      <w:rFonts w:ascii="Arial Narrow" w:hAnsi="Arial Narrow"/>
      <w:sz w:val="24"/>
      <w:szCs w:val="24"/>
      <w:u w:val="single"/>
    </w:rPr>
  </w:style>
  <w:style w:type="character" w:customStyle="1" w:styleId="ital-inline">
    <w:name w:val="ital-inline"/>
    <w:basedOn w:val="DefaultParagraphFont"/>
    <w:rsid w:val="00801160"/>
  </w:style>
  <w:style w:type="character" w:customStyle="1" w:styleId="underlineChar">
    <w:name w:val="underline Char"/>
    <w:basedOn w:val="DefaultParagraphFont"/>
    <w:rsid w:val="00801160"/>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801160"/>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801160"/>
    <w:rPr>
      <w:sz w:val="20"/>
      <w:u w:val="single"/>
    </w:rPr>
  </w:style>
  <w:style w:type="paragraph" w:styleId="BodyTextIndent2">
    <w:name w:val="Body Text Indent 2"/>
    <w:basedOn w:val="Normal"/>
    <w:link w:val="BodyTextIndent2Char"/>
    <w:unhideWhenUsed/>
    <w:rsid w:val="00801160"/>
    <w:pPr>
      <w:spacing w:after="120" w:line="480" w:lineRule="auto"/>
      <w:ind w:left="360"/>
    </w:pPr>
  </w:style>
  <w:style w:type="character" w:customStyle="1" w:styleId="BodyTextIndent2Char">
    <w:name w:val="Body Text Indent 2 Char"/>
    <w:basedOn w:val="DefaultParagraphFont"/>
    <w:link w:val="BodyTextIndent2"/>
    <w:rsid w:val="00801160"/>
    <w:rPr>
      <w:rFonts w:ascii="Times New Roman" w:hAnsi="Times New Roman" w:cs="Times New Roman"/>
    </w:rPr>
  </w:style>
  <w:style w:type="paragraph" w:styleId="BodyTextIndent3">
    <w:name w:val="Body Text Indent 3"/>
    <w:basedOn w:val="Normal"/>
    <w:link w:val="BodyTextIndent3Char"/>
    <w:uiPriority w:val="99"/>
    <w:semiHidden/>
    <w:unhideWhenUsed/>
    <w:rsid w:val="00801160"/>
    <w:pPr>
      <w:spacing w:after="120"/>
      <w:ind w:left="360"/>
    </w:pPr>
    <w:rPr>
      <w:szCs w:val="16"/>
    </w:rPr>
  </w:style>
  <w:style w:type="character" w:customStyle="1" w:styleId="BodyTextIndent3Char">
    <w:name w:val="Body Text Indent 3 Char"/>
    <w:basedOn w:val="DefaultParagraphFont"/>
    <w:link w:val="BodyTextIndent3"/>
    <w:uiPriority w:val="99"/>
    <w:semiHidden/>
    <w:rsid w:val="00801160"/>
    <w:rPr>
      <w:rFonts w:ascii="Times New Roman" w:hAnsi="Times New Roman" w:cs="Times New Roman"/>
      <w:szCs w:val="16"/>
    </w:rPr>
  </w:style>
  <w:style w:type="paragraph" w:styleId="BodyText2">
    <w:name w:val="Body Text 2"/>
    <w:basedOn w:val="Normal"/>
    <w:link w:val="BodyText2Char"/>
    <w:unhideWhenUsed/>
    <w:rsid w:val="00801160"/>
    <w:pPr>
      <w:spacing w:after="120" w:line="480" w:lineRule="auto"/>
    </w:pPr>
  </w:style>
  <w:style w:type="character" w:customStyle="1" w:styleId="BodyText2Char">
    <w:name w:val="Body Text 2 Char"/>
    <w:basedOn w:val="DefaultParagraphFont"/>
    <w:link w:val="BodyText2"/>
    <w:rsid w:val="00801160"/>
    <w:rPr>
      <w:rFonts w:ascii="Times New Roman" w:hAnsi="Times New Roman" w:cs="Times New Roman"/>
    </w:rPr>
  </w:style>
  <w:style w:type="paragraph" w:styleId="BodyTextIndent">
    <w:name w:val="Body Text Indent"/>
    <w:basedOn w:val="Normal"/>
    <w:link w:val="BodyTextIndentChar"/>
    <w:uiPriority w:val="99"/>
    <w:unhideWhenUsed/>
    <w:rsid w:val="00801160"/>
    <w:pPr>
      <w:spacing w:after="120"/>
      <w:ind w:left="360"/>
    </w:pPr>
  </w:style>
  <w:style w:type="character" w:customStyle="1" w:styleId="BodyTextIndentChar">
    <w:name w:val="Body Text Indent Char"/>
    <w:basedOn w:val="DefaultParagraphFont"/>
    <w:link w:val="BodyTextIndent"/>
    <w:uiPriority w:val="99"/>
    <w:rsid w:val="00801160"/>
    <w:rPr>
      <w:rFonts w:ascii="Times New Roman" w:hAnsi="Times New Roman" w:cs="Times New Roman"/>
    </w:rPr>
  </w:style>
  <w:style w:type="paragraph" w:styleId="BodyText3">
    <w:name w:val="Body Text 3"/>
    <w:basedOn w:val="Normal"/>
    <w:link w:val="BodyText3Char"/>
    <w:unhideWhenUsed/>
    <w:rsid w:val="00801160"/>
    <w:pPr>
      <w:spacing w:after="120"/>
    </w:pPr>
    <w:rPr>
      <w:szCs w:val="16"/>
    </w:rPr>
  </w:style>
  <w:style w:type="character" w:customStyle="1" w:styleId="BodyText3Char">
    <w:name w:val="Body Text 3 Char"/>
    <w:basedOn w:val="DefaultParagraphFont"/>
    <w:link w:val="BodyText3"/>
    <w:rsid w:val="00801160"/>
    <w:rPr>
      <w:rFonts w:ascii="Times New Roman" w:hAnsi="Times New Roman" w:cs="Times New Roman"/>
      <w:szCs w:val="16"/>
    </w:rPr>
  </w:style>
  <w:style w:type="character" w:customStyle="1" w:styleId="StyleBold">
    <w:name w:val="Style Bold"/>
    <w:basedOn w:val="DefaultParagraphFont"/>
    <w:uiPriority w:val="9"/>
    <w:semiHidden/>
    <w:rsid w:val="00801160"/>
    <w:rPr>
      <w:b/>
      <w:bCs/>
    </w:rPr>
  </w:style>
  <w:style w:type="character" w:customStyle="1" w:styleId="body-text">
    <w:name w:val="body-text"/>
    <w:basedOn w:val="DefaultParagraphFont"/>
    <w:rsid w:val="00801160"/>
  </w:style>
  <w:style w:type="paragraph" w:customStyle="1" w:styleId="StyleStyle411ptBoldBorderSinglesolidlineAuto0">
    <w:name w:val="Style Style4 + 11 pt Bold Border: : (Single solid line Auto  0...."/>
    <w:basedOn w:val="Normal"/>
    <w:link w:val="StyleStyle411ptBoldBorderSinglesolidlineAuto0Char"/>
    <w:qFormat/>
    <w:rsid w:val="00801160"/>
    <w:rPr>
      <w:rFonts w:eastAsia="Times New Roman"/>
      <w:b/>
      <w:bCs/>
      <w:szCs w:val="24"/>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801160"/>
    <w:rPr>
      <w:rFonts w:ascii="Times New Roman" w:eastAsia="Times New Roman" w:hAnsi="Times New Roman" w:cs="Times New Roman"/>
      <w:b/>
      <w:bCs/>
      <w:szCs w:val="24"/>
      <w:u w:val="single"/>
      <w:bdr w:val="single" w:sz="4" w:space="0" w:color="auto"/>
    </w:rPr>
  </w:style>
  <w:style w:type="character" w:customStyle="1" w:styleId="BalloonTextChar1">
    <w:name w:val="Balloon Text Char1"/>
    <w:basedOn w:val="DefaultParagraphFont"/>
    <w:uiPriority w:val="99"/>
    <w:rsid w:val="00801160"/>
    <w:rPr>
      <w:rFonts w:ascii="Tahoma" w:hAnsi="Tahoma" w:cs="Tahoma"/>
      <w:sz w:val="16"/>
      <w:szCs w:val="16"/>
    </w:rPr>
  </w:style>
  <w:style w:type="character" w:customStyle="1" w:styleId="globalcontentbody">
    <w:name w:val="globalcontentbody"/>
    <w:basedOn w:val="DefaultParagraphFont"/>
    <w:rsid w:val="00801160"/>
  </w:style>
  <w:style w:type="paragraph" w:customStyle="1" w:styleId="StyleStyle112pt">
    <w:name w:val="Style Style1 + 12 pt"/>
    <w:basedOn w:val="Normal"/>
    <w:link w:val="StyleStyle112ptChar"/>
    <w:qFormat/>
    <w:rsid w:val="00801160"/>
    <w:rPr>
      <w:rFonts w:eastAsia="SimSun"/>
      <w:szCs w:val="24"/>
      <w:u w:val="single"/>
      <w:lang w:eastAsia="zh-CN"/>
    </w:rPr>
  </w:style>
  <w:style w:type="character" w:customStyle="1" w:styleId="StyleStyle112ptChar">
    <w:name w:val="Style Style1 + 12 pt Char"/>
    <w:basedOn w:val="DefaultParagraphFont"/>
    <w:link w:val="StyleStyle112pt"/>
    <w:rsid w:val="00801160"/>
    <w:rPr>
      <w:rFonts w:ascii="Times New Roman" w:eastAsia="SimSun" w:hAnsi="Times New Roman" w:cs="Times New Roman"/>
      <w:szCs w:val="24"/>
      <w:u w:val="single"/>
      <w:lang w:eastAsia="zh-CN"/>
    </w:rPr>
  </w:style>
  <w:style w:type="paragraph" w:customStyle="1" w:styleId="MinimizedText">
    <w:name w:val="Minimized Text"/>
    <w:basedOn w:val="Normal"/>
    <w:link w:val="MinimizedTextChar"/>
    <w:qFormat/>
    <w:rsid w:val="00801160"/>
    <w:rPr>
      <w:rFonts w:eastAsia="Times New Roman"/>
      <w:szCs w:val="24"/>
    </w:rPr>
  </w:style>
  <w:style w:type="character" w:customStyle="1" w:styleId="MinimizedTextChar">
    <w:name w:val="Minimized Text Char"/>
    <w:basedOn w:val="DefaultParagraphFont"/>
    <w:link w:val="MinimizedText"/>
    <w:rsid w:val="00801160"/>
    <w:rPr>
      <w:rFonts w:ascii="Times New Roman" w:eastAsia="Times New Roman" w:hAnsi="Times New Roman" w:cs="Times New Roman"/>
      <w:szCs w:val="24"/>
    </w:rPr>
  </w:style>
  <w:style w:type="character" w:customStyle="1" w:styleId="term1">
    <w:name w:val="term1"/>
    <w:basedOn w:val="DefaultParagraphFont"/>
    <w:rsid w:val="00801160"/>
    <w:rPr>
      <w:b/>
      <w:bCs/>
    </w:rPr>
  </w:style>
  <w:style w:type="character" w:customStyle="1" w:styleId="Styleterm111ptUnderline">
    <w:name w:val="Style term1 + 11 pt Underline"/>
    <w:basedOn w:val="term1"/>
    <w:rsid w:val="00801160"/>
    <w:rPr>
      <w:b/>
      <w:bCs/>
      <w:sz w:val="20"/>
      <w:u w:val="single"/>
    </w:rPr>
  </w:style>
  <w:style w:type="paragraph" w:customStyle="1" w:styleId="StyleMinimizedTextArialNarrow10pt">
    <w:name w:val="Style Minimized Text + Arial Narrow 10 pt"/>
    <w:basedOn w:val="MinimizedText"/>
    <w:link w:val="StyleMinimizedTextArialNarrow10ptChar"/>
    <w:qFormat/>
    <w:rsid w:val="00801160"/>
    <w:rPr>
      <w:sz w:val="20"/>
    </w:rPr>
  </w:style>
  <w:style w:type="character" w:customStyle="1" w:styleId="StyleMinimizedTextArialNarrow10ptChar">
    <w:name w:val="Style Minimized Text + Arial Narrow 10 pt Char"/>
    <w:basedOn w:val="MinimizedTextChar"/>
    <w:link w:val="StyleMinimizedTextArialNarrow10pt"/>
    <w:rsid w:val="00801160"/>
    <w:rPr>
      <w:rFonts w:ascii="Times New Roman" w:eastAsia="Times New Roman" w:hAnsi="Times New Roman" w:cs="Times New Roman"/>
      <w:sz w:val="20"/>
      <w:szCs w:val="24"/>
    </w:rPr>
  </w:style>
  <w:style w:type="character" w:customStyle="1" w:styleId="Styleunderline11ptBold">
    <w:name w:val="Style underline + 11 pt Bold"/>
    <w:basedOn w:val="underline"/>
    <w:rsid w:val="00801160"/>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801160"/>
    <w:rPr>
      <w:rFonts w:eastAsia="Times New Roman"/>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801160"/>
    <w:rPr>
      <w:rFonts w:ascii="Times New Roman" w:eastAsia="Times New Roman" w:hAnsi="Times New Roman" w:cs="Times New Roman"/>
      <w:szCs w:val="24"/>
      <w:u w:val="single"/>
      <w:bdr w:val="single" w:sz="4" w:space="0" w:color="auto"/>
    </w:rPr>
  </w:style>
  <w:style w:type="character" w:customStyle="1" w:styleId="Style9pt">
    <w:name w:val="Style 9 pt"/>
    <w:basedOn w:val="DefaultParagraphFont"/>
    <w:rsid w:val="00801160"/>
    <w:rPr>
      <w:rFonts w:ascii="Times New Roman" w:hAnsi="Times New Roman"/>
      <w:sz w:val="20"/>
    </w:rPr>
  </w:style>
  <w:style w:type="paragraph" w:customStyle="1" w:styleId="StyleStyle49pt3">
    <w:name w:val="Style Style4 + 9 pt3"/>
    <w:basedOn w:val="Style4"/>
    <w:link w:val="StyleStyle49pt3Char"/>
    <w:qFormat/>
    <w:rsid w:val="00801160"/>
  </w:style>
  <w:style w:type="character" w:customStyle="1" w:styleId="StyleStyle49pt3Char">
    <w:name w:val="Style Style4 + 9 pt3 Char"/>
    <w:basedOn w:val="Style4Char"/>
    <w:link w:val="StyleStyle49pt3"/>
    <w:rsid w:val="00801160"/>
    <w:rPr>
      <w:rFonts w:ascii="Times New Roman" w:eastAsia="Times New Roman" w:hAnsi="Times New Roman" w:cs="Times New Roman"/>
      <w:szCs w:val="24"/>
      <w:u w:val="single"/>
    </w:rPr>
  </w:style>
  <w:style w:type="paragraph" w:customStyle="1" w:styleId="StyleStyle4Bold">
    <w:name w:val="Style Style4 + Bold"/>
    <w:basedOn w:val="Style4"/>
    <w:link w:val="StyleStyle4BoldChar"/>
    <w:qFormat/>
    <w:rsid w:val="00801160"/>
    <w:rPr>
      <w:b/>
      <w:bCs/>
    </w:rPr>
  </w:style>
  <w:style w:type="character" w:customStyle="1" w:styleId="StyleStyle4BoldChar">
    <w:name w:val="Style Style4 + Bold Char"/>
    <w:basedOn w:val="Style4Char"/>
    <w:link w:val="StyleStyle4Bold"/>
    <w:rsid w:val="00801160"/>
    <w:rPr>
      <w:rFonts w:ascii="Times New Roman" w:eastAsia="Times New Roman" w:hAnsi="Times New Roman" w:cs="Times New Roman"/>
      <w:b/>
      <w:bCs/>
      <w:szCs w:val="24"/>
      <w:u w:val="single"/>
    </w:rPr>
  </w:style>
  <w:style w:type="character" w:customStyle="1" w:styleId="CharChar11">
    <w:name w:val="Char Char11"/>
    <w:basedOn w:val="DefaultParagraphFont"/>
    <w:rsid w:val="00801160"/>
    <w:rPr>
      <w:rFonts w:cs="Arial"/>
      <w:bCs/>
      <w:szCs w:val="26"/>
      <w:u w:val="single"/>
      <w:lang w:val="en-US" w:eastAsia="en-US" w:bidi="ar-SA"/>
    </w:rPr>
  </w:style>
  <w:style w:type="character" w:customStyle="1" w:styleId="authorbio">
    <w:name w:val="authorbio"/>
    <w:basedOn w:val="DefaultParagraphFont"/>
    <w:rsid w:val="00801160"/>
  </w:style>
  <w:style w:type="character" w:customStyle="1" w:styleId="a">
    <w:name w:val="a"/>
    <w:basedOn w:val="DefaultParagraphFont"/>
    <w:rsid w:val="00801160"/>
  </w:style>
  <w:style w:type="character" w:customStyle="1" w:styleId="StyleStyleUnderline411pt">
    <w:name w:val="Style Style Underline4 + 11 pt"/>
    <w:basedOn w:val="DefaultParagraphFont"/>
    <w:rsid w:val="00801160"/>
    <w:rPr>
      <w:sz w:val="20"/>
      <w:u w:val="single"/>
    </w:rPr>
  </w:style>
  <w:style w:type="character" w:customStyle="1" w:styleId="StyleStyleUnderline411ptBold">
    <w:name w:val="Style Style Underline4 + 11 pt Bold"/>
    <w:basedOn w:val="DefaultParagraphFont"/>
    <w:rsid w:val="00801160"/>
    <w:rPr>
      <w:b/>
      <w:bCs/>
      <w:sz w:val="20"/>
      <w:u w:val="single"/>
    </w:rPr>
  </w:style>
  <w:style w:type="character" w:customStyle="1" w:styleId="StyleStyleUnderline311pt">
    <w:name w:val="Style Style Underline3 + 11 pt"/>
    <w:basedOn w:val="DefaultParagraphFont"/>
    <w:rsid w:val="00801160"/>
    <w:rPr>
      <w:sz w:val="20"/>
      <w:u w:val="single"/>
    </w:rPr>
  </w:style>
  <w:style w:type="character" w:customStyle="1" w:styleId="StyleStyleUnderline311ptBold">
    <w:name w:val="Style Style Underline3 + 11 pt Bold"/>
    <w:basedOn w:val="DefaultParagraphFont"/>
    <w:rsid w:val="00801160"/>
    <w:rPr>
      <w:b/>
      <w:bCs/>
      <w:sz w:val="20"/>
      <w:u w:val="single"/>
    </w:rPr>
  </w:style>
  <w:style w:type="character" w:customStyle="1" w:styleId="StyleUnderline3">
    <w:name w:val="Style Underline3"/>
    <w:basedOn w:val="DefaultParagraphFont"/>
    <w:rsid w:val="00801160"/>
    <w:rPr>
      <w:u w:val="single"/>
    </w:rPr>
  </w:style>
  <w:style w:type="paragraph" w:customStyle="1" w:styleId="StyleStyle111ptBorderSinglesolidlineAuto05ptL">
    <w:name w:val="Style Style1 + 11 pt Border: : (Single solid line Auto  0.5 pt L..."/>
    <w:link w:val="StyleStyle111ptBorderSinglesolidlineAuto05ptLChar"/>
    <w:qFormat/>
    <w:rsid w:val="00801160"/>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801160"/>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801160"/>
    <w:rPr>
      <w:u w:val="single"/>
    </w:rPr>
  </w:style>
  <w:style w:type="character" w:customStyle="1" w:styleId="NothingChar">
    <w:name w:val="Nothing Char"/>
    <w:basedOn w:val="DefaultParagraphFont"/>
    <w:link w:val="Nothing"/>
    <w:rsid w:val="00801160"/>
    <w:rPr>
      <w:rFonts w:ascii="Times New Roman" w:eastAsia="Times New Roman" w:hAnsi="Times New Roman" w:cs="Times New Roman"/>
      <w:sz w:val="20"/>
      <w:szCs w:val="24"/>
    </w:rPr>
  </w:style>
  <w:style w:type="character" w:customStyle="1" w:styleId="CardsFont12pt0">
    <w:name w:val="Cards + Font 12pt"/>
    <w:basedOn w:val="DefaultParagraphFont"/>
    <w:rsid w:val="00801160"/>
    <w:rPr>
      <w:rFonts w:ascii="Times New Roman" w:eastAsia="Calibri" w:hAnsi="Times New Roman" w:cs="Times New Roman"/>
      <w:sz w:val="24"/>
      <w:szCs w:val="20"/>
      <w:u w:val="single"/>
    </w:rPr>
  </w:style>
  <w:style w:type="paragraph" w:customStyle="1" w:styleId="SmallText0">
    <w:name w:val="Small Text"/>
    <w:link w:val="SmallTextChar0"/>
    <w:qFormat/>
    <w:rsid w:val="00801160"/>
    <w:pPr>
      <w:spacing w:after="200" w:line="276" w:lineRule="auto"/>
    </w:pPr>
    <w:rPr>
      <w:rFonts w:ascii="Times New Roman" w:eastAsia="MS Mincho" w:hAnsi="Times New Roman" w:cs="Times New Roman"/>
      <w:sz w:val="15"/>
      <w:szCs w:val="24"/>
      <w:lang w:eastAsia="ja-JP"/>
    </w:rPr>
  </w:style>
  <w:style w:type="character" w:customStyle="1" w:styleId="SmallTextChar0">
    <w:name w:val="Small Text Char"/>
    <w:basedOn w:val="CardTextChar0"/>
    <w:link w:val="SmallText0"/>
    <w:rsid w:val="00801160"/>
    <w:rPr>
      <w:rFonts w:ascii="Times New Roman" w:eastAsia="MS Mincho" w:hAnsi="Times New Roman" w:cs="Times New Roman"/>
      <w:sz w:val="15"/>
      <w:szCs w:val="24"/>
      <w:lang w:eastAsia="ja-JP"/>
    </w:rPr>
  </w:style>
  <w:style w:type="paragraph" w:customStyle="1" w:styleId="Circled">
    <w:name w:val="Circled"/>
    <w:link w:val="CircledChar"/>
    <w:qFormat/>
    <w:rsid w:val="00801160"/>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801160"/>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801160"/>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801160"/>
  </w:style>
  <w:style w:type="character" w:customStyle="1" w:styleId="part-of-speech">
    <w:name w:val="part-of-speech"/>
    <w:basedOn w:val="DefaultParagraphFont"/>
    <w:rsid w:val="00801160"/>
  </w:style>
  <w:style w:type="character" w:customStyle="1" w:styleId="sep">
    <w:name w:val="sep"/>
    <w:basedOn w:val="DefaultParagraphFont"/>
    <w:rsid w:val="00801160"/>
  </w:style>
  <w:style w:type="character" w:customStyle="1" w:styleId="pron">
    <w:name w:val="pron"/>
    <w:basedOn w:val="DefaultParagraphFont"/>
    <w:rsid w:val="00801160"/>
  </w:style>
  <w:style w:type="paragraph" w:customStyle="1" w:styleId="StyleStyle4LatinTimesNewRomanAsianSimSun">
    <w:name w:val="Style Style4 + (Latin) Times New Roman (Asian) SimSun"/>
    <w:basedOn w:val="Normal"/>
    <w:link w:val="StyleStyle4LatinTimesNewRomanAsianSimSunChar"/>
    <w:qFormat/>
    <w:rsid w:val="00801160"/>
    <w:rPr>
      <w:rFonts w:eastAsia="SimSun"/>
      <w:szCs w:val="24"/>
      <w:u w:val="single"/>
    </w:rPr>
  </w:style>
  <w:style w:type="character" w:customStyle="1" w:styleId="StyleStyle4LatinTimesNewRomanAsianSimSunChar">
    <w:name w:val="Style Style4 + (Latin) Times New Roman (Asian) SimSun Char"/>
    <w:basedOn w:val="DefaultParagraphFont"/>
    <w:link w:val="StyleStyle4LatinTimesNewRomanAsianSimSun"/>
    <w:rsid w:val="00801160"/>
    <w:rPr>
      <w:rFonts w:ascii="Times New Roman" w:eastAsia="SimSun" w:hAnsi="Times New Roman" w:cs="Times New Roman"/>
      <w:szCs w:val="24"/>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801160"/>
    <w:rPr>
      <w:rFonts w:eastAsia="SimSun"/>
      <w:b/>
      <w:bCs/>
      <w:szCs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801160"/>
    <w:rPr>
      <w:rFonts w:ascii="Times New Roman" w:eastAsia="SimSun" w:hAnsi="Times New Roman" w:cs="Times New Roman"/>
      <w:b/>
      <w:bCs/>
      <w:szCs w:val="24"/>
      <w:u w:val="single"/>
    </w:rPr>
  </w:style>
  <w:style w:type="character" w:customStyle="1" w:styleId="CharChar3">
    <w:name w:val="Char Char3"/>
    <w:basedOn w:val="DefaultParagraphFont"/>
    <w:rsid w:val="00801160"/>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801160"/>
    <w:rPr>
      <w:bCs/>
      <w:szCs w:val="26"/>
      <w:u w:val="single"/>
    </w:rPr>
  </w:style>
  <w:style w:type="paragraph" w:styleId="Subtitle">
    <w:name w:val="Subtitle"/>
    <w:aliases w:val="Underlined card text"/>
    <w:basedOn w:val="Normal"/>
    <w:next w:val="Normal"/>
    <w:link w:val="SubtitleChar"/>
    <w:uiPriority w:val="99"/>
    <w:qFormat/>
    <w:rsid w:val="00801160"/>
    <w:pPr>
      <w:spacing w:after="60"/>
      <w:outlineLvl w:val="1"/>
    </w:pPr>
    <w:rPr>
      <w:rFonts w:asciiTheme="minorHAnsi" w:hAnsiTheme="minorHAnsi" w:cstheme="minorBidi"/>
      <w:bCs/>
      <w:szCs w:val="26"/>
      <w:u w:val="single"/>
    </w:rPr>
  </w:style>
  <w:style w:type="character" w:customStyle="1" w:styleId="SubtitleChar1">
    <w:name w:val="Subtitle Char1"/>
    <w:aliases w:val="Underlined card text Char1"/>
    <w:basedOn w:val="DefaultParagraphFont"/>
    <w:rsid w:val="00801160"/>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801160"/>
  </w:style>
  <w:style w:type="character" w:customStyle="1" w:styleId="StyleStyle411pt1Char">
    <w:name w:val="Style Style4 + 11 pt1 Char"/>
    <w:basedOn w:val="Style4Char"/>
    <w:link w:val="StyleStyle411pt1"/>
    <w:rsid w:val="00801160"/>
    <w:rPr>
      <w:rFonts w:ascii="Times New Roman" w:eastAsia="Times New Roman" w:hAnsi="Times New Roman" w:cs="Times New Roman"/>
      <w:szCs w:val="24"/>
      <w:u w:val="single"/>
    </w:rPr>
  </w:style>
  <w:style w:type="character" w:customStyle="1" w:styleId="BoldandUnderlineCharChar2">
    <w:name w:val="Bold and Underline Char Char2"/>
    <w:basedOn w:val="DefaultParagraphFont"/>
    <w:rsid w:val="00801160"/>
    <w:rPr>
      <w:b/>
      <w:u w:val="single"/>
      <w:lang w:val="en-US" w:eastAsia="en-US" w:bidi="ar-SA"/>
    </w:rPr>
  </w:style>
  <w:style w:type="character" w:customStyle="1" w:styleId="StyleUnderlineCharChar111pt">
    <w:name w:val="Style Underline Char Char1 + 11 pt"/>
    <w:basedOn w:val="DefaultParagraphFont"/>
    <w:rsid w:val="00801160"/>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801160"/>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801160"/>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801160"/>
    <w:rPr>
      <w:sz w:val="22"/>
      <w:u w:val="single"/>
    </w:rPr>
  </w:style>
  <w:style w:type="paragraph" w:customStyle="1" w:styleId="StyleMinimizedTextArialNarrow9pt">
    <w:name w:val="Style Minimized Text + Arial Narrow 9 pt"/>
    <w:basedOn w:val="Normal"/>
    <w:link w:val="StyleMinimizedTextArialNarrow9ptChar"/>
    <w:qFormat/>
    <w:rsid w:val="00801160"/>
    <w:rPr>
      <w:rFonts w:eastAsia="Times New Roman"/>
      <w:szCs w:val="24"/>
    </w:rPr>
  </w:style>
  <w:style w:type="character" w:customStyle="1" w:styleId="StyleMinimizedTextArialNarrow9ptChar">
    <w:name w:val="Style Minimized Text + Arial Narrow 9 pt Char"/>
    <w:basedOn w:val="DefaultParagraphFont"/>
    <w:link w:val="StyleMinimizedTextArialNarrow9pt"/>
    <w:rsid w:val="00801160"/>
    <w:rPr>
      <w:rFonts w:ascii="Times New Roman" w:eastAsia="Times New Roman" w:hAnsi="Times New Roman" w:cs="Times New Roman"/>
      <w:szCs w:val="24"/>
    </w:rPr>
  </w:style>
  <w:style w:type="paragraph" w:customStyle="1" w:styleId="StyleBoldandUnderlineChar11ptNotBold">
    <w:name w:val="Style Bold and Underline Char + 11 pt Not Bold"/>
    <w:link w:val="StyleBoldandUnderlineChar11ptNotBoldChar"/>
    <w:qFormat/>
    <w:rsid w:val="00801160"/>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801160"/>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801160"/>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801160"/>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801160"/>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801160"/>
    <w:rPr>
      <w:b w:val="0"/>
      <w:bCs/>
      <w:sz w:val="20"/>
      <w:u w:val="single"/>
      <w:lang w:val="en-US" w:eastAsia="en-US" w:bidi="ar-SA"/>
    </w:rPr>
  </w:style>
  <w:style w:type="character" w:customStyle="1" w:styleId="Styleunderline9pt">
    <w:name w:val="Style underline + 9 pt"/>
    <w:basedOn w:val="underline"/>
    <w:rsid w:val="00801160"/>
    <w:rPr>
      <w:rFonts w:ascii="Times New Roman" w:hAnsi="Times New Roman" w:cs="Times New Roman"/>
      <w:b/>
      <w:sz w:val="20"/>
      <w:u w:val="single"/>
    </w:rPr>
  </w:style>
  <w:style w:type="character" w:customStyle="1" w:styleId="StyleTimesNewRoman9pt">
    <w:name w:val="Style Times New Roman 9 pt"/>
    <w:basedOn w:val="DefaultParagraphFont"/>
    <w:rsid w:val="00801160"/>
    <w:rPr>
      <w:rFonts w:ascii="Times New Roman" w:hAnsi="Times New Roman"/>
      <w:sz w:val="20"/>
    </w:rPr>
  </w:style>
  <w:style w:type="character" w:customStyle="1" w:styleId="Styleunderline9pt1">
    <w:name w:val="Style underline + 9 pt1"/>
    <w:basedOn w:val="underline"/>
    <w:rsid w:val="00801160"/>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801160"/>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801160"/>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801160"/>
    <w:rPr>
      <w:b/>
      <w:bCs/>
      <w:noProof w:val="0"/>
      <w:sz w:val="20"/>
      <w:u w:val="single"/>
      <w:lang w:val="en-US" w:eastAsia="en-US" w:bidi="ar-SA"/>
    </w:rPr>
  </w:style>
  <w:style w:type="character" w:customStyle="1" w:styleId="Hyperlink23">
    <w:name w:val="Hyperlink23"/>
    <w:basedOn w:val="DefaultParagraphFont"/>
    <w:rsid w:val="00801160"/>
    <w:rPr>
      <w:color w:val="3300CC"/>
      <w:u w:val="single"/>
    </w:rPr>
  </w:style>
  <w:style w:type="paragraph" w:customStyle="1" w:styleId="cardCharChar">
    <w:name w:val="card Char Char"/>
    <w:basedOn w:val="Normal"/>
    <w:link w:val="cardCharCharChar"/>
    <w:qFormat/>
    <w:rsid w:val="00801160"/>
    <w:pPr>
      <w:ind w:left="288" w:right="288"/>
    </w:pPr>
    <w:rPr>
      <w:rFonts w:eastAsia="Times New Roman"/>
      <w:szCs w:val="20"/>
    </w:rPr>
  </w:style>
  <w:style w:type="character" w:customStyle="1" w:styleId="cardCharCharChar">
    <w:name w:val="card Char Char Char"/>
    <w:basedOn w:val="DefaultParagraphFont"/>
    <w:link w:val="cardCharChar"/>
    <w:rsid w:val="00801160"/>
    <w:rPr>
      <w:rFonts w:ascii="Times New Roman" w:eastAsia="Times New Roman" w:hAnsi="Times New Roman" w:cs="Times New Roman"/>
      <w:szCs w:val="20"/>
    </w:rPr>
  </w:style>
  <w:style w:type="character" w:customStyle="1" w:styleId="StyleunderlineArialNarrow9ptBold">
    <w:name w:val="Style underline + Arial Narrow 9 pt Bold"/>
    <w:basedOn w:val="underline"/>
    <w:rsid w:val="00801160"/>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801160"/>
  </w:style>
  <w:style w:type="character" w:customStyle="1" w:styleId="StylecardCharCharArialNarrow9ptChar">
    <w:name w:val="Style card Char Char + Arial Narrow 9 pt Char"/>
    <w:basedOn w:val="cardCharCharChar"/>
    <w:link w:val="StylecardCharCharArialNarrow9pt"/>
    <w:rsid w:val="00801160"/>
    <w:rPr>
      <w:rFonts w:ascii="Times New Roman" w:eastAsia="Times New Roman" w:hAnsi="Times New Roman" w:cs="Times New Roman"/>
      <w:szCs w:val="20"/>
    </w:rPr>
  </w:style>
  <w:style w:type="character" w:customStyle="1" w:styleId="UnderlineCharCharChar">
    <w:name w:val="Underline Char Char Char"/>
    <w:basedOn w:val="DefaultParagraphFont"/>
    <w:rsid w:val="00801160"/>
    <w:rPr>
      <w:noProof w:val="0"/>
      <w:u w:val="single"/>
      <w:lang w:val="en-US" w:eastAsia="en-US" w:bidi="ar-SA"/>
    </w:rPr>
  </w:style>
  <w:style w:type="character" w:customStyle="1" w:styleId="CardTextChar1">
    <w:name w:val="Card Text Char1"/>
    <w:basedOn w:val="DefaultParagraphFont"/>
    <w:rsid w:val="00801160"/>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801160"/>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801160"/>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801160"/>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801160"/>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801160"/>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801160"/>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801160"/>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801160"/>
    <w:rPr>
      <w:rFonts w:eastAsia="Times New Roman"/>
      <w:szCs w:val="24"/>
    </w:rPr>
  </w:style>
  <w:style w:type="character" w:customStyle="1" w:styleId="TextsmallChar">
    <w:name w:val="Textsmall Char"/>
    <w:basedOn w:val="DefaultParagraphFont"/>
    <w:link w:val="Textsmall"/>
    <w:rsid w:val="00801160"/>
    <w:rPr>
      <w:rFonts w:ascii="Times New Roman" w:eastAsia="Times New Roman" w:hAnsi="Times New Roman" w:cs="Times New Roman"/>
      <w:szCs w:val="24"/>
    </w:rPr>
  </w:style>
  <w:style w:type="character" w:customStyle="1" w:styleId="CharChar111">
    <w:name w:val="Char Char111"/>
    <w:basedOn w:val="DefaultParagraphFont"/>
    <w:rsid w:val="00801160"/>
    <w:rPr>
      <w:rFonts w:cs="Arial"/>
      <w:bCs/>
      <w:szCs w:val="26"/>
      <w:u w:val="single"/>
      <w:lang w:val="en-US" w:eastAsia="en-US" w:bidi="ar-SA"/>
    </w:rPr>
  </w:style>
  <w:style w:type="character" w:customStyle="1" w:styleId="UnderlineBold">
    <w:name w:val="Underline + Bold"/>
    <w:uiPriority w:val="1"/>
    <w:qFormat/>
    <w:rsid w:val="00801160"/>
    <w:rPr>
      <w:b/>
      <w:sz w:val="20"/>
      <w:u w:val="single"/>
    </w:rPr>
  </w:style>
  <w:style w:type="paragraph" w:customStyle="1" w:styleId="cardtextsmall">
    <w:name w:val="card text small"/>
    <w:basedOn w:val="Normal"/>
    <w:qFormat/>
    <w:rsid w:val="00801160"/>
    <w:rPr>
      <w:rFonts w:ascii="Arial Narrow" w:eastAsia="Times New Roman" w:hAnsi="Arial Narrow"/>
      <w:szCs w:val="24"/>
    </w:rPr>
  </w:style>
  <w:style w:type="character" w:customStyle="1" w:styleId="AUnterdline">
    <w:name w:val="AUnterdline"/>
    <w:qFormat/>
    <w:rsid w:val="00801160"/>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801160"/>
    <w:rPr>
      <w:rFonts w:ascii="Times New Roman" w:hAnsi="Times New Roman"/>
      <w:b/>
      <w:bCs/>
      <w:sz w:val="20"/>
      <w:u w:val="single"/>
      <w:bdr w:val="single" w:sz="4" w:space="0" w:color="auto"/>
    </w:rPr>
  </w:style>
  <w:style w:type="character" w:customStyle="1" w:styleId="highlightedsearchterm">
    <w:name w:val="highlightedsearchterm"/>
    <w:rsid w:val="00801160"/>
  </w:style>
  <w:style w:type="character" w:customStyle="1" w:styleId="StyleUnderline1">
    <w:name w:val="Style Underline1"/>
    <w:basedOn w:val="DefaultParagraphFont"/>
    <w:rsid w:val="00801160"/>
    <w:rPr>
      <w:rFonts w:ascii="Times New Roman" w:hAnsi="Times New Roman"/>
      <w:sz w:val="20"/>
      <w:u w:val="single"/>
    </w:rPr>
  </w:style>
  <w:style w:type="paragraph" w:customStyle="1" w:styleId="CardIndented">
    <w:name w:val="Card (Indented)"/>
    <w:basedOn w:val="Normal"/>
    <w:link w:val="CardIndentedChar"/>
    <w:qFormat/>
    <w:rsid w:val="00801160"/>
    <w:pPr>
      <w:ind w:left="288"/>
    </w:pPr>
  </w:style>
  <w:style w:type="paragraph" w:customStyle="1" w:styleId="StyleStyle49pt10">
    <w:name w:val="Style Style4 + 9 pt10"/>
    <w:basedOn w:val="Style4"/>
    <w:link w:val="StyleStyle49pt10Char"/>
    <w:qFormat/>
    <w:rsid w:val="00801160"/>
  </w:style>
  <w:style w:type="character" w:customStyle="1" w:styleId="StyleStyle49pt10Char">
    <w:name w:val="Style Style4 + 9 pt10 Char"/>
    <w:basedOn w:val="Style4Char"/>
    <w:link w:val="StyleStyle49pt10"/>
    <w:rsid w:val="00801160"/>
    <w:rPr>
      <w:rFonts w:ascii="Times New Roman" w:eastAsia="Times New Roman" w:hAnsi="Times New Roman" w:cs="Times New Roman"/>
      <w:szCs w:val="24"/>
      <w:u w:val="single"/>
    </w:rPr>
  </w:style>
  <w:style w:type="paragraph" w:customStyle="1" w:styleId="StyleStyle49ptBold7">
    <w:name w:val="Style Style4 + 9 pt Bold7"/>
    <w:basedOn w:val="Style4"/>
    <w:link w:val="StyleStyle49ptBold7Char"/>
    <w:qFormat/>
    <w:rsid w:val="00801160"/>
    <w:rPr>
      <w:b/>
      <w:bCs/>
    </w:rPr>
  </w:style>
  <w:style w:type="character" w:customStyle="1" w:styleId="StyleStyle49ptBold7Char">
    <w:name w:val="Style Style4 + 9 pt Bold7 Char"/>
    <w:link w:val="StyleStyle49ptBold7"/>
    <w:rsid w:val="00801160"/>
    <w:rPr>
      <w:rFonts w:ascii="Times New Roman" w:eastAsia="Times New Roman" w:hAnsi="Times New Roman" w:cs="Times New Roman"/>
      <w:b/>
      <w:bCs/>
      <w:szCs w:val="24"/>
      <w:u w:val="single"/>
    </w:rPr>
  </w:style>
  <w:style w:type="paragraph" w:customStyle="1" w:styleId="NormalUnderline">
    <w:name w:val="Normal Underline"/>
    <w:basedOn w:val="Normal"/>
    <w:link w:val="NormalUnderlineChar"/>
    <w:qFormat/>
    <w:rsid w:val="00801160"/>
    <w:pPr>
      <w:ind w:left="288"/>
    </w:pPr>
    <w:rPr>
      <w:rFonts w:eastAsia="Times New Roman"/>
      <w:szCs w:val="24"/>
      <w:u w:val="single"/>
    </w:rPr>
  </w:style>
  <w:style w:type="character" w:customStyle="1" w:styleId="NormalUnderlineChar">
    <w:name w:val="Normal Underline Char"/>
    <w:link w:val="NormalUnderline"/>
    <w:rsid w:val="00801160"/>
    <w:rPr>
      <w:rFonts w:ascii="Times New Roman" w:eastAsia="Times New Roman" w:hAnsi="Times New Roman" w:cs="Times New Roman"/>
      <w:szCs w:val="24"/>
      <w:u w:val="single"/>
    </w:rPr>
  </w:style>
  <w:style w:type="character" w:customStyle="1" w:styleId="DontRead">
    <w:name w:val="Don't Read"/>
    <w:qFormat/>
    <w:rsid w:val="00801160"/>
    <w:rPr>
      <w:rFonts w:ascii="Times New Roman" w:hAnsi="Times New Roman"/>
      <w:sz w:val="16"/>
    </w:rPr>
  </w:style>
  <w:style w:type="paragraph" w:customStyle="1" w:styleId="Underlinestyle">
    <w:name w:val="Underline style"/>
    <w:basedOn w:val="Normal"/>
    <w:qFormat/>
    <w:rsid w:val="00801160"/>
    <w:rPr>
      <w:rFonts w:eastAsia="Times New Roman"/>
      <w:szCs w:val="24"/>
      <w:u w:val="single"/>
    </w:rPr>
  </w:style>
  <w:style w:type="character" w:customStyle="1" w:styleId="Style11ptUnderline3">
    <w:name w:val="Style 11 pt Underline3"/>
    <w:rsid w:val="00801160"/>
    <w:rPr>
      <w:sz w:val="20"/>
      <w:u w:val="single"/>
    </w:rPr>
  </w:style>
  <w:style w:type="character" w:customStyle="1" w:styleId="27">
    <w:name w:val="27"/>
    <w:rsid w:val="00801160"/>
    <w:rPr>
      <w:rFonts w:cs="Arial"/>
      <w:bCs/>
      <w:sz w:val="20"/>
      <w:u w:val="single"/>
      <w:lang w:val="en-US" w:eastAsia="en-US" w:bidi="ar-SA"/>
    </w:rPr>
  </w:style>
  <w:style w:type="character" w:customStyle="1" w:styleId="2">
    <w:name w:val="2"/>
    <w:rsid w:val="00801160"/>
    <w:rPr>
      <w:rFonts w:cs="Arial"/>
      <w:bCs/>
      <w:sz w:val="20"/>
      <w:u w:val="single"/>
      <w:lang w:val="en-US" w:eastAsia="en-US" w:bidi="ar-SA"/>
    </w:rPr>
  </w:style>
  <w:style w:type="character" w:customStyle="1" w:styleId="Style9ptUnderline11">
    <w:name w:val="Style 9 pt Underline11"/>
    <w:basedOn w:val="DefaultParagraphFont"/>
    <w:rsid w:val="00801160"/>
    <w:rPr>
      <w:sz w:val="20"/>
      <w:u w:val="single"/>
    </w:rPr>
  </w:style>
  <w:style w:type="character" w:customStyle="1" w:styleId="Style9ptBoldUnderline5">
    <w:name w:val="Style 9 pt Bold Underline5"/>
    <w:basedOn w:val="DefaultParagraphFont"/>
    <w:rsid w:val="00801160"/>
    <w:rPr>
      <w:b/>
      <w:bCs/>
      <w:sz w:val="20"/>
      <w:u w:val="single"/>
    </w:rPr>
  </w:style>
  <w:style w:type="character" w:customStyle="1" w:styleId="CharChar114">
    <w:name w:val="Char Char114"/>
    <w:basedOn w:val="DefaultParagraphFont"/>
    <w:rsid w:val="00801160"/>
    <w:rPr>
      <w:rFonts w:cs="Arial"/>
      <w:bCs/>
      <w:szCs w:val="26"/>
      <w:u w:val="single"/>
      <w:lang w:val="en-US" w:eastAsia="en-US" w:bidi="ar-SA"/>
    </w:rPr>
  </w:style>
  <w:style w:type="character" w:customStyle="1" w:styleId="CharChar113">
    <w:name w:val="Char Char113"/>
    <w:basedOn w:val="DefaultParagraphFont"/>
    <w:rsid w:val="00801160"/>
    <w:rPr>
      <w:rFonts w:cs="Arial"/>
      <w:bCs/>
      <w:szCs w:val="26"/>
      <w:u w:val="single"/>
      <w:lang w:val="en-US" w:eastAsia="en-US" w:bidi="ar-SA"/>
    </w:rPr>
  </w:style>
  <w:style w:type="character" w:customStyle="1" w:styleId="CharChar112">
    <w:name w:val="Char Char112"/>
    <w:basedOn w:val="DefaultParagraphFont"/>
    <w:rsid w:val="00801160"/>
    <w:rPr>
      <w:rFonts w:cs="Arial"/>
      <w:bCs/>
      <w:szCs w:val="26"/>
      <w:u w:val="single"/>
      <w:lang w:val="en-US" w:eastAsia="en-US" w:bidi="ar-SA"/>
    </w:rPr>
  </w:style>
  <w:style w:type="character" w:customStyle="1" w:styleId="ssl0">
    <w:name w:val="ss_l0"/>
    <w:basedOn w:val="DefaultParagraphFont"/>
    <w:rsid w:val="00801160"/>
  </w:style>
  <w:style w:type="paragraph" w:styleId="CommentText">
    <w:name w:val="annotation text"/>
    <w:basedOn w:val="Normal"/>
    <w:link w:val="CommentTextChar"/>
    <w:uiPriority w:val="99"/>
    <w:rsid w:val="00801160"/>
    <w:rPr>
      <w:szCs w:val="20"/>
    </w:rPr>
  </w:style>
  <w:style w:type="character" w:customStyle="1" w:styleId="CommentTextChar">
    <w:name w:val="Comment Text Char"/>
    <w:basedOn w:val="DefaultParagraphFont"/>
    <w:link w:val="CommentText"/>
    <w:uiPriority w:val="99"/>
    <w:rsid w:val="00801160"/>
    <w:rPr>
      <w:rFonts w:ascii="Times New Roman" w:hAnsi="Times New Roman" w:cs="Times New Roman"/>
      <w:szCs w:val="20"/>
    </w:rPr>
  </w:style>
  <w:style w:type="character" w:customStyle="1" w:styleId="CommentSubjectChar">
    <w:name w:val="Comment Subject Char"/>
    <w:basedOn w:val="CommentTextChar"/>
    <w:link w:val="CommentSubject"/>
    <w:rsid w:val="00801160"/>
    <w:rPr>
      <w:rFonts w:ascii="Times New Roman" w:hAnsi="Times New Roman" w:cs="Times New Roman"/>
      <w:b/>
      <w:bCs/>
      <w:spacing w:val="-8"/>
      <w:sz w:val="24"/>
      <w:szCs w:val="20"/>
    </w:rPr>
  </w:style>
  <w:style w:type="paragraph" w:styleId="CommentSubject">
    <w:name w:val="annotation subject"/>
    <w:basedOn w:val="CommentText"/>
    <w:next w:val="CommentText"/>
    <w:link w:val="CommentSubjectChar"/>
    <w:rsid w:val="00801160"/>
    <w:rPr>
      <w:b/>
      <w:bCs/>
      <w:spacing w:val="-8"/>
      <w:sz w:val="24"/>
    </w:rPr>
  </w:style>
  <w:style w:type="character" w:customStyle="1" w:styleId="CommentSubjectChar1">
    <w:name w:val="Comment Subject Char1"/>
    <w:basedOn w:val="CommentTextChar"/>
    <w:uiPriority w:val="99"/>
    <w:semiHidden/>
    <w:rsid w:val="00801160"/>
    <w:rPr>
      <w:rFonts w:ascii="Times New Roman" w:hAnsi="Times New Roman" w:cs="Times New Roman"/>
      <w:b/>
      <w:bCs/>
      <w:szCs w:val="20"/>
    </w:rPr>
  </w:style>
  <w:style w:type="paragraph" w:customStyle="1" w:styleId="WW-Default1">
    <w:name w:val="WW-Default1"/>
    <w:basedOn w:val="Normal"/>
    <w:qFormat/>
    <w:rsid w:val="00801160"/>
    <w:pPr>
      <w:suppressAutoHyphens/>
    </w:pPr>
    <w:rPr>
      <w:rFonts w:eastAsia="Times New Roman"/>
      <w:b/>
      <w:bCs/>
      <w:szCs w:val="20"/>
      <w:lang w:eastAsia="ar-SA"/>
    </w:rPr>
  </w:style>
  <w:style w:type="paragraph" w:customStyle="1" w:styleId="Normal1">
    <w:name w:val="Normal1"/>
    <w:basedOn w:val="BodyText"/>
    <w:qFormat/>
    <w:rsid w:val="00801160"/>
  </w:style>
  <w:style w:type="character" w:customStyle="1" w:styleId="zoomme">
    <w:name w:val="zoomme"/>
    <w:basedOn w:val="DefaultParagraphFont"/>
    <w:rsid w:val="00801160"/>
  </w:style>
  <w:style w:type="character" w:customStyle="1" w:styleId="Date1">
    <w:name w:val="Date1"/>
    <w:basedOn w:val="DefaultParagraphFont"/>
    <w:rsid w:val="00801160"/>
  </w:style>
  <w:style w:type="character" w:customStyle="1" w:styleId="classauthor">
    <w:name w:val="class=&quot;author&quot;"/>
    <w:basedOn w:val="DefaultParagraphFont"/>
    <w:rsid w:val="00801160"/>
  </w:style>
  <w:style w:type="paragraph" w:customStyle="1" w:styleId="CardStyle">
    <w:name w:val="Card Style"/>
    <w:basedOn w:val="Normal"/>
    <w:link w:val="CardStyleChar"/>
    <w:qFormat/>
    <w:rsid w:val="00801160"/>
    <w:rPr>
      <w:rFonts w:eastAsia="Times New Roman"/>
      <w:szCs w:val="24"/>
    </w:rPr>
  </w:style>
  <w:style w:type="character" w:customStyle="1" w:styleId="BoldUnderlineChar0">
    <w:name w:val="Bold Underline Char"/>
    <w:rsid w:val="00801160"/>
    <w:rPr>
      <w:rFonts w:ascii="Times New Roman" w:eastAsia="Times New Roman" w:hAnsi="Times New Roman"/>
      <w:b/>
      <w:bCs/>
      <w:szCs w:val="24"/>
      <w:u w:val="single"/>
    </w:rPr>
  </w:style>
  <w:style w:type="character" w:customStyle="1" w:styleId="texto1">
    <w:name w:val="texto1"/>
    <w:rsid w:val="00801160"/>
  </w:style>
  <w:style w:type="character" w:customStyle="1" w:styleId="apple-style-span">
    <w:name w:val="apple-style-span"/>
    <w:rsid w:val="00801160"/>
  </w:style>
  <w:style w:type="paragraph" w:customStyle="1" w:styleId="citenon-bold">
    <w:name w:val="cite non-bold"/>
    <w:basedOn w:val="Normal"/>
    <w:link w:val="citenon-boldChar"/>
    <w:qFormat/>
    <w:rsid w:val="00801160"/>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801160"/>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801160"/>
    <w:rPr>
      <w:rFonts w:ascii="Times New Roman" w:eastAsia="Times New Roman" w:hAnsi="Times New Roman" w:cs="Arial"/>
      <w:b/>
      <w:sz w:val="24"/>
      <w:szCs w:val="28"/>
    </w:rPr>
  </w:style>
  <w:style w:type="paragraph" w:customStyle="1" w:styleId="Style23">
    <w:name w:val="Style23"/>
    <w:basedOn w:val="Normal"/>
    <w:uiPriority w:val="99"/>
    <w:qFormat/>
    <w:rsid w:val="00801160"/>
    <w:pPr>
      <w:widowControl w:val="0"/>
      <w:autoSpaceDE w:val="0"/>
      <w:autoSpaceDN w:val="0"/>
      <w:adjustRightInd w:val="0"/>
      <w:spacing w:line="209" w:lineRule="exact"/>
    </w:pPr>
    <w:rPr>
      <w:rFonts w:eastAsia="SimSun"/>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801160"/>
    <w:rPr>
      <w:rFonts w:ascii="Times New Roman" w:eastAsia="Times New Roman" w:hAnsi="Times New Roman" w:cs="Times New Roman"/>
      <w:szCs w:val="24"/>
      <w:lang w:bidi="en-US"/>
    </w:rPr>
  </w:style>
  <w:style w:type="character" w:customStyle="1" w:styleId="gray">
    <w:name w:val="gray"/>
    <w:basedOn w:val="DefaultParagraphFont"/>
    <w:rsid w:val="00801160"/>
  </w:style>
  <w:style w:type="paragraph" w:customStyle="1" w:styleId="Tagtemplate">
    <w:name w:val="Tagtemplate"/>
    <w:basedOn w:val="Normal"/>
    <w:link w:val="TagtemplateChar"/>
    <w:autoRedefine/>
    <w:qFormat/>
    <w:rsid w:val="00801160"/>
    <w:pPr>
      <w:keepNext/>
      <w:keepLines/>
    </w:pPr>
    <w:rPr>
      <w:rFonts w:eastAsia="Calibri"/>
      <w:b/>
    </w:rPr>
  </w:style>
  <w:style w:type="character" w:customStyle="1" w:styleId="TagtemplateChar">
    <w:name w:val="Tagtemplate Char"/>
    <w:basedOn w:val="DefaultParagraphFont"/>
    <w:link w:val="Tagtemplate"/>
    <w:rsid w:val="00801160"/>
    <w:rPr>
      <w:rFonts w:ascii="Times New Roman" w:eastAsia="Calibri" w:hAnsi="Times New Roman" w:cs="Times New Roman"/>
      <w:b/>
    </w:rPr>
  </w:style>
  <w:style w:type="character" w:customStyle="1" w:styleId="Styleunderline11ptBorderSinglesolidlineAuto05p">
    <w:name w:val="Style underline + 11 pt Border: : (Single solid line Auto  0.5 p..."/>
    <w:rsid w:val="00801160"/>
    <w:rPr>
      <w:sz w:val="20"/>
      <w:u w:val="single"/>
      <w:bdr w:val="single" w:sz="4" w:space="0" w:color="auto"/>
    </w:rPr>
  </w:style>
  <w:style w:type="paragraph" w:customStyle="1" w:styleId="Citation-FirstLine">
    <w:name w:val="Citation - First Line"/>
    <w:basedOn w:val="Normal"/>
    <w:next w:val="Normal"/>
    <w:autoRedefine/>
    <w:qFormat/>
    <w:rsid w:val="00801160"/>
    <w:pPr>
      <w:spacing w:line="240" w:lineRule="atLeast"/>
      <w:jc w:val="both"/>
    </w:pPr>
    <w:rPr>
      <w:rFonts w:ascii="Book Antiqua" w:eastAsia="Times New Roman" w:hAnsi="Book Antiqua"/>
      <w:szCs w:val="24"/>
    </w:rPr>
  </w:style>
  <w:style w:type="character" w:customStyle="1" w:styleId="CardText-Underlined">
    <w:name w:val="Card Text - Underlined"/>
    <w:rsid w:val="00801160"/>
    <w:rPr>
      <w:b/>
      <w:sz w:val="20"/>
      <w:u w:val="single"/>
    </w:rPr>
  </w:style>
  <w:style w:type="paragraph" w:customStyle="1" w:styleId="Citation-Complete">
    <w:name w:val="Citation - Complete"/>
    <w:basedOn w:val="Normal"/>
    <w:next w:val="Normal"/>
    <w:link w:val="Citation-CompleteChar"/>
    <w:autoRedefine/>
    <w:qFormat/>
    <w:rsid w:val="00801160"/>
    <w:pPr>
      <w:spacing w:after="120"/>
      <w:jc w:val="both"/>
    </w:pPr>
    <w:rPr>
      <w:rFonts w:ascii="Book Antiqua" w:eastAsia="Times New Roman" w:hAnsi="Book Antiqua"/>
      <w:szCs w:val="24"/>
    </w:rPr>
  </w:style>
  <w:style w:type="character" w:customStyle="1" w:styleId="Citation-CompleteChar">
    <w:name w:val="Citation - Complete Char"/>
    <w:basedOn w:val="DefaultParagraphFont"/>
    <w:link w:val="Citation-Complete"/>
    <w:locked/>
    <w:rsid w:val="00801160"/>
    <w:rPr>
      <w:rFonts w:ascii="Book Antiqua" w:eastAsia="Times New Roman" w:hAnsi="Book Antiqua" w:cs="Times New Roman"/>
      <w:szCs w:val="24"/>
    </w:rPr>
  </w:style>
  <w:style w:type="character" w:customStyle="1" w:styleId="MicroTextChar">
    <w:name w:val="MicroText Char"/>
    <w:link w:val="MicroText"/>
    <w:rsid w:val="00801160"/>
    <w:rPr>
      <w:rFonts w:ascii="Arial Narrow" w:hAnsi="Arial Narrow"/>
      <w:sz w:val="12"/>
      <w:szCs w:val="24"/>
    </w:rPr>
  </w:style>
  <w:style w:type="paragraph" w:customStyle="1" w:styleId="TagCite">
    <w:name w:val="Tag/Cite"/>
    <w:basedOn w:val="Normal"/>
    <w:qFormat/>
    <w:rsid w:val="00801160"/>
    <w:rPr>
      <w:rFonts w:eastAsia="Times New Roman"/>
      <w:b/>
      <w:szCs w:val="24"/>
    </w:rPr>
  </w:style>
  <w:style w:type="character" w:customStyle="1" w:styleId="Style11ptItalicUnderline">
    <w:name w:val="Style 11 pt Italic Underline"/>
    <w:basedOn w:val="DefaultParagraphFont"/>
    <w:rsid w:val="00801160"/>
    <w:rPr>
      <w:i/>
      <w:iCs/>
      <w:sz w:val="20"/>
      <w:u w:val="single"/>
    </w:rPr>
  </w:style>
  <w:style w:type="character" w:customStyle="1" w:styleId="Style11ptItalic">
    <w:name w:val="Style 11 pt Italic"/>
    <w:basedOn w:val="DefaultParagraphFont"/>
    <w:rsid w:val="00801160"/>
    <w:rPr>
      <w:rFonts w:ascii="Times New Roman" w:hAnsi="Times New Roman"/>
      <w:i/>
      <w:iCs/>
      <w:sz w:val="20"/>
    </w:rPr>
  </w:style>
  <w:style w:type="character" w:customStyle="1" w:styleId="BoldandUnderlineChar">
    <w:name w:val="Bold and Underline Char"/>
    <w:basedOn w:val="DefaultParagraphFont"/>
    <w:link w:val="BoldandUnderline"/>
    <w:locked/>
    <w:rsid w:val="00801160"/>
    <w:rPr>
      <w:b/>
      <w:szCs w:val="24"/>
      <w:u w:val="single"/>
    </w:rPr>
  </w:style>
  <w:style w:type="paragraph" w:customStyle="1" w:styleId="BoldandUnderline">
    <w:name w:val="Bold and Underline"/>
    <w:basedOn w:val="Normal"/>
    <w:link w:val="BoldandUnderlineChar"/>
    <w:qFormat/>
    <w:rsid w:val="00801160"/>
    <w:rPr>
      <w:rFonts w:asciiTheme="minorHAnsi" w:hAnsiTheme="minorHAnsi" w:cstheme="minorBidi"/>
      <w:b/>
      <w:szCs w:val="24"/>
      <w:u w:val="single"/>
    </w:rPr>
  </w:style>
  <w:style w:type="character" w:customStyle="1" w:styleId="hdr">
    <w:name w:val="hdr"/>
    <w:basedOn w:val="DefaultParagraphFont"/>
    <w:rsid w:val="00801160"/>
  </w:style>
  <w:style w:type="paragraph" w:customStyle="1" w:styleId="StyleStyle49ptBold3">
    <w:name w:val="Style Style4 + 9 pt Bold3"/>
    <w:basedOn w:val="Style4"/>
    <w:link w:val="StyleStyle49ptBold3Char"/>
    <w:qFormat/>
    <w:rsid w:val="00801160"/>
    <w:rPr>
      <w:b/>
      <w:bCs/>
    </w:rPr>
  </w:style>
  <w:style w:type="character" w:customStyle="1" w:styleId="StyleStyle49ptBold3Char">
    <w:name w:val="Style Style4 + 9 pt Bold3 Char"/>
    <w:basedOn w:val="Style4Char"/>
    <w:link w:val="StyleStyle49ptBold3"/>
    <w:rsid w:val="00801160"/>
    <w:rPr>
      <w:rFonts w:ascii="Times New Roman" w:eastAsia="Times New Roman" w:hAnsi="Times New Roman" w:cs="Times New Roman"/>
      <w:b/>
      <w:bCs/>
      <w:szCs w:val="24"/>
      <w:u w:val="single"/>
    </w:rPr>
  </w:style>
  <w:style w:type="character" w:customStyle="1" w:styleId="Style9ptUnderline6">
    <w:name w:val="Style 9 pt Underline6"/>
    <w:basedOn w:val="DefaultParagraphFont"/>
    <w:rsid w:val="00801160"/>
    <w:rPr>
      <w:sz w:val="20"/>
      <w:u w:val="single"/>
    </w:rPr>
  </w:style>
  <w:style w:type="character" w:customStyle="1" w:styleId="ct-with-fmlt">
    <w:name w:val="ct-with-fmlt"/>
    <w:basedOn w:val="DefaultParagraphFont"/>
    <w:rsid w:val="00801160"/>
  </w:style>
  <w:style w:type="character" w:styleId="IntenseEmphasis">
    <w:name w:val="Intense Emphasis"/>
    <w:aliases w:val="cites Char Ch,Intense Emphasis4,9.5 pt,Intense Emphasi,Box Out,Intense Emphasis5,Char Char Char1,Sty,Style Underli,Minimized Char,cites Char Char,Underlined Text Char,Underline Char,Title Char1,Block Heading Char1,title Char1"/>
    <w:uiPriority w:val="5"/>
    <w:qFormat/>
    <w:rsid w:val="00801160"/>
    <w:rPr>
      <w:rFonts w:ascii="Arial" w:hAnsi="Arial" w:cs="Arial" w:hint="default"/>
      <w:b w:val="0"/>
      <w:bCs w:val="0"/>
      <w:sz w:val="20"/>
      <w:u w:val="single"/>
    </w:rPr>
  </w:style>
  <w:style w:type="paragraph" w:customStyle="1" w:styleId="TagText">
    <w:name w:val="TagText"/>
    <w:basedOn w:val="Normal"/>
    <w:uiPriority w:val="99"/>
    <w:qFormat/>
    <w:rsid w:val="00801160"/>
    <w:rPr>
      <w:rFonts w:eastAsiaTheme="minorEastAsia"/>
      <w:b/>
      <w:szCs w:val="24"/>
    </w:rPr>
  </w:style>
  <w:style w:type="paragraph" w:customStyle="1" w:styleId="StyleStyle49pt">
    <w:name w:val="Style Style4 + 9 pt"/>
    <w:basedOn w:val="Normal"/>
    <w:link w:val="StyleStyle49ptChar"/>
    <w:qFormat/>
    <w:rsid w:val="00801160"/>
    <w:rPr>
      <w:rFonts w:eastAsia="Times New Roman"/>
      <w:szCs w:val="24"/>
      <w:u w:val="single"/>
    </w:rPr>
  </w:style>
  <w:style w:type="character" w:customStyle="1" w:styleId="StyleStyle49ptChar">
    <w:name w:val="Style Style4 + 9 pt Char"/>
    <w:basedOn w:val="DefaultParagraphFont"/>
    <w:link w:val="StyleStyle49pt"/>
    <w:rsid w:val="00801160"/>
    <w:rPr>
      <w:rFonts w:ascii="Times New Roman" w:eastAsia="Times New Roman" w:hAnsi="Times New Roman" w:cs="Times New Roman"/>
      <w:szCs w:val="24"/>
      <w:u w:val="single"/>
    </w:rPr>
  </w:style>
  <w:style w:type="paragraph" w:customStyle="1" w:styleId="StyleStyle49ptBold">
    <w:name w:val="Style Style4 + 9 pt Bold"/>
    <w:basedOn w:val="Normal"/>
    <w:link w:val="StyleStyle49ptBoldChar"/>
    <w:qFormat/>
    <w:rsid w:val="00801160"/>
    <w:rPr>
      <w:rFonts w:eastAsia="Times New Roman"/>
      <w:b/>
      <w:bCs/>
      <w:szCs w:val="24"/>
      <w:u w:val="single"/>
    </w:rPr>
  </w:style>
  <w:style w:type="character" w:customStyle="1" w:styleId="StyleStyle49ptBoldChar">
    <w:name w:val="Style Style4 + 9 pt Bold Char"/>
    <w:basedOn w:val="DefaultParagraphFont"/>
    <w:link w:val="StyleStyle49ptBold"/>
    <w:rsid w:val="00801160"/>
    <w:rPr>
      <w:rFonts w:ascii="Times New Roman" w:eastAsia="Times New Roman" w:hAnsi="Times New Roman" w:cs="Times New Roman"/>
      <w:b/>
      <w:bCs/>
      <w:szCs w:val="24"/>
      <w:u w:val="single"/>
    </w:rPr>
  </w:style>
  <w:style w:type="paragraph" w:customStyle="1" w:styleId="StyleStyle49ptBoldItalic">
    <w:name w:val="Style Style4 + 9 pt Bold Italic"/>
    <w:basedOn w:val="Normal"/>
    <w:link w:val="StyleStyle49ptBoldItalicChar"/>
    <w:qFormat/>
    <w:rsid w:val="00801160"/>
    <w:rPr>
      <w:rFonts w:eastAsia="Times New Roman"/>
      <w:b/>
      <w:bCs/>
      <w:i/>
      <w:iCs/>
      <w:szCs w:val="24"/>
      <w:u w:val="single"/>
    </w:rPr>
  </w:style>
  <w:style w:type="character" w:customStyle="1" w:styleId="StyleStyle49ptBoldItalicChar">
    <w:name w:val="Style Style4 + 9 pt Bold Italic Char"/>
    <w:basedOn w:val="DefaultParagraphFont"/>
    <w:link w:val="StyleStyle49ptBoldItalic"/>
    <w:rsid w:val="00801160"/>
    <w:rPr>
      <w:rFonts w:ascii="Times New Roman" w:eastAsia="Times New Roman" w:hAnsi="Times New Roman" w:cs="Times New Roman"/>
      <w:b/>
      <w:bCs/>
      <w:i/>
      <w:iCs/>
      <w:szCs w:val="24"/>
      <w:u w:val="single"/>
    </w:rPr>
  </w:style>
  <w:style w:type="paragraph" w:customStyle="1" w:styleId="StyleUnderlined11ptBold">
    <w:name w:val="Style Underlined + 11 pt Bold"/>
    <w:link w:val="StyleUnderlined11ptBoldChar"/>
    <w:qFormat/>
    <w:rsid w:val="00801160"/>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801160"/>
    <w:rPr>
      <w:rFonts w:ascii="Arial" w:eastAsia="Times New Roman" w:hAnsi="Arial" w:cs="Arial"/>
      <w:b/>
      <w:bCs/>
      <w:szCs w:val="24"/>
      <w:u w:val="single"/>
    </w:rPr>
  </w:style>
  <w:style w:type="paragraph" w:customStyle="1" w:styleId="StyleUnderlined11pt">
    <w:name w:val="Style Underlined + 11 pt"/>
    <w:link w:val="StyleUnderlined11ptChar"/>
    <w:qFormat/>
    <w:rsid w:val="00801160"/>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801160"/>
    <w:rPr>
      <w:rFonts w:ascii="Arial" w:eastAsia="Times New Roman" w:hAnsi="Arial" w:cs="Arial"/>
      <w:szCs w:val="24"/>
      <w:u w:val="single"/>
    </w:rPr>
  </w:style>
  <w:style w:type="character" w:customStyle="1" w:styleId="newscontent">
    <w:name w:val="newscontent"/>
    <w:rsid w:val="00801160"/>
  </w:style>
  <w:style w:type="character" w:customStyle="1" w:styleId="StyleUnderlinePatternClearYellow">
    <w:name w:val="Style Underline Pattern: Clear (Yellow)"/>
    <w:basedOn w:val="DefaultParagraphFont"/>
    <w:rsid w:val="00801160"/>
    <w:rPr>
      <w:u w:val="single"/>
      <w:shd w:val="clear" w:color="auto" w:fill="00FF00"/>
    </w:rPr>
  </w:style>
  <w:style w:type="paragraph" w:customStyle="1" w:styleId="StyleUnderlineChar11pt3">
    <w:name w:val="Style Underline Char + 11 pt3"/>
    <w:link w:val="StyleUnderlineChar11pt3Char"/>
    <w:qFormat/>
    <w:rsid w:val="00801160"/>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801160"/>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801160"/>
    <w:rPr>
      <w:b w:val="0"/>
      <w:bCs/>
      <w:u w:val="single"/>
    </w:rPr>
  </w:style>
  <w:style w:type="character" w:customStyle="1" w:styleId="date-display-single">
    <w:name w:val="date-display-single"/>
    <w:basedOn w:val="DefaultParagraphFont"/>
    <w:rsid w:val="00801160"/>
  </w:style>
  <w:style w:type="character" w:customStyle="1" w:styleId="CommentTextChar1">
    <w:name w:val="Comment Text Char1"/>
    <w:basedOn w:val="DefaultParagraphFont"/>
    <w:uiPriority w:val="99"/>
    <w:rsid w:val="00801160"/>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801160"/>
    <w:rPr>
      <w:rFonts w:ascii="Times New Roman" w:hAnsi="Times New Roman" w:cs="Times New Roman"/>
      <w:sz w:val="20"/>
    </w:rPr>
  </w:style>
  <w:style w:type="paragraph" w:customStyle="1" w:styleId="Cite2">
    <w:name w:val="Cite 2"/>
    <w:basedOn w:val="Normal"/>
    <w:qFormat/>
    <w:rsid w:val="00801160"/>
    <w:rPr>
      <w:rFonts w:eastAsia="MS Mincho"/>
      <w:b/>
      <w:szCs w:val="24"/>
      <w:u w:val="single"/>
    </w:rPr>
  </w:style>
  <w:style w:type="character" w:customStyle="1" w:styleId="StyleunderlineBold">
    <w:name w:val="Style underline + Bold"/>
    <w:basedOn w:val="underline"/>
    <w:rsid w:val="00801160"/>
    <w:rPr>
      <w:rFonts w:ascii="Times New Roman" w:hAnsi="Times New Roman" w:cs="Times New Roman"/>
      <w:bCs/>
      <w:sz w:val="20"/>
      <w:u w:val="single"/>
    </w:rPr>
  </w:style>
  <w:style w:type="paragraph" w:customStyle="1" w:styleId="cards0">
    <w:name w:val="cards"/>
    <w:basedOn w:val="Heading3"/>
    <w:qFormat/>
    <w:rsid w:val="00801160"/>
    <w:pPr>
      <w:keepNext w:val="0"/>
      <w:keepLines w:val="0"/>
      <w:pageBreakBefore w:val="0"/>
      <w:autoSpaceDE w:val="0"/>
      <w:autoSpaceDN w:val="0"/>
      <w:adjustRightInd w:val="0"/>
      <w:spacing w:before="0" w:after="160"/>
      <w:jc w:val="left"/>
    </w:pPr>
    <w:rPr>
      <w:rFonts w:asciiTheme="minorHAnsi" w:eastAsia="Times New Roman" w:hAnsiTheme="minorHAnsi" w:cs="Times New Roman"/>
      <w:bCs/>
      <w:sz w:val="20"/>
      <w:szCs w:val="22"/>
      <w:u w:val="none"/>
    </w:rPr>
  </w:style>
  <w:style w:type="character" w:customStyle="1" w:styleId="Style10ptUnderline">
    <w:name w:val="Style 10 pt Underline"/>
    <w:basedOn w:val="DefaultParagraphFont"/>
    <w:rsid w:val="00801160"/>
    <w:rPr>
      <w:sz w:val="20"/>
      <w:u w:val="single"/>
    </w:rPr>
  </w:style>
  <w:style w:type="character" w:styleId="HTMLCite">
    <w:name w:val="HTML Cite"/>
    <w:uiPriority w:val="99"/>
    <w:rsid w:val="00801160"/>
    <w:rPr>
      <w:i/>
      <w:iCs/>
    </w:rPr>
  </w:style>
  <w:style w:type="character" w:customStyle="1" w:styleId="slug-pub-date">
    <w:name w:val="slug-pub-date"/>
    <w:basedOn w:val="DefaultParagraphFont"/>
    <w:rsid w:val="00801160"/>
  </w:style>
  <w:style w:type="character" w:customStyle="1" w:styleId="slug-vol">
    <w:name w:val="slug-vol"/>
    <w:basedOn w:val="DefaultParagraphFont"/>
    <w:rsid w:val="00801160"/>
  </w:style>
  <w:style w:type="character" w:customStyle="1" w:styleId="slug-issue">
    <w:name w:val="slug-issue"/>
    <w:basedOn w:val="DefaultParagraphFont"/>
    <w:rsid w:val="00801160"/>
  </w:style>
  <w:style w:type="character" w:customStyle="1" w:styleId="slug-pages">
    <w:name w:val="slug-pages"/>
    <w:basedOn w:val="DefaultParagraphFont"/>
    <w:rsid w:val="00801160"/>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801160"/>
    <w:rPr>
      <w:b/>
      <w:bCs/>
      <w:strike w:val="0"/>
      <w:dstrike w:val="0"/>
      <w:sz w:val="24"/>
      <w:u w:val="none"/>
      <w:effect w:val="none"/>
    </w:rPr>
  </w:style>
  <w:style w:type="paragraph" w:customStyle="1" w:styleId="Tag2">
    <w:name w:val="Tag2"/>
    <w:basedOn w:val="Normal"/>
    <w:autoRedefine/>
    <w:qFormat/>
    <w:rsid w:val="00801160"/>
    <w:pPr>
      <w:spacing w:before="120"/>
    </w:pPr>
    <w:rPr>
      <w:b/>
      <w:sz w:val="26"/>
    </w:rPr>
  </w:style>
  <w:style w:type="character" w:customStyle="1" w:styleId="tagchar">
    <w:name w:val="tagchar"/>
    <w:basedOn w:val="DefaultParagraphFont"/>
    <w:rsid w:val="00801160"/>
  </w:style>
  <w:style w:type="paragraph" w:customStyle="1" w:styleId="NormalText">
    <w:name w:val="Normal Text"/>
    <w:basedOn w:val="Normal"/>
    <w:link w:val="NormalTextChar"/>
    <w:autoRedefine/>
    <w:qFormat/>
    <w:rsid w:val="00801160"/>
    <w:pPr>
      <w:jc w:val="both"/>
    </w:pPr>
    <w:rPr>
      <w:rFonts w:eastAsia="Times New Roman"/>
      <w:szCs w:val="26"/>
    </w:rPr>
  </w:style>
  <w:style w:type="character" w:customStyle="1" w:styleId="pmterms11">
    <w:name w:val="pmterms11"/>
    <w:basedOn w:val="DefaultParagraphFont"/>
    <w:rsid w:val="00801160"/>
    <w:rPr>
      <w:b/>
      <w:bCs/>
      <w:i w:val="0"/>
      <w:iCs w:val="0"/>
      <w:color w:val="000000"/>
    </w:rPr>
  </w:style>
  <w:style w:type="character" w:customStyle="1" w:styleId="StyleUnderlineChar9ptBold">
    <w:name w:val="Style Underline Char + 9 pt Bold"/>
    <w:basedOn w:val="DefaultParagraphFont"/>
    <w:rsid w:val="00801160"/>
    <w:rPr>
      <w:rFonts w:ascii="Times New Roman" w:hAnsi="Times New Roman"/>
      <w:b/>
      <w:bCs/>
      <w:sz w:val="20"/>
      <w:u w:val="single"/>
      <w:lang w:val="en-US" w:eastAsia="en-US" w:bidi="ar-SA"/>
    </w:rPr>
  </w:style>
  <w:style w:type="character" w:customStyle="1" w:styleId="Style8pt">
    <w:name w:val="Style 8 pt"/>
    <w:basedOn w:val="DefaultParagraphFont"/>
    <w:rsid w:val="00801160"/>
    <w:rPr>
      <w:sz w:val="20"/>
    </w:rPr>
  </w:style>
  <w:style w:type="character" w:customStyle="1" w:styleId="UnderlineChar5Char">
    <w:name w:val="Underline Char5 Char"/>
    <w:basedOn w:val="DefaultParagraphFont"/>
    <w:rsid w:val="00801160"/>
    <w:rPr>
      <w:szCs w:val="24"/>
      <w:u w:val="single"/>
      <w:lang w:val="en-US" w:eastAsia="en-US" w:bidi="ar-SA"/>
    </w:rPr>
  </w:style>
  <w:style w:type="character" w:customStyle="1" w:styleId="BoldandUnderlineChar2Char1">
    <w:name w:val="Bold and Underline Char2 Char1"/>
    <w:basedOn w:val="DefaultParagraphFont"/>
    <w:rsid w:val="00801160"/>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801160"/>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801160"/>
    <w:rPr>
      <w:szCs w:val="24"/>
      <w:u w:val="single"/>
      <w:lang w:val="en-US" w:eastAsia="en-US" w:bidi="ar-SA"/>
    </w:rPr>
  </w:style>
  <w:style w:type="paragraph" w:customStyle="1" w:styleId="Language">
    <w:name w:val="Language"/>
    <w:basedOn w:val="Normal"/>
    <w:link w:val="LanguageChar"/>
    <w:qFormat/>
    <w:rsid w:val="00801160"/>
    <w:rPr>
      <w:rFonts w:eastAsia="Times New Roman"/>
      <w:strike/>
      <w:szCs w:val="20"/>
    </w:rPr>
  </w:style>
  <w:style w:type="character" w:customStyle="1" w:styleId="LanguageChar">
    <w:name w:val="Language Char"/>
    <w:basedOn w:val="DefaultParagraphFont"/>
    <w:link w:val="Language"/>
    <w:rsid w:val="00801160"/>
    <w:rPr>
      <w:rFonts w:ascii="Times New Roman" w:eastAsia="Times New Roman" w:hAnsi="Times New Roman" w:cs="Times New Roman"/>
      <w:strike/>
      <w:szCs w:val="20"/>
    </w:rPr>
  </w:style>
  <w:style w:type="paragraph" w:customStyle="1" w:styleId="UnderlineChar3">
    <w:name w:val="Underline Char3"/>
    <w:basedOn w:val="Normal"/>
    <w:link w:val="UnderlineChar3Char"/>
    <w:qFormat/>
    <w:rsid w:val="00801160"/>
    <w:rPr>
      <w:rFonts w:eastAsia="Times New Roman"/>
      <w:szCs w:val="24"/>
      <w:u w:val="single"/>
    </w:rPr>
  </w:style>
  <w:style w:type="character" w:customStyle="1" w:styleId="UnderlineChar3Char">
    <w:name w:val="Underline Char3 Char"/>
    <w:basedOn w:val="DefaultParagraphFont"/>
    <w:link w:val="UnderlineChar3"/>
    <w:rsid w:val="00801160"/>
    <w:rPr>
      <w:rFonts w:ascii="Times New Roman" w:eastAsia="Times New Roman" w:hAnsi="Times New Roman" w:cs="Times New Roman"/>
      <w:szCs w:val="24"/>
      <w:u w:val="single"/>
    </w:rPr>
  </w:style>
  <w:style w:type="paragraph" w:customStyle="1" w:styleId="BoldandUnderlineChar3Char">
    <w:name w:val="Bold and Underline Char3 Char"/>
    <w:basedOn w:val="Normal"/>
    <w:link w:val="BoldandUnderlineChar3CharChar"/>
    <w:qFormat/>
    <w:rsid w:val="00801160"/>
    <w:rPr>
      <w:rFonts w:eastAsia="Times New Roman"/>
      <w:b/>
      <w:szCs w:val="24"/>
      <w:u w:val="single"/>
    </w:rPr>
  </w:style>
  <w:style w:type="character" w:customStyle="1" w:styleId="BoldandUnderlineChar3CharChar">
    <w:name w:val="Bold and Underline Char3 Char Char"/>
    <w:basedOn w:val="DefaultParagraphFont"/>
    <w:link w:val="BoldandUnderlineChar3Char"/>
    <w:rsid w:val="00801160"/>
    <w:rPr>
      <w:rFonts w:ascii="Times New Roman" w:eastAsia="Times New Roman" w:hAnsi="Times New Roman" w:cs="Times New Roman"/>
      <w:b/>
      <w:szCs w:val="24"/>
      <w:u w:val="single"/>
    </w:rPr>
  </w:style>
  <w:style w:type="character" w:customStyle="1" w:styleId="UnderlineChar1">
    <w:name w:val="Underline Char1"/>
    <w:basedOn w:val="DefaultParagraphFont"/>
    <w:rsid w:val="00801160"/>
    <w:rPr>
      <w:szCs w:val="24"/>
      <w:u w:val="single"/>
      <w:lang w:val="en-US" w:eastAsia="en-US" w:bidi="ar-SA"/>
    </w:rPr>
  </w:style>
  <w:style w:type="character" w:customStyle="1" w:styleId="BoldandUnderlineChar1Char2Char">
    <w:name w:val="Bold and Underline Char1 Char2 Char"/>
    <w:basedOn w:val="DefaultParagraphFont"/>
    <w:rsid w:val="00801160"/>
    <w:rPr>
      <w:b/>
      <w:szCs w:val="24"/>
      <w:u w:val="single"/>
      <w:lang w:val="en-US" w:eastAsia="en-US" w:bidi="ar-SA"/>
    </w:rPr>
  </w:style>
  <w:style w:type="character" w:customStyle="1" w:styleId="SmalltextChar">
    <w:name w:val="Small text Char"/>
    <w:aliases w:val="Quote1 Char1"/>
    <w:link w:val="Smalltext"/>
    <w:rsid w:val="00801160"/>
    <w:rPr>
      <w:rFonts w:ascii="Arial Narrow" w:eastAsia="Times New Roman" w:hAnsi="Arial Narrow" w:cs="Times New Roman"/>
      <w:szCs w:val="24"/>
    </w:rPr>
  </w:style>
  <w:style w:type="paragraph" w:customStyle="1" w:styleId="HotRoute">
    <w:name w:val="Hot Route"/>
    <w:basedOn w:val="Normal"/>
    <w:link w:val="HotRouteChar0"/>
    <w:qFormat/>
    <w:rsid w:val="00801160"/>
    <w:pPr>
      <w:ind w:left="144"/>
    </w:pPr>
    <w:rPr>
      <w:rFonts w:eastAsia="Times New Roman"/>
      <w:szCs w:val="24"/>
    </w:rPr>
  </w:style>
  <w:style w:type="paragraph" w:customStyle="1" w:styleId="Cardstyle0">
    <w:name w:val="Cardstyle"/>
    <w:basedOn w:val="Normal"/>
    <w:next w:val="Normal"/>
    <w:qFormat/>
    <w:rsid w:val="00801160"/>
    <w:rPr>
      <w:rFonts w:eastAsia="Times New Roman"/>
      <w:szCs w:val="24"/>
    </w:rPr>
  </w:style>
  <w:style w:type="character" w:customStyle="1" w:styleId="Style12ptBoldUnderline1">
    <w:name w:val="Style 12 pt Bold Underline1"/>
    <w:basedOn w:val="DefaultParagraphFont"/>
    <w:rsid w:val="00801160"/>
    <w:rPr>
      <w:b/>
      <w:bCs/>
      <w:sz w:val="24"/>
      <w:u w:val="single"/>
    </w:rPr>
  </w:style>
  <w:style w:type="character" w:customStyle="1" w:styleId="StyleEmphasisArial12ptBoldNotItalic">
    <w:name w:val="Style Emphasis + Arial 12 pt Bold Not Italic"/>
    <w:basedOn w:val="Emphasis"/>
    <w:rsid w:val="00801160"/>
    <w:rPr>
      <w:rFonts w:ascii="Arial" w:hAnsi="Arial" w:cs="Times New Roman"/>
      <w:b w:val="0"/>
      <w:bCs/>
      <w:i/>
      <w:iCs/>
      <w:sz w:val="24"/>
      <w:u w:val="single"/>
      <w:bdr w:val="single" w:sz="8" w:space="0" w:color="auto"/>
    </w:rPr>
  </w:style>
  <w:style w:type="character" w:customStyle="1" w:styleId="DebateHighlighted">
    <w:name w:val="Debate Highlighted"/>
    <w:qFormat/>
    <w:rsid w:val="00801160"/>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801160"/>
    <w:rPr>
      <w:rFonts w:ascii="SimSun" w:eastAsia="SimSun" w:hAnsi="SimSun"/>
      <w:sz w:val="15"/>
      <w:szCs w:val="24"/>
      <w:lang w:eastAsia="zh-CN"/>
    </w:rPr>
  </w:style>
  <w:style w:type="paragraph" w:customStyle="1" w:styleId="UnreadText">
    <w:name w:val="Unread Text"/>
    <w:basedOn w:val="Normal"/>
    <w:next w:val="Normal"/>
    <w:link w:val="UnreadTextChar"/>
    <w:autoRedefine/>
    <w:qFormat/>
    <w:rsid w:val="00801160"/>
    <w:pPr>
      <w:ind w:left="360"/>
    </w:pPr>
    <w:rPr>
      <w:rFonts w:ascii="SimSun" w:eastAsia="SimSun" w:hAnsi="SimSun" w:cstheme="minorBidi"/>
      <w:sz w:val="15"/>
      <w:szCs w:val="24"/>
      <w:lang w:eastAsia="zh-CN"/>
    </w:rPr>
  </w:style>
  <w:style w:type="paragraph" w:customStyle="1" w:styleId="AuthorDate">
    <w:name w:val="AuthorDate"/>
    <w:next w:val="Normal"/>
    <w:link w:val="AuthorDateChar"/>
    <w:qFormat/>
    <w:rsid w:val="00801160"/>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801160"/>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801160"/>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801160"/>
    <w:rPr>
      <w:rFonts w:ascii="Times New Roman" w:hAnsi="Times New Roman"/>
      <w:sz w:val="20"/>
      <w:u w:val="single"/>
      <w:bdr w:val="none" w:sz="0" w:space="0" w:color="auto"/>
      <w:shd w:val="clear" w:color="auto" w:fill="C0C0C0"/>
    </w:rPr>
  </w:style>
  <w:style w:type="character" w:customStyle="1" w:styleId="smallChar">
    <w:name w:val="small Char"/>
    <w:rsid w:val="00801160"/>
    <w:rPr>
      <w:rFonts w:ascii="Calibri" w:eastAsia="Calibri" w:hAnsi="Calibri" w:cs="Calibri"/>
      <w:sz w:val="16"/>
      <w:szCs w:val="20"/>
      <w:lang w:val="x-none" w:eastAsia="x-none"/>
    </w:rPr>
  </w:style>
  <w:style w:type="paragraph" w:customStyle="1" w:styleId="HotRoute0">
    <w:name w:val="Hot Route!"/>
    <w:basedOn w:val="Normal"/>
    <w:qFormat/>
    <w:rsid w:val="00801160"/>
    <w:pPr>
      <w:ind w:left="144"/>
    </w:pPr>
    <w:rPr>
      <w:rFonts w:eastAsia="Times New Roman"/>
      <w:szCs w:val="24"/>
      <w:lang w:val="x-none" w:eastAsia="x-none"/>
    </w:rPr>
  </w:style>
  <w:style w:type="character" w:customStyle="1" w:styleId="BodyTextIndent3Char1">
    <w:name w:val="Body Text Indent 3 Char1"/>
    <w:basedOn w:val="DefaultParagraphFont"/>
    <w:uiPriority w:val="99"/>
    <w:semiHidden/>
    <w:rsid w:val="00801160"/>
    <w:rPr>
      <w:rFonts w:ascii="Times New Roman" w:hAnsi="Times New Roman" w:cs="Times New Roman"/>
      <w:sz w:val="16"/>
      <w:szCs w:val="16"/>
    </w:rPr>
  </w:style>
  <w:style w:type="character" w:customStyle="1" w:styleId="BodyText2Char1">
    <w:name w:val="Body Text 2 Char1"/>
    <w:basedOn w:val="DefaultParagraphFont"/>
    <w:semiHidden/>
    <w:rsid w:val="00801160"/>
    <w:rPr>
      <w:rFonts w:ascii="Times New Roman" w:hAnsi="Times New Roman" w:cs="Times New Roman"/>
      <w:sz w:val="20"/>
    </w:rPr>
  </w:style>
  <w:style w:type="character" w:customStyle="1" w:styleId="Heading2Char1CharCharCharCharCharC">
    <w:name w:val="Heading 2 Char1 Char Char Char Char Char C"/>
    <w:rsid w:val="00801160"/>
    <w:rPr>
      <w:rFonts w:cs="Arial"/>
      <w:b/>
      <w:bCs/>
      <w:iCs/>
      <w:sz w:val="24"/>
      <w:szCs w:val="28"/>
      <w:lang w:val="en-US" w:eastAsia="en-US" w:bidi="ar-SA"/>
    </w:rPr>
  </w:style>
  <w:style w:type="character" w:customStyle="1" w:styleId="underline1">
    <w:name w:val="underline1"/>
    <w:basedOn w:val="DefaultParagraphFont"/>
    <w:rsid w:val="00801160"/>
    <w:rPr>
      <w:u w:val="single"/>
    </w:rPr>
  </w:style>
  <w:style w:type="character" w:customStyle="1" w:styleId="author0">
    <w:name w:val="author"/>
    <w:basedOn w:val="DefaultParagraphFont"/>
    <w:rsid w:val="00801160"/>
    <w:rPr>
      <w:rFonts w:ascii="Times New Roman" w:hAnsi="Times New Roman"/>
      <w:b/>
      <w:sz w:val="24"/>
    </w:rPr>
  </w:style>
  <w:style w:type="character" w:customStyle="1" w:styleId="FontStyle291">
    <w:name w:val="Font Style291"/>
    <w:basedOn w:val="DefaultParagraphFont"/>
    <w:uiPriority w:val="99"/>
    <w:rsid w:val="00801160"/>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801160"/>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801160"/>
    <w:rPr>
      <w:rFonts w:eastAsia="Times New Roman"/>
      <w:szCs w:val="24"/>
    </w:rPr>
  </w:style>
  <w:style w:type="character" w:customStyle="1" w:styleId="StyleStyleMicroText7ptArialNarrow10ptChar">
    <w:name w:val="Style Style MicroText + 7 pt + Arial Narrow 10 pt Char"/>
    <w:basedOn w:val="DefaultParagraphFont"/>
    <w:link w:val="StyleStyleMicroText7ptArialNarrow10pt"/>
    <w:rsid w:val="00801160"/>
    <w:rPr>
      <w:rFonts w:ascii="Times New Roman" w:eastAsia="Times New Roman" w:hAnsi="Times New Roman" w:cs="Times New Roman"/>
      <w:szCs w:val="24"/>
    </w:rPr>
  </w:style>
  <w:style w:type="paragraph" w:customStyle="1" w:styleId="Cards1">
    <w:name w:val="Cards1"/>
    <w:basedOn w:val="Normal"/>
    <w:link w:val="Cards1Char"/>
    <w:qFormat/>
    <w:rsid w:val="00801160"/>
    <w:pPr>
      <w:ind w:left="288"/>
    </w:pPr>
    <w:rPr>
      <w:rFonts w:eastAsia="Times New Roman"/>
      <w:szCs w:val="24"/>
      <w:u w:val="single"/>
    </w:rPr>
  </w:style>
  <w:style w:type="character" w:customStyle="1" w:styleId="Cards1Char">
    <w:name w:val="Cards1 Char"/>
    <w:basedOn w:val="DefaultParagraphFont"/>
    <w:link w:val="Cards1"/>
    <w:rsid w:val="00801160"/>
    <w:rPr>
      <w:rFonts w:ascii="Times New Roman" w:eastAsia="Times New Roman" w:hAnsi="Times New Roman" w:cs="Times New Roman"/>
      <w:szCs w:val="24"/>
      <w:u w:val="single"/>
    </w:rPr>
  </w:style>
  <w:style w:type="paragraph" w:customStyle="1" w:styleId="StyleCardTextTimesNewRoman11ptUnderline">
    <w:name w:val="Style Card Text + Times New Roman 11 pt Underline"/>
    <w:link w:val="StyleCardTextTimesNewRoman11ptUnderlineChar"/>
    <w:qFormat/>
    <w:rsid w:val="00801160"/>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801160"/>
    <w:rPr>
      <w:rFonts w:ascii="Arial" w:eastAsia="Calibri" w:hAnsi="Arial" w:cs="Arial"/>
      <w:u w:val="single"/>
    </w:rPr>
  </w:style>
  <w:style w:type="character" w:customStyle="1" w:styleId="EmphasizeThis">
    <w:name w:val="EmphasizeThis"/>
    <w:rsid w:val="00801160"/>
    <w:rPr>
      <w:rFonts w:ascii="Georgia" w:hAnsi="Georgia"/>
      <w:b/>
      <w:iCs/>
      <w:sz w:val="24"/>
      <w:u w:val="thick"/>
    </w:rPr>
  </w:style>
  <w:style w:type="paragraph" w:customStyle="1" w:styleId="Stylecard8pt">
    <w:name w:val="Style card + 8 pt"/>
    <w:basedOn w:val="Normal"/>
    <w:link w:val="Stylecard8ptChar"/>
    <w:qFormat/>
    <w:rsid w:val="00801160"/>
    <w:pPr>
      <w:ind w:left="288" w:right="288"/>
    </w:pPr>
    <w:rPr>
      <w:rFonts w:ascii="Georgia" w:hAnsi="Georgia"/>
      <w:color w:val="000000"/>
      <w:szCs w:val="24"/>
      <w:u w:val="single"/>
      <w:lang w:eastAsia="ar-SA"/>
    </w:rPr>
  </w:style>
  <w:style w:type="character" w:customStyle="1" w:styleId="Stylecard8ptChar">
    <w:name w:val="Style card + 8 pt Char"/>
    <w:basedOn w:val="cardChar"/>
    <w:link w:val="Stylecard8pt"/>
    <w:rsid w:val="00801160"/>
    <w:rPr>
      <w:rFonts w:ascii="Georgia" w:hAnsi="Georgia" w:cs="Times New Roman"/>
      <w:color w:val="000000"/>
      <w:szCs w:val="24"/>
      <w:u w:val="single"/>
      <w:lang w:eastAsia="ar-SA"/>
    </w:rPr>
  </w:style>
  <w:style w:type="character" w:customStyle="1" w:styleId="bhl">
    <w:name w:val="bhl"/>
    <w:basedOn w:val="DefaultParagraphFont"/>
    <w:rsid w:val="00801160"/>
  </w:style>
  <w:style w:type="paragraph" w:customStyle="1" w:styleId="TagGA11">
    <w:name w:val="Tag GA 11"/>
    <w:basedOn w:val="TOC1"/>
    <w:qFormat/>
    <w:rsid w:val="00801160"/>
    <w:pPr>
      <w:spacing w:before="0" w:after="160"/>
    </w:pPr>
    <w:rPr>
      <w:rFonts w:ascii="Georgia" w:eastAsia="Calibri" w:hAnsi="Georgia"/>
      <w:u w:val="none"/>
      <w:lang w:bidi="ar-SA"/>
    </w:rPr>
  </w:style>
  <w:style w:type="paragraph" w:customStyle="1" w:styleId="CiteCard">
    <w:name w:val="Cite/Card"/>
    <w:basedOn w:val="TOC2"/>
    <w:qFormat/>
    <w:rsid w:val="00801160"/>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801160"/>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801160"/>
    <w:rPr>
      <w:sz w:val="16"/>
      <w:szCs w:val="16"/>
    </w:rPr>
  </w:style>
  <w:style w:type="character" w:customStyle="1" w:styleId="DocumentMapChar1">
    <w:name w:val="Document Map Char1"/>
    <w:basedOn w:val="DefaultParagraphFont"/>
    <w:uiPriority w:val="99"/>
    <w:rsid w:val="00801160"/>
    <w:rPr>
      <w:rFonts w:ascii="Tahoma" w:hAnsi="Tahoma" w:cs="Tahoma"/>
      <w:sz w:val="16"/>
      <w:szCs w:val="16"/>
    </w:rPr>
  </w:style>
  <w:style w:type="character" w:customStyle="1" w:styleId="addmd">
    <w:name w:val="addmd"/>
    <w:basedOn w:val="DefaultParagraphFont"/>
    <w:rsid w:val="00801160"/>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801160"/>
    <w:rPr>
      <w:rFonts w:ascii="Arial" w:hAnsi="Arial"/>
      <w:b/>
      <w:sz w:val="26"/>
    </w:rPr>
  </w:style>
  <w:style w:type="paragraph" w:styleId="FootnoteText">
    <w:name w:val="footnote text"/>
    <w:basedOn w:val="Normal"/>
    <w:link w:val="FootnoteTextChar"/>
    <w:unhideWhenUsed/>
    <w:rsid w:val="00801160"/>
    <w:rPr>
      <w:rFonts w:ascii="Georgia" w:eastAsia="Calibri" w:hAnsi="Georgia"/>
      <w:szCs w:val="20"/>
      <w:lang w:eastAsia="zh-CN"/>
    </w:rPr>
  </w:style>
  <w:style w:type="character" w:customStyle="1" w:styleId="FootnoteTextChar">
    <w:name w:val="Footnote Text Char"/>
    <w:basedOn w:val="DefaultParagraphFont"/>
    <w:link w:val="FootnoteText"/>
    <w:rsid w:val="00801160"/>
    <w:rPr>
      <w:rFonts w:ascii="Georgia" w:eastAsia="Calibri" w:hAnsi="Georgia" w:cs="Times New Roman"/>
      <w:szCs w:val="20"/>
      <w:lang w:eastAsia="zh-CN"/>
    </w:rPr>
  </w:style>
  <w:style w:type="character" w:customStyle="1" w:styleId="UnderlinedTextCharChar">
    <w:name w:val="Underlined Text Char Char"/>
    <w:basedOn w:val="DefaultParagraphFont"/>
    <w:rsid w:val="00801160"/>
    <w:rPr>
      <w:rFonts w:cs="Arial"/>
      <w:bCs/>
      <w:noProof w:val="0"/>
      <w:szCs w:val="26"/>
      <w:u w:val="single"/>
      <w:lang w:val="en-US" w:eastAsia="en-US" w:bidi="ar-SA"/>
    </w:rPr>
  </w:style>
  <w:style w:type="character" w:customStyle="1" w:styleId="StyleTimesNewRoman12ptBold">
    <w:name w:val="Style Times New Roman 12 pt Bold"/>
    <w:rsid w:val="00801160"/>
    <w:rPr>
      <w:b/>
      <w:bCs/>
      <w:sz w:val="24"/>
    </w:rPr>
  </w:style>
  <w:style w:type="character" w:customStyle="1" w:styleId="CardText1Char">
    <w:name w:val="Card Text 1 Char"/>
    <w:rsid w:val="00801160"/>
    <w:rPr>
      <w:rFonts w:ascii="Georgia" w:hAnsi="Georgia"/>
      <w:color w:val="000000"/>
      <w:sz w:val="22"/>
      <w:szCs w:val="22"/>
      <w:u w:val="single"/>
    </w:rPr>
  </w:style>
  <w:style w:type="character" w:customStyle="1" w:styleId="BoldUnderlining">
    <w:name w:val="Bold Underlining"/>
    <w:rsid w:val="00801160"/>
    <w:rPr>
      <w:u w:val="single"/>
    </w:rPr>
  </w:style>
  <w:style w:type="character" w:customStyle="1" w:styleId="Intemphasis">
    <w:name w:val="Intemphasis"/>
    <w:uiPriority w:val="1"/>
    <w:qFormat/>
    <w:rsid w:val="00801160"/>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801160"/>
    <w:pPr>
      <w:ind w:left="288" w:right="288"/>
    </w:pPr>
    <w:rPr>
      <w:szCs w:val="16"/>
    </w:rPr>
  </w:style>
  <w:style w:type="character" w:customStyle="1" w:styleId="cardtextChar2">
    <w:name w:val="cardtext Char"/>
    <w:basedOn w:val="DefaultParagraphFont"/>
    <w:link w:val="cardtext0"/>
    <w:rsid w:val="00801160"/>
    <w:rPr>
      <w:rFonts w:ascii="Times New Roman" w:hAnsi="Times New Roman" w:cs="Times New Roman"/>
      <w:szCs w:val="16"/>
    </w:rPr>
  </w:style>
  <w:style w:type="character" w:customStyle="1" w:styleId="BoldUnderlineChar1">
    <w:name w:val="BoldUnderline Char1"/>
    <w:rsid w:val="00801160"/>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801160"/>
    <w:pPr>
      <w:spacing w:after="200"/>
      <w:contextualSpacing/>
    </w:pPr>
    <w:rPr>
      <w:rFonts w:eastAsia="Calibri"/>
      <w:u w:val="single"/>
    </w:rPr>
  </w:style>
  <w:style w:type="character" w:customStyle="1" w:styleId="UnderlinedCardTextChar">
    <w:name w:val="Underlined Card Text Char"/>
    <w:link w:val="UnderlinedCardText"/>
    <w:rsid w:val="00801160"/>
    <w:rPr>
      <w:rFonts w:ascii="Times New Roman" w:eastAsia="Calibri" w:hAnsi="Times New Roman" w:cs="Times New Roman"/>
      <w:u w:val="single"/>
    </w:rPr>
  </w:style>
  <w:style w:type="character" w:customStyle="1" w:styleId="Hyperlink6">
    <w:name w:val="Hyperlink6"/>
    <w:basedOn w:val="DefaultParagraphFont"/>
    <w:rsid w:val="00801160"/>
    <w:rPr>
      <w:color w:val="3300CC"/>
      <w:u w:val="single"/>
    </w:rPr>
  </w:style>
  <w:style w:type="paragraph" w:customStyle="1" w:styleId="Tag12">
    <w:name w:val="Tag12"/>
    <w:basedOn w:val="Normal"/>
    <w:qFormat/>
    <w:rsid w:val="00801160"/>
    <w:pPr>
      <w:contextualSpacing/>
    </w:pPr>
    <w:rPr>
      <w:rFonts w:eastAsia="Cambria"/>
      <w:b/>
    </w:rPr>
  </w:style>
  <w:style w:type="paragraph" w:customStyle="1" w:styleId="Shrink8">
    <w:name w:val="Shrink8"/>
    <w:basedOn w:val="Normal"/>
    <w:qFormat/>
    <w:rsid w:val="00801160"/>
    <w:rPr>
      <w:rFonts w:eastAsia="Cambria"/>
    </w:rPr>
  </w:style>
  <w:style w:type="character" w:customStyle="1" w:styleId="highlight2">
    <w:name w:val="highlight2"/>
    <w:rsid w:val="00801160"/>
    <w:rPr>
      <w:rFonts w:ascii="Arial" w:hAnsi="Arial"/>
      <w:b/>
      <w:sz w:val="19"/>
      <w:u w:val="thick"/>
      <w:bdr w:val="none" w:sz="0" w:space="0" w:color="auto"/>
      <w:shd w:val="clear" w:color="auto" w:fill="auto"/>
    </w:rPr>
  </w:style>
  <w:style w:type="character" w:customStyle="1" w:styleId="citation">
    <w:name w:val="citation"/>
    <w:basedOn w:val="DefaultParagraphFont"/>
    <w:rsid w:val="00801160"/>
  </w:style>
  <w:style w:type="paragraph" w:customStyle="1" w:styleId="UnderlineText">
    <w:name w:val="Underline Text"/>
    <w:basedOn w:val="Normal"/>
    <w:link w:val="UnderlineTextChar"/>
    <w:qFormat/>
    <w:rsid w:val="00801160"/>
    <w:pPr>
      <w:ind w:left="288"/>
    </w:pPr>
    <w:rPr>
      <w:rFonts w:eastAsia="Times New Roman"/>
      <w:u w:val="single"/>
    </w:rPr>
  </w:style>
  <w:style w:type="character" w:customStyle="1" w:styleId="UnderlineTextChar">
    <w:name w:val="Underline Text Char"/>
    <w:basedOn w:val="DefaultParagraphFont"/>
    <w:link w:val="UnderlineText"/>
    <w:rsid w:val="00801160"/>
    <w:rPr>
      <w:rFonts w:ascii="Times New Roman" w:eastAsia="Times New Roman" w:hAnsi="Times New Roman" w:cs="Times New Roman"/>
      <w:u w:val="single"/>
    </w:rPr>
  </w:style>
  <w:style w:type="character" w:customStyle="1" w:styleId="il">
    <w:name w:val="il"/>
    <w:basedOn w:val="DefaultParagraphFont"/>
    <w:rsid w:val="00801160"/>
  </w:style>
  <w:style w:type="character" w:customStyle="1" w:styleId="commentstext">
    <w:name w:val="comments_text"/>
    <w:uiPriority w:val="99"/>
    <w:rsid w:val="00801160"/>
    <w:rPr>
      <w:rFonts w:cs="Times New Roman"/>
    </w:rPr>
  </w:style>
  <w:style w:type="paragraph" w:customStyle="1" w:styleId="Heading42">
    <w:name w:val="Heading 42"/>
    <w:basedOn w:val="Normal"/>
    <w:qFormat/>
    <w:rsid w:val="00801160"/>
    <w:rPr>
      <w:rFonts w:eastAsia="Times New Roman"/>
    </w:rPr>
  </w:style>
  <w:style w:type="paragraph" w:customStyle="1" w:styleId="DebateNormal">
    <w:name w:val="DebateNormal"/>
    <w:basedOn w:val="Normal"/>
    <w:link w:val="DebateNormalChar"/>
    <w:qFormat/>
    <w:rsid w:val="00801160"/>
    <w:pPr>
      <w:spacing w:line="276" w:lineRule="auto"/>
    </w:pPr>
    <w:rPr>
      <w:rFonts w:eastAsia="Calibri"/>
      <w:szCs w:val="20"/>
    </w:rPr>
  </w:style>
  <w:style w:type="character" w:customStyle="1" w:styleId="DebateNormalChar">
    <w:name w:val="DebateNormal Char"/>
    <w:basedOn w:val="DefaultParagraphFont"/>
    <w:link w:val="DebateNormal"/>
    <w:rsid w:val="00801160"/>
    <w:rPr>
      <w:rFonts w:ascii="Times New Roman" w:eastAsia="Calibri" w:hAnsi="Times New Roman" w:cs="Times New Roman"/>
      <w:szCs w:val="20"/>
    </w:rPr>
  </w:style>
  <w:style w:type="paragraph" w:customStyle="1" w:styleId="DebateEmphasis">
    <w:name w:val="DebateEmphasis"/>
    <w:basedOn w:val="Normal"/>
    <w:link w:val="DebateEmphasisChar"/>
    <w:qFormat/>
    <w:rsid w:val="00801160"/>
    <w:pPr>
      <w:spacing w:line="276" w:lineRule="auto"/>
    </w:pPr>
    <w:rPr>
      <w:rFonts w:eastAsia="Calibri"/>
      <w:b/>
      <w:szCs w:val="20"/>
      <w:u w:val="single"/>
    </w:rPr>
  </w:style>
  <w:style w:type="character" w:customStyle="1" w:styleId="DebateEmphasisChar">
    <w:name w:val="DebateEmphasis Char"/>
    <w:basedOn w:val="DefaultParagraphFont"/>
    <w:link w:val="DebateEmphasis"/>
    <w:rsid w:val="00801160"/>
    <w:rPr>
      <w:rFonts w:ascii="Times New Roman" w:eastAsia="Calibri" w:hAnsi="Times New Roman" w:cs="Times New Roman"/>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801160"/>
    <w:rPr>
      <w:rFonts w:ascii="Times New Roman" w:eastAsia="Cambria" w:hAnsi="Times New Roman" w:cs="Times New Roman"/>
      <w:sz w:val="20"/>
      <w:szCs w:val="22"/>
    </w:rPr>
  </w:style>
  <w:style w:type="paragraph" w:customStyle="1" w:styleId="NormalCite">
    <w:name w:val="NormalCite"/>
    <w:link w:val="NormalCiteChar"/>
    <w:qFormat/>
    <w:rsid w:val="00801160"/>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801160"/>
    <w:rPr>
      <w:rFonts w:ascii="Times New Roman" w:hAnsi="Times New Roman" w:cs="Times New Roman"/>
      <w:sz w:val="18"/>
    </w:rPr>
  </w:style>
  <w:style w:type="character" w:customStyle="1" w:styleId="articletext">
    <w:name w:val="articletext"/>
    <w:basedOn w:val="DefaultParagraphFont"/>
    <w:rsid w:val="00801160"/>
  </w:style>
  <w:style w:type="character" w:customStyle="1" w:styleId="grey10">
    <w:name w:val="grey10"/>
    <w:basedOn w:val="DefaultParagraphFont"/>
    <w:rsid w:val="00801160"/>
  </w:style>
  <w:style w:type="character" w:customStyle="1" w:styleId="navy13bd">
    <w:name w:val="navy13bd"/>
    <w:basedOn w:val="DefaultParagraphFont"/>
    <w:rsid w:val="00801160"/>
  </w:style>
  <w:style w:type="character" w:customStyle="1" w:styleId="Style9ptUnderline2">
    <w:name w:val="Style 9 pt Underline2"/>
    <w:basedOn w:val="DefaultParagraphFont"/>
    <w:rsid w:val="00801160"/>
    <w:rPr>
      <w:sz w:val="20"/>
      <w:u w:val="single"/>
    </w:rPr>
  </w:style>
  <w:style w:type="character" w:customStyle="1" w:styleId="Style9ptBoldUnderline1">
    <w:name w:val="Style 9 pt Bold Underline1"/>
    <w:basedOn w:val="DefaultParagraphFont"/>
    <w:rsid w:val="00801160"/>
    <w:rPr>
      <w:b/>
      <w:bCs/>
      <w:sz w:val="20"/>
      <w:u w:val="single"/>
    </w:rPr>
  </w:style>
  <w:style w:type="character" w:customStyle="1" w:styleId="TagsCharChar">
    <w:name w:val="Tags Char Char"/>
    <w:basedOn w:val="DefaultParagraphFont"/>
    <w:rsid w:val="00801160"/>
    <w:rPr>
      <w:rFonts w:eastAsia="SimSun"/>
      <w:b/>
      <w:sz w:val="24"/>
      <w:lang w:val="en-US" w:eastAsia="zh-CN" w:bidi="ar-SA"/>
    </w:rPr>
  </w:style>
  <w:style w:type="paragraph" w:customStyle="1" w:styleId="cardCharCharCharChar">
    <w:name w:val="card Char Char Char Char"/>
    <w:basedOn w:val="Normal"/>
    <w:qFormat/>
    <w:rsid w:val="00801160"/>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801160"/>
    <w:rPr>
      <w:rFonts w:ascii="Times" w:eastAsia="Times New Roman" w:hAnsi="Times"/>
      <w:szCs w:val="24"/>
    </w:rPr>
  </w:style>
  <w:style w:type="paragraph" w:customStyle="1" w:styleId="CARD">
    <w:name w:val="CARD"/>
    <w:basedOn w:val="Normal"/>
    <w:link w:val="CARDChar1"/>
    <w:qFormat/>
    <w:rsid w:val="00801160"/>
    <w:rPr>
      <w:rFonts w:eastAsia="Times New Roman"/>
      <w:szCs w:val="24"/>
      <w:u w:val="single"/>
    </w:rPr>
  </w:style>
  <w:style w:type="character" w:customStyle="1" w:styleId="CARDChar1">
    <w:name w:val="CARD Char"/>
    <w:basedOn w:val="DefaultParagraphFont"/>
    <w:link w:val="CARD"/>
    <w:rsid w:val="00801160"/>
    <w:rPr>
      <w:rFonts w:ascii="Times New Roman" w:eastAsia="Times New Roman" w:hAnsi="Times New Roman" w:cs="Times New Roman"/>
      <w:szCs w:val="24"/>
      <w:u w:val="single"/>
    </w:rPr>
  </w:style>
  <w:style w:type="paragraph" w:customStyle="1" w:styleId="Normal2">
    <w:name w:val="Normal2"/>
    <w:basedOn w:val="Normal"/>
    <w:qFormat/>
    <w:rsid w:val="00801160"/>
    <w:rPr>
      <w:rFonts w:eastAsia="Times New Roman"/>
      <w:szCs w:val="24"/>
    </w:rPr>
  </w:style>
  <w:style w:type="character" w:customStyle="1" w:styleId="Style11ptThickunderline">
    <w:name w:val="Style 11 pt Thick underline"/>
    <w:rsid w:val="00801160"/>
    <w:rPr>
      <w:rFonts w:ascii="Times New Roman" w:hAnsi="Times New Roman"/>
      <w:sz w:val="20"/>
      <w:u w:val="single"/>
    </w:rPr>
  </w:style>
  <w:style w:type="character" w:customStyle="1" w:styleId="Style11ptBoldThickunderline">
    <w:name w:val="Style 11 pt Bold Thick underline"/>
    <w:rsid w:val="00801160"/>
    <w:rPr>
      <w:rFonts w:ascii="Times New Roman" w:hAnsi="Times New Roman"/>
      <w:b/>
      <w:bCs/>
      <w:sz w:val="20"/>
      <w:u w:val="single"/>
    </w:rPr>
  </w:style>
  <w:style w:type="character" w:styleId="FootnoteReference">
    <w:name w:val="footnote reference"/>
    <w:unhideWhenUsed/>
    <w:rsid w:val="00801160"/>
    <w:rPr>
      <w:vertAlign w:val="superscript"/>
    </w:rPr>
  </w:style>
  <w:style w:type="character" w:customStyle="1" w:styleId="CharChar5">
    <w:name w:val="Char Char5"/>
    <w:rsid w:val="00801160"/>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801160"/>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801160"/>
    <w:rPr>
      <w:rFonts w:ascii="Times New Roman" w:eastAsia="Times New Roman" w:hAnsi="Times New Roman" w:cs="Times New Roman"/>
      <w:szCs w:val="20"/>
      <w:u w:val="thick"/>
    </w:rPr>
  </w:style>
  <w:style w:type="paragraph" w:customStyle="1" w:styleId="StyleUnderlineBoldIndent11pt">
    <w:name w:val="Style Underline + Bold Indent + 11 pt"/>
    <w:basedOn w:val="UnderlineBoldIndent"/>
    <w:link w:val="StyleUnderlineBoldIndent11ptChar"/>
    <w:qFormat/>
    <w:rsid w:val="00801160"/>
    <w:rPr>
      <w:u w:val="single"/>
    </w:rPr>
  </w:style>
  <w:style w:type="character" w:customStyle="1" w:styleId="StyleUnderlineBoldIndent11ptChar">
    <w:name w:val="Style Underline + Bold Indent + 11 pt Char"/>
    <w:link w:val="StyleUnderlineBoldIndent11pt"/>
    <w:rsid w:val="00801160"/>
    <w:rPr>
      <w:rFonts w:ascii="Times New Roman" w:eastAsia="Times New Roman" w:hAnsi="Times New Roman" w:cs="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801160"/>
    <w:rPr>
      <w:b/>
      <w:bCs/>
      <w:u w:val="single"/>
    </w:rPr>
  </w:style>
  <w:style w:type="character" w:customStyle="1" w:styleId="StyleUnderlineBoldIndent11ptBoldChar">
    <w:name w:val="Style Underline + Bold Indent + 11 pt Bold Char"/>
    <w:link w:val="StyleUnderlineBoldIndent11ptBold"/>
    <w:rsid w:val="00801160"/>
    <w:rPr>
      <w:rFonts w:ascii="Times New Roman" w:eastAsia="Times New Roman" w:hAnsi="Times New Roman" w:cs="Times New Roman"/>
      <w:b/>
      <w:bCs/>
      <w:szCs w:val="20"/>
      <w:u w:val="single"/>
    </w:rPr>
  </w:style>
  <w:style w:type="paragraph" w:customStyle="1" w:styleId="Normal20pt">
    <w:name w:val="Normal  + 20 pt"/>
    <w:basedOn w:val="Normal"/>
    <w:uiPriority w:val="6"/>
    <w:qFormat/>
    <w:rsid w:val="00801160"/>
    <w:rPr>
      <w:bCs/>
      <w:u w:val="single"/>
    </w:rPr>
  </w:style>
  <w:style w:type="character" w:customStyle="1" w:styleId="StyleStyle4CharTimesNewRoman11pt">
    <w:name w:val="Style Style4 Char + Times New Roman 11 pt"/>
    <w:basedOn w:val="DefaultParagraphFont"/>
    <w:rsid w:val="00801160"/>
    <w:rPr>
      <w:rFonts w:ascii="Times New Roman" w:hAnsi="Times New Roman"/>
      <w:sz w:val="20"/>
      <w:szCs w:val="24"/>
      <w:u w:val="single"/>
      <w:lang w:val="en-US" w:eastAsia="en-US" w:bidi="ar-SA"/>
    </w:rPr>
  </w:style>
  <w:style w:type="paragraph" w:customStyle="1" w:styleId="author-name">
    <w:name w:val="author-name"/>
    <w:basedOn w:val="Normal"/>
    <w:qFormat/>
    <w:rsid w:val="00801160"/>
    <w:pPr>
      <w:spacing w:before="100" w:beforeAutospacing="1" w:after="100" w:afterAutospacing="1"/>
    </w:pPr>
    <w:rPr>
      <w:rFonts w:eastAsia="Times New Roman"/>
      <w:szCs w:val="24"/>
    </w:rPr>
  </w:style>
  <w:style w:type="paragraph" w:customStyle="1" w:styleId="author-credentials">
    <w:name w:val="author-credentials"/>
    <w:basedOn w:val="Normal"/>
    <w:qFormat/>
    <w:rsid w:val="00801160"/>
    <w:pPr>
      <w:spacing w:before="100" w:beforeAutospacing="1" w:after="100" w:afterAutospacing="1"/>
    </w:pPr>
    <w:rPr>
      <w:rFonts w:eastAsia="Times New Roman"/>
      <w:szCs w:val="24"/>
    </w:rPr>
  </w:style>
  <w:style w:type="character" w:customStyle="1" w:styleId="HTMLPreformattedChar1">
    <w:name w:val="HTML Preformatted Char1"/>
    <w:basedOn w:val="DefaultParagraphFont"/>
    <w:uiPriority w:val="99"/>
    <w:semiHidden/>
    <w:rsid w:val="00801160"/>
    <w:rPr>
      <w:rFonts w:ascii="Consolas" w:hAnsi="Consolas" w:cs="Consolas"/>
      <w:sz w:val="20"/>
      <w:szCs w:val="20"/>
    </w:rPr>
  </w:style>
  <w:style w:type="character" w:customStyle="1" w:styleId="StyleStyle4CharTimesNewRoman11ptBold">
    <w:name w:val="Style Style4 Char + Times New Roman 11 pt Bold"/>
    <w:basedOn w:val="DefaultParagraphFont"/>
    <w:rsid w:val="00801160"/>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801160"/>
    <w:rPr>
      <w:rFonts w:ascii="Times New Roman" w:hAnsi="Times New Roman"/>
      <w:i/>
      <w:iCs/>
      <w:sz w:val="20"/>
      <w:szCs w:val="24"/>
      <w:u w:val="single"/>
      <w:lang w:val="en-US" w:eastAsia="en-US" w:bidi="ar-SA"/>
    </w:rPr>
  </w:style>
  <w:style w:type="character" w:customStyle="1" w:styleId="headline">
    <w:name w:val="headline"/>
    <w:basedOn w:val="DefaultParagraphFont"/>
    <w:rsid w:val="00801160"/>
  </w:style>
  <w:style w:type="character" w:customStyle="1" w:styleId="CharChar4">
    <w:name w:val="Char Char4"/>
    <w:basedOn w:val="DefaultParagraphFont"/>
    <w:rsid w:val="00801160"/>
    <w:rPr>
      <w:rFonts w:cs="Arial"/>
      <w:b/>
      <w:bCs/>
      <w:iCs/>
      <w:szCs w:val="28"/>
      <w:lang w:val="en-US" w:eastAsia="en-US" w:bidi="ar-SA"/>
    </w:rPr>
  </w:style>
  <w:style w:type="character" w:customStyle="1" w:styleId="yshortcuts">
    <w:name w:val="yshortcuts"/>
    <w:basedOn w:val="DefaultParagraphFont"/>
    <w:rsid w:val="00801160"/>
  </w:style>
  <w:style w:type="character" w:customStyle="1" w:styleId="HotRouteChar0">
    <w:name w:val="Hot Route Char"/>
    <w:link w:val="HotRoute"/>
    <w:rsid w:val="00801160"/>
    <w:rPr>
      <w:rFonts w:ascii="Times New Roman" w:eastAsia="Times New Roman" w:hAnsi="Times New Roman" w:cs="Times New Roman"/>
      <w:szCs w:val="24"/>
    </w:rPr>
  </w:style>
  <w:style w:type="paragraph" w:styleId="PlainText">
    <w:name w:val="Plain Text"/>
    <w:basedOn w:val="Normal"/>
    <w:link w:val="PlainTextChar"/>
    <w:rsid w:val="00801160"/>
    <w:rPr>
      <w:rFonts w:ascii="Courier New" w:eastAsia="Times New Roman" w:hAnsi="Courier New" w:cs="Courier New"/>
      <w:szCs w:val="20"/>
    </w:rPr>
  </w:style>
  <w:style w:type="character" w:customStyle="1" w:styleId="PlainTextChar">
    <w:name w:val="Plain Text Char"/>
    <w:basedOn w:val="DefaultParagraphFont"/>
    <w:link w:val="PlainText"/>
    <w:rsid w:val="00801160"/>
    <w:rPr>
      <w:rFonts w:ascii="Courier New" w:eastAsia="Times New Roman" w:hAnsi="Courier New" w:cs="Courier New"/>
      <w:szCs w:val="20"/>
    </w:rPr>
  </w:style>
  <w:style w:type="character" w:customStyle="1" w:styleId="senselabelstart">
    <w:name w:val="sense_label start"/>
    <w:basedOn w:val="DefaultParagraphFont"/>
    <w:rsid w:val="00801160"/>
  </w:style>
  <w:style w:type="character" w:customStyle="1" w:styleId="sensecontent">
    <w:name w:val="sense_content"/>
    <w:basedOn w:val="DefaultParagraphFont"/>
    <w:rsid w:val="00801160"/>
  </w:style>
  <w:style w:type="character" w:customStyle="1" w:styleId="vi">
    <w:name w:val="vi"/>
    <w:basedOn w:val="DefaultParagraphFont"/>
    <w:rsid w:val="00801160"/>
  </w:style>
  <w:style w:type="character" w:customStyle="1" w:styleId="italic">
    <w:name w:val="italic"/>
    <w:basedOn w:val="DefaultParagraphFont"/>
    <w:rsid w:val="00801160"/>
  </w:style>
  <w:style w:type="paragraph" w:customStyle="1" w:styleId="Microtext0">
    <w:name w:val="Microtext"/>
    <w:basedOn w:val="Normal"/>
    <w:next w:val="Normal"/>
    <w:link w:val="MicrotextChar0"/>
    <w:qFormat/>
    <w:rsid w:val="00801160"/>
    <w:rPr>
      <w:sz w:val="12"/>
    </w:rPr>
  </w:style>
  <w:style w:type="character" w:customStyle="1" w:styleId="MicrotextChar0">
    <w:name w:val="Microtext Char"/>
    <w:link w:val="Microtext0"/>
    <w:rsid w:val="00801160"/>
    <w:rPr>
      <w:rFonts w:ascii="Times New Roman" w:hAnsi="Times New Roman" w:cs="Times New Roman"/>
      <w:sz w:val="12"/>
    </w:rPr>
  </w:style>
  <w:style w:type="character" w:customStyle="1" w:styleId="st">
    <w:name w:val="st"/>
    <w:basedOn w:val="DefaultParagraphFont"/>
    <w:rsid w:val="00801160"/>
  </w:style>
  <w:style w:type="paragraph" w:customStyle="1" w:styleId="Style6">
    <w:name w:val="Style6"/>
    <w:basedOn w:val="Normal"/>
    <w:link w:val="Style6Char"/>
    <w:autoRedefine/>
    <w:qFormat/>
    <w:rsid w:val="00801160"/>
    <w:rPr>
      <w:b/>
    </w:rPr>
  </w:style>
  <w:style w:type="character" w:customStyle="1" w:styleId="Style6Char">
    <w:name w:val="Style6 Char"/>
    <w:basedOn w:val="DefaultParagraphFont"/>
    <w:link w:val="Style6"/>
    <w:rsid w:val="00801160"/>
    <w:rPr>
      <w:rFonts w:ascii="Times New Roman" w:hAnsi="Times New Roman" w:cs="Times New Roman"/>
      <w:b/>
    </w:rPr>
  </w:style>
  <w:style w:type="paragraph" w:customStyle="1" w:styleId="Style11">
    <w:name w:val="Style11"/>
    <w:basedOn w:val="Normal"/>
    <w:link w:val="Style11Char"/>
    <w:qFormat/>
    <w:rsid w:val="00801160"/>
    <w:rPr>
      <w:rFonts w:eastAsia="Times New Roman"/>
      <w:b/>
      <w:szCs w:val="20"/>
      <w:u w:val="thick"/>
    </w:rPr>
  </w:style>
  <w:style w:type="paragraph" w:customStyle="1" w:styleId="Style12">
    <w:name w:val="Style12"/>
    <w:basedOn w:val="Normal"/>
    <w:link w:val="Style12Char"/>
    <w:qFormat/>
    <w:rsid w:val="00801160"/>
    <w:rPr>
      <w:rFonts w:eastAsia="Times New Roman"/>
      <w:b/>
      <w:u w:val="thick"/>
    </w:rPr>
  </w:style>
  <w:style w:type="character" w:customStyle="1" w:styleId="Style11Char">
    <w:name w:val="Style11 Char"/>
    <w:basedOn w:val="DefaultParagraphFont"/>
    <w:link w:val="Style11"/>
    <w:rsid w:val="00801160"/>
    <w:rPr>
      <w:rFonts w:ascii="Times New Roman" w:eastAsia="Times New Roman" w:hAnsi="Times New Roman" w:cs="Times New Roman"/>
      <w:b/>
      <w:szCs w:val="20"/>
      <w:u w:val="thick"/>
    </w:rPr>
  </w:style>
  <w:style w:type="character" w:customStyle="1" w:styleId="Style12Char">
    <w:name w:val="Style12 Char"/>
    <w:basedOn w:val="DefaultParagraphFont"/>
    <w:link w:val="Style12"/>
    <w:rsid w:val="00801160"/>
    <w:rPr>
      <w:rFonts w:ascii="Times New Roman" w:eastAsia="Times New Roman" w:hAnsi="Times New Roman" w:cs="Times New Roman"/>
      <w:b/>
      <w:u w:val="thick"/>
    </w:rPr>
  </w:style>
  <w:style w:type="character" w:customStyle="1" w:styleId="caps-label">
    <w:name w:val="caps-label"/>
    <w:basedOn w:val="DefaultParagraphFont"/>
    <w:rsid w:val="00801160"/>
  </w:style>
  <w:style w:type="character" w:customStyle="1" w:styleId="wikiexternallink">
    <w:name w:val="wikiexternallink"/>
    <w:basedOn w:val="DefaultParagraphFont"/>
    <w:rsid w:val="00801160"/>
  </w:style>
  <w:style w:type="character" w:customStyle="1" w:styleId="wikigeneratedlinkcontent">
    <w:name w:val="wikigeneratedlinkcontent"/>
    <w:basedOn w:val="DefaultParagraphFont"/>
    <w:rsid w:val="00801160"/>
  </w:style>
  <w:style w:type="character" w:customStyle="1" w:styleId="ShrinkChar">
    <w:name w:val="Shrink Char"/>
    <w:link w:val="Shrink"/>
    <w:locked/>
    <w:rsid w:val="00801160"/>
    <w:rPr>
      <w:rFonts w:ascii="Garamond" w:eastAsia="Times New Roman" w:hAnsi="Garamond"/>
      <w:sz w:val="12"/>
    </w:rPr>
  </w:style>
  <w:style w:type="paragraph" w:customStyle="1" w:styleId="Shrink">
    <w:name w:val="Shrink"/>
    <w:link w:val="ShrinkChar"/>
    <w:qFormat/>
    <w:rsid w:val="00801160"/>
    <w:pPr>
      <w:spacing w:after="0" w:line="240" w:lineRule="auto"/>
      <w:ind w:left="288" w:right="288"/>
    </w:pPr>
    <w:rPr>
      <w:rFonts w:ascii="Garamond" w:eastAsia="Times New Roman" w:hAnsi="Garamond"/>
      <w:sz w:val="12"/>
    </w:rPr>
  </w:style>
  <w:style w:type="character" w:customStyle="1" w:styleId="aqj">
    <w:name w:val="aqj"/>
    <w:basedOn w:val="DefaultParagraphFont"/>
    <w:rsid w:val="00801160"/>
  </w:style>
  <w:style w:type="character" w:customStyle="1" w:styleId="StyleStyleBoldUnderlineIntenseEmphasisUnderlineapple-style-s">
    <w:name w:val="Style Style Bold UnderlineIntense EmphasisUnderlineapple-style-s..."/>
    <w:basedOn w:val="DefaultParagraphFont"/>
    <w:rsid w:val="00801160"/>
    <w:rPr>
      <w:b w:val="0"/>
      <w:bCs w:val="0"/>
      <w:sz w:val="22"/>
      <w:u w:val="single"/>
      <w:bdr w:val="none" w:sz="0" w:space="0" w:color="auto"/>
    </w:rPr>
  </w:style>
  <w:style w:type="paragraph" w:customStyle="1" w:styleId="blocktitle0">
    <w:name w:val="block title"/>
    <w:basedOn w:val="Normal"/>
    <w:link w:val="blocktitleChar0"/>
    <w:autoRedefine/>
    <w:qFormat/>
    <w:rsid w:val="00801160"/>
    <w:pPr>
      <w:spacing w:after="240"/>
      <w:jc w:val="center"/>
      <w:outlineLvl w:val="0"/>
    </w:pPr>
    <w:rPr>
      <w:rFonts w:eastAsia="Calibri"/>
      <w:b/>
      <w:caps/>
      <w:sz w:val="28"/>
      <w:szCs w:val="28"/>
      <w:lang w:val="es-ES"/>
    </w:rPr>
  </w:style>
  <w:style w:type="character" w:customStyle="1" w:styleId="Boxed">
    <w:name w:val="Boxed"/>
    <w:qFormat/>
    <w:rsid w:val="00801160"/>
    <w:rPr>
      <w:rFonts w:ascii="Times New Roman" w:hAnsi="Times New Roman"/>
      <w:sz w:val="20"/>
      <w:bdr w:val="single" w:sz="6" w:space="0" w:color="auto"/>
    </w:rPr>
  </w:style>
  <w:style w:type="character" w:customStyle="1" w:styleId="UnderlineCard">
    <w:name w:val="Underline Card"/>
    <w:uiPriority w:val="6"/>
    <w:qFormat/>
    <w:rsid w:val="00801160"/>
    <w:rPr>
      <w:rFonts w:ascii="Arial" w:hAnsi="Arial"/>
      <w:b w:val="0"/>
      <w:bCs/>
      <w:sz w:val="20"/>
      <w:u w:val="single"/>
    </w:rPr>
  </w:style>
  <w:style w:type="character" w:customStyle="1" w:styleId="story-author">
    <w:name w:val="story-author"/>
    <w:basedOn w:val="DefaultParagraphFont"/>
    <w:rsid w:val="00801160"/>
  </w:style>
  <w:style w:type="paragraph" w:customStyle="1" w:styleId="type">
    <w:name w:val="type"/>
    <w:basedOn w:val="Normal"/>
    <w:qFormat/>
    <w:rsid w:val="00801160"/>
    <w:pPr>
      <w:spacing w:before="100" w:beforeAutospacing="1" w:after="100" w:afterAutospacing="1"/>
    </w:pPr>
    <w:rPr>
      <w:rFonts w:eastAsia="Times New Roman"/>
      <w:szCs w:val="24"/>
    </w:rPr>
  </w:style>
  <w:style w:type="character" w:customStyle="1" w:styleId="institution">
    <w:name w:val="institution"/>
    <w:basedOn w:val="DefaultParagraphFont"/>
    <w:rsid w:val="00801160"/>
  </w:style>
  <w:style w:type="character" w:customStyle="1" w:styleId="abodyblack3">
    <w:name w:val="abodyblack3"/>
    <w:basedOn w:val="DefaultParagraphFont"/>
    <w:rsid w:val="00801160"/>
  </w:style>
  <w:style w:type="paragraph" w:customStyle="1" w:styleId="UnderlineChar2CharChar">
    <w:name w:val="Underline Char2 Char Char"/>
    <w:basedOn w:val="Normal"/>
    <w:link w:val="UnderlineChar2CharCharChar"/>
    <w:qFormat/>
    <w:rsid w:val="00801160"/>
    <w:rPr>
      <w:rFonts w:eastAsia="MS Mincho"/>
      <w:szCs w:val="20"/>
      <w:u w:val="single"/>
    </w:rPr>
  </w:style>
  <w:style w:type="character" w:customStyle="1" w:styleId="UnderlineChar2CharCharChar">
    <w:name w:val="Underline Char2 Char Char Char"/>
    <w:link w:val="UnderlineChar2CharChar"/>
    <w:rsid w:val="00801160"/>
    <w:rPr>
      <w:rFonts w:ascii="Times New Roman" w:eastAsia="MS Mincho" w:hAnsi="Times New Roman" w:cs="Times New Roman"/>
      <w:szCs w:val="20"/>
      <w:u w:val="single"/>
    </w:rPr>
  </w:style>
  <w:style w:type="character" w:customStyle="1" w:styleId="CharacterStyle1">
    <w:name w:val="Character Style 1"/>
    <w:rsid w:val="00801160"/>
    <w:rPr>
      <w:sz w:val="20"/>
      <w:szCs w:val="20"/>
    </w:rPr>
  </w:style>
  <w:style w:type="character" w:customStyle="1" w:styleId="FontStyle177">
    <w:name w:val="Font Style177"/>
    <w:basedOn w:val="DefaultParagraphFont"/>
    <w:uiPriority w:val="99"/>
    <w:rsid w:val="00801160"/>
    <w:rPr>
      <w:rFonts w:ascii="Times New Roman" w:hAnsi="Times New Roman" w:cs="Times New Roman"/>
      <w:sz w:val="20"/>
      <w:szCs w:val="20"/>
    </w:rPr>
  </w:style>
  <w:style w:type="character" w:customStyle="1" w:styleId="FontStyle173">
    <w:name w:val="Font Style173"/>
    <w:basedOn w:val="DefaultParagraphFont"/>
    <w:uiPriority w:val="99"/>
    <w:rsid w:val="00801160"/>
    <w:rPr>
      <w:rFonts w:ascii="Times New Roman" w:hAnsi="Times New Roman" w:cs="Times New Roman"/>
      <w:sz w:val="14"/>
      <w:szCs w:val="14"/>
    </w:rPr>
  </w:style>
  <w:style w:type="character" w:customStyle="1" w:styleId="FontStyle151">
    <w:name w:val="Font Style151"/>
    <w:basedOn w:val="DefaultParagraphFont"/>
    <w:uiPriority w:val="99"/>
    <w:rsid w:val="00801160"/>
    <w:rPr>
      <w:rFonts w:ascii="Arial Narrow" w:hAnsi="Arial Narrow" w:cs="Arial Narrow"/>
      <w:b/>
      <w:bCs/>
      <w:sz w:val="12"/>
      <w:szCs w:val="12"/>
    </w:rPr>
  </w:style>
  <w:style w:type="character" w:customStyle="1" w:styleId="FontStyle156">
    <w:name w:val="Font Style156"/>
    <w:basedOn w:val="DefaultParagraphFont"/>
    <w:uiPriority w:val="99"/>
    <w:rsid w:val="00801160"/>
    <w:rPr>
      <w:rFonts w:ascii="Arial Narrow" w:hAnsi="Arial Narrow" w:cs="Arial Narrow"/>
      <w:sz w:val="8"/>
      <w:szCs w:val="8"/>
    </w:rPr>
  </w:style>
  <w:style w:type="character" w:customStyle="1" w:styleId="FontStyle160">
    <w:name w:val="Font Style160"/>
    <w:basedOn w:val="DefaultParagraphFont"/>
    <w:uiPriority w:val="99"/>
    <w:rsid w:val="00801160"/>
    <w:rPr>
      <w:rFonts w:ascii="Times New Roman" w:hAnsi="Times New Roman" w:cs="Times New Roman"/>
      <w:b/>
      <w:bCs/>
      <w:sz w:val="20"/>
      <w:szCs w:val="20"/>
    </w:rPr>
  </w:style>
  <w:style w:type="character" w:customStyle="1" w:styleId="FontStyle178">
    <w:name w:val="Font Style178"/>
    <w:basedOn w:val="DefaultParagraphFont"/>
    <w:uiPriority w:val="99"/>
    <w:rsid w:val="00801160"/>
    <w:rPr>
      <w:rFonts w:ascii="Times New Roman" w:hAnsi="Times New Roman" w:cs="Times New Roman"/>
      <w:sz w:val="18"/>
      <w:szCs w:val="18"/>
    </w:rPr>
  </w:style>
  <w:style w:type="paragraph" w:customStyle="1" w:styleId="Style14">
    <w:name w:val="Style14"/>
    <w:basedOn w:val="Normal"/>
    <w:uiPriority w:val="99"/>
    <w:qFormat/>
    <w:rsid w:val="00801160"/>
    <w:pPr>
      <w:widowControl w:val="0"/>
      <w:autoSpaceDE w:val="0"/>
      <w:autoSpaceDN w:val="0"/>
      <w:adjustRightInd w:val="0"/>
      <w:spacing w:line="278" w:lineRule="exact"/>
      <w:jc w:val="both"/>
    </w:pPr>
    <w:rPr>
      <w:rFonts w:eastAsia="Times New Roman"/>
      <w:szCs w:val="24"/>
    </w:rPr>
  </w:style>
  <w:style w:type="paragraph" w:customStyle="1" w:styleId="Style16">
    <w:name w:val="Style16"/>
    <w:basedOn w:val="Normal"/>
    <w:uiPriority w:val="99"/>
    <w:qFormat/>
    <w:rsid w:val="00801160"/>
    <w:pPr>
      <w:widowControl w:val="0"/>
      <w:autoSpaceDE w:val="0"/>
      <w:autoSpaceDN w:val="0"/>
      <w:adjustRightInd w:val="0"/>
      <w:spacing w:line="163" w:lineRule="exact"/>
    </w:pPr>
    <w:rPr>
      <w:rFonts w:eastAsia="Times New Roman"/>
      <w:szCs w:val="24"/>
    </w:rPr>
  </w:style>
  <w:style w:type="character" w:customStyle="1" w:styleId="FontStyle168">
    <w:name w:val="Font Style168"/>
    <w:basedOn w:val="DefaultParagraphFont"/>
    <w:uiPriority w:val="99"/>
    <w:rsid w:val="00801160"/>
    <w:rPr>
      <w:rFonts w:ascii="Times New Roman" w:hAnsi="Times New Roman" w:cs="Times New Roman"/>
      <w:sz w:val="12"/>
      <w:szCs w:val="12"/>
    </w:rPr>
  </w:style>
  <w:style w:type="paragraph" w:customStyle="1" w:styleId="Style9">
    <w:name w:val="Style9"/>
    <w:basedOn w:val="Normal"/>
    <w:uiPriority w:val="99"/>
    <w:qFormat/>
    <w:rsid w:val="00801160"/>
    <w:pPr>
      <w:widowControl w:val="0"/>
      <w:autoSpaceDE w:val="0"/>
      <w:autoSpaceDN w:val="0"/>
      <w:adjustRightInd w:val="0"/>
      <w:spacing w:line="134" w:lineRule="exact"/>
      <w:jc w:val="both"/>
    </w:pPr>
    <w:rPr>
      <w:rFonts w:eastAsia="Times New Roman"/>
      <w:szCs w:val="24"/>
    </w:rPr>
  </w:style>
  <w:style w:type="paragraph" w:customStyle="1" w:styleId="Style44">
    <w:name w:val="Style44"/>
    <w:basedOn w:val="Normal"/>
    <w:uiPriority w:val="99"/>
    <w:qFormat/>
    <w:rsid w:val="00801160"/>
    <w:pPr>
      <w:widowControl w:val="0"/>
      <w:autoSpaceDE w:val="0"/>
      <w:autoSpaceDN w:val="0"/>
      <w:adjustRightInd w:val="0"/>
      <w:spacing w:line="216" w:lineRule="exact"/>
      <w:jc w:val="both"/>
    </w:pPr>
    <w:rPr>
      <w:rFonts w:eastAsia="Times New Roman"/>
      <w:szCs w:val="24"/>
    </w:rPr>
  </w:style>
  <w:style w:type="paragraph" w:customStyle="1" w:styleId="Style19">
    <w:name w:val="Style19"/>
    <w:basedOn w:val="Normal"/>
    <w:uiPriority w:val="99"/>
    <w:qFormat/>
    <w:rsid w:val="00801160"/>
    <w:pPr>
      <w:widowControl w:val="0"/>
      <w:autoSpaceDE w:val="0"/>
      <w:autoSpaceDN w:val="0"/>
      <w:adjustRightInd w:val="0"/>
      <w:spacing w:line="206" w:lineRule="exact"/>
    </w:pPr>
    <w:rPr>
      <w:rFonts w:eastAsia="Times New Roman"/>
      <w:szCs w:val="24"/>
    </w:rPr>
  </w:style>
  <w:style w:type="character" w:customStyle="1" w:styleId="FontStyle176">
    <w:name w:val="Font Style176"/>
    <w:basedOn w:val="DefaultParagraphFont"/>
    <w:uiPriority w:val="99"/>
    <w:rsid w:val="00801160"/>
    <w:rPr>
      <w:rFonts w:ascii="Times New Roman" w:hAnsi="Times New Roman" w:cs="Times New Roman"/>
      <w:sz w:val="16"/>
      <w:szCs w:val="16"/>
    </w:rPr>
  </w:style>
  <w:style w:type="character" w:customStyle="1" w:styleId="f">
    <w:name w:val="f"/>
    <w:basedOn w:val="DefaultParagraphFont"/>
    <w:rsid w:val="00801160"/>
  </w:style>
  <w:style w:type="character" w:customStyle="1" w:styleId="TagsChar2">
    <w:name w:val="Tags Char2"/>
    <w:rsid w:val="00801160"/>
    <w:rPr>
      <w:b/>
      <w:sz w:val="24"/>
    </w:rPr>
  </w:style>
  <w:style w:type="paragraph" w:customStyle="1" w:styleId="CardsFont6ptChar">
    <w:name w:val="Cards + Font: 6 pt Char"/>
    <w:basedOn w:val="Normal"/>
    <w:link w:val="CardsFont6ptCharChar"/>
    <w:qFormat/>
    <w:rsid w:val="00801160"/>
    <w:pPr>
      <w:autoSpaceDE w:val="0"/>
      <w:autoSpaceDN w:val="0"/>
      <w:adjustRightInd w:val="0"/>
      <w:ind w:left="432" w:right="432"/>
      <w:jc w:val="both"/>
    </w:pPr>
    <w:rPr>
      <w:rFonts w:eastAsia="Times New Roman"/>
      <w:sz w:val="12"/>
      <w:szCs w:val="24"/>
    </w:rPr>
  </w:style>
  <w:style w:type="character" w:customStyle="1" w:styleId="CardsFont6ptCharChar">
    <w:name w:val="Cards + Font: 6 pt Char Char"/>
    <w:link w:val="CardsFont6ptChar"/>
    <w:rsid w:val="00801160"/>
    <w:rPr>
      <w:rFonts w:ascii="Times New Roman" w:eastAsia="Times New Roman" w:hAnsi="Times New Roman" w:cs="Times New Roman"/>
      <w:sz w:val="12"/>
      <w:szCs w:val="24"/>
    </w:rPr>
  </w:style>
  <w:style w:type="character" w:customStyle="1" w:styleId="FontStyle172">
    <w:name w:val="Font Style172"/>
    <w:basedOn w:val="DefaultParagraphFont"/>
    <w:uiPriority w:val="99"/>
    <w:rsid w:val="00801160"/>
    <w:rPr>
      <w:rFonts w:ascii="Times New Roman" w:hAnsi="Times New Roman" w:cs="Times New Roman"/>
      <w:b/>
      <w:bCs/>
      <w:sz w:val="16"/>
      <w:szCs w:val="16"/>
    </w:rPr>
  </w:style>
  <w:style w:type="paragraph" w:customStyle="1" w:styleId="Style18">
    <w:name w:val="Style18"/>
    <w:basedOn w:val="Normal"/>
    <w:uiPriority w:val="99"/>
    <w:qFormat/>
    <w:rsid w:val="00801160"/>
    <w:pPr>
      <w:widowControl w:val="0"/>
      <w:autoSpaceDE w:val="0"/>
      <w:autoSpaceDN w:val="0"/>
      <w:adjustRightInd w:val="0"/>
      <w:spacing w:line="269" w:lineRule="exact"/>
    </w:pPr>
    <w:rPr>
      <w:rFonts w:eastAsia="Times New Roman"/>
      <w:szCs w:val="24"/>
    </w:rPr>
  </w:style>
  <w:style w:type="character" w:customStyle="1" w:styleId="FontStyle171">
    <w:name w:val="Font Style171"/>
    <w:basedOn w:val="DefaultParagraphFont"/>
    <w:uiPriority w:val="99"/>
    <w:rsid w:val="00801160"/>
    <w:rPr>
      <w:rFonts w:ascii="Times New Roman" w:hAnsi="Times New Roman" w:cs="Times New Roman"/>
      <w:i/>
      <w:iCs/>
      <w:sz w:val="16"/>
      <w:szCs w:val="16"/>
    </w:rPr>
  </w:style>
  <w:style w:type="character" w:customStyle="1" w:styleId="FontStyle162">
    <w:name w:val="Font Style162"/>
    <w:basedOn w:val="DefaultParagraphFont"/>
    <w:uiPriority w:val="99"/>
    <w:rsid w:val="00801160"/>
    <w:rPr>
      <w:rFonts w:ascii="Times New Roman" w:hAnsi="Times New Roman" w:cs="Times New Roman"/>
      <w:b/>
      <w:bCs/>
      <w:sz w:val="18"/>
      <w:szCs w:val="18"/>
    </w:rPr>
  </w:style>
  <w:style w:type="character" w:customStyle="1" w:styleId="FontStyle167">
    <w:name w:val="Font Style167"/>
    <w:basedOn w:val="DefaultParagraphFont"/>
    <w:uiPriority w:val="99"/>
    <w:rsid w:val="00801160"/>
    <w:rPr>
      <w:rFonts w:ascii="Times New Roman" w:hAnsi="Times New Roman" w:cs="Times New Roman"/>
      <w:sz w:val="10"/>
      <w:szCs w:val="10"/>
    </w:rPr>
  </w:style>
  <w:style w:type="character" w:customStyle="1" w:styleId="FontStyle174">
    <w:name w:val="Font Style174"/>
    <w:basedOn w:val="DefaultParagraphFont"/>
    <w:uiPriority w:val="99"/>
    <w:rsid w:val="00801160"/>
    <w:rPr>
      <w:rFonts w:ascii="Arial Narrow" w:hAnsi="Arial Narrow" w:cs="Arial Narrow"/>
      <w:b/>
      <w:bCs/>
      <w:sz w:val="18"/>
      <w:szCs w:val="18"/>
    </w:rPr>
  </w:style>
  <w:style w:type="paragraph" w:customStyle="1" w:styleId="Style47">
    <w:name w:val="Style47"/>
    <w:basedOn w:val="Normal"/>
    <w:uiPriority w:val="99"/>
    <w:qFormat/>
    <w:rsid w:val="00801160"/>
    <w:pPr>
      <w:widowControl w:val="0"/>
      <w:autoSpaceDE w:val="0"/>
      <w:autoSpaceDN w:val="0"/>
      <w:adjustRightInd w:val="0"/>
      <w:spacing w:line="490" w:lineRule="exact"/>
    </w:pPr>
    <w:rPr>
      <w:rFonts w:eastAsia="Times New Roman"/>
      <w:szCs w:val="24"/>
    </w:rPr>
  </w:style>
  <w:style w:type="character" w:customStyle="1" w:styleId="FontStyle169">
    <w:name w:val="Font Style169"/>
    <w:basedOn w:val="DefaultParagraphFont"/>
    <w:uiPriority w:val="99"/>
    <w:rsid w:val="00801160"/>
    <w:rPr>
      <w:rFonts w:ascii="Times New Roman" w:hAnsi="Times New Roman" w:cs="Times New Roman"/>
      <w:sz w:val="12"/>
      <w:szCs w:val="12"/>
    </w:rPr>
  </w:style>
  <w:style w:type="paragraph" w:customStyle="1" w:styleId="Style24">
    <w:name w:val="Style24"/>
    <w:basedOn w:val="Normal"/>
    <w:uiPriority w:val="99"/>
    <w:qFormat/>
    <w:rsid w:val="00801160"/>
    <w:pPr>
      <w:widowControl w:val="0"/>
      <w:autoSpaceDE w:val="0"/>
      <w:autoSpaceDN w:val="0"/>
      <w:adjustRightInd w:val="0"/>
      <w:spacing w:line="276" w:lineRule="exact"/>
    </w:pPr>
    <w:rPr>
      <w:rFonts w:eastAsia="Times New Roman"/>
      <w:szCs w:val="24"/>
    </w:rPr>
  </w:style>
  <w:style w:type="paragraph" w:customStyle="1" w:styleId="Style99">
    <w:name w:val="Style99"/>
    <w:basedOn w:val="Normal"/>
    <w:uiPriority w:val="99"/>
    <w:qFormat/>
    <w:rsid w:val="00801160"/>
    <w:pPr>
      <w:widowControl w:val="0"/>
      <w:autoSpaceDE w:val="0"/>
      <w:autoSpaceDN w:val="0"/>
      <w:adjustRightInd w:val="0"/>
      <w:spacing w:line="182" w:lineRule="exact"/>
      <w:jc w:val="both"/>
    </w:pPr>
    <w:rPr>
      <w:rFonts w:eastAsia="Times New Roman"/>
      <w:szCs w:val="24"/>
    </w:rPr>
  </w:style>
  <w:style w:type="paragraph" w:customStyle="1" w:styleId="Style26">
    <w:name w:val="Style26"/>
    <w:basedOn w:val="Normal"/>
    <w:uiPriority w:val="99"/>
    <w:qFormat/>
    <w:rsid w:val="00801160"/>
    <w:pPr>
      <w:widowControl w:val="0"/>
      <w:autoSpaceDE w:val="0"/>
      <w:autoSpaceDN w:val="0"/>
      <w:adjustRightInd w:val="0"/>
      <w:spacing w:line="278" w:lineRule="exact"/>
      <w:jc w:val="both"/>
    </w:pPr>
    <w:rPr>
      <w:rFonts w:eastAsia="Times New Roman"/>
      <w:szCs w:val="24"/>
    </w:rPr>
  </w:style>
  <w:style w:type="character" w:customStyle="1" w:styleId="FontStyle139">
    <w:name w:val="Font Style139"/>
    <w:basedOn w:val="DefaultParagraphFont"/>
    <w:uiPriority w:val="99"/>
    <w:rsid w:val="00801160"/>
    <w:rPr>
      <w:rFonts w:ascii="Times New Roman" w:hAnsi="Times New Roman" w:cs="Times New Roman"/>
      <w:b/>
      <w:bCs/>
      <w:sz w:val="18"/>
      <w:szCs w:val="18"/>
    </w:rPr>
  </w:style>
  <w:style w:type="paragraph" w:customStyle="1" w:styleId="Style21">
    <w:name w:val="Style21"/>
    <w:basedOn w:val="Normal"/>
    <w:uiPriority w:val="99"/>
    <w:qFormat/>
    <w:rsid w:val="00801160"/>
    <w:pPr>
      <w:widowControl w:val="0"/>
      <w:autoSpaceDE w:val="0"/>
      <w:autoSpaceDN w:val="0"/>
      <w:adjustRightInd w:val="0"/>
      <w:spacing w:line="216" w:lineRule="exact"/>
      <w:jc w:val="both"/>
    </w:pPr>
    <w:rPr>
      <w:rFonts w:eastAsia="Times New Roman"/>
      <w:szCs w:val="24"/>
    </w:rPr>
  </w:style>
  <w:style w:type="paragraph" w:customStyle="1" w:styleId="Style50">
    <w:name w:val="Style50"/>
    <w:basedOn w:val="Normal"/>
    <w:uiPriority w:val="99"/>
    <w:qFormat/>
    <w:rsid w:val="00801160"/>
    <w:pPr>
      <w:widowControl w:val="0"/>
      <w:autoSpaceDE w:val="0"/>
      <w:autoSpaceDN w:val="0"/>
      <w:adjustRightInd w:val="0"/>
      <w:spacing w:line="198" w:lineRule="exact"/>
    </w:pPr>
    <w:rPr>
      <w:rFonts w:eastAsia="Times New Roman"/>
      <w:szCs w:val="24"/>
    </w:rPr>
  </w:style>
  <w:style w:type="character" w:customStyle="1" w:styleId="FootnoteTextChar1">
    <w:name w:val="Footnote Text Char1"/>
    <w:basedOn w:val="DefaultParagraphFont"/>
    <w:semiHidden/>
    <w:rsid w:val="00801160"/>
    <w:rPr>
      <w:rFonts w:ascii="Calibri" w:hAnsi="Calibri"/>
      <w:sz w:val="20"/>
      <w:szCs w:val="20"/>
    </w:rPr>
  </w:style>
  <w:style w:type="paragraph" w:customStyle="1" w:styleId="Standard">
    <w:name w:val="Standard"/>
    <w:qFormat/>
    <w:rsid w:val="00801160"/>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801160"/>
    <w:rPr>
      <w:color w:val="000000"/>
      <w:sz w:val="32"/>
      <w:szCs w:val="32"/>
    </w:rPr>
  </w:style>
  <w:style w:type="paragraph" w:customStyle="1" w:styleId="Cardnon-underlined">
    <w:name w:val="Card non-underlined"/>
    <w:basedOn w:val="Normal"/>
    <w:link w:val="Cardnon-underlinedChar"/>
    <w:autoRedefine/>
    <w:uiPriority w:val="99"/>
    <w:qFormat/>
    <w:rsid w:val="00801160"/>
    <w:rPr>
      <w:rFonts w:eastAsia="Times New Roman"/>
      <w:szCs w:val="20"/>
    </w:rPr>
  </w:style>
  <w:style w:type="character" w:customStyle="1" w:styleId="Cardnon-underlinedChar">
    <w:name w:val="Card non-underlined Char"/>
    <w:basedOn w:val="DefaultParagraphFont"/>
    <w:link w:val="Cardnon-underlined"/>
    <w:uiPriority w:val="99"/>
    <w:rsid w:val="00801160"/>
    <w:rPr>
      <w:rFonts w:ascii="Times New Roman" w:eastAsia="Times New Roman" w:hAnsi="Times New Roman" w:cs="Times New Roman"/>
      <w:szCs w:val="20"/>
    </w:rPr>
  </w:style>
  <w:style w:type="numbering" w:customStyle="1" w:styleId="NoList1">
    <w:name w:val="No List1"/>
    <w:next w:val="NoList"/>
    <w:semiHidden/>
    <w:unhideWhenUsed/>
    <w:rsid w:val="00801160"/>
  </w:style>
  <w:style w:type="character" w:customStyle="1" w:styleId="TitleChar2">
    <w:name w:val="Title Char2"/>
    <w:basedOn w:val="DefaultParagraphFont"/>
    <w:uiPriority w:val="10"/>
    <w:qFormat/>
    <w:locked/>
    <w:rsid w:val="00801160"/>
    <w:rPr>
      <w:b/>
      <w:bCs/>
      <w:u w:val="single"/>
    </w:rPr>
  </w:style>
  <w:style w:type="paragraph" w:styleId="TOC3">
    <w:name w:val="toc 3"/>
    <w:basedOn w:val="Normal"/>
    <w:next w:val="Normal"/>
    <w:autoRedefine/>
    <w:rsid w:val="00801160"/>
    <w:pPr>
      <w:ind w:left="400"/>
    </w:pPr>
    <w:rPr>
      <w:rFonts w:eastAsia="Times New Roman"/>
      <w:szCs w:val="20"/>
    </w:rPr>
  </w:style>
  <w:style w:type="paragraph" w:styleId="TOC4">
    <w:name w:val="toc 4"/>
    <w:basedOn w:val="Normal"/>
    <w:next w:val="Normal"/>
    <w:autoRedefine/>
    <w:rsid w:val="00801160"/>
    <w:pPr>
      <w:ind w:left="600"/>
    </w:pPr>
    <w:rPr>
      <w:rFonts w:eastAsia="Times New Roman"/>
      <w:szCs w:val="20"/>
    </w:rPr>
  </w:style>
  <w:style w:type="paragraph" w:styleId="TOC5">
    <w:name w:val="toc 5"/>
    <w:basedOn w:val="Normal"/>
    <w:next w:val="Normal"/>
    <w:autoRedefine/>
    <w:rsid w:val="00801160"/>
    <w:pPr>
      <w:ind w:left="800"/>
    </w:pPr>
    <w:rPr>
      <w:rFonts w:eastAsia="Times New Roman"/>
      <w:szCs w:val="20"/>
    </w:rPr>
  </w:style>
  <w:style w:type="paragraph" w:styleId="TOC6">
    <w:name w:val="toc 6"/>
    <w:basedOn w:val="Normal"/>
    <w:next w:val="Normal"/>
    <w:autoRedefine/>
    <w:rsid w:val="00801160"/>
    <w:pPr>
      <w:ind w:left="1000"/>
    </w:pPr>
    <w:rPr>
      <w:rFonts w:eastAsia="Times New Roman"/>
      <w:szCs w:val="20"/>
    </w:rPr>
  </w:style>
  <w:style w:type="paragraph" w:styleId="TOC7">
    <w:name w:val="toc 7"/>
    <w:basedOn w:val="Normal"/>
    <w:next w:val="Normal"/>
    <w:autoRedefine/>
    <w:rsid w:val="00801160"/>
    <w:pPr>
      <w:ind w:left="1200"/>
    </w:pPr>
    <w:rPr>
      <w:rFonts w:eastAsia="Times New Roman"/>
      <w:szCs w:val="20"/>
    </w:rPr>
  </w:style>
  <w:style w:type="paragraph" w:styleId="TOC8">
    <w:name w:val="toc 8"/>
    <w:basedOn w:val="Normal"/>
    <w:next w:val="Normal"/>
    <w:autoRedefine/>
    <w:rsid w:val="00801160"/>
    <w:pPr>
      <w:ind w:left="1400"/>
    </w:pPr>
    <w:rPr>
      <w:rFonts w:eastAsia="Times New Roman"/>
      <w:szCs w:val="20"/>
    </w:rPr>
  </w:style>
  <w:style w:type="character" w:customStyle="1" w:styleId="allocatoragentsleft">
    <w:name w:val="al_locatoragentsleft"/>
    <w:basedOn w:val="DefaultParagraphFont"/>
    <w:rsid w:val="00801160"/>
  </w:style>
  <w:style w:type="character" w:styleId="HTMLTypewriter">
    <w:name w:val="HTML Typewriter"/>
    <w:basedOn w:val="DefaultParagraphFont"/>
    <w:unhideWhenUsed/>
    <w:rsid w:val="00801160"/>
    <w:rPr>
      <w:rFonts w:ascii="Courier New" w:eastAsia="Times New Roman" w:hAnsi="Courier New" w:cs="Courier New"/>
      <w:sz w:val="20"/>
      <w:szCs w:val="20"/>
    </w:rPr>
  </w:style>
  <w:style w:type="character" w:customStyle="1" w:styleId="caps">
    <w:name w:val="caps"/>
    <w:basedOn w:val="DefaultParagraphFont"/>
    <w:rsid w:val="00801160"/>
  </w:style>
  <w:style w:type="character" w:customStyle="1" w:styleId="UnderlinesCharChar">
    <w:name w:val="Underlines Char Char"/>
    <w:basedOn w:val="DefaultParagraphFont"/>
    <w:rsid w:val="00801160"/>
    <w:rPr>
      <w:rFonts w:cs="Arial"/>
      <w:b/>
      <w:bCs/>
      <w:noProof w:val="0"/>
      <w:sz w:val="22"/>
      <w:szCs w:val="26"/>
      <w:u w:val="single"/>
      <w:lang w:val="en-US" w:eastAsia="en-US" w:bidi="ar-SA"/>
    </w:rPr>
  </w:style>
  <w:style w:type="paragraph" w:customStyle="1" w:styleId="Carding">
    <w:name w:val="Carding"/>
    <w:basedOn w:val="Normal"/>
    <w:uiPriority w:val="99"/>
    <w:qFormat/>
    <w:rsid w:val="00801160"/>
    <w:rPr>
      <w:rFonts w:eastAsia="Times New Roman"/>
      <w:sz w:val="18"/>
      <w:szCs w:val="24"/>
    </w:rPr>
  </w:style>
  <w:style w:type="character" w:customStyle="1" w:styleId="TagsChar1">
    <w:name w:val="Tags Char1"/>
    <w:basedOn w:val="DefaultParagraphFont"/>
    <w:rsid w:val="00801160"/>
    <w:rPr>
      <w:rFonts w:ascii="Arial Narrow" w:hAnsi="Arial Narrow"/>
      <w:b/>
      <w:noProof w:val="0"/>
      <w:sz w:val="22"/>
      <w:szCs w:val="60"/>
      <w:lang w:val="en-US" w:eastAsia="en-US" w:bidi="ar-SA"/>
    </w:rPr>
  </w:style>
  <w:style w:type="character" w:customStyle="1" w:styleId="aunderline">
    <w:name w:val="aunderline"/>
    <w:basedOn w:val="DefaultParagraphFont"/>
    <w:qFormat/>
    <w:rsid w:val="00801160"/>
    <w:rPr>
      <w:rFonts w:ascii="Times New Roman" w:hAnsi="Times New Roman"/>
      <w:sz w:val="20"/>
      <w:szCs w:val="24"/>
      <w:u w:val="thick"/>
    </w:rPr>
  </w:style>
  <w:style w:type="character" w:customStyle="1" w:styleId="tagChar1">
    <w:name w:val="tag Char1"/>
    <w:basedOn w:val="DefaultParagraphFont"/>
    <w:rsid w:val="00801160"/>
    <w:rPr>
      <w:b/>
      <w:noProof w:val="0"/>
      <w:sz w:val="24"/>
      <w:lang w:val="en-US" w:eastAsia="en-US" w:bidi="ar-SA"/>
    </w:rPr>
  </w:style>
  <w:style w:type="character" w:customStyle="1" w:styleId="tagChar2">
    <w:name w:val="tag Char2"/>
    <w:basedOn w:val="DefaultParagraphFont"/>
    <w:qFormat/>
    <w:rsid w:val="00801160"/>
    <w:rPr>
      <w:b/>
      <w:noProof w:val="0"/>
      <w:sz w:val="24"/>
      <w:lang w:val="en-US" w:eastAsia="en-US" w:bidi="ar-SA"/>
    </w:rPr>
  </w:style>
  <w:style w:type="character" w:customStyle="1" w:styleId="Taggin-New">
    <w:name w:val="Taggin - New"/>
    <w:basedOn w:val="DefaultParagraphFont"/>
    <w:rsid w:val="00801160"/>
    <w:rPr>
      <w:rFonts w:ascii="Arial Narrow" w:hAnsi="Arial Narrow"/>
      <w:b/>
      <w:sz w:val="22"/>
    </w:rPr>
  </w:style>
  <w:style w:type="character" w:customStyle="1" w:styleId="Boxing-New">
    <w:name w:val="Boxing - New"/>
    <w:basedOn w:val="DefaultParagraphFont"/>
    <w:rsid w:val="00801160"/>
    <w:rPr>
      <w:rFonts w:ascii="Arial Narrow" w:hAnsi="Arial Narrow"/>
      <w:sz w:val="16"/>
      <w:u w:val="none"/>
      <w:bdr w:val="single" w:sz="4" w:space="0" w:color="auto"/>
    </w:rPr>
  </w:style>
  <w:style w:type="character" w:customStyle="1" w:styleId="ilad">
    <w:name w:val="il_ad"/>
    <w:rsid w:val="00801160"/>
  </w:style>
  <w:style w:type="paragraph" w:customStyle="1" w:styleId="CardsHighlighted">
    <w:name w:val="Cards Highlighted"/>
    <w:next w:val="Normal"/>
    <w:link w:val="CardsHighlightedChar"/>
    <w:qFormat/>
    <w:rsid w:val="00801160"/>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801160"/>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801160"/>
    <w:rPr>
      <w:rFonts w:ascii="Garamond" w:hAnsi="Garamond"/>
      <w:sz w:val="22"/>
      <w:szCs w:val="24"/>
      <w:u w:val="single"/>
      <w:lang w:val="en-US" w:eastAsia="en-US" w:bidi="ar-SA"/>
    </w:rPr>
  </w:style>
  <w:style w:type="paragraph" w:customStyle="1" w:styleId="Style2">
    <w:name w:val="Style2"/>
    <w:basedOn w:val="Heading4"/>
    <w:qFormat/>
    <w:rsid w:val="00801160"/>
    <w:pPr>
      <w:spacing w:before="0"/>
    </w:pPr>
    <w:rPr>
      <w:rFonts w:eastAsia="Times New Roman" w:cs="Times New Roman"/>
      <w:bCs/>
      <w:caps/>
      <w:szCs w:val="20"/>
    </w:rPr>
  </w:style>
  <w:style w:type="character" w:customStyle="1" w:styleId="pagetitle">
    <w:name w:val="pagetitle"/>
    <w:basedOn w:val="DefaultParagraphFont"/>
    <w:rsid w:val="00801160"/>
  </w:style>
  <w:style w:type="paragraph" w:customStyle="1" w:styleId="text">
    <w:name w:val="text"/>
    <w:basedOn w:val="Normal"/>
    <w:uiPriority w:val="99"/>
    <w:qFormat/>
    <w:rsid w:val="00801160"/>
    <w:pPr>
      <w:spacing w:before="100" w:beforeAutospacing="1" w:after="100" w:afterAutospacing="1"/>
    </w:pPr>
    <w:rPr>
      <w:rFonts w:eastAsia="Times New Roman"/>
      <w:szCs w:val="24"/>
    </w:rPr>
  </w:style>
  <w:style w:type="character" w:customStyle="1" w:styleId="StyleUnderlineCharChar9ptBold1">
    <w:name w:val="Style Underline Char Char + 9 pt Bold1"/>
    <w:rsid w:val="00801160"/>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801160"/>
    <w:rPr>
      <w:rFonts w:ascii="Times New Roman" w:hAnsi="Times New Roman"/>
      <w:sz w:val="20"/>
      <w:szCs w:val="24"/>
      <w:u w:val="single"/>
      <w:lang w:val="en-US" w:eastAsia="en-US" w:bidi="ar-SA"/>
    </w:rPr>
  </w:style>
  <w:style w:type="character" w:customStyle="1" w:styleId="Style9ptBoldUnderline">
    <w:name w:val="Style 9 pt Bold Underline"/>
    <w:rsid w:val="00801160"/>
    <w:rPr>
      <w:b/>
      <w:bCs/>
      <w:sz w:val="20"/>
      <w:u w:val="single"/>
    </w:rPr>
  </w:style>
  <w:style w:type="paragraph" w:customStyle="1" w:styleId="StyleUnderline9pt0">
    <w:name w:val="Style Underline + 9 pt"/>
    <w:link w:val="StyleUnderline9ptChar"/>
    <w:qFormat/>
    <w:rsid w:val="00801160"/>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801160"/>
    <w:rPr>
      <w:rFonts w:ascii="Arial" w:eastAsia="Times New Roman" w:hAnsi="Arial" w:cs="Times New Roman"/>
      <w:szCs w:val="20"/>
      <w:u w:val="single"/>
    </w:rPr>
  </w:style>
  <w:style w:type="character" w:customStyle="1" w:styleId="StyleUnderlineChar1Bold">
    <w:name w:val="Style Underline Char1 + Bold"/>
    <w:rsid w:val="00801160"/>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801160"/>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801160"/>
    <w:rPr>
      <w:rFonts w:ascii="Times New Roman" w:hAnsi="Times New Roman" w:cs="Times New Roman"/>
      <w:kern w:val="32"/>
      <w:szCs w:val="20"/>
      <w:u w:val="single"/>
      <w:lang w:eastAsia="ar-SA"/>
    </w:rPr>
  </w:style>
  <w:style w:type="character" w:customStyle="1" w:styleId="TagsCharCharChar">
    <w:name w:val="Tags Char Char Char"/>
    <w:basedOn w:val="DefaultParagraphFont"/>
    <w:rsid w:val="00801160"/>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801160"/>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801160"/>
    <w:rPr>
      <w:color w:val="000000"/>
      <w:sz w:val="20"/>
      <w:u w:val="single"/>
    </w:rPr>
  </w:style>
  <w:style w:type="character" w:customStyle="1" w:styleId="Style11ptBlack">
    <w:name w:val="Style 11 pt Black"/>
    <w:basedOn w:val="DefaultParagraphFont"/>
    <w:rsid w:val="00801160"/>
    <w:rPr>
      <w:color w:val="000000"/>
      <w:sz w:val="20"/>
    </w:rPr>
  </w:style>
  <w:style w:type="character" w:customStyle="1" w:styleId="StyleUnderlineCharTimesBold">
    <w:name w:val="Style Underline Char + Times Bold"/>
    <w:basedOn w:val="DefaultParagraphFont"/>
    <w:rsid w:val="00801160"/>
    <w:rPr>
      <w:rFonts w:ascii="Times" w:hAnsi="Times"/>
      <w:b w:val="0"/>
      <w:bCs/>
      <w:sz w:val="20"/>
      <w:u w:val="single"/>
    </w:rPr>
  </w:style>
  <w:style w:type="character" w:customStyle="1" w:styleId="blubigktbiz">
    <w:name w:val="blubigktbiz"/>
    <w:rsid w:val="00801160"/>
  </w:style>
  <w:style w:type="paragraph" w:customStyle="1" w:styleId="StyleevidencetextBorderSinglesolidlineAuto05ptL">
    <w:name w:val="Style evidence text + Border: : (Single solid line Auto  0.5 pt L..."/>
    <w:basedOn w:val="evidencetext"/>
    <w:link w:val="StyleevidencetextBorderSinglesolidlineAuto05ptLChar"/>
    <w:qFormat/>
    <w:rsid w:val="00801160"/>
  </w:style>
  <w:style w:type="character" w:customStyle="1" w:styleId="StyleevidencetextBorderSinglesolidlineAuto05ptLChar">
    <w:name w:val="Style evidence text + Border: : (Single solid line Auto  0.5 pt L... Char"/>
    <w:link w:val="StyleevidencetextBorderSinglesolidlineAuto05ptL"/>
    <w:rsid w:val="00801160"/>
    <w:rPr>
      <w:rFonts w:ascii="Times New Roman" w:hAnsi="Times New Roman" w:cs="Times New Roman"/>
      <w:color w:val="000000"/>
      <w:lang w:val="x-none" w:eastAsia="x-none"/>
    </w:rPr>
  </w:style>
  <w:style w:type="character" w:customStyle="1" w:styleId="Style4CharChar">
    <w:name w:val="Style4 Char Char"/>
    <w:basedOn w:val="DefaultParagraphFont"/>
    <w:rsid w:val="00801160"/>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801160"/>
    <w:rPr>
      <w:rFonts w:ascii="Times New Roman" w:hAnsi="Times New Roman" w:cs="Times New Roman"/>
      <w:sz w:val="16"/>
      <w:szCs w:val="16"/>
    </w:rPr>
  </w:style>
  <w:style w:type="character" w:customStyle="1" w:styleId="StyleEmphasisArial12ptBold">
    <w:name w:val="Style Emphasis + Arial 12 pt Bold"/>
    <w:rsid w:val="00801160"/>
    <w:rPr>
      <w:rFonts w:ascii="Arial" w:hAnsi="Arial"/>
      <w:b/>
      <w:bCs/>
      <w:i/>
      <w:iCs/>
      <w:sz w:val="24"/>
    </w:rPr>
  </w:style>
  <w:style w:type="character" w:customStyle="1" w:styleId="super">
    <w:name w:val="super"/>
    <w:rsid w:val="00801160"/>
  </w:style>
  <w:style w:type="character" w:customStyle="1" w:styleId="text30">
    <w:name w:val="text30"/>
    <w:rsid w:val="00801160"/>
  </w:style>
  <w:style w:type="character" w:customStyle="1" w:styleId="uppercase">
    <w:name w:val="uppercase"/>
    <w:rsid w:val="00801160"/>
  </w:style>
  <w:style w:type="character" w:customStyle="1" w:styleId="bodytext0">
    <w:name w:val="bodytext"/>
    <w:rsid w:val="00801160"/>
  </w:style>
  <w:style w:type="character" w:customStyle="1" w:styleId="entry-title">
    <w:name w:val="entry-title"/>
    <w:rsid w:val="00801160"/>
  </w:style>
  <w:style w:type="character" w:customStyle="1" w:styleId="BodyTextIndentChar1">
    <w:name w:val="Body Text Indent Char1"/>
    <w:basedOn w:val="DefaultParagraphFont"/>
    <w:uiPriority w:val="99"/>
    <w:semiHidden/>
    <w:rsid w:val="00801160"/>
    <w:rPr>
      <w:rFonts w:ascii="Times New Roman" w:hAnsi="Times New Roman" w:cs="Times New Roman"/>
      <w:sz w:val="20"/>
    </w:rPr>
  </w:style>
  <w:style w:type="character" w:customStyle="1" w:styleId="Style6pt">
    <w:name w:val="Style 6 pt"/>
    <w:basedOn w:val="DefaultParagraphFont"/>
    <w:qFormat/>
    <w:rsid w:val="00801160"/>
    <w:rPr>
      <w:sz w:val="12"/>
    </w:rPr>
  </w:style>
  <w:style w:type="character" w:customStyle="1" w:styleId="CiteCharCharCharCharCharChar">
    <w:name w:val="Cite Char Char Char Char Char Char"/>
    <w:basedOn w:val="DefaultParagraphFont"/>
    <w:rsid w:val="00801160"/>
    <w:rPr>
      <w:b/>
      <w:noProof w:val="0"/>
      <w:sz w:val="22"/>
      <w:szCs w:val="24"/>
      <w:u w:val="single"/>
      <w:lang w:val="en-US" w:eastAsia="en-US" w:bidi="ar-SA"/>
    </w:rPr>
  </w:style>
  <w:style w:type="character" w:customStyle="1" w:styleId="mainbody1">
    <w:name w:val="mainbody1"/>
    <w:basedOn w:val="DefaultParagraphFont"/>
    <w:rsid w:val="00801160"/>
    <w:rPr>
      <w:rFonts w:ascii="Verdana" w:hAnsi="Verdana" w:hint="default"/>
      <w:color w:val="000000"/>
      <w:sz w:val="22"/>
      <w:szCs w:val="22"/>
    </w:rPr>
  </w:style>
  <w:style w:type="character" w:customStyle="1" w:styleId="ssl4">
    <w:name w:val="ss_l4"/>
    <w:basedOn w:val="DefaultParagraphFont"/>
    <w:rsid w:val="00801160"/>
  </w:style>
  <w:style w:type="paragraph" w:customStyle="1" w:styleId="StyleNormalWeb11ptUnderline">
    <w:name w:val="Style Normal (Web) + 11 pt Underline"/>
    <w:basedOn w:val="NormalWeb"/>
    <w:link w:val="StyleNormalWeb11ptUnderlineChar"/>
    <w:qFormat/>
    <w:rsid w:val="00801160"/>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801160"/>
    <w:rPr>
      <w:rFonts w:ascii="Times New Roman" w:eastAsia="Calibri" w:hAnsi="Times New Roman" w:cs="Times New Roman"/>
      <w:szCs w:val="24"/>
      <w:u w:val="single"/>
    </w:rPr>
  </w:style>
  <w:style w:type="character" w:customStyle="1" w:styleId="cit-first-element">
    <w:name w:val="cit-first-element"/>
    <w:basedOn w:val="DefaultParagraphFont"/>
    <w:rsid w:val="00801160"/>
  </w:style>
  <w:style w:type="character" w:customStyle="1" w:styleId="title1">
    <w:name w:val="title1"/>
    <w:basedOn w:val="DefaultParagraphFont"/>
    <w:rsid w:val="00801160"/>
  </w:style>
  <w:style w:type="character" w:customStyle="1" w:styleId="StyleThickunderline1">
    <w:name w:val="Style Thick underline1"/>
    <w:basedOn w:val="DefaultParagraphFont"/>
    <w:rsid w:val="00801160"/>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801160"/>
    <w:rPr>
      <w:rFonts w:ascii="Georgia" w:hAnsi="Georgia"/>
    </w:rPr>
  </w:style>
  <w:style w:type="character" w:customStyle="1" w:styleId="FooterChar1">
    <w:name w:val="Footer Char1"/>
    <w:basedOn w:val="DefaultParagraphFont"/>
    <w:uiPriority w:val="99"/>
    <w:semiHidden/>
    <w:rsid w:val="00801160"/>
    <w:rPr>
      <w:rFonts w:ascii="Georgia" w:hAnsi="Georgia"/>
    </w:rPr>
  </w:style>
  <w:style w:type="character" w:customStyle="1" w:styleId="UnderlineBold0">
    <w:name w:val="Underline Bold"/>
    <w:uiPriority w:val="6"/>
    <w:qFormat/>
    <w:rsid w:val="00801160"/>
    <w:rPr>
      <w:b/>
      <w:sz w:val="20"/>
      <w:u w:val="single"/>
    </w:rPr>
  </w:style>
  <w:style w:type="paragraph" w:customStyle="1" w:styleId="Underline20">
    <w:name w:val="Underline2"/>
    <w:basedOn w:val="Normal"/>
    <w:link w:val="Underline2Char"/>
    <w:autoRedefine/>
    <w:uiPriority w:val="4"/>
    <w:qFormat/>
    <w:rsid w:val="00801160"/>
    <w:rPr>
      <w:b/>
      <w:u w:val="single"/>
    </w:rPr>
  </w:style>
  <w:style w:type="character" w:customStyle="1" w:styleId="Underline2Char">
    <w:name w:val="Underline2 Char"/>
    <w:basedOn w:val="DefaultParagraphFont"/>
    <w:link w:val="Underline20"/>
    <w:uiPriority w:val="4"/>
    <w:rsid w:val="00801160"/>
    <w:rPr>
      <w:rFonts w:ascii="Times New Roman" w:hAnsi="Times New Roman" w:cs="Times New Roman"/>
      <w:b/>
      <w:u w:val="single"/>
    </w:rPr>
  </w:style>
  <w:style w:type="character" w:customStyle="1" w:styleId="NormalTextChar">
    <w:name w:val="Normal Text Char"/>
    <w:link w:val="NormalText"/>
    <w:rsid w:val="00801160"/>
    <w:rPr>
      <w:rFonts w:ascii="Times New Roman" w:eastAsia="Times New Roman" w:hAnsi="Times New Roman" w:cs="Times New Roman"/>
      <w:szCs w:val="26"/>
    </w:rPr>
  </w:style>
  <w:style w:type="paragraph" w:customStyle="1" w:styleId="TableParagraph">
    <w:name w:val="Table Paragraph"/>
    <w:basedOn w:val="Normal"/>
    <w:uiPriority w:val="1"/>
    <w:qFormat/>
    <w:rsid w:val="00801160"/>
    <w:pPr>
      <w:widowControl w:val="0"/>
    </w:pPr>
  </w:style>
  <w:style w:type="character" w:customStyle="1" w:styleId="UnderlineChar0">
    <w:name w:val="UnderlineChar"/>
    <w:rsid w:val="00801160"/>
    <w:rPr>
      <w:sz w:val="24"/>
      <w:u w:val="single"/>
      <w:shd w:val="clear" w:color="auto" w:fill="auto"/>
    </w:rPr>
  </w:style>
  <w:style w:type="character" w:customStyle="1" w:styleId="foreground">
    <w:name w:val="foreground"/>
    <w:basedOn w:val="DefaultParagraphFont"/>
    <w:rsid w:val="00801160"/>
  </w:style>
  <w:style w:type="paragraph" w:customStyle="1" w:styleId="StyleCircled11pt">
    <w:name w:val="Style Circled + 11 pt"/>
    <w:basedOn w:val="Normal"/>
    <w:link w:val="StyleCircled11ptChar"/>
    <w:qFormat/>
    <w:rsid w:val="00801160"/>
    <w:rPr>
      <w:rFonts w:eastAsia="Times New Roman"/>
      <w:b/>
      <w:bCs/>
      <w:sz w:val="20"/>
      <w:u w:val="single"/>
    </w:rPr>
  </w:style>
  <w:style w:type="character" w:customStyle="1" w:styleId="StyleCircled11ptChar">
    <w:name w:val="Style Circled + 11 pt Char"/>
    <w:link w:val="StyleCircled11pt"/>
    <w:rsid w:val="00801160"/>
    <w:rPr>
      <w:rFonts w:ascii="Times New Roman" w:eastAsia="Times New Roman" w:hAnsi="Times New Roman" w:cs="Times New Roman"/>
      <w:b/>
      <w:bCs/>
      <w:sz w:val="20"/>
      <w:u w:val="single"/>
    </w:rPr>
  </w:style>
  <w:style w:type="paragraph" w:customStyle="1" w:styleId="StyleUnunderlined10ptThickunderline">
    <w:name w:val="Style Ununderlined + 10 pt Thick underline"/>
    <w:basedOn w:val="Normal"/>
    <w:link w:val="StyleUnunderlined10ptThickunderlineChar"/>
    <w:qFormat/>
    <w:rsid w:val="00801160"/>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801160"/>
    <w:rPr>
      <w:rFonts w:ascii="Times" w:eastAsia="Times New Roman" w:hAnsi="Times" w:cs="Times New Roman"/>
      <w:sz w:val="20"/>
      <w:szCs w:val="28"/>
      <w:u w:val="single"/>
    </w:rPr>
  </w:style>
  <w:style w:type="paragraph" w:customStyle="1" w:styleId="cite20">
    <w:name w:val="cite2"/>
    <w:basedOn w:val="Normal"/>
    <w:uiPriority w:val="99"/>
    <w:qFormat/>
    <w:rsid w:val="00801160"/>
    <w:rPr>
      <w:rFonts w:eastAsia="Times New Roman"/>
      <w:color w:val="000000"/>
      <w:sz w:val="20"/>
      <w:szCs w:val="20"/>
    </w:rPr>
  </w:style>
  <w:style w:type="character" w:customStyle="1" w:styleId="postby">
    <w:name w:val="post_by"/>
    <w:basedOn w:val="DefaultParagraphFont"/>
    <w:rsid w:val="00801160"/>
  </w:style>
  <w:style w:type="character" w:customStyle="1" w:styleId="Style11ptBorderSinglesolidlineAuto05ptLinewidth">
    <w:name w:val="Style 11 pt Border: : (Single solid line Auto  0.5 pt Line width)"/>
    <w:rsid w:val="00801160"/>
    <w:rPr>
      <w:sz w:val="20"/>
      <w:bdr w:val="single" w:sz="4" w:space="0" w:color="auto" w:frame="1"/>
    </w:rPr>
  </w:style>
  <w:style w:type="character" w:customStyle="1" w:styleId="StyleUnderlineChar9ptBorderSinglesolidlineAuto0">
    <w:name w:val="Style Underline Char + 9 pt Border: : (Single solid line Auto  0..."/>
    <w:rsid w:val="00801160"/>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801160"/>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801160"/>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801160"/>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801160"/>
    <w:rPr>
      <w:sz w:val="20"/>
      <w:szCs w:val="24"/>
      <w:u w:val="single"/>
      <w:bdr w:val="single" w:sz="4" w:space="0" w:color="auto"/>
      <w:lang w:val="en-US" w:eastAsia="en-US" w:bidi="ar-SA"/>
    </w:rPr>
  </w:style>
  <w:style w:type="character" w:customStyle="1" w:styleId="StyleLatinGaramondUnderline">
    <w:name w:val="Style (Latin) Garamond Underline"/>
    <w:rsid w:val="00801160"/>
    <w:rPr>
      <w:rFonts w:ascii="Times New Roman" w:hAnsi="Times New Roman"/>
      <w:sz w:val="20"/>
      <w:u w:val="single"/>
    </w:rPr>
  </w:style>
  <w:style w:type="character" w:customStyle="1" w:styleId="StyleLatinGaramond">
    <w:name w:val="Style (Latin) Garamond"/>
    <w:rsid w:val="00801160"/>
    <w:rPr>
      <w:rFonts w:ascii="Times New Roman" w:hAnsi="Times New Roman"/>
      <w:sz w:val="20"/>
    </w:rPr>
  </w:style>
  <w:style w:type="character" w:customStyle="1" w:styleId="styletimesnewroman12ptbold0">
    <w:name w:val="styletimesnewroman12ptbold"/>
    <w:basedOn w:val="DefaultParagraphFont"/>
    <w:rsid w:val="00801160"/>
  </w:style>
  <w:style w:type="character" w:customStyle="1" w:styleId="CharCharCharCharChar">
    <w:name w:val="Char Char Char Char Char"/>
    <w:aliases w:val="Char Char Char Char,Char Char Char Char Char Char Char1,Heading 2 Char1 Char Char Char Char Char Char"/>
    <w:basedOn w:val="DefaultParagraphFont"/>
    <w:rsid w:val="00801160"/>
    <w:rPr>
      <w:rFonts w:cs="Arial"/>
      <w:b/>
      <w:bCs/>
      <w:iCs/>
      <w:sz w:val="24"/>
      <w:szCs w:val="28"/>
      <w:lang w:val="en-US" w:eastAsia="en-US" w:bidi="ar-SA"/>
    </w:rPr>
  </w:style>
  <w:style w:type="character" w:customStyle="1" w:styleId="mainheading">
    <w:name w:val="mainheading"/>
    <w:basedOn w:val="DefaultParagraphFont"/>
    <w:rsid w:val="00801160"/>
  </w:style>
  <w:style w:type="paragraph" w:customStyle="1" w:styleId="BoldandUnderlineChar2CharChar">
    <w:name w:val="Bold and Underline Char2 Char Char"/>
    <w:basedOn w:val="Normal"/>
    <w:link w:val="BoldandUnderlineChar2CharCharChar"/>
    <w:qFormat/>
    <w:rsid w:val="00801160"/>
    <w:rPr>
      <w:rFonts w:eastAsia="Times New Roman"/>
      <w:b/>
      <w:szCs w:val="24"/>
      <w:u w:val="single"/>
    </w:rPr>
  </w:style>
  <w:style w:type="character" w:customStyle="1" w:styleId="BoldandUnderlineChar2CharCharChar">
    <w:name w:val="Bold and Underline Char2 Char Char Char"/>
    <w:basedOn w:val="DefaultParagraphFont"/>
    <w:link w:val="BoldandUnderlineChar2CharChar"/>
    <w:rsid w:val="00801160"/>
    <w:rPr>
      <w:rFonts w:ascii="Times New Roman" w:eastAsia="Times New Roman" w:hAnsi="Times New Roman" w:cs="Times New Roman"/>
      <w:b/>
      <w:szCs w:val="24"/>
      <w:u w:val="single"/>
    </w:rPr>
  </w:style>
  <w:style w:type="character" w:customStyle="1" w:styleId="StyleUnderlineChar9ptChar">
    <w:name w:val="Style Underline Char + 9 pt Char"/>
    <w:basedOn w:val="UnderlineCharChar"/>
    <w:rsid w:val="00801160"/>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801160"/>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801160"/>
    <w:rPr>
      <w:sz w:val="16"/>
    </w:rPr>
  </w:style>
  <w:style w:type="paragraph" w:customStyle="1" w:styleId="Reduce8pt">
    <w:name w:val="Reduce 8pt"/>
    <w:basedOn w:val="Normal"/>
    <w:link w:val="Reduce8ptCharChar"/>
    <w:qFormat/>
    <w:rsid w:val="00801160"/>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801160"/>
    <w:pPr>
      <w:contextualSpacing/>
    </w:pPr>
    <w:rPr>
      <w:rFonts w:eastAsia="Calibri"/>
    </w:rPr>
  </w:style>
  <w:style w:type="character" w:customStyle="1" w:styleId="CardIndentedChar">
    <w:name w:val="Card (Indented) Char"/>
    <w:link w:val="CardIndented"/>
    <w:locked/>
    <w:rsid w:val="00801160"/>
    <w:rPr>
      <w:rFonts w:ascii="Times New Roman" w:hAnsi="Times New Roman" w:cs="Times New Roman"/>
    </w:rPr>
  </w:style>
  <w:style w:type="character" w:customStyle="1" w:styleId="citenon-boldChar">
    <w:name w:val="cite non-bold Char"/>
    <w:basedOn w:val="DefaultParagraphFont"/>
    <w:link w:val="citenon-bold"/>
    <w:locked/>
    <w:rsid w:val="00801160"/>
    <w:rPr>
      <w:rFonts w:ascii="Garamond" w:eastAsia="Times New Roman" w:hAnsi="Garamond" w:cs="Times New Roman"/>
      <w:szCs w:val="20"/>
    </w:rPr>
  </w:style>
  <w:style w:type="character" w:customStyle="1" w:styleId="boldciteChar4">
    <w:name w:val="bold cite Char4"/>
    <w:link w:val="boldcite"/>
    <w:locked/>
    <w:rsid w:val="00801160"/>
    <w:rPr>
      <w:rFonts w:eastAsia="Times New Roman" w:cs="Times New Roman"/>
      <w:b/>
      <w:color w:val="000000"/>
      <w:sz w:val="20"/>
      <w:szCs w:val="24"/>
      <w:u w:val="thick" w:color="000000"/>
    </w:rPr>
  </w:style>
  <w:style w:type="paragraph" w:customStyle="1" w:styleId="boldcite">
    <w:name w:val="bold cite"/>
    <w:basedOn w:val="Normal"/>
    <w:link w:val="boldciteChar4"/>
    <w:qFormat/>
    <w:rsid w:val="00801160"/>
    <w:rPr>
      <w:rFonts w:asciiTheme="minorHAnsi" w:eastAsia="Times New Roman" w:hAnsiTheme="minorHAnsi"/>
      <w:b/>
      <w:color w:val="000000"/>
      <w:sz w:val="20"/>
      <w:szCs w:val="24"/>
      <w:u w:val="thick" w:color="000000"/>
    </w:rPr>
  </w:style>
  <w:style w:type="paragraph" w:customStyle="1" w:styleId="Style7">
    <w:name w:val="Style7"/>
    <w:basedOn w:val="Normal"/>
    <w:uiPriority w:val="99"/>
    <w:qFormat/>
    <w:rsid w:val="00801160"/>
    <w:pPr>
      <w:widowControl w:val="0"/>
      <w:autoSpaceDE w:val="0"/>
      <w:autoSpaceDN w:val="0"/>
      <w:adjustRightInd w:val="0"/>
      <w:spacing w:line="229" w:lineRule="exact"/>
    </w:pPr>
    <w:rPr>
      <w:rFonts w:ascii="Arial Narrow" w:eastAsia="Times New Roman" w:hAnsi="Arial Narrow"/>
      <w:szCs w:val="24"/>
    </w:rPr>
  </w:style>
  <w:style w:type="paragraph" w:customStyle="1" w:styleId="TagCite0">
    <w:name w:val="TagCite"/>
    <w:basedOn w:val="Normal"/>
    <w:qFormat/>
    <w:rsid w:val="00801160"/>
    <w:rPr>
      <w:rFonts w:eastAsia="Calibri"/>
      <w:b/>
      <w:szCs w:val="24"/>
    </w:rPr>
  </w:style>
  <w:style w:type="character" w:customStyle="1" w:styleId="HeadingsBaseChar">
    <w:name w:val="Headings Base Char"/>
    <w:basedOn w:val="DefaultParagraphFont"/>
    <w:link w:val="HeadingsBase"/>
    <w:locked/>
    <w:rsid w:val="00801160"/>
    <w:rPr>
      <w:rFonts w:ascii="Times New Roman" w:hAnsi="Times New Roman" w:cs="Times New Roman"/>
      <w:b/>
      <w:sz w:val="32"/>
    </w:rPr>
  </w:style>
  <w:style w:type="paragraph" w:customStyle="1" w:styleId="HeadingsBase">
    <w:name w:val="Headings Base"/>
    <w:basedOn w:val="Normal"/>
    <w:link w:val="HeadingsBaseChar"/>
    <w:qFormat/>
    <w:rsid w:val="00801160"/>
    <w:pPr>
      <w:keepNext/>
      <w:keepLines/>
      <w:suppressAutoHyphens/>
      <w:spacing w:before="20" w:after="120"/>
      <w:jc w:val="center"/>
    </w:pPr>
    <w:rPr>
      <w:b/>
      <w:sz w:val="32"/>
    </w:rPr>
  </w:style>
  <w:style w:type="paragraph" w:customStyle="1" w:styleId="HeadingFake">
    <w:name w:val="Heading Fake"/>
    <w:basedOn w:val="Heading3"/>
    <w:qFormat/>
    <w:rsid w:val="00801160"/>
    <w:pPr>
      <w:suppressAutoHyphens/>
      <w:spacing w:before="20" w:after="120"/>
      <w:outlineLvl w:val="9"/>
    </w:pPr>
    <w:rPr>
      <w:rFonts w:eastAsia="Times New Roman" w:cs="Arial"/>
      <w:kern w:val="32"/>
      <w:szCs w:val="26"/>
    </w:rPr>
  </w:style>
  <w:style w:type="paragraph" w:customStyle="1" w:styleId="SchoolPaper">
    <w:name w:val="School Paper"/>
    <w:basedOn w:val="Normal"/>
    <w:qFormat/>
    <w:rsid w:val="00801160"/>
    <w:pPr>
      <w:spacing w:line="480" w:lineRule="auto"/>
      <w:ind w:firstLine="720"/>
    </w:pPr>
    <w:rPr>
      <w:rFonts w:eastAsia="Calibri"/>
    </w:rPr>
  </w:style>
  <w:style w:type="paragraph" w:customStyle="1" w:styleId="SchoolBlockQuote">
    <w:name w:val="School Block Quote"/>
    <w:basedOn w:val="SchoolPaper"/>
    <w:qFormat/>
    <w:rsid w:val="00801160"/>
  </w:style>
  <w:style w:type="paragraph" w:customStyle="1" w:styleId="SchoolWorksCited">
    <w:name w:val="School Works Cited"/>
    <w:basedOn w:val="SchoolPaper"/>
    <w:qFormat/>
    <w:rsid w:val="00801160"/>
  </w:style>
  <w:style w:type="paragraph" w:customStyle="1" w:styleId="BlockQuote">
    <w:name w:val="Block Quote"/>
    <w:basedOn w:val="Normal"/>
    <w:qFormat/>
    <w:rsid w:val="00801160"/>
    <w:pPr>
      <w:ind w:left="720" w:right="720"/>
    </w:pPr>
    <w:rPr>
      <w:rFonts w:eastAsia="Calibri"/>
    </w:rPr>
  </w:style>
  <w:style w:type="paragraph" w:customStyle="1" w:styleId="PaperBody">
    <w:name w:val="Paper Body"/>
    <w:basedOn w:val="Normal"/>
    <w:qFormat/>
    <w:rsid w:val="00801160"/>
    <w:pPr>
      <w:spacing w:line="480" w:lineRule="auto"/>
      <w:ind w:firstLine="720"/>
    </w:pPr>
    <w:rPr>
      <w:rFonts w:eastAsia="Calibri"/>
      <w:szCs w:val="24"/>
    </w:rPr>
  </w:style>
  <w:style w:type="paragraph" w:customStyle="1" w:styleId="PaperCitation">
    <w:name w:val="Paper Citation"/>
    <w:basedOn w:val="Normal"/>
    <w:qFormat/>
    <w:rsid w:val="00801160"/>
    <w:pPr>
      <w:spacing w:line="480" w:lineRule="auto"/>
      <w:ind w:left="720" w:hanging="720"/>
    </w:pPr>
    <w:rPr>
      <w:rFonts w:eastAsia="Calibri"/>
    </w:rPr>
  </w:style>
  <w:style w:type="character" w:customStyle="1" w:styleId="hatChar">
    <w:name w:val="hat Char"/>
    <w:basedOn w:val="DefaultParagraphFont"/>
    <w:link w:val="hat"/>
    <w:locked/>
    <w:rsid w:val="00801160"/>
    <w:rPr>
      <w:rFonts w:ascii="Times New Roman" w:eastAsia="Times New Roman" w:hAnsi="Times New Roman" w:cs="Times New Roman"/>
      <w:b/>
      <w:bCs/>
      <w:sz w:val="32"/>
      <w:szCs w:val="24"/>
      <w:u w:val="single"/>
      <w:lang w:bidi="en-US"/>
    </w:rPr>
  </w:style>
  <w:style w:type="paragraph" w:customStyle="1" w:styleId="WW-Default">
    <w:name w:val="WW-Default"/>
    <w:qFormat/>
    <w:rsid w:val="00801160"/>
    <w:pPr>
      <w:suppressAutoHyphens/>
      <w:spacing w:after="0" w:line="240" w:lineRule="auto"/>
    </w:pPr>
    <w:rPr>
      <w:rFonts w:ascii="Georgia" w:eastAsia="Calibri" w:hAnsi="Georgia" w:cs="Calibri"/>
      <w:lang w:eastAsia="ar-SA"/>
    </w:rPr>
  </w:style>
  <w:style w:type="paragraph" w:customStyle="1" w:styleId="B-TagCite">
    <w:name w:val="B-TagCite"/>
    <w:qFormat/>
    <w:rsid w:val="00801160"/>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801160"/>
    <w:rPr>
      <w:rFonts w:ascii="Times New Roman" w:hAnsi="Times New Roman" w:cs="Times New Roman"/>
      <w:b/>
      <w:sz w:val="20"/>
    </w:rPr>
  </w:style>
  <w:style w:type="paragraph" w:customStyle="1" w:styleId="MicroText">
    <w:name w:val="MicroText"/>
    <w:basedOn w:val="Normal"/>
    <w:next w:val="Normal"/>
    <w:link w:val="MicroTextChar"/>
    <w:qFormat/>
    <w:rsid w:val="00801160"/>
    <w:rPr>
      <w:rFonts w:ascii="Arial Narrow" w:hAnsi="Arial Narrow" w:cstheme="minorBidi"/>
      <w:sz w:val="12"/>
      <w:szCs w:val="24"/>
    </w:rPr>
  </w:style>
  <w:style w:type="character" w:customStyle="1" w:styleId="Footnote2Char">
    <w:name w:val="Footnote2 Char"/>
    <w:link w:val="Footnote2"/>
    <w:locked/>
    <w:rsid w:val="00801160"/>
  </w:style>
  <w:style w:type="paragraph" w:customStyle="1" w:styleId="Footnote2">
    <w:name w:val="Footnote2"/>
    <w:basedOn w:val="Normal"/>
    <w:next w:val="Normal"/>
    <w:link w:val="Footnote2Char"/>
    <w:autoRedefine/>
    <w:qFormat/>
    <w:rsid w:val="00801160"/>
    <w:pPr>
      <w:spacing w:after="120" w:line="480" w:lineRule="auto"/>
    </w:pPr>
    <w:rPr>
      <w:rFonts w:asciiTheme="minorHAnsi" w:hAnsiTheme="minorHAnsi" w:cstheme="minorBidi"/>
    </w:rPr>
  </w:style>
  <w:style w:type="paragraph" w:customStyle="1" w:styleId="indent">
    <w:name w:val="indent"/>
    <w:basedOn w:val="Normal"/>
    <w:qFormat/>
    <w:rsid w:val="00801160"/>
    <w:pPr>
      <w:spacing w:before="100" w:beforeAutospacing="1" w:after="100" w:afterAutospacing="1"/>
    </w:pPr>
    <w:rPr>
      <w:rFonts w:eastAsia="Times New Roman"/>
      <w:szCs w:val="24"/>
    </w:rPr>
  </w:style>
  <w:style w:type="paragraph" w:customStyle="1" w:styleId="PageHeaderLine1">
    <w:name w:val="PageHeaderLine1"/>
    <w:basedOn w:val="Normal"/>
    <w:qFormat/>
    <w:rsid w:val="00801160"/>
    <w:pPr>
      <w:tabs>
        <w:tab w:val="right" w:pos="10800"/>
      </w:tabs>
    </w:pPr>
    <w:rPr>
      <w:rFonts w:eastAsia="Calibri"/>
      <w:b/>
    </w:rPr>
  </w:style>
  <w:style w:type="paragraph" w:customStyle="1" w:styleId="PageHeaderLine2">
    <w:name w:val="PageHeaderLine2"/>
    <w:basedOn w:val="Normal"/>
    <w:next w:val="Normal"/>
    <w:link w:val="PageHeaderLine2Char"/>
    <w:qFormat/>
    <w:rsid w:val="00801160"/>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801160"/>
    <w:rPr>
      <w:rFonts w:ascii="Times New Roman" w:hAnsi="Times New Roman" w:cs="Times New Roman"/>
      <w:sz w:val="20"/>
    </w:rPr>
  </w:style>
  <w:style w:type="paragraph" w:customStyle="1" w:styleId="CardText1">
    <w:name w:val="CardText"/>
    <w:basedOn w:val="Normal"/>
    <w:link w:val="CardTextChar3"/>
    <w:qFormat/>
    <w:rsid w:val="00801160"/>
    <w:pPr>
      <w:ind w:left="288"/>
    </w:pPr>
    <w:rPr>
      <w:sz w:val="20"/>
    </w:rPr>
  </w:style>
  <w:style w:type="character" w:customStyle="1" w:styleId="stylestylebold12pt">
    <w:name w:val="stylestylebold12pt"/>
    <w:basedOn w:val="DefaultParagraphFont"/>
    <w:rsid w:val="00801160"/>
  </w:style>
  <w:style w:type="character" w:customStyle="1" w:styleId="styleboldunderline">
    <w:name w:val="styleboldunderline"/>
    <w:basedOn w:val="DefaultParagraphFont"/>
    <w:rsid w:val="00801160"/>
  </w:style>
  <w:style w:type="character" w:customStyle="1" w:styleId="box">
    <w:name w:val="box"/>
    <w:basedOn w:val="DefaultParagraphFont"/>
    <w:rsid w:val="00801160"/>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801160"/>
    <w:rPr>
      <w:rFonts w:ascii="Arial Narrow" w:hAnsi="Arial Narrow" w:cs="Arial Narrow" w:hint="default"/>
      <w:sz w:val="18"/>
      <w:szCs w:val="18"/>
    </w:rPr>
  </w:style>
  <w:style w:type="character" w:customStyle="1" w:styleId="FontStyle14">
    <w:name w:val="Font Style14"/>
    <w:basedOn w:val="DefaultParagraphFont"/>
    <w:uiPriority w:val="99"/>
    <w:rsid w:val="00801160"/>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801160"/>
    <w:rPr>
      <w:rFonts w:ascii="Arial Narrow" w:hAnsi="Arial Narrow" w:cs="Arial Narrow" w:hint="default"/>
      <w:b/>
      <w:bCs/>
      <w:sz w:val="10"/>
      <w:szCs w:val="10"/>
    </w:rPr>
  </w:style>
  <w:style w:type="character" w:customStyle="1" w:styleId="CardTagandCiteChar">
    <w:name w:val="Card Tag and Cite Char"/>
    <w:basedOn w:val="DefaultParagraphFont"/>
    <w:rsid w:val="00801160"/>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801160"/>
    <w:rPr>
      <w:rFonts w:ascii="Arial Narrow" w:hAnsi="Arial Narrow"/>
      <w:b/>
      <w:color w:val="000000"/>
      <w:sz w:val="22"/>
      <w:szCs w:val="22"/>
      <w:u w:val="single"/>
    </w:rPr>
  </w:style>
  <w:style w:type="character" w:customStyle="1" w:styleId="SmallText1">
    <w:name w:val="SmallText"/>
    <w:rsid w:val="00801160"/>
    <w:rPr>
      <w:color w:val="000000"/>
    </w:rPr>
  </w:style>
  <w:style w:type="character" w:customStyle="1" w:styleId="CitesChar1">
    <w:name w:val="Cites Char1"/>
    <w:basedOn w:val="DefaultParagraphFont"/>
    <w:rsid w:val="00801160"/>
    <w:rPr>
      <w:b/>
      <w:bCs w:val="0"/>
      <w:szCs w:val="24"/>
      <w:u w:val="single"/>
      <w:lang w:val="en-US" w:eastAsia="en-US" w:bidi="ar-SA"/>
    </w:rPr>
  </w:style>
  <w:style w:type="character" w:customStyle="1" w:styleId="CardUnderlinedChar">
    <w:name w:val="Card Underlined Char"/>
    <w:basedOn w:val="DefaultParagraphFont"/>
    <w:rsid w:val="00801160"/>
    <w:rPr>
      <w:rFonts w:ascii="Arial Narrow" w:hAnsi="Arial Narrow" w:hint="default"/>
      <w:sz w:val="22"/>
      <w:szCs w:val="24"/>
      <w:u w:val="single"/>
      <w:lang w:val="en-US" w:eastAsia="en-US" w:bidi="ar-SA"/>
    </w:rPr>
  </w:style>
  <w:style w:type="character" w:customStyle="1" w:styleId="underline3">
    <w:name w:val="underline3"/>
    <w:basedOn w:val="underline2"/>
    <w:rsid w:val="00801160"/>
    <w:rPr>
      <w:rFonts w:ascii="Arial" w:hAnsi="Arial"/>
      <w:sz w:val="18"/>
      <w:u w:val="single"/>
      <w:bdr w:val="none" w:sz="0" w:space="0" w:color="auto" w:frame="1"/>
      <w:shd w:val="clear" w:color="auto" w:fill="FFFF00"/>
    </w:rPr>
  </w:style>
  <w:style w:type="character" w:customStyle="1" w:styleId="menu">
    <w:name w:val="menu"/>
    <w:basedOn w:val="DefaultParagraphFont"/>
    <w:rsid w:val="00801160"/>
  </w:style>
  <w:style w:type="character" w:customStyle="1" w:styleId="itxtrst">
    <w:name w:val="itxtrst"/>
    <w:rsid w:val="00801160"/>
  </w:style>
  <w:style w:type="character" w:customStyle="1" w:styleId="A-Underlining">
    <w:name w:val="A-Underlining"/>
    <w:basedOn w:val="DefaultParagraphFont"/>
    <w:rsid w:val="00801160"/>
    <w:rPr>
      <w:rFonts w:ascii="Garamond" w:hAnsi="Garamond" w:hint="default"/>
      <w:color w:val="auto"/>
      <w:sz w:val="24"/>
      <w:u w:val="single"/>
    </w:rPr>
  </w:style>
  <w:style w:type="character" w:customStyle="1" w:styleId="StyleUnderlineBold0">
    <w:name w:val="Style Underline + Bold"/>
    <w:rsid w:val="00801160"/>
    <w:rPr>
      <w:b/>
      <w:bCs/>
      <w:u w:val="single"/>
    </w:rPr>
  </w:style>
  <w:style w:type="character" w:customStyle="1" w:styleId="Underline-Highlighted">
    <w:name w:val="Underline-Highlighted"/>
    <w:uiPriority w:val="1"/>
    <w:qFormat/>
    <w:rsid w:val="00801160"/>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801160"/>
  </w:style>
  <w:style w:type="character" w:customStyle="1" w:styleId="newsmain">
    <w:name w:val="news_main"/>
    <w:basedOn w:val="DefaultParagraphFont"/>
    <w:rsid w:val="00801160"/>
  </w:style>
  <w:style w:type="character" w:customStyle="1" w:styleId="vitstoryheadline">
    <w:name w:val="vitstoryheadline"/>
    <w:rsid w:val="00801160"/>
  </w:style>
  <w:style w:type="character" w:customStyle="1" w:styleId="AuthorDate0">
    <w:name w:val="Author Date"/>
    <w:rsid w:val="00801160"/>
    <w:rPr>
      <w:b/>
      <w:bCs w:val="0"/>
      <w:sz w:val="24"/>
      <w:u w:val="thick"/>
    </w:rPr>
  </w:style>
  <w:style w:type="character" w:customStyle="1" w:styleId="red">
    <w:name w:val="red"/>
    <w:basedOn w:val="DefaultParagraphFont"/>
    <w:rsid w:val="00801160"/>
  </w:style>
  <w:style w:type="character" w:customStyle="1" w:styleId="at">
    <w:name w:val="at"/>
    <w:rsid w:val="00801160"/>
  </w:style>
  <w:style w:type="character" w:customStyle="1" w:styleId="org">
    <w:name w:val="org"/>
    <w:rsid w:val="00801160"/>
  </w:style>
  <w:style w:type="character" w:customStyle="1" w:styleId="pnumber">
    <w:name w:val="pnumber"/>
    <w:rsid w:val="00801160"/>
  </w:style>
  <w:style w:type="character" w:customStyle="1" w:styleId="ital">
    <w:name w:val="ital"/>
    <w:rsid w:val="00801160"/>
  </w:style>
  <w:style w:type="character" w:customStyle="1" w:styleId="orgdiv">
    <w:name w:val="orgdiv"/>
    <w:rsid w:val="00801160"/>
  </w:style>
  <w:style w:type="character" w:customStyle="1" w:styleId="orgname">
    <w:name w:val="orgname"/>
    <w:rsid w:val="00801160"/>
  </w:style>
  <w:style w:type="character" w:customStyle="1" w:styleId="city">
    <w:name w:val="city"/>
    <w:rsid w:val="00801160"/>
  </w:style>
  <w:style w:type="character" w:customStyle="1" w:styleId="state">
    <w:name w:val="state"/>
    <w:rsid w:val="00801160"/>
  </w:style>
  <w:style w:type="character" w:customStyle="1" w:styleId="country">
    <w:name w:val="country"/>
    <w:rsid w:val="00801160"/>
  </w:style>
  <w:style w:type="character" w:customStyle="1" w:styleId="articletitle">
    <w:name w:val="articletitle"/>
    <w:rsid w:val="00801160"/>
    <w:rPr>
      <w:rFonts w:ascii="Times New Roman" w:hAnsi="Times New Roman" w:cs="Times New Roman" w:hint="default"/>
    </w:rPr>
  </w:style>
  <w:style w:type="character" w:customStyle="1" w:styleId="6pointChar">
    <w:name w:val="6 point Char"/>
    <w:rsid w:val="00801160"/>
    <w:rPr>
      <w:rFonts w:ascii="Times New Roman" w:hAnsi="Times New Roman" w:cs="Times New Roman" w:hint="default"/>
      <w:sz w:val="12"/>
      <w:lang w:val="en-US" w:eastAsia="en-US"/>
    </w:rPr>
  </w:style>
  <w:style w:type="character" w:customStyle="1" w:styleId="StyleThickunderline">
    <w:name w:val="Style Thick underline"/>
    <w:qFormat/>
    <w:rsid w:val="00801160"/>
    <w:rPr>
      <w:u w:val="thick"/>
    </w:rPr>
  </w:style>
  <w:style w:type="character" w:customStyle="1" w:styleId="Box0">
    <w:name w:val="Box!"/>
    <w:rsid w:val="00801160"/>
    <w:rPr>
      <w:rFonts w:ascii="Garamond" w:hAnsi="Garamond" w:hint="default"/>
      <w:sz w:val="24"/>
      <w:u w:val="single"/>
      <w:bdr w:val="single" w:sz="4" w:space="0" w:color="auto" w:frame="1"/>
    </w:rPr>
  </w:style>
  <w:style w:type="character" w:customStyle="1" w:styleId="citechar">
    <w:name w:val="citechar"/>
    <w:basedOn w:val="DefaultParagraphFont"/>
    <w:rsid w:val="00801160"/>
  </w:style>
  <w:style w:type="character" w:customStyle="1" w:styleId="underlinechar2">
    <w:name w:val="underlinechar"/>
    <w:basedOn w:val="DefaultParagraphFont"/>
    <w:rsid w:val="00801160"/>
  </w:style>
  <w:style w:type="character" w:customStyle="1" w:styleId="CardUnderlineChar">
    <w:name w:val="Card Underline Char"/>
    <w:rsid w:val="00801160"/>
    <w:rPr>
      <w:szCs w:val="24"/>
      <w:u w:val="single"/>
      <w:lang w:val="en-US" w:eastAsia="en-US" w:bidi="ar-SA"/>
    </w:rPr>
  </w:style>
  <w:style w:type="character" w:customStyle="1" w:styleId="tagciteChar">
    <w:name w:val="tag/cite Char"/>
    <w:basedOn w:val="DefaultParagraphFont"/>
    <w:rsid w:val="00801160"/>
    <w:rPr>
      <w:b/>
      <w:bCs w:val="0"/>
      <w:sz w:val="24"/>
      <w:lang w:val="en-US" w:eastAsia="en-US" w:bidi="ar-SA"/>
    </w:rPr>
  </w:style>
  <w:style w:type="character" w:customStyle="1" w:styleId="8pointChar">
    <w:name w:val="8 point Char"/>
    <w:basedOn w:val="DefaultParagraphFont"/>
    <w:rsid w:val="00801160"/>
    <w:rPr>
      <w:sz w:val="16"/>
      <w:lang w:val="en-US" w:eastAsia="en-US" w:bidi="ar-SA"/>
    </w:rPr>
  </w:style>
  <w:style w:type="character" w:customStyle="1" w:styleId="BoldText12pt">
    <w:name w:val="Bold Text 12 pt"/>
    <w:rsid w:val="00801160"/>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801160"/>
  </w:style>
  <w:style w:type="table" w:styleId="TableGrid">
    <w:name w:val="Table Grid"/>
    <w:basedOn w:val="TableNormal"/>
    <w:rsid w:val="0080116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801160"/>
    <w:rPr>
      <w:b/>
      <w:bCs w:val="0"/>
      <w:sz w:val="24"/>
      <w:lang w:val="en-US" w:eastAsia="en-US" w:bidi="ar-SA"/>
    </w:rPr>
  </w:style>
  <w:style w:type="character" w:customStyle="1" w:styleId="Mention11">
    <w:name w:val="Mention11"/>
    <w:basedOn w:val="DefaultParagraphFont"/>
    <w:uiPriority w:val="99"/>
    <w:semiHidden/>
    <w:unhideWhenUsed/>
    <w:rsid w:val="00801160"/>
    <w:rPr>
      <w:color w:val="2B579A"/>
      <w:shd w:val="clear" w:color="auto" w:fill="E6E6E6"/>
    </w:rPr>
  </w:style>
  <w:style w:type="paragraph" w:customStyle="1" w:styleId="tag">
    <w:name w:val="tag"/>
    <w:basedOn w:val="Normal"/>
    <w:next w:val="Normal"/>
    <w:uiPriority w:val="99"/>
    <w:qFormat/>
    <w:rsid w:val="00801160"/>
    <w:rPr>
      <w:rFonts w:eastAsia="Times New Roman"/>
      <w:b/>
      <w:szCs w:val="20"/>
    </w:rPr>
  </w:style>
  <w:style w:type="paragraph" w:customStyle="1" w:styleId="Emphasize">
    <w:name w:val="Emphasize"/>
    <w:basedOn w:val="Normal"/>
    <w:uiPriority w:val="7"/>
    <w:qFormat/>
    <w:rsid w:val="0080116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801160"/>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801160"/>
  </w:style>
  <w:style w:type="character" w:customStyle="1" w:styleId="Heading3Char2">
    <w:name w:val="Heading 3 Char2"/>
    <w:aliases w:val="Heading 3 Char Char Char4, Char Char1, Char Char Char4"/>
    <w:basedOn w:val="DefaultParagraphFont"/>
    <w:rsid w:val="00801160"/>
    <w:rPr>
      <w:rFonts w:cs="Arial"/>
      <w:bCs/>
      <w:szCs w:val="26"/>
      <w:u w:val="single"/>
      <w:lang w:val="en-US" w:eastAsia="en-US" w:bidi="ar-SA"/>
    </w:rPr>
  </w:style>
  <w:style w:type="character" w:customStyle="1" w:styleId="Mention2">
    <w:name w:val="Mention2"/>
    <w:basedOn w:val="DefaultParagraphFont"/>
    <w:uiPriority w:val="99"/>
    <w:semiHidden/>
    <w:unhideWhenUsed/>
    <w:rsid w:val="00801160"/>
    <w:rPr>
      <w:color w:val="2B579A"/>
      <w:shd w:val="clear" w:color="auto" w:fill="E6E6E6"/>
    </w:rPr>
  </w:style>
  <w:style w:type="paragraph" w:customStyle="1" w:styleId="FlashTag">
    <w:name w:val="FlashTag"/>
    <w:basedOn w:val="Normal"/>
    <w:link w:val="FlashTagChar"/>
    <w:autoRedefine/>
    <w:uiPriority w:val="4"/>
    <w:qFormat/>
    <w:rsid w:val="00801160"/>
    <w:rPr>
      <w:rFonts w:asciiTheme="majorHAnsi" w:hAnsiTheme="majorHAnsi"/>
      <w:b/>
      <w:sz w:val="28"/>
    </w:rPr>
  </w:style>
  <w:style w:type="character" w:customStyle="1" w:styleId="FlashTagChar">
    <w:name w:val="FlashTag Char"/>
    <w:basedOn w:val="DefaultParagraphFont"/>
    <w:link w:val="FlashTag"/>
    <w:uiPriority w:val="4"/>
    <w:rsid w:val="00801160"/>
    <w:rPr>
      <w:rFonts w:asciiTheme="majorHAnsi" w:hAnsiTheme="majorHAnsi" w:cs="Times New Roman"/>
      <w:b/>
      <w:sz w:val="28"/>
    </w:rPr>
  </w:style>
  <w:style w:type="paragraph" w:customStyle="1" w:styleId="Warrant">
    <w:name w:val="Warrant"/>
    <w:autoRedefine/>
    <w:uiPriority w:val="4"/>
    <w:qFormat/>
    <w:rsid w:val="00801160"/>
    <w:pPr>
      <w:ind w:left="720"/>
    </w:pPr>
    <w:rPr>
      <w:rFonts w:ascii="Calibri" w:hAnsi="Calibri" w:cs="Arial"/>
    </w:rPr>
  </w:style>
  <w:style w:type="character" w:customStyle="1" w:styleId="m-8793234324905335251gmail-style13ptbold">
    <w:name w:val="m_-8793234324905335251gmail-style13ptbold"/>
    <w:basedOn w:val="DefaultParagraphFont"/>
    <w:rsid w:val="00801160"/>
  </w:style>
  <w:style w:type="character" w:customStyle="1" w:styleId="m3965771245576658108gmail-styleunderline">
    <w:name w:val="m_3965771245576658108gmail-styleunderline"/>
    <w:basedOn w:val="DefaultParagraphFont"/>
    <w:rsid w:val="00801160"/>
  </w:style>
  <w:style w:type="paragraph" w:customStyle="1" w:styleId="Header1">
    <w:name w:val="Header1"/>
    <w:aliases w:val="Header Char Char,Header Char Char Char Char Char Char Char Cha,Header Char2,Header Char1 Char,Char Char Char Cha"/>
    <w:basedOn w:val="Normal"/>
    <w:qFormat/>
    <w:rsid w:val="00801160"/>
    <w:pPr>
      <w:tabs>
        <w:tab w:val="center" w:pos="4680"/>
        <w:tab w:val="right" w:pos="9360"/>
      </w:tabs>
    </w:pPr>
  </w:style>
  <w:style w:type="character" w:customStyle="1" w:styleId="EndnoteTextChar">
    <w:name w:val="Endnote Text Char"/>
    <w:basedOn w:val="DefaultParagraphFont"/>
    <w:link w:val="EndnoteText"/>
    <w:locked/>
    <w:rsid w:val="00801160"/>
    <w:rPr>
      <w:rFonts w:ascii="Georgia" w:eastAsia="Times New Roman" w:hAnsi="Georgia"/>
      <w:szCs w:val="20"/>
    </w:rPr>
  </w:style>
  <w:style w:type="paragraph" w:styleId="EndnoteText">
    <w:name w:val="endnote text"/>
    <w:basedOn w:val="Normal"/>
    <w:link w:val="EndnoteTextChar"/>
    <w:unhideWhenUsed/>
    <w:rsid w:val="00801160"/>
    <w:rPr>
      <w:rFonts w:ascii="Georgia" w:eastAsia="Times New Roman" w:hAnsi="Georgia" w:cstheme="minorBidi"/>
      <w:szCs w:val="20"/>
    </w:rPr>
  </w:style>
  <w:style w:type="character" w:customStyle="1" w:styleId="EndnoteTextChar1">
    <w:name w:val="Endnote Text Char1"/>
    <w:basedOn w:val="DefaultParagraphFont"/>
    <w:semiHidden/>
    <w:rsid w:val="00801160"/>
    <w:rPr>
      <w:rFonts w:ascii="Times New Roman" w:hAnsi="Times New Roman" w:cs="Times New Roman"/>
      <w:sz w:val="20"/>
      <w:szCs w:val="20"/>
    </w:rPr>
  </w:style>
  <w:style w:type="character" w:customStyle="1" w:styleId="DateChar">
    <w:name w:val="Date Char"/>
    <w:aliases w:val="date Char"/>
    <w:basedOn w:val="DefaultParagraphFont"/>
    <w:link w:val="Date"/>
    <w:uiPriority w:val="99"/>
    <w:locked/>
    <w:rsid w:val="00801160"/>
    <w:rPr>
      <w:rFonts w:ascii="Georgia" w:eastAsia="Times New Roman" w:hAnsi="Georgia"/>
    </w:rPr>
  </w:style>
  <w:style w:type="paragraph" w:styleId="Date">
    <w:name w:val="Date"/>
    <w:aliases w:val="date"/>
    <w:basedOn w:val="Normal"/>
    <w:next w:val="Normal"/>
    <w:link w:val="DateChar"/>
    <w:uiPriority w:val="99"/>
    <w:unhideWhenUsed/>
    <w:rsid w:val="00801160"/>
    <w:rPr>
      <w:rFonts w:ascii="Georgia" w:eastAsia="Times New Roman" w:hAnsi="Georgia" w:cstheme="minorBidi"/>
    </w:rPr>
  </w:style>
  <w:style w:type="character" w:customStyle="1" w:styleId="DateChar1">
    <w:name w:val="Date Char1"/>
    <w:basedOn w:val="DefaultParagraphFont"/>
    <w:uiPriority w:val="99"/>
    <w:semiHidden/>
    <w:rsid w:val="00801160"/>
    <w:rPr>
      <w:rFonts w:ascii="Times New Roman" w:hAnsi="Times New Roman" w:cs="Times New Roman"/>
    </w:rPr>
  </w:style>
  <w:style w:type="character" w:customStyle="1" w:styleId="BodyTextFirstIndentChar">
    <w:name w:val="Body Text First Indent Char"/>
    <w:basedOn w:val="BodyTextChar"/>
    <w:link w:val="BodyTextFirstIndent"/>
    <w:locked/>
    <w:rsid w:val="00801160"/>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801160"/>
    <w:pPr>
      <w:spacing w:after="0"/>
      <w:ind w:firstLine="360"/>
    </w:pPr>
    <w:rPr>
      <w:rFonts w:eastAsia="Times New Roman"/>
      <w:spacing w:val="-8"/>
      <w:sz w:val="20"/>
      <w:szCs w:val="20"/>
      <w:lang w:eastAsia="ar-SA"/>
    </w:rPr>
  </w:style>
  <w:style w:type="character" w:customStyle="1" w:styleId="BodyTextFirstIndentChar1">
    <w:name w:val="Body Text First Indent Char1"/>
    <w:basedOn w:val="BodyTextChar"/>
    <w:semiHidden/>
    <w:rsid w:val="00801160"/>
    <w:rPr>
      <w:rFonts w:ascii="Times New Roman" w:hAnsi="Times New Roman" w:cs="Times New Roman"/>
    </w:rPr>
  </w:style>
  <w:style w:type="character" w:customStyle="1" w:styleId="BodyTextIndent2Char1">
    <w:name w:val="Body Text Indent 2 Char1"/>
    <w:basedOn w:val="DefaultParagraphFont"/>
    <w:semiHidden/>
    <w:rsid w:val="00801160"/>
    <w:rPr>
      <w:rFonts w:ascii="Calibri" w:hAnsi="Calibri" w:cs="Calibri"/>
    </w:rPr>
  </w:style>
  <w:style w:type="character" w:customStyle="1" w:styleId="PlainTextChar1">
    <w:name w:val="Plain Text Char1"/>
    <w:basedOn w:val="DefaultParagraphFont"/>
    <w:semiHidden/>
    <w:rsid w:val="00801160"/>
    <w:rPr>
      <w:rFonts w:ascii="Consolas" w:hAnsi="Consolas" w:cs="Calibri"/>
      <w:sz w:val="21"/>
      <w:szCs w:val="21"/>
    </w:rPr>
  </w:style>
  <w:style w:type="paragraph" w:customStyle="1" w:styleId="msolistparagraphcxspfirst">
    <w:name w:val="msolistparagraphcxspfirst"/>
    <w:basedOn w:val="Normal"/>
    <w:uiPriority w:val="99"/>
    <w:qFormat/>
    <w:rsid w:val="00801160"/>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801160"/>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801160"/>
    <w:rPr>
      <w:rFonts w:ascii="Calibri" w:hAnsi="Calibri" w:cs="Calibri"/>
      <w:i/>
      <w:iCs/>
      <w:color w:val="000000" w:themeColor="text1"/>
    </w:rPr>
  </w:style>
  <w:style w:type="paragraph" w:customStyle="1" w:styleId="CiteSpacing">
    <w:name w:val="Cite Spacing"/>
    <w:basedOn w:val="Normal"/>
    <w:uiPriority w:val="4"/>
    <w:qFormat/>
    <w:rsid w:val="00801160"/>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801160"/>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801160"/>
    <w:rPr>
      <w:rFonts w:ascii="Times New Roman" w:eastAsia="Calibri" w:hAnsi="Times New Roman" w:cs="Times New Roman"/>
      <w:b/>
    </w:rPr>
  </w:style>
  <w:style w:type="paragraph" w:customStyle="1" w:styleId="Heading2-Bold">
    <w:name w:val="Heading 2 - Bold"/>
    <w:basedOn w:val="Normal"/>
    <w:autoRedefine/>
    <w:uiPriority w:val="99"/>
    <w:qFormat/>
    <w:rsid w:val="00801160"/>
    <w:rPr>
      <w:rFonts w:ascii="Garamond" w:eastAsia="Calibri" w:hAnsi="Garamond"/>
      <w:b/>
    </w:rPr>
  </w:style>
  <w:style w:type="paragraph" w:customStyle="1" w:styleId="tag0">
    <w:name w:val="%tag"/>
    <w:basedOn w:val="Normal"/>
    <w:next w:val="Normal"/>
    <w:uiPriority w:val="99"/>
    <w:qFormat/>
    <w:rsid w:val="00801160"/>
    <w:rPr>
      <w:rFonts w:ascii="Garamond" w:eastAsia="Calibri" w:hAnsi="Garamond"/>
      <w:bCs/>
      <w:sz w:val="18"/>
    </w:rPr>
  </w:style>
  <w:style w:type="character" w:customStyle="1" w:styleId="Style2Char">
    <w:name w:val="Style 2 Char"/>
    <w:link w:val="Style20"/>
    <w:uiPriority w:val="99"/>
    <w:locked/>
    <w:rsid w:val="00801160"/>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801160"/>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801160"/>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801160"/>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801160"/>
    <w:rPr>
      <w:rFonts w:ascii="Georgia" w:eastAsia="Times New Roman" w:hAnsi="Georgia"/>
      <w:sz w:val="18"/>
      <w:szCs w:val="20"/>
      <w:lang w:val="x-none" w:eastAsia="x-none"/>
    </w:rPr>
  </w:style>
  <w:style w:type="paragraph" w:customStyle="1" w:styleId="textsmall0">
    <w:name w:val="textsmall"/>
    <w:basedOn w:val="Normal"/>
    <w:link w:val="textsmallChar0"/>
    <w:qFormat/>
    <w:rsid w:val="00801160"/>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801160"/>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801160"/>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801160"/>
    <w:rPr>
      <w:rFonts w:ascii="Arial" w:eastAsia="Times New Roman" w:hAnsi="Arial" w:cs="Arial"/>
      <w:sz w:val="12"/>
    </w:rPr>
  </w:style>
  <w:style w:type="paragraph" w:customStyle="1" w:styleId="Micro">
    <w:name w:val="Micro"/>
    <w:basedOn w:val="Normal"/>
    <w:next w:val="Normal"/>
    <w:link w:val="MicroChar"/>
    <w:qFormat/>
    <w:rsid w:val="00801160"/>
    <w:rPr>
      <w:rFonts w:ascii="Arial" w:eastAsia="Times New Roman" w:hAnsi="Arial" w:cs="Arial"/>
      <w:sz w:val="12"/>
    </w:rPr>
  </w:style>
  <w:style w:type="character" w:customStyle="1" w:styleId="CardNotUnderlinedChar1">
    <w:name w:val="Card Not Underlined Char1"/>
    <w:link w:val="CardNotUnderlined"/>
    <w:locked/>
    <w:rsid w:val="00801160"/>
    <w:rPr>
      <w:rFonts w:ascii="Bell MT" w:eastAsia="Calibri" w:hAnsi="Bell MT"/>
      <w:szCs w:val="20"/>
    </w:rPr>
  </w:style>
  <w:style w:type="paragraph" w:customStyle="1" w:styleId="CardNotUnderlined">
    <w:name w:val="Card Not Underlined"/>
    <w:basedOn w:val="Normal"/>
    <w:link w:val="CardNotUnderlinedChar1"/>
    <w:autoRedefine/>
    <w:qFormat/>
    <w:rsid w:val="00801160"/>
    <w:rPr>
      <w:rFonts w:ascii="Bell MT" w:eastAsia="Calibri" w:hAnsi="Bell MT" w:cstheme="minorBidi"/>
      <w:szCs w:val="20"/>
    </w:rPr>
  </w:style>
  <w:style w:type="paragraph" w:customStyle="1" w:styleId="h-lead">
    <w:name w:val="h-lead"/>
    <w:basedOn w:val="Normal"/>
    <w:uiPriority w:val="99"/>
    <w:qFormat/>
    <w:rsid w:val="00801160"/>
    <w:pPr>
      <w:spacing w:before="100" w:beforeAutospacing="1" w:after="100" w:afterAutospacing="1"/>
    </w:pPr>
    <w:rPr>
      <w:rFonts w:eastAsia="Times New Roman"/>
      <w:sz w:val="24"/>
    </w:rPr>
  </w:style>
  <w:style w:type="paragraph" w:customStyle="1" w:styleId="intro">
    <w:name w:val="intro"/>
    <w:basedOn w:val="Normal"/>
    <w:uiPriority w:val="99"/>
    <w:qFormat/>
    <w:rsid w:val="00801160"/>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801160"/>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801160"/>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801160"/>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801160"/>
    <w:rPr>
      <w:rFonts w:eastAsia="Calibri"/>
    </w:rPr>
  </w:style>
  <w:style w:type="paragraph" w:customStyle="1" w:styleId="F3-TagAuthor">
    <w:name w:val="F3 - Tag/Author"/>
    <w:basedOn w:val="Normal"/>
    <w:uiPriority w:val="99"/>
    <w:qFormat/>
    <w:rsid w:val="00801160"/>
    <w:rPr>
      <w:rFonts w:eastAsia="Times New Roman"/>
      <w:b/>
    </w:rPr>
  </w:style>
  <w:style w:type="paragraph" w:customStyle="1" w:styleId="F5-UnderlineNormal">
    <w:name w:val="F5 - Underline Normal"/>
    <w:basedOn w:val="Normal"/>
    <w:uiPriority w:val="99"/>
    <w:qFormat/>
    <w:rsid w:val="00801160"/>
    <w:rPr>
      <w:rFonts w:eastAsia="Calibri"/>
      <w:u w:val="single"/>
    </w:rPr>
  </w:style>
  <w:style w:type="paragraph" w:customStyle="1" w:styleId="Brief-PrimarySource">
    <w:name w:val="Brief - Primary Source"/>
    <w:basedOn w:val="Normal"/>
    <w:uiPriority w:val="99"/>
    <w:qFormat/>
    <w:rsid w:val="00801160"/>
    <w:rPr>
      <w:rFonts w:eastAsia="Times New Roman"/>
      <w:b/>
      <w:sz w:val="24"/>
      <w:u w:val="single"/>
    </w:rPr>
  </w:style>
  <w:style w:type="paragraph" w:customStyle="1" w:styleId="Brief-Underline">
    <w:name w:val="Brief - Underline"/>
    <w:basedOn w:val="Normal"/>
    <w:uiPriority w:val="99"/>
    <w:qFormat/>
    <w:rsid w:val="00801160"/>
    <w:rPr>
      <w:rFonts w:eastAsia="Times New Roman"/>
      <w:u w:val="single"/>
    </w:rPr>
  </w:style>
  <w:style w:type="paragraph" w:customStyle="1" w:styleId="Brief">
    <w:name w:val="Brief"/>
    <w:basedOn w:val="Brief-PrimarySource"/>
    <w:uiPriority w:val="99"/>
    <w:qFormat/>
    <w:rsid w:val="00801160"/>
    <w:rPr>
      <w:b w:val="0"/>
    </w:rPr>
  </w:style>
  <w:style w:type="paragraph" w:customStyle="1" w:styleId="CM2">
    <w:name w:val="CM2"/>
    <w:basedOn w:val="Normal"/>
    <w:next w:val="Normal"/>
    <w:uiPriority w:val="99"/>
    <w:qFormat/>
    <w:rsid w:val="00801160"/>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801160"/>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801160"/>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801160"/>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801160"/>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801160"/>
    <w:pPr>
      <w:widowControl w:val="0"/>
      <w:spacing w:line="276" w:lineRule="atLeast"/>
    </w:pPr>
    <w:rPr>
      <w:color w:val="auto"/>
    </w:rPr>
  </w:style>
  <w:style w:type="paragraph" w:customStyle="1" w:styleId="CM34">
    <w:name w:val="CM34"/>
    <w:basedOn w:val="Default"/>
    <w:next w:val="Default"/>
    <w:uiPriority w:val="99"/>
    <w:qFormat/>
    <w:rsid w:val="00801160"/>
    <w:pPr>
      <w:widowControl w:val="0"/>
    </w:pPr>
    <w:rPr>
      <w:color w:val="auto"/>
    </w:rPr>
  </w:style>
  <w:style w:type="paragraph" w:customStyle="1" w:styleId="CM56">
    <w:name w:val="CM56"/>
    <w:basedOn w:val="Default"/>
    <w:next w:val="Default"/>
    <w:uiPriority w:val="99"/>
    <w:qFormat/>
    <w:rsid w:val="00801160"/>
    <w:pPr>
      <w:widowControl w:val="0"/>
    </w:pPr>
    <w:rPr>
      <w:rFonts w:eastAsia="Calibri"/>
      <w:color w:val="auto"/>
    </w:rPr>
  </w:style>
  <w:style w:type="paragraph" w:customStyle="1" w:styleId="CM58">
    <w:name w:val="CM58"/>
    <w:basedOn w:val="Default"/>
    <w:next w:val="Default"/>
    <w:uiPriority w:val="99"/>
    <w:qFormat/>
    <w:rsid w:val="00801160"/>
    <w:pPr>
      <w:widowControl w:val="0"/>
    </w:pPr>
    <w:rPr>
      <w:rFonts w:eastAsia="Calibri"/>
      <w:color w:val="auto"/>
    </w:rPr>
  </w:style>
  <w:style w:type="paragraph" w:customStyle="1" w:styleId="CM57">
    <w:name w:val="CM57"/>
    <w:basedOn w:val="Default"/>
    <w:next w:val="Default"/>
    <w:uiPriority w:val="99"/>
    <w:qFormat/>
    <w:rsid w:val="00801160"/>
    <w:pPr>
      <w:widowControl w:val="0"/>
    </w:pPr>
    <w:rPr>
      <w:rFonts w:eastAsia="Calibri"/>
      <w:color w:val="auto"/>
    </w:rPr>
  </w:style>
  <w:style w:type="paragraph" w:customStyle="1" w:styleId="CM1">
    <w:name w:val="CM1"/>
    <w:basedOn w:val="Default"/>
    <w:next w:val="Default"/>
    <w:uiPriority w:val="99"/>
    <w:qFormat/>
    <w:rsid w:val="00801160"/>
    <w:pPr>
      <w:widowControl w:val="0"/>
    </w:pPr>
    <w:rPr>
      <w:rFonts w:eastAsia="Calibri"/>
      <w:color w:val="auto"/>
    </w:rPr>
  </w:style>
  <w:style w:type="paragraph" w:customStyle="1" w:styleId="CM49">
    <w:name w:val="CM49"/>
    <w:basedOn w:val="Default"/>
    <w:next w:val="Default"/>
    <w:uiPriority w:val="99"/>
    <w:qFormat/>
    <w:rsid w:val="00801160"/>
    <w:pPr>
      <w:widowControl w:val="0"/>
    </w:pPr>
    <w:rPr>
      <w:rFonts w:eastAsia="Calibri"/>
      <w:color w:val="auto"/>
    </w:rPr>
  </w:style>
  <w:style w:type="paragraph" w:customStyle="1" w:styleId="CM41">
    <w:name w:val="CM41"/>
    <w:basedOn w:val="Default"/>
    <w:next w:val="Default"/>
    <w:uiPriority w:val="99"/>
    <w:qFormat/>
    <w:rsid w:val="00801160"/>
    <w:pPr>
      <w:widowControl w:val="0"/>
    </w:pPr>
    <w:rPr>
      <w:rFonts w:eastAsia="Calibri"/>
      <w:color w:val="auto"/>
    </w:rPr>
  </w:style>
  <w:style w:type="paragraph" w:customStyle="1" w:styleId="3rdOrderPara">
    <w:name w:val="3rd Order Para"/>
    <w:basedOn w:val="Default"/>
    <w:next w:val="Default"/>
    <w:qFormat/>
    <w:rsid w:val="00801160"/>
    <w:pPr>
      <w:widowControl w:val="0"/>
    </w:pPr>
    <w:rPr>
      <w:rFonts w:eastAsia="Calibri"/>
      <w:color w:val="auto"/>
    </w:rPr>
  </w:style>
  <w:style w:type="paragraph" w:customStyle="1" w:styleId="2ndOrderPara">
    <w:name w:val="2nd Order Para"/>
    <w:basedOn w:val="Default"/>
    <w:next w:val="Default"/>
    <w:qFormat/>
    <w:rsid w:val="00801160"/>
    <w:pPr>
      <w:widowControl w:val="0"/>
    </w:pPr>
    <w:rPr>
      <w:rFonts w:eastAsia="Calibri"/>
      <w:color w:val="auto"/>
    </w:rPr>
  </w:style>
  <w:style w:type="paragraph" w:customStyle="1" w:styleId="Normal-SIGN2">
    <w:name w:val="Normal-SIGN2"/>
    <w:basedOn w:val="Default"/>
    <w:next w:val="Default"/>
    <w:qFormat/>
    <w:rsid w:val="00801160"/>
    <w:pPr>
      <w:widowControl w:val="0"/>
    </w:pPr>
    <w:rPr>
      <w:rFonts w:eastAsia="Calibri"/>
      <w:color w:val="auto"/>
    </w:rPr>
  </w:style>
  <w:style w:type="paragraph" w:customStyle="1" w:styleId="Normal-SIGN1">
    <w:name w:val="Normal-SIGN1"/>
    <w:basedOn w:val="Default"/>
    <w:next w:val="Default"/>
    <w:uiPriority w:val="99"/>
    <w:qFormat/>
    <w:rsid w:val="00801160"/>
    <w:pPr>
      <w:widowControl w:val="0"/>
    </w:pPr>
    <w:rPr>
      <w:rFonts w:eastAsia="Calibri"/>
      <w:color w:val="auto"/>
    </w:rPr>
  </w:style>
  <w:style w:type="paragraph" w:customStyle="1" w:styleId="CM3">
    <w:name w:val="CM3"/>
    <w:basedOn w:val="Default"/>
    <w:next w:val="Default"/>
    <w:uiPriority w:val="99"/>
    <w:qFormat/>
    <w:rsid w:val="00801160"/>
    <w:pPr>
      <w:widowControl w:val="0"/>
      <w:spacing w:line="553" w:lineRule="atLeast"/>
    </w:pPr>
    <w:rPr>
      <w:rFonts w:eastAsia="Calibri"/>
      <w:color w:val="auto"/>
    </w:rPr>
  </w:style>
  <w:style w:type="paragraph" w:customStyle="1" w:styleId="CM33">
    <w:name w:val="CM33"/>
    <w:basedOn w:val="Default"/>
    <w:next w:val="Default"/>
    <w:uiPriority w:val="99"/>
    <w:qFormat/>
    <w:rsid w:val="00801160"/>
    <w:pPr>
      <w:widowControl w:val="0"/>
    </w:pPr>
    <w:rPr>
      <w:rFonts w:eastAsia="Calibri"/>
      <w:color w:val="auto"/>
    </w:rPr>
  </w:style>
  <w:style w:type="paragraph" w:customStyle="1" w:styleId="CM37">
    <w:name w:val="CM37"/>
    <w:basedOn w:val="Default"/>
    <w:next w:val="Default"/>
    <w:uiPriority w:val="99"/>
    <w:qFormat/>
    <w:rsid w:val="00801160"/>
    <w:pPr>
      <w:widowControl w:val="0"/>
    </w:pPr>
    <w:rPr>
      <w:rFonts w:eastAsia="Calibri"/>
      <w:color w:val="auto"/>
    </w:rPr>
  </w:style>
  <w:style w:type="paragraph" w:customStyle="1" w:styleId="CM7">
    <w:name w:val="CM7"/>
    <w:basedOn w:val="Default"/>
    <w:next w:val="Default"/>
    <w:uiPriority w:val="99"/>
    <w:qFormat/>
    <w:rsid w:val="00801160"/>
    <w:pPr>
      <w:widowControl w:val="0"/>
      <w:spacing w:line="553" w:lineRule="atLeast"/>
    </w:pPr>
    <w:rPr>
      <w:rFonts w:eastAsia="Calibri"/>
      <w:color w:val="auto"/>
    </w:rPr>
  </w:style>
  <w:style w:type="paragraph" w:customStyle="1" w:styleId="Brief-SecondarySource">
    <w:name w:val="Brief - Secondary Source"/>
    <w:basedOn w:val="Normal"/>
    <w:qFormat/>
    <w:rsid w:val="00801160"/>
    <w:rPr>
      <w:rFonts w:eastAsia="Times New Roman"/>
      <w:sz w:val="14"/>
      <w:szCs w:val="20"/>
    </w:rPr>
  </w:style>
  <w:style w:type="paragraph" w:customStyle="1" w:styleId="Brief-Card">
    <w:name w:val="Brief - Card"/>
    <w:basedOn w:val="Normal"/>
    <w:uiPriority w:val="99"/>
    <w:qFormat/>
    <w:rsid w:val="00801160"/>
    <w:rPr>
      <w:rFonts w:eastAsia="Times New Roman"/>
    </w:rPr>
  </w:style>
  <w:style w:type="paragraph" w:customStyle="1" w:styleId="Pa2">
    <w:name w:val="Pa2"/>
    <w:basedOn w:val="Default"/>
    <w:next w:val="Default"/>
    <w:uiPriority w:val="99"/>
    <w:qFormat/>
    <w:rsid w:val="00801160"/>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801160"/>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801160"/>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801160"/>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801160"/>
    <w:pPr>
      <w:widowControl w:val="0"/>
    </w:pPr>
    <w:rPr>
      <w:rFonts w:ascii="Arial Black" w:hAnsi="Arial Black"/>
      <w:color w:val="auto"/>
    </w:rPr>
  </w:style>
  <w:style w:type="paragraph" w:customStyle="1" w:styleId="Cover1">
    <w:name w:val="Cover 1"/>
    <w:basedOn w:val="Normal"/>
    <w:next w:val="Normal"/>
    <w:uiPriority w:val="99"/>
    <w:qFormat/>
    <w:rsid w:val="00801160"/>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801160"/>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801160"/>
    <w:pPr>
      <w:widowControl w:val="0"/>
    </w:pPr>
    <w:rPr>
      <w:color w:val="auto"/>
    </w:rPr>
  </w:style>
  <w:style w:type="paragraph" w:customStyle="1" w:styleId="Pa11">
    <w:name w:val="Pa11"/>
    <w:basedOn w:val="Normal"/>
    <w:next w:val="Normal"/>
    <w:uiPriority w:val="99"/>
    <w:qFormat/>
    <w:rsid w:val="00801160"/>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801160"/>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801160"/>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801160"/>
    <w:pPr>
      <w:widowControl w:val="0"/>
    </w:pPr>
    <w:rPr>
      <w:rFonts w:eastAsia="Calibri"/>
      <w:color w:val="auto"/>
    </w:rPr>
  </w:style>
  <w:style w:type="paragraph" w:customStyle="1" w:styleId="CM5">
    <w:name w:val="CM5"/>
    <w:basedOn w:val="Default"/>
    <w:next w:val="Default"/>
    <w:qFormat/>
    <w:rsid w:val="00801160"/>
    <w:pPr>
      <w:widowControl w:val="0"/>
      <w:spacing w:line="553" w:lineRule="atLeast"/>
    </w:pPr>
    <w:rPr>
      <w:rFonts w:eastAsia="Calibri"/>
      <w:color w:val="auto"/>
    </w:rPr>
  </w:style>
  <w:style w:type="paragraph" w:customStyle="1" w:styleId="CM28">
    <w:name w:val="CM28"/>
    <w:basedOn w:val="Default"/>
    <w:next w:val="Default"/>
    <w:uiPriority w:val="99"/>
    <w:qFormat/>
    <w:rsid w:val="00801160"/>
    <w:pPr>
      <w:widowControl w:val="0"/>
    </w:pPr>
    <w:rPr>
      <w:rFonts w:eastAsia="Calibri"/>
      <w:color w:val="auto"/>
    </w:rPr>
  </w:style>
  <w:style w:type="paragraph" w:customStyle="1" w:styleId="CM8">
    <w:name w:val="CM8"/>
    <w:basedOn w:val="Default"/>
    <w:next w:val="Default"/>
    <w:uiPriority w:val="99"/>
    <w:qFormat/>
    <w:rsid w:val="00801160"/>
    <w:pPr>
      <w:widowControl w:val="0"/>
    </w:pPr>
    <w:rPr>
      <w:rFonts w:eastAsia="Calibri"/>
      <w:color w:val="auto"/>
    </w:rPr>
  </w:style>
  <w:style w:type="paragraph" w:customStyle="1" w:styleId="CM6">
    <w:name w:val="CM6"/>
    <w:basedOn w:val="Default"/>
    <w:next w:val="Default"/>
    <w:uiPriority w:val="99"/>
    <w:qFormat/>
    <w:rsid w:val="00801160"/>
    <w:pPr>
      <w:widowControl w:val="0"/>
      <w:spacing w:line="553" w:lineRule="atLeast"/>
    </w:pPr>
    <w:rPr>
      <w:rFonts w:eastAsia="Calibri"/>
      <w:color w:val="auto"/>
    </w:rPr>
  </w:style>
  <w:style w:type="paragraph" w:customStyle="1" w:styleId="CM22">
    <w:name w:val="CM22"/>
    <w:basedOn w:val="Default"/>
    <w:next w:val="Default"/>
    <w:uiPriority w:val="99"/>
    <w:qFormat/>
    <w:rsid w:val="00801160"/>
    <w:pPr>
      <w:widowControl w:val="0"/>
    </w:pPr>
    <w:rPr>
      <w:rFonts w:eastAsia="Calibri"/>
      <w:color w:val="auto"/>
    </w:rPr>
  </w:style>
  <w:style w:type="paragraph" w:customStyle="1" w:styleId="DoubleUnderlined">
    <w:name w:val="Double Underlined"/>
    <w:basedOn w:val="Heading2"/>
    <w:autoRedefine/>
    <w:uiPriority w:val="99"/>
    <w:qFormat/>
    <w:rsid w:val="00801160"/>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801160"/>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 w:val="32"/>
      <w:szCs w:val="20"/>
    </w:rPr>
  </w:style>
  <w:style w:type="paragraph" w:customStyle="1" w:styleId="SmallNormal">
    <w:name w:val="Small Normal"/>
    <w:basedOn w:val="Normal"/>
    <w:uiPriority w:val="99"/>
    <w:qFormat/>
    <w:rsid w:val="00801160"/>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801160"/>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801160"/>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801160"/>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801160"/>
    <w:pPr>
      <w:keepLines w:val="0"/>
      <w:pageBreakBefore w:val="0"/>
      <w:suppressAutoHyphens/>
      <w:contextualSpacing/>
      <w:jc w:val="left"/>
    </w:pPr>
    <w:rPr>
      <w:rFonts w:eastAsia="Times New Roman" w:cs="Arial"/>
      <w:bCs/>
      <w:iCs/>
      <w:sz w:val="24"/>
      <w:szCs w:val="28"/>
      <w:u w:val="none"/>
    </w:rPr>
  </w:style>
  <w:style w:type="paragraph" w:customStyle="1" w:styleId="subhead">
    <w:name w:val="subhead"/>
    <w:basedOn w:val="Normal"/>
    <w:qFormat/>
    <w:rsid w:val="00801160"/>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801160"/>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801160"/>
  </w:style>
  <w:style w:type="paragraph" w:customStyle="1" w:styleId="StyleUnderliningTimesNewRomanBoldNounderlineKernat16">
    <w:name w:val="Style Underlining + Times New Roman Bold No underline Kern at 16..."/>
    <w:basedOn w:val="Normal"/>
    <w:uiPriority w:val="99"/>
    <w:qFormat/>
    <w:rsid w:val="00801160"/>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801160"/>
    <w:rPr>
      <w:rFonts w:eastAsia="Times New Roman"/>
      <w:b/>
      <w:bCs/>
      <w:kern w:val="32"/>
      <w:sz w:val="32"/>
      <w:szCs w:val="32"/>
    </w:rPr>
  </w:style>
  <w:style w:type="paragraph" w:customStyle="1" w:styleId="StyleBoldUnderliningKernat16pt">
    <w:name w:val="Style Bold Underlining + Kern at 16 pt"/>
    <w:uiPriority w:val="99"/>
    <w:qFormat/>
    <w:rsid w:val="00801160"/>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801160"/>
    <w:pPr>
      <w:keepLines w:val="0"/>
      <w:pageBreakBefore w:val="0"/>
      <w:suppressAutoHyphens/>
      <w:contextualSpacing/>
      <w:jc w:val="left"/>
    </w:pPr>
    <w:rPr>
      <w:rFonts w:eastAsia="Times New Roman" w:cs="Arial"/>
      <w:bCs/>
      <w:iCs/>
      <w:sz w:val="22"/>
      <w:szCs w:val="20"/>
      <w:u w:val="none"/>
    </w:rPr>
  </w:style>
  <w:style w:type="paragraph" w:customStyle="1" w:styleId="CardsFont6pt">
    <w:name w:val="Cards + Font: 6 pt"/>
    <w:basedOn w:val="Cards"/>
    <w:link w:val="CardsFont6ptChar1"/>
    <w:autoRedefine/>
    <w:qFormat/>
    <w:rsid w:val="00801160"/>
    <w:pPr>
      <w:spacing w:line="256" w:lineRule="auto"/>
      <w:ind w:left="0" w:right="0"/>
      <w:jc w:val="left"/>
    </w:pPr>
    <w:rPr>
      <w:sz w:val="12"/>
      <w:szCs w:val="24"/>
    </w:rPr>
  </w:style>
  <w:style w:type="paragraph" w:customStyle="1" w:styleId="TxBr6p1">
    <w:name w:val="TxBr_6p1"/>
    <w:basedOn w:val="Normal"/>
    <w:uiPriority w:val="99"/>
    <w:qFormat/>
    <w:rsid w:val="00801160"/>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801160"/>
    <w:pPr>
      <w:ind w:left="400"/>
    </w:pPr>
    <w:rPr>
      <w:rFonts w:eastAsia="Times New Roman"/>
      <w:szCs w:val="20"/>
    </w:rPr>
  </w:style>
  <w:style w:type="paragraph" w:customStyle="1" w:styleId="Paste">
    <w:name w:val="Paste"/>
    <w:basedOn w:val="Normal"/>
    <w:qFormat/>
    <w:rsid w:val="00801160"/>
    <w:rPr>
      <w:rFonts w:ascii="Arial Narrow" w:eastAsia="Times New Roman" w:hAnsi="Arial Narrow"/>
      <w:sz w:val="16"/>
      <w:szCs w:val="20"/>
      <w:lang w:val="x-none" w:eastAsia="x-none"/>
    </w:rPr>
  </w:style>
  <w:style w:type="character" w:customStyle="1" w:styleId="UnderlineStyleChar">
    <w:name w:val="Underline Style Char"/>
    <w:link w:val="UnderlineStyle0"/>
    <w:locked/>
    <w:rsid w:val="00801160"/>
    <w:rPr>
      <w:rFonts w:ascii="Georgia" w:eastAsia="Times New Roman" w:hAnsi="Georgia"/>
      <w:b/>
      <w:u w:val="single"/>
    </w:rPr>
  </w:style>
  <w:style w:type="paragraph" w:customStyle="1" w:styleId="UnderlineStyle0">
    <w:name w:val="Underline Style"/>
    <w:basedOn w:val="Normal"/>
    <w:link w:val="UnderlineStyleChar"/>
    <w:qFormat/>
    <w:rsid w:val="00801160"/>
    <w:rPr>
      <w:rFonts w:ascii="Georgia" w:eastAsia="Times New Roman" w:hAnsi="Georgia" w:cstheme="minorBidi"/>
      <w:b/>
      <w:u w:val="single"/>
    </w:rPr>
  </w:style>
  <w:style w:type="paragraph" w:customStyle="1" w:styleId="Normalization">
    <w:name w:val="Normalization"/>
    <w:basedOn w:val="Normal"/>
    <w:uiPriority w:val="99"/>
    <w:qFormat/>
    <w:rsid w:val="00801160"/>
    <w:rPr>
      <w:rFonts w:eastAsia="Times New Roman"/>
      <w:sz w:val="18"/>
    </w:rPr>
  </w:style>
  <w:style w:type="paragraph" w:customStyle="1" w:styleId="BreifTitle">
    <w:name w:val="Breif Title"/>
    <w:basedOn w:val="Normal"/>
    <w:autoRedefine/>
    <w:uiPriority w:val="99"/>
    <w:qFormat/>
    <w:rsid w:val="00801160"/>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801160"/>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801160"/>
    <w:pPr>
      <w:spacing w:before="0" w:after="0"/>
      <w:jc w:val="center"/>
      <w:outlineLvl w:val="0"/>
    </w:pPr>
    <w:rPr>
      <w:sz w:val="32"/>
      <w:szCs w:val="32"/>
      <w:lang w:bidi="ar-SA"/>
    </w:rPr>
  </w:style>
  <w:style w:type="paragraph" w:customStyle="1" w:styleId="Tagandcite">
    <w:name w:val="Tag and cite"/>
    <w:basedOn w:val="Normal"/>
    <w:autoRedefine/>
    <w:uiPriority w:val="99"/>
    <w:qFormat/>
    <w:rsid w:val="00801160"/>
    <w:rPr>
      <w:rFonts w:eastAsia="Times New Roman"/>
      <w:color w:val="333333"/>
    </w:rPr>
  </w:style>
  <w:style w:type="paragraph" w:customStyle="1" w:styleId="StyleTagandCiteFranklinGothicDemi">
    <w:name w:val="Style Tag and Cite + Franklin Gothic Demi"/>
    <w:basedOn w:val="Normal"/>
    <w:autoRedefine/>
    <w:uiPriority w:val="99"/>
    <w:qFormat/>
    <w:rsid w:val="00801160"/>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801160"/>
    <w:rPr>
      <w:bCs/>
    </w:rPr>
  </w:style>
  <w:style w:type="paragraph" w:customStyle="1" w:styleId="tagCharCharCharCharCharCharChar">
    <w:name w:val="tag Char Char Char Char Char Char Char"/>
    <w:basedOn w:val="Normal"/>
    <w:uiPriority w:val="99"/>
    <w:qFormat/>
    <w:rsid w:val="00801160"/>
    <w:rPr>
      <w:rFonts w:eastAsia="Times New Roman"/>
      <w:b/>
      <w:sz w:val="24"/>
      <w:szCs w:val="20"/>
    </w:rPr>
  </w:style>
  <w:style w:type="paragraph" w:customStyle="1" w:styleId="title-bold-medium">
    <w:name w:val="title-bold-medium"/>
    <w:basedOn w:val="Normal"/>
    <w:uiPriority w:val="99"/>
    <w:qFormat/>
    <w:rsid w:val="00801160"/>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801160"/>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801160"/>
    <w:rPr>
      <w:rFonts w:ascii="Arial Narrow" w:eastAsia="Times New Roman" w:hAnsi="Arial Narrow"/>
      <w:b/>
      <w:sz w:val="24"/>
    </w:rPr>
  </w:style>
  <w:style w:type="paragraph" w:customStyle="1" w:styleId="BLOCKTITLE1">
    <w:name w:val="BLOCK TITLE"/>
    <w:basedOn w:val="Heading1"/>
    <w:uiPriority w:val="99"/>
    <w:qFormat/>
    <w:rsid w:val="00801160"/>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uiPriority w:val="99"/>
    <w:qFormat/>
    <w:rsid w:val="00801160"/>
    <w:pPr>
      <w:widowControl w:val="0"/>
      <w:autoSpaceDE w:val="0"/>
      <w:autoSpaceDN w:val="0"/>
      <w:adjustRightInd w:val="0"/>
    </w:pPr>
    <w:rPr>
      <w:sz w:val="24"/>
      <w:szCs w:val="20"/>
    </w:rPr>
  </w:style>
  <w:style w:type="paragraph" w:customStyle="1" w:styleId="BriefTitle1">
    <w:name w:val="Brief Title 1"/>
    <w:basedOn w:val="Normal"/>
    <w:uiPriority w:val="99"/>
    <w:qFormat/>
    <w:rsid w:val="00801160"/>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801160"/>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801160"/>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801160"/>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801160"/>
    <w:pPr>
      <w:spacing w:before="100" w:beforeAutospacing="1" w:after="100" w:afterAutospacing="1"/>
    </w:pPr>
    <w:rPr>
      <w:rFonts w:eastAsia="Times New Roman"/>
    </w:rPr>
  </w:style>
  <w:style w:type="paragraph" w:customStyle="1" w:styleId="ToRead">
    <w:name w:val="To Read"/>
    <w:basedOn w:val="Normal"/>
    <w:uiPriority w:val="99"/>
    <w:qFormat/>
    <w:rsid w:val="00801160"/>
    <w:pPr>
      <w:ind w:left="720"/>
    </w:pPr>
    <w:rPr>
      <w:rFonts w:ascii="Verdana" w:eastAsia="Times New Roman" w:hAnsi="Verdana"/>
      <w:b/>
      <w:u w:val="single"/>
    </w:rPr>
  </w:style>
  <w:style w:type="paragraph" w:customStyle="1" w:styleId="Style1">
    <w:name w:val="Style 1"/>
    <w:basedOn w:val="Normal"/>
    <w:uiPriority w:val="99"/>
    <w:qFormat/>
    <w:rsid w:val="00801160"/>
    <w:pPr>
      <w:widowControl w:val="0"/>
      <w:ind w:firstLine="216"/>
    </w:pPr>
    <w:rPr>
      <w:rFonts w:eastAsia="Times New Roman"/>
      <w:noProof/>
      <w:color w:val="000000"/>
      <w:szCs w:val="20"/>
    </w:rPr>
  </w:style>
  <w:style w:type="paragraph" w:customStyle="1" w:styleId="Style40">
    <w:name w:val="Style 4"/>
    <w:basedOn w:val="Normal"/>
    <w:uiPriority w:val="99"/>
    <w:qFormat/>
    <w:rsid w:val="00801160"/>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801160"/>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801160"/>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801160"/>
    <w:pPr>
      <w:ind w:left="1660"/>
    </w:pPr>
  </w:style>
  <w:style w:type="paragraph" w:customStyle="1" w:styleId="PageNumber1">
    <w:name w:val="Page Number1"/>
    <w:basedOn w:val="Normal"/>
    <w:next w:val="Normal"/>
    <w:uiPriority w:val="99"/>
    <w:qFormat/>
    <w:rsid w:val="00801160"/>
    <w:rPr>
      <w:rFonts w:eastAsia="Times New Roman"/>
    </w:rPr>
  </w:style>
  <w:style w:type="paragraph" w:customStyle="1" w:styleId="Card1">
    <w:name w:val="Card1"/>
    <w:uiPriority w:val="99"/>
    <w:qFormat/>
    <w:rsid w:val="00801160"/>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801160"/>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801160"/>
    <w:pPr>
      <w:ind w:left="288" w:right="288"/>
    </w:pPr>
    <w:rPr>
      <w:rFonts w:eastAsia="Times New Roman"/>
    </w:rPr>
  </w:style>
  <w:style w:type="paragraph" w:customStyle="1" w:styleId="CaseListNormal">
    <w:name w:val="Case List Normal"/>
    <w:basedOn w:val="Normal"/>
    <w:uiPriority w:val="99"/>
    <w:qFormat/>
    <w:rsid w:val="00801160"/>
    <w:rPr>
      <w:rFonts w:ascii="Times" w:eastAsia="Times New Roman" w:hAnsi="Times"/>
      <w:szCs w:val="26"/>
    </w:rPr>
  </w:style>
  <w:style w:type="paragraph" w:customStyle="1" w:styleId="Body">
    <w:name w:val="Body"/>
    <w:basedOn w:val="Normal"/>
    <w:uiPriority w:val="99"/>
    <w:qFormat/>
    <w:rsid w:val="00801160"/>
    <w:pPr>
      <w:outlineLvl w:val="3"/>
    </w:pPr>
    <w:rPr>
      <w:rFonts w:eastAsia="Times New Roman"/>
      <w:szCs w:val="20"/>
    </w:rPr>
  </w:style>
  <w:style w:type="paragraph" w:customStyle="1" w:styleId="3text">
    <w:name w:val="3text"/>
    <w:basedOn w:val="Normal"/>
    <w:uiPriority w:val="99"/>
    <w:qFormat/>
    <w:rsid w:val="00801160"/>
    <w:pPr>
      <w:spacing w:before="100" w:beforeAutospacing="1" w:after="100" w:afterAutospacing="1"/>
    </w:pPr>
    <w:rPr>
      <w:rFonts w:eastAsia="Times New Roman"/>
      <w:sz w:val="24"/>
    </w:rPr>
  </w:style>
  <w:style w:type="paragraph" w:customStyle="1" w:styleId="TimesNewRoman12">
    <w:name w:val="TimesNewRoman12"/>
    <w:uiPriority w:val="99"/>
    <w:qFormat/>
    <w:rsid w:val="00801160"/>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801160"/>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801160"/>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801160"/>
    <w:rPr>
      <w:rFonts w:eastAsia="Times New Roman"/>
      <w:color w:val="000000"/>
      <w:sz w:val="18"/>
    </w:rPr>
  </w:style>
  <w:style w:type="paragraph" w:customStyle="1" w:styleId="text1">
    <w:name w:val="text1"/>
    <w:basedOn w:val="Normal"/>
    <w:autoRedefine/>
    <w:uiPriority w:val="99"/>
    <w:qFormat/>
    <w:rsid w:val="00801160"/>
    <w:rPr>
      <w:rFonts w:eastAsia="Times New Roman"/>
      <w:szCs w:val="20"/>
    </w:rPr>
  </w:style>
  <w:style w:type="paragraph" w:customStyle="1" w:styleId="RepeatBlockHeading">
    <w:name w:val="Repeat Block Heading"/>
    <w:basedOn w:val="Normal"/>
    <w:autoRedefine/>
    <w:uiPriority w:val="99"/>
    <w:qFormat/>
    <w:rsid w:val="00801160"/>
    <w:pPr>
      <w:jc w:val="center"/>
    </w:pPr>
    <w:rPr>
      <w:rFonts w:eastAsia="Times New Roman"/>
      <w:b/>
      <w:smallCaps/>
      <w:color w:val="000000"/>
      <w:sz w:val="24"/>
      <w:u w:val="thick"/>
    </w:rPr>
  </w:style>
  <w:style w:type="paragraph" w:customStyle="1" w:styleId="story-headline">
    <w:name w:val="story-headline"/>
    <w:basedOn w:val="Normal"/>
    <w:uiPriority w:val="99"/>
    <w:qFormat/>
    <w:rsid w:val="00801160"/>
    <w:pPr>
      <w:spacing w:before="72" w:after="72"/>
    </w:pPr>
    <w:rPr>
      <w:rFonts w:eastAsia="Times New Roman"/>
      <w:b/>
      <w:bCs/>
      <w:sz w:val="26"/>
      <w:szCs w:val="26"/>
    </w:rPr>
  </w:style>
  <w:style w:type="paragraph" w:customStyle="1" w:styleId="story-body">
    <w:name w:val="story-body"/>
    <w:basedOn w:val="Normal"/>
    <w:uiPriority w:val="99"/>
    <w:qFormat/>
    <w:rsid w:val="00801160"/>
    <w:pPr>
      <w:spacing w:before="100" w:beforeAutospacing="1" w:after="100" w:afterAutospacing="1"/>
    </w:pPr>
    <w:rPr>
      <w:rFonts w:eastAsia="Times New Roman"/>
    </w:rPr>
  </w:style>
  <w:style w:type="paragraph" w:customStyle="1" w:styleId="story-dateline">
    <w:name w:val="story-dateline"/>
    <w:basedOn w:val="Normal"/>
    <w:uiPriority w:val="99"/>
    <w:qFormat/>
    <w:rsid w:val="00801160"/>
    <w:rPr>
      <w:rFonts w:eastAsia="Times New Roman"/>
      <w:b/>
      <w:bCs/>
    </w:rPr>
  </w:style>
  <w:style w:type="paragraph" w:customStyle="1" w:styleId="TextofCards">
    <w:name w:val="Text of Cards"/>
    <w:basedOn w:val="Normal"/>
    <w:uiPriority w:val="99"/>
    <w:qFormat/>
    <w:rsid w:val="00801160"/>
    <w:rPr>
      <w:rFonts w:eastAsia="Times New Roman"/>
      <w:color w:val="000000"/>
      <w:spacing w:val="6"/>
      <w:szCs w:val="23"/>
    </w:rPr>
  </w:style>
  <w:style w:type="paragraph" w:customStyle="1" w:styleId="Corpotesto">
    <w:name w:val="Corpo testo"/>
    <w:basedOn w:val="Normal"/>
    <w:uiPriority w:val="99"/>
    <w:qFormat/>
    <w:rsid w:val="00801160"/>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801160"/>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801160"/>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801160"/>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801160"/>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801160"/>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801160"/>
    <w:rPr>
      <w:rFonts w:ascii="Arial" w:hAnsi="Arial"/>
      <w:b w:val="0"/>
      <w:caps w:val="0"/>
      <w:sz w:val="20"/>
    </w:rPr>
  </w:style>
  <w:style w:type="paragraph" w:customStyle="1" w:styleId="ProjectTitleLine">
    <w:name w:val="Project Title Line"/>
    <w:basedOn w:val="Normal"/>
    <w:next w:val="Normal"/>
    <w:autoRedefine/>
    <w:uiPriority w:val="99"/>
    <w:qFormat/>
    <w:rsid w:val="00801160"/>
    <w:pPr>
      <w:jc w:val="center"/>
    </w:pPr>
    <w:rPr>
      <w:rFonts w:eastAsia="Times New Roman"/>
      <w:caps/>
      <w:szCs w:val="20"/>
    </w:rPr>
  </w:style>
  <w:style w:type="paragraph" w:customStyle="1" w:styleId="LanguageStrike">
    <w:name w:val="Language Strike"/>
    <w:basedOn w:val="Normal"/>
    <w:next w:val="Normal"/>
    <w:uiPriority w:val="99"/>
    <w:qFormat/>
    <w:rsid w:val="00801160"/>
    <w:rPr>
      <w:rFonts w:ascii="Arial Narrow" w:eastAsia="Times New Roman" w:hAnsi="Arial Narrow"/>
      <w:strike/>
    </w:rPr>
  </w:style>
  <w:style w:type="paragraph" w:customStyle="1" w:styleId="NormalVerdana">
    <w:name w:val="Normal + Verdana"/>
    <w:aliases w:val="10 pt,White,Normal + Arial"/>
    <w:basedOn w:val="Normal"/>
    <w:uiPriority w:val="99"/>
    <w:qFormat/>
    <w:rsid w:val="00801160"/>
    <w:rPr>
      <w:rFonts w:eastAsia="Times New Roman"/>
      <w:szCs w:val="20"/>
      <w:u w:val="single"/>
    </w:rPr>
  </w:style>
  <w:style w:type="paragraph" w:customStyle="1" w:styleId="Normal10pt">
    <w:name w:val="Normal + 10 pt"/>
    <w:basedOn w:val="Normal"/>
    <w:uiPriority w:val="99"/>
    <w:qFormat/>
    <w:rsid w:val="00801160"/>
    <w:rPr>
      <w:rFonts w:eastAsia="Times New Roman"/>
      <w:szCs w:val="20"/>
    </w:rPr>
  </w:style>
  <w:style w:type="paragraph" w:customStyle="1" w:styleId="cardChar1Char">
    <w:name w:val="card Char1 Char"/>
    <w:basedOn w:val="Normal"/>
    <w:uiPriority w:val="99"/>
    <w:qFormat/>
    <w:rsid w:val="00801160"/>
    <w:pPr>
      <w:ind w:left="288" w:right="288"/>
    </w:pPr>
    <w:rPr>
      <w:rFonts w:eastAsia="Times New Roman"/>
      <w:szCs w:val="20"/>
    </w:rPr>
  </w:style>
  <w:style w:type="paragraph" w:customStyle="1" w:styleId="CM12">
    <w:name w:val="CM12"/>
    <w:basedOn w:val="Default"/>
    <w:next w:val="Default"/>
    <w:uiPriority w:val="99"/>
    <w:qFormat/>
    <w:rsid w:val="00801160"/>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801160"/>
    <w:pPr>
      <w:widowControl w:val="0"/>
      <w:spacing w:after="480"/>
    </w:pPr>
    <w:rPr>
      <w:rFonts w:ascii="Granjon LT Std" w:hAnsi="Granjon LT Std"/>
      <w:color w:val="auto"/>
    </w:rPr>
  </w:style>
  <w:style w:type="paragraph" w:customStyle="1" w:styleId="CM10">
    <w:name w:val="CM10"/>
    <w:basedOn w:val="Default"/>
    <w:next w:val="Default"/>
    <w:uiPriority w:val="99"/>
    <w:qFormat/>
    <w:rsid w:val="00801160"/>
    <w:pPr>
      <w:widowControl w:val="0"/>
      <w:spacing w:line="320" w:lineRule="atLeast"/>
    </w:pPr>
    <w:rPr>
      <w:rFonts w:ascii="Granjon LT Std" w:hAnsi="Granjon LT Std"/>
      <w:color w:val="auto"/>
    </w:rPr>
  </w:style>
  <w:style w:type="paragraph" w:customStyle="1" w:styleId="bold">
    <w:name w:val="bold"/>
    <w:basedOn w:val="Normal"/>
    <w:uiPriority w:val="99"/>
    <w:qFormat/>
    <w:rsid w:val="00801160"/>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801160"/>
    <w:rPr>
      <w:rFonts w:ascii="Arial Narrow" w:eastAsia="Times New Roman" w:hAnsi="Arial Narrow"/>
      <w:strike/>
      <w:szCs w:val="20"/>
    </w:rPr>
  </w:style>
  <w:style w:type="paragraph" w:customStyle="1" w:styleId="textbodyblack">
    <w:name w:val="textbodyblack"/>
    <w:basedOn w:val="Normal"/>
    <w:uiPriority w:val="99"/>
    <w:qFormat/>
    <w:rsid w:val="00801160"/>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801160"/>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emboss/>
      <w:color w:val="000000"/>
      <w:sz w:val="48"/>
      <w:szCs w:val="48"/>
    </w:rPr>
  </w:style>
  <w:style w:type="paragraph" w:customStyle="1" w:styleId="CardTagandCite">
    <w:name w:val="Card Tag and Cite"/>
    <w:basedOn w:val="Normal"/>
    <w:next w:val="Normal"/>
    <w:qFormat/>
    <w:rsid w:val="0080116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80116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801160"/>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801160"/>
    <w:rPr>
      <w:rFonts w:ascii="Georgia" w:eastAsia="Times New Roman" w:hAnsi="Georgia"/>
      <w:b/>
      <w:bCs/>
      <w:szCs w:val="16"/>
      <w:u w:val="single"/>
    </w:rPr>
  </w:style>
  <w:style w:type="paragraph" w:customStyle="1" w:styleId="CiteCorrected">
    <w:name w:val="Cite Corrected"/>
    <w:basedOn w:val="Normal"/>
    <w:link w:val="CiteCorrectedChar"/>
    <w:qFormat/>
    <w:rsid w:val="00801160"/>
    <w:rPr>
      <w:rFonts w:ascii="Georgia" w:eastAsia="Times New Roman" w:hAnsi="Georgia" w:cstheme="minorBidi"/>
      <w:b/>
      <w:bCs/>
      <w:szCs w:val="16"/>
      <w:u w:val="single"/>
    </w:rPr>
  </w:style>
  <w:style w:type="paragraph" w:customStyle="1" w:styleId="CardText2">
    <w:name w:val="Card Text 2"/>
    <w:basedOn w:val="CardText10"/>
    <w:link w:val="CardText2Char"/>
    <w:qFormat/>
    <w:rsid w:val="00801160"/>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801160"/>
    <w:pPr>
      <w:ind w:left="288"/>
    </w:pPr>
    <w:rPr>
      <w:rFonts w:eastAsia="SimSun"/>
      <w:szCs w:val="20"/>
      <w:lang w:eastAsia="zh-CN"/>
    </w:rPr>
  </w:style>
  <w:style w:type="paragraph" w:customStyle="1" w:styleId="story-body-text">
    <w:name w:val="story-body-text"/>
    <w:basedOn w:val="Normal"/>
    <w:uiPriority w:val="99"/>
    <w:qFormat/>
    <w:rsid w:val="00801160"/>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801160"/>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801160"/>
    <w:rPr>
      <w:u w:val="single"/>
    </w:rPr>
  </w:style>
  <w:style w:type="paragraph" w:customStyle="1" w:styleId="StyleCardText11ptUnderline">
    <w:name w:val="Style Card Text + 11 pt Underline"/>
    <w:link w:val="StyleCardText11ptUnderlineChar"/>
    <w:qFormat/>
    <w:rsid w:val="00801160"/>
    <w:pPr>
      <w:spacing w:line="254" w:lineRule="auto"/>
    </w:pPr>
    <w:rPr>
      <w:u w:val="single"/>
    </w:rPr>
  </w:style>
  <w:style w:type="character" w:customStyle="1" w:styleId="StyleMinimizedText11ptChar">
    <w:name w:val="Style Minimized Text + 11 pt Char"/>
    <w:basedOn w:val="DefaultParagraphFont"/>
    <w:link w:val="StyleMinimizedText11pt"/>
    <w:locked/>
    <w:rsid w:val="00801160"/>
    <w:rPr>
      <w:rFonts w:ascii="Georgia" w:hAnsi="Georgia"/>
      <w:sz w:val="16"/>
    </w:rPr>
  </w:style>
  <w:style w:type="paragraph" w:customStyle="1" w:styleId="StyleMinimizedText11pt">
    <w:name w:val="Style Minimized Text + 11 pt"/>
    <w:basedOn w:val="Normal"/>
    <w:link w:val="StyleMinimizedText11ptChar"/>
    <w:qFormat/>
    <w:rsid w:val="00801160"/>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801160"/>
    <w:rPr>
      <w:rFonts w:ascii="Georgia" w:hAnsi="Georgia"/>
      <w:sz w:val="16"/>
    </w:rPr>
  </w:style>
  <w:style w:type="paragraph" w:customStyle="1" w:styleId="StyleMinimizedText11pt1">
    <w:name w:val="Style Minimized Text + 11 pt1"/>
    <w:basedOn w:val="Normal"/>
    <w:link w:val="StyleMinimizedText11pt1Char"/>
    <w:qFormat/>
    <w:rsid w:val="00801160"/>
    <w:rPr>
      <w:rFonts w:ascii="Georgia" w:hAnsi="Georgia" w:cstheme="minorBidi"/>
      <w:sz w:val="16"/>
    </w:rPr>
  </w:style>
  <w:style w:type="character" w:customStyle="1" w:styleId="Debate-CardSmalltextF2Char">
    <w:name w:val="Debate- Card Small text F2 Char"/>
    <w:link w:val="Debate-CardSmalltextF2"/>
    <w:locked/>
    <w:rsid w:val="00801160"/>
    <w:rPr>
      <w:rFonts w:ascii="Arial Narrow" w:hAnsi="Arial Narrow"/>
      <w:sz w:val="16"/>
    </w:rPr>
  </w:style>
  <w:style w:type="paragraph" w:customStyle="1" w:styleId="Debate-CardSmalltextF2">
    <w:name w:val="Debate- Card Small text F2"/>
    <w:basedOn w:val="Normal"/>
    <w:next w:val="Normal"/>
    <w:link w:val="Debate-CardSmalltextF2Char"/>
    <w:qFormat/>
    <w:rsid w:val="00801160"/>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801160"/>
    <w:rPr>
      <w:rFonts w:ascii="Arial Narrow" w:hAnsi="Arial Narrow"/>
      <w:b/>
      <w:sz w:val="18"/>
      <w:u w:val="single"/>
    </w:rPr>
  </w:style>
  <w:style w:type="paragraph" w:customStyle="1" w:styleId="Debate-EmphasizedText-F5">
    <w:name w:val="Debate- Emphasized Text- F5"/>
    <w:basedOn w:val="Normal"/>
    <w:link w:val="Debate-EmphasizedText-F5Char"/>
    <w:qFormat/>
    <w:rsid w:val="00801160"/>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801160"/>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801160"/>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801160"/>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801160"/>
    <w:rPr>
      <w:rFonts w:eastAsia="Times New Roman" w:cs="Calibri"/>
      <w:sz w:val="16"/>
    </w:rPr>
  </w:style>
  <w:style w:type="character" w:customStyle="1" w:styleId="CardStyleChar">
    <w:name w:val="Card Style Char"/>
    <w:link w:val="CardStyle"/>
    <w:locked/>
    <w:rsid w:val="00801160"/>
    <w:rPr>
      <w:rFonts w:ascii="Times New Roman" w:eastAsia="Times New Roman" w:hAnsi="Times New Roman" w:cs="Times New Roman"/>
      <w:szCs w:val="24"/>
    </w:rPr>
  </w:style>
  <w:style w:type="paragraph" w:customStyle="1" w:styleId="emactive">
    <w:name w:val="emactive"/>
    <w:basedOn w:val="Normal"/>
    <w:uiPriority w:val="99"/>
    <w:qFormat/>
    <w:rsid w:val="00801160"/>
    <w:pPr>
      <w:spacing w:before="100" w:beforeAutospacing="1" w:after="100" w:afterAutospacing="1"/>
    </w:pPr>
    <w:rPr>
      <w:rFonts w:eastAsia="Times New Roman"/>
      <w:sz w:val="24"/>
    </w:rPr>
  </w:style>
  <w:style w:type="paragraph" w:customStyle="1" w:styleId="emready">
    <w:name w:val="emready"/>
    <w:basedOn w:val="Normal"/>
    <w:uiPriority w:val="99"/>
    <w:qFormat/>
    <w:rsid w:val="00801160"/>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801160"/>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801160"/>
    <w:rPr>
      <w:rFonts w:ascii="Georgia" w:eastAsia="Times New Roman" w:hAnsi="Georgia"/>
      <w:b/>
      <w:u w:val="single"/>
    </w:rPr>
  </w:style>
  <w:style w:type="character" w:customStyle="1" w:styleId="CardHighlightChar">
    <w:name w:val="Card Highlight Char"/>
    <w:link w:val="CardHighlight"/>
    <w:locked/>
    <w:rsid w:val="00801160"/>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801160"/>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801160"/>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801160"/>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801160"/>
    <w:pPr>
      <w:spacing w:before="100" w:beforeAutospacing="1" w:after="100" w:afterAutospacing="1"/>
    </w:pPr>
    <w:rPr>
      <w:rFonts w:eastAsia="Times New Roman"/>
      <w:sz w:val="24"/>
    </w:rPr>
  </w:style>
  <w:style w:type="paragraph" w:customStyle="1" w:styleId="norma">
    <w:name w:val="norma"/>
    <w:basedOn w:val="Heading3"/>
    <w:uiPriority w:val="99"/>
    <w:qFormat/>
    <w:rsid w:val="00801160"/>
    <w:rPr>
      <w:rFonts w:eastAsia="MS Gothic" w:cs="Arial"/>
      <w:bCs/>
      <w:sz w:val="24"/>
    </w:rPr>
  </w:style>
  <w:style w:type="paragraph" w:customStyle="1" w:styleId="nromal">
    <w:name w:val="nromal"/>
    <w:basedOn w:val="Normal"/>
    <w:uiPriority w:val="99"/>
    <w:qFormat/>
    <w:rsid w:val="00801160"/>
    <w:pPr>
      <w:keepNext/>
      <w:keepLines/>
      <w:spacing w:before="200"/>
      <w:outlineLvl w:val="3"/>
    </w:pPr>
    <w:rPr>
      <w:rFonts w:eastAsia="Times New Roman" w:cs="Cambria"/>
      <w:b/>
      <w:iCs/>
    </w:rPr>
  </w:style>
  <w:style w:type="paragraph" w:customStyle="1" w:styleId="natural">
    <w:name w:val="natural"/>
    <w:basedOn w:val="Normal"/>
    <w:uiPriority w:val="99"/>
    <w:qFormat/>
    <w:rsid w:val="00801160"/>
    <w:pPr>
      <w:keepNext/>
      <w:keepLines/>
      <w:spacing w:before="200"/>
      <w:outlineLvl w:val="3"/>
    </w:pPr>
    <w:rPr>
      <w:rFonts w:eastAsia="Times New Roman"/>
      <w:b/>
      <w:iCs/>
    </w:rPr>
  </w:style>
  <w:style w:type="paragraph" w:customStyle="1" w:styleId="nroaml">
    <w:name w:val="nroaml"/>
    <w:basedOn w:val="Normal"/>
    <w:uiPriority w:val="99"/>
    <w:qFormat/>
    <w:rsid w:val="00801160"/>
    <w:pPr>
      <w:keepNext/>
      <w:keepLines/>
      <w:spacing w:before="200"/>
      <w:outlineLvl w:val="3"/>
    </w:pPr>
    <w:rPr>
      <w:rFonts w:eastAsia="Times New Roman"/>
      <w:b/>
      <w:iCs/>
    </w:rPr>
  </w:style>
  <w:style w:type="paragraph" w:customStyle="1" w:styleId="noraml">
    <w:name w:val="noraml"/>
    <w:basedOn w:val="Normal"/>
    <w:uiPriority w:val="99"/>
    <w:qFormat/>
    <w:rsid w:val="00801160"/>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801160"/>
    <w:rPr>
      <w:rFonts w:ascii="Georgia" w:eastAsia="Calibri" w:hAnsi="Georgia"/>
      <w:sz w:val="16"/>
      <w:szCs w:val="16"/>
    </w:rPr>
  </w:style>
  <w:style w:type="paragraph" w:customStyle="1" w:styleId="SmallSizeParagraph">
    <w:name w:val="Small Size Paragraph"/>
    <w:basedOn w:val="Normal"/>
    <w:link w:val="SmallSizeParagraphChar"/>
    <w:qFormat/>
    <w:rsid w:val="00801160"/>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801160"/>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801160"/>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szCs w:val="22"/>
      <w:bdr w:val="single" w:sz="4" w:space="0" w:color="auto" w:frame="1"/>
    </w:rPr>
  </w:style>
  <w:style w:type="character" w:customStyle="1" w:styleId="LanguageEditingChar">
    <w:name w:val="Language Editing Char"/>
    <w:link w:val="LanguageEditing"/>
    <w:locked/>
    <w:rsid w:val="00801160"/>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801160"/>
    <w:rPr>
      <w:rFonts w:eastAsia="Times New Roman"/>
      <w:strike/>
      <w:sz w:val="20"/>
    </w:rPr>
  </w:style>
  <w:style w:type="character" w:customStyle="1" w:styleId="CardT1Char">
    <w:name w:val="CardT1 Char"/>
    <w:link w:val="CardT1"/>
    <w:locked/>
    <w:rsid w:val="00801160"/>
    <w:rPr>
      <w:rFonts w:ascii="Arial" w:eastAsia="Calibri" w:hAnsi="Arial" w:cs="Arial"/>
      <w:kern w:val="2"/>
      <w:sz w:val="14"/>
      <w:szCs w:val="14"/>
      <w:lang w:eastAsia="zh-TW"/>
    </w:rPr>
  </w:style>
  <w:style w:type="paragraph" w:customStyle="1" w:styleId="CardT1">
    <w:name w:val="CardT1"/>
    <w:basedOn w:val="Normal"/>
    <w:link w:val="CardT1Char"/>
    <w:qFormat/>
    <w:rsid w:val="00801160"/>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801160"/>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801160"/>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801160"/>
    <w:pPr>
      <w:spacing w:before="100" w:beforeAutospacing="1" w:after="100" w:afterAutospacing="1"/>
    </w:pPr>
    <w:rPr>
      <w:rFonts w:eastAsia="Times New Roman"/>
      <w:sz w:val="24"/>
    </w:rPr>
  </w:style>
  <w:style w:type="paragraph" w:customStyle="1" w:styleId="CiteReal">
    <w:name w:val="Cite Real"/>
    <w:basedOn w:val="Normal"/>
    <w:next w:val="Normal"/>
    <w:qFormat/>
    <w:rsid w:val="00801160"/>
    <w:rPr>
      <w:rFonts w:eastAsia="MS Mincho"/>
      <w:b/>
      <w:sz w:val="24"/>
      <w:u w:val="single"/>
    </w:rPr>
  </w:style>
  <w:style w:type="paragraph" w:customStyle="1" w:styleId="2909F619802848F09E01365C32F34654">
    <w:name w:val="2909F619802848F09E01365C32F34654"/>
    <w:uiPriority w:val="99"/>
    <w:qFormat/>
    <w:rsid w:val="00801160"/>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801160"/>
    <w:rPr>
      <w:rFonts w:ascii="Georgia" w:eastAsia="Calibri" w:hAnsi="Georgia"/>
      <w:u w:val="single"/>
      <w:lang w:val="x-none" w:eastAsia="zh-CN"/>
    </w:rPr>
  </w:style>
  <w:style w:type="paragraph" w:customStyle="1" w:styleId="UnderlineS">
    <w:name w:val="Underline S"/>
    <w:basedOn w:val="Normal"/>
    <w:link w:val="UnderlineSChar"/>
    <w:qFormat/>
    <w:rsid w:val="00801160"/>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801160"/>
    <w:rPr>
      <w:rFonts w:ascii="Georgia" w:eastAsia="SimSun" w:hAnsi="Georgia"/>
      <w:sz w:val="12"/>
    </w:rPr>
  </w:style>
  <w:style w:type="paragraph" w:customStyle="1" w:styleId="Ununderlined">
    <w:name w:val="Ununderlined"/>
    <w:basedOn w:val="Normal"/>
    <w:link w:val="UnunderlinedChar"/>
    <w:qFormat/>
    <w:rsid w:val="00801160"/>
    <w:rPr>
      <w:rFonts w:ascii="Georgia" w:eastAsia="SimSun" w:hAnsi="Georgia" w:cstheme="minorBidi"/>
      <w:sz w:val="12"/>
    </w:rPr>
  </w:style>
  <w:style w:type="character" w:customStyle="1" w:styleId="HighlightingChar">
    <w:name w:val="Highlighting Char"/>
    <w:link w:val="Highlighting"/>
    <w:locked/>
    <w:rsid w:val="00801160"/>
    <w:rPr>
      <w:rFonts w:ascii="Georgia" w:eastAsia="SimSun" w:hAnsi="Georgia"/>
      <w:u w:val="thick"/>
    </w:rPr>
  </w:style>
  <w:style w:type="paragraph" w:customStyle="1" w:styleId="Highlighting">
    <w:name w:val="Highlighting"/>
    <w:basedOn w:val="Normal"/>
    <w:link w:val="HighlightingChar"/>
    <w:autoRedefine/>
    <w:qFormat/>
    <w:rsid w:val="00801160"/>
    <w:rPr>
      <w:rFonts w:ascii="Georgia" w:eastAsia="SimSun" w:hAnsi="Georgia" w:cstheme="minorBidi"/>
      <w:u w:val="thick"/>
    </w:rPr>
  </w:style>
  <w:style w:type="character" w:customStyle="1" w:styleId="CITEChar0">
    <w:name w:val="CITE Char"/>
    <w:link w:val="CITE"/>
    <w:locked/>
    <w:rsid w:val="00801160"/>
    <w:rPr>
      <w:rFonts w:ascii="Arial" w:eastAsia="Times New Roman" w:hAnsi="Arial" w:cs="Arial"/>
      <w:iCs/>
      <w:smallCaps/>
      <w:sz w:val="20"/>
      <w:szCs w:val="20"/>
      <w:u w:val="double"/>
    </w:rPr>
  </w:style>
  <w:style w:type="paragraph" w:customStyle="1" w:styleId="CITE">
    <w:name w:val="CITE"/>
    <w:basedOn w:val="Heading2"/>
    <w:link w:val="CITEChar0"/>
    <w:autoRedefine/>
    <w:qFormat/>
    <w:rsid w:val="00801160"/>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801160"/>
    <w:pPr>
      <w:spacing w:before="100" w:beforeAutospacing="1" w:after="100" w:afterAutospacing="1"/>
    </w:pPr>
    <w:rPr>
      <w:rFonts w:eastAsia="Times New Roman"/>
      <w:sz w:val="24"/>
      <w:lang w:eastAsia="zh-CN"/>
    </w:rPr>
  </w:style>
  <w:style w:type="paragraph" w:customStyle="1" w:styleId="Analytics">
    <w:name w:val="Analytics"/>
    <w:basedOn w:val="Heading4"/>
    <w:link w:val="AnalyticsChar"/>
    <w:uiPriority w:val="4"/>
    <w:qFormat/>
    <w:rsid w:val="00801160"/>
  </w:style>
  <w:style w:type="paragraph" w:customStyle="1" w:styleId="D345FF3D873148C5AE3FBF3267827368">
    <w:name w:val="D345FF3D873148C5AE3FBF3267827368"/>
    <w:uiPriority w:val="99"/>
    <w:qFormat/>
    <w:rsid w:val="00801160"/>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801160"/>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801160"/>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801160"/>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801160"/>
    <w:rPr>
      <w:b/>
      <w:sz w:val="28"/>
    </w:rPr>
  </w:style>
  <w:style w:type="character" w:customStyle="1" w:styleId="SourcenameChar">
    <w:name w:val="Source name Char"/>
    <w:link w:val="Sourcename"/>
    <w:locked/>
    <w:rsid w:val="00801160"/>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801160"/>
    <w:rPr>
      <w:b/>
      <w:bCs/>
      <w:sz w:val="20"/>
    </w:rPr>
  </w:style>
  <w:style w:type="character" w:customStyle="1" w:styleId="underlinedcardChar">
    <w:name w:val="underlined card Char"/>
    <w:link w:val="underlinedcard0"/>
    <w:locked/>
    <w:rsid w:val="00801160"/>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801160"/>
    <w:rPr>
      <w:sz w:val="22"/>
      <w:u w:val="single"/>
    </w:rPr>
  </w:style>
  <w:style w:type="paragraph" w:customStyle="1" w:styleId="FullText">
    <w:name w:val="Full Text"/>
    <w:basedOn w:val="Normal"/>
    <w:uiPriority w:val="99"/>
    <w:qFormat/>
    <w:rsid w:val="00801160"/>
    <w:rPr>
      <w:rFonts w:eastAsia="Times New Roman"/>
      <w:sz w:val="16"/>
    </w:rPr>
  </w:style>
  <w:style w:type="character" w:customStyle="1" w:styleId="TextUnderlineChar">
    <w:name w:val="Text Underline Char"/>
    <w:link w:val="TextUnderline"/>
    <w:locked/>
    <w:rsid w:val="00801160"/>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801160"/>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801160"/>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801160"/>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801160"/>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801160"/>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801160"/>
    <w:pPr>
      <w:spacing w:before="240"/>
      <w:outlineLvl w:val="2"/>
    </w:pPr>
    <w:rPr>
      <w:rFonts w:eastAsia="Times New Roman"/>
      <w:b/>
    </w:rPr>
  </w:style>
  <w:style w:type="character" w:customStyle="1" w:styleId="CiteCardChar">
    <w:name w:val="Cite_Card Char"/>
    <w:link w:val="CiteCard0"/>
    <w:locked/>
    <w:rsid w:val="00801160"/>
    <w:rPr>
      <w:rFonts w:ascii="Times New Roman" w:eastAsia="Times New Roman" w:hAnsi="Times New Roman" w:cs="Arial"/>
      <w:bCs/>
      <w:sz w:val="20"/>
      <w:szCs w:val="20"/>
    </w:rPr>
  </w:style>
  <w:style w:type="paragraph" w:customStyle="1" w:styleId="CiteCard0">
    <w:name w:val="Cite_Card"/>
    <w:link w:val="CiteCardChar"/>
    <w:qFormat/>
    <w:rsid w:val="00801160"/>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801160"/>
    <w:pPr>
      <w:widowControl w:val="0"/>
    </w:pPr>
    <w:rPr>
      <w:rFonts w:eastAsia="MS Mincho"/>
      <w:color w:val="auto"/>
    </w:rPr>
  </w:style>
  <w:style w:type="paragraph" w:customStyle="1" w:styleId="dropcap">
    <w:name w:val="dropcap"/>
    <w:basedOn w:val="Normal"/>
    <w:uiPriority w:val="99"/>
    <w:qFormat/>
    <w:rsid w:val="00801160"/>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801160"/>
    <w:rPr>
      <w:rFonts w:ascii="Georgia" w:eastAsia="Times New Roman" w:hAnsi="Georgia" w:cs="Times New Roman"/>
      <w:szCs w:val="24"/>
      <w:u w:val="single"/>
    </w:rPr>
  </w:style>
  <w:style w:type="paragraph" w:customStyle="1" w:styleId="StyleStyle49pt6">
    <w:name w:val="Style Style4 + 9 pt6"/>
    <w:basedOn w:val="Style4"/>
    <w:link w:val="StyleStyle49pt6Char"/>
    <w:qFormat/>
    <w:rsid w:val="00801160"/>
    <w:rPr>
      <w:rFonts w:ascii="Georgia" w:hAnsi="Georgia"/>
    </w:rPr>
  </w:style>
  <w:style w:type="character" w:customStyle="1" w:styleId="UnderlineCharCharCharCharChar">
    <w:name w:val="Underline Char Char Char Char Char"/>
    <w:link w:val="UnderlineCharCharCharChar"/>
    <w:locked/>
    <w:rsid w:val="00801160"/>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801160"/>
    <w:rPr>
      <w:rFonts w:ascii="Georgia" w:eastAsia="Times New Roman" w:hAnsi="Georgia"/>
      <w:u w:val="single"/>
    </w:rPr>
  </w:style>
  <w:style w:type="character" w:customStyle="1" w:styleId="StyleUnderlineCharLatinTimesNewRomanAsianSimSunChar">
    <w:name w:val="Style Underline Char + (Latin) Times New Roman (Asian) SimSun Char"/>
    <w:link w:val="StyleUnderlineCharLatinTimesNewRomanAsianSimSun"/>
    <w:locked/>
    <w:rsid w:val="00801160"/>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801160"/>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801160"/>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801160"/>
    <w:rPr>
      <w:rFonts w:ascii="Georgia" w:hAnsi="Georgia" w:cs="Calibri"/>
      <w:b/>
      <w:bCs/>
      <w:u w:val="single"/>
    </w:rPr>
  </w:style>
  <w:style w:type="character" w:customStyle="1" w:styleId="DebatenoramlChar">
    <w:name w:val="Debatenoraml Char"/>
    <w:link w:val="Debatenoraml"/>
    <w:locked/>
    <w:rsid w:val="00801160"/>
    <w:rPr>
      <w:rFonts w:ascii="Times New Roman" w:hAnsi="Times New Roman" w:cs="Times New Roman"/>
    </w:rPr>
  </w:style>
  <w:style w:type="paragraph" w:customStyle="1" w:styleId="Debatenoraml">
    <w:name w:val="Debatenoraml"/>
    <w:basedOn w:val="NoSpacing"/>
    <w:link w:val="DebatenoramlChar"/>
    <w:qFormat/>
    <w:rsid w:val="00801160"/>
    <w:pPr>
      <w:spacing w:line="240" w:lineRule="auto"/>
    </w:pPr>
    <w:rPr>
      <w:rFonts w:ascii="Times New Roman" w:hAnsi="Times New Roman" w:cs="Times New Roman"/>
    </w:rPr>
  </w:style>
  <w:style w:type="paragraph" w:customStyle="1" w:styleId="SynergyTag">
    <w:name w:val="SynergyTag"/>
    <w:basedOn w:val="Normal"/>
    <w:uiPriority w:val="99"/>
    <w:qFormat/>
    <w:rsid w:val="00801160"/>
    <w:rPr>
      <w:rFonts w:eastAsia="Calibri"/>
      <w:b/>
    </w:rPr>
  </w:style>
  <w:style w:type="character" w:customStyle="1" w:styleId="QualsChar">
    <w:name w:val="Quals Char"/>
    <w:link w:val="Quals"/>
    <w:locked/>
    <w:rsid w:val="00801160"/>
    <w:rPr>
      <w:rFonts w:ascii="Georgia" w:eastAsia="Calibri" w:hAnsi="Georgia"/>
      <w:sz w:val="18"/>
    </w:rPr>
  </w:style>
  <w:style w:type="paragraph" w:customStyle="1" w:styleId="Quals">
    <w:name w:val="Quals"/>
    <w:basedOn w:val="Normal"/>
    <w:link w:val="QualsChar"/>
    <w:qFormat/>
    <w:rsid w:val="00801160"/>
    <w:rPr>
      <w:rFonts w:ascii="Georgia" w:eastAsia="Calibri" w:hAnsi="Georgia" w:cstheme="minorBidi"/>
      <w:sz w:val="18"/>
    </w:rPr>
  </w:style>
  <w:style w:type="paragraph" w:customStyle="1" w:styleId="times">
    <w:name w:val="times"/>
    <w:basedOn w:val="Normal"/>
    <w:qFormat/>
    <w:rsid w:val="00801160"/>
    <w:pPr>
      <w:spacing w:before="100" w:beforeAutospacing="1" w:after="100" w:afterAutospacing="1"/>
    </w:pPr>
    <w:rPr>
      <w:rFonts w:eastAsia="Times New Roman"/>
      <w:sz w:val="24"/>
    </w:rPr>
  </w:style>
  <w:style w:type="paragraph" w:customStyle="1" w:styleId="BodyA">
    <w:name w:val="Body A"/>
    <w:uiPriority w:val="99"/>
    <w:qFormat/>
    <w:rsid w:val="00801160"/>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801160"/>
    <w:rPr>
      <w:rFonts w:ascii="Georgia" w:eastAsia="Times New Roman" w:hAnsi="Georgia"/>
      <w:b/>
      <w:caps/>
      <w:szCs w:val="28"/>
      <w:u w:val="single"/>
    </w:rPr>
  </w:style>
  <w:style w:type="paragraph" w:customStyle="1" w:styleId="Starred">
    <w:name w:val="Starred"/>
    <w:basedOn w:val="Normal"/>
    <w:link w:val="StarredChar"/>
    <w:qFormat/>
    <w:rsid w:val="00801160"/>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801160"/>
    <w:rPr>
      <w:rFonts w:ascii="Georgia" w:eastAsia="Times New Roman" w:hAnsi="Georgia"/>
      <w:b/>
      <w:caps/>
      <w:szCs w:val="28"/>
      <w:u w:val="single"/>
    </w:rPr>
  </w:style>
  <w:style w:type="paragraph" w:customStyle="1" w:styleId="NotStarred">
    <w:name w:val="NotStarred"/>
    <w:basedOn w:val="Normal"/>
    <w:link w:val="NotStarredChar"/>
    <w:qFormat/>
    <w:rsid w:val="00801160"/>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801160"/>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801160"/>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801160"/>
    <w:pPr>
      <w:pBdr>
        <w:top w:val="single" w:sz="4" w:space="0" w:color="auto"/>
        <w:left w:val="single" w:sz="4" w:space="0" w:color="auto"/>
        <w:bottom w:val="single" w:sz="4" w:space="0" w:color="auto"/>
        <w:right w:val="single" w:sz="4" w:space="0" w:color="auto"/>
      </w:pBdr>
    </w:pPr>
    <w:rPr>
      <w:rFonts w:eastAsiaTheme="minorHAnsi"/>
      <w:szCs w:val="22"/>
      <w:bdr w:val="single" w:sz="4" w:space="0" w:color="auto" w:frame="1"/>
    </w:rPr>
  </w:style>
  <w:style w:type="character" w:customStyle="1" w:styleId="H4TagChar1">
    <w:name w:val="H4 (Tag) Char1"/>
    <w:link w:val="H4Tag"/>
    <w:locked/>
    <w:rsid w:val="00801160"/>
    <w:rPr>
      <w:rFonts w:ascii="Georgia" w:eastAsia="Calibri" w:hAnsi="Georgia"/>
      <w:b/>
    </w:rPr>
  </w:style>
  <w:style w:type="paragraph" w:customStyle="1" w:styleId="H4Tag">
    <w:name w:val="H4 (Tag)"/>
    <w:basedOn w:val="Normal"/>
    <w:link w:val="H4TagChar1"/>
    <w:qFormat/>
    <w:rsid w:val="00801160"/>
    <w:rPr>
      <w:rFonts w:ascii="Georgia" w:eastAsia="Calibri" w:hAnsi="Georgia" w:cstheme="minorBidi"/>
      <w:b/>
    </w:rPr>
  </w:style>
  <w:style w:type="paragraph" w:customStyle="1" w:styleId="CM25">
    <w:name w:val="CM25"/>
    <w:basedOn w:val="Default"/>
    <w:next w:val="Default"/>
    <w:qFormat/>
    <w:rsid w:val="00801160"/>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801160"/>
    <w:rPr>
      <w:rFonts w:ascii="Georgia" w:hAnsi="Georgia"/>
      <w:b/>
    </w:rPr>
  </w:style>
  <w:style w:type="paragraph" w:customStyle="1" w:styleId="Debate-CardTagandCite-F6">
    <w:name w:val="Debate- Card Tag and Cite- F6"/>
    <w:basedOn w:val="Normal"/>
    <w:link w:val="Debate-CardTagandCite-F6Char"/>
    <w:qFormat/>
    <w:rsid w:val="00801160"/>
    <w:pPr>
      <w:contextualSpacing/>
    </w:pPr>
    <w:rPr>
      <w:rFonts w:ascii="Georgia" w:hAnsi="Georgia" w:cstheme="minorBidi"/>
      <w:b/>
    </w:rPr>
  </w:style>
  <w:style w:type="character" w:customStyle="1" w:styleId="CardtextChar4">
    <w:name w:val="Card text Char"/>
    <w:link w:val="Cardtext3"/>
    <w:locked/>
    <w:rsid w:val="00801160"/>
    <w:rPr>
      <w:rFonts w:ascii="Arial Narrow" w:hAnsi="Arial Narrow"/>
      <w:u w:val="single"/>
    </w:rPr>
  </w:style>
  <w:style w:type="paragraph" w:customStyle="1" w:styleId="Cardtext3">
    <w:name w:val="Card text"/>
    <w:link w:val="CardtextChar4"/>
    <w:qFormat/>
    <w:rsid w:val="00801160"/>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801160"/>
    <w:rPr>
      <w:rFonts w:ascii="Georgia" w:eastAsia="Times New Roman" w:hAnsi="Georgia"/>
      <w:b/>
      <w:szCs w:val="28"/>
      <w:u w:val="single"/>
    </w:rPr>
  </w:style>
  <w:style w:type="paragraph" w:customStyle="1" w:styleId="NewHeading2">
    <w:name w:val="NewHeading2"/>
    <w:basedOn w:val="Normal"/>
    <w:link w:val="NewHeading2Char"/>
    <w:qFormat/>
    <w:rsid w:val="00801160"/>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801160"/>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801160"/>
    <w:rPr>
      <w:rFonts w:eastAsia="Calibri"/>
    </w:rPr>
  </w:style>
  <w:style w:type="paragraph" w:customStyle="1" w:styleId="TagLine">
    <w:name w:val="Tag Line"/>
    <w:basedOn w:val="Normal"/>
    <w:next w:val="FullText"/>
    <w:uiPriority w:val="99"/>
    <w:qFormat/>
    <w:rsid w:val="00801160"/>
    <w:rPr>
      <w:rFonts w:ascii="Arial Narrow" w:eastAsia="Times New Roman" w:hAnsi="Arial Narrow"/>
      <w:b/>
      <w:sz w:val="28"/>
    </w:rPr>
  </w:style>
  <w:style w:type="paragraph" w:customStyle="1" w:styleId="Card6pt">
    <w:name w:val="Card 6pt"/>
    <w:basedOn w:val="Normal"/>
    <w:uiPriority w:val="99"/>
    <w:qFormat/>
    <w:rsid w:val="00801160"/>
    <w:pPr>
      <w:ind w:left="288" w:right="288"/>
    </w:pPr>
    <w:rPr>
      <w:rFonts w:ascii="Georgia" w:eastAsia="Calibri" w:hAnsi="Georgia"/>
      <w:color w:val="000000"/>
      <w:sz w:val="12"/>
      <w:szCs w:val="20"/>
    </w:rPr>
  </w:style>
  <w:style w:type="character" w:customStyle="1" w:styleId="FullCiteChar">
    <w:name w:val="Full Cite Char"/>
    <w:link w:val="FullCite"/>
    <w:locked/>
    <w:rsid w:val="00801160"/>
    <w:rPr>
      <w:rFonts w:ascii="Garamond" w:eastAsia="Calibri" w:hAnsi="Garamond"/>
    </w:rPr>
  </w:style>
  <w:style w:type="paragraph" w:customStyle="1" w:styleId="FullCite">
    <w:name w:val="Full Cite"/>
    <w:basedOn w:val="Normal"/>
    <w:next w:val="Normal"/>
    <w:link w:val="FullCiteChar"/>
    <w:qFormat/>
    <w:rsid w:val="00801160"/>
    <w:rPr>
      <w:rFonts w:ascii="Garamond" w:eastAsia="Calibri" w:hAnsi="Garamond" w:cstheme="minorBidi"/>
    </w:rPr>
  </w:style>
  <w:style w:type="character" w:customStyle="1" w:styleId="StyleCardStyleBlackUnderlineChar">
    <w:name w:val="Style Card Style + Black Underline Char"/>
    <w:link w:val="StyleCardStyleBlackUnderline"/>
    <w:locked/>
    <w:rsid w:val="00801160"/>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801160"/>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801160"/>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801160"/>
    <w:rPr>
      <w:rFonts w:ascii="Century Gothic" w:eastAsia="Times New Roman" w:hAnsi="Century Gothic"/>
      <w:sz w:val="16"/>
    </w:rPr>
  </w:style>
  <w:style w:type="character" w:customStyle="1" w:styleId="StylecardThickunderlineChar">
    <w:name w:val="Style card + Thick underline Char"/>
    <w:link w:val="StylecardThickunderline"/>
    <w:locked/>
    <w:rsid w:val="00801160"/>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801160"/>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801160"/>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801160"/>
    <w:pPr>
      <w:ind w:left="288" w:right="288"/>
    </w:pPr>
    <w:rPr>
      <w:rFonts w:ascii="Georgia" w:eastAsia="SimSun" w:hAnsi="Georgia" w:cstheme="minorBidi"/>
      <w:b/>
      <w:bCs/>
      <w:u w:val="single"/>
      <w:lang w:eastAsia="zh-CN"/>
    </w:rPr>
  </w:style>
  <w:style w:type="paragraph" w:customStyle="1" w:styleId="CM27">
    <w:name w:val="CM27"/>
    <w:basedOn w:val="Default"/>
    <w:next w:val="Default"/>
    <w:qFormat/>
    <w:rsid w:val="00801160"/>
    <w:pPr>
      <w:spacing w:after="200" w:line="276" w:lineRule="auto"/>
    </w:pPr>
    <w:rPr>
      <w:rFonts w:eastAsia="Calibri"/>
      <w:color w:val="auto"/>
      <w:sz w:val="22"/>
    </w:rPr>
  </w:style>
  <w:style w:type="paragraph" w:customStyle="1" w:styleId="font-null">
    <w:name w:val="font-null"/>
    <w:basedOn w:val="Normal"/>
    <w:uiPriority w:val="99"/>
    <w:qFormat/>
    <w:rsid w:val="00801160"/>
    <w:pPr>
      <w:spacing w:before="100" w:beforeAutospacing="1" w:after="100" w:afterAutospacing="1"/>
    </w:pPr>
    <w:rPr>
      <w:rFonts w:eastAsia="Times New Roman"/>
      <w:sz w:val="24"/>
    </w:rPr>
  </w:style>
  <w:style w:type="paragraph" w:customStyle="1" w:styleId="rteindent1">
    <w:name w:val="rteindent1"/>
    <w:basedOn w:val="Normal"/>
    <w:uiPriority w:val="99"/>
    <w:qFormat/>
    <w:rsid w:val="00801160"/>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801160"/>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801160"/>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801160"/>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801160"/>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801160"/>
    <w:pPr>
      <w:spacing w:before="100" w:beforeAutospacing="1" w:after="100" w:afterAutospacing="1"/>
    </w:pPr>
    <w:rPr>
      <w:rFonts w:eastAsia="Times New Roman"/>
      <w:sz w:val="24"/>
    </w:rPr>
  </w:style>
  <w:style w:type="paragraph" w:customStyle="1" w:styleId="class">
    <w:name w:val="class"/>
    <w:basedOn w:val="Normal"/>
    <w:uiPriority w:val="99"/>
    <w:qFormat/>
    <w:rsid w:val="00801160"/>
    <w:pPr>
      <w:spacing w:before="100" w:beforeAutospacing="1" w:after="100" w:afterAutospacing="1"/>
    </w:pPr>
    <w:rPr>
      <w:rFonts w:eastAsia="Times New Roman"/>
      <w:sz w:val="24"/>
    </w:rPr>
  </w:style>
  <w:style w:type="character" w:customStyle="1" w:styleId="blocktitleChar0">
    <w:name w:val="block title Char"/>
    <w:link w:val="blocktitle0"/>
    <w:locked/>
    <w:rsid w:val="00801160"/>
    <w:rPr>
      <w:rFonts w:ascii="Times New Roman" w:eastAsia="Calibri" w:hAnsi="Times New Roman" w:cs="Times New Roman"/>
      <w:b/>
      <w:caps/>
      <w:sz w:val="28"/>
      <w:szCs w:val="28"/>
      <w:lang w:val="es-ES"/>
    </w:rPr>
  </w:style>
  <w:style w:type="paragraph" w:customStyle="1" w:styleId="Pa6">
    <w:name w:val="Pa6"/>
    <w:basedOn w:val="Normal"/>
    <w:next w:val="Normal"/>
    <w:uiPriority w:val="99"/>
    <w:qFormat/>
    <w:rsid w:val="00801160"/>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801160"/>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801160"/>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801160"/>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801160"/>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801160"/>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801160"/>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801160"/>
    <w:rPr>
      <w:rFonts w:ascii="Georgia" w:eastAsia="SimSun" w:hAnsi="Georgia" w:cstheme="minorBidi"/>
      <w:b/>
      <w:bCs/>
      <w:szCs w:val="22"/>
    </w:rPr>
  </w:style>
  <w:style w:type="paragraph" w:customStyle="1" w:styleId="summary">
    <w:name w:val="summary"/>
    <w:basedOn w:val="Normal"/>
    <w:uiPriority w:val="99"/>
    <w:qFormat/>
    <w:rsid w:val="00801160"/>
    <w:pPr>
      <w:spacing w:before="100" w:beforeAutospacing="1" w:after="100" w:afterAutospacing="1"/>
    </w:pPr>
    <w:rPr>
      <w:rFonts w:eastAsia="Times New Roman"/>
      <w:sz w:val="24"/>
    </w:rPr>
  </w:style>
  <w:style w:type="paragraph" w:customStyle="1" w:styleId="Caption2">
    <w:name w:val="Caption2"/>
    <w:basedOn w:val="Normal"/>
    <w:uiPriority w:val="99"/>
    <w:qFormat/>
    <w:rsid w:val="00801160"/>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801160"/>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801160"/>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801160"/>
    <w:pPr>
      <w:jc w:val="center"/>
    </w:pPr>
    <w:rPr>
      <w:rFonts w:ascii="Book Antiqua" w:eastAsia="Times New Roman" w:hAnsi="Book Antiqua"/>
      <w:b/>
      <w:sz w:val="28"/>
    </w:rPr>
  </w:style>
  <w:style w:type="paragraph" w:customStyle="1" w:styleId="NoteLevel21">
    <w:name w:val="Note Level 21"/>
    <w:basedOn w:val="Normal"/>
    <w:next w:val="Normal"/>
    <w:uiPriority w:val="99"/>
    <w:qFormat/>
    <w:rsid w:val="00801160"/>
    <w:pPr>
      <w:keepNext/>
      <w:ind w:left="288" w:right="288"/>
    </w:pPr>
    <w:rPr>
      <w:rFonts w:ascii="Georgia" w:eastAsia="MS Gothic" w:hAnsi="Georgia"/>
      <w:szCs w:val="20"/>
    </w:rPr>
  </w:style>
  <w:style w:type="paragraph" w:customStyle="1" w:styleId="Little">
    <w:name w:val="Little"/>
    <w:basedOn w:val="Normal"/>
    <w:next w:val="Normal"/>
    <w:link w:val="LittleChar"/>
    <w:qFormat/>
    <w:rsid w:val="00801160"/>
    <w:pPr>
      <w:ind w:left="288"/>
    </w:pPr>
    <w:rPr>
      <w:rFonts w:ascii="Garamond" w:eastAsia="Times New Roman" w:hAnsi="Garamond"/>
      <w:sz w:val="16"/>
    </w:rPr>
  </w:style>
  <w:style w:type="paragraph" w:customStyle="1" w:styleId="AAAcard">
    <w:name w:val="AAAcard"/>
    <w:basedOn w:val="Normal"/>
    <w:uiPriority w:val="99"/>
    <w:qFormat/>
    <w:rsid w:val="00801160"/>
    <w:pPr>
      <w:ind w:left="288" w:right="288"/>
    </w:pPr>
    <w:rPr>
      <w:rFonts w:eastAsia="Times New Roman"/>
    </w:rPr>
  </w:style>
  <w:style w:type="paragraph" w:customStyle="1" w:styleId="Caption3">
    <w:name w:val="Caption3"/>
    <w:basedOn w:val="Normal"/>
    <w:uiPriority w:val="99"/>
    <w:qFormat/>
    <w:rsid w:val="00801160"/>
    <w:pPr>
      <w:spacing w:before="100" w:beforeAutospacing="1" w:after="100" w:afterAutospacing="1"/>
    </w:pPr>
    <w:rPr>
      <w:rFonts w:eastAsia="Times New Roman"/>
      <w:sz w:val="24"/>
    </w:rPr>
  </w:style>
  <w:style w:type="paragraph" w:customStyle="1" w:styleId="body-12-5">
    <w:name w:val="body-12-5"/>
    <w:basedOn w:val="Normal"/>
    <w:uiPriority w:val="99"/>
    <w:qFormat/>
    <w:rsid w:val="00801160"/>
    <w:pPr>
      <w:spacing w:before="100" w:beforeAutospacing="1" w:after="100" w:afterAutospacing="1"/>
    </w:pPr>
    <w:rPr>
      <w:rFonts w:eastAsia="Times New Roman"/>
      <w:sz w:val="24"/>
    </w:rPr>
  </w:style>
  <w:style w:type="paragraph" w:customStyle="1" w:styleId="infuse">
    <w:name w:val="infuse"/>
    <w:basedOn w:val="Normal"/>
    <w:uiPriority w:val="99"/>
    <w:qFormat/>
    <w:rsid w:val="00801160"/>
    <w:pPr>
      <w:spacing w:before="100" w:beforeAutospacing="1" w:after="100" w:afterAutospacing="1"/>
    </w:pPr>
    <w:rPr>
      <w:rFonts w:eastAsia="Times New Roman"/>
      <w:sz w:val="24"/>
    </w:rPr>
  </w:style>
  <w:style w:type="paragraph" w:customStyle="1" w:styleId="fontreg">
    <w:name w:val="font_reg"/>
    <w:basedOn w:val="Normal"/>
    <w:uiPriority w:val="99"/>
    <w:qFormat/>
    <w:rsid w:val="00801160"/>
    <w:pPr>
      <w:spacing w:before="100" w:beforeAutospacing="1" w:after="100" w:afterAutospacing="1"/>
    </w:pPr>
    <w:rPr>
      <w:rFonts w:eastAsia="Times New Roman"/>
      <w:sz w:val="24"/>
    </w:rPr>
  </w:style>
  <w:style w:type="paragraph" w:customStyle="1" w:styleId="CITEF3">
    <w:name w:val="CITE F3"/>
    <w:uiPriority w:val="99"/>
    <w:qFormat/>
    <w:rsid w:val="00801160"/>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801160"/>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801160"/>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801160"/>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801160"/>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801160"/>
    <w:pPr>
      <w:ind w:left="144"/>
    </w:pPr>
    <w:rPr>
      <w:rFonts w:ascii="Cambria" w:eastAsia="Calibri" w:hAnsi="Cambria"/>
      <w:sz w:val="24"/>
    </w:rPr>
  </w:style>
  <w:style w:type="paragraph" w:customStyle="1" w:styleId="FreeFormA">
    <w:name w:val="Free Form A"/>
    <w:autoRedefine/>
    <w:uiPriority w:val="99"/>
    <w:qFormat/>
    <w:rsid w:val="00801160"/>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801160"/>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801160"/>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801160"/>
    <w:rPr>
      <w:rFonts w:eastAsia="Times New Roman"/>
      <w:sz w:val="10"/>
    </w:rPr>
  </w:style>
  <w:style w:type="paragraph" w:customStyle="1" w:styleId="subheader">
    <w:name w:val="subheader"/>
    <w:basedOn w:val="Normal"/>
    <w:uiPriority w:val="99"/>
    <w:qFormat/>
    <w:rsid w:val="00801160"/>
    <w:pPr>
      <w:spacing w:before="100" w:beforeAutospacing="1" w:after="100" w:afterAutospacing="1"/>
    </w:pPr>
    <w:rPr>
      <w:rFonts w:eastAsia="Times New Roman"/>
      <w:sz w:val="24"/>
    </w:rPr>
  </w:style>
  <w:style w:type="paragraph" w:customStyle="1" w:styleId="firstletter">
    <w:name w:val="firstletter"/>
    <w:basedOn w:val="Normal"/>
    <w:uiPriority w:val="99"/>
    <w:qFormat/>
    <w:rsid w:val="00801160"/>
    <w:pPr>
      <w:spacing w:before="100" w:beforeAutospacing="1" w:after="100" w:afterAutospacing="1"/>
    </w:pPr>
    <w:rPr>
      <w:rFonts w:eastAsia="Times New Roman"/>
      <w:sz w:val="24"/>
    </w:rPr>
  </w:style>
  <w:style w:type="paragraph" w:customStyle="1" w:styleId="more">
    <w:name w:val="more"/>
    <w:basedOn w:val="Normal"/>
    <w:uiPriority w:val="99"/>
    <w:qFormat/>
    <w:rsid w:val="00801160"/>
    <w:pPr>
      <w:spacing w:before="100" w:beforeAutospacing="1" w:after="100" w:afterAutospacing="1"/>
    </w:pPr>
    <w:rPr>
      <w:rFonts w:eastAsia="Times New Roman"/>
      <w:sz w:val="24"/>
    </w:rPr>
  </w:style>
  <w:style w:type="paragraph" w:customStyle="1" w:styleId="story">
    <w:name w:val="story"/>
    <w:basedOn w:val="Normal"/>
    <w:uiPriority w:val="99"/>
    <w:qFormat/>
    <w:rsid w:val="00801160"/>
    <w:pPr>
      <w:spacing w:before="100" w:beforeAutospacing="1" w:after="100" w:afterAutospacing="1"/>
    </w:pPr>
    <w:rPr>
      <w:rFonts w:eastAsia="Times New Roman"/>
      <w:sz w:val="24"/>
    </w:rPr>
  </w:style>
  <w:style w:type="paragraph" w:customStyle="1" w:styleId="H1numbered">
    <w:name w:val="H1 numbered"/>
    <w:basedOn w:val="Normal"/>
    <w:uiPriority w:val="99"/>
    <w:qFormat/>
    <w:rsid w:val="00801160"/>
    <w:pPr>
      <w:pageBreakBefore/>
      <w:widowControl w:val="0"/>
      <w:numPr>
        <w:numId w:val="12"/>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801160"/>
    <w:pPr>
      <w:widowControl w:val="0"/>
      <w:numPr>
        <w:ilvl w:val="1"/>
        <w:numId w:val="12"/>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801160"/>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801160"/>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801160"/>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801160"/>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801160"/>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801160"/>
    <w:pPr>
      <w:widowControl w:val="0"/>
      <w:spacing w:after="63"/>
    </w:pPr>
    <w:rPr>
      <w:rFonts w:ascii="Arial" w:hAnsi="Arial"/>
      <w:color w:val="auto"/>
    </w:rPr>
  </w:style>
  <w:style w:type="paragraph" w:customStyle="1" w:styleId="CM35">
    <w:name w:val="CM35"/>
    <w:basedOn w:val="Default"/>
    <w:next w:val="Default"/>
    <w:uiPriority w:val="99"/>
    <w:qFormat/>
    <w:rsid w:val="00801160"/>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801160"/>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801160"/>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801160"/>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801160"/>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801160"/>
    <w:rPr>
      <w:rFonts w:ascii="Georgia" w:hAnsi="Georgia"/>
      <w:sz w:val="22"/>
      <w:szCs w:val="22"/>
      <w:lang w:val="x-none" w:eastAsia="x-none"/>
    </w:rPr>
  </w:style>
  <w:style w:type="character" w:customStyle="1" w:styleId="StyleCards11ptUnderlineChar">
    <w:name w:val="Style Cards + 11 pt Underline Char"/>
    <w:link w:val="StyleCards11ptUnderline"/>
    <w:locked/>
    <w:rsid w:val="00801160"/>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801160"/>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801160"/>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801160"/>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801160"/>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801160"/>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801160"/>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801160"/>
    <w:rPr>
      <w:rFonts w:ascii="Georgia" w:hAnsi="Georgia" w:cstheme="minorBidi"/>
      <w:lang w:val="x-none" w:eastAsia="x-none"/>
    </w:rPr>
  </w:style>
  <w:style w:type="character" w:customStyle="1" w:styleId="NormalFontChar">
    <w:name w:val="Normal Font Char"/>
    <w:link w:val="NormalFont"/>
    <w:locked/>
    <w:rsid w:val="00801160"/>
    <w:rPr>
      <w:rFonts w:ascii="Times New Roman" w:eastAsia="Times New Roman" w:hAnsi="Times New Roman" w:cs="Times New Roman"/>
      <w:sz w:val="20"/>
      <w:szCs w:val="20"/>
    </w:rPr>
  </w:style>
  <w:style w:type="paragraph" w:customStyle="1" w:styleId="NormalFont">
    <w:name w:val="Normal Font"/>
    <w:link w:val="NormalFontChar"/>
    <w:qFormat/>
    <w:rsid w:val="00801160"/>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801160"/>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801160"/>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801160"/>
    <w:rPr>
      <w:u w:val="single"/>
      <w:lang w:val="x-none" w:eastAsia="x-none"/>
    </w:rPr>
  </w:style>
  <w:style w:type="character" w:customStyle="1" w:styleId="StyleNormalFont11ptBoldUnderlineChar">
    <w:name w:val="Style Normal Font + 11 pt Bold Underline Char"/>
    <w:link w:val="StyleNormalFont11ptBoldUnderline"/>
    <w:locked/>
    <w:rsid w:val="00801160"/>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801160"/>
    <w:rPr>
      <w:b/>
      <w:bCs/>
      <w:u w:val="single"/>
      <w:lang w:val="x-none" w:eastAsia="x-none"/>
    </w:rPr>
  </w:style>
  <w:style w:type="paragraph" w:customStyle="1" w:styleId="Smallfont0">
    <w:name w:val="Smallfont"/>
    <w:basedOn w:val="Normal"/>
    <w:uiPriority w:val="99"/>
    <w:qFormat/>
    <w:rsid w:val="00801160"/>
    <w:rPr>
      <w:rFonts w:eastAsia="Times New Roman"/>
      <w:sz w:val="15"/>
    </w:rPr>
  </w:style>
  <w:style w:type="paragraph" w:customStyle="1" w:styleId="formatvorlage2">
    <w:name w:val="formatvorlage2"/>
    <w:basedOn w:val="Normal"/>
    <w:uiPriority w:val="99"/>
    <w:qFormat/>
    <w:rsid w:val="00801160"/>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801160"/>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801160"/>
    <w:pPr>
      <w:widowControl/>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801160"/>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801160"/>
    <w:pPr>
      <w:widowControl/>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801160"/>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801160"/>
    <w:pPr>
      <w:ind w:left="144"/>
    </w:pPr>
    <w:rPr>
      <w:rFonts w:ascii="Georgia" w:eastAsia="Times New Roman" w:hAnsi="Georgia" w:cstheme="minorBidi"/>
      <w:lang w:val="x-none" w:eastAsia="x-none"/>
    </w:rPr>
  </w:style>
  <w:style w:type="paragraph" w:customStyle="1" w:styleId="deck">
    <w:name w:val="deck"/>
    <w:basedOn w:val="Normal"/>
    <w:uiPriority w:val="99"/>
    <w:qFormat/>
    <w:rsid w:val="00801160"/>
    <w:pPr>
      <w:spacing w:before="100" w:beforeAutospacing="1" w:after="100" w:afterAutospacing="1"/>
    </w:pPr>
    <w:rPr>
      <w:rFonts w:eastAsia="Times New Roman"/>
      <w:sz w:val="24"/>
    </w:rPr>
  </w:style>
  <w:style w:type="paragraph" w:customStyle="1" w:styleId="i1">
    <w:name w:val="i1"/>
    <w:basedOn w:val="Normal"/>
    <w:uiPriority w:val="99"/>
    <w:qFormat/>
    <w:rsid w:val="00801160"/>
    <w:pPr>
      <w:spacing w:before="100" w:beforeAutospacing="1" w:after="100" w:afterAutospacing="1"/>
    </w:pPr>
    <w:rPr>
      <w:rFonts w:eastAsia="Times New Roman"/>
      <w:sz w:val="24"/>
    </w:rPr>
  </w:style>
  <w:style w:type="paragraph" w:customStyle="1" w:styleId="question">
    <w:name w:val="question"/>
    <w:basedOn w:val="Normal"/>
    <w:uiPriority w:val="99"/>
    <w:qFormat/>
    <w:rsid w:val="00801160"/>
    <w:pPr>
      <w:spacing w:before="100" w:beforeAutospacing="1" w:after="100" w:afterAutospacing="1"/>
    </w:pPr>
    <w:rPr>
      <w:rFonts w:eastAsia="Times New Roman"/>
      <w:sz w:val="24"/>
    </w:rPr>
  </w:style>
  <w:style w:type="paragraph" w:customStyle="1" w:styleId="bodycopy">
    <w:name w:val="bodycopy"/>
    <w:basedOn w:val="Normal"/>
    <w:uiPriority w:val="99"/>
    <w:qFormat/>
    <w:rsid w:val="00801160"/>
    <w:pPr>
      <w:spacing w:before="100" w:beforeAutospacing="1" w:after="100" w:afterAutospacing="1"/>
    </w:pPr>
    <w:rPr>
      <w:rFonts w:eastAsia="Times New Roman"/>
      <w:sz w:val="24"/>
    </w:rPr>
  </w:style>
  <w:style w:type="paragraph" w:customStyle="1" w:styleId="Fifth">
    <w:name w:val="Fifth"/>
    <w:basedOn w:val="Normal"/>
    <w:link w:val="FifthChar"/>
    <w:qFormat/>
    <w:rsid w:val="00801160"/>
    <w:rPr>
      <w:rFonts w:eastAsia="Calibri"/>
    </w:rPr>
  </w:style>
  <w:style w:type="paragraph" w:customStyle="1" w:styleId="NoteLevel22">
    <w:name w:val="Note Level 22"/>
    <w:basedOn w:val="Normal"/>
    <w:next w:val="Normal"/>
    <w:uiPriority w:val="99"/>
    <w:qFormat/>
    <w:rsid w:val="00801160"/>
    <w:pPr>
      <w:keepNext/>
      <w:ind w:left="288" w:right="288"/>
    </w:pPr>
    <w:rPr>
      <w:rFonts w:ascii="Georgia" w:eastAsia="MS Gothic" w:hAnsi="Georgia"/>
      <w:szCs w:val="20"/>
    </w:rPr>
  </w:style>
  <w:style w:type="paragraph" w:customStyle="1" w:styleId="wp-caption-text">
    <w:name w:val="wp-caption-text"/>
    <w:basedOn w:val="Normal"/>
    <w:qFormat/>
    <w:rsid w:val="00801160"/>
    <w:pPr>
      <w:spacing w:before="100" w:beforeAutospacing="1" w:after="100" w:afterAutospacing="1"/>
    </w:pPr>
    <w:rPr>
      <w:rFonts w:eastAsia="Times New Roman"/>
      <w:sz w:val="24"/>
    </w:rPr>
  </w:style>
  <w:style w:type="paragraph" w:customStyle="1" w:styleId="svarticle">
    <w:name w:val="svarticle"/>
    <w:basedOn w:val="Normal"/>
    <w:uiPriority w:val="99"/>
    <w:qFormat/>
    <w:rsid w:val="00801160"/>
    <w:pPr>
      <w:spacing w:before="100" w:beforeAutospacing="1" w:after="100" w:afterAutospacing="1"/>
    </w:pPr>
    <w:rPr>
      <w:rFonts w:eastAsia="Times New Roman"/>
      <w:sz w:val="24"/>
    </w:rPr>
  </w:style>
  <w:style w:type="paragraph" w:customStyle="1" w:styleId="canvas-atom">
    <w:name w:val="canvas-atom"/>
    <w:basedOn w:val="Normal"/>
    <w:uiPriority w:val="99"/>
    <w:qFormat/>
    <w:rsid w:val="00801160"/>
    <w:pPr>
      <w:spacing w:before="100" w:beforeAutospacing="1" w:after="100" w:afterAutospacing="1"/>
    </w:pPr>
    <w:rPr>
      <w:sz w:val="24"/>
    </w:rPr>
  </w:style>
  <w:style w:type="paragraph" w:customStyle="1" w:styleId="tweet-text">
    <w:name w:val="tweet-text"/>
    <w:basedOn w:val="Normal"/>
    <w:uiPriority w:val="99"/>
    <w:qFormat/>
    <w:rsid w:val="00801160"/>
    <w:pPr>
      <w:spacing w:before="100" w:beforeAutospacing="1" w:after="100" w:afterAutospacing="1"/>
    </w:pPr>
  </w:style>
  <w:style w:type="paragraph" w:customStyle="1" w:styleId="description">
    <w:name w:val="description"/>
    <w:basedOn w:val="Normal"/>
    <w:uiPriority w:val="99"/>
    <w:qFormat/>
    <w:rsid w:val="00801160"/>
    <w:pPr>
      <w:spacing w:before="100" w:beforeAutospacing="1" w:after="100" w:afterAutospacing="1"/>
    </w:pPr>
  </w:style>
  <w:style w:type="paragraph" w:customStyle="1" w:styleId="graf">
    <w:name w:val="graf"/>
    <w:basedOn w:val="Normal"/>
    <w:uiPriority w:val="99"/>
    <w:qFormat/>
    <w:rsid w:val="00801160"/>
    <w:pPr>
      <w:spacing w:before="100" w:beforeAutospacing="1" w:after="100" w:afterAutospacing="1"/>
    </w:pPr>
  </w:style>
  <w:style w:type="paragraph" w:customStyle="1" w:styleId="column">
    <w:name w:val="column"/>
    <w:basedOn w:val="Normal"/>
    <w:uiPriority w:val="99"/>
    <w:qFormat/>
    <w:rsid w:val="00801160"/>
    <w:pPr>
      <w:spacing w:before="100" w:beforeAutospacing="1" w:after="100" w:afterAutospacing="1"/>
    </w:pPr>
  </w:style>
  <w:style w:type="paragraph" w:customStyle="1" w:styleId="recirc-container">
    <w:name w:val="recirc-container"/>
    <w:basedOn w:val="Normal"/>
    <w:uiPriority w:val="99"/>
    <w:qFormat/>
    <w:rsid w:val="00801160"/>
    <w:pPr>
      <w:spacing w:before="100" w:beforeAutospacing="1" w:after="100" w:afterAutospacing="1"/>
    </w:pPr>
    <w:rPr>
      <w:sz w:val="24"/>
    </w:rPr>
  </w:style>
  <w:style w:type="paragraph" w:customStyle="1" w:styleId="selectionshareable">
    <w:name w:val="selectionshareable"/>
    <w:basedOn w:val="Normal"/>
    <w:uiPriority w:val="99"/>
    <w:qFormat/>
    <w:rsid w:val="00801160"/>
    <w:pPr>
      <w:spacing w:before="100" w:beforeAutospacing="1" w:after="100" w:afterAutospacing="1"/>
    </w:pPr>
    <w:rPr>
      <w:sz w:val="24"/>
    </w:rPr>
  </w:style>
  <w:style w:type="paragraph" w:customStyle="1" w:styleId="interstitial-link">
    <w:name w:val="interstitial-link"/>
    <w:basedOn w:val="Normal"/>
    <w:uiPriority w:val="99"/>
    <w:qFormat/>
    <w:rsid w:val="00801160"/>
    <w:pPr>
      <w:spacing w:before="100" w:beforeAutospacing="1" w:after="100" w:afterAutospacing="1"/>
    </w:pPr>
    <w:rPr>
      <w:sz w:val="24"/>
    </w:rPr>
  </w:style>
  <w:style w:type="paragraph" w:customStyle="1" w:styleId="see-also">
    <w:name w:val="see-also"/>
    <w:basedOn w:val="Normal"/>
    <w:uiPriority w:val="99"/>
    <w:qFormat/>
    <w:rsid w:val="00801160"/>
    <w:pPr>
      <w:spacing w:before="100" w:beforeAutospacing="1" w:after="100" w:afterAutospacing="1"/>
    </w:pPr>
    <w:rPr>
      <w:sz w:val="24"/>
    </w:rPr>
  </w:style>
  <w:style w:type="character" w:styleId="SubtleEmphasis">
    <w:name w:val="Subtle Emphasis"/>
    <w:uiPriority w:val="19"/>
    <w:qFormat/>
    <w:rsid w:val="00801160"/>
    <w:rPr>
      <w:rFonts w:ascii="Georgia" w:hAnsi="Georgia" w:hint="default"/>
      <w:i/>
      <w:iCs/>
      <w:color w:val="808080"/>
    </w:rPr>
  </w:style>
  <w:style w:type="character" w:customStyle="1" w:styleId="cardchar00">
    <w:name w:val="cardchar0"/>
    <w:basedOn w:val="DefaultParagraphFont"/>
    <w:rsid w:val="00801160"/>
  </w:style>
  <w:style w:type="character" w:customStyle="1" w:styleId="UnderlineNon-bold">
    <w:name w:val="Underline Non - bold"/>
    <w:rsid w:val="00801160"/>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801160"/>
  </w:style>
  <w:style w:type="character" w:customStyle="1" w:styleId="StyleHeading4UnderlinedsmalltextGaramondChar">
    <w:name w:val="Style Heading 4Underlinedsmall text + Garamond Char"/>
    <w:link w:val="StyleHeading4UnderlinedsmalltextGaramond"/>
    <w:locked/>
    <w:rsid w:val="00801160"/>
    <w:rPr>
      <w:rFonts w:ascii="Times New Roman" w:hAnsi="Times New Roman" w:cs="Times New Roman"/>
    </w:rPr>
  </w:style>
  <w:style w:type="character" w:customStyle="1" w:styleId="Heading5Char2">
    <w:name w:val="Heading 5 Char2"/>
    <w:rsid w:val="00801160"/>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801160"/>
    <w:rPr>
      <w:rFonts w:ascii="Arial" w:hAnsi="Arial" w:cs="Arial"/>
      <w:vanish/>
      <w:sz w:val="16"/>
      <w:szCs w:val="16"/>
    </w:rPr>
  </w:style>
  <w:style w:type="paragraph" w:styleId="z-TopofForm">
    <w:name w:val="HTML Top of Form"/>
    <w:basedOn w:val="Normal"/>
    <w:next w:val="Normal"/>
    <w:link w:val="z-TopofFormChar"/>
    <w:hidden/>
    <w:uiPriority w:val="99"/>
    <w:unhideWhenUsed/>
    <w:rsid w:val="00801160"/>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801160"/>
    <w:rPr>
      <w:rFonts w:ascii="Arial" w:hAnsi="Arial" w:cs="Arial"/>
      <w:vanish/>
      <w:sz w:val="16"/>
      <w:szCs w:val="16"/>
    </w:rPr>
  </w:style>
  <w:style w:type="character" w:customStyle="1" w:styleId="z-BottomofFormChar">
    <w:name w:val="z-Bottom of Form Char"/>
    <w:basedOn w:val="DefaultParagraphFont"/>
    <w:link w:val="z-BottomofForm"/>
    <w:uiPriority w:val="99"/>
    <w:rsid w:val="00801160"/>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801160"/>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801160"/>
    <w:rPr>
      <w:rFonts w:ascii="Arial" w:hAnsi="Arial" w:cs="Arial"/>
      <w:vanish/>
      <w:sz w:val="16"/>
      <w:szCs w:val="16"/>
    </w:rPr>
  </w:style>
  <w:style w:type="character" w:customStyle="1" w:styleId="Style2CharChar">
    <w:name w:val="Style2 Char Char"/>
    <w:rsid w:val="00801160"/>
    <w:rPr>
      <w:u w:val="thick"/>
      <w:lang w:val="en-US" w:eastAsia="en-US" w:bidi="ar-SA"/>
    </w:rPr>
  </w:style>
  <w:style w:type="character" w:customStyle="1" w:styleId="authordate1">
    <w:name w:val="authordate"/>
    <w:rsid w:val="00801160"/>
  </w:style>
  <w:style w:type="character" w:customStyle="1" w:styleId="underline0">
    <w:name w:val="%underline"/>
    <w:qFormat/>
    <w:rsid w:val="00801160"/>
    <w:rPr>
      <w:rFonts w:ascii="Times New Roman" w:hAnsi="Times New Roman" w:cs="Times New Roman" w:hint="default"/>
      <w:strike w:val="0"/>
      <w:dstrike w:val="0"/>
      <w:sz w:val="16"/>
      <w:u w:val="none"/>
      <w:effect w:val="none"/>
    </w:rPr>
  </w:style>
  <w:style w:type="character" w:customStyle="1" w:styleId="AUNDERLINE0">
    <w:name w:val="AUNDERLINE"/>
    <w:qFormat/>
    <w:rsid w:val="00801160"/>
    <w:rPr>
      <w:rFonts w:ascii="Times New Roman" w:hAnsi="Times New Roman" w:cs="Times New Roman" w:hint="default"/>
      <w:sz w:val="20"/>
      <w:u w:val="single"/>
    </w:rPr>
  </w:style>
  <w:style w:type="character" w:customStyle="1" w:styleId="UnderlinedCharChar">
    <w:name w:val="Underlined Char Char"/>
    <w:rsid w:val="00801160"/>
    <w:rPr>
      <w:rFonts w:ascii="Garamond" w:hAnsi="Garamond" w:hint="default"/>
      <w:szCs w:val="28"/>
      <w:u w:val="single"/>
      <w:lang w:val="en-US" w:eastAsia="en-US" w:bidi="ar-SA"/>
    </w:rPr>
  </w:style>
  <w:style w:type="character" w:customStyle="1" w:styleId="slug-doi">
    <w:name w:val="slug-doi"/>
    <w:basedOn w:val="DefaultParagraphFont"/>
    <w:rsid w:val="00801160"/>
  </w:style>
  <w:style w:type="character" w:customStyle="1" w:styleId="af">
    <w:name w:val="af"/>
    <w:basedOn w:val="DefaultParagraphFont"/>
    <w:rsid w:val="00801160"/>
  </w:style>
  <w:style w:type="character" w:customStyle="1" w:styleId="ab">
    <w:name w:val="ab"/>
    <w:basedOn w:val="DefaultParagraphFont"/>
    <w:rsid w:val="00801160"/>
  </w:style>
  <w:style w:type="character" w:customStyle="1" w:styleId="em">
    <w:name w:val="em"/>
    <w:basedOn w:val="DefaultParagraphFont"/>
    <w:rsid w:val="00801160"/>
  </w:style>
  <w:style w:type="character" w:customStyle="1" w:styleId="au">
    <w:name w:val="au"/>
    <w:basedOn w:val="DefaultParagraphFont"/>
    <w:rsid w:val="00801160"/>
  </w:style>
  <w:style w:type="character" w:customStyle="1" w:styleId="ti">
    <w:name w:val="ti"/>
    <w:basedOn w:val="DefaultParagraphFont"/>
    <w:rsid w:val="00801160"/>
  </w:style>
  <w:style w:type="character" w:customStyle="1" w:styleId="subheadblue">
    <w:name w:val="subhead_blue"/>
    <w:basedOn w:val="DefaultParagraphFont"/>
    <w:rsid w:val="00801160"/>
  </w:style>
  <w:style w:type="character" w:customStyle="1" w:styleId="affiliation">
    <w:name w:val="affiliation"/>
    <w:basedOn w:val="DefaultParagraphFont"/>
    <w:rsid w:val="00801160"/>
  </w:style>
  <w:style w:type="character" w:customStyle="1" w:styleId="slug-doi-wrapper">
    <w:name w:val="slug-doi-wrapper"/>
    <w:basedOn w:val="DefaultParagraphFont"/>
    <w:rsid w:val="00801160"/>
  </w:style>
  <w:style w:type="character" w:customStyle="1" w:styleId="slug-metadata-noteahead-of-print">
    <w:name w:val="slug-metadata-note ahead-of-print"/>
    <w:basedOn w:val="DefaultParagraphFont"/>
    <w:rsid w:val="00801160"/>
  </w:style>
  <w:style w:type="character" w:customStyle="1" w:styleId="slug-ahead-of-print-date">
    <w:name w:val="slug-ahead-of-print-date"/>
    <w:basedOn w:val="DefaultParagraphFont"/>
    <w:rsid w:val="00801160"/>
  </w:style>
  <w:style w:type="character" w:customStyle="1" w:styleId="medium-bold">
    <w:name w:val="medium-bold"/>
    <w:basedOn w:val="DefaultParagraphFont"/>
    <w:rsid w:val="00801160"/>
  </w:style>
  <w:style w:type="character" w:customStyle="1" w:styleId="updated-short-citation">
    <w:name w:val="updated-short-citation"/>
    <w:basedOn w:val="DefaultParagraphFont"/>
    <w:rsid w:val="00801160"/>
  </w:style>
  <w:style w:type="character" w:customStyle="1" w:styleId="goohl0">
    <w:name w:val="goohl0"/>
    <w:basedOn w:val="DefaultParagraphFont"/>
    <w:rsid w:val="00801160"/>
  </w:style>
  <w:style w:type="character" w:customStyle="1" w:styleId="CharChar6">
    <w:name w:val="Char Char6"/>
    <w:rsid w:val="00801160"/>
    <w:rPr>
      <w:rFonts w:ascii="Arial" w:hAnsi="Arial" w:cs="Arial" w:hint="default"/>
      <w:bCs/>
      <w:sz w:val="16"/>
      <w:szCs w:val="26"/>
      <w:lang w:val="en-US" w:eastAsia="en-US" w:bidi="ar-SA"/>
    </w:rPr>
  </w:style>
  <w:style w:type="character" w:customStyle="1" w:styleId="TagCharChar1">
    <w:name w:val="Tag Char Char1"/>
    <w:rsid w:val="00801160"/>
    <w:rPr>
      <w:b/>
      <w:bCs w:val="0"/>
      <w:sz w:val="24"/>
      <w:szCs w:val="24"/>
      <w:lang w:val="en-US" w:eastAsia="en-US" w:bidi="ar-SA"/>
    </w:rPr>
  </w:style>
  <w:style w:type="character" w:customStyle="1" w:styleId="12TimesNewRoman">
    <w:name w:val="12 Times New Roman"/>
    <w:rsid w:val="00801160"/>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801160"/>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801160"/>
    <w:rPr>
      <w:rFonts w:ascii="Times New Roman" w:hAnsi="Times New Roman" w:cs="Times New Roman" w:hint="default"/>
      <w:strike w:val="0"/>
      <w:dstrike w:val="0"/>
      <w:sz w:val="14"/>
      <w:u w:val="none"/>
      <w:effect w:val="none"/>
    </w:rPr>
  </w:style>
  <w:style w:type="character" w:customStyle="1" w:styleId="F8-UnderlineBold">
    <w:name w:val="F8 - Underline/Bold"/>
    <w:rsid w:val="00801160"/>
    <w:rPr>
      <w:rFonts w:ascii="Times New Roman" w:hAnsi="Times New Roman" w:cs="Times New Roman" w:hint="default"/>
      <w:b/>
      <w:bCs w:val="0"/>
      <w:sz w:val="20"/>
      <w:u w:val="single"/>
    </w:rPr>
  </w:style>
  <w:style w:type="character" w:customStyle="1" w:styleId="F7-SmallFont">
    <w:name w:val="F7 - Small Font"/>
    <w:rsid w:val="00801160"/>
    <w:rPr>
      <w:rFonts w:ascii="Times New Roman" w:hAnsi="Times New Roman" w:cs="Times New Roman" w:hint="default"/>
      <w:sz w:val="14"/>
    </w:rPr>
  </w:style>
  <w:style w:type="character" w:customStyle="1" w:styleId="Brief-Bold">
    <w:name w:val="Brief - Bold"/>
    <w:rsid w:val="00801160"/>
    <w:rPr>
      <w:rFonts w:ascii="Times New Roman" w:hAnsi="Times New Roman" w:cs="Times New Roman" w:hint="default"/>
      <w:b/>
      <w:bCs w:val="0"/>
    </w:rPr>
  </w:style>
  <w:style w:type="character" w:customStyle="1" w:styleId="Card-Underline">
    <w:name w:val="Card - Underline"/>
    <w:rsid w:val="00801160"/>
    <w:rPr>
      <w:rFonts w:ascii="Times New Roman" w:hAnsi="Times New Roman" w:cs="Times New Roman" w:hint="default"/>
      <w:u w:val="single"/>
    </w:rPr>
  </w:style>
  <w:style w:type="character" w:customStyle="1" w:styleId="beriefunderline">
    <w:name w:val="berief = underline"/>
    <w:rsid w:val="00801160"/>
    <w:rPr>
      <w:rFonts w:ascii="Times New Roman" w:eastAsia="Times New Roman" w:hAnsi="Times New Roman" w:cs="Times New Roman" w:hint="default"/>
      <w:sz w:val="20"/>
      <w:u w:val="single"/>
    </w:rPr>
  </w:style>
  <w:style w:type="character" w:customStyle="1" w:styleId="BoldText10pt">
    <w:name w:val="Bold Text 10 pt"/>
    <w:rsid w:val="00801160"/>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801160"/>
    <w:rPr>
      <w:i/>
      <w:iCs w:val="0"/>
    </w:rPr>
  </w:style>
  <w:style w:type="character" w:customStyle="1" w:styleId="eoeaheader">
    <w:name w:val="eoea_header"/>
    <w:basedOn w:val="DefaultParagraphFont"/>
    <w:rsid w:val="00801160"/>
  </w:style>
  <w:style w:type="character" w:customStyle="1" w:styleId="SC4208902">
    <w:name w:val="SC.4.208902"/>
    <w:rsid w:val="00801160"/>
    <w:rPr>
      <w:rFonts w:ascii="Century" w:hAnsi="Century" w:cs="Century" w:hint="default"/>
      <w:color w:val="000000"/>
      <w:sz w:val="22"/>
      <w:szCs w:val="22"/>
    </w:rPr>
  </w:style>
  <w:style w:type="character" w:customStyle="1" w:styleId="SC4208915">
    <w:name w:val="SC.4.208915"/>
    <w:rsid w:val="00801160"/>
    <w:rPr>
      <w:rFonts w:ascii="Century" w:hAnsi="Century" w:cs="Century" w:hint="default"/>
      <w:color w:val="000000"/>
      <w:sz w:val="13"/>
      <w:szCs w:val="13"/>
    </w:rPr>
  </w:style>
  <w:style w:type="character" w:customStyle="1" w:styleId="SC273764">
    <w:name w:val="SC.2.73764"/>
    <w:rsid w:val="00801160"/>
    <w:rPr>
      <w:rFonts w:ascii="Century" w:hAnsi="Century" w:cs="Century" w:hint="default"/>
      <w:color w:val="000000"/>
      <w:sz w:val="72"/>
      <w:szCs w:val="72"/>
    </w:rPr>
  </w:style>
  <w:style w:type="character" w:customStyle="1" w:styleId="SC273779">
    <w:name w:val="SC.2.73779"/>
    <w:rsid w:val="00801160"/>
    <w:rPr>
      <w:rFonts w:ascii="Century" w:hAnsi="Century" w:cs="Century" w:hint="default"/>
      <w:color w:val="000000"/>
      <w:sz w:val="40"/>
      <w:szCs w:val="40"/>
    </w:rPr>
  </w:style>
  <w:style w:type="character" w:customStyle="1" w:styleId="SC273763">
    <w:name w:val="SC.2.73763"/>
    <w:rsid w:val="00801160"/>
    <w:rPr>
      <w:rFonts w:ascii="Century" w:hAnsi="Century" w:cs="Century" w:hint="default"/>
      <w:b/>
      <w:bCs/>
      <w:color w:val="000000"/>
    </w:rPr>
  </w:style>
  <w:style w:type="character" w:customStyle="1" w:styleId="SC4208910">
    <w:name w:val="SC.4.208910"/>
    <w:rsid w:val="00801160"/>
    <w:rPr>
      <w:rFonts w:ascii="Century" w:hAnsi="Century" w:cs="Century" w:hint="default"/>
      <w:color w:val="000000"/>
      <w:sz w:val="28"/>
      <w:szCs w:val="28"/>
    </w:rPr>
  </w:style>
  <w:style w:type="character" w:customStyle="1" w:styleId="SC4208911">
    <w:name w:val="SC.4.208911"/>
    <w:rsid w:val="00801160"/>
    <w:rPr>
      <w:rFonts w:ascii="Century" w:hAnsi="Century" w:cs="Century" w:hint="default"/>
      <w:color w:val="000000"/>
    </w:rPr>
  </w:style>
  <w:style w:type="character" w:customStyle="1" w:styleId="articlesubtitle">
    <w:name w:val="article_sub_title"/>
    <w:basedOn w:val="DefaultParagraphFont"/>
    <w:rsid w:val="00801160"/>
  </w:style>
  <w:style w:type="character" w:customStyle="1" w:styleId="newsdate2">
    <w:name w:val="news_date2"/>
    <w:basedOn w:val="DefaultParagraphFont"/>
    <w:rsid w:val="00801160"/>
  </w:style>
  <w:style w:type="character" w:customStyle="1" w:styleId="readarticleheader">
    <w:name w:val="readarticleheader"/>
    <w:basedOn w:val="DefaultParagraphFont"/>
    <w:rsid w:val="00801160"/>
  </w:style>
  <w:style w:type="character" w:customStyle="1" w:styleId="UnderlineChar20">
    <w:name w:val="Underline Char2"/>
    <w:rsid w:val="00801160"/>
    <w:rPr>
      <w:rFonts w:ascii="Trebuchet MS" w:hAnsi="Trebuchet MS" w:hint="default"/>
      <w:u w:val="thick"/>
      <w:lang w:val="en-US" w:eastAsia="zh-CN" w:bidi="ar-SA"/>
    </w:rPr>
  </w:style>
  <w:style w:type="character" w:customStyle="1" w:styleId="BoldUnderliningChar">
    <w:name w:val="Bold Underlining Char"/>
    <w:rsid w:val="00801160"/>
    <w:rPr>
      <w:rFonts w:ascii="Arial Narrow" w:eastAsia="Times New Roman" w:hAnsi="Arial Narrow" w:hint="default"/>
      <w:b/>
      <w:bCs w:val="0"/>
      <w:szCs w:val="24"/>
      <w:u w:val="single"/>
      <w:lang w:val="en-GB" w:eastAsia="en-US" w:bidi="ar-SA"/>
    </w:rPr>
  </w:style>
  <w:style w:type="character" w:customStyle="1" w:styleId="medium-normal1">
    <w:name w:val="medium-normal1"/>
    <w:rsid w:val="00801160"/>
    <w:rPr>
      <w:rFonts w:ascii="Arial" w:hAnsi="Arial" w:cs="Arial" w:hint="default"/>
      <w:b w:val="0"/>
      <w:bCs w:val="0"/>
      <w:i w:val="0"/>
      <w:iCs w:val="0"/>
      <w:sz w:val="20"/>
      <w:szCs w:val="20"/>
    </w:rPr>
  </w:style>
  <w:style w:type="character" w:customStyle="1" w:styleId="UnderlinedCardChar0">
    <w:name w:val="Underlined Card Char"/>
    <w:rsid w:val="00801160"/>
    <w:rPr>
      <w:rFonts w:ascii="Palatino Linotype" w:hAnsi="Palatino Linotype" w:hint="default"/>
      <w:u w:val="single"/>
      <w:lang w:val="en-US" w:eastAsia="en-US" w:bidi="ar-SA"/>
    </w:rPr>
  </w:style>
  <w:style w:type="character" w:customStyle="1" w:styleId="char">
    <w:name w:val="char"/>
    <w:basedOn w:val="DefaultParagraphFont"/>
    <w:rsid w:val="00801160"/>
  </w:style>
  <w:style w:type="character" w:customStyle="1" w:styleId="UnderlineCharCharCharCharCharChar">
    <w:name w:val="Underline Char Char Char Char Char Char"/>
    <w:rsid w:val="00801160"/>
    <w:rPr>
      <w:rFonts w:ascii="Arial Narrow" w:hAnsi="Arial Narrow" w:hint="default"/>
      <w:szCs w:val="24"/>
      <w:u w:val="single"/>
      <w:lang w:val="en-US" w:eastAsia="en-US" w:bidi="ar-SA"/>
    </w:rPr>
  </w:style>
  <w:style w:type="character" w:customStyle="1" w:styleId="klink">
    <w:name w:val="klink"/>
    <w:basedOn w:val="DefaultParagraphFont"/>
    <w:rsid w:val="00801160"/>
  </w:style>
  <w:style w:type="character" w:customStyle="1" w:styleId="date10">
    <w:name w:val="date1"/>
    <w:basedOn w:val="DefaultParagraphFont"/>
    <w:rsid w:val="00801160"/>
  </w:style>
  <w:style w:type="character" w:customStyle="1" w:styleId="bolding1">
    <w:name w:val="bolding1"/>
    <w:rsid w:val="00801160"/>
    <w:rPr>
      <w:b/>
      <w:bCs/>
    </w:rPr>
  </w:style>
  <w:style w:type="character" w:customStyle="1" w:styleId="bookoptions1">
    <w:name w:val="book_options1"/>
    <w:rsid w:val="00801160"/>
    <w:rPr>
      <w:b/>
      <w:bCs/>
      <w:color w:val="333366"/>
    </w:rPr>
  </w:style>
  <w:style w:type="character" w:customStyle="1" w:styleId="descriptionblock">
    <w:name w:val="description block"/>
    <w:basedOn w:val="DefaultParagraphFont"/>
    <w:rsid w:val="00801160"/>
  </w:style>
  <w:style w:type="character" w:customStyle="1" w:styleId="detailsboxblock">
    <w:name w:val="detailsbox block"/>
    <w:basedOn w:val="DefaultParagraphFont"/>
    <w:rsid w:val="00801160"/>
  </w:style>
  <w:style w:type="character" w:customStyle="1" w:styleId="Char3">
    <w:name w:val="Char3"/>
    <w:rsid w:val="00801160"/>
    <w:rPr>
      <w:rFonts w:ascii="Arial" w:hAnsi="Arial" w:cs="Arial" w:hint="default"/>
      <w:bCs/>
      <w:u w:val="thick"/>
      <w:lang w:val="en-US" w:eastAsia="en-US" w:bidi="ar-SA"/>
    </w:rPr>
  </w:style>
  <w:style w:type="character" w:customStyle="1" w:styleId="texto11">
    <w:name w:val="texto11"/>
    <w:rsid w:val="00801160"/>
    <w:rPr>
      <w:rFonts w:ascii="Arial" w:hAnsi="Arial" w:cs="Arial" w:hint="default"/>
      <w:b w:val="0"/>
      <w:bCs w:val="0"/>
      <w:i w:val="0"/>
      <w:iCs w:val="0"/>
      <w:caps w:val="0"/>
      <w:color w:val="000000"/>
      <w:sz w:val="26"/>
      <w:szCs w:val="26"/>
    </w:rPr>
  </w:style>
  <w:style w:type="character" w:customStyle="1" w:styleId="CardTagChar">
    <w:name w:val="Card Tag Char"/>
    <w:rsid w:val="00801160"/>
    <w:rPr>
      <w:rFonts w:ascii="Arial Narrow" w:hAnsi="Arial Narrow" w:hint="default"/>
      <w:b/>
      <w:bCs w:val="0"/>
      <w:sz w:val="24"/>
      <w:szCs w:val="24"/>
      <w:lang w:val="en-US" w:eastAsia="en-US" w:bidi="ar-SA"/>
    </w:rPr>
  </w:style>
  <w:style w:type="character" w:customStyle="1" w:styleId="DebateCiteCharCharChar">
    <w:name w:val="Debate Cite Char Char Char"/>
    <w:rsid w:val="00801160"/>
    <w:rPr>
      <w:b/>
      <w:bCs w:val="0"/>
      <w:sz w:val="32"/>
      <w:szCs w:val="32"/>
      <w:lang w:val="en-US" w:eastAsia="en-US" w:bidi="ar-SA"/>
    </w:rPr>
  </w:style>
  <w:style w:type="character" w:customStyle="1" w:styleId="TagChar3">
    <w:name w:val="Tag Char3"/>
    <w:rsid w:val="00801160"/>
    <w:rPr>
      <w:rFonts w:ascii="Palatino Linotype" w:hAnsi="Palatino Linotype" w:hint="default"/>
      <w:b/>
      <w:bCs w:val="0"/>
      <w:sz w:val="24"/>
      <w:szCs w:val="24"/>
      <w:lang w:val="en-US" w:eastAsia="en-US" w:bidi="ar-SA"/>
    </w:rPr>
  </w:style>
  <w:style w:type="character" w:customStyle="1" w:styleId="Style10ptBold">
    <w:name w:val="Style 10 pt Bold"/>
    <w:rsid w:val="00801160"/>
    <w:rPr>
      <w:b/>
      <w:bCs/>
      <w:sz w:val="20"/>
    </w:rPr>
  </w:style>
  <w:style w:type="character" w:customStyle="1" w:styleId="text9">
    <w:name w:val="text9"/>
    <w:basedOn w:val="DefaultParagraphFont"/>
    <w:rsid w:val="00801160"/>
  </w:style>
  <w:style w:type="character" w:customStyle="1" w:styleId="text21">
    <w:name w:val="text21"/>
    <w:basedOn w:val="DefaultParagraphFont"/>
    <w:rsid w:val="00801160"/>
  </w:style>
  <w:style w:type="character" w:customStyle="1" w:styleId="text19">
    <w:name w:val="text19"/>
    <w:basedOn w:val="DefaultParagraphFont"/>
    <w:rsid w:val="00801160"/>
  </w:style>
  <w:style w:type="character" w:customStyle="1" w:styleId="term2">
    <w:name w:val="term2"/>
    <w:rsid w:val="00801160"/>
    <w:rPr>
      <w:b/>
      <w:bCs/>
    </w:rPr>
  </w:style>
  <w:style w:type="character" w:customStyle="1" w:styleId="pmterms12">
    <w:name w:val="pmterms12"/>
    <w:rsid w:val="00801160"/>
    <w:rPr>
      <w:b/>
      <w:bCs/>
      <w:i w:val="0"/>
      <w:iCs w:val="0"/>
      <w:color w:val="000000"/>
    </w:rPr>
  </w:style>
  <w:style w:type="character" w:customStyle="1" w:styleId="ToReadChar">
    <w:name w:val="To Read Char"/>
    <w:rsid w:val="00801160"/>
    <w:rPr>
      <w:rFonts w:ascii="Verdana" w:hAnsi="Verdana" w:hint="default"/>
      <w:b/>
      <w:bCs w:val="0"/>
      <w:szCs w:val="24"/>
      <w:u w:val="single"/>
      <w:lang w:val="en-US" w:eastAsia="en-US" w:bidi="ar-SA"/>
    </w:rPr>
  </w:style>
  <w:style w:type="character" w:customStyle="1" w:styleId="ToReadCharChar">
    <w:name w:val="To Read Char Char"/>
    <w:rsid w:val="00801160"/>
    <w:rPr>
      <w:rFonts w:ascii="Verdana" w:hAnsi="Verdana" w:hint="default"/>
      <w:b/>
      <w:bCs w:val="0"/>
      <w:szCs w:val="24"/>
      <w:u w:val="single"/>
      <w:lang w:val="en-US" w:eastAsia="en-US" w:bidi="ar-SA"/>
    </w:rPr>
  </w:style>
  <w:style w:type="character" w:customStyle="1" w:styleId="bio">
    <w:name w:val="bio"/>
    <w:basedOn w:val="DefaultParagraphFont"/>
    <w:rsid w:val="00801160"/>
  </w:style>
  <w:style w:type="character" w:customStyle="1" w:styleId="storytextstyle">
    <w:name w:val="storytextstyle"/>
    <w:basedOn w:val="DefaultParagraphFont"/>
    <w:rsid w:val="00801160"/>
  </w:style>
  <w:style w:type="character" w:customStyle="1" w:styleId="cardunderlinedCharChar">
    <w:name w:val="card underlined Char Char"/>
    <w:rsid w:val="00801160"/>
    <w:rPr>
      <w:rFonts w:ascii="Arial" w:hAnsi="Arial" w:cs="Arial" w:hint="default"/>
      <w:sz w:val="22"/>
      <w:szCs w:val="24"/>
      <w:u w:val="single"/>
      <w:lang w:val="en-US" w:eastAsia="en-US" w:bidi="ar-SA"/>
    </w:rPr>
  </w:style>
  <w:style w:type="character" w:customStyle="1" w:styleId="Style2Char0">
    <w:name w:val="Style2 Char"/>
    <w:rsid w:val="00801160"/>
    <w:rPr>
      <w:rFonts w:ascii="Book Antiqua" w:hAnsi="Book Antiqua" w:hint="default"/>
      <w:u w:val="thick"/>
      <w:lang w:val="en-US" w:eastAsia="en-US" w:bidi="ar-SA"/>
    </w:rPr>
  </w:style>
  <w:style w:type="character" w:customStyle="1" w:styleId="Style2Char1">
    <w:name w:val="Style2 Char1"/>
    <w:rsid w:val="00801160"/>
    <w:rPr>
      <w:rFonts w:ascii="Book Antiqua" w:hAnsi="Book Antiqua" w:hint="default"/>
      <w:szCs w:val="24"/>
      <w:u w:val="thick"/>
      <w:lang w:val="en-US" w:eastAsia="en-US" w:bidi="ar-SA"/>
    </w:rPr>
  </w:style>
  <w:style w:type="character" w:customStyle="1" w:styleId="articlehead21">
    <w:name w:val="articlehead21"/>
    <w:rsid w:val="00801160"/>
    <w:rPr>
      <w:rFonts w:ascii="Arial" w:hAnsi="Arial" w:cs="Arial" w:hint="default"/>
      <w:b/>
      <w:bCs/>
      <w:color w:val="660000"/>
      <w:sz w:val="20"/>
      <w:szCs w:val="20"/>
    </w:rPr>
  </w:style>
  <w:style w:type="character" w:customStyle="1" w:styleId="TagCiteChar1">
    <w:name w:val="Tag/Cite Char1"/>
    <w:rsid w:val="00801160"/>
    <w:rPr>
      <w:b/>
      <w:bCs w:val="0"/>
      <w:lang w:val="en-US" w:eastAsia="en-US" w:bidi="ar-SA"/>
    </w:rPr>
  </w:style>
  <w:style w:type="character" w:customStyle="1" w:styleId="goohl2">
    <w:name w:val="goohl2"/>
    <w:basedOn w:val="DefaultParagraphFont"/>
    <w:rsid w:val="00801160"/>
  </w:style>
  <w:style w:type="character" w:customStyle="1" w:styleId="CardCharChar0">
    <w:name w:val="Card Char Char"/>
    <w:rsid w:val="00801160"/>
    <w:rPr>
      <w:lang w:val="en-US" w:eastAsia="en-US" w:bidi="ar-SA"/>
    </w:rPr>
  </w:style>
  <w:style w:type="character" w:customStyle="1" w:styleId="BriefTitle1Char">
    <w:name w:val="Brief Title 1 Char"/>
    <w:rsid w:val="00801160"/>
    <w:rPr>
      <w:b/>
      <w:bCs w:val="0"/>
      <w:u w:val="single"/>
      <w:lang w:val="en-US" w:eastAsia="en-US" w:bidi="ar-SA"/>
    </w:rPr>
  </w:style>
  <w:style w:type="character" w:customStyle="1" w:styleId="TagCiteCharChar">
    <w:name w:val="Tag/Cite Char Char"/>
    <w:rsid w:val="00801160"/>
    <w:rPr>
      <w:b/>
      <w:bCs w:val="0"/>
      <w:lang w:val="en-US" w:eastAsia="en-US" w:bidi="ar-SA"/>
    </w:rPr>
  </w:style>
  <w:style w:type="character" w:customStyle="1" w:styleId="btx">
    <w:name w:val="btx"/>
    <w:basedOn w:val="DefaultParagraphFont"/>
    <w:rsid w:val="00801160"/>
  </w:style>
  <w:style w:type="character" w:customStyle="1" w:styleId="CardChar10">
    <w:name w:val="Card Char1"/>
    <w:rsid w:val="00801160"/>
    <w:rPr>
      <w:lang w:val="en-US" w:eastAsia="en-US" w:bidi="ar-SA"/>
    </w:rPr>
  </w:style>
  <w:style w:type="character" w:customStyle="1" w:styleId="prodgeneral1">
    <w:name w:val="prodgeneral1"/>
    <w:rsid w:val="00801160"/>
    <w:rPr>
      <w:rFonts w:ascii="Verdana" w:hAnsi="Verdana" w:hint="default"/>
      <w:b w:val="0"/>
      <w:bCs w:val="0"/>
      <w:caps w:val="0"/>
      <w:color w:val="000000"/>
      <w:spacing w:val="0"/>
      <w:sz w:val="16"/>
      <w:szCs w:val="16"/>
    </w:rPr>
  </w:style>
  <w:style w:type="character" w:customStyle="1" w:styleId="summary1">
    <w:name w:val="summary1"/>
    <w:rsid w:val="00801160"/>
    <w:rPr>
      <w:rFonts w:ascii="Arial" w:hAnsi="Arial" w:cs="Arial" w:hint="default"/>
      <w:sz w:val="18"/>
      <w:szCs w:val="18"/>
    </w:rPr>
  </w:style>
  <w:style w:type="character" w:customStyle="1" w:styleId="text3">
    <w:name w:val="text3"/>
    <w:basedOn w:val="DefaultParagraphFont"/>
    <w:rsid w:val="00801160"/>
  </w:style>
  <w:style w:type="character" w:customStyle="1" w:styleId="cardtextsmallChar">
    <w:name w:val="card text small Char"/>
    <w:rsid w:val="00801160"/>
    <w:rPr>
      <w:rFonts w:ascii="Arial Narrow" w:hAnsi="Arial Narrow" w:hint="default"/>
      <w:sz w:val="16"/>
      <w:szCs w:val="24"/>
      <w:lang w:val="en-US" w:eastAsia="en-US" w:bidi="ar-SA"/>
    </w:rPr>
  </w:style>
  <w:style w:type="character" w:customStyle="1" w:styleId="countrytitle1">
    <w:name w:val="countrytitle1"/>
    <w:rsid w:val="00801160"/>
    <w:rPr>
      <w:rFonts w:ascii="Verdana" w:hAnsi="Verdana" w:hint="default"/>
      <w:b/>
      <w:bCs/>
      <w:color w:val="293643"/>
      <w:sz w:val="24"/>
      <w:szCs w:val="24"/>
    </w:rPr>
  </w:style>
  <w:style w:type="character" w:customStyle="1" w:styleId="storyheader1">
    <w:name w:val="storyheader1"/>
    <w:rsid w:val="00801160"/>
    <w:rPr>
      <w:rFonts w:ascii="Verdana" w:hAnsi="Verdana" w:hint="default"/>
      <w:b/>
      <w:bCs/>
      <w:color w:val="000000"/>
      <w:sz w:val="21"/>
      <w:szCs w:val="21"/>
    </w:rPr>
  </w:style>
  <w:style w:type="character" w:customStyle="1" w:styleId="cardunderlinedChar0">
    <w:name w:val="card underlined Char"/>
    <w:rsid w:val="00801160"/>
    <w:rPr>
      <w:rFonts w:ascii="Arial" w:hAnsi="Arial" w:cs="Arial" w:hint="default"/>
      <w:sz w:val="22"/>
      <w:szCs w:val="24"/>
      <w:u w:val="single"/>
      <w:lang w:val="en-US" w:eastAsia="en-US" w:bidi="ar-SA"/>
    </w:rPr>
  </w:style>
  <w:style w:type="character" w:customStyle="1" w:styleId="article1">
    <w:name w:val="article1"/>
    <w:rsid w:val="00801160"/>
    <w:rPr>
      <w:rFonts w:ascii="Verdana" w:hAnsi="Verdana" w:hint="default"/>
      <w:color w:val="333333"/>
      <w:sz w:val="16"/>
      <w:szCs w:val="16"/>
    </w:rPr>
  </w:style>
  <w:style w:type="character" w:customStyle="1" w:styleId="story-posted-date1">
    <w:name w:val="story-posted-date1"/>
    <w:rsid w:val="00801160"/>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801160"/>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801160"/>
  </w:style>
  <w:style w:type="character" w:customStyle="1" w:styleId="textmedium">
    <w:name w:val="textmedium"/>
    <w:basedOn w:val="DefaultParagraphFont"/>
    <w:rsid w:val="00801160"/>
  </w:style>
  <w:style w:type="character" w:customStyle="1" w:styleId="citation1">
    <w:name w:val="citation1"/>
    <w:rsid w:val="00801160"/>
    <w:rPr>
      <w:rFonts w:ascii="Verdana" w:hAnsi="Verdana" w:hint="default"/>
      <w:sz w:val="17"/>
      <w:szCs w:val="17"/>
    </w:rPr>
  </w:style>
  <w:style w:type="character" w:customStyle="1" w:styleId="hithighlite">
    <w:name w:val="hithighlite"/>
    <w:basedOn w:val="DefaultParagraphFont"/>
    <w:rsid w:val="00801160"/>
  </w:style>
  <w:style w:type="character" w:customStyle="1" w:styleId="articlecontent">
    <w:name w:val="articlecontent"/>
    <w:basedOn w:val="DefaultParagraphFont"/>
    <w:rsid w:val="00801160"/>
  </w:style>
  <w:style w:type="character" w:customStyle="1" w:styleId="fource1">
    <w:name w:val="fource1"/>
    <w:rsid w:val="00801160"/>
    <w:rPr>
      <w:sz w:val="34"/>
      <w:szCs w:val="34"/>
    </w:rPr>
  </w:style>
  <w:style w:type="character" w:customStyle="1" w:styleId="LanguageStrikeChar">
    <w:name w:val="Language Strike Char"/>
    <w:rsid w:val="00801160"/>
    <w:rPr>
      <w:rFonts w:ascii="Arial Narrow" w:hAnsi="Arial Narrow" w:hint="default"/>
      <w:strike/>
      <w:szCs w:val="24"/>
      <w:lang w:val="en-US" w:eastAsia="en-US" w:bidi="ar-SA"/>
    </w:rPr>
  </w:style>
  <w:style w:type="character" w:customStyle="1" w:styleId="normal11">
    <w:name w:val="normal1"/>
    <w:basedOn w:val="DefaultParagraphFont"/>
    <w:rsid w:val="00801160"/>
  </w:style>
  <w:style w:type="character" w:customStyle="1" w:styleId="ds">
    <w:name w:val="ds"/>
    <w:basedOn w:val="DefaultParagraphFont"/>
    <w:rsid w:val="00801160"/>
  </w:style>
  <w:style w:type="character" w:customStyle="1" w:styleId="UnderliningChar1">
    <w:name w:val="Underlining Char1"/>
    <w:rsid w:val="00801160"/>
    <w:rPr>
      <w:rFonts w:ascii="Arial Narrow" w:hAnsi="Arial Narrow" w:hint="default"/>
      <w:szCs w:val="24"/>
      <w:u w:val="single"/>
      <w:lang w:val="en-US" w:eastAsia="en-US" w:bidi="ar-SA"/>
    </w:rPr>
  </w:style>
  <w:style w:type="character" w:customStyle="1" w:styleId="UnderliningChar2">
    <w:name w:val="Underlining Char2"/>
    <w:rsid w:val="00801160"/>
    <w:rPr>
      <w:rFonts w:ascii="Arial Narrow" w:hAnsi="Arial Narrow" w:hint="default"/>
      <w:szCs w:val="24"/>
      <w:u w:val="single"/>
      <w:lang w:val="en-US" w:eastAsia="en-US" w:bidi="ar-SA"/>
    </w:rPr>
  </w:style>
  <w:style w:type="character" w:customStyle="1" w:styleId="MicroTextChar1">
    <w:name w:val="MicroText Char1"/>
    <w:rsid w:val="00801160"/>
    <w:rPr>
      <w:rFonts w:ascii="Arial Narrow" w:hAnsi="Arial Narrow" w:hint="default"/>
      <w:sz w:val="12"/>
      <w:szCs w:val="24"/>
      <w:lang w:val="en-US" w:eastAsia="en-US" w:bidi="ar-SA"/>
    </w:rPr>
  </w:style>
  <w:style w:type="character" w:customStyle="1" w:styleId="DefaultPara">
    <w:name w:val="Default Para"/>
    <w:rsid w:val="00801160"/>
    <w:rPr>
      <w:sz w:val="20"/>
    </w:rPr>
  </w:style>
  <w:style w:type="character" w:customStyle="1" w:styleId="SYSHYPERTEXT">
    <w:name w:val="SYS_HYPERTEXT"/>
    <w:rsid w:val="00801160"/>
    <w:rPr>
      <w:color w:val="0000FF"/>
      <w:u w:val="single"/>
    </w:rPr>
  </w:style>
  <w:style w:type="character" w:customStyle="1" w:styleId="Hyperlink1">
    <w:name w:val="Hyperlink1"/>
    <w:rsid w:val="00801160"/>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801160"/>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801160"/>
    <w:rPr>
      <w:rFonts w:ascii="Arial Narrow" w:hAnsi="Arial Narrow" w:hint="default"/>
      <w:noProof w:val="0"/>
      <w:szCs w:val="24"/>
      <w:u w:val="single"/>
      <w:lang w:val="en-US" w:eastAsia="en-US" w:bidi="ar-SA"/>
    </w:rPr>
  </w:style>
  <w:style w:type="character" w:customStyle="1" w:styleId="BlockHeading1Char">
    <w:name w:val="Block Heading 1 Char"/>
    <w:rsid w:val="00801160"/>
    <w:rPr>
      <w:rFonts w:ascii="Georgia" w:hAnsi="Georgia" w:hint="default"/>
      <w:b/>
      <w:bCs w:val="0"/>
      <w:outline w:val="0"/>
      <w:shadow w:val="0"/>
      <w:emboss/>
      <w:imprint w:val="0"/>
      <w:color w:val="000000"/>
      <w:sz w:val="48"/>
      <w:szCs w:val="48"/>
      <w:lang w:val="en-US" w:eastAsia="en-US" w:bidi="ar-SA"/>
    </w:rPr>
  </w:style>
  <w:style w:type="character" w:customStyle="1" w:styleId="citationunderlineChar">
    <w:name w:val="citation/underline Char"/>
    <w:rsid w:val="00801160"/>
    <w:rPr>
      <w:b/>
      <w:bCs w:val="0"/>
      <w:sz w:val="24"/>
      <w:szCs w:val="24"/>
      <w:u w:val="single"/>
      <w:lang w:val="en-US" w:eastAsia="en-US" w:bidi="ar-SA"/>
    </w:rPr>
  </w:style>
  <w:style w:type="character" w:customStyle="1" w:styleId="StyleTagTimesNewRomanChar">
    <w:name w:val="Style Tag + Times New Roman Char"/>
    <w:rsid w:val="00801160"/>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801160"/>
    <w:rPr>
      <w:rFonts w:ascii="Arial Narrow" w:hAnsi="Arial Narrow" w:cs="Arial" w:hint="default"/>
      <w:b/>
      <w:bCs/>
      <w:iCs/>
      <w:sz w:val="24"/>
      <w:szCs w:val="28"/>
      <w:lang w:val="en-US" w:eastAsia="en-US" w:bidi="ar-SA"/>
    </w:rPr>
  </w:style>
  <w:style w:type="character" w:customStyle="1" w:styleId="UnderliningCharChar">
    <w:name w:val="Underlining Char Char"/>
    <w:rsid w:val="00801160"/>
    <w:rPr>
      <w:rFonts w:ascii="Arial Narrow" w:hAnsi="Arial Narrow" w:hint="default"/>
      <w:szCs w:val="24"/>
      <w:u w:val="single"/>
      <w:lang w:val="en-US" w:eastAsia="en-US" w:bidi="ar-SA"/>
    </w:rPr>
  </w:style>
  <w:style w:type="character" w:customStyle="1" w:styleId="StyleArialNarrow12ptBold">
    <w:name w:val="Style Arial Narrow 12 pt Bold"/>
    <w:rsid w:val="00801160"/>
    <w:rPr>
      <w:rFonts w:ascii="Arial Narrow" w:hAnsi="Arial Narrow" w:hint="default"/>
      <w:b/>
      <w:bCs/>
      <w:sz w:val="24"/>
    </w:rPr>
  </w:style>
  <w:style w:type="character" w:customStyle="1" w:styleId="Style1CharChar">
    <w:name w:val="Style1 Char Char"/>
    <w:rsid w:val="00801160"/>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801160"/>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801160"/>
    <w:rPr>
      <w:noProof w:val="0"/>
      <w:u w:val="single"/>
      <w:lang w:val="en-US" w:eastAsia="en-US" w:bidi="ar-SA"/>
    </w:rPr>
  </w:style>
  <w:style w:type="character" w:customStyle="1" w:styleId="UnderlinedCharChar1">
    <w:name w:val="Underlined Char Char1"/>
    <w:rsid w:val="00801160"/>
    <w:rPr>
      <w:rFonts w:ascii="Bell MT" w:eastAsia="Times New Roman" w:hAnsi="Bell MT" w:hint="default"/>
      <w:bCs/>
      <w:iCs/>
      <w:sz w:val="22"/>
      <w:u w:val="single"/>
    </w:rPr>
  </w:style>
  <w:style w:type="character" w:customStyle="1" w:styleId="Heading2CharChar2">
    <w:name w:val="Heading 2 Char Char2"/>
    <w:rsid w:val="00801160"/>
    <w:rPr>
      <w:rFonts w:ascii="Arial" w:hAnsi="Arial" w:cs="Arial" w:hint="default"/>
      <w:b/>
      <w:bCs/>
      <w:iCs/>
      <w:sz w:val="22"/>
      <w:szCs w:val="28"/>
      <w:lang w:val="en-US" w:eastAsia="en-US" w:bidi="ar-SA"/>
    </w:rPr>
  </w:style>
  <w:style w:type="character" w:customStyle="1" w:styleId="doctitle">
    <w:name w:val="doctitle"/>
    <w:rsid w:val="00801160"/>
  </w:style>
  <w:style w:type="character" w:customStyle="1" w:styleId="cardtext-underlined0">
    <w:name w:val="card text- underlined"/>
    <w:rsid w:val="00801160"/>
    <w:rPr>
      <w:rFonts w:ascii="Garamond" w:hAnsi="Garamond" w:hint="default"/>
      <w:u w:val="single"/>
    </w:rPr>
  </w:style>
  <w:style w:type="character" w:customStyle="1" w:styleId="BodyText1">
    <w:name w:val="Body Text1"/>
    <w:basedOn w:val="DefaultParagraphFont"/>
    <w:rsid w:val="00801160"/>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801160"/>
  </w:style>
  <w:style w:type="character" w:customStyle="1" w:styleId="BriefTitleChar">
    <w:name w:val="Brief Title Char"/>
    <w:basedOn w:val="DefaultParagraphFont"/>
    <w:rsid w:val="00801160"/>
    <w:rPr>
      <w:b/>
      <w:bCs w:val="0"/>
      <w:sz w:val="24"/>
      <w:szCs w:val="24"/>
      <w:u w:val="single"/>
      <w:lang w:val="en-US" w:eastAsia="en-US" w:bidi="ar-SA"/>
    </w:rPr>
  </w:style>
  <w:style w:type="character" w:customStyle="1" w:styleId="BriefTitle2Char">
    <w:name w:val="Brief Title 2 Char"/>
    <w:basedOn w:val="BriefTitleChar"/>
    <w:rsid w:val="00801160"/>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801160"/>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801160"/>
    <w:rPr>
      <w:rFonts w:ascii="Georgia" w:hAnsi="Georgia" w:hint="default"/>
      <w:b/>
      <w:bCs w:val="0"/>
      <w:sz w:val="24"/>
    </w:rPr>
  </w:style>
  <w:style w:type="character" w:customStyle="1" w:styleId="Emphasis20">
    <w:name w:val="Emphasis 2"/>
    <w:uiPriority w:val="1"/>
    <w:qFormat/>
    <w:rsid w:val="00801160"/>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801160"/>
    <w:rPr>
      <w:rFonts w:ascii="AGaramond" w:hAnsi="AGaramond" w:cs="AGaramond" w:hint="default"/>
      <w:color w:val="211D1E"/>
      <w:sz w:val="14"/>
      <w:szCs w:val="14"/>
    </w:rPr>
  </w:style>
  <w:style w:type="character" w:customStyle="1" w:styleId="CharacterStyle2">
    <w:name w:val="Character Style 2"/>
    <w:uiPriority w:val="99"/>
    <w:rsid w:val="00801160"/>
    <w:rPr>
      <w:sz w:val="20"/>
      <w:szCs w:val="20"/>
    </w:rPr>
  </w:style>
  <w:style w:type="character" w:customStyle="1" w:styleId="cross-head">
    <w:name w:val="cross-head"/>
    <w:rsid w:val="00801160"/>
  </w:style>
  <w:style w:type="character" w:customStyle="1" w:styleId="dateline">
    <w:name w:val="dateline"/>
    <w:rsid w:val="00801160"/>
  </w:style>
  <w:style w:type="character" w:customStyle="1" w:styleId="Subtitle1">
    <w:name w:val="Subtitle1"/>
    <w:rsid w:val="00801160"/>
  </w:style>
  <w:style w:type="character" w:customStyle="1" w:styleId="metaorigin">
    <w:name w:val="meta_origin"/>
    <w:rsid w:val="00801160"/>
  </w:style>
  <w:style w:type="character" w:customStyle="1" w:styleId="mandelbrotrefrag">
    <w:name w:val="mandelbrot_refrag"/>
    <w:rsid w:val="00801160"/>
  </w:style>
  <w:style w:type="character" w:customStyle="1" w:styleId="eminfo">
    <w:name w:val="eminfo"/>
    <w:rsid w:val="00801160"/>
  </w:style>
  <w:style w:type="character" w:customStyle="1" w:styleId="emhighlight">
    <w:name w:val="emhighlight"/>
    <w:rsid w:val="00801160"/>
  </w:style>
  <w:style w:type="character" w:customStyle="1" w:styleId="name">
    <w:name w:val="name"/>
    <w:rsid w:val="00801160"/>
  </w:style>
  <w:style w:type="character" w:customStyle="1" w:styleId="tkrname">
    <w:name w:val="tkrname"/>
    <w:rsid w:val="00801160"/>
  </w:style>
  <w:style w:type="character" w:customStyle="1" w:styleId="tkrchange">
    <w:name w:val="tkrchange"/>
    <w:rsid w:val="00801160"/>
  </w:style>
  <w:style w:type="character" w:customStyle="1" w:styleId="source-org">
    <w:name w:val="source-org"/>
    <w:rsid w:val="00801160"/>
  </w:style>
  <w:style w:type="character" w:customStyle="1" w:styleId="updated">
    <w:name w:val="updated"/>
    <w:rsid w:val="00801160"/>
  </w:style>
  <w:style w:type="character" w:customStyle="1" w:styleId="last">
    <w:name w:val="last"/>
    <w:rsid w:val="00801160"/>
  </w:style>
  <w:style w:type="character" w:customStyle="1" w:styleId="Style11ptBoldUnderline1">
    <w:name w:val="Style 11 pt Bold Underline1"/>
    <w:rsid w:val="00801160"/>
    <w:rPr>
      <w:b/>
      <w:bCs/>
      <w:sz w:val="20"/>
      <w:u w:val="single"/>
    </w:rPr>
  </w:style>
  <w:style w:type="character" w:customStyle="1" w:styleId="StyleStyleunderlineBold11pt">
    <w:name w:val="Style Style underline + Bold + 11 pt"/>
    <w:rsid w:val="00801160"/>
    <w:rPr>
      <w:bCs/>
      <w:sz w:val="20"/>
      <w:u w:val="single"/>
    </w:rPr>
  </w:style>
  <w:style w:type="character" w:customStyle="1" w:styleId="StyleunderlineAsianTimesNewRomanBold">
    <w:name w:val="Style underline + (Asian) Times New Roman Bold"/>
    <w:rsid w:val="00801160"/>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801160"/>
    <w:rPr>
      <w:b/>
      <w:bCs/>
      <w:sz w:val="20"/>
      <w:u w:val="single"/>
      <w:bdr w:val="single" w:sz="4" w:space="0" w:color="auto" w:frame="1"/>
    </w:rPr>
  </w:style>
  <w:style w:type="character" w:customStyle="1" w:styleId="A5">
    <w:name w:val="A5"/>
    <w:uiPriority w:val="99"/>
    <w:rsid w:val="00801160"/>
    <w:rPr>
      <w:rFonts w:ascii="Times New Roman" w:hAnsi="Times New Roman" w:cs="Times New Roman" w:hint="default"/>
      <w:color w:val="000000"/>
      <w:sz w:val="13"/>
      <w:szCs w:val="13"/>
    </w:rPr>
  </w:style>
  <w:style w:type="character" w:customStyle="1" w:styleId="quotepeekbase">
    <w:name w:val="quotepeekbase"/>
    <w:rsid w:val="00801160"/>
  </w:style>
  <w:style w:type="character" w:customStyle="1" w:styleId="cardChar11">
    <w:name w:val="card Char1"/>
    <w:rsid w:val="00801160"/>
    <w:rPr>
      <w:rFonts w:ascii="Calibri" w:eastAsia="Calibri" w:hAnsi="Calibri" w:cs="Calibri" w:hint="default"/>
      <w:sz w:val="24"/>
      <w:szCs w:val="22"/>
      <w:lang w:val="x-none" w:eastAsia="x-none"/>
    </w:rPr>
  </w:style>
  <w:style w:type="character" w:customStyle="1" w:styleId="NormalCard">
    <w:name w:val="Normal Card"/>
    <w:uiPriority w:val="1"/>
    <w:qFormat/>
    <w:rsid w:val="00801160"/>
    <w:rPr>
      <w:rFonts w:ascii="Times New Roman" w:hAnsi="Times New Roman" w:cs="Times New Roman" w:hint="default"/>
      <w:sz w:val="24"/>
    </w:rPr>
  </w:style>
  <w:style w:type="character" w:customStyle="1" w:styleId="HighlightedUnderline0">
    <w:name w:val="Highlighted Underline"/>
    <w:uiPriority w:val="1"/>
    <w:qFormat/>
    <w:rsid w:val="00801160"/>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801160"/>
    <w:rPr>
      <w:rFonts w:ascii="Times New Roman" w:hAnsi="Times New Roman" w:cs="Times New Roman" w:hint="default"/>
      <w:sz w:val="16"/>
      <w:szCs w:val="16"/>
    </w:rPr>
  </w:style>
  <w:style w:type="character" w:customStyle="1" w:styleId="timebox">
    <w:name w:val="timebox"/>
    <w:rsid w:val="00801160"/>
  </w:style>
  <w:style w:type="character" w:customStyle="1" w:styleId="Heading2Subtext">
    <w:name w:val="Heading 2 Subtext"/>
    <w:rsid w:val="00801160"/>
    <w:rPr>
      <w:rFonts w:ascii="Times New Roman" w:hAnsi="Times New Roman" w:cs="Times New Roman" w:hint="default"/>
      <w:sz w:val="16"/>
    </w:rPr>
  </w:style>
  <w:style w:type="character" w:customStyle="1" w:styleId="-SmallText-">
    <w:name w:val="-Small Text-"/>
    <w:rsid w:val="00801160"/>
    <w:rPr>
      <w:rFonts w:ascii="Garamond" w:hAnsi="Garamond" w:hint="default"/>
      <w:sz w:val="16"/>
    </w:rPr>
  </w:style>
  <w:style w:type="character" w:customStyle="1" w:styleId="label">
    <w:name w:val="label"/>
    <w:rsid w:val="00801160"/>
  </w:style>
  <w:style w:type="character" w:customStyle="1" w:styleId="BoldUnderlineCharChar">
    <w:name w:val="BoldUnderline Char Char"/>
    <w:rsid w:val="00801160"/>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801160"/>
  </w:style>
  <w:style w:type="character" w:customStyle="1" w:styleId="FontStyle477">
    <w:name w:val="Font Style477"/>
    <w:basedOn w:val="DefaultParagraphFont"/>
    <w:uiPriority w:val="99"/>
    <w:rsid w:val="00801160"/>
    <w:rPr>
      <w:rFonts w:ascii="Times New Roman" w:hAnsi="Times New Roman" w:cs="Times New Roman" w:hint="default"/>
      <w:sz w:val="18"/>
      <w:szCs w:val="18"/>
    </w:rPr>
  </w:style>
  <w:style w:type="character" w:customStyle="1" w:styleId="FontStyle505">
    <w:name w:val="Font Style505"/>
    <w:basedOn w:val="DefaultParagraphFont"/>
    <w:uiPriority w:val="99"/>
    <w:rsid w:val="00801160"/>
    <w:rPr>
      <w:rFonts w:ascii="Times New Roman" w:hAnsi="Times New Roman" w:cs="Times New Roman" w:hint="default"/>
      <w:sz w:val="18"/>
      <w:szCs w:val="18"/>
    </w:rPr>
  </w:style>
  <w:style w:type="character" w:customStyle="1" w:styleId="FontStyle514">
    <w:name w:val="Font Style514"/>
    <w:basedOn w:val="DefaultParagraphFont"/>
    <w:uiPriority w:val="99"/>
    <w:rsid w:val="00801160"/>
    <w:rPr>
      <w:rFonts w:ascii="Times New Roman" w:hAnsi="Times New Roman" w:cs="Times New Roman" w:hint="default"/>
      <w:sz w:val="14"/>
      <w:szCs w:val="14"/>
    </w:rPr>
  </w:style>
  <w:style w:type="character" w:customStyle="1" w:styleId="FontStyle500">
    <w:name w:val="Font Style500"/>
    <w:basedOn w:val="DefaultParagraphFont"/>
    <w:uiPriority w:val="99"/>
    <w:rsid w:val="00801160"/>
    <w:rPr>
      <w:rFonts w:ascii="Times New Roman" w:hAnsi="Times New Roman" w:cs="Times New Roman" w:hint="default"/>
      <w:b/>
      <w:bCs/>
      <w:sz w:val="16"/>
      <w:szCs w:val="16"/>
    </w:rPr>
  </w:style>
  <w:style w:type="character" w:customStyle="1" w:styleId="CardCite1">
    <w:name w:val="CardCite1"/>
    <w:qFormat/>
    <w:rsid w:val="00801160"/>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801160"/>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801160"/>
    <w:rPr>
      <w:rFonts w:ascii="Times New Roman" w:hAnsi="Times New Roman" w:cs="Times New Roman" w:hint="default"/>
      <w:b/>
      <w:bCs/>
      <w:sz w:val="22"/>
      <w:szCs w:val="22"/>
    </w:rPr>
  </w:style>
  <w:style w:type="character" w:customStyle="1" w:styleId="CharacterStyle3">
    <w:name w:val="Character Style 3"/>
    <w:uiPriority w:val="99"/>
    <w:rsid w:val="00801160"/>
    <w:rPr>
      <w:rFonts w:ascii="Bookman Old Style" w:hAnsi="Bookman Old Style" w:cs="Bookman Old Style" w:hint="default"/>
      <w:spacing w:val="-5"/>
      <w:sz w:val="18"/>
      <w:szCs w:val="18"/>
    </w:rPr>
  </w:style>
  <w:style w:type="character" w:customStyle="1" w:styleId="Style8pt1">
    <w:name w:val="Style 8 pt1"/>
    <w:rsid w:val="00801160"/>
    <w:rPr>
      <w:rFonts w:ascii="Georgia" w:hAnsi="Georgia" w:hint="default"/>
      <w:sz w:val="16"/>
    </w:rPr>
  </w:style>
  <w:style w:type="character" w:customStyle="1" w:styleId="UnderlineStyleChar7">
    <w:name w:val="Underline Style Char7"/>
    <w:rsid w:val="00801160"/>
    <w:rPr>
      <w:rFonts w:ascii="Garamond" w:hAnsi="Garamond" w:hint="default"/>
      <w:sz w:val="22"/>
      <w:szCs w:val="24"/>
      <w:u w:val="single"/>
      <w:lang w:val="en-US" w:eastAsia="en-US" w:bidi="ar-SA"/>
    </w:rPr>
  </w:style>
  <w:style w:type="character" w:customStyle="1" w:styleId="StyleArial6ptBold">
    <w:name w:val="Style Arial 6 pt Bold"/>
    <w:rsid w:val="00801160"/>
    <w:rPr>
      <w:rFonts w:ascii="Arial" w:hAnsi="Arial" w:cs="Arial" w:hint="default"/>
      <w:bCs/>
      <w:sz w:val="12"/>
    </w:rPr>
  </w:style>
  <w:style w:type="character" w:customStyle="1" w:styleId="Heading2Char5">
    <w:name w:val="Heading 2 Char5"/>
    <w:rsid w:val="00801160"/>
    <w:rPr>
      <w:rFonts w:ascii="Garamond" w:hAnsi="Garamond" w:cs="Arial" w:hint="default"/>
      <w:b/>
      <w:bCs/>
      <w:iCs/>
      <w:sz w:val="24"/>
      <w:szCs w:val="28"/>
      <w:lang w:val="en-US" w:eastAsia="en-US" w:bidi="ar-SA"/>
    </w:rPr>
  </w:style>
  <w:style w:type="character" w:customStyle="1" w:styleId="TagGreg">
    <w:name w:val="TagGreg"/>
    <w:uiPriority w:val="1"/>
    <w:qFormat/>
    <w:rsid w:val="00801160"/>
    <w:rPr>
      <w:b/>
      <w:bCs w:val="0"/>
      <w:sz w:val="24"/>
    </w:rPr>
  </w:style>
  <w:style w:type="character" w:customStyle="1" w:styleId="StyleDebateUnderline10pt">
    <w:name w:val="Style Debate Underline + 10 pt"/>
    <w:rsid w:val="00801160"/>
    <w:rPr>
      <w:rFonts w:ascii="Times New Roman" w:hAnsi="Times New Roman" w:cs="Times New Roman" w:hint="default"/>
      <w:sz w:val="20"/>
      <w:szCs w:val="20"/>
      <w:u w:val="single"/>
    </w:rPr>
  </w:style>
  <w:style w:type="character" w:customStyle="1" w:styleId="underlinedCharChar0">
    <w:name w:val="underlined Char Char"/>
    <w:locked/>
    <w:rsid w:val="00801160"/>
    <w:rPr>
      <w:u w:val="single"/>
    </w:rPr>
  </w:style>
  <w:style w:type="character" w:customStyle="1" w:styleId="SourceBold">
    <w:name w:val="Source Bold"/>
    <w:rsid w:val="00801160"/>
    <w:rPr>
      <w:rFonts w:ascii="Arial Narrow" w:hAnsi="Arial Narrow" w:hint="default"/>
      <w:b/>
      <w:bCs w:val="0"/>
      <w:strike w:val="0"/>
      <w:dstrike w:val="0"/>
      <w:sz w:val="24"/>
      <w:u w:val="none"/>
      <w:effect w:val="none"/>
    </w:rPr>
  </w:style>
  <w:style w:type="character" w:customStyle="1" w:styleId="2xBoldUnderline">
    <w:name w:val="2x_Bold_Underline"/>
    <w:rsid w:val="00801160"/>
    <w:rPr>
      <w:b/>
      <w:bCs/>
      <w:sz w:val="24"/>
      <w:u w:val="thick"/>
    </w:rPr>
  </w:style>
  <w:style w:type="character" w:customStyle="1" w:styleId="Dottedunderline">
    <w:name w:val="Dotted underline"/>
    <w:rsid w:val="00801160"/>
    <w:rPr>
      <w:u w:val="dotted"/>
    </w:rPr>
  </w:style>
  <w:style w:type="character" w:customStyle="1" w:styleId="readChar">
    <w:name w:val="read Char"/>
    <w:rsid w:val="00801160"/>
    <w:rPr>
      <w:szCs w:val="22"/>
      <w:u w:val="single"/>
      <w:lang w:val="en-US" w:eastAsia="en-US" w:bidi="ar-SA"/>
    </w:rPr>
  </w:style>
  <w:style w:type="character" w:customStyle="1" w:styleId="underlining0">
    <w:name w:val="underlining"/>
    <w:rsid w:val="00801160"/>
    <w:rPr>
      <w:u w:val="single"/>
    </w:rPr>
  </w:style>
  <w:style w:type="character" w:customStyle="1" w:styleId="btitle">
    <w:name w:val="btitle"/>
    <w:rsid w:val="00801160"/>
  </w:style>
  <w:style w:type="character" w:customStyle="1" w:styleId="green">
    <w:name w:val="green"/>
    <w:rsid w:val="00801160"/>
  </w:style>
  <w:style w:type="character" w:customStyle="1" w:styleId="BodyText20">
    <w:name w:val="Body Text2"/>
    <w:rsid w:val="0080116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801160"/>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80116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801160"/>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801160"/>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801160"/>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80116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801160"/>
    <w:rPr>
      <w:rFonts w:ascii="Sylfaen" w:hAnsi="Sylfaen" w:cs="Sylfaen" w:hint="default"/>
      <w:i/>
      <w:iCs/>
      <w:strike w:val="0"/>
      <w:dstrike w:val="0"/>
      <w:sz w:val="19"/>
      <w:szCs w:val="19"/>
      <w:u w:val="none"/>
      <w:effect w:val="none"/>
      <w:shd w:val="clear" w:color="auto" w:fill="FFFFFF"/>
    </w:rPr>
  </w:style>
  <w:style w:type="character" w:customStyle="1" w:styleId="1">
    <w:name w:val="1"/>
    <w:rsid w:val="00801160"/>
    <w:rPr>
      <w:rFonts w:ascii="Arial" w:hAnsi="Arial" w:cs="Arial" w:hint="default"/>
      <w:bCs/>
      <w:sz w:val="20"/>
      <w:u w:val="single"/>
      <w:lang w:val="en-US" w:eastAsia="en-US" w:bidi="ar-SA"/>
    </w:rPr>
  </w:style>
  <w:style w:type="character" w:customStyle="1" w:styleId="CharChar31">
    <w:name w:val="Char Char31"/>
    <w:rsid w:val="00801160"/>
    <w:rPr>
      <w:rFonts w:ascii="Arial" w:hAnsi="Arial" w:cs="Arial" w:hint="default"/>
      <w:b/>
      <w:bCs/>
      <w:iCs/>
      <w:lang w:val="en-US" w:eastAsia="en-US" w:bidi="ar-SA"/>
    </w:rPr>
  </w:style>
  <w:style w:type="character" w:customStyle="1" w:styleId="Subtitle2">
    <w:name w:val="Subtitle2"/>
    <w:rsid w:val="00801160"/>
  </w:style>
  <w:style w:type="character" w:customStyle="1" w:styleId="drop">
    <w:name w:val="drop"/>
    <w:rsid w:val="00801160"/>
  </w:style>
  <w:style w:type="character" w:customStyle="1" w:styleId="bioline">
    <w:name w:val="bioline"/>
    <w:rsid w:val="00801160"/>
  </w:style>
  <w:style w:type="character" w:customStyle="1" w:styleId="articletitle0">
    <w:name w:val="article_title"/>
    <w:rsid w:val="00801160"/>
  </w:style>
  <w:style w:type="character" w:customStyle="1" w:styleId="A4">
    <w:name w:val="A4"/>
    <w:uiPriority w:val="99"/>
    <w:rsid w:val="00801160"/>
    <w:rPr>
      <w:color w:val="000000"/>
    </w:rPr>
  </w:style>
  <w:style w:type="character" w:customStyle="1" w:styleId="s2">
    <w:name w:val="s2"/>
    <w:rsid w:val="00801160"/>
  </w:style>
  <w:style w:type="character" w:customStyle="1" w:styleId="s4">
    <w:name w:val="s4"/>
    <w:rsid w:val="00801160"/>
  </w:style>
  <w:style w:type="character" w:customStyle="1" w:styleId="s5">
    <w:name w:val="s5"/>
    <w:rsid w:val="00801160"/>
  </w:style>
  <w:style w:type="character" w:customStyle="1" w:styleId="cap">
    <w:name w:val="cap"/>
    <w:rsid w:val="00801160"/>
  </w:style>
  <w:style w:type="character" w:customStyle="1" w:styleId="rightsnotice">
    <w:name w:val="rightsnotice"/>
    <w:rsid w:val="00801160"/>
  </w:style>
  <w:style w:type="character" w:customStyle="1" w:styleId="Caption1">
    <w:name w:val="Caption1"/>
    <w:rsid w:val="00801160"/>
  </w:style>
  <w:style w:type="character" w:customStyle="1" w:styleId="credit">
    <w:name w:val="credit"/>
    <w:rsid w:val="00801160"/>
  </w:style>
  <w:style w:type="character" w:customStyle="1" w:styleId="scaps">
    <w:name w:val="scaps"/>
    <w:rsid w:val="00801160"/>
  </w:style>
  <w:style w:type="character" w:customStyle="1" w:styleId="current-article">
    <w:name w:val="current-article"/>
    <w:rsid w:val="00801160"/>
  </w:style>
  <w:style w:type="character" w:customStyle="1" w:styleId="related-current-indicator">
    <w:name w:val="related-current-indicator"/>
    <w:rsid w:val="00801160"/>
  </w:style>
  <w:style w:type="character" w:customStyle="1" w:styleId="bylclear">
    <w:name w:val="bylclear"/>
    <w:rsid w:val="00801160"/>
  </w:style>
  <w:style w:type="character" w:customStyle="1" w:styleId="timestamp">
    <w:name w:val="timestamp"/>
    <w:rsid w:val="00801160"/>
  </w:style>
  <w:style w:type="character" w:customStyle="1" w:styleId="comments">
    <w:name w:val="comments"/>
    <w:rsid w:val="00801160"/>
  </w:style>
  <w:style w:type="character" w:customStyle="1" w:styleId="essaytext">
    <w:name w:val="essaytext"/>
    <w:rsid w:val="00801160"/>
  </w:style>
  <w:style w:type="character" w:customStyle="1" w:styleId="username">
    <w:name w:val="username"/>
    <w:rsid w:val="00801160"/>
  </w:style>
  <w:style w:type="character" w:customStyle="1" w:styleId="toplinks">
    <w:name w:val="toplinks"/>
    <w:rsid w:val="00801160"/>
  </w:style>
  <w:style w:type="character" w:customStyle="1" w:styleId="A3">
    <w:name w:val="A3"/>
    <w:uiPriority w:val="99"/>
    <w:rsid w:val="00801160"/>
    <w:rPr>
      <w:rFonts w:ascii="Perpetua" w:hAnsi="Perpetua" w:cs="Perpetua" w:hint="default"/>
      <w:color w:val="000000"/>
      <w:sz w:val="15"/>
      <w:szCs w:val="15"/>
    </w:rPr>
  </w:style>
  <w:style w:type="character" w:customStyle="1" w:styleId="see">
    <w:name w:val="see"/>
    <w:rsid w:val="00801160"/>
  </w:style>
  <w:style w:type="character" w:customStyle="1" w:styleId="first-letter">
    <w:name w:val="first-letter"/>
    <w:rsid w:val="00801160"/>
  </w:style>
  <w:style w:type="character" w:customStyle="1" w:styleId="focusparagraph">
    <w:name w:val="focusparagraph"/>
    <w:rsid w:val="00801160"/>
  </w:style>
  <w:style w:type="character" w:customStyle="1" w:styleId="lightblue">
    <w:name w:val="lightblue"/>
    <w:rsid w:val="00801160"/>
  </w:style>
  <w:style w:type="character" w:customStyle="1" w:styleId="StyleUnderlineCharChar9pt">
    <w:name w:val="Style Underline Char Char + 9 pt"/>
    <w:rsid w:val="00801160"/>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801160"/>
  </w:style>
  <w:style w:type="character" w:customStyle="1" w:styleId="Title10">
    <w:name w:val="Title1"/>
    <w:rsid w:val="00801160"/>
  </w:style>
  <w:style w:type="character" w:customStyle="1" w:styleId="BoldandUnderlineCharCharCharChar">
    <w:name w:val="Bold and Underline Char Char Char Char"/>
    <w:rsid w:val="00801160"/>
    <w:rPr>
      <w:b/>
      <w:bCs w:val="0"/>
      <w:noProof w:val="0"/>
      <w:u w:val="single"/>
      <w:lang w:val="en-US" w:eastAsia="en-US" w:bidi="ar-SA"/>
    </w:rPr>
  </w:style>
  <w:style w:type="character" w:customStyle="1" w:styleId="FontStyle29">
    <w:name w:val="Font Style29"/>
    <w:uiPriority w:val="99"/>
    <w:rsid w:val="00801160"/>
    <w:rPr>
      <w:rFonts w:ascii="Arial" w:hAnsi="Arial" w:cs="Arial" w:hint="default"/>
      <w:sz w:val="14"/>
      <w:szCs w:val="14"/>
    </w:rPr>
  </w:style>
  <w:style w:type="character" w:customStyle="1" w:styleId="CardsUnderlined">
    <w:name w:val="Cards Underlined"/>
    <w:rsid w:val="00801160"/>
    <w:rPr>
      <w:rFonts w:ascii="Helvetica" w:hAnsi="Helvetica" w:cs="Helvetica" w:hint="default"/>
      <w:sz w:val="22"/>
      <w:szCs w:val="24"/>
      <w:u w:val="thick"/>
    </w:rPr>
  </w:style>
  <w:style w:type="character" w:customStyle="1" w:styleId="titles">
    <w:name w:val="titles"/>
    <w:rsid w:val="00801160"/>
  </w:style>
  <w:style w:type="character" w:customStyle="1" w:styleId="articletext0">
    <w:name w:val="article_text"/>
    <w:rsid w:val="00801160"/>
  </w:style>
  <w:style w:type="character" w:customStyle="1" w:styleId="contentauthor">
    <w:name w:val="contentauthor"/>
    <w:rsid w:val="00801160"/>
  </w:style>
  <w:style w:type="character" w:customStyle="1" w:styleId="subarticleheader">
    <w:name w:val="subarticleheader"/>
    <w:rsid w:val="00801160"/>
  </w:style>
  <w:style w:type="character" w:customStyle="1" w:styleId="spelle">
    <w:name w:val="spelle"/>
    <w:rsid w:val="00801160"/>
  </w:style>
  <w:style w:type="character" w:customStyle="1" w:styleId="grame">
    <w:name w:val="grame"/>
    <w:rsid w:val="00801160"/>
  </w:style>
  <w:style w:type="character" w:customStyle="1" w:styleId="newstitle1">
    <w:name w:val="newstitle1"/>
    <w:rsid w:val="00801160"/>
  </w:style>
  <w:style w:type="character" w:customStyle="1" w:styleId="copy">
    <w:name w:val="copy"/>
    <w:rsid w:val="00801160"/>
  </w:style>
  <w:style w:type="character" w:customStyle="1" w:styleId="topheadline">
    <w:name w:val="topheadline"/>
    <w:rsid w:val="00801160"/>
  </w:style>
  <w:style w:type="character" w:customStyle="1" w:styleId="Stylereduce27pt">
    <w:name w:val="Style reduce2 + 7 pt"/>
    <w:rsid w:val="00801160"/>
    <w:rPr>
      <w:rFonts w:ascii="Times New Roman" w:hAnsi="Times New Roman" w:cs="Arial" w:hint="default"/>
      <w:color w:val="000000"/>
      <w:sz w:val="14"/>
      <w:szCs w:val="22"/>
    </w:rPr>
  </w:style>
  <w:style w:type="character" w:customStyle="1" w:styleId="srtitle">
    <w:name w:val="srtitle"/>
    <w:rsid w:val="00801160"/>
  </w:style>
  <w:style w:type="character" w:customStyle="1" w:styleId="st1">
    <w:name w:val="st1"/>
    <w:rsid w:val="00801160"/>
  </w:style>
  <w:style w:type="character" w:customStyle="1" w:styleId="StyleStyleGaramond">
    <w:name w:val="Style Style Garamond +"/>
    <w:rsid w:val="00801160"/>
    <w:rPr>
      <w:rFonts w:ascii="Garamond" w:hAnsi="Garamond" w:cs="Times New Roman" w:hint="default"/>
      <w:sz w:val="20"/>
    </w:rPr>
  </w:style>
  <w:style w:type="character" w:customStyle="1" w:styleId="quotechar0">
    <w:name w:val="quotechar"/>
    <w:rsid w:val="00801160"/>
  </w:style>
  <w:style w:type="character" w:customStyle="1" w:styleId="boldunderline0">
    <w:name w:val="boldunderline"/>
    <w:rsid w:val="00801160"/>
  </w:style>
  <w:style w:type="character" w:customStyle="1" w:styleId="A8">
    <w:name w:val="A8"/>
    <w:rsid w:val="00801160"/>
    <w:rPr>
      <w:rFonts w:ascii="Scala" w:hAnsi="Scala" w:cs="Scala" w:hint="default"/>
      <w:color w:val="000000"/>
      <w:sz w:val="15"/>
      <w:szCs w:val="15"/>
    </w:rPr>
  </w:style>
  <w:style w:type="character" w:customStyle="1" w:styleId="A0">
    <w:name w:val="A0"/>
    <w:uiPriority w:val="99"/>
    <w:rsid w:val="00801160"/>
    <w:rPr>
      <w:rFonts w:ascii="Scala" w:hAnsi="Scala" w:cs="Scala" w:hint="default"/>
      <w:color w:val="000000"/>
      <w:sz w:val="16"/>
      <w:szCs w:val="16"/>
    </w:rPr>
  </w:style>
  <w:style w:type="character" w:customStyle="1" w:styleId="Date11">
    <w:name w:val="Date11"/>
    <w:rsid w:val="00801160"/>
  </w:style>
  <w:style w:type="character" w:customStyle="1" w:styleId="Boxout">
    <w:name w:val="Box out"/>
    <w:uiPriority w:val="1"/>
    <w:qFormat/>
    <w:rsid w:val="00801160"/>
    <w:rPr>
      <w:rFonts w:ascii="Tahoma" w:hAnsi="Tahoma" w:cs="Tahoma" w:hint="default"/>
      <w:b/>
      <w:bCs w:val="0"/>
      <w:sz w:val="20"/>
      <w:u w:val="single"/>
      <w:bdr w:val="none" w:sz="0" w:space="0" w:color="auto" w:frame="1"/>
      <w:shd w:val="clear" w:color="auto" w:fill="A9E8F5"/>
    </w:rPr>
  </w:style>
  <w:style w:type="character" w:customStyle="1" w:styleId="metad">
    <w:name w:val="metad"/>
    <w:rsid w:val="00801160"/>
  </w:style>
  <w:style w:type="character" w:customStyle="1" w:styleId="sifr-alternate">
    <w:name w:val="sifr-alternate"/>
    <w:rsid w:val="00801160"/>
  </w:style>
  <w:style w:type="character" w:customStyle="1" w:styleId="justify1">
    <w:name w:val="justify1"/>
    <w:rsid w:val="00801160"/>
  </w:style>
  <w:style w:type="character" w:customStyle="1" w:styleId="artbody1">
    <w:name w:val="art_body1"/>
    <w:rsid w:val="00801160"/>
    <w:rPr>
      <w:rFonts w:ascii="Arial" w:hAnsi="Arial" w:cs="Arial" w:hint="default"/>
    </w:rPr>
  </w:style>
  <w:style w:type="character" w:customStyle="1" w:styleId="A1">
    <w:name w:val="A1"/>
    <w:uiPriority w:val="99"/>
    <w:rsid w:val="00801160"/>
    <w:rPr>
      <w:rFonts w:ascii="Book Antiqua" w:hAnsi="Book Antiqua" w:cs="Book Antiqua" w:hint="default"/>
      <w:color w:val="221E1F"/>
      <w:sz w:val="22"/>
      <w:szCs w:val="22"/>
    </w:rPr>
  </w:style>
  <w:style w:type="character" w:customStyle="1" w:styleId="reality">
    <w:name w:val="reality"/>
    <w:rsid w:val="00801160"/>
  </w:style>
  <w:style w:type="character" w:customStyle="1" w:styleId="text2">
    <w:name w:val="text2"/>
    <w:rsid w:val="00801160"/>
  </w:style>
  <w:style w:type="character" w:customStyle="1" w:styleId="StyleUnderlineChar2CharChar11pt">
    <w:name w:val="Style Underline Char2 Char Char + 11 pt"/>
    <w:rsid w:val="00801160"/>
    <w:rPr>
      <w:rFonts w:ascii="Times New Roman" w:hAnsi="Times New Roman" w:cs="Times New Roman" w:hint="default"/>
      <w:sz w:val="20"/>
      <w:u w:val="single"/>
    </w:rPr>
  </w:style>
  <w:style w:type="character" w:customStyle="1" w:styleId="StyleStyleBoldUnderline11pt">
    <w:name w:val="Style Style Bold Underline + 11 pt"/>
    <w:rsid w:val="00801160"/>
    <w:rPr>
      <w:b/>
      <w:bCs/>
      <w:sz w:val="20"/>
      <w:u w:val="single"/>
    </w:rPr>
  </w:style>
  <w:style w:type="character" w:customStyle="1" w:styleId="articlehead2">
    <w:name w:val="articlehead2"/>
    <w:rsid w:val="00801160"/>
  </w:style>
  <w:style w:type="character" w:customStyle="1" w:styleId="pronset">
    <w:name w:val="pronset"/>
    <w:rsid w:val="00801160"/>
  </w:style>
  <w:style w:type="character" w:customStyle="1" w:styleId="prondelim">
    <w:name w:val="prondelim"/>
    <w:rsid w:val="00801160"/>
  </w:style>
  <w:style w:type="character" w:customStyle="1" w:styleId="prontoggle">
    <w:name w:val="pron_toggle"/>
    <w:rsid w:val="00801160"/>
  </w:style>
  <w:style w:type="character" w:customStyle="1" w:styleId="boldface">
    <w:name w:val="boldface"/>
    <w:rsid w:val="00801160"/>
  </w:style>
  <w:style w:type="character" w:customStyle="1" w:styleId="secondary-bf">
    <w:name w:val="secondary-bf"/>
    <w:rsid w:val="00801160"/>
  </w:style>
  <w:style w:type="table" w:styleId="ColorfulGrid-Accent1">
    <w:name w:val="Colorful Grid Accent 1"/>
    <w:basedOn w:val="TableNormal"/>
    <w:link w:val="ColorfulGrid-Accent1Char"/>
    <w:uiPriority w:val="29"/>
    <w:unhideWhenUsed/>
    <w:rsid w:val="00801160"/>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801160"/>
    <w:rPr>
      <w:rFonts w:ascii="Times New Roman" w:hAnsi="Times New Roman" w:cs="Times New Roman" w:hint="default"/>
      <w:iCs/>
      <w:color w:val="000000"/>
      <w:sz w:val="16"/>
    </w:rPr>
  </w:style>
  <w:style w:type="character" w:customStyle="1" w:styleId="Boxout0">
    <w:name w:val="Boxout"/>
    <w:uiPriority w:val="1"/>
    <w:qFormat/>
    <w:rsid w:val="00801160"/>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801160"/>
  </w:style>
  <w:style w:type="character" w:customStyle="1" w:styleId="pg">
    <w:name w:val="pg"/>
    <w:rsid w:val="00801160"/>
  </w:style>
  <w:style w:type="character" w:customStyle="1" w:styleId="detailtitle">
    <w:name w:val="detailtitle"/>
    <w:rsid w:val="00801160"/>
  </w:style>
  <w:style w:type="character" w:customStyle="1" w:styleId="storydate">
    <w:name w:val="storydate"/>
    <w:rsid w:val="00801160"/>
  </w:style>
  <w:style w:type="character" w:customStyle="1" w:styleId="preloadwrap">
    <w:name w:val="preloadwrap"/>
    <w:rsid w:val="00801160"/>
  </w:style>
  <w:style w:type="character" w:customStyle="1" w:styleId="creditwrap">
    <w:name w:val="creditwrap"/>
    <w:rsid w:val="00801160"/>
  </w:style>
  <w:style w:type="character" w:customStyle="1" w:styleId="DefaultChar1">
    <w:name w:val="Default Char1"/>
    <w:rsid w:val="00801160"/>
    <w:rPr>
      <w:noProof w:val="0"/>
      <w:color w:val="000000"/>
      <w:lang w:val="en-US" w:eastAsia="en-US" w:bidi="ar-SA"/>
    </w:rPr>
  </w:style>
  <w:style w:type="character" w:customStyle="1" w:styleId="textunderlineChar0">
    <w:name w:val="text underline Char"/>
    <w:rsid w:val="00801160"/>
    <w:rPr>
      <w:sz w:val="24"/>
      <w:szCs w:val="22"/>
      <w:u w:val="thick"/>
      <w:lang w:val="en-US" w:eastAsia="en-US" w:bidi="ar-SA"/>
    </w:rPr>
  </w:style>
  <w:style w:type="character" w:customStyle="1" w:styleId="BoldChar">
    <w:name w:val="Bold Char"/>
    <w:rsid w:val="00801160"/>
    <w:rPr>
      <w:rFonts w:ascii="Times New Roman" w:eastAsia="Times New Roman" w:hAnsi="Times New Roman" w:cs="Times New Roman" w:hint="default"/>
      <w:b/>
      <w:bCs w:val="0"/>
      <w:szCs w:val="24"/>
    </w:rPr>
  </w:style>
  <w:style w:type="character" w:customStyle="1" w:styleId="pmterms31">
    <w:name w:val="pmterms31"/>
    <w:rsid w:val="00801160"/>
    <w:rPr>
      <w:b/>
      <w:bCs/>
      <w:i w:val="0"/>
      <w:iCs w:val="0"/>
      <w:color w:val="000000"/>
    </w:rPr>
  </w:style>
  <w:style w:type="character" w:customStyle="1" w:styleId="copyrightdescription">
    <w:name w:val="copyrightdescription"/>
    <w:rsid w:val="00801160"/>
  </w:style>
  <w:style w:type="character" w:customStyle="1" w:styleId="ft01">
    <w:name w:val="ft01"/>
    <w:rsid w:val="00801160"/>
    <w:rPr>
      <w:rFonts w:ascii="Times" w:hAnsi="Times" w:cs="Times" w:hint="default"/>
      <w:color w:val="000000"/>
      <w:sz w:val="14"/>
      <w:szCs w:val="14"/>
    </w:rPr>
  </w:style>
  <w:style w:type="character" w:customStyle="1" w:styleId="ft11">
    <w:name w:val="ft11"/>
    <w:rsid w:val="00801160"/>
    <w:rPr>
      <w:rFonts w:ascii="Times" w:hAnsi="Times" w:cs="Times" w:hint="default"/>
      <w:color w:val="000000"/>
      <w:sz w:val="17"/>
      <w:szCs w:val="17"/>
    </w:rPr>
  </w:style>
  <w:style w:type="character" w:customStyle="1" w:styleId="ft21">
    <w:name w:val="ft21"/>
    <w:rsid w:val="00801160"/>
    <w:rPr>
      <w:rFonts w:ascii="Times" w:hAnsi="Times" w:cs="Times" w:hint="default"/>
      <w:color w:val="000000"/>
      <w:sz w:val="15"/>
      <w:szCs w:val="15"/>
    </w:rPr>
  </w:style>
  <w:style w:type="character" w:customStyle="1" w:styleId="ft31">
    <w:name w:val="ft31"/>
    <w:rsid w:val="00801160"/>
    <w:rPr>
      <w:rFonts w:ascii="Times" w:hAnsi="Times" w:cs="Times" w:hint="default"/>
      <w:color w:val="000000"/>
      <w:sz w:val="15"/>
      <w:szCs w:val="15"/>
    </w:rPr>
  </w:style>
  <w:style w:type="character" w:customStyle="1" w:styleId="dquo">
    <w:name w:val="dquo"/>
    <w:rsid w:val="00801160"/>
  </w:style>
  <w:style w:type="character" w:customStyle="1" w:styleId="caps2">
    <w:name w:val="caps2"/>
    <w:rsid w:val="00801160"/>
  </w:style>
  <w:style w:type="character" w:customStyle="1" w:styleId="CardsFont12ptCharCharCharChar">
    <w:name w:val="Cards + Font: 12 pt Char Char Char Char"/>
    <w:rsid w:val="00801160"/>
    <w:rPr>
      <w:sz w:val="24"/>
      <w:szCs w:val="24"/>
      <w:u w:val="thick"/>
      <w:lang w:val="en-US" w:eastAsia="en-US" w:bidi="ar-SA"/>
    </w:rPr>
  </w:style>
  <w:style w:type="character" w:customStyle="1" w:styleId="ccs">
    <w:name w:val="c cs"/>
    <w:rsid w:val="00801160"/>
  </w:style>
  <w:style w:type="character" w:customStyle="1" w:styleId="UnderlinedEvChar">
    <w:name w:val="Underlined Ev Char"/>
    <w:rsid w:val="00801160"/>
    <w:rPr>
      <w:rFonts w:ascii="Times New Roman" w:eastAsia="Times New Roman" w:hAnsi="Times New Roman" w:cs="Times New Roman" w:hint="default"/>
      <w:szCs w:val="24"/>
      <w:u w:val="single"/>
    </w:rPr>
  </w:style>
  <w:style w:type="character" w:customStyle="1" w:styleId="dropshadow">
    <w:name w:val="dropshadow"/>
    <w:rsid w:val="00801160"/>
  </w:style>
  <w:style w:type="character" w:customStyle="1" w:styleId="d05ws">
    <w:name w:val="d05ws"/>
    <w:rsid w:val="00801160"/>
  </w:style>
  <w:style w:type="character" w:customStyle="1" w:styleId="rzibod">
    <w:name w:val="rzibod"/>
    <w:rsid w:val="00801160"/>
  </w:style>
  <w:style w:type="character" w:customStyle="1" w:styleId="StyleBold1">
    <w:name w:val="Style Bold1"/>
    <w:rsid w:val="00801160"/>
    <w:rPr>
      <w:rFonts w:ascii="Georgia" w:hAnsi="Georgia" w:hint="default"/>
      <w:b/>
      <w:bCs/>
      <w:sz w:val="22"/>
    </w:rPr>
  </w:style>
  <w:style w:type="character" w:customStyle="1" w:styleId="headertext">
    <w:name w:val="headertext"/>
    <w:rsid w:val="00801160"/>
  </w:style>
  <w:style w:type="character" w:customStyle="1" w:styleId="endnote-reference">
    <w:name w:val="endnote-reference"/>
    <w:rsid w:val="00801160"/>
  </w:style>
  <w:style w:type="character" w:customStyle="1" w:styleId="officialsname">
    <w:name w:val="official_s_name"/>
    <w:rsid w:val="00801160"/>
  </w:style>
  <w:style w:type="character" w:customStyle="1" w:styleId="audience">
    <w:name w:val="audience"/>
    <w:rsid w:val="00801160"/>
  </w:style>
  <w:style w:type="character" w:customStyle="1" w:styleId="A7">
    <w:name w:val="A7"/>
    <w:uiPriority w:val="99"/>
    <w:rsid w:val="00801160"/>
    <w:rPr>
      <w:rFonts w:ascii="Myriad Pro" w:hAnsi="Myriad Pro" w:cs="Myriad Pro" w:hint="default"/>
      <w:color w:val="0066B1"/>
      <w:sz w:val="22"/>
      <w:szCs w:val="22"/>
    </w:rPr>
  </w:style>
  <w:style w:type="character" w:customStyle="1" w:styleId="normalchar">
    <w:name w:val="normal__char"/>
    <w:rsid w:val="00801160"/>
  </w:style>
  <w:style w:type="character" w:customStyle="1" w:styleId="hyperlink002cheading0020100200028block0020title0029char">
    <w:name w:val="hyperlink_002cheading_00201_0020_0028block_0020title_0029__char"/>
    <w:rsid w:val="00801160"/>
  </w:style>
  <w:style w:type="character" w:customStyle="1" w:styleId="underline002cstyle0020bold0020underlinechar">
    <w:name w:val="underline_002cstyle_0020bold_0020underline__char"/>
    <w:rsid w:val="00801160"/>
  </w:style>
  <w:style w:type="character" w:customStyle="1" w:styleId="copyboldblack">
    <w:name w:val="copyboldblack"/>
    <w:rsid w:val="00801160"/>
  </w:style>
  <w:style w:type="character" w:customStyle="1" w:styleId="copybold">
    <w:name w:val="copybold"/>
    <w:rsid w:val="00801160"/>
  </w:style>
  <w:style w:type="character" w:customStyle="1" w:styleId="author-date0">
    <w:name w:val="author-date"/>
    <w:rsid w:val="00801160"/>
  </w:style>
  <w:style w:type="character" w:customStyle="1" w:styleId="hidden">
    <w:name w:val="hidden"/>
    <w:rsid w:val="00801160"/>
  </w:style>
  <w:style w:type="character" w:customStyle="1" w:styleId="articlebegin">
    <w:name w:val="articlebegin"/>
    <w:rsid w:val="00801160"/>
  </w:style>
  <w:style w:type="character" w:customStyle="1" w:styleId="mediaoverlay">
    <w:name w:val="mediaoverlay"/>
    <w:rsid w:val="00801160"/>
  </w:style>
  <w:style w:type="character" w:customStyle="1" w:styleId="blogcaption">
    <w:name w:val="blog_caption"/>
    <w:rsid w:val="00801160"/>
  </w:style>
  <w:style w:type="character" w:customStyle="1" w:styleId="commnet-abuzz">
    <w:name w:val="commnet-abuzz"/>
    <w:rsid w:val="00801160"/>
  </w:style>
  <w:style w:type="character" w:customStyle="1" w:styleId="fbconnectbuttontext">
    <w:name w:val="fbconnectbutton_text"/>
    <w:rsid w:val="00801160"/>
  </w:style>
  <w:style w:type="character" w:customStyle="1" w:styleId="fbsharecountinner">
    <w:name w:val="fb_share_count_inner"/>
    <w:rsid w:val="00801160"/>
  </w:style>
  <w:style w:type="character" w:customStyle="1" w:styleId="stbuttontext">
    <w:name w:val="stbuttontext"/>
    <w:rsid w:val="00801160"/>
  </w:style>
  <w:style w:type="character" w:customStyle="1" w:styleId="source">
    <w:name w:val="source"/>
    <w:rsid w:val="00801160"/>
  </w:style>
  <w:style w:type="character" w:customStyle="1" w:styleId="pubdate">
    <w:name w:val="pubdate"/>
    <w:rsid w:val="00801160"/>
  </w:style>
  <w:style w:type="character" w:customStyle="1" w:styleId="grey">
    <w:name w:val="grey"/>
    <w:rsid w:val="00801160"/>
  </w:style>
  <w:style w:type="character" w:customStyle="1" w:styleId="postdate">
    <w:name w:val="post_date"/>
    <w:rsid w:val="00801160"/>
  </w:style>
  <w:style w:type="character" w:customStyle="1" w:styleId="bdx">
    <w:name w:val="bdx"/>
    <w:rsid w:val="00801160"/>
  </w:style>
  <w:style w:type="character" w:customStyle="1" w:styleId="bdl">
    <w:name w:val="bdl"/>
    <w:rsid w:val="00801160"/>
  </w:style>
  <w:style w:type="character" w:customStyle="1" w:styleId="breadcrumbitemcurrent">
    <w:name w:val="breadcrumbitemcurrent"/>
    <w:rsid w:val="00801160"/>
  </w:style>
  <w:style w:type="character" w:customStyle="1" w:styleId="bbl">
    <w:name w:val="bbl"/>
    <w:rsid w:val="00801160"/>
  </w:style>
  <w:style w:type="character" w:customStyle="1" w:styleId="Date2">
    <w:name w:val="Date2"/>
    <w:rsid w:val="00801160"/>
  </w:style>
  <w:style w:type="character" w:customStyle="1" w:styleId="company">
    <w:name w:val="company"/>
    <w:rsid w:val="00801160"/>
  </w:style>
  <w:style w:type="character" w:customStyle="1" w:styleId="itxtnewhookspan">
    <w:name w:val="itxtnewhookspan"/>
    <w:rsid w:val="00801160"/>
  </w:style>
  <w:style w:type="character" w:customStyle="1" w:styleId="gstxthlt">
    <w:name w:val="gstxt_hlt"/>
    <w:rsid w:val="00801160"/>
  </w:style>
  <w:style w:type="character" w:customStyle="1" w:styleId="SubtleEmphasis1">
    <w:name w:val="Subtle Emphasis1"/>
    <w:uiPriority w:val="19"/>
    <w:qFormat/>
    <w:rsid w:val="00801160"/>
    <w:rPr>
      <w:rFonts w:ascii="Times New Roman" w:hAnsi="Times New Roman" w:cs="Times New Roman" w:hint="default"/>
      <w:b/>
      <w:bCs w:val="0"/>
      <w:iCs/>
      <w:color w:val="auto"/>
      <w:sz w:val="22"/>
    </w:rPr>
  </w:style>
  <w:style w:type="character" w:customStyle="1" w:styleId="StyleBoldRed">
    <w:name w:val="Style Bold Red"/>
    <w:rsid w:val="00801160"/>
    <w:rPr>
      <w:b/>
      <w:bCs/>
      <w:color w:val="auto"/>
    </w:rPr>
  </w:style>
  <w:style w:type="character" w:customStyle="1" w:styleId="StyleTimesNewRoman8pt">
    <w:name w:val="Style Times New Roman 8 pt"/>
    <w:rsid w:val="00801160"/>
    <w:rPr>
      <w:rFonts w:ascii="Georgia" w:hAnsi="Georgia" w:hint="default"/>
      <w:sz w:val="16"/>
    </w:rPr>
  </w:style>
  <w:style w:type="character" w:customStyle="1" w:styleId="StyleStyle7pt8pt">
    <w:name w:val="Style Style 7 pt + 8 pt"/>
    <w:rsid w:val="00801160"/>
    <w:rPr>
      <w:sz w:val="16"/>
    </w:rPr>
  </w:style>
  <w:style w:type="character" w:customStyle="1" w:styleId="StyleStyleThickunderlineBold1">
    <w:name w:val="Style Style Thick underline + Bold1"/>
    <w:rsid w:val="00801160"/>
    <w:rPr>
      <w:b/>
      <w:bCs/>
      <w:u w:val="thick"/>
    </w:rPr>
  </w:style>
  <w:style w:type="character" w:customStyle="1" w:styleId="StyleUnderline2">
    <w:name w:val="Style Underline2"/>
    <w:rsid w:val="00801160"/>
    <w:rPr>
      <w:u w:val="single"/>
    </w:rPr>
  </w:style>
  <w:style w:type="character" w:customStyle="1" w:styleId="ShrinkText">
    <w:name w:val="Shrink Text"/>
    <w:rsid w:val="00801160"/>
    <w:rPr>
      <w:sz w:val="16"/>
    </w:rPr>
  </w:style>
  <w:style w:type="character" w:customStyle="1" w:styleId="smallcaps">
    <w:name w:val="smallcaps"/>
    <w:rsid w:val="00801160"/>
  </w:style>
  <w:style w:type="character" w:customStyle="1" w:styleId="goldbldtext">
    <w:name w:val="goldbldtext"/>
    <w:rsid w:val="00801160"/>
  </w:style>
  <w:style w:type="character" w:customStyle="1" w:styleId="cardshighlight0">
    <w:name w:val="cardshighlight"/>
    <w:rsid w:val="00801160"/>
  </w:style>
  <w:style w:type="character" w:customStyle="1" w:styleId="cardsfont12pt1">
    <w:name w:val="cardsfont12pt"/>
    <w:rsid w:val="00801160"/>
  </w:style>
  <w:style w:type="character" w:customStyle="1" w:styleId="ft1">
    <w:name w:val="ft1"/>
    <w:rsid w:val="00801160"/>
  </w:style>
  <w:style w:type="character" w:customStyle="1" w:styleId="ft6">
    <w:name w:val="ft6"/>
    <w:rsid w:val="00801160"/>
  </w:style>
  <w:style w:type="character" w:customStyle="1" w:styleId="kicker">
    <w:name w:val="kicker"/>
    <w:rsid w:val="00801160"/>
  </w:style>
  <w:style w:type="character" w:customStyle="1" w:styleId="backcontent">
    <w:name w:val="backcontent"/>
    <w:rsid w:val="00801160"/>
  </w:style>
  <w:style w:type="character" w:customStyle="1" w:styleId="daystmp">
    <w:name w:val="daystmp"/>
    <w:rsid w:val="00801160"/>
  </w:style>
  <w:style w:type="character" w:customStyle="1" w:styleId="cardsfont12ptchar">
    <w:name w:val="cardsfont12ptchar"/>
    <w:rsid w:val="00801160"/>
  </w:style>
  <w:style w:type="character" w:customStyle="1" w:styleId="gal">
    <w:name w:val="gal"/>
    <w:rsid w:val="00801160"/>
  </w:style>
  <w:style w:type="character" w:customStyle="1" w:styleId="submitted">
    <w:name w:val="submitted"/>
    <w:rsid w:val="00801160"/>
  </w:style>
  <w:style w:type="character" w:customStyle="1" w:styleId="imagedateline">
    <w:name w:val="image_dateline"/>
    <w:rsid w:val="00801160"/>
  </w:style>
  <w:style w:type="character" w:customStyle="1" w:styleId="authordatecharchar">
    <w:name w:val="authordatecharchar"/>
    <w:rsid w:val="00801160"/>
  </w:style>
  <w:style w:type="character" w:customStyle="1" w:styleId="style1char0">
    <w:name w:val="style1char"/>
    <w:rsid w:val="00801160"/>
  </w:style>
  <w:style w:type="character" w:customStyle="1" w:styleId="tagcharchar0">
    <w:name w:val="tagcharchar"/>
    <w:rsid w:val="00801160"/>
  </w:style>
  <w:style w:type="character" w:customStyle="1" w:styleId="underlinedcharchar2">
    <w:name w:val="underlinedcharchar"/>
    <w:rsid w:val="00801160"/>
  </w:style>
  <w:style w:type="character" w:customStyle="1" w:styleId="BoxedChar">
    <w:name w:val="Boxed Char"/>
    <w:rsid w:val="00801160"/>
    <w:rPr>
      <w:rFonts w:ascii="Arial Narrow" w:hAnsi="Arial Narrow" w:hint="default"/>
      <w:b/>
      <w:bCs w:val="0"/>
      <w:sz w:val="18"/>
      <w:bdr w:val="single" w:sz="6" w:space="0" w:color="auto" w:frame="1"/>
    </w:rPr>
  </w:style>
  <w:style w:type="character" w:customStyle="1" w:styleId="Style11ptUnderline2">
    <w:name w:val="Style 11 pt Underline2"/>
    <w:rsid w:val="00801160"/>
    <w:rPr>
      <w:sz w:val="20"/>
      <w:u w:val="single"/>
    </w:rPr>
  </w:style>
  <w:style w:type="character" w:customStyle="1" w:styleId="Style11ptBoldUnderline2">
    <w:name w:val="Style 11 pt Bold Underline2"/>
    <w:rsid w:val="00801160"/>
    <w:rPr>
      <w:b/>
      <w:bCs/>
      <w:sz w:val="20"/>
      <w:u w:val="single"/>
    </w:rPr>
  </w:style>
  <w:style w:type="character" w:customStyle="1" w:styleId="nw">
    <w:name w:val="nw"/>
    <w:rsid w:val="00801160"/>
  </w:style>
  <w:style w:type="character" w:customStyle="1" w:styleId="Styleunderline11ptBoldBorderSinglesolidlineAuto">
    <w:name w:val="Style underline + 11 pt Bold Border: : (Single solid line Auto ..."/>
    <w:rsid w:val="00801160"/>
    <w:rPr>
      <w:b/>
      <w:bCs/>
      <w:sz w:val="20"/>
      <w:u w:val="single"/>
      <w:bdr w:val="single" w:sz="4" w:space="0" w:color="auto" w:frame="1"/>
    </w:rPr>
  </w:style>
  <w:style w:type="character" w:customStyle="1" w:styleId="cardCharCharChar1">
    <w:name w:val="card Char Char Char1"/>
    <w:rsid w:val="00801160"/>
    <w:rPr>
      <w:lang w:val="en-US" w:eastAsia="en-US" w:bidi="ar-SA"/>
    </w:rPr>
  </w:style>
  <w:style w:type="character" w:customStyle="1" w:styleId="authors1">
    <w:name w:val="authors1"/>
    <w:rsid w:val="00801160"/>
    <w:rPr>
      <w:rFonts w:ascii="Verdana" w:hAnsi="Verdana" w:hint="default"/>
      <w:b/>
      <w:bCs/>
      <w:color w:val="006699"/>
      <w:sz w:val="20"/>
      <w:szCs w:val="20"/>
    </w:rPr>
  </w:style>
  <w:style w:type="character" w:customStyle="1" w:styleId="headlinesectionlarge">
    <w:name w:val="headline_section_large"/>
    <w:rsid w:val="00801160"/>
  </w:style>
  <w:style w:type="character" w:customStyle="1" w:styleId="Styleunderline11ptBlack">
    <w:name w:val="Style underline + 11 pt Black"/>
    <w:rsid w:val="00801160"/>
    <w:rPr>
      <w:color w:val="000000"/>
      <w:sz w:val="20"/>
      <w:u w:val="single"/>
    </w:rPr>
  </w:style>
  <w:style w:type="character" w:customStyle="1" w:styleId="Styleunderline11ptBoldBlack">
    <w:name w:val="Style underline + 11 pt Bold Black"/>
    <w:rsid w:val="00801160"/>
    <w:rPr>
      <w:b/>
      <w:bCs/>
      <w:color w:val="000000"/>
      <w:sz w:val="20"/>
      <w:u w:val="single"/>
    </w:rPr>
  </w:style>
  <w:style w:type="character" w:customStyle="1" w:styleId="Style11ptBoldBlackUnderline">
    <w:name w:val="Style 11 pt Bold Black Underline"/>
    <w:rsid w:val="00801160"/>
    <w:rPr>
      <w:b/>
      <w:bCs/>
      <w:color w:val="000000"/>
      <w:sz w:val="20"/>
      <w:u w:val="single"/>
    </w:rPr>
  </w:style>
  <w:style w:type="character" w:customStyle="1" w:styleId="Style11ptBoldBlackUnderlineBorderSinglesolidline">
    <w:name w:val="Style 11 pt Bold Black Underline Border: : (Single solid line ..."/>
    <w:rsid w:val="00801160"/>
    <w:rPr>
      <w:b/>
      <w:bCs/>
      <w:color w:val="000000"/>
      <w:sz w:val="20"/>
      <w:u w:val="single"/>
      <w:bdr w:val="single" w:sz="4" w:space="0" w:color="auto" w:frame="1"/>
    </w:rPr>
  </w:style>
  <w:style w:type="character" w:customStyle="1" w:styleId="StyleLatinMeridien-Italic11ptItalicUnderline">
    <w:name w:val="Style (Latin) Meridien-Italic 11 pt Italic Underline"/>
    <w:rsid w:val="00801160"/>
    <w:rPr>
      <w:rFonts w:ascii="Meridien-Italic" w:hAnsi="Meridien-Italic" w:hint="default"/>
      <w:i/>
      <w:iCs/>
      <w:sz w:val="20"/>
      <w:u w:val="single"/>
    </w:rPr>
  </w:style>
  <w:style w:type="character" w:customStyle="1" w:styleId="Citation-AuthorDate">
    <w:name w:val="Citation - Author/Date"/>
    <w:rsid w:val="00801160"/>
    <w:rPr>
      <w:b/>
      <w:bCs w:val="0"/>
      <w:smallCaps/>
      <w:sz w:val="24"/>
      <w:u w:val="single"/>
    </w:rPr>
  </w:style>
  <w:style w:type="character" w:customStyle="1" w:styleId="underlinestylechar0">
    <w:name w:val="underlinestylechar"/>
    <w:rsid w:val="00801160"/>
  </w:style>
  <w:style w:type="character" w:customStyle="1" w:styleId="highlight">
    <w:name w:val="highlight"/>
    <w:rsid w:val="00801160"/>
  </w:style>
  <w:style w:type="character" w:customStyle="1" w:styleId="DottedUnderline0">
    <w:name w:val="Dotted Underline"/>
    <w:rsid w:val="00801160"/>
    <w:rPr>
      <w:rFonts w:ascii="Times New Roman" w:hAnsi="Times New Roman" w:cs="Times New Roman" w:hint="default"/>
      <w:sz w:val="20"/>
      <w:u w:val="dottedHeavy"/>
    </w:rPr>
  </w:style>
  <w:style w:type="character" w:customStyle="1" w:styleId="titleauthoretc">
    <w:name w:val="titleauthoretc"/>
    <w:rsid w:val="00801160"/>
  </w:style>
  <w:style w:type="character" w:customStyle="1" w:styleId="labeltext">
    <w:name w:val="labeltext"/>
    <w:rsid w:val="00801160"/>
  </w:style>
  <w:style w:type="character" w:customStyle="1" w:styleId="viewlink">
    <w:name w:val="viewlink"/>
    <w:rsid w:val="00801160"/>
  </w:style>
  <w:style w:type="character" w:customStyle="1" w:styleId="share">
    <w:name w:val="share"/>
    <w:rsid w:val="00801160"/>
  </w:style>
  <w:style w:type="character" w:customStyle="1" w:styleId="inlinkchart">
    <w:name w:val="inlink_chart"/>
    <w:rsid w:val="00801160"/>
  </w:style>
  <w:style w:type="character" w:customStyle="1" w:styleId="underLight">
    <w:name w:val="underLight"/>
    <w:uiPriority w:val="1"/>
    <w:qFormat/>
    <w:rsid w:val="00801160"/>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801160"/>
  </w:style>
  <w:style w:type="character" w:customStyle="1" w:styleId="author-rss">
    <w:name w:val="author-rss"/>
    <w:rsid w:val="00801160"/>
  </w:style>
  <w:style w:type="character" w:customStyle="1" w:styleId="fbsharecountwrapper">
    <w:name w:val="fb_share_count_wrapper"/>
    <w:rsid w:val="00801160"/>
  </w:style>
  <w:style w:type="character" w:customStyle="1" w:styleId="fbbuttontext">
    <w:name w:val="fb_button_text"/>
    <w:rsid w:val="00801160"/>
  </w:style>
  <w:style w:type="character" w:customStyle="1" w:styleId="hw">
    <w:name w:val="hw"/>
    <w:rsid w:val="00801160"/>
  </w:style>
  <w:style w:type="character" w:customStyle="1" w:styleId="linktotop">
    <w:name w:val="linktotop"/>
    <w:rsid w:val="00801160"/>
  </w:style>
  <w:style w:type="character" w:customStyle="1" w:styleId="maintextbldleft">
    <w:name w:val="maintextbldleft"/>
    <w:rsid w:val="00801160"/>
  </w:style>
  <w:style w:type="character" w:customStyle="1" w:styleId="maintextleft">
    <w:name w:val="maintextleft"/>
    <w:rsid w:val="00801160"/>
  </w:style>
  <w:style w:type="character" w:customStyle="1" w:styleId="descriptionstyle1block">
    <w:name w:val="description style1 block"/>
    <w:rsid w:val="00801160"/>
  </w:style>
  <w:style w:type="character" w:customStyle="1" w:styleId="gutter-right-1">
    <w:name w:val="gutter-right-1"/>
    <w:basedOn w:val="DefaultParagraphFont"/>
    <w:rsid w:val="00801160"/>
  </w:style>
  <w:style w:type="character" w:customStyle="1" w:styleId="ssl3">
    <w:name w:val="ss_l3"/>
    <w:rsid w:val="00801160"/>
  </w:style>
  <w:style w:type="character" w:customStyle="1" w:styleId="FontStyle39">
    <w:name w:val="Font Style39"/>
    <w:uiPriority w:val="99"/>
    <w:rsid w:val="00801160"/>
    <w:rPr>
      <w:rFonts w:ascii="Constantia" w:hAnsi="Constantia" w:cs="Constantia" w:hint="default"/>
      <w:b/>
      <w:bCs/>
      <w:sz w:val="18"/>
      <w:szCs w:val="18"/>
    </w:rPr>
  </w:style>
  <w:style w:type="character" w:customStyle="1" w:styleId="6">
    <w:name w:val="6"/>
    <w:rsid w:val="00801160"/>
    <w:rPr>
      <w:rFonts w:ascii="Arial" w:hAnsi="Arial" w:cs="Arial" w:hint="default"/>
      <w:bCs/>
      <w:sz w:val="20"/>
      <w:u w:val="single"/>
      <w:lang w:val="en-US" w:eastAsia="en-US" w:bidi="ar-SA"/>
    </w:rPr>
  </w:style>
  <w:style w:type="character" w:customStyle="1" w:styleId="Header11">
    <w:name w:val="Header11"/>
    <w:rsid w:val="00801160"/>
  </w:style>
  <w:style w:type="character" w:customStyle="1" w:styleId="posa">
    <w:name w:val="pos(a)"/>
    <w:basedOn w:val="DefaultParagraphFont"/>
    <w:rsid w:val="00801160"/>
  </w:style>
  <w:style w:type="character" w:customStyle="1" w:styleId="u-hiddeninnarrowenv">
    <w:name w:val="u-hiddeninnarrowenv"/>
    <w:basedOn w:val="DefaultParagraphFont"/>
    <w:rsid w:val="00801160"/>
  </w:style>
  <w:style w:type="character" w:customStyle="1" w:styleId="followbutton-bird">
    <w:name w:val="followbutton-bird"/>
    <w:basedOn w:val="DefaultParagraphFont"/>
    <w:rsid w:val="00801160"/>
  </w:style>
  <w:style w:type="character" w:customStyle="1" w:styleId="tweetauthor-name">
    <w:name w:val="tweetauthor-name"/>
    <w:basedOn w:val="DefaultParagraphFont"/>
    <w:rsid w:val="00801160"/>
  </w:style>
  <w:style w:type="character" w:customStyle="1" w:styleId="tweetauthor-verifiedbadge">
    <w:name w:val="tweetauthor-verifiedbadge"/>
    <w:basedOn w:val="DefaultParagraphFont"/>
    <w:rsid w:val="00801160"/>
  </w:style>
  <w:style w:type="character" w:customStyle="1" w:styleId="tweetauthor-screenname">
    <w:name w:val="tweetauthor-screenname"/>
    <w:basedOn w:val="DefaultParagraphFont"/>
    <w:rsid w:val="00801160"/>
  </w:style>
  <w:style w:type="character" w:customStyle="1" w:styleId="u-hiddenvisually">
    <w:name w:val="u-hiddenvisually"/>
    <w:basedOn w:val="DefaultParagraphFont"/>
    <w:rsid w:val="00801160"/>
  </w:style>
  <w:style w:type="character" w:customStyle="1" w:styleId="tweetaction-stat">
    <w:name w:val="tweetaction-stat"/>
    <w:basedOn w:val="DefaultParagraphFont"/>
    <w:rsid w:val="00801160"/>
  </w:style>
  <w:style w:type="character" w:customStyle="1" w:styleId="related">
    <w:name w:val="related"/>
    <w:basedOn w:val="DefaultParagraphFont"/>
    <w:rsid w:val="00801160"/>
  </w:style>
  <w:style w:type="character" w:customStyle="1" w:styleId="related-content">
    <w:name w:val="related-content"/>
    <w:basedOn w:val="DefaultParagraphFont"/>
    <w:rsid w:val="00801160"/>
  </w:style>
  <w:style w:type="character" w:customStyle="1" w:styleId="name-of-author">
    <w:name w:val="name-of-author"/>
    <w:basedOn w:val="DefaultParagraphFont"/>
    <w:rsid w:val="00801160"/>
  </w:style>
  <w:style w:type="character" w:customStyle="1" w:styleId="first-name">
    <w:name w:val="first-name"/>
    <w:basedOn w:val="DefaultParagraphFont"/>
    <w:rsid w:val="00801160"/>
  </w:style>
  <w:style w:type="character" w:customStyle="1" w:styleId="last-name">
    <w:name w:val="last-name"/>
    <w:basedOn w:val="DefaultParagraphFont"/>
    <w:rsid w:val="00801160"/>
  </w:style>
  <w:style w:type="character" w:customStyle="1" w:styleId="caption10">
    <w:name w:val="caption1"/>
    <w:basedOn w:val="DefaultParagraphFont"/>
    <w:rsid w:val="00801160"/>
  </w:style>
  <w:style w:type="character" w:customStyle="1" w:styleId="recirc-text">
    <w:name w:val="&quot;recirc-text”"/>
    <w:basedOn w:val="DefaultParagraphFont"/>
    <w:rsid w:val="00801160"/>
  </w:style>
  <w:style w:type="character" w:customStyle="1" w:styleId="video-icon">
    <w:name w:val="video-icon"/>
    <w:basedOn w:val="DefaultParagraphFont"/>
    <w:rsid w:val="00801160"/>
  </w:style>
  <w:style w:type="character" w:customStyle="1" w:styleId="powa-shot-play-btn-text">
    <w:name w:val="powa-shot-play-btn-text"/>
    <w:basedOn w:val="DefaultParagraphFont"/>
    <w:rsid w:val="00801160"/>
  </w:style>
  <w:style w:type="character" w:customStyle="1" w:styleId="powa-shot-click">
    <w:name w:val="powa-shot-click"/>
    <w:basedOn w:val="DefaultParagraphFont"/>
    <w:rsid w:val="00801160"/>
  </w:style>
  <w:style w:type="character" w:customStyle="1" w:styleId="wpv-blurb">
    <w:name w:val="wpv-blurb"/>
    <w:basedOn w:val="DefaultParagraphFont"/>
    <w:rsid w:val="00801160"/>
  </w:style>
  <w:style w:type="character" w:customStyle="1" w:styleId="pb-caption">
    <w:name w:val="pb-caption"/>
    <w:basedOn w:val="DefaultParagraphFont"/>
    <w:rsid w:val="00801160"/>
  </w:style>
  <w:style w:type="character" w:customStyle="1" w:styleId="Heading5Char1">
    <w:name w:val="Heading 5 Char1"/>
    <w:aliases w:val="Text Char1"/>
    <w:basedOn w:val="DefaultParagraphFont"/>
    <w:semiHidden/>
    <w:rsid w:val="00801160"/>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801160"/>
    <w:rPr>
      <w:vertAlign w:val="baseline"/>
    </w:rPr>
  </w:style>
  <w:style w:type="character" w:customStyle="1" w:styleId="Heading7Char1">
    <w:name w:val="Heading 7 Char1"/>
    <w:basedOn w:val="DefaultParagraphFont"/>
    <w:semiHidden/>
    <w:rsid w:val="00801160"/>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801160"/>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801160"/>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801160"/>
    <w:rPr>
      <w:rFonts w:ascii="Calibri" w:hAnsi="Calibri" w:cs="Calibri"/>
    </w:rPr>
  </w:style>
  <w:style w:type="numbering" w:customStyle="1" w:styleId="NoList2">
    <w:name w:val="No List2"/>
    <w:next w:val="NoList"/>
    <w:uiPriority w:val="99"/>
    <w:semiHidden/>
    <w:unhideWhenUsed/>
    <w:rsid w:val="00801160"/>
  </w:style>
  <w:style w:type="numbering" w:customStyle="1" w:styleId="NoList3">
    <w:name w:val="No List3"/>
    <w:next w:val="NoList"/>
    <w:uiPriority w:val="99"/>
    <w:semiHidden/>
    <w:unhideWhenUsed/>
    <w:rsid w:val="00801160"/>
  </w:style>
  <w:style w:type="numbering" w:customStyle="1" w:styleId="NoList4">
    <w:name w:val="No List4"/>
    <w:next w:val="NoList"/>
    <w:uiPriority w:val="99"/>
    <w:semiHidden/>
    <w:unhideWhenUsed/>
    <w:rsid w:val="00801160"/>
  </w:style>
  <w:style w:type="numbering" w:customStyle="1" w:styleId="NoList5">
    <w:name w:val="No List5"/>
    <w:next w:val="NoList"/>
    <w:semiHidden/>
    <w:unhideWhenUsed/>
    <w:rsid w:val="00801160"/>
  </w:style>
  <w:style w:type="paragraph" w:styleId="BlockText">
    <w:name w:val="Block Text"/>
    <w:basedOn w:val="Normal"/>
    <w:rsid w:val="00801160"/>
    <w:pPr>
      <w:ind w:left="229" w:right="229"/>
    </w:pPr>
    <w:rPr>
      <w:rFonts w:ascii="Verdana" w:eastAsia="Times New Roman" w:hAnsi="Verdana"/>
      <w:sz w:val="16"/>
      <w:szCs w:val="20"/>
    </w:rPr>
  </w:style>
  <w:style w:type="paragraph" w:styleId="NormalIndent">
    <w:name w:val="Normal Indent"/>
    <w:basedOn w:val="Normal"/>
    <w:rsid w:val="00801160"/>
    <w:pPr>
      <w:ind w:left="720"/>
    </w:pPr>
    <w:rPr>
      <w:rFonts w:eastAsia="Times New Roman"/>
      <w:szCs w:val="20"/>
    </w:rPr>
  </w:style>
  <w:style w:type="paragraph" w:styleId="EnvelopeReturn">
    <w:name w:val="envelope return"/>
    <w:basedOn w:val="Normal"/>
    <w:rsid w:val="00801160"/>
    <w:rPr>
      <w:rFonts w:eastAsia="Times New Roman"/>
      <w:sz w:val="24"/>
      <w:szCs w:val="20"/>
    </w:rPr>
  </w:style>
  <w:style w:type="paragraph" w:styleId="EnvelopeAddress">
    <w:name w:val="envelope address"/>
    <w:basedOn w:val="Normal"/>
    <w:rsid w:val="00801160"/>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801160"/>
  </w:style>
  <w:style w:type="numbering" w:customStyle="1" w:styleId="NoList7">
    <w:name w:val="No List7"/>
    <w:next w:val="NoList"/>
    <w:semiHidden/>
    <w:unhideWhenUsed/>
    <w:rsid w:val="00801160"/>
  </w:style>
  <w:style w:type="paragraph" w:styleId="ListBullet">
    <w:name w:val="List Bullet"/>
    <w:basedOn w:val="Normal"/>
    <w:link w:val="ListBulletChar"/>
    <w:uiPriority w:val="99"/>
    <w:unhideWhenUsed/>
    <w:rsid w:val="00801160"/>
    <w:pPr>
      <w:tabs>
        <w:tab w:val="num" w:pos="360"/>
      </w:tabs>
      <w:ind w:left="360" w:hanging="360"/>
      <w:contextualSpacing/>
    </w:pPr>
    <w:rPr>
      <w:rFonts w:eastAsia="Calibri"/>
    </w:rPr>
  </w:style>
  <w:style w:type="table" w:styleId="MediumGrid1">
    <w:name w:val="Medium Grid 1"/>
    <w:basedOn w:val="TableNormal"/>
    <w:uiPriority w:val="67"/>
    <w:rsid w:val="00801160"/>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801160"/>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801160"/>
  </w:style>
  <w:style w:type="numbering" w:customStyle="1" w:styleId="NoList111">
    <w:name w:val="No List111"/>
    <w:next w:val="NoList"/>
    <w:uiPriority w:val="99"/>
    <w:semiHidden/>
    <w:unhideWhenUsed/>
    <w:rsid w:val="00801160"/>
  </w:style>
  <w:style w:type="numbering" w:customStyle="1" w:styleId="NoList1111">
    <w:name w:val="No List1111"/>
    <w:next w:val="NoList"/>
    <w:uiPriority w:val="99"/>
    <w:semiHidden/>
    <w:unhideWhenUsed/>
    <w:rsid w:val="00801160"/>
  </w:style>
  <w:style w:type="numbering" w:customStyle="1" w:styleId="NoList11111">
    <w:name w:val="No List11111"/>
    <w:next w:val="NoList"/>
    <w:uiPriority w:val="99"/>
    <w:semiHidden/>
    <w:unhideWhenUsed/>
    <w:rsid w:val="00801160"/>
  </w:style>
  <w:style w:type="numbering" w:customStyle="1" w:styleId="NoList111111">
    <w:name w:val="No List111111"/>
    <w:next w:val="NoList"/>
    <w:uiPriority w:val="99"/>
    <w:semiHidden/>
    <w:unhideWhenUsed/>
    <w:rsid w:val="00801160"/>
  </w:style>
  <w:style w:type="numbering" w:customStyle="1" w:styleId="NoList1111111">
    <w:name w:val="No List1111111"/>
    <w:next w:val="NoList"/>
    <w:uiPriority w:val="99"/>
    <w:semiHidden/>
    <w:unhideWhenUsed/>
    <w:rsid w:val="00801160"/>
  </w:style>
  <w:style w:type="numbering" w:customStyle="1" w:styleId="NoList11111111">
    <w:name w:val="No List11111111"/>
    <w:next w:val="NoList"/>
    <w:uiPriority w:val="99"/>
    <w:semiHidden/>
    <w:unhideWhenUsed/>
    <w:rsid w:val="00801160"/>
  </w:style>
  <w:style w:type="numbering" w:customStyle="1" w:styleId="NoList111111111">
    <w:name w:val="No List111111111"/>
    <w:next w:val="NoList"/>
    <w:uiPriority w:val="99"/>
    <w:semiHidden/>
    <w:unhideWhenUsed/>
    <w:rsid w:val="00801160"/>
  </w:style>
  <w:style w:type="numbering" w:customStyle="1" w:styleId="NoList1111111111">
    <w:name w:val="No List1111111111"/>
    <w:next w:val="NoList"/>
    <w:uiPriority w:val="99"/>
    <w:semiHidden/>
    <w:unhideWhenUsed/>
    <w:rsid w:val="00801160"/>
  </w:style>
  <w:style w:type="numbering" w:customStyle="1" w:styleId="NoList11111111111">
    <w:name w:val="No List11111111111"/>
    <w:next w:val="NoList"/>
    <w:uiPriority w:val="99"/>
    <w:semiHidden/>
    <w:unhideWhenUsed/>
    <w:rsid w:val="00801160"/>
  </w:style>
  <w:style w:type="numbering" w:customStyle="1" w:styleId="NoList111111111111">
    <w:name w:val="No List111111111111"/>
    <w:next w:val="NoList"/>
    <w:uiPriority w:val="99"/>
    <w:semiHidden/>
    <w:unhideWhenUsed/>
    <w:rsid w:val="00801160"/>
  </w:style>
  <w:style w:type="numbering" w:customStyle="1" w:styleId="NoList1111111111111">
    <w:name w:val="No List1111111111111"/>
    <w:next w:val="NoList"/>
    <w:uiPriority w:val="99"/>
    <w:semiHidden/>
    <w:unhideWhenUsed/>
    <w:rsid w:val="00801160"/>
  </w:style>
  <w:style w:type="numbering" w:customStyle="1" w:styleId="NoList11111111111111">
    <w:name w:val="No List11111111111111"/>
    <w:next w:val="NoList"/>
    <w:uiPriority w:val="99"/>
    <w:semiHidden/>
    <w:unhideWhenUsed/>
    <w:rsid w:val="00801160"/>
  </w:style>
  <w:style w:type="numbering" w:customStyle="1" w:styleId="NoList111111111111111">
    <w:name w:val="No List111111111111111"/>
    <w:next w:val="NoList"/>
    <w:uiPriority w:val="99"/>
    <w:semiHidden/>
    <w:unhideWhenUsed/>
    <w:rsid w:val="00801160"/>
  </w:style>
  <w:style w:type="numbering" w:customStyle="1" w:styleId="NoList1111111111111111">
    <w:name w:val="No List1111111111111111"/>
    <w:next w:val="NoList"/>
    <w:uiPriority w:val="99"/>
    <w:semiHidden/>
    <w:unhideWhenUsed/>
    <w:rsid w:val="00801160"/>
  </w:style>
  <w:style w:type="numbering" w:customStyle="1" w:styleId="NoList11111111111111111">
    <w:name w:val="No List11111111111111111"/>
    <w:next w:val="NoList"/>
    <w:uiPriority w:val="99"/>
    <w:semiHidden/>
    <w:unhideWhenUsed/>
    <w:rsid w:val="00801160"/>
  </w:style>
  <w:style w:type="character" w:customStyle="1" w:styleId="FontStyle220">
    <w:name w:val="Font Style220"/>
    <w:basedOn w:val="DefaultParagraphFont"/>
    <w:uiPriority w:val="99"/>
    <w:rsid w:val="00801160"/>
    <w:rPr>
      <w:rFonts w:ascii="Candara" w:hAnsi="Candara" w:cs="Candara" w:hint="default"/>
      <w:i/>
      <w:iCs/>
      <w:sz w:val="18"/>
      <w:szCs w:val="18"/>
    </w:rPr>
  </w:style>
  <w:style w:type="character" w:customStyle="1" w:styleId="FontStyle290">
    <w:name w:val="Font Style290"/>
    <w:basedOn w:val="DefaultParagraphFont"/>
    <w:uiPriority w:val="99"/>
    <w:rsid w:val="00801160"/>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801160"/>
    <w:rPr>
      <w:rFonts w:ascii="Arial" w:hAnsi="Arial" w:cs="Arial"/>
      <w:b/>
      <w:bCs/>
      <w:sz w:val="16"/>
      <w:szCs w:val="16"/>
    </w:rPr>
  </w:style>
  <w:style w:type="paragraph" w:customStyle="1" w:styleId="analytic0">
    <w:name w:val="analytic"/>
    <w:basedOn w:val="Normal"/>
    <w:link w:val="analyticChar0"/>
    <w:uiPriority w:val="4"/>
    <w:qFormat/>
    <w:rsid w:val="00801160"/>
    <w:pPr>
      <w:spacing w:before="120"/>
    </w:pPr>
    <w:rPr>
      <w:b/>
      <w:sz w:val="20"/>
    </w:rPr>
  </w:style>
  <w:style w:type="character" w:customStyle="1" w:styleId="analyticChar0">
    <w:name w:val="analytic Char"/>
    <w:basedOn w:val="DefaultParagraphFont"/>
    <w:link w:val="analytic0"/>
    <w:uiPriority w:val="4"/>
    <w:rsid w:val="00801160"/>
    <w:rPr>
      <w:rFonts w:ascii="Times New Roman" w:hAnsi="Times New Roman" w:cs="Times New Roman"/>
      <w:b/>
      <w:sz w:val="20"/>
    </w:rPr>
  </w:style>
  <w:style w:type="character" w:customStyle="1" w:styleId="m-5498913268213319940gmail-styleunderline">
    <w:name w:val="m_-5498913268213319940gmail-styleunderline"/>
    <w:basedOn w:val="DefaultParagraphFont"/>
    <w:rsid w:val="00801160"/>
  </w:style>
  <w:style w:type="paragraph" w:customStyle="1" w:styleId="speakable">
    <w:name w:val="speakable"/>
    <w:basedOn w:val="Normal"/>
    <w:uiPriority w:val="99"/>
    <w:qFormat/>
    <w:rsid w:val="00801160"/>
    <w:pPr>
      <w:spacing w:before="100" w:beforeAutospacing="1" w:after="100" w:afterAutospacing="1"/>
    </w:pPr>
    <w:rPr>
      <w:rFonts w:eastAsia="Times New Roman"/>
      <w:sz w:val="24"/>
      <w:szCs w:val="24"/>
    </w:rPr>
  </w:style>
  <w:style w:type="character" w:customStyle="1" w:styleId="overlay">
    <w:name w:val="overlay"/>
    <w:basedOn w:val="DefaultParagraphFont"/>
    <w:rsid w:val="00801160"/>
  </w:style>
  <w:style w:type="character" w:customStyle="1" w:styleId="copyright">
    <w:name w:val="copyright"/>
    <w:basedOn w:val="DefaultParagraphFont"/>
    <w:rsid w:val="00801160"/>
  </w:style>
  <w:style w:type="character" w:customStyle="1" w:styleId="TagCharCharCharChar">
    <w:name w:val="Tag Char Char Char Char"/>
    <w:basedOn w:val="DefaultParagraphFont"/>
    <w:rsid w:val="00801160"/>
    <w:rPr>
      <w:rFonts w:ascii="Calibri" w:hAnsi="Calibri" w:cs="Calibri"/>
      <w:b/>
      <w:sz w:val="24"/>
    </w:rPr>
  </w:style>
  <w:style w:type="paragraph" w:customStyle="1" w:styleId="g-body">
    <w:name w:val="g-body"/>
    <w:basedOn w:val="Normal"/>
    <w:uiPriority w:val="99"/>
    <w:qFormat/>
    <w:rsid w:val="00801160"/>
    <w:pPr>
      <w:spacing w:before="100" w:beforeAutospacing="1" w:after="100" w:afterAutospacing="1"/>
    </w:pPr>
    <w:rPr>
      <w:rFonts w:eastAsia="Times New Roman"/>
      <w:sz w:val="24"/>
      <w:szCs w:val="24"/>
    </w:rPr>
  </w:style>
  <w:style w:type="paragraph" w:customStyle="1" w:styleId="g-pstyle0">
    <w:name w:val="g-pstyle0"/>
    <w:basedOn w:val="Normal"/>
    <w:uiPriority w:val="99"/>
    <w:qFormat/>
    <w:rsid w:val="00801160"/>
    <w:pPr>
      <w:spacing w:before="100" w:beforeAutospacing="1" w:after="100" w:afterAutospacing="1"/>
    </w:pPr>
    <w:rPr>
      <w:rFonts w:eastAsia="Times New Roman"/>
      <w:sz w:val="24"/>
      <w:szCs w:val="24"/>
    </w:rPr>
  </w:style>
  <w:style w:type="paragraph" w:customStyle="1" w:styleId="g-pstyle1">
    <w:name w:val="g-pstyle1"/>
    <w:basedOn w:val="Normal"/>
    <w:uiPriority w:val="99"/>
    <w:qFormat/>
    <w:rsid w:val="00801160"/>
    <w:pPr>
      <w:spacing w:before="100" w:beforeAutospacing="1" w:after="100" w:afterAutospacing="1"/>
    </w:pPr>
    <w:rPr>
      <w:rFonts w:eastAsia="Times New Roman"/>
      <w:sz w:val="24"/>
      <w:szCs w:val="24"/>
    </w:rPr>
  </w:style>
  <w:style w:type="paragraph" w:customStyle="1" w:styleId="g-asset-hed">
    <w:name w:val="g-asset-hed"/>
    <w:basedOn w:val="Normal"/>
    <w:uiPriority w:val="99"/>
    <w:qFormat/>
    <w:rsid w:val="00801160"/>
    <w:pPr>
      <w:spacing w:before="100" w:beforeAutospacing="1" w:after="100" w:afterAutospacing="1"/>
    </w:pPr>
    <w:rPr>
      <w:rFonts w:eastAsia="Times New Roman"/>
      <w:sz w:val="24"/>
      <w:szCs w:val="24"/>
    </w:rPr>
  </w:style>
  <w:style w:type="paragraph" w:customStyle="1" w:styleId="js-tweet-text">
    <w:name w:val="js-tweet-text"/>
    <w:basedOn w:val="Normal"/>
    <w:uiPriority w:val="99"/>
    <w:qFormat/>
    <w:rsid w:val="00801160"/>
    <w:pPr>
      <w:spacing w:before="100" w:beforeAutospacing="1" w:after="100" w:afterAutospacing="1"/>
    </w:pPr>
    <w:rPr>
      <w:sz w:val="24"/>
    </w:rPr>
  </w:style>
  <w:style w:type="paragraph" w:customStyle="1" w:styleId="style41">
    <w:name w:val="style4"/>
    <w:basedOn w:val="Normal"/>
    <w:uiPriority w:val="99"/>
    <w:qFormat/>
    <w:rsid w:val="00801160"/>
    <w:pPr>
      <w:spacing w:before="100" w:beforeAutospacing="1" w:after="100" w:afterAutospacing="1"/>
    </w:pPr>
    <w:rPr>
      <w:sz w:val="24"/>
    </w:rPr>
  </w:style>
  <w:style w:type="paragraph" w:customStyle="1" w:styleId="speech">
    <w:name w:val="speech"/>
    <w:basedOn w:val="Normal"/>
    <w:uiPriority w:val="99"/>
    <w:qFormat/>
    <w:rsid w:val="00801160"/>
    <w:pPr>
      <w:spacing w:before="100" w:beforeAutospacing="1" w:after="100" w:afterAutospacing="1"/>
    </w:pPr>
    <w:rPr>
      <w:sz w:val="24"/>
    </w:rPr>
  </w:style>
  <w:style w:type="character" w:customStyle="1" w:styleId="adtext">
    <w:name w:val="adtext"/>
    <w:basedOn w:val="DefaultParagraphFont"/>
    <w:rsid w:val="00801160"/>
  </w:style>
  <w:style w:type="character" w:customStyle="1" w:styleId="UL-Bold">
    <w:name w:val="UL-Bold"/>
    <w:basedOn w:val="DefaultParagraphFont"/>
    <w:rsid w:val="00801160"/>
    <w:rPr>
      <w:u w:val="thick"/>
    </w:rPr>
  </w:style>
  <w:style w:type="character" w:customStyle="1" w:styleId="UL-None">
    <w:name w:val="UL-None"/>
    <w:basedOn w:val="DefaultParagraphFont"/>
    <w:rsid w:val="00801160"/>
    <w:rPr>
      <w:strike w:val="0"/>
      <w:dstrike w:val="0"/>
      <w:u w:val="none"/>
      <w:effect w:val="none"/>
    </w:rPr>
  </w:style>
  <w:style w:type="character" w:customStyle="1" w:styleId="gl">
    <w:name w:val="gl"/>
    <w:basedOn w:val="DefaultParagraphFont"/>
    <w:rsid w:val="00801160"/>
  </w:style>
  <w:style w:type="character" w:customStyle="1" w:styleId="qu730rj69h">
    <w:name w:val="qu730rj69h"/>
    <w:basedOn w:val="DefaultParagraphFont"/>
    <w:rsid w:val="00801160"/>
  </w:style>
  <w:style w:type="paragraph" w:customStyle="1" w:styleId="optext">
    <w:name w:val="optext"/>
    <w:basedOn w:val="Normal"/>
    <w:uiPriority w:val="99"/>
    <w:qFormat/>
    <w:rsid w:val="00801160"/>
    <w:pPr>
      <w:spacing w:before="100" w:beforeAutospacing="1" w:after="100" w:afterAutospacing="1"/>
    </w:pPr>
    <w:rPr>
      <w:sz w:val="24"/>
    </w:rPr>
  </w:style>
  <w:style w:type="character" w:customStyle="1" w:styleId="lmy74qr12z">
    <w:name w:val="lmy74qr12z"/>
    <w:basedOn w:val="DefaultParagraphFont"/>
    <w:rsid w:val="00801160"/>
  </w:style>
  <w:style w:type="character" w:customStyle="1" w:styleId="icr880">
    <w:name w:val="icr880"/>
    <w:basedOn w:val="DefaultParagraphFont"/>
    <w:rsid w:val="00801160"/>
  </w:style>
  <w:style w:type="character" w:customStyle="1" w:styleId="hx23q54">
    <w:name w:val="hx23q54"/>
    <w:basedOn w:val="DefaultParagraphFont"/>
    <w:rsid w:val="00801160"/>
  </w:style>
  <w:style w:type="character" w:customStyle="1" w:styleId="m-5348258726587825636gmail-style13ptbold">
    <w:name w:val="m_-5348258726587825636gmail-style13ptbold"/>
    <w:basedOn w:val="DefaultParagraphFont"/>
    <w:rsid w:val="00801160"/>
  </w:style>
  <w:style w:type="character" w:customStyle="1" w:styleId="m-5348258726587825636gmail-styleunderline">
    <w:name w:val="m_-5348258726587825636gmail-styleunderline"/>
    <w:basedOn w:val="DefaultParagraphFont"/>
    <w:rsid w:val="00801160"/>
  </w:style>
  <w:style w:type="paragraph" w:customStyle="1" w:styleId="NoteLevel2">
    <w:name w:val="Note Level 2"/>
    <w:basedOn w:val="Normal"/>
    <w:next w:val="Normal"/>
    <w:uiPriority w:val="99"/>
    <w:qFormat/>
    <w:rsid w:val="00801160"/>
    <w:pPr>
      <w:keepNext/>
      <w:ind w:left="288" w:right="288"/>
    </w:pPr>
    <w:rPr>
      <w:rFonts w:ascii="Georgia" w:eastAsia="MS Gothic" w:hAnsi="Georgia" w:cstheme="minorBidi"/>
      <w:szCs w:val="20"/>
    </w:rPr>
  </w:style>
  <w:style w:type="character" w:customStyle="1" w:styleId="UnderlineCharChar1">
    <w:name w:val="Underline Char Char1"/>
    <w:basedOn w:val="DefaultParagraphFont"/>
    <w:rsid w:val="00801160"/>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801160"/>
    <w:rPr>
      <w:rFonts w:asciiTheme="majorHAnsi" w:eastAsiaTheme="majorEastAsia" w:hAnsiTheme="majorHAnsi" w:cstheme="majorBidi"/>
      <w:b/>
      <w:bCs/>
      <w:color w:val="5B9BD5" w:themeColor="accent1"/>
      <w:sz w:val="26"/>
      <w:szCs w:val="26"/>
    </w:rPr>
  </w:style>
  <w:style w:type="character" w:customStyle="1" w:styleId="m4385445901877740177gmail-styleunderline">
    <w:name w:val="m_4385445901877740177gmail-styleunderline"/>
    <w:basedOn w:val="DefaultParagraphFont"/>
    <w:rsid w:val="00801160"/>
  </w:style>
  <w:style w:type="character" w:customStyle="1" w:styleId="CardsFont12ptCharChar">
    <w:name w:val="Cards + Font: 12 pt Char Char"/>
    <w:basedOn w:val="DefaultParagraphFont"/>
    <w:rsid w:val="00801160"/>
    <w:rPr>
      <w:sz w:val="24"/>
      <w:szCs w:val="24"/>
      <w:u w:val="thick"/>
      <w:lang w:val="en-US" w:eastAsia="en-US" w:bidi="ar-SA"/>
    </w:rPr>
  </w:style>
  <w:style w:type="character" w:customStyle="1" w:styleId="NothingChar1">
    <w:name w:val="Nothing Char1"/>
    <w:basedOn w:val="DefaultParagraphFont"/>
    <w:rsid w:val="00801160"/>
    <w:rPr>
      <w:lang w:val="en-US" w:eastAsia="en-US" w:bidi="ar-SA"/>
    </w:rPr>
  </w:style>
  <w:style w:type="paragraph" w:customStyle="1" w:styleId="useless">
    <w:name w:val="useless"/>
    <w:basedOn w:val="Normal"/>
    <w:uiPriority w:val="99"/>
    <w:qFormat/>
    <w:rsid w:val="00801160"/>
    <w:rPr>
      <w:rFonts w:eastAsia="Times New Roman"/>
      <w:sz w:val="12"/>
      <w:szCs w:val="24"/>
    </w:rPr>
  </w:style>
  <w:style w:type="character" w:customStyle="1" w:styleId="DDIUnderline">
    <w:name w:val="DDI Underline"/>
    <w:qFormat/>
    <w:rsid w:val="00801160"/>
    <w:rPr>
      <w:rFonts w:ascii="Times New Roman" w:hAnsi="Times New Roman"/>
      <w:sz w:val="24"/>
      <w:u w:val="single"/>
    </w:rPr>
  </w:style>
  <w:style w:type="character" w:customStyle="1" w:styleId="Char1">
    <w:name w:val="Char1"/>
    <w:basedOn w:val="DefaultParagraphFont"/>
    <w:rsid w:val="00801160"/>
    <w:rPr>
      <w:rFonts w:cs="Arial"/>
      <w:b/>
      <w:bCs/>
      <w:iCs/>
      <w:sz w:val="24"/>
      <w:szCs w:val="28"/>
      <w:lang w:val="en-US" w:eastAsia="en-US" w:bidi="ar-SA"/>
    </w:rPr>
  </w:style>
  <w:style w:type="paragraph" w:customStyle="1" w:styleId="ALLCAPS">
    <w:name w:val="ALL CAPS"/>
    <w:basedOn w:val="Normal"/>
    <w:link w:val="ALLCAPSChar"/>
    <w:qFormat/>
    <w:rsid w:val="00801160"/>
    <w:rPr>
      <w:rFonts w:eastAsia="Times New Roman"/>
      <w:b/>
      <w:caps/>
    </w:rPr>
  </w:style>
  <w:style w:type="character" w:customStyle="1" w:styleId="ALLCAPSChar">
    <w:name w:val="ALL CAPS Char"/>
    <w:basedOn w:val="DefaultParagraphFont"/>
    <w:link w:val="ALLCAPS"/>
    <w:rsid w:val="00801160"/>
    <w:rPr>
      <w:rFonts w:ascii="Times New Roman" w:eastAsia="Times New Roman" w:hAnsi="Times New Roman" w:cs="Times New Roman"/>
      <w:b/>
      <w:caps/>
    </w:rPr>
  </w:style>
  <w:style w:type="paragraph" w:customStyle="1" w:styleId="TagCharCharCharCharCharCharChar0">
    <w:name w:val="Tag Char Char Char Char Char Char Char"/>
    <w:basedOn w:val="Normal"/>
    <w:link w:val="TagCharCharCharCharCharCharCharChar"/>
    <w:qFormat/>
    <w:rsid w:val="00801160"/>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801160"/>
    <w:rPr>
      <w:rFonts w:ascii="Times New Roman" w:eastAsia="Times New Roman" w:hAnsi="Times New Roman" w:cs="Times New Roman"/>
      <w:b/>
      <w:sz w:val="24"/>
    </w:rPr>
  </w:style>
  <w:style w:type="character" w:customStyle="1" w:styleId="10ptnotbold">
    <w:name w:val="10ptnotbold"/>
    <w:basedOn w:val="DefaultParagraphFont"/>
    <w:rsid w:val="00801160"/>
    <w:rPr>
      <w:sz w:val="20"/>
    </w:rPr>
  </w:style>
  <w:style w:type="character" w:customStyle="1" w:styleId="Cites-AuthorDate">
    <w:name w:val="Cites-Author/Date"/>
    <w:rsid w:val="00801160"/>
    <w:rPr>
      <w:rFonts w:ascii="Helvetica" w:hAnsi="Helvetica"/>
      <w:b/>
      <w:sz w:val="22"/>
      <w:szCs w:val="24"/>
      <w:u w:val="thick"/>
    </w:rPr>
  </w:style>
  <w:style w:type="paragraph" w:customStyle="1" w:styleId="CiteTag">
    <w:name w:val="Cite/Tag"/>
    <w:basedOn w:val="Normal"/>
    <w:uiPriority w:val="99"/>
    <w:qFormat/>
    <w:rsid w:val="00801160"/>
    <w:rPr>
      <w:rFonts w:eastAsia="Cambria"/>
      <w:b/>
      <w:szCs w:val="24"/>
    </w:rPr>
  </w:style>
  <w:style w:type="character" w:customStyle="1" w:styleId="CardsFont6ptChar1">
    <w:name w:val="Cards + Font: 6 pt Char1"/>
    <w:basedOn w:val="CardsChar"/>
    <w:link w:val="CardsFont6pt"/>
    <w:rsid w:val="00801160"/>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801160"/>
  </w:style>
  <w:style w:type="character" w:customStyle="1" w:styleId="m489902567989944824gmail-styleunderline">
    <w:name w:val="m_489902567989944824gmail-styleunderline"/>
    <w:basedOn w:val="DefaultParagraphFont"/>
    <w:rsid w:val="00801160"/>
  </w:style>
  <w:style w:type="character" w:customStyle="1" w:styleId="UnresolvedMention2">
    <w:name w:val="Unresolved Mention2"/>
    <w:basedOn w:val="DefaultParagraphFont"/>
    <w:uiPriority w:val="99"/>
    <w:semiHidden/>
    <w:rsid w:val="00801160"/>
    <w:rPr>
      <w:color w:val="808080"/>
      <w:shd w:val="clear" w:color="auto" w:fill="E6E6E6"/>
    </w:rPr>
  </w:style>
  <w:style w:type="character" w:customStyle="1" w:styleId="swauthor">
    <w:name w:val="sw_author"/>
    <w:rsid w:val="00801160"/>
  </w:style>
  <w:style w:type="character" w:customStyle="1" w:styleId="UnderlineCharChar3">
    <w:name w:val="Underline Char Char3"/>
    <w:rsid w:val="00801160"/>
    <w:rPr>
      <w:szCs w:val="24"/>
      <w:u w:val="single"/>
      <w:lang w:val="en-US" w:eastAsia="en-US" w:bidi="ar-SA"/>
    </w:rPr>
  </w:style>
  <w:style w:type="character" w:customStyle="1" w:styleId="tl8wme">
    <w:name w:val="tl8wme"/>
    <w:basedOn w:val="DefaultParagraphFont"/>
    <w:rsid w:val="00801160"/>
  </w:style>
  <w:style w:type="character" w:customStyle="1" w:styleId="Mention3">
    <w:name w:val="Mention3"/>
    <w:basedOn w:val="DefaultParagraphFont"/>
    <w:uiPriority w:val="99"/>
    <w:semiHidden/>
    <w:unhideWhenUsed/>
    <w:rsid w:val="00801160"/>
    <w:rPr>
      <w:color w:val="2B579A"/>
      <w:shd w:val="clear" w:color="auto" w:fill="E6E6E6"/>
    </w:rPr>
  </w:style>
  <w:style w:type="character" w:customStyle="1" w:styleId="m-5251091010484660064gmail-style13ptbold">
    <w:name w:val="m_-5251091010484660064gmail-style13ptbold"/>
    <w:basedOn w:val="DefaultParagraphFont"/>
    <w:rsid w:val="00801160"/>
  </w:style>
  <w:style w:type="character" w:customStyle="1" w:styleId="m-5251091010484660064gmail-styleunderline">
    <w:name w:val="m_-5251091010484660064gmail-styleunderline"/>
    <w:basedOn w:val="DefaultParagraphFont"/>
    <w:rsid w:val="00801160"/>
  </w:style>
  <w:style w:type="character" w:customStyle="1" w:styleId="tablecaption">
    <w:name w:val="tablecaption"/>
    <w:basedOn w:val="DefaultParagraphFont"/>
    <w:rsid w:val="00801160"/>
  </w:style>
  <w:style w:type="character" w:customStyle="1" w:styleId="StyleLatinHelvetica105ptBlack">
    <w:name w:val="Style (Latin) Helvetica 10.5 pt Black"/>
    <w:basedOn w:val="DefaultParagraphFont"/>
    <w:rsid w:val="00801160"/>
    <w:rPr>
      <w:rFonts w:ascii="Times New Roman" w:hAnsi="Times New Roman"/>
      <w:color w:val="000000"/>
      <w:sz w:val="21"/>
    </w:rPr>
  </w:style>
  <w:style w:type="character" w:customStyle="1" w:styleId="m-413333960618644972gmail-style13ptbold">
    <w:name w:val="m_-413333960618644972gmail-style13ptbold"/>
    <w:basedOn w:val="DefaultParagraphFont"/>
    <w:rsid w:val="00801160"/>
  </w:style>
  <w:style w:type="character" w:customStyle="1" w:styleId="m-413333960618644972gmail-styleunderline">
    <w:name w:val="m_-413333960618644972gmail-styleunderline"/>
    <w:basedOn w:val="DefaultParagraphFont"/>
    <w:rsid w:val="00801160"/>
  </w:style>
  <w:style w:type="character" w:customStyle="1" w:styleId="m8314098763611656848gmail-stylestylebold12pt">
    <w:name w:val="m_8314098763611656848gmail-stylestylebold12pt"/>
    <w:basedOn w:val="DefaultParagraphFont"/>
    <w:rsid w:val="00801160"/>
  </w:style>
  <w:style w:type="character" w:customStyle="1" w:styleId="m8314098763611656848gmail-styleboldunderline">
    <w:name w:val="m_8314098763611656848gmail-styleboldunderline"/>
    <w:basedOn w:val="DefaultParagraphFont"/>
    <w:rsid w:val="00801160"/>
  </w:style>
  <w:style w:type="paragraph" w:customStyle="1" w:styleId="Spacer">
    <w:name w:val="Spacer"/>
    <w:basedOn w:val="Heading1"/>
    <w:link w:val="SpacerChar"/>
    <w:autoRedefine/>
    <w:uiPriority w:val="4"/>
    <w:qFormat/>
    <w:rsid w:val="00801160"/>
    <w:pPr>
      <w:pBdr>
        <w:top w:val="none" w:sz="0" w:space="0" w:color="auto"/>
        <w:left w:val="none" w:sz="0" w:space="0" w:color="auto"/>
        <w:bottom w:val="none" w:sz="0" w:space="0" w:color="auto"/>
        <w:right w:val="none" w:sz="0" w:space="0" w:color="auto"/>
      </w:pBdr>
    </w:pPr>
    <w:rPr>
      <w:rFonts w:ascii="Georgia" w:hAnsi="Georgia"/>
      <w:bCs/>
      <w:sz w:val="24"/>
    </w:rPr>
  </w:style>
  <w:style w:type="character" w:customStyle="1" w:styleId="SpacerChar">
    <w:name w:val="Spacer Char"/>
    <w:basedOn w:val="DefaultParagraphFont"/>
    <w:link w:val="Spacer"/>
    <w:uiPriority w:val="4"/>
    <w:rsid w:val="00801160"/>
    <w:rPr>
      <w:rFonts w:ascii="Georgia" w:eastAsiaTheme="majorEastAsia" w:hAnsi="Georgia" w:cstheme="majorBidi"/>
      <w:b/>
      <w:bCs/>
      <w:sz w:val="24"/>
      <w:szCs w:val="32"/>
    </w:rPr>
  </w:style>
  <w:style w:type="paragraph" w:customStyle="1" w:styleId="msonormal0">
    <w:name w:val="msonormal"/>
    <w:basedOn w:val="Normal"/>
    <w:rsid w:val="00801160"/>
    <w:pPr>
      <w:spacing w:before="100" w:beforeAutospacing="1" w:after="100" w:afterAutospacing="1"/>
    </w:pPr>
    <w:rPr>
      <w:rFonts w:eastAsia="Times New Roman"/>
      <w:sz w:val="24"/>
    </w:rPr>
  </w:style>
  <w:style w:type="paragraph" w:customStyle="1" w:styleId="TxBr41p1">
    <w:name w:val="TxBr_41p1"/>
    <w:basedOn w:val="Normal"/>
    <w:qFormat/>
    <w:rsid w:val="00801160"/>
    <w:pPr>
      <w:tabs>
        <w:tab w:val="left" w:pos="204"/>
      </w:tabs>
      <w:autoSpaceDE w:val="0"/>
      <w:autoSpaceDN w:val="0"/>
      <w:adjustRightInd w:val="0"/>
      <w:spacing w:line="238" w:lineRule="atLeast"/>
      <w:jc w:val="both"/>
    </w:pPr>
    <w:rPr>
      <w:rFonts w:eastAsia="Times New Roman" w:cstheme="minorBidi"/>
      <w:sz w:val="24"/>
    </w:rPr>
  </w:style>
  <w:style w:type="character" w:customStyle="1" w:styleId="BlockTitleCharChar">
    <w:name w:val="Block Title Char Char"/>
    <w:rsid w:val="00801160"/>
    <w:rPr>
      <w:rFonts w:ascii="Georgia" w:eastAsia="Times New Roman" w:hAnsi="Georgia" w:cs="Arial" w:hint="default"/>
      <w:b/>
      <w:bCs/>
      <w:kern w:val="32"/>
      <w:sz w:val="28"/>
      <w:szCs w:val="32"/>
    </w:rPr>
  </w:style>
  <w:style w:type="character" w:customStyle="1" w:styleId="SmallChar0">
    <w:name w:val="Small Char"/>
    <w:qFormat/>
    <w:rsid w:val="00801160"/>
    <w:rPr>
      <w:rFonts w:ascii="Arial Narrow" w:hAnsi="Arial Narrow" w:cs="Times New Roman"/>
      <w:color w:val="000000"/>
      <w:sz w:val="16"/>
    </w:rPr>
  </w:style>
  <w:style w:type="character" w:customStyle="1" w:styleId="CiteReal0">
    <w:name w:val="CiteReal"/>
    <w:uiPriority w:val="1"/>
    <w:qFormat/>
    <w:rsid w:val="00801160"/>
    <w:rPr>
      <w:rFonts w:ascii="Arial" w:hAnsi="Arial"/>
      <w:b/>
      <w:sz w:val="24"/>
      <w:u w:val="single"/>
    </w:rPr>
  </w:style>
  <w:style w:type="character" w:customStyle="1" w:styleId="dropcap1">
    <w:name w:val="dropcap1"/>
    <w:rsid w:val="00801160"/>
  </w:style>
  <w:style w:type="paragraph" w:customStyle="1" w:styleId="Style31">
    <w:name w:val="Style31"/>
    <w:basedOn w:val="Normal"/>
    <w:uiPriority w:val="99"/>
    <w:rsid w:val="00801160"/>
    <w:pPr>
      <w:spacing w:line="197" w:lineRule="exact"/>
      <w:jc w:val="both"/>
    </w:pPr>
    <w:rPr>
      <w:rFonts w:ascii="Palatino Linotype" w:hAnsi="Palatino Linotype" w:cs="Palatino Linotype"/>
    </w:rPr>
  </w:style>
  <w:style w:type="paragraph" w:customStyle="1" w:styleId="Style42">
    <w:name w:val="Style42"/>
    <w:basedOn w:val="Normal"/>
    <w:uiPriority w:val="99"/>
    <w:rsid w:val="00801160"/>
    <w:pPr>
      <w:spacing w:line="202" w:lineRule="exact"/>
      <w:jc w:val="both"/>
    </w:pPr>
    <w:rPr>
      <w:rFonts w:ascii="Palatino Linotype" w:hAnsi="Palatino Linotype" w:cs="Palatino Linotype"/>
    </w:rPr>
  </w:style>
  <w:style w:type="paragraph" w:customStyle="1" w:styleId="Style51">
    <w:name w:val="Style51"/>
    <w:basedOn w:val="Normal"/>
    <w:uiPriority w:val="99"/>
    <w:rsid w:val="00801160"/>
    <w:pPr>
      <w:spacing w:line="200" w:lineRule="exact"/>
      <w:jc w:val="both"/>
    </w:pPr>
    <w:rPr>
      <w:rFonts w:ascii="Palatino Linotype" w:hAnsi="Palatino Linotype" w:cs="Palatino Linotype"/>
    </w:rPr>
  </w:style>
  <w:style w:type="character" w:customStyle="1" w:styleId="FontStyle72">
    <w:name w:val="Font Style72"/>
    <w:uiPriority w:val="99"/>
    <w:rsid w:val="00801160"/>
    <w:rPr>
      <w:rFonts w:ascii="Cambria" w:hAnsi="Cambria" w:cs="Cambria" w:hint="default"/>
      <w:sz w:val="16"/>
      <w:szCs w:val="16"/>
    </w:rPr>
  </w:style>
  <w:style w:type="character" w:customStyle="1" w:styleId="FontStyle73">
    <w:name w:val="Font Style73"/>
    <w:uiPriority w:val="99"/>
    <w:rsid w:val="00801160"/>
    <w:rPr>
      <w:rFonts w:ascii="Cambria" w:hAnsi="Cambria" w:cs="Cambria" w:hint="default"/>
      <w:i/>
      <w:iCs/>
      <w:sz w:val="16"/>
      <w:szCs w:val="16"/>
    </w:rPr>
  </w:style>
  <w:style w:type="character" w:customStyle="1" w:styleId="UnderlinestyleChar2">
    <w:name w:val="Underline style Char2"/>
    <w:rsid w:val="00801160"/>
    <w:rPr>
      <w:sz w:val="22"/>
      <w:szCs w:val="24"/>
      <w:u w:val="single"/>
      <w:lang w:val="en-US" w:eastAsia="en-US" w:bidi="ar-SA"/>
    </w:rPr>
  </w:style>
  <w:style w:type="paragraph" w:customStyle="1" w:styleId="CitationCharChar">
    <w:name w:val="Citation Char Char"/>
    <w:basedOn w:val="Normal"/>
    <w:uiPriority w:val="6"/>
    <w:qFormat/>
    <w:rsid w:val="00801160"/>
    <w:pPr>
      <w:ind w:left="1440" w:right="1440"/>
    </w:pPr>
    <w:rPr>
      <w:rFonts w:ascii="Cambria" w:eastAsia="Verdana" w:hAnsi="Cambria" w:cs="Cambria"/>
      <w:szCs w:val="20"/>
      <w:u w:val="single"/>
    </w:rPr>
  </w:style>
  <w:style w:type="character" w:customStyle="1" w:styleId="FontStyle49">
    <w:name w:val="Font Style49"/>
    <w:uiPriority w:val="99"/>
    <w:rsid w:val="00801160"/>
    <w:rPr>
      <w:rFonts w:ascii="Cambria" w:hAnsi="Cambria" w:cs="Cambria"/>
      <w:sz w:val="20"/>
      <w:szCs w:val="20"/>
    </w:rPr>
  </w:style>
  <w:style w:type="character" w:customStyle="1" w:styleId="FontStyle50">
    <w:name w:val="Font Style50"/>
    <w:uiPriority w:val="99"/>
    <w:rsid w:val="00801160"/>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801160"/>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801160"/>
    <w:rPr>
      <w:rFonts w:ascii="Cambria" w:eastAsia="Cambria" w:hAnsi="Cambria" w:cs="Cambria"/>
      <w:spacing w:val="-3"/>
      <w:szCs w:val="20"/>
    </w:rPr>
  </w:style>
  <w:style w:type="character" w:customStyle="1" w:styleId="kn">
    <w:name w:val="kn"/>
    <w:basedOn w:val="DefaultParagraphFont"/>
    <w:rsid w:val="00801160"/>
  </w:style>
  <w:style w:type="character" w:customStyle="1" w:styleId="StyleStyleUnderlineUnderlineStyleBoldUnderlineIntenseEmphas">
    <w:name w:val="Style Style UnderlineUnderlineStyle Bold UnderlineIntense Emphas..."/>
    <w:basedOn w:val="DefaultParagraphFont"/>
    <w:rsid w:val="00801160"/>
    <w:rPr>
      <w:b/>
      <w:bCs/>
      <w:sz w:val="26"/>
      <w:u w:val="single"/>
    </w:rPr>
  </w:style>
  <w:style w:type="character" w:customStyle="1" w:styleId="articoloinside">
    <w:name w:val="articolo_inside"/>
    <w:rsid w:val="00801160"/>
  </w:style>
  <w:style w:type="paragraph" w:customStyle="1" w:styleId="pagetools">
    <w:name w:val="pagetools"/>
    <w:basedOn w:val="Normal"/>
    <w:rsid w:val="00801160"/>
    <w:pPr>
      <w:spacing w:before="100" w:beforeAutospacing="1" w:after="100" w:afterAutospacing="1"/>
    </w:pPr>
    <w:rPr>
      <w:rFonts w:ascii="Cambria" w:eastAsia="Cambria" w:hAnsi="Cambria" w:cstheme="minorBidi"/>
      <w:sz w:val="24"/>
    </w:rPr>
  </w:style>
  <w:style w:type="character" w:customStyle="1" w:styleId="desc">
    <w:name w:val="desc"/>
    <w:basedOn w:val="DefaultParagraphFont"/>
    <w:rsid w:val="00801160"/>
  </w:style>
  <w:style w:type="character" w:customStyle="1" w:styleId="job">
    <w:name w:val="job"/>
    <w:basedOn w:val="DefaultParagraphFont"/>
    <w:rsid w:val="00801160"/>
  </w:style>
  <w:style w:type="character" w:customStyle="1" w:styleId="publisher">
    <w:name w:val="publisher"/>
    <w:basedOn w:val="DefaultParagraphFont"/>
    <w:rsid w:val="00801160"/>
  </w:style>
  <w:style w:type="character" w:customStyle="1" w:styleId="pubyear">
    <w:name w:val="pubyear"/>
    <w:basedOn w:val="DefaultParagraphFont"/>
    <w:rsid w:val="00801160"/>
  </w:style>
  <w:style w:type="character" w:customStyle="1" w:styleId="pubcity">
    <w:name w:val="pubcity"/>
    <w:basedOn w:val="DefaultParagraphFont"/>
    <w:rsid w:val="00801160"/>
  </w:style>
  <w:style w:type="character" w:customStyle="1" w:styleId="bodycontentlink">
    <w:name w:val="bodycontentlink"/>
    <w:basedOn w:val="DefaultParagraphFont"/>
    <w:rsid w:val="00801160"/>
  </w:style>
  <w:style w:type="paragraph" w:customStyle="1" w:styleId="C-Text">
    <w:name w:val="C-Text"/>
    <w:basedOn w:val="Normal"/>
    <w:rsid w:val="00801160"/>
    <w:pPr>
      <w:tabs>
        <w:tab w:val="num" w:pos="720"/>
      </w:tabs>
      <w:ind w:left="720" w:hanging="360"/>
    </w:pPr>
    <w:rPr>
      <w:rFonts w:ascii="Book Antiqua" w:hAnsi="Book Antiqua" w:cstheme="minorBidi"/>
      <w:sz w:val="24"/>
    </w:rPr>
  </w:style>
  <w:style w:type="character" w:customStyle="1" w:styleId="ecdate">
    <w:name w:val="ec_date"/>
    <w:basedOn w:val="DefaultParagraphFont"/>
    <w:rsid w:val="00801160"/>
    <w:rPr>
      <w:rFonts w:ascii="Symbol" w:hAnsi="Symbol" w:hint="default"/>
      <w:sz w:val="20"/>
      <w:szCs w:val="20"/>
      <w:shd w:val="clear" w:color="auto" w:fill="FFFFFF"/>
    </w:rPr>
  </w:style>
  <w:style w:type="paragraph" w:customStyle="1" w:styleId="ecmsonormal">
    <w:name w:val="ec_msonormal"/>
    <w:basedOn w:val="Normal"/>
    <w:rsid w:val="00801160"/>
    <w:pPr>
      <w:shd w:val="clear" w:color="auto" w:fill="FFFFFF"/>
      <w:spacing w:before="100" w:beforeAutospacing="1" w:after="100" w:afterAutospacing="1"/>
      <w:textAlignment w:val="top"/>
    </w:pPr>
    <w:rPr>
      <w:rFonts w:ascii="Symbol" w:hAnsi="Symbol" w:cstheme="minorBidi"/>
    </w:rPr>
  </w:style>
  <w:style w:type="character" w:customStyle="1" w:styleId="hittermhilite">
    <w:name w:val="hittermhilite"/>
    <w:basedOn w:val="DefaultParagraphFont"/>
    <w:rsid w:val="00801160"/>
  </w:style>
  <w:style w:type="character" w:customStyle="1" w:styleId="articleheadline">
    <w:name w:val="articleheadline"/>
    <w:basedOn w:val="DefaultParagraphFont"/>
    <w:rsid w:val="00801160"/>
  </w:style>
  <w:style w:type="paragraph" w:customStyle="1" w:styleId="u-intro">
    <w:name w:val="u-intro"/>
    <w:basedOn w:val="Normal"/>
    <w:rsid w:val="00801160"/>
    <w:pPr>
      <w:spacing w:before="100" w:beforeAutospacing="1" w:after="100" w:afterAutospacing="1"/>
    </w:pPr>
    <w:rPr>
      <w:rFonts w:ascii="Georgia" w:hAnsi="Georgia" w:cstheme="minorBidi"/>
      <w:sz w:val="24"/>
    </w:rPr>
  </w:style>
  <w:style w:type="character" w:customStyle="1" w:styleId="u-byline">
    <w:name w:val="u-byline"/>
    <w:basedOn w:val="DefaultParagraphFont"/>
    <w:rsid w:val="00801160"/>
  </w:style>
  <w:style w:type="character" w:customStyle="1" w:styleId="articlebya">
    <w:name w:val="articleby_a"/>
    <w:basedOn w:val="DefaultParagraphFont"/>
    <w:rsid w:val="00801160"/>
  </w:style>
  <w:style w:type="character" w:customStyle="1" w:styleId="popupwinby">
    <w:name w:val="popupwinby"/>
    <w:basedOn w:val="DefaultParagraphFont"/>
    <w:rsid w:val="00801160"/>
  </w:style>
  <w:style w:type="character" w:customStyle="1" w:styleId="storyheader">
    <w:name w:val="storyheader"/>
    <w:basedOn w:val="DefaultParagraphFont"/>
    <w:rsid w:val="00801160"/>
  </w:style>
  <w:style w:type="character" w:customStyle="1" w:styleId="marron">
    <w:name w:val="marron"/>
    <w:basedOn w:val="DefaultParagraphFont"/>
    <w:rsid w:val="00801160"/>
  </w:style>
  <w:style w:type="paragraph" w:customStyle="1" w:styleId="StyleNormalWeb10pt">
    <w:name w:val="Style Normal (Web) + 10 pt"/>
    <w:basedOn w:val="NormalWeb"/>
    <w:next w:val="Normal"/>
    <w:rsid w:val="00801160"/>
    <w:rPr>
      <w:rFonts w:ascii="Bookman Old Style" w:eastAsiaTheme="minorHAnsi" w:hAnsi="Bookman Old Style" w:cstheme="minorBidi"/>
      <w:sz w:val="20"/>
      <w:szCs w:val="22"/>
      <w:lang w:bidi="ar-SA"/>
    </w:rPr>
  </w:style>
  <w:style w:type="character" w:customStyle="1" w:styleId="StyleNormalWeb10ptChar">
    <w:name w:val="Style Normal (Web) + 10 pt Char"/>
    <w:basedOn w:val="DefaultParagraphFont"/>
    <w:rsid w:val="00801160"/>
    <w:rPr>
      <w:szCs w:val="24"/>
      <w:lang w:val="en-US" w:eastAsia="en-US" w:bidi="ar-SA"/>
    </w:rPr>
  </w:style>
  <w:style w:type="paragraph" w:customStyle="1" w:styleId="TagCiteShells">
    <w:name w:val="Tag/Cite/Shells"/>
    <w:basedOn w:val="Normal"/>
    <w:rsid w:val="00801160"/>
    <w:rPr>
      <w:rFonts w:ascii="Georgia" w:hAnsi="Georgia" w:cstheme="minorBidi"/>
      <w:b/>
    </w:rPr>
  </w:style>
  <w:style w:type="paragraph" w:customStyle="1" w:styleId="DefinitionTerm">
    <w:name w:val="Definition Term"/>
    <w:basedOn w:val="Normal"/>
    <w:next w:val="Normal"/>
    <w:rsid w:val="00801160"/>
    <w:rPr>
      <w:rFonts w:ascii="Georgia" w:hAnsi="Georgia" w:cstheme="minorBidi"/>
      <w:snapToGrid w:val="0"/>
      <w:sz w:val="24"/>
    </w:rPr>
  </w:style>
  <w:style w:type="character" w:customStyle="1" w:styleId="Style3CharChar">
    <w:name w:val="Style3 Char Char"/>
    <w:basedOn w:val="DefaultParagraphFont"/>
    <w:rsid w:val="00801160"/>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801160"/>
    <w:pPr>
      <w:spacing w:after="60"/>
    </w:pPr>
    <w:rPr>
      <w:rFonts w:ascii="Georgia" w:eastAsia="Segoe UI" w:hAnsi="Georgia" w:cs="Cambria"/>
      <w:bCs/>
      <w:caps/>
      <w:sz w:val="20"/>
      <w:lang w:eastAsia="zh-CN"/>
    </w:rPr>
  </w:style>
  <w:style w:type="character" w:customStyle="1" w:styleId="NormalChar0">
    <w:name w:val="Normal Char"/>
    <w:basedOn w:val="DefaultParagraphFont"/>
    <w:rsid w:val="00801160"/>
    <w:rPr>
      <w:lang w:eastAsia="en-US"/>
    </w:rPr>
  </w:style>
  <w:style w:type="character" w:customStyle="1" w:styleId="BoldUnderlineChar2">
    <w:name w:val="Bold + Underline Char"/>
    <w:basedOn w:val="DefaultParagraphFont"/>
    <w:rsid w:val="00801160"/>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801160"/>
    <w:pPr>
      <w:autoSpaceDE w:val="0"/>
      <w:autoSpaceDN w:val="0"/>
      <w:adjustRightInd w:val="0"/>
      <w:ind w:left="432" w:right="432"/>
      <w:jc w:val="both"/>
    </w:pPr>
    <w:rPr>
      <w:rFonts w:ascii="Georgia" w:hAnsi="Georgia" w:cstheme="minorBidi"/>
      <w:sz w:val="24"/>
      <w:u w:val="thick"/>
    </w:rPr>
  </w:style>
  <w:style w:type="character" w:customStyle="1" w:styleId="citationiacgale">
    <w:name w:val="citation iac gale"/>
    <w:basedOn w:val="DefaultParagraphFont"/>
    <w:rsid w:val="00801160"/>
  </w:style>
  <w:style w:type="character" w:customStyle="1" w:styleId="CharacterStyle7">
    <w:name w:val="Character Style 7"/>
    <w:rsid w:val="00801160"/>
    <w:rPr>
      <w:rFonts w:ascii="Trebuchet MS" w:hAnsi="Trebuchet MS" w:cs="Trebuchet MS"/>
      <w:sz w:val="20"/>
      <w:szCs w:val="20"/>
      <w:u w:val="single"/>
    </w:rPr>
  </w:style>
  <w:style w:type="character" w:customStyle="1" w:styleId="StyleStyle4Char">
    <w:name w:val="Style Style4 + Char"/>
    <w:basedOn w:val="DefaultParagraphFont"/>
    <w:rsid w:val="00801160"/>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801160"/>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801160"/>
    <w:rPr>
      <w:rFonts w:ascii="Symbol" w:hAnsi="Symbol" w:cstheme="minorBidi"/>
      <w:sz w:val="21"/>
      <w:szCs w:val="21"/>
      <w:u w:val="thick"/>
    </w:rPr>
  </w:style>
  <w:style w:type="character" w:customStyle="1" w:styleId="UnderlinedEvidenceCharChar">
    <w:name w:val="Underlined Evidence Char Char"/>
    <w:basedOn w:val="DefaultParagraphFont"/>
    <w:rsid w:val="00801160"/>
    <w:rPr>
      <w:rFonts w:ascii="Symbol" w:hAnsi="Symbol"/>
      <w:sz w:val="21"/>
      <w:szCs w:val="21"/>
      <w:u w:val="thick"/>
      <w:lang w:val="en-US" w:eastAsia="en-US" w:bidi="ar-SA"/>
    </w:rPr>
  </w:style>
  <w:style w:type="character" w:styleId="PlaceholderText">
    <w:name w:val="Placeholder Text"/>
    <w:basedOn w:val="DefaultParagraphFont"/>
    <w:uiPriority w:val="99"/>
    <w:rsid w:val="00801160"/>
    <w:rPr>
      <w:color w:val="808080"/>
    </w:rPr>
  </w:style>
  <w:style w:type="paragraph" w:customStyle="1" w:styleId="Cite8">
    <w:name w:val="Cite8"/>
    <w:basedOn w:val="Normal"/>
    <w:autoRedefine/>
    <w:qFormat/>
    <w:rsid w:val="00801160"/>
    <w:rPr>
      <w:rFonts w:ascii="Trebuchet MS" w:eastAsia="Verdana" w:hAnsi="Trebuchet MS" w:cs="Cambria"/>
      <w:sz w:val="16"/>
    </w:rPr>
  </w:style>
  <w:style w:type="paragraph" w:customStyle="1" w:styleId="8font">
    <w:name w:val="8font"/>
    <w:basedOn w:val="Normal"/>
    <w:next w:val="Normal"/>
    <w:autoRedefine/>
    <w:qFormat/>
    <w:rsid w:val="00801160"/>
    <w:rPr>
      <w:rFonts w:ascii="Georgia" w:eastAsia="Cambria Math" w:hAnsi="Georgia" w:cs="Cambria"/>
      <w:sz w:val="16"/>
      <w:szCs w:val="16"/>
    </w:rPr>
  </w:style>
  <w:style w:type="character" w:customStyle="1" w:styleId="NoterefInText">
    <w:name w:val="_NoterefInText"/>
    <w:uiPriority w:val="99"/>
    <w:rsid w:val="00801160"/>
    <w:rPr>
      <w:rFonts w:cs="AKDPE C+ Utopia"/>
      <w:color w:val="000000"/>
    </w:rPr>
  </w:style>
  <w:style w:type="character" w:customStyle="1" w:styleId="postauthor">
    <w:name w:val="postauthor"/>
    <w:basedOn w:val="DefaultParagraphFont"/>
    <w:rsid w:val="00801160"/>
  </w:style>
  <w:style w:type="paragraph" w:customStyle="1" w:styleId="notes-source-hasnotes">
    <w:name w:val="notes-source-hasnotes"/>
    <w:basedOn w:val="Normal"/>
    <w:rsid w:val="00801160"/>
    <w:pPr>
      <w:spacing w:before="100" w:beforeAutospacing="1" w:after="100" w:afterAutospacing="1"/>
    </w:pPr>
    <w:rPr>
      <w:rFonts w:ascii="Tahoma" w:hAnsi="Tahoma" w:cstheme="minorBidi"/>
      <w:szCs w:val="20"/>
    </w:rPr>
  </w:style>
  <w:style w:type="character" w:customStyle="1" w:styleId="span">
    <w:name w:val="span"/>
    <w:basedOn w:val="DefaultParagraphFont"/>
    <w:rsid w:val="00801160"/>
  </w:style>
  <w:style w:type="character" w:customStyle="1" w:styleId="maintitle">
    <w:name w:val="maintitle"/>
    <w:basedOn w:val="DefaultParagraphFont"/>
    <w:rsid w:val="00801160"/>
  </w:style>
  <w:style w:type="character" w:customStyle="1" w:styleId="thirdparty-logo">
    <w:name w:val="thirdparty-logo"/>
    <w:basedOn w:val="DefaultParagraphFont"/>
    <w:rsid w:val="00801160"/>
  </w:style>
  <w:style w:type="character" w:customStyle="1" w:styleId="posted">
    <w:name w:val="posted"/>
    <w:basedOn w:val="DefaultParagraphFont"/>
    <w:rsid w:val="00801160"/>
  </w:style>
  <w:style w:type="character" w:customStyle="1" w:styleId="ticker">
    <w:name w:val="ticker"/>
    <w:basedOn w:val="DefaultParagraphFont"/>
    <w:rsid w:val="00801160"/>
  </w:style>
  <w:style w:type="paragraph" w:customStyle="1" w:styleId="articlemeta">
    <w:name w:val="articlemeta"/>
    <w:basedOn w:val="Normal"/>
    <w:rsid w:val="00801160"/>
    <w:pPr>
      <w:spacing w:before="100" w:beforeAutospacing="1" w:after="100" w:afterAutospacing="1"/>
    </w:pPr>
    <w:rPr>
      <w:rFonts w:ascii="Tahoma" w:hAnsi="Tahoma" w:cstheme="minorBidi"/>
      <w:szCs w:val="20"/>
    </w:rPr>
  </w:style>
  <w:style w:type="character" w:customStyle="1" w:styleId="vcard">
    <w:name w:val="vcard"/>
    <w:basedOn w:val="DefaultParagraphFont"/>
    <w:rsid w:val="00801160"/>
  </w:style>
  <w:style w:type="character" w:customStyle="1" w:styleId="print-footnote">
    <w:name w:val="print-footnote"/>
    <w:basedOn w:val="DefaultParagraphFont"/>
    <w:rsid w:val="00801160"/>
  </w:style>
  <w:style w:type="character" w:customStyle="1" w:styleId="datestring">
    <w:name w:val="datestring"/>
    <w:basedOn w:val="DefaultParagraphFont"/>
    <w:rsid w:val="00801160"/>
  </w:style>
  <w:style w:type="paragraph" w:customStyle="1" w:styleId="noindent0">
    <w:name w:val="no_indent"/>
    <w:basedOn w:val="Normal"/>
    <w:rsid w:val="00801160"/>
    <w:pPr>
      <w:spacing w:before="100" w:beforeAutospacing="1" w:after="100" w:afterAutospacing="1"/>
    </w:pPr>
    <w:rPr>
      <w:rFonts w:ascii="Tahoma" w:hAnsi="Tahoma" w:cstheme="minorBidi"/>
      <w:szCs w:val="20"/>
    </w:rPr>
  </w:style>
  <w:style w:type="character" w:customStyle="1" w:styleId="email">
    <w:name w:val="email"/>
    <w:basedOn w:val="DefaultParagraphFont"/>
    <w:rsid w:val="00801160"/>
  </w:style>
  <w:style w:type="paragraph" w:customStyle="1" w:styleId="left">
    <w:name w:val="left"/>
    <w:basedOn w:val="Normal"/>
    <w:rsid w:val="00801160"/>
    <w:pPr>
      <w:spacing w:before="100" w:beforeAutospacing="1" w:after="100" w:afterAutospacing="1"/>
    </w:pPr>
    <w:rPr>
      <w:rFonts w:ascii="Tahoma" w:hAnsi="Tahoma" w:cstheme="minorBidi"/>
      <w:szCs w:val="20"/>
    </w:rPr>
  </w:style>
  <w:style w:type="paragraph" w:customStyle="1" w:styleId="right">
    <w:name w:val="right"/>
    <w:basedOn w:val="Normal"/>
    <w:rsid w:val="00801160"/>
    <w:pPr>
      <w:spacing w:before="100" w:beforeAutospacing="1" w:after="100" w:afterAutospacing="1"/>
    </w:pPr>
    <w:rPr>
      <w:rFonts w:ascii="Tahoma" w:hAnsi="Tahoma" w:cstheme="minorBidi"/>
      <w:szCs w:val="20"/>
    </w:rPr>
  </w:style>
  <w:style w:type="character" w:customStyle="1" w:styleId="gptad">
    <w:name w:val="gptad"/>
    <w:basedOn w:val="DefaultParagraphFont"/>
    <w:rsid w:val="00801160"/>
  </w:style>
  <w:style w:type="paragraph" w:customStyle="1" w:styleId="creditpostedmodified">
    <w:name w:val="credit_posted_modified"/>
    <w:basedOn w:val="Normal"/>
    <w:rsid w:val="00801160"/>
    <w:pPr>
      <w:spacing w:before="100" w:beforeAutospacing="1" w:after="100" w:afterAutospacing="1"/>
    </w:pPr>
    <w:rPr>
      <w:rFonts w:ascii="Tahoma" w:hAnsi="Tahoma" w:cstheme="minorBidi"/>
      <w:szCs w:val="20"/>
    </w:rPr>
  </w:style>
  <w:style w:type="character" w:customStyle="1" w:styleId="creditline">
    <w:name w:val="creditline"/>
    <w:basedOn w:val="DefaultParagraphFont"/>
    <w:rsid w:val="00801160"/>
  </w:style>
  <w:style w:type="character" w:customStyle="1" w:styleId="grd">
    <w:name w:val="grd"/>
    <w:basedOn w:val="DefaultParagraphFont"/>
    <w:rsid w:val="00801160"/>
  </w:style>
  <w:style w:type="paragraph" w:customStyle="1" w:styleId="hs-text-container">
    <w:name w:val="hs-text-container"/>
    <w:basedOn w:val="Normal"/>
    <w:rsid w:val="00801160"/>
    <w:pPr>
      <w:spacing w:before="100" w:beforeAutospacing="1" w:after="100" w:afterAutospacing="1"/>
    </w:pPr>
    <w:rPr>
      <w:rFonts w:ascii="Tahoma" w:hAnsi="Tahoma" w:cstheme="minorBidi"/>
      <w:szCs w:val="20"/>
    </w:rPr>
  </w:style>
  <w:style w:type="character" w:customStyle="1" w:styleId="created">
    <w:name w:val="created"/>
    <w:basedOn w:val="DefaultParagraphFont"/>
    <w:rsid w:val="00801160"/>
  </w:style>
  <w:style w:type="character" w:customStyle="1" w:styleId="changed">
    <w:name w:val="changed"/>
    <w:basedOn w:val="DefaultParagraphFont"/>
    <w:rsid w:val="00801160"/>
  </w:style>
  <w:style w:type="character" w:customStyle="1" w:styleId="article-author-name">
    <w:name w:val="article-author-name"/>
    <w:basedOn w:val="DefaultParagraphFont"/>
    <w:rsid w:val="00801160"/>
  </w:style>
  <w:style w:type="character" w:customStyle="1" w:styleId="bioexcerpt">
    <w:name w:val="bio_excerpt"/>
    <w:basedOn w:val="DefaultParagraphFont"/>
    <w:rsid w:val="00801160"/>
  </w:style>
  <w:style w:type="character" w:customStyle="1" w:styleId="commentcount">
    <w:name w:val="comment_count"/>
    <w:basedOn w:val="DefaultParagraphFont"/>
    <w:rsid w:val="00801160"/>
  </w:style>
  <w:style w:type="character" w:customStyle="1" w:styleId="searchtermshighlighted">
    <w:name w:val="searchtermshighlighted"/>
    <w:basedOn w:val="DefaultParagraphFont"/>
    <w:rsid w:val="00801160"/>
  </w:style>
  <w:style w:type="character" w:customStyle="1" w:styleId="contributornametrigger">
    <w:name w:val="contributornametrigger"/>
    <w:basedOn w:val="DefaultParagraphFont"/>
    <w:rsid w:val="00801160"/>
  </w:style>
  <w:style w:type="character" w:customStyle="1" w:styleId="bylinepipe">
    <w:name w:val="bylinepipe"/>
    <w:basedOn w:val="DefaultParagraphFont"/>
    <w:rsid w:val="00801160"/>
  </w:style>
  <w:style w:type="character" w:customStyle="1" w:styleId="lucenesearchresulturlb">
    <w:name w:val="lucene_search_result_url_b"/>
    <w:basedOn w:val="DefaultParagraphFont"/>
    <w:rsid w:val="00801160"/>
  </w:style>
  <w:style w:type="character" w:customStyle="1" w:styleId="faculty-title">
    <w:name w:val="faculty-title"/>
    <w:basedOn w:val="DefaultParagraphFont"/>
    <w:rsid w:val="00801160"/>
  </w:style>
  <w:style w:type="character" w:customStyle="1" w:styleId="count">
    <w:name w:val="count"/>
    <w:basedOn w:val="DefaultParagraphFont"/>
    <w:rsid w:val="00801160"/>
  </w:style>
  <w:style w:type="character" w:customStyle="1" w:styleId="volume">
    <w:name w:val="volume"/>
    <w:basedOn w:val="DefaultParagraphFont"/>
    <w:rsid w:val="00801160"/>
  </w:style>
  <w:style w:type="character" w:customStyle="1" w:styleId="issue">
    <w:name w:val="issue"/>
    <w:basedOn w:val="DefaultParagraphFont"/>
    <w:rsid w:val="00801160"/>
  </w:style>
  <w:style w:type="character" w:customStyle="1" w:styleId="pages">
    <w:name w:val="pages"/>
    <w:basedOn w:val="DefaultParagraphFont"/>
    <w:rsid w:val="00801160"/>
  </w:style>
  <w:style w:type="character" w:customStyle="1" w:styleId="field-content">
    <w:name w:val="field-content"/>
    <w:basedOn w:val="DefaultParagraphFont"/>
    <w:rsid w:val="00801160"/>
  </w:style>
  <w:style w:type="character" w:customStyle="1" w:styleId="person">
    <w:name w:val="person"/>
    <w:basedOn w:val="DefaultParagraphFont"/>
    <w:rsid w:val="00801160"/>
  </w:style>
  <w:style w:type="character" w:customStyle="1" w:styleId="corresponding">
    <w:name w:val="corresponding"/>
    <w:basedOn w:val="DefaultParagraphFont"/>
    <w:rsid w:val="00801160"/>
  </w:style>
  <w:style w:type="character" w:customStyle="1" w:styleId="entry-date">
    <w:name w:val="entry-date"/>
    <w:basedOn w:val="DefaultParagraphFont"/>
    <w:rsid w:val="00801160"/>
  </w:style>
  <w:style w:type="paragraph" w:customStyle="1" w:styleId="entry-meta">
    <w:name w:val="entry-meta"/>
    <w:basedOn w:val="Normal"/>
    <w:rsid w:val="00801160"/>
    <w:pPr>
      <w:spacing w:before="100" w:beforeAutospacing="1" w:after="100" w:afterAutospacing="1"/>
    </w:pPr>
    <w:rPr>
      <w:rFonts w:ascii="Tahoma" w:hAnsi="Tahoma" w:cstheme="minorBidi"/>
      <w:szCs w:val="20"/>
    </w:rPr>
  </w:style>
  <w:style w:type="character" w:customStyle="1" w:styleId="post-time">
    <w:name w:val="post-time"/>
    <w:basedOn w:val="DefaultParagraphFont"/>
    <w:rsid w:val="00801160"/>
  </w:style>
  <w:style w:type="character" w:customStyle="1" w:styleId="post-category">
    <w:name w:val="post-category"/>
    <w:basedOn w:val="DefaultParagraphFont"/>
    <w:rsid w:val="00801160"/>
  </w:style>
  <w:style w:type="character" w:customStyle="1" w:styleId="post-author">
    <w:name w:val="post-author"/>
    <w:basedOn w:val="DefaultParagraphFont"/>
    <w:rsid w:val="00801160"/>
  </w:style>
  <w:style w:type="character" w:customStyle="1" w:styleId="A10">
    <w:name w:val="A10"/>
    <w:uiPriority w:val="99"/>
    <w:rsid w:val="00801160"/>
    <w:rPr>
      <w:rFonts w:cs="MS Mincho"/>
      <w:color w:val="000000"/>
      <w:sz w:val="11"/>
      <w:szCs w:val="11"/>
    </w:rPr>
  </w:style>
  <w:style w:type="paragraph" w:customStyle="1" w:styleId="Pa10">
    <w:name w:val="Pa10"/>
    <w:basedOn w:val="Default"/>
    <w:next w:val="Default"/>
    <w:uiPriority w:val="99"/>
    <w:rsid w:val="00801160"/>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801160"/>
    <w:pPr>
      <w:widowControl w:val="0"/>
      <w:spacing w:line="241" w:lineRule="atLeast"/>
    </w:pPr>
    <w:rPr>
      <w:rFonts w:ascii="Verdana" w:eastAsiaTheme="minorEastAsia" w:hAnsi="Verdana" w:cs="Cambria"/>
      <w:color w:val="auto"/>
    </w:rPr>
  </w:style>
  <w:style w:type="character" w:customStyle="1" w:styleId="A9">
    <w:name w:val="A9"/>
    <w:uiPriority w:val="99"/>
    <w:rsid w:val="00801160"/>
    <w:rPr>
      <w:rFonts w:cs="MS Mincho"/>
      <w:color w:val="000000"/>
      <w:sz w:val="14"/>
      <w:szCs w:val="14"/>
    </w:rPr>
  </w:style>
  <w:style w:type="paragraph" w:customStyle="1" w:styleId="articledetails">
    <w:name w:val="articledetails"/>
    <w:basedOn w:val="Normal"/>
    <w:rsid w:val="00801160"/>
    <w:pPr>
      <w:spacing w:before="100" w:beforeAutospacing="1" w:after="100" w:afterAutospacing="1"/>
    </w:pPr>
    <w:rPr>
      <w:rFonts w:ascii="Tahoma" w:hAnsi="Tahoma" w:cstheme="minorBidi"/>
      <w:szCs w:val="20"/>
    </w:rPr>
  </w:style>
  <w:style w:type="character" w:customStyle="1" w:styleId="posted-and-updated">
    <w:name w:val="posted-and-updated"/>
    <w:basedOn w:val="DefaultParagraphFont"/>
    <w:rsid w:val="00801160"/>
  </w:style>
  <w:style w:type="paragraph" w:customStyle="1" w:styleId="aff">
    <w:name w:val="aff"/>
    <w:basedOn w:val="Normal"/>
    <w:rsid w:val="00801160"/>
    <w:pPr>
      <w:spacing w:before="100" w:beforeAutospacing="1" w:after="100" w:afterAutospacing="1"/>
    </w:pPr>
    <w:rPr>
      <w:rFonts w:ascii="Tahoma" w:hAnsi="Tahoma" w:cstheme="minorBidi"/>
      <w:szCs w:val="20"/>
    </w:rPr>
  </w:style>
  <w:style w:type="character" w:customStyle="1" w:styleId="entry-author">
    <w:name w:val="entry-author"/>
    <w:basedOn w:val="DefaultParagraphFont"/>
    <w:rsid w:val="00801160"/>
  </w:style>
  <w:style w:type="character" w:customStyle="1" w:styleId="entry-author-name">
    <w:name w:val="entry-author-name"/>
    <w:basedOn w:val="DefaultParagraphFont"/>
    <w:rsid w:val="00801160"/>
  </w:style>
  <w:style w:type="character" w:customStyle="1" w:styleId="arial11">
    <w:name w:val="arial_11"/>
    <w:basedOn w:val="DefaultParagraphFont"/>
    <w:rsid w:val="00801160"/>
  </w:style>
  <w:style w:type="character" w:customStyle="1" w:styleId="contrib-degrees">
    <w:name w:val="contrib-degrees"/>
    <w:basedOn w:val="DefaultParagraphFont"/>
    <w:rsid w:val="00801160"/>
  </w:style>
  <w:style w:type="character" w:customStyle="1" w:styleId="contrib-on-behalf-of">
    <w:name w:val="contrib-on-behalf-of"/>
    <w:basedOn w:val="DefaultParagraphFont"/>
    <w:rsid w:val="00801160"/>
  </w:style>
  <w:style w:type="character" w:customStyle="1" w:styleId="pubtime">
    <w:name w:val="pubtime"/>
    <w:basedOn w:val="DefaultParagraphFont"/>
    <w:rsid w:val="00801160"/>
  </w:style>
  <w:style w:type="character" w:customStyle="1" w:styleId="time">
    <w:name w:val="time"/>
    <w:basedOn w:val="DefaultParagraphFont"/>
    <w:rsid w:val="00801160"/>
  </w:style>
  <w:style w:type="character" w:customStyle="1" w:styleId="fbcommentscount">
    <w:name w:val="fb_comments_count"/>
    <w:basedOn w:val="DefaultParagraphFont"/>
    <w:rsid w:val="00801160"/>
  </w:style>
  <w:style w:type="character" w:customStyle="1" w:styleId="stsharethiscustom">
    <w:name w:val="st_sharethis_custom"/>
    <w:basedOn w:val="DefaultParagraphFont"/>
    <w:rsid w:val="00801160"/>
  </w:style>
  <w:style w:type="paragraph" w:customStyle="1" w:styleId="permalinkable">
    <w:name w:val="permalinkable"/>
    <w:basedOn w:val="Normal"/>
    <w:rsid w:val="00801160"/>
    <w:pPr>
      <w:spacing w:before="100" w:beforeAutospacing="1" w:after="100" w:afterAutospacing="1"/>
    </w:pPr>
    <w:rPr>
      <w:rFonts w:ascii="Tahoma" w:hAnsi="Tahoma" w:cstheme="minorBidi"/>
      <w:szCs w:val="20"/>
    </w:rPr>
  </w:style>
  <w:style w:type="character" w:customStyle="1" w:styleId="post-date">
    <w:name w:val="post-date"/>
    <w:basedOn w:val="DefaultParagraphFont"/>
    <w:rsid w:val="00801160"/>
  </w:style>
  <w:style w:type="character" w:customStyle="1" w:styleId="link-external">
    <w:name w:val="link-external"/>
    <w:basedOn w:val="DefaultParagraphFont"/>
    <w:rsid w:val="00801160"/>
  </w:style>
  <w:style w:type="character" w:customStyle="1" w:styleId="articleauthor">
    <w:name w:val="article_author"/>
    <w:basedOn w:val="DefaultParagraphFont"/>
    <w:rsid w:val="00801160"/>
  </w:style>
  <w:style w:type="character" w:customStyle="1" w:styleId="articleissue">
    <w:name w:val="article_issue"/>
    <w:basedOn w:val="DefaultParagraphFont"/>
    <w:rsid w:val="00801160"/>
  </w:style>
  <w:style w:type="character" w:customStyle="1" w:styleId="a-size-large">
    <w:name w:val="a-size-large"/>
    <w:basedOn w:val="DefaultParagraphFont"/>
    <w:rsid w:val="00801160"/>
  </w:style>
  <w:style w:type="character" w:customStyle="1" w:styleId="a-size-medium">
    <w:name w:val="a-size-medium"/>
    <w:basedOn w:val="DefaultParagraphFont"/>
    <w:rsid w:val="00801160"/>
  </w:style>
  <w:style w:type="character" w:customStyle="1" w:styleId="contribution">
    <w:name w:val="contribution"/>
    <w:basedOn w:val="DefaultParagraphFont"/>
    <w:rsid w:val="00801160"/>
  </w:style>
  <w:style w:type="character" w:customStyle="1" w:styleId="a-color-secondary">
    <w:name w:val="a-color-secondary"/>
    <w:basedOn w:val="DefaultParagraphFont"/>
    <w:rsid w:val="00801160"/>
  </w:style>
  <w:style w:type="paragraph" w:customStyle="1" w:styleId="sbyline">
    <w:name w:val="sbyline"/>
    <w:basedOn w:val="Normal"/>
    <w:rsid w:val="00801160"/>
    <w:pPr>
      <w:spacing w:before="100" w:beforeAutospacing="1" w:after="100" w:afterAutospacing="1"/>
    </w:pPr>
    <w:rPr>
      <w:rFonts w:ascii="Tahoma" w:hAnsi="Tahoma" w:cstheme="minorBidi"/>
      <w:szCs w:val="20"/>
    </w:rPr>
  </w:style>
  <w:style w:type="character" w:customStyle="1" w:styleId="ui-author">
    <w:name w:val="ui-author"/>
    <w:basedOn w:val="DefaultParagraphFont"/>
    <w:rsid w:val="00801160"/>
  </w:style>
  <w:style w:type="character" w:customStyle="1" w:styleId="ui-staffline">
    <w:name w:val="ui-staffline"/>
    <w:basedOn w:val="DefaultParagraphFont"/>
    <w:rsid w:val="00801160"/>
  </w:style>
  <w:style w:type="paragraph" w:customStyle="1" w:styleId="promotion-tag-p">
    <w:name w:val="promotion-tag-p"/>
    <w:basedOn w:val="Normal"/>
    <w:rsid w:val="00801160"/>
    <w:pPr>
      <w:spacing w:before="100" w:beforeAutospacing="1" w:after="100" w:afterAutospacing="1"/>
    </w:pPr>
    <w:rPr>
      <w:rFonts w:ascii="Tahoma" w:hAnsi="Tahoma" w:cstheme="minorBidi"/>
      <w:szCs w:val="20"/>
    </w:rPr>
  </w:style>
  <w:style w:type="paragraph" w:customStyle="1" w:styleId="heading">
    <w:name w:val="heading"/>
    <w:basedOn w:val="Normal"/>
    <w:rsid w:val="00801160"/>
    <w:pPr>
      <w:spacing w:before="100" w:beforeAutospacing="1" w:after="100" w:afterAutospacing="1"/>
    </w:pPr>
    <w:rPr>
      <w:rFonts w:ascii="Tahoma" w:hAnsi="Tahoma" w:cstheme="minorBidi"/>
      <w:szCs w:val="20"/>
    </w:rPr>
  </w:style>
  <w:style w:type="character" w:customStyle="1" w:styleId="value">
    <w:name w:val="value"/>
    <w:basedOn w:val="DefaultParagraphFont"/>
    <w:rsid w:val="00801160"/>
  </w:style>
  <w:style w:type="character" w:customStyle="1" w:styleId="specialissuelabel">
    <w:name w:val="specialissuelabel"/>
    <w:basedOn w:val="DefaultParagraphFont"/>
    <w:rsid w:val="00801160"/>
  </w:style>
  <w:style w:type="character" w:customStyle="1" w:styleId="referencediv">
    <w:name w:val="referencediv"/>
    <w:basedOn w:val="DefaultParagraphFont"/>
    <w:rsid w:val="00801160"/>
  </w:style>
  <w:style w:type="character" w:customStyle="1" w:styleId="wp-smiley">
    <w:name w:val="wp-smiley"/>
    <w:basedOn w:val="DefaultParagraphFont"/>
    <w:rsid w:val="00801160"/>
  </w:style>
  <w:style w:type="character" w:customStyle="1" w:styleId="meta-prep">
    <w:name w:val="meta-prep"/>
    <w:basedOn w:val="DefaultParagraphFont"/>
    <w:rsid w:val="00801160"/>
  </w:style>
  <w:style w:type="character" w:customStyle="1" w:styleId="artjournal">
    <w:name w:val="art_journal"/>
    <w:basedOn w:val="DefaultParagraphFont"/>
    <w:rsid w:val="00801160"/>
  </w:style>
  <w:style w:type="character" w:customStyle="1" w:styleId="artdatevolumeissuepart">
    <w:name w:val="art_datevolumeissuepart"/>
    <w:basedOn w:val="DefaultParagraphFont"/>
    <w:rsid w:val="00801160"/>
  </w:style>
  <w:style w:type="character" w:customStyle="1" w:styleId="artpages">
    <w:name w:val="art_pages"/>
    <w:basedOn w:val="DefaultParagraphFont"/>
    <w:rsid w:val="00801160"/>
  </w:style>
  <w:style w:type="character" w:customStyle="1" w:styleId="singlehighlightclass">
    <w:name w:val="single_highlight_class"/>
    <w:basedOn w:val="DefaultParagraphFont"/>
    <w:rsid w:val="00801160"/>
  </w:style>
  <w:style w:type="character" w:customStyle="1" w:styleId="degree">
    <w:name w:val="degree"/>
    <w:basedOn w:val="DefaultParagraphFont"/>
    <w:rsid w:val="00801160"/>
  </w:style>
  <w:style w:type="character" w:customStyle="1" w:styleId="major">
    <w:name w:val="major"/>
    <w:basedOn w:val="DefaultParagraphFont"/>
    <w:rsid w:val="00801160"/>
  </w:style>
  <w:style w:type="character" w:customStyle="1" w:styleId="authors">
    <w:name w:val="authors"/>
    <w:basedOn w:val="DefaultParagraphFont"/>
    <w:rsid w:val="00801160"/>
  </w:style>
  <w:style w:type="character" w:customStyle="1" w:styleId="views">
    <w:name w:val="views"/>
    <w:basedOn w:val="DefaultParagraphFont"/>
    <w:rsid w:val="00801160"/>
  </w:style>
  <w:style w:type="character" w:customStyle="1" w:styleId="stmainservices">
    <w:name w:val="stmainservices"/>
    <w:basedOn w:val="DefaultParagraphFont"/>
    <w:rsid w:val="00801160"/>
  </w:style>
  <w:style w:type="character" w:customStyle="1" w:styleId="stbubblehcount">
    <w:name w:val="stbubble_hcount"/>
    <w:basedOn w:val="DefaultParagraphFont"/>
    <w:rsid w:val="00801160"/>
  </w:style>
  <w:style w:type="paragraph" w:customStyle="1" w:styleId="Document">
    <w:name w:val="_Document"/>
    <w:basedOn w:val="Default"/>
    <w:next w:val="Default"/>
    <w:uiPriority w:val="99"/>
    <w:rsid w:val="00801160"/>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801160"/>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801160"/>
    <w:pPr>
      <w:widowControl w:val="0"/>
    </w:pPr>
    <w:rPr>
      <w:rFonts w:ascii="AKDPE C+ Utopia" w:eastAsiaTheme="minorEastAsia" w:hAnsi="AKDPE C+ Utopia" w:cs="Cambria"/>
      <w:color w:val="auto"/>
    </w:rPr>
  </w:style>
  <w:style w:type="paragraph" w:customStyle="1" w:styleId="collapsed-hide">
    <w:name w:val="collapsed-hide"/>
    <w:basedOn w:val="Normal"/>
    <w:rsid w:val="00801160"/>
    <w:pPr>
      <w:spacing w:before="100" w:beforeAutospacing="1" w:after="100" w:afterAutospacing="1"/>
    </w:pPr>
    <w:rPr>
      <w:rFonts w:ascii="Tahoma" w:hAnsi="Tahoma" w:cstheme="minorBidi"/>
      <w:szCs w:val="20"/>
    </w:rPr>
  </w:style>
  <w:style w:type="paragraph" w:customStyle="1" w:styleId="Pa7">
    <w:name w:val="Pa7"/>
    <w:basedOn w:val="Default"/>
    <w:next w:val="Default"/>
    <w:uiPriority w:val="99"/>
    <w:rsid w:val="00801160"/>
    <w:pPr>
      <w:widowControl w:val="0"/>
      <w:spacing w:line="211" w:lineRule="atLeast"/>
    </w:pPr>
    <w:rPr>
      <w:rFonts w:ascii="Courier New" w:eastAsiaTheme="minorEastAsia" w:hAnsi="Courier New" w:cs="Cambria"/>
      <w:color w:val="auto"/>
    </w:rPr>
  </w:style>
  <w:style w:type="paragraph" w:customStyle="1" w:styleId="odd">
    <w:name w:val="odd"/>
    <w:basedOn w:val="Normal"/>
    <w:rsid w:val="00801160"/>
    <w:pPr>
      <w:spacing w:before="100" w:beforeAutospacing="1" w:after="100" w:afterAutospacing="1"/>
    </w:pPr>
    <w:rPr>
      <w:rFonts w:ascii="Tahoma" w:hAnsi="Tahoma" w:cstheme="minorBidi"/>
      <w:szCs w:val="20"/>
    </w:rPr>
  </w:style>
  <w:style w:type="character" w:customStyle="1" w:styleId="article-date">
    <w:name w:val="article-date"/>
    <w:basedOn w:val="DefaultParagraphFont"/>
    <w:rsid w:val="00801160"/>
  </w:style>
  <w:style w:type="character" w:customStyle="1" w:styleId="article-author">
    <w:name w:val="article-author"/>
    <w:basedOn w:val="DefaultParagraphFont"/>
    <w:rsid w:val="00801160"/>
  </w:style>
  <w:style w:type="character" w:customStyle="1" w:styleId="tolocaltime">
    <w:name w:val="tolocaltime"/>
    <w:basedOn w:val="DefaultParagraphFont"/>
    <w:rsid w:val="00801160"/>
  </w:style>
  <w:style w:type="character" w:customStyle="1" w:styleId="pb-byline">
    <w:name w:val="pb-byline"/>
    <w:basedOn w:val="DefaultParagraphFont"/>
    <w:rsid w:val="00801160"/>
  </w:style>
  <w:style w:type="character" w:customStyle="1" w:styleId="pb-timestamp">
    <w:name w:val="pb-timestamp"/>
    <w:basedOn w:val="DefaultParagraphFont"/>
    <w:rsid w:val="00801160"/>
  </w:style>
  <w:style w:type="paragraph" w:customStyle="1" w:styleId="Pa8">
    <w:name w:val="Pa8"/>
    <w:basedOn w:val="Default"/>
    <w:next w:val="Default"/>
    <w:uiPriority w:val="99"/>
    <w:rsid w:val="00801160"/>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801160"/>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801160"/>
  </w:style>
  <w:style w:type="character" w:customStyle="1" w:styleId="even">
    <w:name w:val="even"/>
    <w:basedOn w:val="DefaultParagraphFont"/>
    <w:rsid w:val="00801160"/>
  </w:style>
  <w:style w:type="paragraph" w:customStyle="1" w:styleId="volissue">
    <w:name w:val="volissue"/>
    <w:basedOn w:val="Normal"/>
    <w:rsid w:val="00801160"/>
    <w:pPr>
      <w:spacing w:before="100" w:beforeAutospacing="1" w:after="100" w:afterAutospacing="1"/>
    </w:pPr>
    <w:rPr>
      <w:rFonts w:ascii="Tahoma" w:hAnsi="Tahoma" w:cstheme="minorBidi"/>
      <w:szCs w:val="20"/>
    </w:rPr>
  </w:style>
  <w:style w:type="character" w:customStyle="1" w:styleId="view-count">
    <w:name w:val="view-count"/>
    <w:basedOn w:val="DefaultParagraphFont"/>
    <w:rsid w:val="00801160"/>
  </w:style>
  <w:style w:type="character" w:customStyle="1" w:styleId="tChar">
    <w:name w:val="t Char"/>
    <w:rsid w:val="00801160"/>
    <w:rPr>
      <w:rFonts w:ascii="Georgia" w:eastAsia="Times New Roman" w:hAnsi="Georgia" w:cs="Calibri"/>
      <w:b/>
      <w:lang w:val="x-none" w:eastAsia="x-none"/>
    </w:rPr>
  </w:style>
  <w:style w:type="paragraph" w:customStyle="1" w:styleId="BoldUnderlineChar20">
    <w:name w:val="BoldUnderline Char2"/>
    <w:link w:val="BoldUnderlineChar2Char"/>
    <w:rsid w:val="00801160"/>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801160"/>
    <w:rPr>
      <w:rFonts w:ascii="Times New Roman" w:eastAsia="Times New Roman" w:hAnsi="Times New Roman" w:cs="Times New Roman"/>
      <w:b/>
      <w:sz w:val="20"/>
      <w:szCs w:val="24"/>
      <w:u w:val="single"/>
    </w:rPr>
  </w:style>
  <w:style w:type="character" w:customStyle="1" w:styleId="UnderlineCharChar4">
    <w:name w:val="Underline Char Char4"/>
    <w:rsid w:val="00801160"/>
    <w:rPr>
      <w:szCs w:val="24"/>
      <w:u w:val="single"/>
      <w:lang w:val="en-US" w:eastAsia="en-US" w:bidi="ar-SA"/>
    </w:rPr>
  </w:style>
  <w:style w:type="character" w:customStyle="1" w:styleId="BoldUnderlineCharChar3">
    <w:name w:val="BoldUnderline Char Char3"/>
    <w:rsid w:val="00801160"/>
    <w:rPr>
      <w:b/>
      <w:szCs w:val="24"/>
      <w:u w:val="single"/>
      <w:lang w:val="en-US" w:eastAsia="en-US" w:bidi="ar-SA"/>
    </w:rPr>
  </w:style>
  <w:style w:type="character" w:customStyle="1" w:styleId="BoldUnderlineCharChar2">
    <w:name w:val="BoldUnderline Char Char2"/>
    <w:rsid w:val="00801160"/>
    <w:rPr>
      <w:b/>
      <w:szCs w:val="24"/>
      <w:u w:val="single"/>
      <w:lang w:val="en-US" w:eastAsia="en-US" w:bidi="ar-SA"/>
    </w:rPr>
  </w:style>
  <w:style w:type="paragraph" w:customStyle="1" w:styleId="UnderlineCard0">
    <w:name w:val="UnderlineCard"/>
    <w:basedOn w:val="Heading3"/>
    <w:link w:val="UnderlineCardChar"/>
    <w:qFormat/>
    <w:rsid w:val="00801160"/>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801160"/>
    <w:rPr>
      <w:rFonts w:ascii="Georgia" w:eastAsia="Calibri" w:hAnsi="Georgia" w:cs="Times New Roman"/>
      <w:sz w:val="20"/>
      <w:szCs w:val="20"/>
      <w:u w:val="single"/>
      <w:lang w:val="x-none" w:eastAsia="x-none"/>
    </w:rPr>
  </w:style>
  <w:style w:type="character" w:customStyle="1" w:styleId="5Notunderlined">
    <w:name w:val="5 Not underlined"/>
    <w:rsid w:val="00801160"/>
    <w:rPr>
      <w:rFonts w:ascii="Times New Roman" w:hAnsi="Times New Roman"/>
      <w:sz w:val="16"/>
    </w:rPr>
  </w:style>
  <w:style w:type="character" w:customStyle="1" w:styleId="volume-issue">
    <w:name w:val="volume-issue"/>
    <w:rsid w:val="00801160"/>
    <w:rPr>
      <w:rFonts w:cs="Times New Roman"/>
    </w:rPr>
  </w:style>
  <w:style w:type="character" w:customStyle="1" w:styleId="i">
    <w:name w:val="i"/>
    <w:basedOn w:val="DefaultParagraphFont"/>
    <w:uiPriority w:val="99"/>
    <w:rsid w:val="00801160"/>
  </w:style>
  <w:style w:type="character" w:customStyle="1" w:styleId="storytext">
    <w:name w:val="storytext"/>
    <w:basedOn w:val="DefaultParagraphFont"/>
    <w:rsid w:val="00801160"/>
  </w:style>
  <w:style w:type="character" w:customStyle="1" w:styleId="heading3char0">
    <w:name w:val="heading3char"/>
    <w:rsid w:val="00801160"/>
  </w:style>
  <w:style w:type="character" w:customStyle="1" w:styleId="boldness1">
    <w:name w:val="boldness1"/>
    <w:rsid w:val="00801160"/>
  </w:style>
  <w:style w:type="paragraph" w:customStyle="1" w:styleId="Cardd">
    <w:name w:val="Cardd"/>
    <w:basedOn w:val="Normal"/>
    <w:uiPriority w:val="4"/>
    <w:qFormat/>
    <w:rsid w:val="00801160"/>
    <w:pPr>
      <w:ind w:left="288" w:right="288"/>
    </w:pPr>
    <w:rPr>
      <w:rFonts w:ascii="Georgia" w:hAnsi="Georgia" w:cstheme="minorBidi"/>
    </w:rPr>
  </w:style>
  <w:style w:type="paragraph" w:customStyle="1" w:styleId="document0">
    <w:name w:val="document"/>
    <w:basedOn w:val="Normal"/>
    <w:rsid w:val="00801160"/>
    <w:pPr>
      <w:spacing w:before="100" w:beforeAutospacing="1" w:after="100" w:afterAutospacing="1"/>
    </w:pPr>
    <w:rPr>
      <w:rFonts w:ascii="Georgia" w:eastAsia="Times New Roman" w:hAnsi="Georgia" w:cstheme="minorBidi"/>
    </w:rPr>
  </w:style>
  <w:style w:type="character" w:customStyle="1" w:styleId="Heading3CharCharCharChar">
    <w:name w:val="Heading 3 Char Char Char Char"/>
    <w:basedOn w:val="DefaultParagraphFont"/>
    <w:rsid w:val="00801160"/>
    <w:rPr>
      <w:rFonts w:cs="Arial"/>
      <w:bCs/>
      <w:szCs w:val="26"/>
      <w:u w:val="single"/>
      <w:lang w:val="en-US" w:eastAsia="en-US" w:bidi="ar-SA"/>
    </w:rPr>
  </w:style>
  <w:style w:type="character" w:customStyle="1" w:styleId="current-selection">
    <w:name w:val="current-selection"/>
    <w:basedOn w:val="DefaultParagraphFont"/>
    <w:rsid w:val="00801160"/>
  </w:style>
  <w:style w:type="character" w:customStyle="1" w:styleId="a2">
    <w:name w:val="_"/>
    <w:basedOn w:val="DefaultParagraphFont"/>
    <w:rsid w:val="00801160"/>
  </w:style>
  <w:style w:type="paragraph" w:customStyle="1" w:styleId="Shrink6">
    <w:name w:val="Shrink 6"/>
    <w:basedOn w:val="Normal"/>
    <w:qFormat/>
    <w:rsid w:val="00801160"/>
    <w:rPr>
      <w:rFonts w:ascii="Georgia" w:eastAsia="Calibri" w:hAnsi="Georgia"/>
      <w:sz w:val="12"/>
    </w:rPr>
  </w:style>
  <w:style w:type="character" w:customStyle="1" w:styleId="messagecontent">
    <w:name w:val="message_content"/>
    <w:rsid w:val="00801160"/>
  </w:style>
  <w:style w:type="character" w:customStyle="1" w:styleId="StyleUnderlineChar">
    <w:name w:val="Style Underline Char"/>
    <w:basedOn w:val="DefaultParagraphFont"/>
    <w:rsid w:val="00801160"/>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801160"/>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kern w:val="32"/>
      <w:sz w:val="24"/>
      <w:u w:val="single"/>
    </w:rPr>
  </w:style>
  <w:style w:type="character" w:customStyle="1" w:styleId="BriefTitleWorksChar">
    <w:name w:val="Brief Title Works Char"/>
    <w:basedOn w:val="DefaultParagraphFont"/>
    <w:link w:val="BriefTitleWorks"/>
    <w:rsid w:val="00801160"/>
    <w:rPr>
      <w:rFonts w:ascii="Georgia" w:eastAsia="Times New Roman" w:hAnsi="Georgia" w:cs="Arial"/>
      <w:b/>
      <w:bCs/>
      <w:kern w:val="32"/>
      <w:sz w:val="24"/>
      <w:szCs w:val="32"/>
      <w:u w:val="single"/>
    </w:rPr>
  </w:style>
  <w:style w:type="character" w:customStyle="1" w:styleId="twelptblackblack1">
    <w:name w:val="twelptblackblack1"/>
    <w:basedOn w:val="DefaultParagraphFont"/>
    <w:rsid w:val="00801160"/>
    <w:rPr>
      <w:rFonts w:ascii="Verdana" w:hAnsi="Verdana" w:hint="default"/>
      <w:color w:val="000000"/>
      <w:sz w:val="16"/>
      <w:szCs w:val="16"/>
    </w:rPr>
  </w:style>
  <w:style w:type="character" w:customStyle="1" w:styleId="Heading3CharCharCharChar1">
    <w:name w:val="Heading 3 Char Char Char Char1"/>
    <w:rsid w:val="00801160"/>
    <w:rPr>
      <w:rFonts w:cs="Arial"/>
      <w:bCs/>
      <w:szCs w:val="26"/>
      <w:u w:val="single"/>
      <w:lang w:val="en-US" w:eastAsia="en-US" w:bidi="ar-SA"/>
    </w:rPr>
  </w:style>
  <w:style w:type="paragraph" w:customStyle="1" w:styleId="conintrotext">
    <w:name w:val="conintrotext"/>
    <w:basedOn w:val="Normal"/>
    <w:uiPriority w:val="99"/>
    <w:rsid w:val="00801160"/>
    <w:pPr>
      <w:spacing w:before="100" w:beforeAutospacing="1" w:after="100" w:afterAutospacing="1"/>
    </w:pPr>
    <w:rPr>
      <w:rFonts w:ascii="Georgia" w:eastAsia="Times New Roman" w:hAnsi="Georgia" w:cstheme="minorBidi"/>
      <w:sz w:val="24"/>
    </w:rPr>
  </w:style>
  <w:style w:type="character" w:customStyle="1" w:styleId="comment-body">
    <w:name w:val="comment-body"/>
    <w:rsid w:val="00801160"/>
  </w:style>
  <w:style w:type="character" w:customStyle="1" w:styleId="UnderlineCharCharChar1">
    <w:name w:val="Underline Char Char Char1"/>
    <w:rsid w:val="00801160"/>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801160"/>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801160"/>
    <w:rPr>
      <w:rFonts w:asciiTheme="minorHAnsi" w:eastAsia="MS Mincho" w:hAnsiTheme="minorHAnsi" w:cstheme="minorBidi"/>
      <w:b/>
      <w:u w:val="single"/>
    </w:rPr>
  </w:style>
  <w:style w:type="character" w:customStyle="1" w:styleId="mw-headline">
    <w:name w:val="mw-headline"/>
    <w:rsid w:val="00801160"/>
  </w:style>
  <w:style w:type="character" w:customStyle="1" w:styleId="flagicon">
    <w:name w:val="flagicon"/>
    <w:rsid w:val="00801160"/>
  </w:style>
  <w:style w:type="paragraph" w:customStyle="1" w:styleId="assert">
    <w:name w:val="assert"/>
    <w:basedOn w:val="Normal"/>
    <w:uiPriority w:val="99"/>
    <w:rsid w:val="00801160"/>
    <w:pPr>
      <w:spacing w:before="100" w:beforeAutospacing="1" w:after="100" w:afterAutospacing="1"/>
    </w:pPr>
    <w:rPr>
      <w:rFonts w:ascii="Georgia" w:eastAsia="Times New Roman" w:hAnsi="Georgia" w:cstheme="minorBidi"/>
      <w:sz w:val="24"/>
    </w:rPr>
  </w:style>
  <w:style w:type="character" w:customStyle="1" w:styleId="apturelink">
    <w:name w:val="apturelink"/>
    <w:rsid w:val="00801160"/>
  </w:style>
  <w:style w:type="character" w:customStyle="1" w:styleId="apturelinkicon">
    <w:name w:val="apturelinkicon"/>
    <w:rsid w:val="00801160"/>
  </w:style>
  <w:style w:type="paragraph" w:customStyle="1" w:styleId="Default1">
    <w:name w:val="Default1"/>
    <w:basedOn w:val="Default"/>
    <w:next w:val="Default"/>
    <w:uiPriority w:val="99"/>
    <w:rsid w:val="00801160"/>
    <w:rPr>
      <w:color w:val="auto"/>
    </w:rPr>
  </w:style>
  <w:style w:type="paragraph" w:customStyle="1" w:styleId="center">
    <w:name w:val="center"/>
    <w:basedOn w:val="Normal"/>
    <w:uiPriority w:val="99"/>
    <w:rsid w:val="00801160"/>
    <w:pPr>
      <w:spacing w:before="100" w:beforeAutospacing="1" w:after="100" w:afterAutospacing="1"/>
    </w:pPr>
    <w:rPr>
      <w:rFonts w:ascii="Georgia" w:eastAsia="Times New Roman" w:hAnsi="Georgia" w:cstheme="minorBidi"/>
      <w:sz w:val="24"/>
    </w:rPr>
  </w:style>
  <w:style w:type="character" w:customStyle="1" w:styleId="LittleChar">
    <w:name w:val="Little Char"/>
    <w:link w:val="Little"/>
    <w:rsid w:val="00801160"/>
    <w:rPr>
      <w:rFonts w:ascii="Garamond" w:eastAsia="Times New Roman" w:hAnsi="Garamond" w:cs="Times New Roman"/>
      <w:sz w:val="16"/>
    </w:rPr>
  </w:style>
  <w:style w:type="character" w:customStyle="1" w:styleId="UnderlineChar1Char">
    <w:name w:val="Underline Char1 Char"/>
    <w:rsid w:val="00801160"/>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801160"/>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801160"/>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801160"/>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801160"/>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801160"/>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801160"/>
    <w:rPr>
      <w:rFonts w:asciiTheme="minorHAnsi" w:eastAsia="MS Mincho" w:hAnsiTheme="minorHAnsi" w:cstheme="minorBidi"/>
      <w:b/>
      <w:u w:val="single"/>
    </w:rPr>
  </w:style>
  <w:style w:type="paragraph" w:customStyle="1" w:styleId="CardBody">
    <w:name w:val="Card Body"/>
    <w:basedOn w:val="Normal"/>
    <w:link w:val="CardBodyChar"/>
    <w:rsid w:val="00801160"/>
    <w:rPr>
      <w:rFonts w:ascii="Georgia" w:eastAsia="Times New Roman" w:hAnsi="Georgia" w:cstheme="minorBidi"/>
      <w:sz w:val="16"/>
    </w:rPr>
  </w:style>
  <w:style w:type="character" w:customStyle="1" w:styleId="CardBodyChar">
    <w:name w:val="Card Body Char"/>
    <w:link w:val="CardBody"/>
    <w:rsid w:val="00801160"/>
    <w:rPr>
      <w:rFonts w:ascii="Georgia" w:eastAsia="Times New Roman" w:hAnsi="Georgia"/>
      <w:sz w:val="16"/>
    </w:rPr>
  </w:style>
  <w:style w:type="character" w:customStyle="1" w:styleId="ptitleinside">
    <w:name w:val="p_title_inside"/>
    <w:rsid w:val="00801160"/>
  </w:style>
  <w:style w:type="paragraph" w:customStyle="1" w:styleId="StyleBoldandUnderlineChar11ptBorderSinglesolidline">
    <w:name w:val="Style Bold and Underline Char + 11 pt Border: : (Single solid line..."/>
    <w:link w:val="StyleBoldandUnderlineChar11ptBorderSinglesolidlineChar"/>
    <w:rsid w:val="00801160"/>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801160"/>
    <w:rPr>
      <w:rFonts w:eastAsia="Times New Roman"/>
      <w:b/>
      <w:bCs/>
      <w:szCs w:val="20"/>
      <w:u w:val="single"/>
      <w:bdr w:val="single" w:sz="4" w:space="0" w:color="auto"/>
    </w:rPr>
  </w:style>
  <w:style w:type="character" w:customStyle="1" w:styleId="Heading1CharChar1">
    <w:name w:val="Heading 1 Char Char1"/>
    <w:rsid w:val="00801160"/>
    <w:rPr>
      <w:rFonts w:cs="Arial"/>
      <w:b/>
      <w:bCs/>
      <w:szCs w:val="32"/>
      <w:lang w:val="en-US" w:eastAsia="en-US" w:bidi="ar-SA"/>
    </w:rPr>
  </w:style>
  <w:style w:type="paragraph" w:customStyle="1" w:styleId="Indentation">
    <w:name w:val="Indentation"/>
    <w:basedOn w:val="Normal"/>
    <w:uiPriority w:val="99"/>
    <w:rsid w:val="00801160"/>
    <w:pPr>
      <w:ind w:left="288" w:right="288"/>
    </w:pPr>
    <w:rPr>
      <w:rFonts w:ascii="Georgia" w:hAnsi="Georgia" w:cstheme="minorBidi"/>
    </w:rPr>
  </w:style>
  <w:style w:type="character" w:customStyle="1" w:styleId="StyleUnderlineCharChar9ptBold">
    <w:name w:val="Style Underline Char Char + 9 pt Bold"/>
    <w:rsid w:val="00801160"/>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801160"/>
    <w:rPr>
      <w:rFonts w:ascii="Georgia" w:eastAsia="Times New Roman" w:hAnsi="Georgia" w:cstheme="minorBidi"/>
      <w:u w:val="single"/>
    </w:rPr>
  </w:style>
  <w:style w:type="character" w:customStyle="1" w:styleId="StyleStyle4ArialNarrow9ptChar">
    <w:name w:val="Style Style4 + Arial Narrow 9 pt Char"/>
    <w:link w:val="StyleStyle4ArialNarrow9pt"/>
    <w:rsid w:val="00801160"/>
    <w:rPr>
      <w:rFonts w:ascii="Georgia" w:eastAsia="Times New Roman" w:hAnsi="Georgia"/>
      <w:u w:val="single"/>
    </w:rPr>
  </w:style>
  <w:style w:type="paragraph" w:customStyle="1" w:styleId="StyleStyle4ArialNarrow9ptBold">
    <w:name w:val="Style Style4 + Arial Narrow 9 pt Bold"/>
    <w:basedOn w:val="Normal"/>
    <w:link w:val="StyleStyle4ArialNarrow9ptBoldChar"/>
    <w:rsid w:val="00801160"/>
    <w:rPr>
      <w:rFonts w:ascii="Georgia" w:eastAsia="Times New Roman" w:hAnsi="Georgia" w:cstheme="minorBidi"/>
      <w:b/>
      <w:bCs/>
      <w:u w:val="single"/>
    </w:rPr>
  </w:style>
  <w:style w:type="character" w:customStyle="1" w:styleId="StyleStyle4ArialNarrow9ptBoldChar">
    <w:name w:val="Style Style4 + Arial Narrow 9 pt Bold Char"/>
    <w:link w:val="StyleStyle4ArialNarrow9ptBold"/>
    <w:rsid w:val="00801160"/>
    <w:rPr>
      <w:rFonts w:ascii="Georgia" w:eastAsia="Times New Roman" w:hAnsi="Georgia"/>
      <w:b/>
      <w:bCs/>
      <w:u w:val="single"/>
    </w:rPr>
  </w:style>
  <w:style w:type="character" w:customStyle="1" w:styleId="StyleBoldandUnderlineCharChar29pt">
    <w:name w:val="Style Bold and Underline Char Char2 + 9 pt"/>
    <w:rsid w:val="00801160"/>
    <w:rPr>
      <w:rFonts w:ascii="Times New Roman" w:hAnsi="Times New Roman"/>
      <w:b/>
      <w:bCs/>
      <w:noProof w:val="0"/>
      <w:sz w:val="20"/>
      <w:u w:val="single"/>
    </w:rPr>
  </w:style>
  <w:style w:type="character" w:customStyle="1" w:styleId="StyleUnderlineCharChar19pt">
    <w:name w:val="Style Underline Char Char1 + 9 pt"/>
    <w:rsid w:val="00801160"/>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801160"/>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801160"/>
    <w:rPr>
      <w:rFonts w:ascii="Georgia" w:eastAsia="Times New Roman" w:hAnsi="Georgia"/>
      <w:b/>
      <w:smallCaps/>
      <w:sz w:val="24"/>
      <w:szCs w:val="24"/>
      <w:u w:val="single"/>
    </w:rPr>
  </w:style>
  <w:style w:type="character" w:customStyle="1" w:styleId="CardTextCharChar">
    <w:name w:val="Card Text Char Char"/>
    <w:rsid w:val="00801160"/>
    <w:rPr>
      <w:rFonts w:ascii="Times New Roman" w:eastAsia="Times New Roman" w:hAnsi="Times New Roman" w:cs="Times New Roman"/>
      <w:sz w:val="20"/>
      <w:szCs w:val="20"/>
    </w:rPr>
  </w:style>
  <w:style w:type="character" w:customStyle="1" w:styleId="citeChar1">
    <w:name w:val="cite Char"/>
    <w:locked/>
    <w:rsid w:val="00801160"/>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801160"/>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801160"/>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801160"/>
    <w:rPr>
      <w:i/>
      <w:iCs/>
      <w:sz w:val="20"/>
      <w:u w:val="single"/>
    </w:rPr>
  </w:style>
  <w:style w:type="character" w:customStyle="1" w:styleId="HIGHLIGHT0">
    <w:name w:val="HIGHLIGHT"/>
    <w:uiPriority w:val="1"/>
    <w:rsid w:val="00801160"/>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801160"/>
    <w:pPr>
      <w:widowControl w:val="0"/>
      <w:autoSpaceDE/>
      <w:autoSpaceDN/>
      <w:adjustRightInd/>
      <w:outlineLvl w:val="9"/>
    </w:pPr>
    <w:rPr>
      <w:sz w:val="28"/>
      <w:szCs w:val="24"/>
    </w:rPr>
  </w:style>
  <w:style w:type="character" w:customStyle="1" w:styleId="HiddenBlockHeaderChar">
    <w:name w:val="Hidden Block Header Char"/>
    <w:link w:val="HiddenBlockHeader"/>
    <w:rsid w:val="00801160"/>
    <w:rPr>
      <w:rFonts w:ascii="Times New Roman" w:eastAsia="Times New Roman" w:hAnsi="Times New Roman" w:cs="Times New Roman"/>
      <w:b/>
      <w:sz w:val="28"/>
      <w:szCs w:val="24"/>
    </w:rPr>
  </w:style>
  <w:style w:type="character" w:customStyle="1" w:styleId="FifthChar">
    <w:name w:val="Fifth Char"/>
    <w:link w:val="Fifth"/>
    <w:rsid w:val="00801160"/>
    <w:rPr>
      <w:rFonts w:ascii="Times New Roman" w:eastAsia="Calibri" w:hAnsi="Times New Roman" w:cs="Times New Roman"/>
    </w:rPr>
  </w:style>
  <w:style w:type="paragraph" w:customStyle="1" w:styleId="Third">
    <w:name w:val="Third"/>
    <w:basedOn w:val="Normal"/>
    <w:link w:val="ThirdChar"/>
    <w:rsid w:val="00801160"/>
    <w:rPr>
      <w:rFonts w:ascii="Georgia" w:eastAsia="Times New Roman" w:hAnsi="Georgia" w:cstheme="minorBidi"/>
      <w:b/>
      <w:u w:val="single"/>
      <w:lang w:val="x-none" w:eastAsia="x-none"/>
    </w:rPr>
  </w:style>
  <w:style w:type="character" w:customStyle="1" w:styleId="ThirdChar">
    <w:name w:val="Third Char"/>
    <w:link w:val="Third"/>
    <w:rsid w:val="00801160"/>
    <w:rPr>
      <w:rFonts w:ascii="Georgia" w:eastAsia="Times New Roman" w:hAnsi="Georgia"/>
      <w:b/>
      <w:u w:val="single"/>
      <w:lang w:val="x-none" w:eastAsia="x-none"/>
    </w:rPr>
  </w:style>
  <w:style w:type="paragraph" w:customStyle="1" w:styleId="CharCharCharCharCharChar1CharCharCharCharChar">
    <w:name w:val="Char Char Char Char Char Char1 Char Char Char Char Char"/>
    <w:aliases w:val="Char Char2"/>
    <w:next w:val="Normal"/>
    <w:rsid w:val="00801160"/>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801160"/>
    <w:rPr>
      <w:rFonts w:ascii="Times New Roman" w:eastAsia="Times New Roman" w:hAnsi="Times New Roman"/>
      <w:szCs w:val="24"/>
    </w:rPr>
  </w:style>
  <w:style w:type="character" w:customStyle="1" w:styleId="article-record-publication-volume-issue">
    <w:name w:val="article-record-publication-volume-issue"/>
    <w:rsid w:val="00801160"/>
  </w:style>
  <w:style w:type="character" w:customStyle="1" w:styleId="NothingCharChar">
    <w:name w:val="Nothing Char Char"/>
    <w:link w:val="NothingCharCharChar"/>
    <w:rsid w:val="00801160"/>
  </w:style>
  <w:style w:type="paragraph" w:customStyle="1" w:styleId="DebateUnderlineBoldChar">
    <w:name w:val="Debate Underline Bold Char"/>
    <w:basedOn w:val="Normal"/>
    <w:link w:val="DebateUnderlineBoldCharChar"/>
    <w:rsid w:val="00801160"/>
    <w:pPr>
      <w:jc w:val="both"/>
    </w:pPr>
    <w:rPr>
      <w:rFonts w:ascii="Georgia" w:eastAsia="Times New Roman" w:hAnsi="Georgia" w:cstheme="minorBidi"/>
      <w:b/>
      <w:u w:val="thick"/>
    </w:rPr>
  </w:style>
  <w:style w:type="character" w:customStyle="1" w:styleId="DebateUnderlineBoldCharChar">
    <w:name w:val="Debate Underline Bold Char Char"/>
    <w:link w:val="DebateUnderlineBoldChar"/>
    <w:rsid w:val="00801160"/>
    <w:rPr>
      <w:rFonts w:ascii="Georgia" w:eastAsia="Times New Roman" w:hAnsi="Georgia"/>
      <w:b/>
      <w:u w:val="thick"/>
    </w:rPr>
  </w:style>
  <w:style w:type="character" w:customStyle="1" w:styleId="resultbodyblack">
    <w:name w:val="resultbodyblack"/>
    <w:rsid w:val="00801160"/>
    <w:rPr>
      <w:rFonts w:cs="Times New Roman"/>
    </w:rPr>
  </w:style>
  <w:style w:type="paragraph" w:customStyle="1" w:styleId="bloctitles">
    <w:name w:val="bloc titles"/>
    <w:basedOn w:val="Heading1"/>
    <w:next w:val="Normal"/>
    <w:link w:val="bloctitlesChar"/>
    <w:autoRedefine/>
    <w:rsid w:val="00801160"/>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sz w:val="28"/>
      <w:u w:val="single"/>
    </w:rPr>
  </w:style>
  <w:style w:type="character" w:customStyle="1" w:styleId="bloctitlesChar">
    <w:name w:val="bloc titles Char"/>
    <w:link w:val="bloctitles"/>
    <w:rsid w:val="00801160"/>
    <w:rPr>
      <w:rFonts w:ascii="Georgia" w:eastAsia="Malgun Gothic" w:hAnsi="Georgia" w:cs="Arial"/>
      <w:b/>
      <w:bCs/>
      <w:sz w:val="28"/>
      <w:szCs w:val="32"/>
      <w:u w:val="single"/>
    </w:rPr>
  </w:style>
  <w:style w:type="paragraph" w:customStyle="1" w:styleId="CiteSmallText">
    <w:name w:val="Cite Small Text"/>
    <w:basedOn w:val="Normal"/>
    <w:uiPriority w:val="99"/>
    <w:rsid w:val="00801160"/>
    <w:pPr>
      <w:widowControl w:val="0"/>
      <w:spacing w:after="200"/>
    </w:pPr>
    <w:rPr>
      <w:rFonts w:ascii="Helvetica Neue" w:hAnsi="Helvetica Neue" w:cstheme="minorBidi"/>
      <w:b/>
      <w:sz w:val="18"/>
    </w:rPr>
  </w:style>
  <w:style w:type="character" w:customStyle="1" w:styleId="3TagCite">
    <w:name w:val="3 Tag/Cite"/>
    <w:rsid w:val="00801160"/>
    <w:rPr>
      <w:rFonts w:ascii="Times New Roman" w:hAnsi="Times New Roman"/>
      <w:b/>
    </w:rPr>
  </w:style>
  <w:style w:type="character" w:customStyle="1" w:styleId="4Qualifications">
    <w:name w:val="4 Qualifications"/>
    <w:rsid w:val="00801160"/>
    <w:rPr>
      <w:rFonts w:ascii="Times New Roman" w:hAnsi="Times New Roman"/>
      <w:sz w:val="19"/>
    </w:rPr>
  </w:style>
  <w:style w:type="character" w:customStyle="1" w:styleId="6Underlined">
    <w:name w:val="6 Underlined"/>
    <w:rsid w:val="00801160"/>
    <w:rPr>
      <w:rFonts w:ascii="Times New Roman" w:hAnsi="Times New Roman"/>
      <w:b/>
      <w:sz w:val="21"/>
      <w:u w:val="single"/>
    </w:rPr>
  </w:style>
  <w:style w:type="paragraph" w:customStyle="1" w:styleId="Cards1CharChar">
    <w:name w:val="Cards1 Char Char"/>
    <w:basedOn w:val="Normal"/>
    <w:link w:val="Cards1CharCharChar"/>
    <w:rsid w:val="00801160"/>
    <w:pPr>
      <w:autoSpaceDE w:val="0"/>
      <w:autoSpaceDN w:val="0"/>
      <w:adjustRightInd w:val="0"/>
      <w:ind w:left="432" w:right="432"/>
      <w:jc w:val="both"/>
    </w:pPr>
    <w:rPr>
      <w:rFonts w:ascii="Georgia" w:hAnsi="Georgia" w:cstheme="minorBidi"/>
      <w:lang w:val="x-none"/>
    </w:rPr>
  </w:style>
  <w:style w:type="character" w:customStyle="1" w:styleId="Cards1CharCharChar">
    <w:name w:val="Cards1 Char Char Char"/>
    <w:link w:val="Cards1CharChar"/>
    <w:rsid w:val="00801160"/>
    <w:rPr>
      <w:rFonts w:ascii="Georgia" w:hAnsi="Georgia"/>
      <w:lang w:val="x-none"/>
    </w:rPr>
  </w:style>
  <w:style w:type="character" w:customStyle="1" w:styleId="UnderlineCharCharCharCharCharCharCharChar">
    <w:name w:val="Underline Char Char Char Char Char Char Char Char"/>
    <w:link w:val="UnderlineCharCharCharCharCharCharChar"/>
    <w:rsid w:val="00801160"/>
    <w:rPr>
      <w:u w:val="single"/>
    </w:rPr>
  </w:style>
  <w:style w:type="paragraph" w:customStyle="1" w:styleId="UnderlineCharCharCharCharCharCharChar">
    <w:name w:val="Underline Char Char Char Char Char Char Char"/>
    <w:basedOn w:val="Normal"/>
    <w:link w:val="UnderlineCharCharCharCharCharCharCharChar"/>
    <w:rsid w:val="00801160"/>
    <w:rPr>
      <w:rFonts w:asciiTheme="minorHAnsi" w:hAnsiTheme="minorHAnsi" w:cstheme="minorBidi"/>
      <w:u w:val="single"/>
    </w:rPr>
  </w:style>
  <w:style w:type="paragraph" w:customStyle="1" w:styleId="CitesCharChar">
    <w:name w:val="Cites Char Char"/>
    <w:next w:val="Normal"/>
    <w:link w:val="CitesCharCharChar"/>
    <w:rsid w:val="00801160"/>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801160"/>
    <w:rPr>
      <w:rFonts w:ascii="Times New Roman" w:eastAsia="Times New Roman" w:hAnsi="Times New Roman" w:cs="Times New Roman"/>
      <w:sz w:val="20"/>
      <w:szCs w:val="24"/>
    </w:rPr>
  </w:style>
  <w:style w:type="character" w:customStyle="1" w:styleId="nohighlighting">
    <w:name w:val="no highlighting"/>
    <w:rsid w:val="00801160"/>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801160"/>
    <w:rPr>
      <w:rFonts w:ascii="Cambria" w:hAnsi="Cambria" w:hint="default"/>
      <w:sz w:val="21"/>
      <w:u w:val="single"/>
    </w:rPr>
  </w:style>
  <w:style w:type="paragraph" w:customStyle="1" w:styleId="Swag">
    <w:name w:val="Swag"/>
    <w:basedOn w:val="Normal"/>
    <w:link w:val="SwagChar"/>
    <w:qFormat/>
    <w:rsid w:val="00801160"/>
    <w:rPr>
      <w:rFonts w:ascii="Georgia" w:hAnsi="Georgia" w:cstheme="minorBidi"/>
      <w:color w:val="0000FF"/>
      <w:sz w:val="12"/>
      <w:u w:val="single"/>
    </w:rPr>
  </w:style>
  <w:style w:type="character" w:customStyle="1" w:styleId="SwagChar">
    <w:name w:val="Swag Char"/>
    <w:link w:val="Swag"/>
    <w:rsid w:val="00801160"/>
    <w:rPr>
      <w:rFonts w:ascii="Georgia" w:hAnsi="Georgia"/>
      <w:color w:val="0000FF"/>
      <w:sz w:val="12"/>
      <w:u w:val="single"/>
    </w:rPr>
  </w:style>
  <w:style w:type="paragraph" w:customStyle="1" w:styleId="StyleUnderlineTimesNewRoman1">
    <w:name w:val="Style Underline + Times New Roman1"/>
    <w:link w:val="StyleUnderlineTimesNewRoman1Char"/>
    <w:rsid w:val="00801160"/>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801160"/>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801160"/>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801160"/>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801160"/>
    <w:rPr>
      <w:rFonts w:ascii="Garamond" w:eastAsia="MS Mincho" w:hAnsi="Garamond" w:cstheme="minorBidi"/>
    </w:rPr>
  </w:style>
  <w:style w:type="character" w:customStyle="1" w:styleId="StyleStyleCardTextLeft-075Right0Char">
    <w:name w:val="Style Style Card Text + Left:  -0.75&quot; + Right:  0&quot; Char"/>
    <w:link w:val="StyleStyleCardTextLeft-075Right0"/>
    <w:rsid w:val="00801160"/>
    <w:rPr>
      <w:rFonts w:ascii="Garamond" w:eastAsia="MS Mincho" w:hAnsi="Garamond"/>
    </w:rPr>
  </w:style>
  <w:style w:type="character" w:customStyle="1" w:styleId="CharChar61">
    <w:name w:val="Char Char61"/>
    <w:rsid w:val="00801160"/>
    <w:rPr>
      <w:rFonts w:cs="Arial"/>
      <w:bCs/>
      <w:sz w:val="16"/>
      <w:szCs w:val="26"/>
      <w:lang w:val="en-US" w:eastAsia="en-US" w:bidi="ar-SA"/>
    </w:rPr>
  </w:style>
  <w:style w:type="character" w:customStyle="1" w:styleId="ListBulletChar">
    <w:name w:val="List Bullet Char"/>
    <w:link w:val="ListBullet"/>
    <w:uiPriority w:val="99"/>
    <w:rsid w:val="00801160"/>
    <w:rPr>
      <w:rFonts w:ascii="Times New Roman" w:eastAsia="Calibri" w:hAnsi="Times New Roman" w:cs="Times New Roman"/>
    </w:rPr>
  </w:style>
  <w:style w:type="paragraph" w:customStyle="1" w:styleId="subhead10">
    <w:name w:val="subhead1"/>
    <w:basedOn w:val="Normal"/>
    <w:uiPriority w:val="99"/>
    <w:rsid w:val="00801160"/>
    <w:pPr>
      <w:spacing w:before="100" w:beforeAutospacing="1" w:after="100" w:afterAutospacing="1"/>
    </w:pPr>
    <w:rPr>
      <w:rFonts w:ascii="Georgia" w:eastAsia="Times New Roman" w:hAnsi="Georgia" w:cstheme="minorBidi"/>
      <w:sz w:val="24"/>
    </w:rPr>
  </w:style>
  <w:style w:type="character" w:customStyle="1" w:styleId="styledate">
    <w:name w:val="styledate"/>
    <w:rsid w:val="00801160"/>
  </w:style>
  <w:style w:type="character" w:customStyle="1" w:styleId="BoldandUnderlineChar1">
    <w:name w:val="Bold and Underline Char1"/>
    <w:rsid w:val="00801160"/>
    <w:rPr>
      <w:b/>
      <w:szCs w:val="24"/>
      <w:u w:val="single"/>
      <w:lang w:val="en-US" w:eastAsia="en-US" w:bidi="ar-SA"/>
    </w:rPr>
  </w:style>
  <w:style w:type="character" w:customStyle="1" w:styleId="BoldandUnderlineChar1Char2">
    <w:name w:val="Bold and Underline Char1 Char2"/>
    <w:rsid w:val="00801160"/>
    <w:rPr>
      <w:b/>
      <w:szCs w:val="24"/>
      <w:u w:val="single"/>
      <w:lang w:val="en-US" w:eastAsia="en-US" w:bidi="ar-SA"/>
    </w:rPr>
  </w:style>
  <w:style w:type="character" w:customStyle="1" w:styleId="BoldandUnderlineCharChar1">
    <w:name w:val="Bold and Underline Char Char1"/>
    <w:rsid w:val="00801160"/>
    <w:rPr>
      <w:b/>
      <w:szCs w:val="24"/>
      <w:u w:val="single"/>
      <w:lang w:val="en-US" w:eastAsia="en-US" w:bidi="ar-SA"/>
    </w:rPr>
  </w:style>
  <w:style w:type="character" w:customStyle="1" w:styleId="BoldandUnderlineChar6">
    <w:name w:val="Bold and Underline Char6"/>
    <w:rsid w:val="00801160"/>
    <w:rPr>
      <w:b/>
      <w:szCs w:val="24"/>
      <w:u w:val="single"/>
      <w:lang w:val="en-US" w:eastAsia="en-US" w:bidi="ar-SA"/>
    </w:rPr>
  </w:style>
  <w:style w:type="character" w:customStyle="1" w:styleId="title-link-wrapper">
    <w:name w:val="title-link-wrapper"/>
    <w:rsid w:val="00801160"/>
  </w:style>
  <w:style w:type="character" w:customStyle="1" w:styleId="medium-font">
    <w:name w:val="medium-font"/>
    <w:rsid w:val="00801160"/>
  </w:style>
  <w:style w:type="paragraph" w:customStyle="1" w:styleId="abstract">
    <w:name w:val="abstract"/>
    <w:basedOn w:val="Normal"/>
    <w:uiPriority w:val="99"/>
    <w:rsid w:val="00801160"/>
    <w:pPr>
      <w:spacing w:before="100" w:beforeAutospacing="1" w:after="100" w:afterAutospacing="1"/>
    </w:pPr>
    <w:rPr>
      <w:rFonts w:ascii="Georgia" w:eastAsia="Times New Roman" w:hAnsi="Georgia" w:cstheme="minorBidi"/>
      <w:sz w:val="24"/>
    </w:rPr>
  </w:style>
  <w:style w:type="paragraph" w:customStyle="1" w:styleId="StyleUnderlineChar11ptBold2">
    <w:name w:val="Style Underline Char + 11 pt Bold2"/>
    <w:basedOn w:val="Normal"/>
    <w:link w:val="StyleUnderlineChar11ptBold2Char"/>
    <w:rsid w:val="00801160"/>
    <w:rPr>
      <w:rFonts w:ascii="Georgia" w:eastAsia="Times New Roman" w:hAnsi="Georgia" w:cstheme="minorBidi"/>
      <w:b/>
      <w:bCs/>
      <w:u w:val="single"/>
    </w:rPr>
  </w:style>
  <w:style w:type="character" w:customStyle="1" w:styleId="StyleUnderlineChar11ptBold2Char">
    <w:name w:val="Style Underline Char + 11 pt Bold2 Char"/>
    <w:link w:val="StyleUnderlineChar11ptBold2"/>
    <w:rsid w:val="00801160"/>
    <w:rPr>
      <w:rFonts w:ascii="Georgia" w:eastAsia="Times New Roman" w:hAnsi="Georgia"/>
      <w:b/>
      <w:bCs/>
      <w:u w:val="single"/>
    </w:rPr>
  </w:style>
  <w:style w:type="character" w:customStyle="1" w:styleId="ReallySamllTextChar">
    <w:name w:val="ReallySamllText Char"/>
    <w:rsid w:val="00801160"/>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801160"/>
    <w:rPr>
      <w:rFonts w:ascii="Georgia" w:eastAsia="Times New Roman" w:hAnsi="Georgia" w:cstheme="minorBidi"/>
      <w:u w:val="single"/>
    </w:rPr>
  </w:style>
  <w:style w:type="character" w:customStyle="1" w:styleId="StyleStyleUnderlineTimesNewRoman11ptChar">
    <w:name w:val="Style Style Underline + Times New Roman + 11 pt Char"/>
    <w:link w:val="StyleStyleUnderlineTimesNewRoman11pt"/>
    <w:rsid w:val="00801160"/>
    <w:rPr>
      <w:rFonts w:ascii="Georgia" w:eastAsia="Times New Roman" w:hAnsi="Georgia"/>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801160"/>
    <w:rPr>
      <w:rFonts w:ascii="Georgia" w:eastAsia="Times New Roman" w:hAnsi="Georgia" w:cstheme="minorBidi"/>
      <w:u w:val="single"/>
    </w:rPr>
  </w:style>
  <w:style w:type="character" w:customStyle="1" w:styleId="StyleStyleUnderlineTimesNewRomanBold11ptNotBoldChar">
    <w:name w:val="Style Style Underline + Times New Roman Bold + 11 pt Not Bold Char"/>
    <w:link w:val="StyleStyleUnderlineTimesNewRomanBold11ptNotBold"/>
    <w:rsid w:val="00801160"/>
    <w:rPr>
      <w:rFonts w:ascii="Georgia" w:eastAsia="Times New Roman" w:hAnsi="Georgia"/>
      <w:u w:val="single"/>
    </w:rPr>
  </w:style>
  <w:style w:type="character" w:customStyle="1" w:styleId="style10">
    <w:name w:val="style1"/>
    <w:rsid w:val="00801160"/>
  </w:style>
  <w:style w:type="character" w:customStyle="1" w:styleId="pmtermsel">
    <w:name w:val="pmtermsel"/>
    <w:rsid w:val="00801160"/>
  </w:style>
  <w:style w:type="character" w:customStyle="1" w:styleId="showipapr">
    <w:name w:val="show_ipapr"/>
    <w:rsid w:val="00801160"/>
  </w:style>
  <w:style w:type="character" w:customStyle="1" w:styleId="dnindex">
    <w:name w:val="dnindex"/>
    <w:rsid w:val="00801160"/>
  </w:style>
  <w:style w:type="character" w:customStyle="1" w:styleId="23">
    <w:name w:val="23"/>
    <w:rsid w:val="00801160"/>
    <w:rPr>
      <w:rFonts w:ascii="Times New Roman" w:hAnsi="Times New Roman" w:cs="Arial"/>
      <w:bCs/>
      <w:sz w:val="20"/>
      <w:u w:val="single"/>
      <w:lang w:val="en-US" w:eastAsia="en-US" w:bidi="ar-SA"/>
    </w:rPr>
  </w:style>
  <w:style w:type="character" w:customStyle="1" w:styleId="33">
    <w:name w:val="33"/>
    <w:rsid w:val="00801160"/>
    <w:rPr>
      <w:rFonts w:ascii="Times New Roman" w:hAnsi="Times New Roman" w:cs="Arial"/>
      <w:b/>
      <w:bCs/>
      <w:sz w:val="20"/>
      <w:u w:val="single"/>
      <w:lang w:val="en-US" w:eastAsia="en-US" w:bidi="ar-SA"/>
    </w:rPr>
  </w:style>
  <w:style w:type="character" w:customStyle="1" w:styleId="55">
    <w:name w:val="55"/>
    <w:rsid w:val="00801160"/>
    <w:rPr>
      <w:rFonts w:cs="Arial"/>
      <w:bCs/>
      <w:sz w:val="20"/>
      <w:u w:val="single"/>
      <w:lang w:val="en-US" w:eastAsia="en-US" w:bidi="ar-SA"/>
    </w:rPr>
  </w:style>
  <w:style w:type="character" w:customStyle="1" w:styleId="authoraffil">
    <w:name w:val="authoraffil"/>
    <w:rsid w:val="00801160"/>
  </w:style>
  <w:style w:type="character" w:customStyle="1" w:styleId="CharChar8">
    <w:name w:val="Char Char8"/>
    <w:rsid w:val="00801160"/>
    <w:rPr>
      <w:rFonts w:ascii="Georgia" w:eastAsia="Times New Roman" w:hAnsi="Georgia"/>
      <w:b/>
      <w:bCs/>
      <w:sz w:val="30"/>
      <w:szCs w:val="28"/>
      <w:u w:val="single"/>
    </w:rPr>
  </w:style>
  <w:style w:type="character" w:customStyle="1" w:styleId="FontStyle13">
    <w:name w:val="Font Style13"/>
    <w:uiPriority w:val="99"/>
    <w:rsid w:val="00801160"/>
    <w:rPr>
      <w:rFonts w:ascii="Constantia" w:hAnsi="Constantia" w:cs="Constantia"/>
      <w:sz w:val="18"/>
      <w:szCs w:val="18"/>
    </w:rPr>
  </w:style>
  <w:style w:type="character" w:customStyle="1" w:styleId="TagsCharCharCharChar">
    <w:name w:val="Tags Char Char Char Char"/>
    <w:rsid w:val="00801160"/>
    <w:rPr>
      <w:rFonts w:ascii="Times New Roman" w:eastAsia="Times New Roman" w:hAnsi="Times New Roman" w:cs="Times New Roman"/>
      <w:b/>
      <w:sz w:val="24"/>
      <w:szCs w:val="24"/>
    </w:rPr>
  </w:style>
  <w:style w:type="character" w:customStyle="1" w:styleId="Citation1Char">
    <w:name w:val="Citation1 Char"/>
    <w:link w:val="Citation10"/>
    <w:locked/>
    <w:rsid w:val="00801160"/>
    <w:rPr>
      <w:rFonts w:ascii="Georgia" w:hAnsi="Georgia"/>
      <w:b/>
      <w:u w:val="single"/>
    </w:rPr>
  </w:style>
  <w:style w:type="paragraph" w:customStyle="1" w:styleId="Citation10">
    <w:name w:val="Citation1"/>
    <w:basedOn w:val="Normal"/>
    <w:link w:val="Citation1Char"/>
    <w:qFormat/>
    <w:rsid w:val="00801160"/>
    <w:rPr>
      <w:rFonts w:ascii="Georgia" w:hAnsi="Georgia" w:cstheme="minorBidi"/>
      <w:b/>
      <w:u w:val="single"/>
    </w:rPr>
  </w:style>
  <w:style w:type="character" w:customStyle="1" w:styleId="TaglineChar">
    <w:name w:val="Tagline Char"/>
    <w:link w:val="Tagline0"/>
    <w:locked/>
    <w:rsid w:val="00801160"/>
    <w:rPr>
      <w:rFonts w:ascii="Georgia" w:hAnsi="Georgia"/>
      <w:b/>
    </w:rPr>
  </w:style>
  <w:style w:type="paragraph" w:customStyle="1" w:styleId="Tagline0">
    <w:name w:val="Tagline"/>
    <w:basedOn w:val="Normal"/>
    <w:link w:val="TaglineChar"/>
    <w:qFormat/>
    <w:rsid w:val="00801160"/>
    <w:rPr>
      <w:rFonts w:ascii="Georgia" w:hAnsi="Georgia" w:cstheme="minorBidi"/>
      <w:b/>
    </w:rPr>
  </w:style>
  <w:style w:type="paragraph" w:customStyle="1" w:styleId="NothingCharCharChar">
    <w:name w:val="Nothing Char Char Char"/>
    <w:link w:val="NothingCharChar"/>
    <w:rsid w:val="00801160"/>
    <w:pPr>
      <w:spacing w:after="0" w:line="240" w:lineRule="auto"/>
      <w:jc w:val="both"/>
    </w:pPr>
  </w:style>
  <w:style w:type="paragraph" w:customStyle="1" w:styleId="StyleLeft021">
    <w:name w:val="Style Left:  0.2&quot;1"/>
    <w:basedOn w:val="Normal"/>
    <w:uiPriority w:val="99"/>
    <w:rsid w:val="00801160"/>
    <w:pPr>
      <w:ind w:left="288"/>
    </w:pPr>
    <w:rPr>
      <w:rFonts w:ascii="Georgia" w:eastAsia="SimSun" w:hAnsi="Georgia" w:cstheme="minorBidi"/>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801160"/>
    <w:rPr>
      <w:rFonts w:ascii="Georgia" w:eastAsia="Times New Roman" w:hAnsi="Georgia" w:cstheme="minorBidi"/>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801160"/>
    <w:rPr>
      <w:rFonts w:ascii="Georgia" w:eastAsia="Times New Roman" w:hAnsi="Georgia"/>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801160"/>
    <w:rPr>
      <w:rFonts w:ascii="Georgia" w:eastAsia="Times New Roman" w:hAnsi="Georgia" w:cstheme="minorBidi"/>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801160"/>
    <w:rPr>
      <w:rFonts w:ascii="Georgia" w:eastAsia="Times New Roman" w:hAnsi="Georgia"/>
      <w:u w:val="single"/>
      <w:bdr w:val="single" w:sz="4" w:space="0" w:color="auto"/>
    </w:rPr>
  </w:style>
  <w:style w:type="character" w:customStyle="1" w:styleId="boldcitationChar">
    <w:name w:val="bold citation Char"/>
    <w:rsid w:val="00801160"/>
    <w:rPr>
      <w:rFonts w:ascii="Arial" w:hAnsi="Arial"/>
      <w:b/>
      <w:sz w:val="28"/>
      <w:szCs w:val="24"/>
      <w:u w:val="thick"/>
      <w:lang w:val="en-US" w:eastAsia="en-US" w:bidi="ar-SA"/>
    </w:rPr>
  </w:style>
  <w:style w:type="paragraph" w:customStyle="1" w:styleId="BlockTitle20">
    <w:name w:val="Block Title #2"/>
    <w:basedOn w:val="Normal"/>
    <w:uiPriority w:val="99"/>
    <w:rsid w:val="00801160"/>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cstheme="minorBidi"/>
      <w:b/>
      <w:bCs/>
      <w:color w:val="000000"/>
      <w:kern w:val="32"/>
      <w:sz w:val="32"/>
      <w:szCs w:val="32"/>
    </w:rPr>
  </w:style>
  <w:style w:type="paragraph" w:customStyle="1" w:styleId="Tagstyle">
    <w:name w:val="Tagstyle"/>
    <w:basedOn w:val="Normal"/>
    <w:next w:val="Normal"/>
    <w:rsid w:val="00801160"/>
    <w:rPr>
      <w:rFonts w:ascii="Georgia" w:hAnsi="Georgia" w:cstheme="minorBidi"/>
      <w:b/>
    </w:rPr>
  </w:style>
  <w:style w:type="character" w:customStyle="1" w:styleId="BoldunderlineChar3">
    <w:name w:val="Bold/underline Char"/>
    <w:rsid w:val="00801160"/>
    <w:rPr>
      <w:rFonts w:eastAsia="SimSun"/>
      <w:b/>
      <w:noProof w:val="0"/>
      <w:sz w:val="24"/>
      <w:szCs w:val="24"/>
      <w:u w:val="single"/>
      <w:lang w:val="en-US" w:eastAsia="zh-CN" w:bidi="ar-SA"/>
    </w:rPr>
  </w:style>
  <w:style w:type="character" w:customStyle="1" w:styleId="underlinetextchar0">
    <w:name w:val="underlinetextchar"/>
    <w:rsid w:val="00801160"/>
  </w:style>
  <w:style w:type="character" w:customStyle="1" w:styleId="boldciteChar1">
    <w:name w:val="bold cite Char1"/>
    <w:rsid w:val="00801160"/>
    <w:rPr>
      <w:b/>
      <w:sz w:val="28"/>
      <w:u w:val="thick" w:color="000000"/>
    </w:rPr>
  </w:style>
  <w:style w:type="character" w:customStyle="1" w:styleId="tagCharCharChar1">
    <w:name w:val="tag Char Char Char1"/>
    <w:rsid w:val="00801160"/>
    <w:rPr>
      <w:b/>
      <w:sz w:val="24"/>
      <w:lang w:val="en-US" w:eastAsia="en-US" w:bidi="ar-SA"/>
    </w:rPr>
  </w:style>
  <w:style w:type="character" w:customStyle="1" w:styleId="underlinecardChar0">
    <w:name w:val="underline card Char"/>
    <w:rsid w:val="00801160"/>
    <w:rPr>
      <w:rFonts w:ascii="Arial" w:hAnsi="Arial"/>
      <w:sz w:val="18"/>
      <w:szCs w:val="24"/>
      <w:u w:val="single"/>
      <w:lang w:val="en-US" w:eastAsia="en-US" w:bidi="ar-SA"/>
    </w:rPr>
  </w:style>
  <w:style w:type="paragraph" w:customStyle="1" w:styleId="date-comments">
    <w:name w:val="date-comments"/>
    <w:basedOn w:val="Normal"/>
    <w:uiPriority w:val="99"/>
    <w:rsid w:val="00801160"/>
    <w:pPr>
      <w:spacing w:before="100" w:beforeAutospacing="1" w:after="100" w:afterAutospacing="1"/>
    </w:pPr>
    <w:rPr>
      <w:rFonts w:ascii="Times" w:hAnsi="Times" w:cstheme="minorBidi"/>
      <w:szCs w:val="20"/>
    </w:rPr>
  </w:style>
  <w:style w:type="character" w:customStyle="1" w:styleId="articleauthor0">
    <w:name w:val="articleauthor"/>
    <w:rsid w:val="00801160"/>
  </w:style>
  <w:style w:type="character" w:customStyle="1" w:styleId="bodysubtoc">
    <w:name w:val="bodysubtoc"/>
    <w:rsid w:val="00801160"/>
  </w:style>
  <w:style w:type="character" w:customStyle="1" w:styleId="lefttitlesmaller">
    <w:name w:val="lefttitlesmaller"/>
    <w:rsid w:val="00801160"/>
  </w:style>
  <w:style w:type="character" w:customStyle="1" w:styleId="mb">
    <w:name w:val="mb"/>
    <w:rsid w:val="00801160"/>
  </w:style>
  <w:style w:type="character" w:customStyle="1" w:styleId="submitted-date">
    <w:name w:val="submitted-date"/>
    <w:rsid w:val="00801160"/>
  </w:style>
  <w:style w:type="character" w:customStyle="1" w:styleId="submitted-time">
    <w:name w:val="submitted-time"/>
    <w:rsid w:val="00801160"/>
  </w:style>
  <w:style w:type="character" w:customStyle="1" w:styleId="A20">
    <w:name w:val="A2"/>
    <w:uiPriority w:val="99"/>
    <w:rsid w:val="00801160"/>
    <w:rPr>
      <w:rFonts w:ascii="Sabon LT Std" w:hAnsi="Sabon LT Std" w:cs="Sabon LT Std" w:hint="default"/>
      <w:color w:val="000000"/>
      <w:sz w:val="15"/>
      <w:szCs w:val="15"/>
    </w:rPr>
  </w:style>
  <w:style w:type="character" w:customStyle="1" w:styleId="searchword">
    <w:name w:val="searchword"/>
    <w:rsid w:val="00801160"/>
  </w:style>
  <w:style w:type="paragraph" w:customStyle="1" w:styleId="Heading2Char2CharChar12">
    <w:name w:val="Heading 2 Char2 Char Char12"/>
    <w:aliases w:val="Char Char Char Char Char Char1 Char Char Char Char Char1,Char Char22"/>
    <w:next w:val="Normal"/>
    <w:uiPriority w:val="99"/>
    <w:rsid w:val="00801160"/>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801160"/>
    <w:rPr>
      <w:rFonts w:ascii="Times New Roman" w:hAnsi="Times New Roman" w:cs="Times New Roman"/>
      <w:sz w:val="18"/>
      <w:szCs w:val="18"/>
    </w:rPr>
  </w:style>
  <w:style w:type="character" w:customStyle="1" w:styleId="bylines">
    <w:name w:val="bylines"/>
    <w:basedOn w:val="DefaultParagraphFont"/>
    <w:rsid w:val="00801160"/>
  </w:style>
  <w:style w:type="character" w:customStyle="1" w:styleId="StyleStyleBoldUnderlineUnderlineIntenseEmphasis1apple-style-2">
    <w:name w:val="Style Style Bold UnderlineUnderlineIntense Emphasis1apple-style-...2"/>
    <w:basedOn w:val="DefaultParagraphFont"/>
    <w:rsid w:val="00801160"/>
    <w:rPr>
      <w:b w:val="0"/>
      <w:bCs/>
      <w:sz w:val="22"/>
      <w:u w:val="single"/>
    </w:rPr>
  </w:style>
  <w:style w:type="character" w:customStyle="1" w:styleId="FontStyle57">
    <w:name w:val="Font Style57"/>
    <w:rsid w:val="00801160"/>
    <w:rPr>
      <w:rFonts w:ascii="Georgia" w:hAnsi="Georgia" w:cs="Georgia"/>
      <w:b/>
      <w:bCs/>
      <w:sz w:val="14"/>
      <w:szCs w:val="14"/>
    </w:rPr>
  </w:style>
  <w:style w:type="character" w:customStyle="1" w:styleId="FontStyle89">
    <w:name w:val="Font Style89"/>
    <w:rsid w:val="00801160"/>
    <w:rPr>
      <w:rFonts w:ascii="Times New Roman" w:hAnsi="Times New Roman" w:cs="Times New Roman"/>
      <w:b/>
      <w:bCs/>
      <w:smallCaps/>
      <w:spacing w:val="40"/>
      <w:sz w:val="16"/>
      <w:szCs w:val="16"/>
    </w:rPr>
  </w:style>
  <w:style w:type="character" w:customStyle="1" w:styleId="style3Char0">
    <w:name w:val="style 3 Char"/>
    <w:rsid w:val="00801160"/>
    <w:rPr>
      <w:sz w:val="18"/>
      <w:szCs w:val="24"/>
      <w:lang w:val="en-US" w:eastAsia="en-US" w:bidi="ar-SA"/>
    </w:rPr>
  </w:style>
  <w:style w:type="paragraph" w:customStyle="1" w:styleId="003Cite">
    <w:name w:val="003Cite"/>
    <w:basedOn w:val="Normal"/>
    <w:qFormat/>
    <w:rsid w:val="00801160"/>
    <w:rPr>
      <w:rFonts w:eastAsia="Calibri"/>
      <w:sz w:val="16"/>
      <w:szCs w:val="16"/>
    </w:rPr>
  </w:style>
  <w:style w:type="paragraph" w:customStyle="1" w:styleId="NormalBold">
    <w:name w:val="Normal + Bold"/>
    <w:aliases w:val="Double Underline"/>
    <w:basedOn w:val="Normal"/>
    <w:link w:val="NormalBoldChar"/>
    <w:rsid w:val="00801160"/>
    <w:pPr>
      <w:jc w:val="both"/>
    </w:pPr>
    <w:rPr>
      <w:rFonts w:ascii="Georgia" w:hAnsi="Georgia" w:cstheme="minorBidi"/>
      <w:b/>
      <w:color w:val="000000"/>
      <w:u w:val="single"/>
    </w:rPr>
  </w:style>
  <w:style w:type="character" w:customStyle="1" w:styleId="NormalBoldChar">
    <w:name w:val="Normal + Bold Char"/>
    <w:aliases w:val="Double Underline Char"/>
    <w:basedOn w:val="DefaultParagraphFont"/>
    <w:link w:val="NormalBold"/>
    <w:rsid w:val="00801160"/>
    <w:rPr>
      <w:rFonts w:ascii="Georgia" w:hAnsi="Georgia"/>
      <w:b/>
      <w:color w:val="000000"/>
      <w:u w:val="single"/>
    </w:rPr>
  </w:style>
  <w:style w:type="paragraph" w:customStyle="1" w:styleId="StyleCards12ptThickunderline">
    <w:name w:val="Style Cards + 12 pt Thick underline"/>
    <w:basedOn w:val="Normal"/>
    <w:link w:val="StyleCards12ptThickunderlineChar2"/>
    <w:rsid w:val="00801160"/>
    <w:pPr>
      <w:autoSpaceDE w:val="0"/>
      <w:autoSpaceDN w:val="0"/>
      <w:adjustRightInd w:val="0"/>
      <w:ind w:left="432" w:right="432"/>
      <w:jc w:val="both"/>
    </w:pPr>
    <w:rPr>
      <w:rFonts w:eastAsia="Times New Roman"/>
      <w:sz w:val="24"/>
      <w:u w:val="thick"/>
      <w:lang w:val="x-none" w:eastAsia="x-none"/>
    </w:rPr>
  </w:style>
  <w:style w:type="character" w:customStyle="1" w:styleId="StyleCards12ptThickunderlineChar2">
    <w:name w:val="Style Cards + 12 pt Thick underline Char2"/>
    <w:link w:val="StyleCards12ptThickunderline"/>
    <w:rsid w:val="00801160"/>
    <w:rPr>
      <w:rFonts w:ascii="Times New Roman" w:eastAsia="Times New Roman" w:hAnsi="Times New Roman" w:cs="Times New Roman"/>
      <w:sz w:val="24"/>
      <w:u w:val="thick"/>
      <w:lang w:val="x-none" w:eastAsia="x-none"/>
    </w:rPr>
  </w:style>
  <w:style w:type="character" w:customStyle="1" w:styleId="BlockHeadingsChar1">
    <w:name w:val="Block Headings Char1"/>
    <w:rsid w:val="00801160"/>
    <w:rPr>
      <w:b/>
      <w:caps/>
    </w:rPr>
  </w:style>
  <w:style w:type="character" w:customStyle="1" w:styleId="Longcite">
    <w:name w:val="Longcite"/>
    <w:rsid w:val="00801160"/>
    <w:rPr>
      <w:sz w:val="16"/>
    </w:rPr>
  </w:style>
  <w:style w:type="paragraph" w:customStyle="1" w:styleId="NormalUnderline0">
    <w:name w:val="Normal + Underline"/>
    <w:basedOn w:val="Normal"/>
    <w:link w:val="NormalUnderlineChar0"/>
    <w:rsid w:val="00801160"/>
    <w:pPr>
      <w:ind w:left="720"/>
    </w:pPr>
    <w:rPr>
      <w:rFonts w:eastAsia="Times New Roman"/>
      <w:b/>
      <w:sz w:val="24"/>
      <w:u w:val="single"/>
      <w:lang w:val="x-none" w:eastAsia="x-none"/>
    </w:rPr>
  </w:style>
  <w:style w:type="character" w:customStyle="1" w:styleId="NormalUnderlineChar0">
    <w:name w:val="Normal + Underline Char"/>
    <w:link w:val="NormalUnderline0"/>
    <w:rsid w:val="00801160"/>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801160"/>
    <w:rPr>
      <w:rFonts w:ascii="Bookman Old Style" w:hAnsi="Bookman Old Style" w:cs="Bookman Old Style"/>
      <w:sz w:val="16"/>
      <w:szCs w:val="16"/>
    </w:rPr>
  </w:style>
  <w:style w:type="character" w:customStyle="1" w:styleId="FontStyle17">
    <w:name w:val="Font Style17"/>
    <w:uiPriority w:val="99"/>
    <w:rsid w:val="00801160"/>
    <w:rPr>
      <w:rFonts w:ascii="Book Antiqua" w:hAnsi="Book Antiqua" w:cs="Book Antiqua"/>
      <w:i/>
      <w:iCs/>
      <w:spacing w:val="10"/>
      <w:sz w:val="22"/>
      <w:szCs w:val="22"/>
    </w:rPr>
  </w:style>
  <w:style w:type="character" w:customStyle="1" w:styleId="FontStyle329">
    <w:name w:val="Font Style329"/>
    <w:basedOn w:val="DefaultParagraphFont"/>
    <w:uiPriority w:val="99"/>
    <w:rsid w:val="00801160"/>
    <w:rPr>
      <w:rFonts w:ascii="Times New Roman" w:hAnsi="Times New Roman" w:cs="Times New Roman" w:hint="default"/>
      <w:b/>
      <w:bCs/>
      <w:spacing w:val="-10"/>
      <w:sz w:val="18"/>
      <w:szCs w:val="18"/>
    </w:rPr>
  </w:style>
  <w:style w:type="character" w:customStyle="1" w:styleId="AnalyticsChar">
    <w:name w:val="Analytics Char"/>
    <w:basedOn w:val="DefaultParagraphFont"/>
    <w:link w:val="Analytics"/>
    <w:uiPriority w:val="4"/>
    <w:rsid w:val="00801160"/>
    <w:rPr>
      <w:rFonts w:ascii="Times New Roman" w:eastAsiaTheme="majorEastAsia" w:hAnsi="Times New Roman" w:cstheme="majorBidi"/>
      <w:b/>
      <w:iCs/>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tc.usma.edu/biosecurity-in-the-wake-of-covid-19-the-urgent-action-needed/"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fraserinstitute.org/sites/default/files/intellectual-property-rights-protection-and-the%20biopharmaceutical-industry.pdf" TargetMode="External"/><Relationship Id="rId12" Type="http://schemas.openxmlformats.org/officeDocument/2006/relationships/hyperlink" Target="https://www.econtalk.org/joshua-greene-on-moral-tribes-moral-dilemmas-and-utilitarianis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ubs.acs.org/doi/pdf/10.1021/acsmedchemlett.0c00319" TargetMode="External"/><Relationship Id="rId11" Type="http://schemas.openxmlformats.org/officeDocument/2006/relationships/hyperlink" Target="http://www.tandfonline.com/doi/pdf/10.1080/00455091.2016.1278150?needAccess=true" TargetMode="External"/><Relationship Id="rId5" Type="http://schemas.openxmlformats.org/officeDocument/2006/relationships/webSettings" Target="webSettings.xml"/><Relationship Id="rId10" Type="http://schemas.openxmlformats.org/officeDocument/2006/relationships/hyperlink" Target="https://www.opencanada.org/features/erasure-indigenous-thought-foreign-policy/"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13995</Words>
  <Characters>79775</Characters>
  <Application>Microsoft Office Word</Application>
  <DocSecurity>0</DocSecurity>
  <Lines>664</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4</cp:revision>
  <dcterms:created xsi:type="dcterms:W3CDTF">2021-09-17T18:40:00Z</dcterms:created>
  <dcterms:modified xsi:type="dcterms:W3CDTF">2021-09-17T19:23:00Z</dcterms:modified>
</cp:coreProperties>
</file>