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A603F7" w14:textId="15C56E48" w:rsidR="009D0BA7" w:rsidRDefault="009D0BA7" w:rsidP="009D0BA7">
      <w:pPr>
        <w:pStyle w:val="Heading2"/>
      </w:pPr>
      <w:r>
        <w:t>OFF</w:t>
      </w:r>
    </w:p>
    <w:p w14:paraId="52247521" w14:textId="6192274E" w:rsidR="009D0BA7" w:rsidRPr="009D0BA7" w:rsidRDefault="009D0BA7" w:rsidP="009D0BA7">
      <w:pPr>
        <w:pStyle w:val="Heading3"/>
      </w:pPr>
      <w:r>
        <w:t>NC – Ya Liberal</w:t>
      </w:r>
    </w:p>
    <w:p w14:paraId="0655E741" w14:textId="77777777" w:rsidR="009D0BA7" w:rsidRPr="00C82ED9" w:rsidRDefault="009D0BA7" w:rsidP="009D0BA7">
      <w:pPr>
        <w:pStyle w:val="Heading4"/>
      </w:pPr>
      <w:r>
        <w:t xml:space="preserve">Liberal politics are anti-Indian and solidify the settler state </w:t>
      </w:r>
    </w:p>
    <w:p w14:paraId="28956C46" w14:textId="77777777" w:rsidR="009D0BA7" w:rsidRPr="001A6493" w:rsidRDefault="009D0BA7" w:rsidP="009D0BA7">
      <w:pPr>
        <w:rPr>
          <w:rStyle w:val="Style13ptBold"/>
        </w:rPr>
      </w:pPr>
      <w:r w:rsidRPr="001A6493">
        <w:rPr>
          <w:rStyle w:val="Style13ptBold"/>
        </w:rPr>
        <w:t>Grande 18</w:t>
      </w:r>
    </w:p>
    <w:p w14:paraId="07679419" w14:textId="77777777" w:rsidR="009D0BA7" w:rsidRDefault="009D0BA7" w:rsidP="009D0BA7">
      <w:r>
        <w:t xml:space="preserve">[Sandy Grande, </w:t>
      </w:r>
      <w:r w:rsidRPr="00EE7390">
        <w:t>associate professor and Chair of the Education Department at Connecticut College</w:t>
      </w:r>
      <w:r>
        <w:t>, “</w:t>
      </w:r>
      <w:r w:rsidRPr="001A6493">
        <w:t>Refusing the Settler Society of the Spectacle.</w:t>
      </w:r>
      <w:r>
        <w:t>”</w:t>
      </w:r>
      <w:r w:rsidRPr="001A6493">
        <w:t xml:space="preserve"> In: McKinley E., Smith L. (eds) Handbook of Indigenous Education. Springer, Singapore</w:t>
      </w:r>
      <w:r>
        <w:t xml:space="preserve"> </w:t>
      </w:r>
      <w:hyperlink r:id="rId6" w:anchor="citeas" w:history="1">
        <w:r w:rsidRPr="00217BF7">
          <w:rPr>
            <w:rStyle w:val="Hyperlink"/>
          </w:rPr>
          <w:t>https://link.springer.com/referenceworkentry/10.1007/978-981-10-1839-8_42-1#citeas</w:t>
        </w:r>
      </w:hyperlink>
      <w:r>
        <w:rPr>
          <w:rStyle w:val="Hyperlink"/>
        </w:rPr>
        <w:t>//</w:t>
      </w:r>
      <w:r w:rsidRPr="00735619">
        <w:rPr>
          <w:color w:val="000000" w:themeColor="text1"/>
        </w:rPr>
        <w:t xml:space="preserve"> </w:t>
      </w:r>
      <w:r>
        <w:rPr>
          <w:color w:val="000000" w:themeColor="text1"/>
        </w:rPr>
        <w:t>HRK-HDM</w:t>
      </w:r>
      <w:r>
        <w:t>]</w:t>
      </w:r>
    </w:p>
    <w:p w14:paraId="2BA92E51" w14:textId="77777777" w:rsidR="009D0BA7" w:rsidRPr="00C82ED9" w:rsidRDefault="009D0BA7" w:rsidP="009D0BA7">
      <w:pPr>
        <w:rPr>
          <w:sz w:val="14"/>
        </w:rPr>
      </w:pPr>
      <w:r w:rsidRPr="00EE7390">
        <w:rPr>
          <w:sz w:val="14"/>
        </w:rPr>
        <w:t xml:space="preserve">As articulated by Indigenous scholars, Julian Brave NoiseCat and Anne Spice, “At Standing Rock, the audacious vision for an indigenous future, handed down from Wounded Knee and global in force, is alive and well.” In order for this “audacious vision” to be fully realized, it is up to all of us to see and work past the glimmer of spectacle, to resist the cult of the immediate, and to do the more deliberative work of history, earnestly connecting past with present. This requires a collective refusal to participate in the theater of cruelty and choose instead to dismantle the settler consciousness that enables it. Such efforts entail working beyond and below the surface, keeping an eye toward the process by which relations of mutuality are either abandoned or eroded by relations of capital – to in effect, decolonize. Within this struggle, Indigenous nations, peoples, and knowledge are crucial, not because they hold any magic or “ancient wisdom” but because they represent the most enduring and resilient entities that present a competing moral vision to the settler order. Despite myriad struggles, Native peoples have maintained their autonomy and political sovereignty for centuries, confounding the infamous Thatcher-ism, “There is No Alternative.” And insofar as current patterns of thinking and being have contributed to the existing political, economic, and environmental crises of our time, it is incumbent upon all of us to protect the complex ecologies that sustain Indigenous communities. That said, I want to be clear that by “protect” I do not mean appropriate, mimic, exploit, or put on display. I mean to create and sustain the conditions under which such communities continue to survive and thrive. </w:t>
      </w:r>
      <w:r w:rsidRPr="00C82ED9">
        <w:rPr>
          <w:rStyle w:val="StyleUnderline"/>
          <w:highlight w:val="yellow"/>
        </w:rPr>
        <w:t>Settlers</w:t>
      </w:r>
      <w:r w:rsidRPr="00EE7390">
        <w:rPr>
          <w:rStyle w:val="StyleUnderline"/>
        </w:rPr>
        <w:t xml:space="preserve"> desiring to be accomplices in the decolonial project </w:t>
      </w:r>
      <w:r w:rsidRPr="00C82ED9">
        <w:rPr>
          <w:rStyle w:val="StyleUnderline"/>
          <w:highlight w:val="yellow"/>
        </w:rPr>
        <w:t>need to</w:t>
      </w:r>
      <w:r w:rsidRPr="00EE7390">
        <w:rPr>
          <w:rStyle w:val="StyleUnderline"/>
        </w:rPr>
        <w:t xml:space="preserve"> assume the stance of advocate (not spectator) for Indigenous rights and perhaps more importantly, for whitestream transformation</w:t>
      </w:r>
      <w:r w:rsidRPr="00EE7390">
        <w:rPr>
          <w:sz w:val="14"/>
        </w:rPr>
        <w:t xml:space="preserve">. Within activist spaces </w:t>
      </w:r>
      <w:r w:rsidRPr="00EE7390">
        <w:rPr>
          <w:rStyle w:val="StyleUnderline"/>
        </w:rPr>
        <w:t xml:space="preserve">this means </w:t>
      </w:r>
      <w:r w:rsidRPr="00C82ED9">
        <w:rPr>
          <w:rStyle w:val="StyleUnderline"/>
          <w:highlight w:val="yellow"/>
        </w:rPr>
        <w:t>demonstrat</w:t>
      </w:r>
      <w:r w:rsidRPr="00EE7390">
        <w:rPr>
          <w:rStyle w:val="StyleUnderline"/>
        </w:rPr>
        <w:t xml:space="preserve">ing </w:t>
      </w:r>
      <w:r w:rsidRPr="00C82ED9">
        <w:rPr>
          <w:rStyle w:val="StyleUnderline"/>
          <w:highlight w:val="yellow"/>
        </w:rPr>
        <w:t>a willingness to stand on the front lines</w:t>
      </w:r>
      <w:r w:rsidRPr="00EE7390">
        <w:rPr>
          <w:rStyle w:val="StyleUnderline"/>
        </w:rPr>
        <w:t xml:space="preserve"> to help contain the metastasizing neoliberalism</w:t>
      </w:r>
      <w:r w:rsidRPr="00EE7390">
        <w:rPr>
          <w:sz w:val="14"/>
        </w:rPr>
        <w:t xml:space="preserve">. As argued by Glen Coulthard (2014), “For Indigenous nations to live, capitalism must die” (p. 173). </w:t>
      </w:r>
      <w:r w:rsidRPr="00C82ED9">
        <w:rPr>
          <w:rStyle w:val="StyleUnderline"/>
          <w:highlight w:val="yellow"/>
        </w:rPr>
        <w:t>This</w:t>
      </w:r>
      <w:r w:rsidRPr="00EE7390">
        <w:rPr>
          <w:rStyle w:val="StyleUnderline"/>
        </w:rPr>
        <w:t xml:space="preserve"> also </w:t>
      </w:r>
      <w:r w:rsidRPr="00C82ED9">
        <w:rPr>
          <w:rStyle w:val="StyleUnderline"/>
          <w:highlight w:val="yellow"/>
        </w:rPr>
        <w:t>necessarily demands a prior rejection of liberalism</w:t>
      </w:r>
      <w:r w:rsidRPr="00EE7390">
        <w:rPr>
          <w:sz w:val="14"/>
        </w:rPr>
        <w:t>. Particularly now, as pundits and scholars begin to dissect the “success” of #NoDAPL</w:t>
      </w:r>
      <w:r w:rsidRPr="00C82ED9">
        <w:rPr>
          <w:sz w:val="14"/>
          <w:highlight w:val="yellow"/>
        </w:rPr>
        <w:t xml:space="preserve">, </w:t>
      </w:r>
      <w:r w:rsidRPr="00C82ED9">
        <w:rPr>
          <w:rStyle w:val="StyleUnderline"/>
          <w:highlight w:val="yellow"/>
        </w:rPr>
        <w:t>it is important to register the</w:t>
      </w:r>
      <w:r w:rsidRPr="00EE7390">
        <w:rPr>
          <w:rStyle w:val="StyleUnderline"/>
        </w:rPr>
        <w:t xml:space="preserve"> long-understood </w:t>
      </w:r>
      <w:r w:rsidRPr="00C82ED9">
        <w:rPr>
          <w:rStyle w:val="StyleUnderline"/>
          <w:highlight w:val="yellow"/>
        </w:rPr>
        <w:t>failures of liberal politics and belief in reform</w:t>
      </w:r>
      <w:r w:rsidRPr="00EE7390">
        <w:rPr>
          <w:sz w:val="14"/>
        </w:rPr>
        <w:t xml:space="preserve"> – of the liberal subject, of capital, of the state – through “peaceful” action and “rational” discourse. </w:t>
      </w:r>
      <w:r w:rsidRPr="00C82ED9">
        <w:rPr>
          <w:rStyle w:val="StyleUnderline"/>
          <w:highlight w:val="yellow"/>
        </w:rPr>
        <w:t>Any movement that does not first recognize the irrationality and violence of the settler state and its envoys is by definition anti-Indian</w:t>
      </w:r>
      <w:r w:rsidRPr="00EE7390">
        <w:rPr>
          <w:rStyle w:val="StyleUnderline"/>
        </w:rPr>
        <w:t>.</w:t>
      </w:r>
      <w:r w:rsidRPr="00EE7390">
        <w:rPr>
          <w:sz w:val="14"/>
        </w:rPr>
        <w:t xml:space="preserve"> It means recognizing that “the movement” is not (only) about the present but rather demands both history and a ground(ing) that is both literal and metaphoric. The guiding vision is not human centered or derived but rather comes from land and all that sustains it. The less quoted, second half of Coulthard’s (2014) assertion is, </w:t>
      </w:r>
      <w:r w:rsidRPr="00EE7390">
        <w:rPr>
          <w:rStyle w:val="Emphasis"/>
        </w:rPr>
        <w:t>“for capitalism to die, we must actively participate in the construction of Indigenous alternatives to it”</w:t>
      </w:r>
      <w:r w:rsidRPr="00EE7390">
        <w:rPr>
          <w:sz w:val="14"/>
        </w:rPr>
        <w:t xml:space="preserve"> (p. 173). The Indigenous project is not defined by liberal or juridical notions of justice. Indeed, </w:t>
      </w:r>
      <w:r w:rsidRPr="00C82ED9">
        <w:rPr>
          <w:rStyle w:val="StyleUnderline"/>
          <w:highlight w:val="yellow"/>
        </w:rPr>
        <w:t>liberalism’s reliance on the fantasy of the benevolent state and its refusal to relinquish the idea of a “new social order, built in the shell of the old,” ultimately solidifies the settler state</w:t>
      </w:r>
      <w:r w:rsidRPr="00EE7390">
        <w:rPr>
          <w:rStyle w:val="StyleUnderline"/>
        </w:rPr>
        <w:t>.</w:t>
      </w:r>
      <w:r w:rsidRPr="00EE7390">
        <w:rPr>
          <w:sz w:val="14"/>
        </w:rPr>
        <w:t xml:space="preserve"> The so-called progressive movements built on liberal ideas give rise to organizing strategies held captive to the “reign of the perpetual present.” Such politics were epitomized by the Occupy Wall movement – its never-ending process of agenda building, leaderless and lateral structure and non-prescriptive slogan, “What is Our One Demand?” – all suggest an allegiance to the liberal ideal of freedom as individual liberty. In contrast, Indigenous struggle is built on history and ancestral knowledge. It is informed by original teachings and the responsibility to uphold relations of mutuality. Attention to these teachings requires resistance and refusal of the fast, quick, sleek, and spectacular in favor of the steady, tried, consistent, and intergenerational. It is the replacement of “to each his own” and “may the best man win” with “we are all related.” As Debord observes, the spectacle is “the reigning social organization of a paralyzed history, of a paralyzed memory, of an abandonment of any history founded in historical time” and, thus, “is a false consciousness of time” (158). We must refuse this false consciousness. In the end</w:t>
      </w:r>
      <w:r w:rsidRPr="00EE7390">
        <w:rPr>
          <w:rStyle w:val="StyleUnderline"/>
        </w:rPr>
        <w:t xml:space="preserve">, </w:t>
      </w:r>
      <w:r w:rsidRPr="00C82ED9">
        <w:rPr>
          <w:rStyle w:val="StyleUnderline"/>
          <w:highlight w:val="yellow"/>
        </w:rPr>
        <w:t>refracting liberal, social justice movements through an Indigenous lens compels us to be attentive to</w:t>
      </w:r>
      <w:r w:rsidRPr="00EE7390">
        <w:rPr>
          <w:rStyle w:val="StyleUnderline"/>
        </w:rPr>
        <w:t xml:space="preserve"> both </w:t>
      </w:r>
      <w:r w:rsidRPr="00C82ED9">
        <w:rPr>
          <w:rStyle w:val="StyleUnderline"/>
          <w:highlight w:val="yellow"/>
        </w:rPr>
        <w:t>the larger ontological</w:t>
      </w:r>
      <w:r w:rsidRPr="00EE7390">
        <w:rPr>
          <w:rStyle w:val="StyleUnderline"/>
        </w:rPr>
        <w:t xml:space="preserve"> and epistemic </w:t>
      </w:r>
      <w:r w:rsidRPr="00C82ED9">
        <w:rPr>
          <w:rStyle w:val="StyleUnderline"/>
          <w:highlight w:val="yellow"/>
        </w:rPr>
        <w:t>underpinnings of settler colonialism</w:t>
      </w:r>
      <w:r w:rsidRPr="00EE7390">
        <w:rPr>
          <w:rStyle w:val="StyleUnderline"/>
        </w:rPr>
        <w:t xml:space="preserve">; to discern the relationship between our struggles and others; </w:t>
      </w:r>
      <w:r w:rsidRPr="00C82ED9">
        <w:rPr>
          <w:rStyle w:val="StyleUnderline"/>
          <w:highlight w:val="yellow"/>
        </w:rPr>
        <w:t>to disrupt complicity and ignite a refusal of the false promises of capitalism</w:t>
      </w:r>
      <w:r w:rsidRPr="00EE7390">
        <w:rPr>
          <w:sz w:val="14"/>
        </w:rPr>
        <w:t>. This level of clarity removes the messy and participatory work of agenda setting that liberal movements insist upon, because, the agenda has already been set – a long time ago. It is about land and defense of land. Land is our collective past, our present, and our future. This is our one demand.</w:t>
      </w:r>
    </w:p>
    <w:p w14:paraId="242D8E17" w14:textId="4D22FD1B" w:rsidR="009D0BA7" w:rsidRPr="00980315" w:rsidRDefault="009D0BA7" w:rsidP="009D0BA7">
      <w:pPr>
        <w:pStyle w:val="Heading4"/>
        <w:rPr>
          <w:sz w:val="28"/>
        </w:rPr>
      </w:pPr>
      <w:r>
        <w:rPr>
          <w:sz w:val="28"/>
        </w:rPr>
        <w:t>The WTO</w:t>
      </w:r>
      <w:r w:rsidRPr="00980315">
        <w:rPr>
          <w:sz w:val="28"/>
        </w:rPr>
        <w:t xml:space="preserve"> is a eurocentric notion used to objectify and make dispensible non-european subjects </w:t>
      </w:r>
    </w:p>
    <w:p w14:paraId="02B0D7DC" w14:textId="77777777" w:rsidR="009D0BA7" w:rsidRPr="00980315" w:rsidRDefault="009D0BA7" w:rsidP="009D0BA7">
      <w:r w:rsidRPr="00980315">
        <w:rPr>
          <w:rStyle w:val="Style13ptBold"/>
          <w:sz w:val="28"/>
        </w:rPr>
        <w:t xml:space="preserve">Mignolo 9 </w:t>
      </w:r>
      <w:r w:rsidRPr="00980315">
        <w:t>(</w:t>
      </w:r>
      <w:r w:rsidRPr="00980315">
        <w:rPr>
          <w:rStyle w:val="Style13ptBold"/>
          <w:b w:val="0"/>
          <w:sz w:val="16"/>
          <w:szCs w:val="16"/>
        </w:rPr>
        <w:t>Walter, Professor of Literature and Romance Studies at Duke University</w:t>
      </w:r>
      <w:r w:rsidRPr="00980315">
        <w:t xml:space="preserve">,Dispensible and Bare Lives. Coloniality and the Hidden Political/Economic Agenda of Modernity. HUMAN ARCHITECTURE: JOURNAL OF THE SOCIOLOGY OF SELF-KNOWLEDGE, VII, 2, SPRING </w:t>
      </w:r>
      <w:r>
        <w:t>2009, 69-88)</w:t>
      </w:r>
    </w:p>
    <w:p w14:paraId="5555BBAF" w14:textId="77777777" w:rsidR="009D0BA7" w:rsidRPr="00712D97" w:rsidRDefault="009D0BA7" w:rsidP="009D0BA7">
      <w:pPr>
        <w:jc w:val="both"/>
        <w:rPr>
          <w:b/>
          <w:u w:val="single"/>
        </w:rPr>
      </w:pPr>
      <w:r w:rsidRPr="009A2191">
        <w:rPr>
          <w:rStyle w:val="StyleUnderline"/>
          <w:highlight w:val="yellow"/>
        </w:rPr>
        <w:t>International Law is an integral part of</w:t>
      </w:r>
      <w:r w:rsidRPr="009A2191">
        <w:rPr>
          <w:sz w:val="12"/>
          <w:highlight w:val="yellow"/>
        </w:rPr>
        <w:t>¶</w:t>
      </w:r>
      <w:r w:rsidRPr="009A2191">
        <w:rPr>
          <w:sz w:val="12"/>
          <w:highlight w:val="yellow"/>
          <w:u w:val="single"/>
        </w:rPr>
        <w:t xml:space="preserve"> </w:t>
      </w:r>
      <w:r w:rsidRPr="009A2191">
        <w:rPr>
          <w:rStyle w:val="StyleUnderline"/>
          <w:highlight w:val="yellow"/>
        </w:rPr>
        <w:t>coloniality</w:t>
      </w:r>
      <w:r w:rsidRPr="00980315">
        <w:rPr>
          <w:rStyle w:val="StyleUnderline"/>
        </w:rPr>
        <w:t>: it legalizes the rhetoric of modernity while simultaneously enforcing the</w:t>
      </w:r>
      <w:r w:rsidRPr="00980315">
        <w:rPr>
          <w:sz w:val="12"/>
        </w:rPr>
        <w:t>¶</w:t>
      </w:r>
      <w:r w:rsidRPr="00980315">
        <w:rPr>
          <w:sz w:val="12"/>
          <w:u w:val="single"/>
        </w:rPr>
        <w:t xml:space="preserve"> </w:t>
      </w:r>
      <w:r w:rsidRPr="00980315">
        <w:rPr>
          <w:rStyle w:val="StyleUnderline"/>
        </w:rPr>
        <w:t>logic of coloniality</w:t>
      </w:r>
      <w:r w:rsidRPr="00980315">
        <w:rPr>
          <w:sz w:val="16"/>
        </w:rPr>
        <w:t xml:space="preserve">. </w:t>
      </w:r>
      <w:r w:rsidRPr="00980315">
        <w:rPr>
          <w:rStyle w:val="StyleUnderline"/>
        </w:rPr>
        <w:t>It was prompted by the</w:t>
      </w:r>
      <w:r w:rsidRPr="00980315">
        <w:rPr>
          <w:sz w:val="12"/>
        </w:rPr>
        <w:t>¶</w:t>
      </w:r>
      <w:r w:rsidRPr="00980315">
        <w:rPr>
          <w:sz w:val="12"/>
          <w:u w:val="single"/>
        </w:rPr>
        <w:t xml:space="preserve"> </w:t>
      </w:r>
      <w:r w:rsidRPr="00980315">
        <w:rPr>
          <w:rStyle w:val="StyleUnderline"/>
        </w:rPr>
        <w:t>“discovery” of unknown lands and unknown people; and by trafﬁc of enslaved</w:t>
      </w:r>
      <w:r w:rsidRPr="00980315">
        <w:rPr>
          <w:sz w:val="12"/>
        </w:rPr>
        <w:t>¶</w:t>
      </w:r>
      <w:r w:rsidRPr="00980315">
        <w:rPr>
          <w:sz w:val="12"/>
          <w:u w:val="single"/>
        </w:rPr>
        <w:t xml:space="preserve"> </w:t>
      </w:r>
      <w:r w:rsidRPr="00980315">
        <w:rPr>
          <w:rStyle w:val="StyleUnderline"/>
        </w:rPr>
        <w:t>Africans to the New World. I</w:t>
      </w:r>
      <w:r w:rsidRPr="00980315">
        <w:rPr>
          <w:sz w:val="16"/>
        </w:rPr>
        <w:t>n 1979, U.O.</w:t>
      </w:r>
      <w:r w:rsidRPr="00980315">
        <w:rPr>
          <w:sz w:val="12"/>
        </w:rPr>
        <w:t>¶</w:t>
      </w:r>
      <w:r w:rsidRPr="00980315">
        <w:rPr>
          <w:sz w:val="16"/>
        </w:rPr>
        <w:t xml:space="preserve"> Umozurike, from the University of Nigeria,</w:t>
      </w:r>
      <w:r w:rsidRPr="00980315">
        <w:rPr>
          <w:sz w:val="12"/>
        </w:rPr>
        <w:t>¶</w:t>
      </w:r>
      <w:r w:rsidRPr="00980315">
        <w:rPr>
          <w:sz w:val="16"/>
        </w:rPr>
        <w:t xml:space="preserve"> published a report on International Law and</w:t>
      </w:r>
      <w:r w:rsidRPr="00980315">
        <w:rPr>
          <w:sz w:val="12"/>
        </w:rPr>
        <w:t>¶</w:t>
      </w:r>
      <w:r w:rsidRPr="00980315">
        <w:rPr>
          <w:sz w:val="16"/>
        </w:rPr>
        <w:t xml:space="preserve"> Colonialism in Africa. The book was published by Nwamife Publisher Limited, in</w:t>
      </w:r>
      <w:r w:rsidRPr="00980315">
        <w:rPr>
          <w:sz w:val="12"/>
        </w:rPr>
        <w:t>¶</w:t>
      </w:r>
      <w:r w:rsidRPr="00980315">
        <w:rPr>
          <w:sz w:val="16"/>
        </w:rPr>
        <w:t xml:space="preserve"> Enugu, Nigeria. Given the book-market</w:t>
      </w:r>
      <w:r w:rsidRPr="00980315">
        <w:rPr>
          <w:sz w:val="12"/>
        </w:rPr>
        <w:t>¶</w:t>
      </w:r>
      <w:r w:rsidRPr="00980315">
        <w:rPr>
          <w:sz w:val="16"/>
        </w:rPr>
        <w:t xml:space="preserve"> and the trade-names of European and US</w:t>
      </w:r>
      <w:r w:rsidRPr="00980315">
        <w:rPr>
          <w:sz w:val="12"/>
        </w:rPr>
        <w:t>¶</w:t>
      </w:r>
      <w:r w:rsidRPr="00980315">
        <w:rPr>
          <w:sz w:val="16"/>
        </w:rPr>
        <w:t xml:space="preserve"> scholars and intellectual, the book did not</w:t>
      </w:r>
      <w:r w:rsidRPr="00980315">
        <w:rPr>
          <w:sz w:val="12"/>
        </w:rPr>
        <w:t>¶</w:t>
      </w:r>
      <w:r w:rsidRPr="00980315">
        <w:rPr>
          <w:sz w:val="16"/>
        </w:rPr>
        <w:t xml:space="preserve"> get much attention, beyond a numerical</w:t>
      </w:r>
      <w:r w:rsidRPr="00980315">
        <w:rPr>
          <w:sz w:val="12"/>
        </w:rPr>
        <w:t>¶</w:t>
      </w:r>
      <w:r w:rsidRPr="00980315">
        <w:rPr>
          <w:sz w:val="16"/>
        </w:rPr>
        <w:t xml:space="preserve"> minority interested in the topic. In the</w:t>
      </w:r>
      <w:r w:rsidRPr="00980315">
        <w:rPr>
          <w:sz w:val="12"/>
        </w:rPr>
        <w:t>¶</w:t>
      </w:r>
      <w:r w:rsidRPr="00980315">
        <w:rPr>
          <w:sz w:val="16"/>
        </w:rPr>
        <w:t xml:space="preserve"> 1990s Siba N’Zatioula Grovogui, an African</w:t>
      </w:r>
      <w:r w:rsidRPr="00980315">
        <w:rPr>
          <w:sz w:val="12"/>
        </w:rPr>
        <w:t>¶</w:t>
      </w:r>
      <w:r w:rsidRPr="00980315">
        <w:rPr>
          <w:sz w:val="16"/>
        </w:rPr>
        <w:t xml:space="preserve"> political theorist based at John Hopkins</w:t>
      </w:r>
      <w:r w:rsidRPr="00980315">
        <w:rPr>
          <w:sz w:val="12"/>
        </w:rPr>
        <w:t>¶</w:t>
      </w:r>
      <w:r w:rsidRPr="00980315">
        <w:rPr>
          <w:sz w:val="16"/>
        </w:rPr>
        <w:t xml:space="preserve"> University, </w:t>
      </w:r>
      <w:r w:rsidRPr="00980315">
        <w:rPr>
          <w:rStyle w:val="StyleUnderline"/>
        </w:rPr>
        <w:t>followed up on the issue re viewing international law in the modern/</w:t>
      </w:r>
      <w:r w:rsidRPr="00980315">
        <w:rPr>
          <w:sz w:val="12"/>
        </w:rPr>
        <w:t>¶</w:t>
      </w:r>
      <w:r w:rsidRPr="00980315">
        <w:rPr>
          <w:sz w:val="12"/>
          <w:u w:val="single"/>
        </w:rPr>
        <w:t xml:space="preserve"> </w:t>
      </w:r>
      <w:r w:rsidRPr="00980315">
        <w:rPr>
          <w:rStyle w:val="StyleUnderline"/>
        </w:rPr>
        <w:t>colonial world from the histories of colonial</w:t>
      </w:r>
      <w:r w:rsidRPr="00980315">
        <w:rPr>
          <w:sz w:val="12"/>
        </w:rPr>
        <w:t>¶</w:t>
      </w:r>
      <w:r w:rsidRPr="00980315">
        <w:rPr>
          <w:sz w:val="16"/>
        </w:rPr>
        <w:t xml:space="preserve"> Africa and the colonial experience of Africans. For the purpose at hand, here is </w:t>
      </w:r>
      <w:r w:rsidRPr="00980315">
        <w:rPr>
          <w:rStyle w:val="StyleUnderline"/>
        </w:rPr>
        <w:t>a</w:t>
      </w:r>
      <w:r w:rsidRPr="00980315">
        <w:rPr>
          <w:sz w:val="12"/>
        </w:rPr>
        <w:t>¶</w:t>
      </w:r>
      <w:r w:rsidRPr="00980315">
        <w:rPr>
          <w:sz w:val="12"/>
          <w:u w:val="single"/>
        </w:rPr>
        <w:t xml:space="preserve"> </w:t>
      </w:r>
      <w:r w:rsidRPr="00980315">
        <w:rPr>
          <w:rStyle w:val="StyleUnderline"/>
        </w:rPr>
        <w:t>lengthy paragraph that would help us in</w:t>
      </w:r>
      <w:r w:rsidRPr="00980315">
        <w:rPr>
          <w:sz w:val="12"/>
        </w:rPr>
        <w:t>¶</w:t>
      </w:r>
      <w:r w:rsidRPr="00980315">
        <w:rPr>
          <w:sz w:val="12"/>
          <w:u w:val="single"/>
        </w:rPr>
        <w:t xml:space="preserve"> </w:t>
      </w:r>
      <w:r w:rsidRPr="00980315">
        <w:rPr>
          <w:rStyle w:val="StyleUnderline"/>
        </w:rPr>
        <w:t>unveiling the interconnections between international law, dispensable and bare lives:</w:t>
      </w:r>
      <w:r w:rsidRPr="00980315">
        <w:rPr>
          <w:sz w:val="16"/>
        </w:rPr>
        <w:t xml:space="preserve"> </w:t>
      </w:r>
      <w:r w:rsidRPr="00980315">
        <w:rPr>
          <w:sz w:val="12"/>
        </w:rPr>
        <w:t>¶</w:t>
      </w:r>
      <w:r w:rsidRPr="00980315">
        <w:rPr>
          <w:sz w:val="12"/>
          <w:u w:val="single"/>
        </w:rPr>
        <w:t xml:space="preserve"> </w:t>
      </w:r>
      <w:r w:rsidRPr="00980315">
        <w:rPr>
          <w:rStyle w:val="StyleUnderline"/>
        </w:rPr>
        <w:t xml:space="preserve">As a constituent element of Western culture, </w:t>
      </w:r>
      <w:r w:rsidRPr="009A2191">
        <w:rPr>
          <w:rStyle w:val="StyleUnderline"/>
          <w:highlight w:val="yellow"/>
        </w:rPr>
        <w:t>the law of nations has</w:t>
      </w:r>
      <w:r w:rsidRPr="009A2191">
        <w:rPr>
          <w:sz w:val="12"/>
          <w:highlight w:val="yellow"/>
        </w:rPr>
        <w:t>¶</w:t>
      </w:r>
      <w:r w:rsidRPr="009A2191">
        <w:rPr>
          <w:sz w:val="12"/>
          <w:highlight w:val="yellow"/>
          <w:u w:val="single"/>
        </w:rPr>
        <w:t xml:space="preserve"> </w:t>
      </w:r>
      <w:r w:rsidRPr="009A2191">
        <w:rPr>
          <w:rStyle w:val="StyleUnderline"/>
          <w:highlight w:val="yellow"/>
        </w:rPr>
        <w:t>been integral to a discourse of inclusion and exclusion</w:t>
      </w:r>
      <w:r w:rsidRPr="00980315">
        <w:rPr>
          <w:rStyle w:val="StyleUnderline"/>
        </w:rPr>
        <w:t>.</w:t>
      </w:r>
      <w:r w:rsidRPr="00980315">
        <w:rPr>
          <w:sz w:val="16"/>
        </w:rPr>
        <w:t xml:space="preserve"> In this regard, </w:t>
      </w:r>
      <w:r w:rsidRPr="009A2191">
        <w:rPr>
          <w:rStyle w:val="StyleUnderline"/>
          <w:highlight w:val="yellow"/>
        </w:rPr>
        <w:t>international law has formed</w:t>
      </w:r>
      <w:r w:rsidRPr="009A2191">
        <w:rPr>
          <w:sz w:val="12"/>
          <w:highlight w:val="yellow"/>
        </w:rPr>
        <w:t>¶</w:t>
      </w:r>
      <w:r w:rsidRPr="009A2191">
        <w:rPr>
          <w:sz w:val="12"/>
          <w:highlight w:val="yellow"/>
          <w:u w:val="single"/>
        </w:rPr>
        <w:t xml:space="preserve"> </w:t>
      </w:r>
      <w:r w:rsidRPr="009A2191">
        <w:rPr>
          <w:rStyle w:val="StyleUnderline"/>
          <w:highlight w:val="yellow"/>
        </w:rPr>
        <w:t xml:space="preserve">its subject </w:t>
      </w:r>
      <w:r w:rsidRPr="0023341C">
        <w:rPr>
          <w:rStyle w:val="StyleUnderline"/>
        </w:rPr>
        <w:t xml:space="preserve">and objects </w:t>
      </w:r>
      <w:r w:rsidRPr="009A2191">
        <w:rPr>
          <w:rStyle w:val="StyleUnderline"/>
          <w:highlight w:val="yellow"/>
        </w:rPr>
        <w:t>through an</w:t>
      </w:r>
      <w:r w:rsidRPr="009A2191">
        <w:rPr>
          <w:sz w:val="12"/>
          <w:highlight w:val="yellow"/>
        </w:rPr>
        <w:t>¶</w:t>
      </w:r>
      <w:r w:rsidRPr="009A2191">
        <w:rPr>
          <w:sz w:val="12"/>
          <w:highlight w:val="yellow"/>
          <w:u w:val="single"/>
        </w:rPr>
        <w:t xml:space="preserve"> </w:t>
      </w:r>
      <w:r w:rsidRPr="009A2191">
        <w:rPr>
          <w:rStyle w:val="StyleUnderline"/>
          <w:highlight w:val="yellow"/>
        </w:rPr>
        <w:t>arbitrary system</w:t>
      </w:r>
      <w:r w:rsidRPr="0023341C">
        <w:rPr>
          <w:rStyle w:val="StyleUnderline"/>
        </w:rPr>
        <w:t xml:space="preserve"> of signs</w:t>
      </w:r>
      <w:r w:rsidRPr="00980315">
        <w:rPr>
          <w:sz w:val="16"/>
        </w:rPr>
        <w:t xml:space="preserve">. As rhetoric of identity, it </w:t>
      </w:r>
      <w:r w:rsidRPr="00980315">
        <w:rPr>
          <w:rStyle w:val="StyleUnderline"/>
        </w:rPr>
        <w:t>has depended</w:t>
      </w:r>
      <w:r w:rsidRPr="00980315">
        <w:rPr>
          <w:sz w:val="12"/>
        </w:rPr>
        <w:t>¶</w:t>
      </w:r>
      <w:r w:rsidRPr="00980315">
        <w:rPr>
          <w:sz w:val="12"/>
          <w:u w:val="single"/>
        </w:rPr>
        <w:t xml:space="preserve"> </w:t>
      </w:r>
      <w:r w:rsidRPr="00980315">
        <w:rPr>
          <w:rStyle w:val="StyleUnderline"/>
        </w:rPr>
        <w:t>upon metaphysical associations</w:t>
      </w:r>
      <w:r w:rsidRPr="00980315">
        <w:rPr>
          <w:sz w:val="12"/>
        </w:rPr>
        <w:t>¶</w:t>
      </w:r>
      <w:r w:rsidRPr="00980315">
        <w:rPr>
          <w:sz w:val="12"/>
          <w:u w:val="single"/>
        </w:rPr>
        <w:t xml:space="preserve"> </w:t>
      </w:r>
      <w:r w:rsidRPr="00980315">
        <w:rPr>
          <w:rStyle w:val="StyleUnderline"/>
        </w:rPr>
        <w:t>grounded on religious, cultural, or</w:t>
      </w:r>
      <w:r w:rsidRPr="00980315">
        <w:rPr>
          <w:sz w:val="12"/>
        </w:rPr>
        <w:t>¶</w:t>
      </w:r>
      <w:r w:rsidRPr="00980315">
        <w:rPr>
          <w:sz w:val="12"/>
          <w:u w:val="single"/>
        </w:rPr>
        <w:t xml:space="preserve"> </w:t>
      </w:r>
      <w:r w:rsidRPr="00980315">
        <w:rPr>
          <w:rStyle w:val="StyleUnderline"/>
        </w:rPr>
        <w:t>racial similarities and differences.</w:t>
      </w:r>
      <w:r w:rsidRPr="00980315">
        <w:rPr>
          <w:sz w:val="12"/>
        </w:rPr>
        <w:t>¶</w:t>
      </w:r>
      <w:r w:rsidRPr="00980315">
        <w:rPr>
          <w:sz w:val="12"/>
          <w:u w:val="single"/>
        </w:rPr>
        <w:t xml:space="preserve"> </w:t>
      </w:r>
      <w:r w:rsidRPr="009A2191">
        <w:rPr>
          <w:rStyle w:val="StyleUnderline"/>
          <w:highlight w:val="yellow"/>
        </w:rPr>
        <w:t>The legal subject</w:t>
      </w:r>
      <w:r w:rsidRPr="00980315">
        <w:rPr>
          <w:rStyle w:val="StyleUnderline"/>
        </w:rPr>
        <w:t>, for the most part,</w:t>
      </w:r>
      <w:r w:rsidRPr="00980315">
        <w:rPr>
          <w:sz w:val="12"/>
        </w:rPr>
        <w:t>¶</w:t>
      </w:r>
      <w:r w:rsidRPr="00980315">
        <w:rPr>
          <w:sz w:val="12"/>
          <w:u w:val="single"/>
        </w:rPr>
        <w:t xml:space="preserve"> </w:t>
      </w:r>
      <w:r w:rsidRPr="009A2191">
        <w:rPr>
          <w:rStyle w:val="StyleUnderline"/>
          <w:highlight w:val="yellow"/>
        </w:rPr>
        <w:t>has been composed of a Christian/</w:t>
      </w:r>
      <w:r w:rsidRPr="009A2191">
        <w:rPr>
          <w:sz w:val="12"/>
          <w:highlight w:val="yellow"/>
        </w:rPr>
        <w:t>¶</w:t>
      </w:r>
      <w:r w:rsidRPr="009A2191">
        <w:rPr>
          <w:sz w:val="12"/>
          <w:highlight w:val="yellow"/>
          <w:u w:val="single"/>
        </w:rPr>
        <w:t xml:space="preserve"> </w:t>
      </w:r>
      <w:r w:rsidRPr="009A2191">
        <w:rPr>
          <w:rStyle w:val="StyleUnderline"/>
          <w:highlight w:val="yellow"/>
        </w:rPr>
        <w:t>European self</w:t>
      </w:r>
      <w:r w:rsidRPr="00980315">
        <w:rPr>
          <w:rStyle w:val="StyleUnderline"/>
        </w:rPr>
        <w:t>. In contrast, the European founders of the law of nations created an opposite image of</w:t>
      </w:r>
      <w:r w:rsidRPr="00980315">
        <w:rPr>
          <w:sz w:val="12"/>
        </w:rPr>
        <w:t>¶</w:t>
      </w:r>
      <w:r w:rsidRPr="00980315">
        <w:rPr>
          <w:sz w:val="12"/>
          <w:u w:val="single"/>
        </w:rPr>
        <w:t xml:space="preserve"> </w:t>
      </w:r>
      <w:r w:rsidRPr="00980315">
        <w:rPr>
          <w:rStyle w:val="StyleUnderline"/>
        </w:rPr>
        <w:t>the self (the other) as a legal object.</w:t>
      </w:r>
      <w:r w:rsidRPr="00980315">
        <w:rPr>
          <w:sz w:val="12"/>
        </w:rPr>
        <w:t>¶</w:t>
      </w:r>
      <w:r w:rsidRPr="00980315">
        <w:rPr>
          <w:sz w:val="12"/>
          <w:u w:val="single"/>
        </w:rPr>
        <w:t xml:space="preserve"> </w:t>
      </w:r>
      <w:r w:rsidRPr="00980315">
        <w:rPr>
          <w:rStyle w:val="StyleUnderline"/>
        </w:rPr>
        <w:t>They materialized this legal objectiﬁcation of non-Europeans</w:t>
      </w:r>
      <w:r w:rsidRPr="00980315">
        <w:rPr>
          <w:sz w:val="12"/>
        </w:rPr>
        <w:t>¶</w:t>
      </w:r>
      <w:r w:rsidRPr="00980315">
        <w:rPr>
          <w:sz w:val="12"/>
          <w:u w:val="single"/>
        </w:rPr>
        <w:t xml:space="preserve"> </w:t>
      </w:r>
      <w:r w:rsidRPr="00980315">
        <w:rPr>
          <w:rStyle w:val="StyleUnderline"/>
        </w:rPr>
        <w:t>through a process of alterity.</w:t>
      </w:r>
      <w:r w:rsidRPr="00980315">
        <w:rPr>
          <w:sz w:val="16"/>
        </w:rPr>
        <w:t xml:space="preserve"> </w:t>
      </w:r>
      <w:r w:rsidRPr="00980315">
        <w:rPr>
          <w:rStyle w:val="StyleUnderline"/>
        </w:rPr>
        <w:t>The</w:t>
      </w:r>
      <w:r w:rsidRPr="00980315">
        <w:rPr>
          <w:sz w:val="12"/>
        </w:rPr>
        <w:t>¶</w:t>
      </w:r>
      <w:r w:rsidRPr="00980315">
        <w:rPr>
          <w:sz w:val="12"/>
          <w:u w:val="single"/>
        </w:rPr>
        <w:t xml:space="preserve"> </w:t>
      </w:r>
      <w:r w:rsidRPr="00980315">
        <w:rPr>
          <w:rStyle w:val="StyleUnderline"/>
        </w:rPr>
        <w:t>other has comprised, at once, nonEuropean communities that Europe has accepted as its mirror image and those it has considered to</w:t>
      </w:r>
      <w:r w:rsidRPr="00980315">
        <w:rPr>
          <w:sz w:val="12"/>
        </w:rPr>
        <w:t>¶</w:t>
      </w:r>
      <w:r w:rsidRPr="00980315">
        <w:rPr>
          <w:sz w:val="12"/>
          <w:u w:val="single"/>
        </w:rPr>
        <w:t xml:space="preserve"> </w:t>
      </w:r>
      <w:r w:rsidRPr="00980315">
        <w:rPr>
          <w:rStyle w:val="StyleUnderline"/>
        </w:rPr>
        <w:t>be either languishing in a developmental stage long since surpassed</w:t>
      </w:r>
      <w:r w:rsidRPr="00980315">
        <w:rPr>
          <w:sz w:val="12"/>
        </w:rPr>
        <w:t>¶</w:t>
      </w:r>
      <w:r w:rsidRPr="00980315">
        <w:rPr>
          <w:sz w:val="12"/>
          <w:u w:val="single"/>
        </w:rPr>
        <w:t xml:space="preserve"> </w:t>
      </w:r>
      <w:r w:rsidRPr="00980315">
        <w:rPr>
          <w:rStyle w:val="StyleUnderline"/>
        </w:rPr>
        <w:t>by Europe or moving in historical</w:t>
      </w:r>
      <w:r w:rsidRPr="00980315">
        <w:rPr>
          <w:sz w:val="12"/>
        </w:rPr>
        <w:t>¶</w:t>
      </w:r>
      <w:r w:rsidRPr="00980315">
        <w:rPr>
          <w:sz w:val="12"/>
          <w:u w:val="single"/>
        </w:rPr>
        <w:t xml:space="preserve"> </w:t>
      </w:r>
      <w:r w:rsidRPr="00980315">
        <w:rPr>
          <w:rStyle w:val="StyleUnderline"/>
        </w:rPr>
        <w:t>progression toward the model provided by the European self</w:t>
      </w:r>
      <w:r w:rsidRPr="00980315">
        <w:rPr>
          <w:sz w:val="16"/>
        </w:rPr>
        <w:t xml:space="preserve"> (Grovogui, 1996, 65). </w:t>
      </w:r>
      <w:r w:rsidRPr="009A2191">
        <w:rPr>
          <w:sz w:val="12"/>
          <w:highlight w:val="yellow"/>
        </w:rPr>
        <w:t>¶</w:t>
      </w:r>
      <w:r w:rsidRPr="009A2191">
        <w:rPr>
          <w:sz w:val="16"/>
          <w:highlight w:val="yellow"/>
        </w:rPr>
        <w:t xml:space="preserve"> </w:t>
      </w:r>
      <w:r w:rsidRPr="009A2191">
        <w:rPr>
          <w:rStyle w:val="StyleUnderline"/>
          <w:highlight w:val="yellow"/>
        </w:rPr>
        <w:t>The</w:t>
      </w:r>
      <w:r w:rsidRPr="009A2191">
        <w:rPr>
          <w:sz w:val="16"/>
          <w:highlight w:val="yellow"/>
        </w:rPr>
        <w:t xml:space="preserve"> </w:t>
      </w:r>
      <w:r w:rsidRPr="009A2191">
        <w:rPr>
          <w:rStyle w:val="StyleUnderline"/>
          <w:highlight w:val="yellow"/>
        </w:rPr>
        <w:t>simultaneous epistemic process of</w:t>
      </w:r>
      <w:r w:rsidRPr="00980315">
        <w:rPr>
          <w:sz w:val="12"/>
        </w:rPr>
        <w:t>¶</w:t>
      </w:r>
      <w:r w:rsidRPr="00980315">
        <w:rPr>
          <w:sz w:val="12"/>
          <w:u w:val="single"/>
        </w:rPr>
        <w:t xml:space="preserve"> </w:t>
      </w:r>
      <w:r w:rsidRPr="00980315">
        <w:rPr>
          <w:rStyle w:val="StyleUnderline"/>
        </w:rPr>
        <w:t>inclusion/</w:t>
      </w:r>
      <w:r w:rsidRPr="009A2191">
        <w:rPr>
          <w:rStyle w:val="StyleUnderline"/>
          <w:highlight w:val="yellow"/>
        </w:rPr>
        <w:t>exclusion,</w:t>
      </w:r>
      <w:r w:rsidRPr="00980315">
        <w:rPr>
          <w:rStyle w:val="StyleUnderline"/>
        </w:rPr>
        <w:t xml:space="preserve"> led ﬁrst by Christian</w:t>
      </w:r>
      <w:r w:rsidRPr="00980315">
        <w:rPr>
          <w:sz w:val="12"/>
        </w:rPr>
        <w:t>¶</w:t>
      </w:r>
      <w:r w:rsidRPr="00980315">
        <w:rPr>
          <w:sz w:val="12"/>
          <w:u w:val="single"/>
        </w:rPr>
        <w:t xml:space="preserve"> </w:t>
      </w:r>
      <w:r w:rsidRPr="00980315">
        <w:rPr>
          <w:rStyle w:val="StyleUnderline"/>
        </w:rPr>
        <w:t>theology, later on by philosophy and science, and lately by political economy supported by political theory</w:t>
      </w:r>
      <w:r w:rsidRPr="00980315">
        <w:rPr>
          <w:sz w:val="16"/>
        </w:rPr>
        <w:t xml:space="preserve">, </w:t>
      </w:r>
      <w:r w:rsidRPr="00980315">
        <w:rPr>
          <w:rStyle w:val="StyleUnderline"/>
        </w:rPr>
        <w:t>of which</w:t>
      </w:r>
      <w:r w:rsidRPr="00980315">
        <w:rPr>
          <w:sz w:val="12"/>
        </w:rPr>
        <w:t>¶</w:t>
      </w:r>
      <w:r w:rsidRPr="00980315">
        <w:rPr>
          <w:sz w:val="12"/>
          <w:u w:val="single"/>
        </w:rPr>
        <w:t xml:space="preserve"> </w:t>
      </w:r>
      <w:r w:rsidRPr="00980315">
        <w:rPr>
          <w:rStyle w:val="StyleUnderline"/>
        </w:rPr>
        <w:t>international law was and continues to be a</w:t>
      </w:r>
      <w:r w:rsidRPr="00980315">
        <w:rPr>
          <w:sz w:val="12"/>
        </w:rPr>
        <w:t>¶</w:t>
      </w:r>
      <w:r w:rsidRPr="00980315">
        <w:rPr>
          <w:sz w:val="12"/>
          <w:u w:val="single"/>
        </w:rPr>
        <w:t xml:space="preserve"> </w:t>
      </w:r>
      <w:r w:rsidRPr="00980315">
        <w:rPr>
          <w:rStyle w:val="StyleUnderline"/>
        </w:rPr>
        <w:t xml:space="preserve">key instrument, </w:t>
      </w:r>
      <w:r w:rsidRPr="009A2191">
        <w:rPr>
          <w:rStyle w:val="StyleUnderline"/>
          <w:highlight w:val="yellow"/>
        </w:rPr>
        <w:t>is at the historical foundation of the modern/colonial world,</w:t>
      </w:r>
      <w:r w:rsidRPr="00980315">
        <w:rPr>
          <w:rStyle w:val="StyleUnderline"/>
        </w:rPr>
        <w:t xml:space="preserve"> of modernity/coloniality and of imperial</w:t>
      </w:r>
      <w:r w:rsidRPr="00980315">
        <w:rPr>
          <w:sz w:val="12"/>
        </w:rPr>
        <w:t>¶</w:t>
      </w:r>
      <w:r w:rsidRPr="00980315">
        <w:rPr>
          <w:sz w:val="12"/>
          <w:u w:val="single"/>
        </w:rPr>
        <w:t xml:space="preserve"> </w:t>
      </w:r>
      <w:r w:rsidRPr="00980315">
        <w:rPr>
          <w:rStyle w:val="StyleUnderline"/>
        </w:rPr>
        <w:t>capitalism</w:t>
      </w:r>
      <w:r w:rsidRPr="00980315">
        <w:rPr>
          <w:sz w:val="16"/>
        </w:rPr>
        <w:t>. Francisco de Vitoria in Salamanca, Spain, in the mid sixteenth century;</w:t>
      </w:r>
      <w:r w:rsidRPr="00980315">
        <w:rPr>
          <w:sz w:val="12"/>
        </w:rPr>
        <w:t>¶</w:t>
      </w:r>
      <w:r w:rsidRPr="00980315">
        <w:rPr>
          <w:sz w:val="16"/>
        </w:rPr>
        <w:t xml:space="preserve"> Hugo Grotius in the Netherland at the beginning of the seventeenth century; and</w:t>
      </w:r>
      <w:r w:rsidRPr="00980315">
        <w:rPr>
          <w:sz w:val="12"/>
        </w:rPr>
        <w:t>¶</w:t>
      </w:r>
      <w:r w:rsidRPr="00980315">
        <w:rPr>
          <w:sz w:val="16"/>
        </w:rPr>
        <w:t xml:space="preserve"> Seraphin de Freitas, in Portugal, critically</w:t>
      </w:r>
      <w:r w:rsidRPr="00980315">
        <w:rPr>
          <w:sz w:val="12"/>
        </w:rPr>
        <w:t>¶</w:t>
      </w:r>
      <w:r w:rsidRPr="00980315">
        <w:rPr>
          <w:sz w:val="16"/>
        </w:rPr>
        <w:t xml:space="preserve"> responding to Hugo Grotious, constitute</w:t>
      </w:r>
      <w:r w:rsidRPr="00980315">
        <w:rPr>
          <w:sz w:val="12"/>
        </w:rPr>
        <w:t>¶</w:t>
      </w:r>
      <w:r w:rsidRPr="00980315">
        <w:rPr>
          <w:sz w:val="16"/>
        </w:rPr>
        <w:t xml:space="preserve"> three pillars of International Law in the historical foundation of the modern/colonial</w:t>
      </w:r>
      <w:r w:rsidRPr="00980315">
        <w:rPr>
          <w:sz w:val="12"/>
        </w:rPr>
        <w:t>¶</w:t>
      </w:r>
      <w:r w:rsidRPr="00980315">
        <w:rPr>
          <w:sz w:val="16"/>
        </w:rPr>
        <w:t xml:space="preserve"> world. </w:t>
      </w:r>
      <w:r w:rsidRPr="009A2191">
        <w:rPr>
          <w:rStyle w:val="StyleUnderline"/>
          <w:highlight w:val="yellow"/>
        </w:rPr>
        <w:t>Subjects whose subjectivities and</w:t>
      </w:r>
      <w:r w:rsidRPr="009A2191">
        <w:rPr>
          <w:sz w:val="12"/>
          <w:highlight w:val="yellow"/>
        </w:rPr>
        <w:t>¶</w:t>
      </w:r>
      <w:r w:rsidRPr="009A2191">
        <w:rPr>
          <w:sz w:val="12"/>
          <w:highlight w:val="yellow"/>
          <w:u w:val="single"/>
        </w:rPr>
        <w:t xml:space="preserve"> </w:t>
      </w:r>
      <w:r w:rsidRPr="009A2191">
        <w:rPr>
          <w:rStyle w:val="StyleUnderline"/>
          <w:highlight w:val="yellow"/>
        </w:rPr>
        <w:t>sensibilities have not been formed by</w:t>
      </w:r>
      <w:r w:rsidRPr="00980315">
        <w:rPr>
          <w:rStyle w:val="StyleUnderline"/>
        </w:rPr>
        <w:t xml:space="preserve"> </w:t>
      </w:r>
      <w:r w:rsidRPr="00980315">
        <w:rPr>
          <w:sz w:val="16"/>
        </w:rPr>
        <w:t>the</w:t>
      </w:r>
      <w:r w:rsidRPr="00980315">
        <w:rPr>
          <w:sz w:val="12"/>
        </w:rPr>
        <w:t>¶</w:t>
      </w:r>
      <w:r w:rsidRPr="00980315">
        <w:rPr>
          <w:sz w:val="16"/>
        </w:rPr>
        <w:t xml:space="preserve"> </w:t>
      </w:r>
      <w:r w:rsidRPr="009A2191">
        <w:rPr>
          <w:rStyle w:val="StyleUnderline"/>
          <w:highlight w:val="yellow"/>
        </w:rPr>
        <w:t>European memories</w:t>
      </w:r>
      <w:r w:rsidRPr="00980315">
        <w:rPr>
          <w:sz w:val="16"/>
        </w:rPr>
        <w:t xml:space="preserve"> of Greece and Rome,</w:t>
      </w:r>
      <w:r w:rsidRPr="00980315">
        <w:rPr>
          <w:sz w:val="12"/>
        </w:rPr>
        <w:t>¶</w:t>
      </w:r>
      <w:r w:rsidRPr="00980315">
        <w:rPr>
          <w:sz w:val="16"/>
        </w:rPr>
        <w:t xml:space="preserve"> of Greek and Latin, </w:t>
      </w:r>
      <w:r w:rsidRPr="00980315">
        <w:rPr>
          <w:rStyle w:val="StyleUnderline"/>
        </w:rPr>
        <w:t>and</w:t>
      </w:r>
      <w:r w:rsidRPr="00980315">
        <w:rPr>
          <w:sz w:val="16"/>
        </w:rPr>
        <w:t xml:space="preserve"> by its modern imperial </w:t>
      </w:r>
      <w:r w:rsidRPr="00980315">
        <w:rPr>
          <w:rStyle w:val="StyleUnderline"/>
        </w:rPr>
        <w:t>languages</w:t>
      </w:r>
      <w:r w:rsidRPr="00980315">
        <w:rPr>
          <w:sz w:val="16"/>
        </w:rPr>
        <w:t xml:space="preserve"> (Italian, Portuguese,</w:t>
      </w:r>
      <w:r w:rsidRPr="00980315">
        <w:rPr>
          <w:sz w:val="12"/>
        </w:rPr>
        <w:t>¶</w:t>
      </w:r>
      <w:r w:rsidRPr="00980315">
        <w:rPr>
          <w:sz w:val="16"/>
        </w:rPr>
        <w:t xml:space="preserve"> Spanish, French, German and English), </w:t>
      </w:r>
      <w:r w:rsidRPr="00980315">
        <w:rPr>
          <w:rStyle w:val="StyleUnderline"/>
        </w:rPr>
        <w:t>began to be constructed, in the European discourse of international law, as legal objects.</w:t>
      </w:r>
      <w:r w:rsidRPr="00980315">
        <w:rPr>
          <w:sz w:val="12"/>
        </w:rPr>
        <w:t>¶</w:t>
      </w:r>
      <w:r w:rsidRPr="00980315">
        <w:rPr>
          <w:sz w:val="12"/>
          <w:u w:val="single"/>
        </w:rPr>
        <w:t xml:space="preserve"> </w:t>
      </w:r>
      <w:r w:rsidRPr="00980315">
        <w:rPr>
          <w:rStyle w:val="StyleUnderline"/>
        </w:rPr>
        <w:t>“Legal objects” have been stripped of their</w:t>
      </w:r>
      <w:r w:rsidRPr="00980315">
        <w:rPr>
          <w:sz w:val="12"/>
        </w:rPr>
        <w:t>¶</w:t>
      </w:r>
      <w:r w:rsidRPr="00980315">
        <w:rPr>
          <w:sz w:val="12"/>
          <w:u w:val="single"/>
        </w:rPr>
        <w:t xml:space="preserve"> </w:t>
      </w:r>
      <w:r w:rsidRPr="00980315">
        <w:rPr>
          <w:rStyle w:val="StyleUnderline"/>
        </w:rPr>
        <w:t>language, religions, families, communities,</w:t>
      </w:r>
      <w:r w:rsidRPr="00980315">
        <w:rPr>
          <w:sz w:val="12"/>
        </w:rPr>
        <w:t>¶</w:t>
      </w:r>
      <w:r w:rsidRPr="00980315">
        <w:rPr>
          <w:sz w:val="12"/>
          <w:u w:val="single"/>
        </w:rPr>
        <w:t xml:space="preserve"> </w:t>
      </w:r>
      <w:r w:rsidRPr="00980315">
        <w:rPr>
          <w:rStyle w:val="StyleUnderline"/>
        </w:rPr>
        <w:t>sensibilities, memories—in sum, legal objects became, for European international</w:t>
      </w:r>
      <w:r w:rsidRPr="00980315">
        <w:rPr>
          <w:sz w:val="12"/>
        </w:rPr>
        <w:t>¶</w:t>
      </w:r>
      <w:r w:rsidRPr="00980315">
        <w:rPr>
          <w:sz w:val="12"/>
          <w:u w:val="single"/>
        </w:rPr>
        <w:t xml:space="preserve"> </w:t>
      </w:r>
      <w:r w:rsidRPr="00980315">
        <w:rPr>
          <w:rStyle w:val="StyleUnderline"/>
        </w:rPr>
        <w:t>law, not only bare but above all dispensable</w:t>
      </w:r>
      <w:r w:rsidRPr="00980315">
        <w:rPr>
          <w:sz w:val="12"/>
        </w:rPr>
        <w:t>¶</w:t>
      </w:r>
      <w:r w:rsidRPr="00980315">
        <w:rPr>
          <w:sz w:val="12"/>
          <w:u w:val="single"/>
        </w:rPr>
        <w:t xml:space="preserve"> </w:t>
      </w:r>
      <w:r w:rsidRPr="00980315">
        <w:rPr>
          <w:rStyle w:val="StyleUnderline"/>
        </w:rPr>
        <w:t>lives. If non-European people were and are</w:t>
      </w:r>
      <w:r w:rsidRPr="00980315">
        <w:rPr>
          <w:sz w:val="12"/>
        </w:rPr>
        <w:t>¶</w:t>
      </w:r>
      <w:r w:rsidRPr="00980315">
        <w:rPr>
          <w:sz w:val="12"/>
          <w:u w:val="single"/>
        </w:rPr>
        <w:t xml:space="preserve"> </w:t>
      </w:r>
      <w:r w:rsidRPr="00980315">
        <w:rPr>
          <w:rStyle w:val="StyleUnderline"/>
        </w:rPr>
        <w:t>targets of commodiﬁcation of human lives,</w:t>
      </w:r>
      <w:r w:rsidRPr="00980315">
        <w:rPr>
          <w:sz w:val="12"/>
        </w:rPr>
        <w:t>¶</w:t>
      </w:r>
      <w:r w:rsidRPr="00980315">
        <w:rPr>
          <w:sz w:val="12"/>
          <w:u w:val="single"/>
        </w:rPr>
        <w:t xml:space="preserve"> </w:t>
      </w:r>
      <w:r w:rsidRPr="00980315">
        <w:rPr>
          <w:rStyle w:val="StyleUnderline"/>
        </w:rPr>
        <w:t xml:space="preserve">they are also targets to be outlawed. As </w:t>
      </w:r>
      <w:r w:rsidRPr="009A2191">
        <w:rPr>
          <w:rStyle w:val="StyleUnderline"/>
          <w:highlight w:val="yellow"/>
        </w:rPr>
        <w:t>legal objects</w:t>
      </w:r>
      <w:r w:rsidRPr="00980315">
        <w:rPr>
          <w:rStyle w:val="StyleUnderline"/>
        </w:rPr>
        <w:t xml:space="preserve">, non-European subjects </w:t>
      </w:r>
      <w:r w:rsidRPr="009A2191">
        <w:rPr>
          <w:rStyle w:val="StyleUnderline"/>
          <w:highlight w:val="yellow"/>
        </w:rPr>
        <w:t>had no</w:t>
      </w:r>
      <w:r w:rsidRPr="009A2191">
        <w:rPr>
          <w:sz w:val="12"/>
          <w:highlight w:val="yellow"/>
        </w:rPr>
        <w:t>¶</w:t>
      </w:r>
      <w:r w:rsidRPr="009A2191">
        <w:rPr>
          <w:sz w:val="12"/>
          <w:highlight w:val="yellow"/>
          <w:u w:val="single"/>
        </w:rPr>
        <w:t xml:space="preserve"> </w:t>
      </w:r>
      <w:r w:rsidRPr="009A2191">
        <w:rPr>
          <w:rStyle w:val="StyleUnderline"/>
          <w:highlight w:val="yellow"/>
        </w:rPr>
        <w:t>say in International Law, unless they</w:t>
      </w:r>
      <w:r w:rsidRPr="009A2191">
        <w:rPr>
          <w:sz w:val="12"/>
          <w:highlight w:val="yellow"/>
        </w:rPr>
        <w:t>¶</w:t>
      </w:r>
      <w:r w:rsidRPr="009A2191">
        <w:rPr>
          <w:sz w:val="12"/>
          <w:highlight w:val="yellow"/>
          <w:u w:val="single"/>
        </w:rPr>
        <w:t xml:space="preserve"> </w:t>
      </w:r>
      <w:r w:rsidRPr="009A2191">
        <w:rPr>
          <w:rStyle w:val="StyleUnderline"/>
          <w:highlight w:val="yellow"/>
        </w:rPr>
        <w:t>agreed with the terms stipulated by European law-makers</w:t>
      </w:r>
    </w:p>
    <w:p w14:paraId="1795CACE" w14:textId="77777777" w:rsidR="009D0BA7" w:rsidRPr="00737AA9" w:rsidRDefault="009D0BA7" w:rsidP="009D0BA7">
      <w:pPr>
        <w:pStyle w:val="Heading4"/>
      </w:pPr>
      <w:r w:rsidRPr="00737AA9">
        <w:t>Settlement is not an event, but a structuring ontological logic of elimination constantly manifest in everyday reiteration of the very modes of spatial inhabitance and subjective modes of being – distinct from racial violences</w:t>
      </w:r>
    </w:p>
    <w:p w14:paraId="68920EAF" w14:textId="77777777" w:rsidR="009D0BA7" w:rsidRPr="005105C4" w:rsidRDefault="009D0BA7" w:rsidP="009D0BA7">
      <w:r>
        <w:rPr>
          <w:rStyle w:val="Style13ptBold"/>
        </w:rPr>
        <w:t xml:space="preserve">Rifkin 14 </w:t>
      </w:r>
      <w:r w:rsidRPr="005105C4">
        <w:t>– Associate Professor of English &amp; WGS @ UNC-Greensboro</w:t>
      </w:r>
    </w:p>
    <w:p w14:paraId="464A4536" w14:textId="77777777" w:rsidR="009D0BA7" w:rsidRPr="005105C4" w:rsidRDefault="009D0BA7" w:rsidP="009D0BA7">
      <w:r w:rsidRPr="005105C4">
        <w:t>(Mark, ‘Settler Common Sense: Queerness and Everyday Colonialism in the American Renaissance,’ pp. 7-10)</w:t>
      </w:r>
    </w:p>
    <w:p w14:paraId="2A4E0934" w14:textId="77777777" w:rsidR="009D0BA7" w:rsidRDefault="009D0BA7" w:rsidP="009D0BA7">
      <w:pPr>
        <w:rPr>
          <w:sz w:val="16"/>
        </w:rPr>
      </w:pPr>
      <w:r w:rsidRPr="00580C20">
        <w:rPr>
          <w:sz w:val="16"/>
        </w:rPr>
        <w:t xml:space="preserve">If nineteenth-century American literary studies tends to focus on the ways Indians enter the narrative frame and the kinds of meanings and associa- tions they bear, </w:t>
      </w:r>
      <w:r w:rsidRPr="00580C20">
        <w:rPr>
          <w:rStyle w:val="StyleUnderline"/>
        </w:rPr>
        <w:t xml:space="preserve">recent </w:t>
      </w:r>
      <w:r w:rsidRPr="009A2191">
        <w:rPr>
          <w:rStyle w:val="StyleUnderline"/>
          <w:highlight w:val="yellow"/>
        </w:rPr>
        <w:t>attempts to theorize settler colonialism</w:t>
      </w:r>
      <w:r w:rsidRPr="00580C20">
        <w:rPr>
          <w:rStyle w:val="StyleUnderline"/>
        </w:rPr>
        <w:t xml:space="preserve"> have sought to </w:t>
      </w:r>
      <w:r w:rsidRPr="009A2191">
        <w:rPr>
          <w:rStyle w:val="Emphasis"/>
          <w:highlight w:val="yellow"/>
        </w:rPr>
        <w:t>shift attention from its effects</w:t>
      </w:r>
      <w:r w:rsidRPr="00580C20">
        <w:rPr>
          <w:rStyle w:val="Emphasis"/>
        </w:rPr>
        <w:t xml:space="preserve"> on Indigenous subjects</w:t>
      </w:r>
      <w:r w:rsidRPr="00580C20">
        <w:rPr>
          <w:rStyle w:val="StyleUnderline"/>
        </w:rPr>
        <w:t xml:space="preserve"> </w:t>
      </w:r>
      <w:r w:rsidRPr="009A2191">
        <w:rPr>
          <w:rStyle w:val="StyleUnderline"/>
          <w:highlight w:val="yellow"/>
        </w:rPr>
        <w:t xml:space="preserve">to its implications for </w:t>
      </w:r>
      <w:r w:rsidRPr="009A2191">
        <w:rPr>
          <w:rStyle w:val="Emphasis"/>
          <w:highlight w:val="yellow"/>
        </w:rPr>
        <w:t>nonnative political attachments, forms of inhabitance, and modes of being</w:t>
      </w:r>
      <w:r w:rsidRPr="00580C20">
        <w:rPr>
          <w:sz w:val="16"/>
        </w:rPr>
        <w:t xml:space="preserve">, illuminating and </w:t>
      </w:r>
      <w:r w:rsidRPr="009A2191">
        <w:rPr>
          <w:rStyle w:val="StyleUnderline"/>
          <w:highlight w:val="yellow"/>
        </w:rPr>
        <w:t xml:space="preserve">tracking the </w:t>
      </w:r>
      <w:r w:rsidRPr="009A2191">
        <w:rPr>
          <w:rStyle w:val="Emphasis"/>
          <w:highlight w:val="yellow"/>
        </w:rPr>
        <w:t>pervasive operation of settlement as a system</w:t>
      </w:r>
      <w:r w:rsidRPr="00580C20">
        <w:rPr>
          <w:sz w:val="16"/>
        </w:rPr>
        <w:t>. In Settler Colonialism and the Transformation of Anthropology, Patrick Wolfe argues, “Settler colonies were (are) premised on the elimination of native societies. The split tensing reflects a determinate feature of settler colonization. The colonizers come to stay—</w:t>
      </w:r>
      <w:r w:rsidRPr="009A2191">
        <w:rPr>
          <w:rStyle w:val="Emphasis"/>
          <w:highlight w:val="yellow"/>
        </w:rPr>
        <w:t>invasion is a structure not an event</w:t>
      </w:r>
      <w:r w:rsidRPr="00580C20">
        <w:rPr>
          <w:sz w:val="16"/>
        </w:rPr>
        <w:t xml:space="preserve">” (2).6 He suggests that </w:t>
      </w:r>
      <w:r w:rsidRPr="009A2191">
        <w:rPr>
          <w:rStyle w:val="StyleUnderline"/>
          <w:highlight w:val="yellow"/>
        </w:rPr>
        <w:t>a “logic of elimination” drives settler</w:t>
      </w:r>
      <w:r w:rsidRPr="00580C20">
        <w:rPr>
          <w:rStyle w:val="StyleUnderline"/>
        </w:rPr>
        <w:t xml:space="preserve"> governance and </w:t>
      </w:r>
      <w:r w:rsidRPr="009A2191">
        <w:rPr>
          <w:rStyle w:val="StyleUnderline"/>
          <w:highlight w:val="yellow"/>
        </w:rPr>
        <w:t>sociality</w:t>
      </w:r>
      <w:r w:rsidRPr="00580C20">
        <w:rPr>
          <w:sz w:val="16"/>
        </w:rPr>
        <w:t>, describing “</w:t>
      </w:r>
      <w:r w:rsidRPr="00580C20">
        <w:rPr>
          <w:rStyle w:val="StyleUnderline"/>
        </w:rPr>
        <w:t>the settler-colonial will</w:t>
      </w:r>
      <w:r w:rsidRPr="00580C20">
        <w:rPr>
          <w:sz w:val="16"/>
        </w:rPr>
        <w:t xml:space="preserve">” as “a historical force that </w:t>
      </w:r>
      <w:r w:rsidRPr="00580C20">
        <w:rPr>
          <w:rStyle w:val="StyleUnderline"/>
        </w:rPr>
        <w:t>ultimately derives from the primal drive to expansion</w:t>
      </w:r>
      <w:r w:rsidRPr="00580C20">
        <w:rPr>
          <w:sz w:val="16"/>
        </w:rPr>
        <w:t xml:space="preserve"> that is generally glossed as capitalism” (167), and in “Settler Colonialism and the Elimination of the Native,” he observes that “</w:t>
      </w:r>
      <w:r w:rsidRPr="009A2191">
        <w:rPr>
          <w:rStyle w:val="StyleUnderline"/>
          <w:highlight w:val="yellow"/>
        </w:rPr>
        <w:t xml:space="preserve">elimination is an </w:t>
      </w:r>
      <w:r w:rsidRPr="009A2191">
        <w:rPr>
          <w:rStyle w:val="Emphasis"/>
          <w:highlight w:val="yellow"/>
        </w:rPr>
        <w:t>organizing principle of settler-colonial society</w:t>
      </w:r>
      <w:r w:rsidRPr="009A2191">
        <w:rPr>
          <w:rStyle w:val="StyleUnderline"/>
          <w:highlight w:val="yellow"/>
        </w:rPr>
        <w:t xml:space="preserve"> rather than a one-off</w:t>
      </w:r>
      <w:r w:rsidRPr="00580C20">
        <w:rPr>
          <w:rStyle w:val="StyleUnderline"/>
        </w:rPr>
        <w:t xml:space="preserve"> (and superceded) </w:t>
      </w:r>
      <w:r w:rsidRPr="009A2191">
        <w:rPr>
          <w:rStyle w:val="StyleUnderline"/>
          <w:highlight w:val="yellow"/>
        </w:rPr>
        <w:t>occurrence</w:t>
      </w:r>
      <w:r w:rsidRPr="00580C20">
        <w:rPr>
          <w:sz w:val="16"/>
        </w:rPr>
        <w:t>” (388). Rather than being superseded after an initial moment/ period of conquest, colonization persists since “</w:t>
      </w:r>
      <w:r w:rsidRPr="00580C20">
        <w:rPr>
          <w:rStyle w:val="StyleUnderline"/>
        </w:rPr>
        <w:t xml:space="preserve">the logic of elimination marks a return whereby </w:t>
      </w:r>
      <w:r w:rsidRPr="009A2191">
        <w:rPr>
          <w:rStyle w:val="Emphasis"/>
          <w:highlight w:val="yellow"/>
        </w:rPr>
        <w:t>the native</w:t>
      </w:r>
      <w:r w:rsidRPr="00580C20">
        <w:rPr>
          <w:rStyle w:val="Emphasis"/>
        </w:rPr>
        <w:t xml:space="preserve"> repressed </w:t>
      </w:r>
      <w:r w:rsidRPr="009A2191">
        <w:rPr>
          <w:rStyle w:val="Emphasis"/>
          <w:highlight w:val="yellow"/>
        </w:rPr>
        <w:t>continues to structure settler- colonial society</w:t>
      </w:r>
      <w:r w:rsidRPr="00580C20">
        <w:rPr>
          <w:sz w:val="16"/>
        </w:rPr>
        <w:t>” (390). In Aileen Moreton-Robinson’s work, whiteness func- tions as the central way of understanding the domination and displacement of Indigenous peoples by nonnatives.7 In “Writing Off Indigenous Sover- eignty,” she argues, “As a regime of power, patriarchal white sovereignty operates ideologically, materially and discursively to reproduce and main- tain its investment in the nation as a white possession” (88), and in “Writ- ing Off Treaties,” she suggests, “</w:t>
      </w:r>
      <w:r w:rsidRPr="009A2191">
        <w:rPr>
          <w:rStyle w:val="Emphasis"/>
          <w:highlight w:val="yellow"/>
        </w:rPr>
        <w:t>At an ontological level the structure of subjective possession</w:t>
      </w:r>
      <w:r w:rsidRPr="009A2191">
        <w:rPr>
          <w:rStyle w:val="StyleUnderline"/>
          <w:highlight w:val="yellow"/>
        </w:rPr>
        <w:t xml:space="preserve"> occurs through</w:t>
      </w:r>
      <w:r w:rsidRPr="00580C20">
        <w:rPr>
          <w:rStyle w:val="StyleUnderline"/>
        </w:rPr>
        <w:t xml:space="preserve"> the </w:t>
      </w:r>
      <w:r w:rsidRPr="009A2191">
        <w:rPr>
          <w:rStyle w:val="StyleUnderline"/>
          <w:highlight w:val="yellow"/>
        </w:rPr>
        <w:t>imposition of one’s will-to-be on the thing which is perceived to lack will, thus</w:t>
      </w:r>
      <w:r w:rsidRPr="00580C20">
        <w:rPr>
          <w:rStyle w:val="StyleUnderline"/>
        </w:rPr>
        <w:t xml:space="preserve"> it is </w:t>
      </w:r>
      <w:r w:rsidRPr="009A2191">
        <w:rPr>
          <w:rStyle w:val="Emphasis"/>
          <w:highlight w:val="yellow"/>
        </w:rPr>
        <w:t>open to being possessed</w:t>
      </w:r>
      <w:r w:rsidRPr="00580C20">
        <w:rPr>
          <w:sz w:val="16"/>
        </w:rPr>
        <w:t>,” such that “</w:t>
      </w:r>
      <w:r w:rsidRPr="009A2191">
        <w:rPr>
          <w:rStyle w:val="StyleUnderline"/>
          <w:highlight w:val="yellow"/>
        </w:rPr>
        <w:t>possession . . . forms</w:t>
      </w:r>
      <w:r w:rsidRPr="00580C20">
        <w:rPr>
          <w:sz w:val="16"/>
        </w:rPr>
        <w:t xml:space="preserve"> part of</w:t>
      </w:r>
      <w:r w:rsidRPr="00580C20">
        <w:rPr>
          <w:rStyle w:val="StyleUnderline"/>
        </w:rPr>
        <w:t xml:space="preserve"> </w:t>
      </w:r>
      <w:r w:rsidRPr="009A2191">
        <w:rPr>
          <w:rStyle w:val="Emphasis"/>
          <w:highlight w:val="yellow"/>
        </w:rPr>
        <w:t>the ontological structure of white subjectivity</w:t>
      </w:r>
      <w:r w:rsidRPr="00580C20">
        <w:rPr>
          <w:sz w:val="16"/>
        </w:rPr>
        <w:t>” (83–84). For Jodi Byrd, the deployment of Indianness as a mobile figure works as the principal mode of U.S. settler colonialism. She observes that “</w:t>
      </w:r>
      <w:r w:rsidRPr="009A2191">
        <w:rPr>
          <w:rStyle w:val="StyleUnderline"/>
          <w:highlight w:val="yellow"/>
        </w:rPr>
        <w:t xml:space="preserve">colonization and racialization . . . have </w:t>
      </w:r>
      <w:r w:rsidRPr="009A2191">
        <w:rPr>
          <w:rStyle w:val="Emphasis"/>
          <w:highlight w:val="yellow"/>
        </w:rPr>
        <w:t>often been conflated</w:t>
      </w:r>
      <w:r w:rsidRPr="009A2191">
        <w:rPr>
          <w:rStyle w:val="StyleUnderline"/>
          <w:highlight w:val="yellow"/>
        </w:rPr>
        <w:t>,” in ways that</w:t>
      </w:r>
      <w:r w:rsidRPr="00580C20">
        <w:rPr>
          <w:sz w:val="16"/>
        </w:rPr>
        <w:t xml:space="preserve"> “tend to be sited along the axis of inclusion/exclusion” and that “</w:t>
      </w:r>
      <w:r w:rsidRPr="009A2191">
        <w:rPr>
          <w:rStyle w:val="Emphasis"/>
          <w:highlight w:val="yellow"/>
        </w:rPr>
        <w:t>misdirect and cloud attention from the underlying structures of settler colonialism</w:t>
      </w:r>
      <w:r w:rsidRPr="00580C20">
        <w:rPr>
          <w:sz w:val="16"/>
        </w:rPr>
        <w:t xml:space="preserve">” (xxiii, xvii). She argues that </w:t>
      </w:r>
      <w:r w:rsidRPr="00580C20">
        <w:rPr>
          <w:rStyle w:val="StyleUnderline"/>
        </w:rPr>
        <w:t>settlement works through the translation of indigeneity as Indianness</w:t>
      </w:r>
      <w:r w:rsidRPr="00580C20">
        <w:rPr>
          <w:sz w:val="16"/>
        </w:rPr>
        <w:t>, casting place-based political collec- tivities as (racialized) populations subject to U.S. jurisdiction and manage- ment: “</w:t>
      </w:r>
      <w:r w:rsidRPr="00580C20">
        <w:rPr>
          <w:rStyle w:val="StyleUnderline"/>
        </w:rPr>
        <w:t>the Indian is left nowhere and everywhere within the ontological premises through which U.S. empire orients</w:t>
      </w:r>
      <w:r w:rsidRPr="00580C20">
        <w:rPr>
          <w:sz w:val="16"/>
        </w:rPr>
        <w:t xml:space="preserve">, imagines, and critiques </w:t>
      </w:r>
      <w:r w:rsidRPr="00580C20">
        <w:rPr>
          <w:rStyle w:val="StyleUnderline"/>
        </w:rPr>
        <w:t>itself</w:t>
      </w:r>
      <w:r w:rsidRPr="00580C20">
        <w:rPr>
          <w:sz w:val="16"/>
        </w:rPr>
        <w:t xml:space="preserve"> ”; “</w:t>
      </w:r>
      <w:r w:rsidRPr="009A2191">
        <w:rPr>
          <w:rStyle w:val="StyleUnderline"/>
          <w:highlight w:val="yellow"/>
        </w:rPr>
        <w:t>ideas of</w:t>
      </w:r>
      <w:r w:rsidRPr="00580C20">
        <w:rPr>
          <w:sz w:val="16"/>
        </w:rPr>
        <w:t xml:space="preserve"> Indians and </w:t>
      </w:r>
      <w:r w:rsidRPr="009A2191">
        <w:rPr>
          <w:rStyle w:val="StyleUnderline"/>
          <w:highlight w:val="yellow"/>
        </w:rPr>
        <w:t xml:space="preserve">Indianness have served as </w:t>
      </w:r>
      <w:r w:rsidRPr="009A2191">
        <w:rPr>
          <w:rStyle w:val="Emphasis"/>
          <w:highlight w:val="yellow"/>
        </w:rPr>
        <w:t>the ontological ground through which U.S. settler colonialism enacts itself</w:t>
      </w:r>
      <w:r w:rsidRPr="00580C20">
        <w:rPr>
          <w:rStyle w:val="Emphasis"/>
        </w:rPr>
        <w:t xml:space="preserve"> </w:t>
      </w:r>
      <w:r w:rsidRPr="00580C20">
        <w:rPr>
          <w:sz w:val="16"/>
        </w:rPr>
        <w:t>” (xix).</w:t>
      </w:r>
    </w:p>
    <w:p w14:paraId="1E5BAECA" w14:textId="77777777" w:rsidR="009D0BA7" w:rsidRPr="003429B9" w:rsidRDefault="009D0BA7" w:rsidP="009D0BA7">
      <w:pPr>
        <w:pStyle w:val="Heading4"/>
      </w:pPr>
      <w:r w:rsidRPr="003429B9">
        <w:t>The alternative is an ethic of incommensurability – a refusal of any combination of the settler mentality. This is a rubric and role of the ballot for evaluating the rhetorical frames offered in the debate.</w:t>
      </w:r>
    </w:p>
    <w:p w14:paraId="3E4D396D" w14:textId="77777777" w:rsidR="009D0BA7" w:rsidRDefault="009D0BA7" w:rsidP="009D0BA7">
      <w:r w:rsidRPr="002F18DA">
        <w:rPr>
          <w:rStyle w:val="Style13ptBold"/>
        </w:rPr>
        <w:t>Tuck and Yang ‘12</w:t>
      </w:r>
    </w:p>
    <w:p w14:paraId="33A0CD5C" w14:textId="77777777" w:rsidR="009D0BA7" w:rsidRDefault="009D0BA7" w:rsidP="009D0BA7">
      <w:r>
        <w:t>(State University of New York at New Paltz; University of California, San Diego) 12</w:t>
      </w:r>
    </w:p>
    <w:p w14:paraId="3AF31631" w14:textId="77777777" w:rsidR="009D0BA7" w:rsidRDefault="009D0BA7" w:rsidP="009D0BA7">
      <w:r>
        <w:t>(Eve and K. Wayne, Decolonization is not a metaphor, Decolonization: Indigeneity, Education &amp; Society Vol. 1, No. 1, 2012, pp. 1-40)</w:t>
      </w:r>
    </w:p>
    <w:p w14:paraId="1AA7327D" w14:textId="77777777" w:rsidR="009D0BA7" w:rsidRPr="003429B9" w:rsidRDefault="009D0BA7" w:rsidP="009D0BA7">
      <w:r w:rsidRPr="009A2191">
        <w:rPr>
          <w:rStyle w:val="StyleUnderline"/>
          <w:highlight w:val="yellow"/>
        </w:rPr>
        <w:t>An ethic of incommensurability</w:t>
      </w:r>
      <w:r w:rsidRPr="003429B9">
        <w:t xml:space="preserve">, which </w:t>
      </w:r>
      <w:r w:rsidRPr="009A2191">
        <w:rPr>
          <w:rStyle w:val="StyleUnderline"/>
          <w:highlight w:val="yellow"/>
        </w:rPr>
        <w:t>guides moves that unsettle innocence, stands in contrast</w:t>
      </w:r>
      <w:r w:rsidRPr="003429B9">
        <w:rPr>
          <w:rStyle w:val="StyleUnderline"/>
        </w:rPr>
        <w:t xml:space="preserve"> ¶ </w:t>
      </w:r>
      <w:r w:rsidRPr="009A2191">
        <w:rPr>
          <w:rStyle w:val="StyleUnderline"/>
          <w:highlight w:val="yellow"/>
        </w:rPr>
        <w:t>to aims of reconciliation,</w:t>
      </w:r>
      <w:r w:rsidRPr="003429B9">
        <w:rPr>
          <w:rStyle w:val="StyleUnderline"/>
        </w:rPr>
        <w:t xml:space="preserve"> which motivate settler moves to innocence</w:t>
      </w:r>
      <w:r w:rsidRPr="003429B9">
        <w:t xml:space="preserve">. Reconciliation is about </w:t>
      </w:r>
      <w:r w:rsidRPr="003429B9">
        <w:rPr>
          <w:sz w:val="12"/>
        </w:rPr>
        <w:t xml:space="preserve">¶ </w:t>
      </w:r>
      <w:r w:rsidRPr="003429B9">
        <w:t xml:space="preserve">rescuing settler normalcy, about rescuing a settler future. </w:t>
      </w:r>
      <w:r w:rsidRPr="003429B9">
        <w:rPr>
          <w:rStyle w:val="StyleUnderline"/>
        </w:rPr>
        <w:t>Reconciliation is concerned with  questions of what will decolonization look like? What will happe</w:t>
      </w:r>
      <w:r>
        <w:rPr>
          <w:rStyle w:val="StyleUnderline"/>
        </w:rPr>
        <w:t>n after abolition? What will be</w:t>
      </w:r>
      <w:r w:rsidRPr="003429B9">
        <w:rPr>
          <w:rStyle w:val="StyleUnderline"/>
        </w:rPr>
        <w:t xml:space="preserve"> the consequences of decolonization for the settler? </w:t>
      </w:r>
      <w:r w:rsidRPr="009A2191">
        <w:rPr>
          <w:rStyle w:val="StyleUnderline"/>
          <w:highlight w:val="yellow"/>
        </w:rPr>
        <w:t>Incommensurability acknowledges that</w:t>
      </w:r>
      <w:r>
        <w:rPr>
          <w:rStyle w:val="StyleUnderline"/>
        </w:rPr>
        <w:t xml:space="preserve"> these</w:t>
      </w:r>
      <w:r w:rsidRPr="003429B9">
        <w:rPr>
          <w:rStyle w:val="StyleUnderline"/>
        </w:rPr>
        <w:t xml:space="preserve"> </w:t>
      </w:r>
      <w:r w:rsidRPr="009A2191">
        <w:rPr>
          <w:rStyle w:val="StyleUnderline"/>
          <w:highlight w:val="yellow"/>
        </w:rPr>
        <w:t>questions need not, and perhaps cannot, be answered in order for decolonization to exist as a framework. We want to say, first, that decolonization is not obliged to answer those questions - decolonization is not accountable to settlers, or settler futurity. Decolonization is accountable to  Indigenous sovereignty and futurity</w:t>
      </w:r>
      <w:r w:rsidRPr="009A2191">
        <w:rPr>
          <w:highlight w:val="yellow"/>
        </w:rPr>
        <w:t>.</w:t>
      </w:r>
      <w:r w:rsidRPr="003429B9">
        <w:t xml:space="preserve"> Still, we acknowledge the questions of those wary </w:t>
      </w:r>
      <w:r w:rsidRPr="003429B9">
        <w:rPr>
          <w:sz w:val="12"/>
        </w:rPr>
        <w:t xml:space="preserve">¶ </w:t>
      </w:r>
      <w:r w:rsidRPr="003429B9">
        <w:t xml:space="preserve">participants in Occupy Oakland and other settlers who want to know what decolonization will </w:t>
      </w:r>
      <w:r w:rsidRPr="003429B9">
        <w:rPr>
          <w:sz w:val="12"/>
        </w:rPr>
        <w:t xml:space="preserve">¶ </w:t>
      </w:r>
      <w:r w:rsidRPr="003429B9">
        <w:t>require of them</w:t>
      </w:r>
      <w:r w:rsidRPr="003429B9">
        <w:rPr>
          <w:rStyle w:val="StyleUnderline"/>
        </w:rPr>
        <w:t xml:space="preserve">. The </w:t>
      </w:r>
      <w:r w:rsidRPr="002F18DA">
        <w:rPr>
          <w:rStyle w:val="StyleUnderline"/>
        </w:rPr>
        <w:t xml:space="preserve">answers are not fully in view and can’t be as long as decolonization ¶ remains punctuated by metaphor. The </w:t>
      </w:r>
      <w:r w:rsidRPr="009A2191">
        <w:rPr>
          <w:rStyle w:val="StyleUnderline"/>
          <w:highlight w:val="yellow"/>
        </w:rPr>
        <w:t>answers will not emerge from friendly understanding, and</w:t>
      </w:r>
      <w:r w:rsidRPr="002F18DA">
        <w:rPr>
          <w:rStyle w:val="StyleUnderline"/>
        </w:rPr>
        <w:t xml:space="preserve"> ¶ indeed </w:t>
      </w:r>
      <w:r w:rsidRPr="009A2191">
        <w:rPr>
          <w:rStyle w:val="StyleUnderline"/>
          <w:highlight w:val="yellow"/>
        </w:rPr>
        <w:t>require a dangerous understanding of uncommonality</w:t>
      </w:r>
      <w:r w:rsidRPr="002F18DA">
        <w:rPr>
          <w:rStyle w:val="StyleUnderline"/>
        </w:rPr>
        <w:t xml:space="preserve"> that un-coalesces coalition politics -¶ moves that may feel very unfriendly</w:t>
      </w:r>
      <w:r w:rsidRPr="003429B9">
        <w:t xml:space="preserve">. But we will find out the answers as we get there, “in the exact measure that we can discern the movements which give [decolonization] historical form </w:t>
      </w:r>
      <w:r w:rsidRPr="003429B9">
        <w:rPr>
          <w:sz w:val="12"/>
        </w:rPr>
        <w:t xml:space="preserve">¶ </w:t>
      </w:r>
      <w:r w:rsidRPr="003429B9">
        <w:t>and content” (Fanon, 1963, p. 36).</w:t>
      </w:r>
      <w:r w:rsidRPr="003429B9">
        <w:rPr>
          <w:sz w:val="12"/>
        </w:rPr>
        <w:t xml:space="preserve">¶ </w:t>
      </w:r>
      <w:r w:rsidRPr="009A2191">
        <w:rPr>
          <w:rStyle w:val="StyleUnderline"/>
          <w:highlight w:val="yellow"/>
        </w:rPr>
        <w:t>To fully enact an ethic of incommensurability means relinquishing settler futurity,</w:t>
      </w:r>
      <w:r w:rsidRPr="002F18DA">
        <w:rPr>
          <w:rStyle w:val="StyleUnderline"/>
        </w:rPr>
        <w:t xml:space="preserve"> ¶ </w:t>
      </w:r>
      <w:r w:rsidRPr="009A2191">
        <w:rPr>
          <w:rStyle w:val="StyleUnderline"/>
          <w:highlight w:val="yellow"/>
        </w:rPr>
        <w:t>abandoning the hope that settlers may one day be commensurable to Native peoples</w:t>
      </w:r>
      <w:r w:rsidRPr="003429B9">
        <w:t xml:space="preserve">. It </w:t>
      </w:r>
      <w:r w:rsidRPr="002F18DA">
        <w:rPr>
          <w:rStyle w:val="StyleUnderline"/>
        </w:rPr>
        <w:t>means ¶ removing the asterisks, periods, commas, apostrophes, the whereas’s, buts, and conditional ¶ clauses that punctuate decolonization and underwrite settler innocence.</w:t>
      </w:r>
      <w:r w:rsidRPr="003429B9">
        <w:t xml:space="preserve"> The </w:t>
      </w:r>
      <w:r w:rsidRPr="009A2191">
        <w:rPr>
          <w:rStyle w:val="StyleUnderline"/>
          <w:highlight w:val="yellow"/>
        </w:rPr>
        <w:t>Native futures, the ¶ lives to be lived once the settler nation is gone - these are the unwritten possibilities made</w:t>
      </w:r>
      <w:r w:rsidRPr="002F18DA">
        <w:rPr>
          <w:rStyle w:val="StyleUnderline"/>
        </w:rPr>
        <w:t xml:space="preserve"> ¶ </w:t>
      </w:r>
      <w:r w:rsidRPr="009A2191">
        <w:rPr>
          <w:rStyle w:val="StyleUnderline"/>
          <w:highlight w:val="yellow"/>
        </w:rPr>
        <w:t>possible by an ethic of incommensurability</w:t>
      </w:r>
      <w:r w:rsidRPr="002F18DA">
        <w:rPr>
          <w:rStyle w:val="StyleUnderline"/>
        </w:rPr>
        <w:t xml:space="preserve">.¶ </w:t>
      </w:r>
      <w:r w:rsidRPr="009A2191">
        <w:rPr>
          <w:rStyle w:val="StyleUnderline"/>
          <w:highlight w:val="yellow"/>
        </w:rPr>
        <w:t>when you take away the punctuation</w:t>
      </w:r>
      <w:r w:rsidRPr="002F18DA">
        <w:rPr>
          <w:rStyle w:val="StyleUnderline"/>
        </w:rPr>
        <w:t xml:space="preserve">¶ he says </w:t>
      </w:r>
      <w:r w:rsidRPr="009A2191">
        <w:rPr>
          <w:rStyle w:val="StyleUnderline"/>
          <w:highlight w:val="yellow"/>
        </w:rPr>
        <w:t>of¶ lines lifted from the documents about¶ military-occupied land¶ its acreage and location¶ you take away its finality¶ opening the possibility of other futures</w:t>
      </w:r>
      <w:r w:rsidRPr="003429B9">
        <w:rPr>
          <w:sz w:val="12"/>
        </w:rPr>
        <w:t xml:space="preserve">¶ </w:t>
      </w:r>
      <w:r w:rsidRPr="003429B9">
        <w:t xml:space="preserve">-Craig Santos Perez, Chamoru scholar and poet </w:t>
      </w:r>
      <w:r w:rsidRPr="003429B9">
        <w:rPr>
          <w:sz w:val="12"/>
        </w:rPr>
        <w:t xml:space="preserve">¶ </w:t>
      </w:r>
      <w:r w:rsidRPr="003429B9">
        <w:t xml:space="preserve">(as quoted by </w:t>
      </w:r>
      <w:r w:rsidRPr="002F18DA">
        <w:rPr>
          <w:rStyle w:val="StyleUnderline"/>
        </w:rPr>
        <w:t xml:space="preserve">Voeltz, 2012)¶ </w:t>
      </w:r>
      <w:r w:rsidRPr="009A2191">
        <w:rPr>
          <w:rStyle w:val="StyleUnderline"/>
          <w:highlight w:val="yellow"/>
        </w:rPr>
        <w:t>Decolonization offers a different perspective to human and civil rights based approaches to ¶ justice, an unsettling one, rather than a complementary one. Decolonization is not an “and”. It is ¶ an elsewhere.</w:t>
      </w:r>
    </w:p>
    <w:p w14:paraId="0EC3C88A" w14:textId="03715EF5" w:rsidR="00A95652" w:rsidRDefault="009D0BA7" w:rsidP="009D0BA7">
      <w:pPr>
        <w:pStyle w:val="Heading2"/>
      </w:pPr>
      <w:r>
        <w:t>OFF</w:t>
      </w:r>
    </w:p>
    <w:p w14:paraId="2F549979" w14:textId="190FF913" w:rsidR="009D0BA7" w:rsidRDefault="009D0BA7" w:rsidP="009D0BA7">
      <w:pPr>
        <w:pStyle w:val="Heading3"/>
      </w:pPr>
      <w:r>
        <w:t>NC – Short</w:t>
      </w:r>
    </w:p>
    <w:p w14:paraId="614FA3C4" w14:textId="364C70DE" w:rsidR="009D0BA7" w:rsidRDefault="009D0BA7" w:rsidP="009D0BA7">
      <w:pPr>
        <w:pStyle w:val="Heading4"/>
      </w:pPr>
      <w:r w:rsidRPr="00BC4B37">
        <w:t xml:space="preserve">Interpretation—the aff may not </w:t>
      </w:r>
      <w:r>
        <w:t xml:space="preserve">specify </w:t>
      </w:r>
      <w:r>
        <w:t>medicines</w:t>
      </w:r>
    </w:p>
    <w:p w14:paraId="474A90B6" w14:textId="77777777" w:rsidR="009D0BA7" w:rsidRPr="003965CB" w:rsidRDefault="009D0BA7" w:rsidP="009D0BA7">
      <w:pPr>
        <w:pStyle w:val="Heading4"/>
      </w:pPr>
      <w:r>
        <w:t xml:space="preserve">Bare plurals imply a generic “rules reading” in the context of </w:t>
      </w:r>
      <w:r>
        <w:rPr>
          <w:u w:val="single"/>
        </w:rPr>
        <w:t>moral statements</w:t>
      </w:r>
    </w:p>
    <w:p w14:paraId="129E6F49" w14:textId="77777777" w:rsidR="009D0BA7" w:rsidRPr="003965CB" w:rsidRDefault="009D0BA7" w:rsidP="009D0BA7">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631FFCD6" w14:textId="77777777" w:rsidR="009D0BA7" w:rsidRPr="003965CB" w:rsidRDefault="009D0BA7" w:rsidP="009D0BA7">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r w:rsidRPr="003965CB">
        <w:rPr>
          <w:rStyle w:val="StyleUnderline"/>
          <w:highlight w:val="yellow"/>
        </w:rPr>
        <w:t xml:space="preserve">with regard to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5D339C38" w14:textId="77777777" w:rsidR="009D0BA7" w:rsidRPr="003965CB" w:rsidRDefault="009D0BA7" w:rsidP="009D0BA7">
      <w:pPr>
        <w:rPr>
          <w:sz w:val="16"/>
        </w:rPr>
      </w:pPr>
      <w:r w:rsidRPr="003965CB">
        <w:rPr>
          <w:sz w:val="16"/>
        </w:rPr>
        <w:t xml:space="preserve">(40) Bishops move diagonally. </w:t>
      </w:r>
    </w:p>
    <w:p w14:paraId="1FFD0190" w14:textId="77777777" w:rsidR="009D0BA7" w:rsidRPr="003965CB" w:rsidRDefault="009D0BA7" w:rsidP="009D0BA7">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4831B665" w14:textId="77777777" w:rsidR="009D0BA7" w:rsidRPr="003965CB" w:rsidRDefault="009D0BA7" w:rsidP="009D0BA7">
      <w:pPr>
        <w:rPr>
          <w:sz w:val="16"/>
        </w:rPr>
      </w:pPr>
      <w:r w:rsidRPr="003965CB">
        <w:rPr>
          <w:sz w:val="16"/>
        </w:rPr>
        <w:t>(41) a. Bananas sell for $0.49/lb.</w:t>
      </w:r>
    </w:p>
    <w:p w14:paraId="362F2CAA" w14:textId="77777777" w:rsidR="009D0BA7" w:rsidRPr="003965CB" w:rsidRDefault="009D0BA7" w:rsidP="009D0BA7">
      <w:pPr>
        <w:rPr>
          <w:sz w:val="16"/>
        </w:rPr>
      </w:pPr>
      <w:r w:rsidRPr="003965CB">
        <w:rPr>
          <w:sz w:val="16"/>
        </w:rPr>
        <w:t>b. Bananas sell for $1.00/lb.</w:t>
      </w:r>
    </w:p>
    <w:p w14:paraId="4AD145C8" w14:textId="77777777" w:rsidR="009D0BA7" w:rsidRPr="003965CB" w:rsidRDefault="009D0BA7" w:rsidP="009D0BA7">
      <w:pPr>
        <w:rPr>
          <w:sz w:val="16"/>
        </w:rPr>
      </w:pPr>
      <w:r w:rsidRPr="003965CB">
        <w:rPr>
          <w:sz w:val="16"/>
        </w:rPr>
        <w:t>Consequently, Carlson reaches the conclusion that the rules and regulations approach is the correct one, whereas the inductivist view is wrong.</w:t>
      </w:r>
    </w:p>
    <w:p w14:paraId="596EE332" w14:textId="77777777" w:rsidR="009D0BA7" w:rsidRPr="003965CB" w:rsidRDefault="009D0BA7" w:rsidP="009D0BA7">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0E0ED154" w14:textId="77777777" w:rsidR="009D0BA7" w:rsidRPr="003965CB" w:rsidRDefault="009D0BA7" w:rsidP="009D0BA7">
      <w:pPr>
        <w:rPr>
          <w:sz w:val="16"/>
        </w:rPr>
      </w:pPr>
      <w:r w:rsidRPr="003965CB">
        <w:rPr>
          <w:sz w:val="16"/>
        </w:rPr>
        <w:t>(42) a. Bananas actually sell for $0.49/lb.</w:t>
      </w:r>
    </w:p>
    <w:p w14:paraId="69814706" w14:textId="77777777" w:rsidR="009D0BA7" w:rsidRPr="003965CB" w:rsidRDefault="009D0BA7" w:rsidP="009D0BA7">
      <w:pPr>
        <w:rPr>
          <w:sz w:val="16"/>
        </w:rPr>
      </w:pPr>
      <w:r w:rsidRPr="003965CB">
        <w:rPr>
          <w:sz w:val="16"/>
        </w:rPr>
        <w:t>b. In fact, bananas sell for $1.00/lb.</w:t>
      </w:r>
    </w:p>
    <w:p w14:paraId="1F8EA446" w14:textId="77777777" w:rsidR="009D0BA7" w:rsidRDefault="009D0BA7" w:rsidP="009D0BA7">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When they are used in the former sense, they should be analysed by some sort of inductivist account; </w:t>
      </w:r>
      <w:r w:rsidRPr="003965CB">
        <w:rPr>
          <w:rStyle w:val="StyleUnderline"/>
          <w:highlight w:val="yellow"/>
        </w:rPr>
        <w:t>when</w:t>
      </w:r>
      <w:r w:rsidRPr="003965CB">
        <w:rPr>
          <w:rStyle w:val="StyleUnderline"/>
        </w:rPr>
        <w:t xml:space="preserve"> they are </w:t>
      </w:r>
      <w:r w:rsidRPr="003965CB">
        <w:rPr>
          <w:rStyle w:val="StyleUnderline"/>
          <w:highlight w:val="yellow"/>
        </w:rPr>
        <w:t>used in the latter sense</w:t>
      </w:r>
      <w:r w:rsidRPr="003965CB">
        <w:rPr>
          <w:rStyle w:val="StyleUnderline"/>
        </w:rPr>
        <w:t xml:space="preserve">, </w:t>
      </w:r>
      <w:r w:rsidRPr="003965CB">
        <w:rPr>
          <w:rStyle w:val="StyleUnderline"/>
          <w:highlight w:val="yellow"/>
        </w:rPr>
        <w:t>they ought to be analysed as referring to a rule</w:t>
      </w:r>
      <w:r w:rsidRPr="003965CB">
        <w:rPr>
          <w:rStyle w:val="StyleUnderline"/>
        </w:rPr>
        <w:t xml:space="preserve"> or a regulation.</w:t>
      </w:r>
      <w:r w:rsidRPr="003965CB">
        <w:rPr>
          <w:sz w:val="16"/>
        </w:rPr>
        <w:t xml:space="preserve"> The respective logical forms of the two readings are different; whereas the former reading involves, in some form or another, quantification, </w:t>
      </w:r>
      <w:r w:rsidRPr="003965CB">
        <w:rPr>
          <w:rStyle w:val="StyleUnderline"/>
          <w:highlight w:val="yellow"/>
        </w:rPr>
        <w:t>the latter has a simple predicate-argument structure</w:t>
      </w:r>
      <w:r w:rsidRPr="003965CB">
        <w:rPr>
          <w:rStyle w:val="StyleUnderline"/>
        </w:rPr>
        <w:t>: the argument is the rule or regulation, and the predicate holds of it just in case the rule is ‘in effect’.</w:t>
      </w:r>
    </w:p>
    <w:p w14:paraId="3E40C4E8" w14:textId="77777777" w:rsidR="009D0BA7" w:rsidRDefault="009D0BA7" w:rsidP="009D0BA7">
      <w:pPr>
        <w:pStyle w:val="Heading4"/>
      </w:pPr>
      <w:r>
        <w:t>Rules readings are always generalized – specific instances are not consistent. Cohen 01</w:t>
      </w:r>
    </w:p>
    <w:p w14:paraId="55CEC9F4" w14:textId="77777777" w:rsidR="009D0BA7" w:rsidRPr="00271F77" w:rsidRDefault="009D0BA7" w:rsidP="009D0BA7">
      <w:pPr>
        <w:rPr>
          <w:sz w:val="16"/>
        </w:rPr>
      </w:pPr>
      <w:r w:rsidRPr="00271F77">
        <w:rPr>
          <w:rStyle w:val="Style13ptBold"/>
        </w:rPr>
        <w:t>Ariel Cohen (Ben-Gurion University of the Negev), “On the Generic Use of Indefinite Singulars,” Journal of Semantics 18:3, 2001 https://core.ac.uk/download/pdf/188590876.pdf</w:t>
      </w:r>
    </w:p>
    <w:p w14:paraId="79266F07" w14:textId="77777777" w:rsidR="009D0BA7" w:rsidRPr="004F776C" w:rsidRDefault="009D0BA7" w:rsidP="009D0BA7">
      <w:pPr>
        <w:rPr>
          <w:sz w:val="16"/>
          <w:szCs w:val="16"/>
        </w:rPr>
      </w:pPr>
      <w:r w:rsidRPr="005F6850">
        <w:rPr>
          <w:rStyle w:val="StyleUnderline"/>
        </w:rPr>
        <w:t>In general, as, again, already noted by Aristotle</w:t>
      </w:r>
      <w:r w:rsidRPr="00C972AA">
        <w:rPr>
          <w:rStyle w:val="StyleUnderline"/>
          <w:highlight w:val="yellow"/>
        </w:rPr>
        <w:t>, rules and definitions are not</w:t>
      </w:r>
      <w:r>
        <w:rPr>
          <w:rStyle w:val="StyleUnderline"/>
          <w:highlight w:val="yellow"/>
        </w:rPr>
        <w:t xml:space="preserve"> </w:t>
      </w:r>
      <w:r w:rsidRPr="00C972AA">
        <w:rPr>
          <w:rStyle w:val="StyleUnderline"/>
          <w:highlight w:val="yellow"/>
        </w:rPr>
        <w:t>relativized to particular individuals</w:t>
      </w:r>
      <w:r w:rsidRPr="005F6850">
        <w:rPr>
          <w:rStyle w:val="StyleUnderline"/>
        </w:rPr>
        <w:t xml:space="preserve">; </w:t>
      </w:r>
      <w:r w:rsidRPr="00C972AA">
        <w:rPr>
          <w:rStyle w:val="StyleUnderline"/>
          <w:highlight w:val="yellow"/>
        </w:rPr>
        <w:t>it is rarely the case that a specific individual</w:t>
      </w:r>
      <w:r w:rsidRPr="00557D4E">
        <w:rPr>
          <w:rStyle w:val="StyleUnderline"/>
          <w:sz w:val="12"/>
          <w:highlight w:val="yellow"/>
        </w:rPr>
        <w:t>¶</w:t>
      </w:r>
      <w:r w:rsidRPr="00C972AA">
        <w:rPr>
          <w:rStyle w:val="StyleUnderline"/>
          <w:sz w:val="12"/>
          <w:highlight w:val="yellow"/>
        </w:rPr>
        <w:t xml:space="preserve"> </w:t>
      </w:r>
      <w:r w:rsidRPr="00C972AA">
        <w:rPr>
          <w:rStyle w:val="StyleUnderline"/>
          <w:highlight w:val="yellow"/>
        </w:rPr>
        <w:t>forms part of the description of a general rule</w:t>
      </w:r>
      <w:r w:rsidRPr="00557D4E">
        <w:rPr>
          <w:rStyle w:val="StyleUnderline"/>
          <w:sz w:val="16"/>
          <w:szCs w:val="16"/>
        </w:rPr>
        <w:t xml:space="preserve">.¶ </w:t>
      </w:r>
      <w:r w:rsidRPr="00557D4E">
        <w:rPr>
          <w:sz w:val="16"/>
          <w:szCs w:val="16"/>
        </w:rPr>
        <w:t>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527E5421" w14:textId="77777777" w:rsidR="009D0BA7" w:rsidRPr="00803826" w:rsidRDefault="009D0BA7" w:rsidP="009D0BA7">
      <w:pPr>
        <w:pStyle w:val="Heading4"/>
        <w:rPr>
          <w:highlight w:val="yellow"/>
          <w:u w:val="single"/>
        </w:rPr>
      </w:pPr>
      <w:r>
        <w:t xml:space="preserve">That outweighs—only our evidence speaks to how bare plurals are interpreted in the context of </w:t>
      </w:r>
      <w:r w:rsidRPr="003965CB">
        <w:rPr>
          <w:u w:val="single"/>
        </w:rPr>
        <w:t>normative</w:t>
      </w:r>
      <w:r>
        <w:t xml:space="preserve"> statements like the resolution. This means throw out aff counter-interpretations that are purely descriptive</w:t>
      </w:r>
    </w:p>
    <w:p w14:paraId="536E681A" w14:textId="77777777" w:rsidR="009D0BA7" w:rsidRPr="006A6C56" w:rsidRDefault="009D0BA7" w:rsidP="009D0BA7">
      <w:pPr>
        <w:pStyle w:val="Heading4"/>
      </w:pPr>
      <w:r>
        <w:t>The upward entailment and adverb quantification determine whether a bare plural is generic or existential</w:t>
      </w:r>
    </w:p>
    <w:p w14:paraId="4D9C9FC9" w14:textId="77777777" w:rsidR="009D0BA7" w:rsidRDefault="009D0BA7" w:rsidP="009D0BA7">
      <w:r w:rsidRPr="006A6C56">
        <w:rPr>
          <w:rStyle w:val="StyleUnderline"/>
        </w:rPr>
        <w:t xml:space="preserve">Leslie </w:t>
      </w:r>
      <w:r>
        <w:rPr>
          <w:rStyle w:val="StyleUnderline"/>
        </w:rPr>
        <w:t xml:space="preserve">and Lerner </w:t>
      </w:r>
      <w:r w:rsidRPr="006A6C56">
        <w:rPr>
          <w:rStyle w:val="StyleUnderline"/>
        </w:rPr>
        <w:t>16</w:t>
      </w:r>
      <w:r>
        <w:t xml:space="preserve"> [Sarah-Jane, PhD Princeton director of the Program in Linguistics, and Adam, Postgraduate Research Associate in the Department of Philosophy at Princeton] "Generic Generalizations (Stanford Encyclopedia of Philosophy)," No Publication, https://plato.stanford.edu/entries/generics/ 4-24-2016 RE</w:t>
      </w:r>
    </w:p>
    <w:p w14:paraId="0CAAC2E8" w14:textId="77777777" w:rsidR="009D0BA7" w:rsidRDefault="009D0BA7" w:rsidP="009D0BA7">
      <w:r>
        <w:t>Consider the following pairs of sentences:</w:t>
      </w:r>
    </w:p>
    <w:p w14:paraId="0E03EC71" w14:textId="77777777" w:rsidR="009D0BA7" w:rsidRDefault="009D0BA7" w:rsidP="009D0BA7">
      <w:r>
        <w:t>(1)</w:t>
      </w:r>
      <w:r>
        <w:tab/>
        <w:t>a.</w:t>
      </w:r>
      <w:r>
        <w:tab/>
        <w:t>Tigers are striped.</w:t>
      </w:r>
    </w:p>
    <w:p w14:paraId="47925A55" w14:textId="77777777" w:rsidR="009D0BA7" w:rsidRDefault="009D0BA7" w:rsidP="009D0BA7">
      <w:r>
        <w:t>b.</w:t>
      </w:r>
      <w:r>
        <w:tab/>
        <w:t>Tigers are on the front lawn.</w:t>
      </w:r>
    </w:p>
    <w:p w14:paraId="54A039F5" w14:textId="77777777" w:rsidR="009D0BA7" w:rsidRDefault="009D0BA7" w:rsidP="009D0BA7">
      <w:r>
        <w:t>(2)</w:t>
      </w:r>
      <w:r>
        <w:tab/>
        <w:t>a.</w:t>
      </w:r>
      <w:r>
        <w:tab/>
        <w:t>A tiger is striped.</w:t>
      </w:r>
    </w:p>
    <w:p w14:paraId="21DC45FF" w14:textId="77777777" w:rsidR="009D0BA7" w:rsidRDefault="009D0BA7" w:rsidP="009D0BA7">
      <w:r>
        <w:t>b.</w:t>
      </w:r>
      <w:r>
        <w:tab/>
        <w:t>A tiger is on the front lawn.</w:t>
      </w:r>
    </w:p>
    <w:p w14:paraId="1A7600E2" w14:textId="77777777" w:rsidR="009D0BA7" w:rsidRDefault="009D0BA7" w:rsidP="009D0BA7">
      <w:r>
        <w:t>(3)</w:t>
      </w:r>
      <w:r>
        <w:tab/>
        <w:t>a.</w:t>
      </w:r>
      <w:r>
        <w:tab/>
        <w:t>The tiger is striped.</w:t>
      </w:r>
    </w:p>
    <w:p w14:paraId="3C0CAF40" w14:textId="77777777" w:rsidR="009D0BA7" w:rsidRDefault="009D0BA7" w:rsidP="009D0BA7">
      <w:r>
        <w:t>b.</w:t>
      </w:r>
      <w:r>
        <w:tab/>
        <w:t>The tiger is on the front lawn.</w:t>
      </w:r>
    </w:p>
    <w:p w14:paraId="4DABF939" w14:textId="77777777" w:rsidR="009D0BA7" w:rsidRDefault="009D0BA7" w:rsidP="009D0BA7">
      <w:r w:rsidRPr="006A6C56">
        <w:rPr>
          <w:rStyle w:val="StyleUnderline"/>
        </w:rPr>
        <w:t xml:space="preserve">The sentence pairs above are prima facie syntactically parallel—both are subject-predicate sentences whose subjects consist of the same common noun coupled with the same, or no, article. However, </w:t>
      </w:r>
      <w:r w:rsidRPr="00AB4AF8">
        <w:rPr>
          <w:rStyle w:val="StyleUnderline"/>
          <w:highlight w:val="green"/>
        </w:rPr>
        <w:t>the interpretation of first sentence</w:t>
      </w:r>
      <w:r w:rsidRPr="006A6C56">
        <w:rPr>
          <w:rStyle w:val="StyleUnderline"/>
        </w:rPr>
        <w:t xml:space="preserve"> of each pair </w:t>
      </w:r>
      <w:r w:rsidRPr="00AB4AF8">
        <w:rPr>
          <w:rStyle w:val="StyleUnderline"/>
          <w:highlight w:val="green"/>
        </w:rPr>
        <w:t>is intuitively quite different</w:t>
      </w:r>
      <w:r w:rsidRPr="006A6C56">
        <w:rPr>
          <w:rStyle w:val="StyleUnderline"/>
        </w:rPr>
        <w:t xml:space="preserve"> from the interpretation of the second sentence in the pair. </w:t>
      </w:r>
      <w:r w:rsidRPr="00AB4AF8">
        <w:rPr>
          <w:rStyle w:val="StyleUnderline"/>
          <w:highlight w:val="green"/>
        </w:rPr>
        <w:t>In the second</w:t>
      </w:r>
      <w:r w:rsidRPr="006A6C56">
        <w:rPr>
          <w:rStyle w:val="StyleUnderline"/>
        </w:rPr>
        <w:t xml:space="preserve"> sentences, </w:t>
      </w:r>
      <w:r w:rsidRPr="00AB4AF8">
        <w:rPr>
          <w:rStyle w:val="StyleUnderline"/>
          <w:highlight w:val="green"/>
        </w:rPr>
        <w:t>we are talking about some particular tigers</w:t>
      </w:r>
      <w:r>
        <w:t xml:space="preserve">: a group of tigers in (1b), some individual tiger in (2b), and some unique salient or familiar tiger in (3b)—a beloved pet, perhaps. </w:t>
      </w:r>
      <w:r w:rsidRPr="00AB4AF8">
        <w:rPr>
          <w:rStyle w:val="StyleUnderline"/>
          <w:highlight w:val="green"/>
        </w:rPr>
        <w:t>In the first sentences</w:t>
      </w:r>
      <w:r w:rsidRPr="006A6C56">
        <w:rPr>
          <w:rStyle w:val="StyleUnderline"/>
        </w:rPr>
        <w:t xml:space="preserve">, however, </w:t>
      </w:r>
      <w:r w:rsidRPr="00AB4AF8">
        <w:rPr>
          <w:rStyle w:val="StyleUnderline"/>
          <w:highlight w:val="green"/>
        </w:rPr>
        <w:t>we are saying something general.</w:t>
      </w:r>
      <w:r w:rsidRPr="006A6C56">
        <w:rPr>
          <w:rStyle w:val="StyleUnderline"/>
        </w:rPr>
        <w:t xml:space="preserve"> </w:t>
      </w:r>
      <w:r>
        <w:t>There is/are no particular tiger or tigers that we are talking about.</w:t>
      </w:r>
    </w:p>
    <w:p w14:paraId="5984EAC7" w14:textId="77777777" w:rsidR="009D0BA7" w:rsidRDefault="009D0BA7" w:rsidP="009D0BA7">
      <w:r w:rsidRPr="006A6C56">
        <w:rPr>
          <w:rStyle w:val="StyleUnderline"/>
        </w:rPr>
        <w:t>The second sentences of the pairs receive what is called an existential interpretation. The hallmark of the existential interpretation of a sentence containing a bare plural or an indefinite singular is that it may be paraphrased with “some” with little or no change in meaning</w:t>
      </w:r>
      <w:r>
        <w:t>;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5B2FC3C9" w14:textId="77777777" w:rsidR="009D0BA7" w:rsidRDefault="009D0BA7" w:rsidP="009D0BA7">
      <w:r w:rsidRPr="00AB4AF8">
        <w:rPr>
          <w:rStyle w:val="StyleUnderline"/>
          <w:highlight w:val="green"/>
        </w:rPr>
        <w:t>There are some tests</w:t>
      </w:r>
      <w:r w:rsidRPr="006A6C56">
        <w:rPr>
          <w:rStyle w:val="StyleUnderline"/>
        </w:rPr>
        <w:t xml:space="preserve"> that are helpful in distinguishing these two readings. For example, </w:t>
      </w:r>
      <w:r w:rsidRPr="00AB4AF8">
        <w:rPr>
          <w:rStyle w:val="StyleUnderline"/>
          <w:highlight w:val="green"/>
        </w:rPr>
        <w:t>the existential interpretation is upward entailing, meaning that the statement will always remain true if we replace the subject term with a more inclusive term.</w:t>
      </w:r>
      <w:r w:rsidRPr="006A6C56">
        <w:rPr>
          <w:rStyle w:val="StyleUnderline"/>
        </w:rPr>
        <w:t xml:space="preserve"> </w:t>
      </w:r>
      <w:r>
        <w:t>Consider our examples above. In (1b), we can replace “tiger” with “animal” salva veritate, but in (1a) we cannot. If “tigers are on the lawn” is true, then “animals are on the lawn” must be true. However, “tigers are striped” is true, yet “animals are striped” is false. (1a) does not entail that animals are striped, but (1b) entails that animals are on the front lawn (Lawler 1973; Laca 1990; Krifka et al. 1995).</w:t>
      </w:r>
    </w:p>
    <w:p w14:paraId="5276DAA6" w14:textId="77777777" w:rsidR="009D0BA7" w:rsidRPr="00D202FF" w:rsidRDefault="009D0BA7" w:rsidP="009D0BA7">
      <w:r w:rsidRPr="00AB4AF8">
        <w:rPr>
          <w:rStyle w:val="StyleUnderline"/>
          <w:highlight w:val="green"/>
        </w:rPr>
        <w:t>Another test concerns whether we can insert an adverb of quantification with minimal change of meaning</w:t>
      </w:r>
      <w:r w:rsidRPr="00AB4AF8">
        <w:rPr>
          <w:rStyle w:val="StyleUnderline"/>
        </w:rPr>
        <w:t xml:space="preserve"> (Krifka et al. 1995). </w:t>
      </w:r>
      <w:r w:rsidRPr="00AB4AF8">
        <w:rPr>
          <w:rStyle w:val="StyleUnderline"/>
          <w:highlight w:val="green"/>
        </w:rPr>
        <w:t>For example, inserting “usually”</w:t>
      </w:r>
      <w:r w:rsidRPr="00AB4AF8">
        <w:rPr>
          <w:rStyle w:val="StyleUnderline"/>
        </w:rPr>
        <w:t xml:space="preserve"> in the sentences in (1a) (e.g., “tigers are usually striped”) produces only a small change in meaning, while inserting “usually” in (1b) dramatically alters the meaning of the sentence</w:t>
      </w:r>
      <w:r>
        <w:t xml:space="preserve"> (e.g., “tigers are usually on the front lawn”). (For generics such as “mosquitoes carry malaria”, the adverb “sometimes” is perhaps better used than “usually” to mark off the generic reading.)</w:t>
      </w:r>
    </w:p>
    <w:p w14:paraId="54E2F1AF" w14:textId="77777777" w:rsidR="009D0BA7" w:rsidRPr="000A26E9" w:rsidRDefault="009D0BA7" w:rsidP="009D0BA7">
      <w:pPr>
        <w:pStyle w:val="Heading4"/>
      </w:pPr>
      <w:r>
        <w:t>This applies to the res – 1] Upward entailment test – “</w:t>
      </w:r>
      <w:r>
        <w:t>The WTO ought to reduce intellectual property protections for medicines</w:t>
      </w:r>
      <w:r>
        <w:t xml:space="preserve">” doesn’t entail that “The WTO ought to reduce intellectual property protections for </w:t>
      </w:r>
      <w:r>
        <w:t>health treatments</w:t>
      </w:r>
      <w:r>
        <w:t xml:space="preserve">” because there are </w:t>
      </w:r>
      <w:r>
        <w:t xml:space="preserve">orthopedics, etc </w:t>
      </w:r>
      <w:r>
        <w:t xml:space="preserve">that perhaps shouldn’t </w:t>
      </w:r>
      <w:r>
        <w:t>shouldn’t do the plan</w:t>
      </w:r>
      <w:r>
        <w:t xml:space="preserve"> 2] "nations generally ought to reduce IPP for medicines" doesn't substantially change the meaning </w:t>
      </w:r>
    </w:p>
    <w:p w14:paraId="3552BCDD" w14:textId="215EB4F2" w:rsidR="009D0BA7" w:rsidRPr="0042625A" w:rsidRDefault="009D0BA7" w:rsidP="009D0BA7">
      <w:pPr>
        <w:pStyle w:val="Heading4"/>
      </w:pPr>
      <w:r>
        <w:t>They have to win counter-definitions to both our Cohen and Leslie evidence—if we win a violation for either it proves they are outside the bounds of the topic</w:t>
      </w:r>
    </w:p>
    <w:p w14:paraId="04EEAA72" w14:textId="64402B77" w:rsidR="009D0BA7" w:rsidRDefault="009D0BA7" w:rsidP="009D0BA7">
      <w:pPr>
        <w:pStyle w:val="Heading4"/>
      </w:pPr>
      <w:r w:rsidRPr="00BC4B37">
        <w:t>Violation—</w:t>
      </w:r>
      <w:r>
        <w:t>they specified []—</w:t>
      </w:r>
    </w:p>
    <w:p w14:paraId="530D9634" w14:textId="77777777" w:rsidR="009D0BA7" w:rsidRPr="00EF3EAD" w:rsidRDefault="009D0BA7" w:rsidP="009D0BA7"/>
    <w:p w14:paraId="4B482AF9" w14:textId="77777777" w:rsidR="009D0BA7" w:rsidRDefault="009D0BA7" w:rsidP="009D0BA7">
      <w:pPr>
        <w:pStyle w:val="Heading4"/>
      </w:pPr>
      <w:r>
        <w:t>Vote neg:</w:t>
      </w:r>
    </w:p>
    <w:p w14:paraId="2AA56362" w14:textId="77777777" w:rsidR="009D0BA7" w:rsidRPr="003A22DC" w:rsidRDefault="009D0BA7" w:rsidP="009D0BA7">
      <w:pPr>
        <w:pStyle w:val="Heading4"/>
      </w:pPr>
      <w:r>
        <w:t xml:space="preserve">1] Precision – if we win definitions the aff is not topical.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4F5CFC3A" w14:textId="77777777" w:rsidR="009D0BA7" w:rsidRPr="00EE6D45" w:rsidRDefault="009D0BA7" w:rsidP="009D0BA7">
      <w:pPr>
        <w:keepNext/>
        <w:keepLines/>
        <w:spacing w:before="40" w:after="0"/>
        <w:outlineLvl w:val="3"/>
        <w:rPr>
          <w:rFonts w:eastAsia="MS Gothic"/>
          <w:b/>
          <w:iCs/>
          <w:sz w:val="26"/>
        </w:rPr>
      </w:pPr>
      <w:r w:rsidRPr="00EE6D45">
        <w:rPr>
          <w:rFonts w:eastAsia="MS Gothic"/>
          <w:b/>
          <w:iCs/>
          <w:sz w:val="26"/>
        </w:rPr>
        <w:t>2] Limits:</w:t>
      </w:r>
    </w:p>
    <w:p w14:paraId="3D450A66" w14:textId="104CDD25" w:rsidR="009D0BA7" w:rsidRPr="00EE6D45" w:rsidRDefault="009D0BA7" w:rsidP="009D0BA7">
      <w:pPr>
        <w:keepNext/>
        <w:keepLines/>
        <w:spacing w:before="40" w:after="0"/>
        <w:outlineLvl w:val="3"/>
        <w:rPr>
          <w:rFonts w:eastAsia="MS Gothic"/>
          <w:b/>
          <w:iCs/>
          <w:sz w:val="26"/>
        </w:rPr>
      </w:pPr>
      <w:r w:rsidRPr="00EE6D45">
        <w:rPr>
          <w:rFonts w:eastAsia="MS Gothic"/>
          <w:b/>
          <w:iCs/>
          <w:sz w:val="26"/>
        </w:rPr>
        <w:t>A] Quantitative –– unlimited topics incentivize obscure affs that negs won’t have prep on – limits are key to reciprocal prep burden</w:t>
      </w:r>
    </w:p>
    <w:p w14:paraId="1CACAFEB" w14:textId="77777777" w:rsidR="009D0BA7" w:rsidRPr="00EE6D45" w:rsidRDefault="009D0BA7" w:rsidP="009D0BA7">
      <w:pPr>
        <w:keepNext/>
        <w:keepLines/>
        <w:spacing w:before="40" w:after="0"/>
        <w:outlineLvl w:val="3"/>
        <w:rPr>
          <w:rFonts w:eastAsia="MS Gothic"/>
          <w:b/>
          <w:iCs/>
          <w:sz w:val="26"/>
        </w:rPr>
      </w:pPr>
      <w:r w:rsidRPr="00EE6D45">
        <w:rPr>
          <w:rFonts w:eastAsia="MS Gothic"/>
          <w:b/>
          <w:iCs/>
          <w:sz w:val="26"/>
        </w:rPr>
        <w:t>B] Qualitative –</w:t>
      </w:r>
      <w:r>
        <w:rPr>
          <w:rFonts w:eastAsia="MS Gothic"/>
          <w:b/>
          <w:iCs/>
          <w:sz w:val="26"/>
        </w:rPr>
        <w:t xml:space="preserve"> </w:t>
      </w:r>
      <w:r w:rsidRPr="00EE6D45">
        <w:rPr>
          <w:rFonts w:eastAsia="MS Gothic"/>
          <w:b/>
          <w:iCs/>
          <w:sz w:val="26"/>
        </w:rPr>
        <w:t>they take away generic</w:t>
      </w:r>
      <w:r>
        <w:rPr>
          <w:rFonts w:eastAsia="MS Gothic"/>
          <w:b/>
          <w:iCs/>
          <w:sz w:val="26"/>
        </w:rPr>
        <w:t xml:space="preserve"> turns </w:t>
      </w:r>
      <w:r w:rsidRPr="00EE6D45">
        <w:rPr>
          <w:rFonts w:eastAsia="MS Gothic"/>
          <w:b/>
          <w:iCs/>
          <w:sz w:val="26"/>
        </w:rPr>
        <w:t xml:space="preserve">like </w:t>
      </w:r>
      <w:r>
        <w:rPr>
          <w:rFonts w:eastAsia="MS Gothic"/>
          <w:b/>
          <w:iCs/>
          <w:sz w:val="26"/>
        </w:rPr>
        <w:t>WTO bad and functionally jettison "WTO" from the topic</w:t>
      </w:r>
      <w:r w:rsidRPr="00EE6D45">
        <w:rPr>
          <w:rFonts w:eastAsia="MS Gothic"/>
          <w:b/>
          <w:iCs/>
          <w:sz w:val="26"/>
        </w:rPr>
        <w:t>, which shifts away from the core topic lit of</w:t>
      </w:r>
      <w:r>
        <w:rPr>
          <w:rFonts w:eastAsia="MS Gothic"/>
          <w:b/>
          <w:iCs/>
          <w:sz w:val="26"/>
        </w:rPr>
        <w:t xml:space="preserve"> the WTO as an institution </w:t>
      </w:r>
      <w:r w:rsidRPr="00EE6D45">
        <w:rPr>
          <w:rFonts w:eastAsia="MS Gothic"/>
          <w:b/>
          <w:iCs/>
          <w:sz w:val="26"/>
        </w:rPr>
        <w:t>– also means there is no universal DA to spec affs</w:t>
      </w:r>
    </w:p>
    <w:p w14:paraId="27E57B14" w14:textId="77777777" w:rsidR="009D0BA7" w:rsidRPr="00EE6D45" w:rsidRDefault="009D0BA7" w:rsidP="009D0BA7">
      <w:pPr>
        <w:rPr>
          <w:rFonts w:eastAsia="Cambria"/>
        </w:rPr>
      </w:pPr>
    </w:p>
    <w:p w14:paraId="29AF644A" w14:textId="77777777" w:rsidR="009D0BA7" w:rsidRPr="0035195E" w:rsidRDefault="009D0BA7" w:rsidP="009D0BA7">
      <w:pPr>
        <w:keepNext/>
        <w:keepLines/>
        <w:spacing w:before="40" w:after="0"/>
        <w:outlineLvl w:val="3"/>
        <w:rPr>
          <w:rFonts w:eastAsia="MS Gothic"/>
          <w:b/>
          <w:iCs/>
          <w:sz w:val="26"/>
        </w:rPr>
      </w:pPr>
      <w:r w:rsidRPr="00EE6D45">
        <w:rPr>
          <w:rFonts w:eastAsia="MS Gothic"/>
          <w:b/>
          <w:iCs/>
          <w:sz w:val="26"/>
        </w:rPr>
        <w:t xml:space="preserve">3] TVA solves – read the aff as advantage – most authors advocate </w:t>
      </w:r>
      <w:r>
        <w:rPr>
          <w:rFonts w:eastAsia="MS Gothic"/>
          <w:b/>
          <w:iCs/>
          <w:sz w:val="26"/>
        </w:rPr>
        <w:t>for a change in WTO policy or TRIPS</w:t>
      </w:r>
      <w:r>
        <w:rPr>
          <w:rFonts w:eastAsia="MS Gothic"/>
          <w:b/>
          <w:iCs/>
          <w:sz w:val="26"/>
        </w:rPr>
        <w:br/>
      </w:r>
    </w:p>
    <w:p w14:paraId="48A7434C" w14:textId="77777777" w:rsidR="009D0BA7" w:rsidRPr="00AB1385" w:rsidRDefault="009D0BA7" w:rsidP="009D0BA7">
      <w:pPr>
        <w:keepNext/>
        <w:keepLines/>
        <w:spacing w:before="40" w:after="0"/>
        <w:outlineLvl w:val="3"/>
        <w:rPr>
          <w:sz w:val="16"/>
        </w:rPr>
      </w:pPr>
      <w:r w:rsidRPr="00EE6D45">
        <w:rPr>
          <w:rFonts w:eastAsia="MS Gothic"/>
          <w:b/>
          <w:iCs/>
          <w:sz w:val="26"/>
        </w:rPr>
        <w:t>4] No PICs offense – potential neg abuse doesn’t justify aff abuse because that would permit infinite 1AC abuse</w:t>
      </w:r>
    </w:p>
    <w:p w14:paraId="78A3778E" w14:textId="77777777" w:rsidR="009D0BA7" w:rsidRPr="003A22DC" w:rsidRDefault="009D0BA7" w:rsidP="009D0BA7">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322E70F5" w14:textId="77777777" w:rsidR="009D0BA7" w:rsidRDefault="009D0BA7" w:rsidP="009D0BA7">
      <w:pPr>
        <w:pStyle w:val="Heading4"/>
        <w:rPr>
          <w:rFonts w:eastAsia="Times New Roman"/>
        </w:rPr>
      </w:pPr>
      <w:r w:rsidRPr="00BC4B37">
        <w:rPr>
          <w:rFonts w:eastAsia="Times New Roman"/>
        </w:rPr>
        <w:t xml:space="preserve">No RVIs—it’s your burden to be topical. </w:t>
      </w:r>
    </w:p>
    <w:p w14:paraId="59125B27" w14:textId="6CBDE93E" w:rsidR="009D0BA7" w:rsidRDefault="009D0BA7" w:rsidP="009D0BA7">
      <w:pPr>
        <w:pStyle w:val="Heading2"/>
      </w:pPr>
      <w:r>
        <w:t>OFF</w:t>
      </w:r>
    </w:p>
    <w:p w14:paraId="2AF78B6E" w14:textId="77777777" w:rsidR="009D0BA7" w:rsidRDefault="009D0BA7" w:rsidP="009D0BA7">
      <w:pPr>
        <w:pStyle w:val="Heading3"/>
      </w:pPr>
      <w:r>
        <w:t>1NC – Innovation (Generic)</w:t>
      </w:r>
    </w:p>
    <w:p w14:paraId="75ACC30A" w14:textId="77777777" w:rsidR="009D0BA7" w:rsidRDefault="009D0BA7" w:rsidP="009D0BA7"/>
    <w:p w14:paraId="7FC34CCB" w14:textId="77777777" w:rsidR="009D0BA7" w:rsidRDefault="009D0BA7" w:rsidP="009D0BA7">
      <w:pPr>
        <w:pStyle w:val="Heading4"/>
      </w:pPr>
      <w:r>
        <w:t>Pharmaceutical innovation is accelerating now – new medicines are substantially better than existing treatments.</w:t>
      </w:r>
    </w:p>
    <w:p w14:paraId="0265F2D3" w14:textId="77777777" w:rsidR="009D0BA7" w:rsidRPr="004531FB" w:rsidRDefault="009D0BA7" w:rsidP="009D0BA7">
      <w:pPr>
        <w:rPr>
          <w:sz w:val="16"/>
        </w:rPr>
      </w:pPr>
      <w:r w:rsidRPr="004531FB">
        <w:rPr>
          <w:rStyle w:val="Style13ptBold"/>
        </w:rPr>
        <w:t>Wills, MBA, and Lipkus, PhD, 20</w:t>
      </w:r>
      <w:r w:rsidRPr="004531FB">
        <w:rPr>
          <w:sz w:val="16"/>
        </w:rPr>
        <w:t xml:space="preserve"> – Todd J. Wills [Managing Director @ Chemical Abstracts Service, MBA from THE Ohio State University] and Alan H. Lipkus [Senior Data Analyst @ Chemical Abstracts Service, PhD Physical Chemistry from the University of Rochester], “Structural Approach to Assessing the Innovativeness of New Drugs Finds Accelerating Rate of Innovation,” ACS Medicinal Chemistry Letters, Vol. 11, 2020, </w:t>
      </w:r>
      <w:hyperlink r:id="rId7" w:history="1">
        <w:r w:rsidRPr="004531FB">
          <w:rPr>
            <w:rStyle w:val="Hyperlink"/>
            <w:sz w:val="16"/>
          </w:rPr>
          <w:t>https://pubs.acs.org/doi/pdf/10.1021/acsmedchemlett.0c00319</w:t>
        </w:r>
      </w:hyperlink>
      <w:r w:rsidRPr="004531FB">
        <w:rPr>
          <w:sz w:val="16"/>
        </w:rPr>
        <w:t xml:space="preserve"> C.VC</w:t>
      </w:r>
    </w:p>
    <w:p w14:paraId="1C212B7F" w14:textId="77777777" w:rsidR="009D0BA7" w:rsidRPr="004531FB" w:rsidRDefault="009D0BA7" w:rsidP="009D0BA7">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r w:rsidRPr="004531FB">
        <w:rPr>
          <w:rStyle w:val="StyleUnderline"/>
        </w:rPr>
        <w:t xml:space="preserve">actually </w:t>
      </w:r>
      <w:r w:rsidRPr="00A2522C">
        <w:rPr>
          <w:rStyle w:val="StyleUnderline"/>
          <w:highlight w:val="yellow"/>
        </w:rPr>
        <w:t>increased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3F8E6C60" w14:textId="77777777" w:rsidR="009D0BA7" w:rsidRPr="004531FB" w:rsidRDefault="009D0BA7" w:rsidP="009D0BA7">
      <w:pPr>
        <w:rPr>
          <w:sz w:val="16"/>
        </w:rPr>
      </w:pPr>
      <w:r w:rsidRPr="004531FB">
        <w:rPr>
          <w:sz w:val="16"/>
        </w:rPr>
        <w:t>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a majority of Big Pharma originated Pioneers have historically been on new scaffolds.</w:t>
      </w:r>
    </w:p>
    <w:p w14:paraId="55E0630F" w14:textId="77777777" w:rsidR="009D0BA7" w:rsidRPr="004531FB" w:rsidRDefault="009D0BA7" w:rsidP="009D0BA7">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1C451B88" w14:textId="77777777" w:rsidR="009D0BA7" w:rsidRPr="004531FB" w:rsidRDefault="009D0BA7" w:rsidP="009D0BA7">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Therefore, a separate study of drug candidates with publically disclosed structures currently in clinical development could provide additional insights into innovation trends at an FDA regulatory review level and serve as a leading indicator of innovation trends at an FDA approval level.</w:t>
      </w:r>
    </w:p>
    <w:p w14:paraId="223DE528" w14:textId="77777777" w:rsidR="009D0BA7" w:rsidRPr="004531FB" w:rsidRDefault="009D0BA7" w:rsidP="009D0BA7">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3B8D0493" w14:textId="77777777" w:rsidR="009D0BA7" w:rsidRPr="00AB1385" w:rsidRDefault="009D0BA7" w:rsidP="009D0BA7"/>
    <w:p w14:paraId="2BF55B76" w14:textId="77777777" w:rsidR="009D0BA7" w:rsidRDefault="009D0BA7" w:rsidP="009D0BA7">
      <w:pPr>
        <w:pStyle w:val="Heading4"/>
      </w:pPr>
      <w:r>
        <w:t>The biopharmaceutical industry is uniquely reliant on IP protections – undermining them would kill innovation by making an already expensive process completely unfeasible.</w:t>
      </w:r>
    </w:p>
    <w:p w14:paraId="7EC29275" w14:textId="77777777" w:rsidR="009D0BA7" w:rsidRPr="00BE4941" w:rsidRDefault="009D0BA7" w:rsidP="009D0BA7">
      <w:pPr>
        <w:rPr>
          <w:sz w:val="16"/>
        </w:rPr>
      </w:pPr>
      <w:r w:rsidRPr="00BE4941">
        <w:rPr>
          <w:sz w:val="16"/>
        </w:rPr>
        <w:t xml:space="preserve">Kristina M. </w:t>
      </w:r>
      <w:r w:rsidRPr="00BE4941">
        <w:rPr>
          <w:rStyle w:val="Style13ptBold"/>
        </w:rPr>
        <w:t>Lybecker,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8"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0979957B" w14:textId="77777777" w:rsidR="009D0BA7" w:rsidRPr="00381E8C" w:rsidRDefault="009D0BA7" w:rsidP="009D0BA7">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DiMasi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 xml:space="preserve">(DiMasi,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Klevorick,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186856A5" w14:textId="77777777" w:rsidR="009D0BA7" w:rsidRPr="00381E8C" w:rsidRDefault="009D0BA7" w:rsidP="009D0BA7">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tremendous fixed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Apotex Inc. v. Wellcome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75D0ABF0" w14:textId="77777777" w:rsidR="009D0BA7" w:rsidRPr="00381E8C" w:rsidRDefault="009D0BA7" w:rsidP="009D0BA7">
      <w:pPr>
        <w:rPr>
          <w:sz w:val="16"/>
        </w:rPr>
      </w:pPr>
      <w:r w:rsidRPr="00E51F4D">
        <w:rPr>
          <w:rStyle w:val="StyleUnderline"/>
        </w:rPr>
        <w:t xml:space="preserve">The biopharmaceutical industry is characterized by a number of legal and economic issues that </w:t>
      </w:r>
      <w:r w:rsidRPr="00E51F4D">
        <w:rPr>
          <w:rStyle w:val="Emphasis"/>
        </w:rPr>
        <w:t>distinguish it from other research-intensive industries</w:t>
      </w:r>
      <w:r w:rsidRPr="00381E8C">
        <w:rPr>
          <w:sz w:val="16"/>
        </w:rPr>
        <w:t xml:space="preserve">. Danzon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Danzon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(Danzon,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(Danzon,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616118A3" w14:textId="77777777" w:rsidR="009D0BA7" w:rsidRPr="00381E8C" w:rsidRDefault="009D0BA7" w:rsidP="009D0BA7">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are able to recover their investments</w:t>
      </w:r>
      <w:r w:rsidRPr="00381E8C">
        <w:rPr>
          <w:sz w:val="16"/>
        </w:rPr>
        <w:t>.</w:t>
      </w:r>
    </w:p>
    <w:p w14:paraId="64FB0831" w14:textId="77777777" w:rsidR="009D0BA7" w:rsidRPr="00381E8C" w:rsidRDefault="009D0BA7" w:rsidP="009D0BA7">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The report finds a success rate of merely 9.6%, a calculation that is significantly smaller than the widely-cited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0D763DFC" w14:textId="77777777" w:rsidR="009D0BA7" w:rsidRPr="00381E8C" w:rsidRDefault="009D0BA7" w:rsidP="009D0BA7">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recognized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0C349B88" w14:textId="77777777" w:rsidR="009D0BA7" w:rsidRDefault="009D0BA7" w:rsidP="009D0BA7"/>
    <w:p w14:paraId="593F5F9C" w14:textId="77777777" w:rsidR="009D0BA7" w:rsidRPr="00BB372E" w:rsidRDefault="009D0BA7" w:rsidP="009D0BA7">
      <w:pPr>
        <w:keepNext/>
        <w:keepLines/>
        <w:spacing w:before="40" w:after="0"/>
        <w:outlineLvl w:val="3"/>
        <w:rPr>
          <w:rFonts w:eastAsia="MS Gothic"/>
          <w:b/>
          <w:iCs/>
          <w:u w:val="single"/>
        </w:rPr>
      </w:pPr>
      <w:r w:rsidRPr="00BB372E">
        <w:rPr>
          <w:rFonts w:eastAsia="MS Gothic"/>
          <w:b/>
          <w:iCs/>
        </w:rPr>
        <w:t xml:space="preserve">Pharmaceutical innovation is </w:t>
      </w:r>
      <w:r w:rsidRPr="00BB372E">
        <w:rPr>
          <w:rFonts w:eastAsia="MS Gothic"/>
          <w:b/>
          <w:iCs/>
          <w:u w:val="single"/>
        </w:rPr>
        <w:t>key to protecting against future pandemics, bioterrorism, and antibiotic resistance.</w:t>
      </w:r>
    </w:p>
    <w:p w14:paraId="6F43CE24" w14:textId="77777777" w:rsidR="009D0BA7" w:rsidRPr="00BB372E" w:rsidRDefault="009D0BA7" w:rsidP="009D0BA7">
      <w:pPr>
        <w:rPr>
          <w:rFonts w:eastAsia="Cambria"/>
          <w:sz w:val="16"/>
        </w:rPr>
      </w:pPr>
      <w:r w:rsidRPr="00BB372E">
        <w:rPr>
          <w:rFonts w:eastAsia="Cambria"/>
          <w:b/>
          <w:bCs/>
          <w:u w:val="single"/>
        </w:rPr>
        <w:t>Marjanovic and Fejiao ‘20</w:t>
      </w:r>
      <w:r w:rsidRPr="00BB372E">
        <w:rPr>
          <w:rFonts w:eastAsia="Cambria"/>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17483F8E" w14:textId="77777777" w:rsidR="009D0BA7" w:rsidRPr="00BB372E" w:rsidRDefault="009D0BA7" w:rsidP="009D0BA7">
      <w:pPr>
        <w:rPr>
          <w:rFonts w:eastAsia="Cambria"/>
          <w:sz w:val="16"/>
        </w:rPr>
      </w:pPr>
      <w:r w:rsidRPr="00BB372E">
        <w:rPr>
          <w:rFonts w:eastAsia="Cambria"/>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bioterrorism con-text</w:t>
      </w:r>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well-recognised</w:t>
      </w:r>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compe-tition within the industry. However, </w:t>
      </w:r>
      <w:r w:rsidRPr="00BB372E">
        <w:rPr>
          <w:rFonts w:eastAsia="Cambria"/>
          <w:u w:val="single"/>
        </w:rPr>
        <w:t xml:space="preserve">the </w:t>
      </w:r>
      <w:r w:rsidRPr="00A2522C">
        <w:rPr>
          <w:rFonts w:eastAsia="Cambria"/>
          <w:highlight w:val="yellow"/>
          <w:u w:val="single"/>
        </w:rPr>
        <w:t>expertise, networks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sec-tor</w:t>
      </w:r>
      <w:r w:rsidRPr="00BB372E">
        <w:rPr>
          <w:rFonts w:eastAsia="Cambria"/>
          <w:sz w:val="16"/>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agents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imme-diate term. </w:t>
      </w:r>
      <w:r w:rsidRPr="00BB372E">
        <w:rPr>
          <w:rFonts w:eastAsia="Cambria"/>
          <w:sz w:val="16"/>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12 There are important policy questions as to whether – and how – industry could engage with such public health threats to an even greater extent under improved innova-tion conditions.</w:t>
      </w:r>
    </w:p>
    <w:p w14:paraId="49BAE375" w14:textId="77777777" w:rsidR="009D0BA7" w:rsidRDefault="009D0BA7" w:rsidP="009D0BA7">
      <w:pPr>
        <w:rPr>
          <w:rFonts w:eastAsia="Cambria"/>
          <w:sz w:val="16"/>
        </w:rPr>
      </w:pPr>
    </w:p>
    <w:p w14:paraId="21B4D42D" w14:textId="77777777" w:rsidR="009D0BA7" w:rsidRDefault="009D0BA7" w:rsidP="009D0BA7">
      <w:pPr>
        <w:pStyle w:val="Heading4"/>
      </w:pPr>
      <w:r>
        <w:t>Bioterrorism and future pandemics cause extinction.</w:t>
      </w:r>
    </w:p>
    <w:p w14:paraId="313C7F91" w14:textId="77777777" w:rsidR="009D0BA7" w:rsidRPr="00CA2687" w:rsidRDefault="009D0BA7" w:rsidP="009D0BA7">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9" w:history="1">
        <w:r w:rsidRPr="00CA2687">
          <w:rPr>
            <w:rStyle w:val="Hyperlink"/>
            <w:sz w:val="16"/>
          </w:rPr>
          <w:t>https://ctc.usma.edu/biosecurity-in-the-wake-of-covid-19-the-urgent-action-needed/</w:t>
        </w:r>
      </w:hyperlink>
      <w:r w:rsidRPr="00CA2687">
        <w:rPr>
          <w:sz w:val="16"/>
        </w:rPr>
        <w:t xml:space="preserve"> C.VC</w:t>
      </w:r>
    </w:p>
    <w:p w14:paraId="78F6A082" w14:textId="77777777" w:rsidR="009D0BA7" w:rsidRPr="00AB1385" w:rsidRDefault="009D0BA7" w:rsidP="009D0BA7">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14:paraId="28789C54" w14:textId="77777777" w:rsidR="009D0BA7" w:rsidRPr="00AB1385" w:rsidRDefault="009D0BA7" w:rsidP="009D0BA7">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14:paraId="36121B28" w14:textId="77777777" w:rsidR="009D0BA7" w:rsidRPr="00AB1385" w:rsidRDefault="009D0BA7" w:rsidP="009D0BA7">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6FA8A2CC" w14:textId="77777777" w:rsidR="009D0BA7" w:rsidRPr="00AB1385" w:rsidRDefault="009D0BA7" w:rsidP="009D0BA7">
      <w:pPr>
        <w:rPr>
          <w:sz w:val="16"/>
        </w:rPr>
      </w:pPr>
      <w:r w:rsidRPr="00AB1385">
        <w:rPr>
          <w:sz w:val="16"/>
        </w:rPr>
        <w:t>The Need to Rethink Likelihood</w:t>
      </w:r>
    </w:p>
    <w:p w14:paraId="337A6113" w14:textId="77777777" w:rsidR="009D0BA7" w:rsidRPr="00AB1385" w:rsidRDefault="009D0BA7" w:rsidP="009D0BA7">
      <w:pPr>
        <w:rPr>
          <w:sz w:val="16"/>
        </w:rPr>
      </w:pPr>
      <w:r w:rsidRPr="00AB1385">
        <w:rPr>
          <w:sz w:val="16"/>
        </w:rPr>
        <w:t xml:space="preserve">Given the fact that in late 2019 when, as far as is known, COVID-19 cases first started emerging in China, it had been more than a century since the previous catastrophic outbreak (the 1918-1919 “Spanish flu” pandemic),d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beings.e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78EADE34" w14:textId="77777777" w:rsidR="009D0BA7" w:rsidRPr="00AB1385" w:rsidRDefault="009D0BA7" w:rsidP="009D0BA7">
      <w:pPr>
        <w:rPr>
          <w:sz w:val="16"/>
        </w:rPr>
      </w:pPr>
      <w:r w:rsidRPr="00AB1385">
        <w:rPr>
          <w:rStyle w:val="StyleUnderline"/>
        </w:rPr>
        <w:t>There is also growing concern about engineered viruses. Not only have advances in synthetic biology</w:t>
      </w:r>
      <w:r w:rsidRPr="00AB1385">
        <w:rPr>
          <w:sz w:val="16"/>
        </w:rPr>
        <w:t xml:space="preserve"> (SynBio)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14:paraId="655B7BF5" w14:textId="77777777" w:rsidR="009D0BA7" w:rsidRPr="00AB1385" w:rsidRDefault="009D0BA7" w:rsidP="009D0BA7">
      <w:pPr>
        <w:rPr>
          <w:sz w:val="16"/>
        </w:rPr>
      </w:pPr>
      <w:r w:rsidRPr="00AB1385">
        <w:rPr>
          <w:sz w:val="16"/>
        </w:rPr>
        <w:t>In the August 2020 issue of this publication, scientists at the U.S. Military Academy at West Point warned that:</w:t>
      </w:r>
    </w:p>
    <w:p w14:paraId="01AF44A4" w14:textId="77777777" w:rsidR="009D0BA7" w:rsidRPr="00AB1385" w:rsidRDefault="009D0BA7" w:rsidP="009D0BA7">
      <w:pPr>
        <w:rPr>
          <w:sz w:val="16"/>
        </w:rPr>
      </w:pPr>
      <w:r w:rsidRPr="00AB1385">
        <w:rPr>
          <w:sz w:val="16"/>
        </w:rPr>
        <w:t>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SynBio is changing the threat paradigm.</w:t>
      </w:r>
    </w:p>
    <w:p w14:paraId="3BE90ADD" w14:textId="77777777" w:rsidR="009D0BA7" w:rsidRPr="00AB1385" w:rsidRDefault="009D0BA7" w:rsidP="009D0BA7">
      <w:pPr>
        <w:rPr>
          <w:sz w:val="16"/>
        </w:rPr>
      </w:pP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76529E78" w14:textId="77777777" w:rsidR="009D0BA7" w:rsidRPr="00AB1385" w:rsidRDefault="009D0BA7" w:rsidP="009D0BA7">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years.g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5A965ECC" w14:textId="77777777" w:rsidR="009D0BA7" w:rsidRPr="00AB1385" w:rsidRDefault="009D0BA7" w:rsidP="009D0BA7">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be seen as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5A201DDE" w14:textId="77777777" w:rsidR="009D0BA7" w:rsidRDefault="009D0BA7" w:rsidP="009D0BA7">
      <w:pPr>
        <w:pStyle w:val="Heading2"/>
      </w:pPr>
      <w:r>
        <w:t>AT: ROTJ</w:t>
      </w:r>
    </w:p>
    <w:p w14:paraId="1D26B5BA" w14:textId="77777777" w:rsidR="009D0BA7" w:rsidRDefault="009D0BA7" w:rsidP="009D0BA7">
      <w:pPr>
        <w:pStyle w:val="Heading4"/>
      </w:pPr>
      <w:r w:rsidRPr="00A25C18">
        <w:t xml:space="preserve">No Arbitrary roles of the </w:t>
      </w:r>
      <w:r>
        <w:t>judge or ballot –</w:t>
      </w:r>
      <w:r w:rsidRPr="00A25C18">
        <w:t xml:space="preserve"> the judge should vote for the side that produces the best material consequences. Anything else moots </w:t>
      </w:r>
      <w:r>
        <w:t>the NC</w:t>
      </w:r>
      <w:r w:rsidRPr="00A25C18">
        <w:t xml:space="preserve"> and lets the </w:t>
      </w:r>
      <w:r>
        <w:t>aff</w:t>
      </w:r>
      <w:r w:rsidRPr="00A25C18">
        <w:t xml:space="preserve"> choose a self-serving starting point for discussion. </w:t>
      </w:r>
    </w:p>
    <w:p w14:paraId="71165F82" w14:textId="77777777" w:rsidR="009D0BA7" w:rsidRDefault="009D0BA7" w:rsidP="009D0BA7"/>
    <w:p w14:paraId="7AD87EEC" w14:textId="77777777" w:rsidR="003E2441" w:rsidRPr="00730CE9" w:rsidRDefault="003E2441" w:rsidP="003E2441">
      <w:pPr>
        <w:pStyle w:val="Heading4"/>
        <w:rPr>
          <w:rFonts w:cs="Arial"/>
          <w:szCs w:val="26"/>
        </w:rPr>
      </w:pPr>
      <w:r>
        <w:rPr>
          <w:rFonts w:cs="Arial"/>
          <w:szCs w:val="26"/>
        </w:rPr>
        <w:t>Extinction</w:t>
      </w:r>
      <w:r w:rsidRPr="00730CE9">
        <w:rPr>
          <w:rFonts w:cs="Arial"/>
          <w:szCs w:val="26"/>
        </w:rPr>
        <w:t xml:space="preserve"> outweighs---it’s the upmost moral evil and disavowal of the risk makes it more likely.</w:t>
      </w:r>
    </w:p>
    <w:p w14:paraId="5E8A11F4" w14:textId="77777777" w:rsidR="003E2441" w:rsidRPr="00AE4834" w:rsidRDefault="003E2441" w:rsidP="003E2441">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r w:rsidRPr="00AE4834">
        <w:rPr>
          <w:rStyle w:val="Style13ptBold"/>
          <w:rFonts w:eastAsia="Calibri"/>
          <w:b w:val="0"/>
        </w:rPr>
        <w:t>Finneron</w:t>
      </w:r>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10"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14:paraId="71DF9EF8" w14:textId="77777777" w:rsidR="003E2441" w:rsidRDefault="003E2441" w:rsidP="003E2441">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2AE28E6D" w14:textId="77777777" w:rsidR="003E2441" w:rsidRPr="00AE4834" w:rsidRDefault="003E2441" w:rsidP="003E2441">
      <w:pPr>
        <w:rPr>
          <w:sz w:val="8"/>
        </w:rPr>
      </w:pPr>
    </w:p>
    <w:p w14:paraId="507EA8AA" w14:textId="77777777" w:rsidR="003E2441" w:rsidRPr="00730CE9" w:rsidRDefault="003E2441" w:rsidP="003E2441">
      <w:pPr>
        <w:pStyle w:val="Heading4"/>
        <w:rPr>
          <w:rFonts w:cs="Arial"/>
          <w:szCs w:val="26"/>
        </w:rPr>
      </w:pP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14:paraId="26195D06" w14:textId="77777777" w:rsidR="003E2441" w:rsidRPr="00AE4834" w:rsidRDefault="003E2441" w:rsidP="003E2441">
      <w:r w:rsidRPr="00AE4834">
        <w:rPr>
          <w:rStyle w:val="Style13ptBold"/>
        </w:rPr>
        <w:t xml:space="preserve">Khan 18 </w:t>
      </w:r>
      <w:r w:rsidRPr="00AE4834">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3C2C4945" w14:textId="36126BCC" w:rsidR="009D0BA7" w:rsidRDefault="003E2441" w:rsidP="003E2441">
      <w:pPr>
        <w:pStyle w:val="Heading4"/>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Moriori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Ricken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Morioris,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Nunuku’s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w:t>
      </w:r>
    </w:p>
    <w:p w14:paraId="0A03BF46" w14:textId="77777777" w:rsidR="009D0BA7" w:rsidRPr="00231AF6" w:rsidRDefault="009D0BA7" w:rsidP="009D0BA7">
      <w:pPr>
        <w:pStyle w:val="Heading4"/>
      </w:pPr>
      <w:r>
        <w:t>No benefit explained as to why a focus on indigenous unscientific knowledge is better – the aff includes NO WARRANTED CRITIQUE of science, rationality, or modern medicine… which is concerning given the broad claims they are making.</w:t>
      </w:r>
    </w:p>
    <w:p w14:paraId="4CA9D906" w14:textId="77777777" w:rsidR="009D0BA7" w:rsidRPr="009D0BA7" w:rsidRDefault="009D0BA7" w:rsidP="009D0BA7"/>
    <w:sectPr w:rsidR="009D0BA7" w:rsidRPr="009D0B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oto Sans Symbols">
    <w:altName w:val="Cambria"/>
    <w:charset w:val="00"/>
    <w:family w:val="auto"/>
    <w:pitch w:val="default"/>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altName w:val="﷽﷽﷽﷽﷽﷽﷽﷽"/>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panose1 w:val="00000000000000000000"/>
    <w:charset w:val="4D"/>
    <w:family w:val="roman"/>
    <w:notTrueType/>
    <w:pitch w:val="default"/>
    <w:sig w:usb0="03000000" w:usb1="00000000" w:usb2="00000000" w:usb3="00000000" w:csb0="00000001" w:csb1="00000000"/>
  </w:font>
  <w:font w:name="Frutiger LT Std 55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00000003" w:usb1="00000000" w:usb2="00000000" w:usb3="00000000" w:csb0="00000001" w:csb1="00000000"/>
  </w:font>
  <w:font w:name="Sabon LT Std">
    <w:panose1 w:val="00000000000000000000"/>
    <w:charset w:val="4D"/>
    <w:family w:val="roman"/>
    <w:notTrueType/>
    <w:pitch w:val="default"/>
    <w:sig w:usb0="00000003" w:usb1="00000000" w:usb2="00000000" w:usb3="00000000" w:csb0="00000001" w:csb1="00000000"/>
  </w:font>
  <w:font w:name="Baskerville">
    <w:charset w:val="00"/>
    <w:family w:val="auto"/>
    <w:pitch w:val="variable"/>
    <w:sig w:usb0="80000067"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HNKAOE+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4D"/>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15:restartNumberingAfterBreak="0">
    <w:nsid w:val="05B6517F"/>
    <w:multiLevelType w:val="hybridMultilevel"/>
    <w:tmpl w:val="101E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7"/>
  </w:num>
  <w:num w:numId="13">
    <w:abstractNumId w:val="14"/>
  </w:num>
  <w:num w:numId="14">
    <w:abstractNumId w:val="13"/>
  </w:num>
  <w:num w:numId="15">
    <w:abstractNumId w:val="21"/>
  </w:num>
  <w:num w:numId="16">
    <w:abstractNumId w:val="19"/>
  </w:num>
  <w:num w:numId="17">
    <w:abstractNumId w:val="16"/>
  </w:num>
  <w:num w:numId="18">
    <w:abstractNumId w:val="20"/>
  </w:num>
  <w:num w:numId="19">
    <w:abstractNumId w:val="15"/>
  </w:num>
  <w:num w:numId="20">
    <w:abstractNumId w:val="12"/>
  </w:num>
  <w:num w:numId="21">
    <w:abstractNumId w:val="22"/>
  </w:num>
  <w:num w:numId="22">
    <w:abstractNumId w:val="10"/>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A685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2441"/>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AB0"/>
    <w:rsid w:val="0091627E"/>
    <w:rsid w:val="0097032B"/>
    <w:rsid w:val="009A6856"/>
    <w:rsid w:val="009D0BA7"/>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0B39"/>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DA255"/>
  <w15:chartTrackingRefBased/>
  <w15:docId w15:val="{47708A5E-9DC2-4821-9D77-D7D55B7F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0BA7"/>
    <w:rPr>
      <w:rFonts w:ascii="Times New Roman" w:hAnsi="Times New Roman" w:cs="Times New Roman"/>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9A68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9A685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Tags v 2,no,n"/>
    <w:basedOn w:val="Normal"/>
    <w:next w:val="Normal"/>
    <w:link w:val="Heading3Char"/>
    <w:uiPriority w:val="2"/>
    <w:unhideWhenUsed/>
    <w:qFormat/>
    <w:rsid w:val="009A685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t"/>
    <w:basedOn w:val="Normal"/>
    <w:next w:val="Normal"/>
    <w:link w:val="Heading4Char"/>
    <w:unhideWhenUsed/>
    <w:qFormat/>
    <w:rsid w:val="009A6856"/>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3E2441"/>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3E2441"/>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3E2441"/>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3E2441"/>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3E2441"/>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9A68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6856"/>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9A6856"/>
    <w:rPr>
      <w:rFonts w:ascii="Times New Roman" w:eastAsiaTheme="majorEastAsia" w:hAnsi="Times New Roman"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9A6856"/>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9A6856"/>
    <w:rPr>
      <w:rFonts w:ascii="Times New Roman" w:eastAsiaTheme="majorEastAsia" w:hAnsi="Times New Roman" w:cstheme="majorBidi"/>
      <w:b/>
      <w:sz w:val="32"/>
      <w:szCs w:val="24"/>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TAG Char"/>
    <w:basedOn w:val="DefaultParagraphFont"/>
    <w:link w:val="Heading4"/>
    <w:qFormat/>
    <w:rsid w:val="009A6856"/>
    <w:rPr>
      <w:rFonts w:ascii="Times New Roman" w:eastAsiaTheme="majorEastAsia" w:hAnsi="Times New Roman" w:cstheme="majorBidi"/>
      <w:b/>
      <w:iCs/>
      <w:sz w:val="26"/>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Style1,Box"/>
    <w:basedOn w:val="DefaultParagraphFont"/>
    <w:link w:val="Emphasis1"/>
    <w:uiPriority w:val="7"/>
    <w:qFormat/>
    <w:rsid w:val="009A6856"/>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9A6856"/>
    <w:rPr>
      <w:b/>
      <w:bCs/>
      <w:sz w:val="21"/>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c"/>
    <w:basedOn w:val="DefaultParagraphFont"/>
    <w:uiPriority w:val="6"/>
    <w:qFormat/>
    <w:rsid w:val="009A685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Tags v 2 Char1,No Spacing Char"/>
    <w:basedOn w:val="DefaultParagraphFont"/>
    <w:link w:val="NoSpacing"/>
    <w:uiPriority w:val="99"/>
    <w:unhideWhenUsed/>
    <w:rsid w:val="009A6856"/>
    <w:rPr>
      <w:color w:val="auto"/>
      <w:u w:val="none"/>
    </w:rPr>
  </w:style>
  <w:style w:type="character" w:styleId="FollowedHyperlink">
    <w:name w:val="FollowedHyperlink"/>
    <w:basedOn w:val="DefaultParagraphFont"/>
    <w:uiPriority w:val="99"/>
    <w:unhideWhenUsed/>
    <w:rsid w:val="009A6856"/>
    <w:rPr>
      <w:color w:val="auto"/>
      <w:u w:val="none"/>
    </w:rPr>
  </w:style>
  <w:style w:type="paragraph" w:customStyle="1" w:styleId="Analytic">
    <w:name w:val="Analytic"/>
    <w:basedOn w:val="Heading4"/>
    <w:link w:val="AnalyticChar"/>
    <w:autoRedefine/>
    <w:uiPriority w:val="4"/>
    <w:qFormat/>
    <w:rsid w:val="009A6856"/>
    <w:rPr>
      <w:color w:val="C00000"/>
    </w:rPr>
  </w:style>
  <w:style w:type="paragraph" w:customStyle="1" w:styleId="Emphasis1">
    <w:name w:val="Emphasis1"/>
    <w:basedOn w:val="Normal"/>
    <w:link w:val="Emphasis"/>
    <w:autoRedefine/>
    <w:uiPriority w:val="7"/>
    <w:qFormat/>
    <w:rsid w:val="009D0BA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9D0BA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Heading5Char">
    <w:name w:val="Heading 5 Char"/>
    <w:aliases w:val="Text Char"/>
    <w:basedOn w:val="DefaultParagraphFont"/>
    <w:link w:val="Heading5"/>
    <w:rsid w:val="003E2441"/>
    <w:rPr>
      <w:rFonts w:ascii="Cambria" w:eastAsia="Times New Roman" w:hAnsi="Cambria" w:cs="Times New Roman"/>
      <w:b/>
      <w:bCs/>
      <w:i/>
      <w:iCs/>
      <w:sz w:val="20"/>
      <w:lang w:bidi="en-US"/>
    </w:rPr>
  </w:style>
  <w:style w:type="character" w:customStyle="1" w:styleId="Heading6Char">
    <w:name w:val="Heading 6 Char"/>
    <w:basedOn w:val="DefaultParagraphFont"/>
    <w:link w:val="Heading6"/>
    <w:rsid w:val="003E2441"/>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3E2441"/>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3E2441"/>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3E2441"/>
    <w:rPr>
      <w:rFonts w:ascii="Cambria" w:eastAsia="Times New Roman" w:hAnsi="Cambria" w:cs="Times New Roman"/>
      <w:i/>
      <w:iCs/>
      <w:sz w:val="18"/>
      <w:szCs w:val="18"/>
      <w:lang w:bidi="en-US"/>
    </w:rPr>
  </w:style>
  <w:style w:type="character" w:styleId="UnresolvedMention">
    <w:name w:val="Unresolved Mention"/>
    <w:basedOn w:val="DefaultParagraphFont"/>
    <w:uiPriority w:val="99"/>
    <w:unhideWhenUsed/>
    <w:rsid w:val="003E2441"/>
    <w:rPr>
      <w:color w:val="605E5C"/>
      <w:shd w:val="clear" w:color="auto" w:fill="E1DFDD"/>
    </w:rPr>
  </w:style>
  <w:style w:type="character" w:customStyle="1" w:styleId="AnalyticChar">
    <w:name w:val="Analytic Char"/>
    <w:basedOn w:val="DefaultParagraphFont"/>
    <w:link w:val="Analytic"/>
    <w:uiPriority w:val="4"/>
    <w:rsid w:val="003E2441"/>
    <w:rPr>
      <w:rFonts w:ascii="Times New Roman" w:eastAsiaTheme="majorEastAsia" w:hAnsi="Times New Roman" w:cstheme="majorBidi"/>
      <w:b/>
      <w:iCs/>
      <w:color w:val="C00000"/>
      <w:sz w:val="26"/>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3E244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3E2441"/>
    <w:pPr>
      <w:ind w:left="720"/>
      <w:contextualSpacing/>
    </w:pPr>
  </w:style>
  <w:style w:type="paragraph" w:styleId="BalloonText">
    <w:name w:val="Balloon Text"/>
    <w:basedOn w:val="Normal"/>
    <w:link w:val="BalloonTextChar"/>
    <w:uiPriority w:val="99"/>
    <w:unhideWhenUsed/>
    <w:qFormat/>
    <w:rsid w:val="003E2441"/>
    <w:rPr>
      <w:rFonts w:ascii="Tahoma" w:hAnsi="Tahoma" w:cs="Tahoma"/>
      <w:sz w:val="16"/>
      <w:szCs w:val="16"/>
    </w:rPr>
  </w:style>
  <w:style w:type="character" w:customStyle="1" w:styleId="BalloonTextChar">
    <w:name w:val="Balloon Text Char"/>
    <w:basedOn w:val="DefaultParagraphFont"/>
    <w:link w:val="BalloonText"/>
    <w:uiPriority w:val="99"/>
    <w:qFormat/>
    <w:rsid w:val="003E2441"/>
    <w:rPr>
      <w:rFonts w:ascii="Tahoma" w:hAnsi="Tahoma" w:cs="Tahoma"/>
      <w:sz w:val="16"/>
      <w:szCs w:val="16"/>
    </w:rPr>
  </w:style>
  <w:style w:type="paragraph" w:customStyle="1" w:styleId="UnderlinePara">
    <w:name w:val="Underline Para"/>
    <w:basedOn w:val="Normal"/>
    <w:autoRedefine/>
    <w:uiPriority w:val="6"/>
    <w:qFormat/>
    <w:rsid w:val="003E2441"/>
    <w:pPr>
      <w:widowControl w:val="0"/>
      <w:suppressAutoHyphens/>
      <w:spacing w:after="200" w:line="256" w:lineRule="auto"/>
      <w:contextualSpacing/>
    </w:pPr>
    <w:rPr>
      <w:u w:val="single"/>
    </w:rPr>
  </w:style>
  <w:style w:type="paragraph" w:styleId="Header">
    <w:name w:val="header"/>
    <w:aliases w:val="Header Char Char1,Header Char2 Char Char Char,Header Char1 Char1 Char Char Char,Header Char Char Char1 Char Char Char,Header Char Char2 Char Char Char"/>
    <w:basedOn w:val="Normal"/>
    <w:link w:val="HeaderChar"/>
    <w:uiPriority w:val="99"/>
    <w:unhideWhenUsed/>
    <w:qFormat/>
    <w:rsid w:val="003E2441"/>
    <w:pPr>
      <w:tabs>
        <w:tab w:val="center" w:pos="4680"/>
        <w:tab w:val="right" w:pos="9360"/>
      </w:tabs>
    </w:pPr>
  </w:style>
  <w:style w:type="character" w:customStyle="1" w:styleId="HeaderChar">
    <w:name w:val="Header Char"/>
    <w:aliases w:val="Header Char Char1 Char,Header Char2 Char Char Char Char,Header Char1 Char1 Char Char Char Char,Header Char Char Char1 Char Char Char Char,Header Char Char2 Char Char Char Char"/>
    <w:basedOn w:val="DefaultParagraphFont"/>
    <w:link w:val="Header"/>
    <w:uiPriority w:val="99"/>
    <w:rsid w:val="003E2441"/>
    <w:rPr>
      <w:rFonts w:ascii="Times New Roman" w:hAnsi="Times New Roman" w:cs="Times New Roman"/>
    </w:rPr>
  </w:style>
  <w:style w:type="paragraph" w:styleId="Footer">
    <w:name w:val="footer"/>
    <w:basedOn w:val="Normal"/>
    <w:link w:val="FooterChar"/>
    <w:uiPriority w:val="99"/>
    <w:unhideWhenUsed/>
    <w:rsid w:val="003E2441"/>
    <w:pPr>
      <w:tabs>
        <w:tab w:val="center" w:pos="4680"/>
        <w:tab w:val="right" w:pos="9360"/>
      </w:tabs>
    </w:pPr>
  </w:style>
  <w:style w:type="character" w:customStyle="1" w:styleId="FooterChar">
    <w:name w:val="Footer Char"/>
    <w:basedOn w:val="DefaultParagraphFont"/>
    <w:link w:val="Footer"/>
    <w:uiPriority w:val="99"/>
    <w:rsid w:val="003E2441"/>
    <w:rPr>
      <w:rFonts w:ascii="Times New Roman" w:hAnsi="Times New Roman" w:cs="Times New Roman"/>
    </w:rPr>
  </w:style>
  <w:style w:type="character" w:styleId="PageNumber">
    <w:name w:val="page number"/>
    <w:aliases w:val="card ununderlined"/>
    <w:basedOn w:val="DefaultParagraphFont"/>
    <w:uiPriority w:val="99"/>
    <w:unhideWhenUsed/>
    <w:rsid w:val="003E2441"/>
  </w:style>
  <w:style w:type="character" w:customStyle="1" w:styleId="underline">
    <w:name w:val="underline"/>
    <w:qFormat/>
    <w:rsid w:val="003E2441"/>
    <w:rPr>
      <w:u w:val="single"/>
    </w:rPr>
  </w:style>
  <w:style w:type="character" w:customStyle="1" w:styleId="m4841727538114946087gmail-styleunderline">
    <w:name w:val="m_4841727538114946087gmail-styleunderline"/>
    <w:basedOn w:val="DefaultParagraphFont"/>
    <w:rsid w:val="003E2441"/>
  </w:style>
  <w:style w:type="paragraph" w:customStyle="1" w:styleId="BreakTag">
    <w:name w:val="Break Tag"/>
    <w:basedOn w:val="Normal"/>
    <w:autoRedefine/>
    <w:uiPriority w:val="4"/>
    <w:qFormat/>
    <w:rsid w:val="003E2441"/>
    <w:pPr>
      <w:spacing w:before="240"/>
    </w:pPr>
    <w:rPr>
      <w:b/>
      <w:sz w:val="26"/>
    </w:rPr>
  </w:style>
  <w:style w:type="paragraph" w:customStyle="1" w:styleId="BreakBlock">
    <w:name w:val="Break Block"/>
    <w:basedOn w:val="Normal"/>
    <w:link w:val="BreakBlockChar"/>
    <w:autoRedefine/>
    <w:qFormat/>
    <w:rsid w:val="003E2441"/>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3E2441"/>
    <w:rPr>
      <w:rFonts w:ascii="Arial Bold" w:hAnsi="Arial Bold" w:cs="Times New Roman"/>
      <w:b/>
      <w:caps/>
      <w:sz w:val="32"/>
      <w:u w:val="single"/>
    </w:rPr>
  </w:style>
  <w:style w:type="character" w:customStyle="1" w:styleId="Mention1">
    <w:name w:val="Mention1"/>
    <w:basedOn w:val="DefaultParagraphFont"/>
    <w:uiPriority w:val="99"/>
    <w:semiHidden/>
    <w:unhideWhenUsed/>
    <w:rsid w:val="003E2441"/>
    <w:rPr>
      <w:color w:val="2B579A"/>
      <w:shd w:val="clear" w:color="auto" w:fill="E6E6E6"/>
    </w:rPr>
  </w:style>
  <w:style w:type="character" w:customStyle="1" w:styleId="UnresolvedMention1">
    <w:name w:val="Unresolved Mention1"/>
    <w:basedOn w:val="DefaultParagraphFont"/>
    <w:uiPriority w:val="99"/>
    <w:unhideWhenUsed/>
    <w:rsid w:val="003E2441"/>
    <w:rPr>
      <w:color w:val="808080"/>
      <w:shd w:val="clear" w:color="auto" w:fill="E6E6E6"/>
    </w:rPr>
  </w:style>
  <w:style w:type="paragraph" w:customStyle="1" w:styleId="evidencetext">
    <w:name w:val="evidence text"/>
    <w:basedOn w:val="Normal"/>
    <w:link w:val="evidencetextChar1"/>
    <w:qFormat/>
    <w:rsid w:val="003E2441"/>
    <w:pPr>
      <w:ind w:left="432" w:right="432"/>
    </w:pPr>
    <w:rPr>
      <w:color w:val="000000"/>
      <w:lang w:val="x-none" w:eastAsia="x-none"/>
    </w:rPr>
  </w:style>
  <w:style w:type="character" w:customStyle="1" w:styleId="evidencetextChar1">
    <w:name w:val="evidence text Char1"/>
    <w:link w:val="evidencetext"/>
    <w:rsid w:val="003E2441"/>
    <w:rPr>
      <w:rFonts w:ascii="Times New Roman" w:hAnsi="Times New Roman" w:cs="Times New Roman"/>
      <w:color w:val="000000"/>
      <w:lang w:val="x-none" w:eastAsia="x-none"/>
    </w:rPr>
  </w:style>
  <w:style w:type="character" w:customStyle="1" w:styleId="Author-Date">
    <w:name w:val="Author-Date"/>
    <w:qFormat/>
    <w:rsid w:val="003E2441"/>
    <w:rPr>
      <w:b/>
      <w:sz w:val="24"/>
    </w:rPr>
  </w:style>
  <w:style w:type="paragraph" w:customStyle="1" w:styleId="Nothing">
    <w:name w:val="Nothing"/>
    <w:link w:val="NothingChar"/>
    <w:qFormat/>
    <w:rsid w:val="003E2441"/>
    <w:pPr>
      <w:spacing w:after="0" w:line="240" w:lineRule="auto"/>
      <w:jc w:val="both"/>
    </w:pPr>
    <w:rPr>
      <w:rFonts w:ascii="Times New Roman" w:eastAsia="Times New Roman" w:hAnsi="Times New Roman" w:cs="Times New Roman"/>
      <w:sz w:val="20"/>
      <w:szCs w:val="24"/>
    </w:rPr>
  </w:style>
  <w:style w:type="paragraph" w:styleId="Title">
    <w:name w:val="Title"/>
    <w:aliases w:val="Cites and Cards,UNDERLINE,Bold Underlined,title,Block Heading,Read This,Non Read Text,Debate Normal,Warrants"/>
    <w:basedOn w:val="Normal"/>
    <w:link w:val="TitleChar"/>
    <w:uiPriority w:val="6"/>
    <w:qFormat/>
    <w:rsid w:val="003E2441"/>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Non Read Text Char,Debate Normal Char,Warrants Char"/>
    <w:basedOn w:val="DefaultParagraphFont"/>
    <w:link w:val="Title"/>
    <w:uiPriority w:val="6"/>
    <w:qFormat/>
    <w:rsid w:val="003E2441"/>
    <w:rPr>
      <w:rFonts w:ascii="Times New Roman" w:hAnsi="Times New Roman" w:cs="Times New Roman"/>
      <w:sz w:val="24"/>
      <w:u w:val="single"/>
    </w:rPr>
  </w:style>
  <w:style w:type="paragraph" w:customStyle="1" w:styleId="Style4">
    <w:name w:val="Style4"/>
    <w:basedOn w:val="Normal"/>
    <w:link w:val="Style4Char"/>
    <w:qFormat/>
    <w:rsid w:val="003E2441"/>
    <w:rPr>
      <w:rFonts w:eastAsia="Times New Roman"/>
      <w:szCs w:val="24"/>
      <w:u w:val="single"/>
    </w:rPr>
  </w:style>
  <w:style w:type="character" w:customStyle="1" w:styleId="Style4Char">
    <w:name w:val="Style4 Char"/>
    <w:link w:val="Style4"/>
    <w:qFormat/>
    <w:rsid w:val="003E2441"/>
    <w:rPr>
      <w:rFonts w:ascii="Times New Roman" w:eastAsia="Times New Roman" w:hAnsi="Times New Roman" w:cs="Times New Roman"/>
      <w:szCs w:val="24"/>
      <w:u w:val="single"/>
    </w:rPr>
  </w:style>
  <w:style w:type="character" w:customStyle="1" w:styleId="cardChar">
    <w:name w:val="card Char"/>
    <w:aliases w:val="Bold Cite Char Char,Speed Cite Char"/>
    <w:basedOn w:val="DefaultParagraphFont"/>
    <w:qFormat/>
    <w:rsid w:val="003E2441"/>
    <w:rPr>
      <w:rFonts w:ascii="Times New Roman" w:hAnsi="Times New Roman"/>
      <w:u w:val="single"/>
    </w:rPr>
  </w:style>
  <w:style w:type="character" w:customStyle="1" w:styleId="term">
    <w:name w:val="term"/>
    <w:basedOn w:val="DefaultParagraphFont"/>
    <w:rsid w:val="003E2441"/>
  </w:style>
  <w:style w:type="character" w:customStyle="1" w:styleId="Style1Char">
    <w:name w:val="Style1 Char"/>
    <w:qFormat/>
    <w:rsid w:val="003E2441"/>
    <w:rPr>
      <w:rFonts w:ascii="Times New Roman" w:eastAsia="SimSun" w:hAnsi="Times New Roman" w:cs="Times New Roman"/>
      <w:sz w:val="20"/>
      <w:szCs w:val="24"/>
      <w:u w:val="single"/>
      <w:lang w:eastAsia="zh-CN"/>
    </w:rPr>
  </w:style>
  <w:style w:type="character" w:customStyle="1" w:styleId="Styleunderline11pt">
    <w:name w:val="Style underline + 11 pt"/>
    <w:rsid w:val="003E2441"/>
    <w:rPr>
      <w:rFonts w:ascii="Times New Roman" w:hAnsi="Times New Roman"/>
      <w:sz w:val="20"/>
      <w:u w:val="single"/>
    </w:rPr>
  </w:style>
  <w:style w:type="paragraph" w:customStyle="1" w:styleId="Stylecard11pt">
    <w:name w:val="Style card + 11 pt"/>
    <w:basedOn w:val="Normal"/>
    <w:link w:val="Stylecard11ptChar"/>
    <w:qFormat/>
    <w:rsid w:val="003E2441"/>
    <w:pPr>
      <w:ind w:left="288" w:right="288"/>
    </w:pPr>
    <w:rPr>
      <w:rFonts w:ascii="Georgia" w:eastAsia="SimSun" w:hAnsi="Georgia"/>
      <w:szCs w:val="24"/>
      <w:lang w:eastAsia="zh-CN"/>
    </w:rPr>
  </w:style>
  <w:style w:type="character" w:customStyle="1" w:styleId="Stylecard11ptChar">
    <w:name w:val="Style card + 11 pt Char"/>
    <w:link w:val="Stylecard11pt"/>
    <w:rsid w:val="003E2441"/>
    <w:rPr>
      <w:rFonts w:ascii="Georgia" w:eastAsia="SimSun" w:hAnsi="Georgia" w:cs="Times New Roman"/>
      <w:szCs w:val="24"/>
      <w:lang w:eastAsia="zh-CN"/>
    </w:rPr>
  </w:style>
  <w:style w:type="paragraph" w:customStyle="1" w:styleId="Minimize">
    <w:name w:val="Minimize"/>
    <w:basedOn w:val="Normal"/>
    <w:next w:val="Normal"/>
    <w:link w:val="MinimizeChar"/>
    <w:qFormat/>
    <w:rsid w:val="003E2441"/>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3E2441"/>
    <w:rPr>
      <w:rFonts w:ascii="Georgia" w:hAnsi="Georgia" w:cs="Times New Roman"/>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3E2441"/>
    <w:pPr>
      <w:spacing w:after="0" w:line="240" w:lineRule="auto"/>
    </w:pPr>
    <w:rPr>
      <w:rFonts w:ascii="Arial" w:hAnsi="Arial" w:cs="Arial"/>
      <w:u w:val="single"/>
    </w:rPr>
  </w:style>
  <w:style w:type="paragraph" w:customStyle="1" w:styleId="cardtext">
    <w:name w:val="card text"/>
    <w:basedOn w:val="Normal"/>
    <w:link w:val="cardtextChar"/>
    <w:qFormat/>
    <w:rsid w:val="003E2441"/>
    <w:pPr>
      <w:ind w:left="288" w:right="288"/>
    </w:pPr>
  </w:style>
  <w:style w:type="character" w:customStyle="1" w:styleId="cardtextChar">
    <w:name w:val="card text Char"/>
    <w:basedOn w:val="DefaultParagraphFont"/>
    <w:link w:val="cardtext"/>
    <w:rsid w:val="003E2441"/>
    <w:rPr>
      <w:rFonts w:ascii="Times New Roman" w:hAnsi="Times New Roman" w:cs="Times New Roman"/>
    </w:rPr>
  </w:style>
  <w:style w:type="character" w:customStyle="1" w:styleId="byline">
    <w:name w:val="byline"/>
    <w:basedOn w:val="DefaultParagraphFont"/>
    <w:rsid w:val="003E2441"/>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qFormat/>
    <w:rsid w:val="003E2441"/>
    <w:rPr>
      <w:rFonts w:ascii="Arial" w:hAnsi="Arial"/>
      <w:b/>
      <w:sz w:val="24"/>
      <w:szCs w:val="22"/>
      <w:u w:val="single"/>
    </w:rPr>
  </w:style>
  <w:style w:type="paragraph" w:customStyle="1" w:styleId="StyleStyle411pt">
    <w:name w:val="Style Style4 + 11 pt"/>
    <w:basedOn w:val="Normal"/>
    <w:link w:val="StyleStyle411ptChar"/>
    <w:qFormat/>
    <w:rsid w:val="003E2441"/>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3E2441"/>
    <w:rPr>
      <w:rFonts w:ascii="Times New Roman" w:eastAsia="Times New Roman" w:hAnsi="Times New Roman" w:cs="Times New Roman"/>
      <w:u w:val="single"/>
    </w:rPr>
  </w:style>
  <w:style w:type="character" w:customStyle="1" w:styleId="Style11ptUnderline">
    <w:name w:val="Style 11 pt Underline"/>
    <w:qFormat/>
    <w:rsid w:val="003E2441"/>
    <w:rPr>
      <w:sz w:val="20"/>
      <w:u w:val="single"/>
    </w:rPr>
  </w:style>
  <w:style w:type="character" w:customStyle="1" w:styleId="Style11ptBoldUnderline">
    <w:name w:val="Style 11 pt Bold Underline"/>
    <w:qFormat/>
    <w:rsid w:val="003E2441"/>
    <w:rPr>
      <w:b/>
      <w:bCs/>
      <w:sz w:val="20"/>
      <w:u w:val="single"/>
    </w:rPr>
  </w:style>
  <w:style w:type="character" w:customStyle="1" w:styleId="Style11pt">
    <w:name w:val="Style 11 pt"/>
    <w:qFormat/>
    <w:rsid w:val="003E2441"/>
    <w:rPr>
      <w:sz w:val="20"/>
    </w:rPr>
  </w:style>
  <w:style w:type="paragraph" w:customStyle="1" w:styleId="StyleStyle411ptBold">
    <w:name w:val="Style Style4 + 11 pt Bold"/>
    <w:basedOn w:val="Normal"/>
    <w:link w:val="StyleStyle411ptBoldChar"/>
    <w:qFormat/>
    <w:rsid w:val="003E2441"/>
    <w:rPr>
      <w:rFonts w:eastAsia="Times New Roman"/>
      <w:b/>
      <w:bCs/>
      <w:szCs w:val="24"/>
      <w:u w:val="single"/>
    </w:rPr>
  </w:style>
  <w:style w:type="character" w:customStyle="1" w:styleId="StyleStyle411ptBoldChar">
    <w:name w:val="Style Style4 + 11 pt Bold Char"/>
    <w:basedOn w:val="DefaultParagraphFont"/>
    <w:link w:val="StyleStyle411ptBold"/>
    <w:rsid w:val="003E2441"/>
    <w:rPr>
      <w:rFonts w:ascii="Times New Roman" w:eastAsia="Times New Roman" w:hAnsi="Times New Roman" w:cs="Times New Roman"/>
      <w:b/>
      <w:bCs/>
      <w:szCs w:val="24"/>
      <w:u w:val="single"/>
    </w:rPr>
  </w:style>
  <w:style w:type="paragraph" w:customStyle="1" w:styleId="BlockTitle">
    <w:name w:val="Block Title"/>
    <w:basedOn w:val="Normal"/>
    <w:next w:val="Normal"/>
    <w:link w:val="BlockTitleChar"/>
    <w:qFormat/>
    <w:rsid w:val="003E2441"/>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3E2441"/>
    <w:rPr>
      <w:rFonts w:ascii="Times New Roman" w:eastAsia="Times New Roman" w:hAnsi="Times New Roman" w:cs="Times New Roman"/>
      <w:b/>
      <w:sz w:val="32"/>
      <w:szCs w:val="20"/>
      <w:u w:val="single"/>
    </w:rPr>
  </w:style>
  <w:style w:type="character" w:customStyle="1" w:styleId="Emphasis2">
    <w:name w:val="Emphasis2"/>
    <w:basedOn w:val="DefaultParagraphFont"/>
    <w:qFormat/>
    <w:rsid w:val="003E2441"/>
    <w:rPr>
      <w:rFonts w:ascii="Franklin Gothic Heavy" w:hAnsi="Franklin Gothic Heavy"/>
      <w:iCs/>
      <w:u w:val="single"/>
    </w:rPr>
  </w:style>
  <w:style w:type="paragraph" w:customStyle="1" w:styleId="Cards">
    <w:name w:val="Cards"/>
    <w:basedOn w:val="Normal"/>
    <w:link w:val="CardsChar1"/>
    <w:qFormat/>
    <w:rsid w:val="003E2441"/>
    <w:pPr>
      <w:autoSpaceDE w:val="0"/>
      <w:autoSpaceDN w:val="0"/>
      <w:adjustRightInd w:val="0"/>
      <w:ind w:left="432" w:right="432"/>
      <w:jc w:val="both"/>
    </w:pPr>
    <w:rPr>
      <w:rFonts w:eastAsia="Times New Roman"/>
      <w:sz w:val="20"/>
      <w:szCs w:val="20"/>
    </w:rPr>
  </w:style>
  <w:style w:type="character" w:customStyle="1" w:styleId="CardsChar">
    <w:name w:val="Cards Char"/>
    <w:qFormat/>
    <w:locked/>
    <w:rsid w:val="003E2441"/>
    <w:rPr>
      <w:rFonts w:ascii="Times New Roman" w:eastAsia="Times New Roman" w:hAnsi="Times New Roman" w:cs="Times New Roman"/>
      <w:sz w:val="20"/>
      <w:szCs w:val="24"/>
    </w:rPr>
  </w:style>
  <w:style w:type="character" w:customStyle="1" w:styleId="pmterms1">
    <w:name w:val="pmterms1"/>
    <w:basedOn w:val="DefaultParagraphFont"/>
    <w:qFormat/>
    <w:rsid w:val="003E2441"/>
  </w:style>
  <w:style w:type="character" w:customStyle="1" w:styleId="hilite1">
    <w:name w:val="hilite1"/>
    <w:basedOn w:val="DefaultParagraphFont"/>
    <w:rsid w:val="003E2441"/>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3E2441"/>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3E2441"/>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3E2441"/>
    <w:rPr>
      <w:rFonts w:eastAsia="Times New Roman"/>
      <w:b/>
      <w:szCs w:val="20"/>
    </w:rPr>
  </w:style>
  <w:style w:type="character" w:customStyle="1" w:styleId="NormaltagChar">
    <w:name w:val="Normal tag Char"/>
    <w:basedOn w:val="DefaultParagraphFont"/>
    <w:link w:val="Normaltag"/>
    <w:uiPriority w:val="99"/>
    <w:locked/>
    <w:rsid w:val="003E2441"/>
    <w:rPr>
      <w:rFonts w:ascii="Times New Roman" w:eastAsia="Times New Roman" w:hAnsi="Times New Roman" w:cs="Times New Roman"/>
      <w:b/>
      <w:szCs w:val="20"/>
    </w:rPr>
  </w:style>
  <w:style w:type="character" w:customStyle="1" w:styleId="DebateUnderline">
    <w:name w:val="Debate Underline"/>
    <w:qFormat/>
    <w:rsid w:val="003E2441"/>
    <w:rPr>
      <w:rFonts w:ascii="Times New Roman" w:hAnsi="Times New Roman"/>
      <w:sz w:val="20"/>
      <w:szCs w:val="24"/>
      <w:u w:val="thick"/>
    </w:rPr>
  </w:style>
  <w:style w:type="character" w:customStyle="1" w:styleId="blue">
    <w:name w:val="blue"/>
    <w:basedOn w:val="DefaultParagraphFont"/>
    <w:qFormat/>
    <w:rsid w:val="003E2441"/>
    <w:rPr>
      <w:rFonts w:cs="Times New Roman"/>
    </w:rPr>
  </w:style>
  <w:style w:type="paragraph" w:customStyle="1" w:styleId="cites">
    <w:name w:val="cites"/>
    <w:link w:val="Heading1Char3"/>
    <w:autoRedefine/>
    <w:qFormat/>
    <w:rsid w:val="003E2441"/>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3E2441"/>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3E2441"/>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3E2441"/>
    <w:rPr>
      <w:rFonts w:ascii="Times New Roman" w:eastAsia="Malgun Gothic" w:hAnsi="Times New Roman" w:cs="Times New Roman"/>
      <w:sz w:val="12"/>
      <w:szCs w:val="24"/>
    </w:rPr>
  </w:style>
  <w:style w:type="character" w:customStyle="1" w:styleId="CitesChar2">
    <w:name w:val="Cites Char2"/>
    <w:rsid w:val="003E2441"/>
    <w:rPr>
      <w:rFonts w:eastAsia="Times New Roman" w:cs="Times New Roman"/>
      <w:b/>
      <w:bCs/>
      <w:sz w:val="20"/>
      <w:szCs w:val="20"/>
    </w:rPr>
  </w:style>
  <w:style w:type="character" w:customStyle="1" w:styleId="Heading1Char1">
    <w:name w:val="Heading 1 Char1"/>
    <w:aliases w:val="Pocket Char1"/>
    <w:basedOn w:val="DefaultParagraphFont"/>
    <w:uiPriority w:val="1"/>
    <w:rsid w:val="003E2441"/>
    <w:rPr>
      <w:rFonts w:ascii="Arial" w:hAnsi="Arial" w:cs="Arial"/>
      <w:b/>
      <w:bCs/>
      <w:kern w:val="32"/>
      <w:sz w:val="28"/>
      <w:szCs w:val="32"/>
      <w:lang w:bidi="en-US"/>
    </w:rPr>
  </w:style>
  <w:style w:type="paragraph" w:customStyle="1" w:styleId="BlockTitle2">
    <w:name w:val="Block Title2"/>
    <w:basedOn w:val="Normal"/>
    <w:next w:val="Normal"/>
    <w:qFormat/>
    <w:rsid w:val="003E2441"/>
    <w:pPr>
      <w:spacing w:after="240"/>
      <w:jc w:val="center"/>
    </w:pPr>
    <w:rPr>
      <w:rFonts w:eastAsia="Times New Roman"/>
      <w:b/>
      <w:sz w:val="32"/>
      <w:u w:val="single"/>
      <w:lang w:bidi="en-US"/>
    </w:rPr>
  </w:style>
  <w:style w:type="paragraph" w:styleId="DocumentMap">
    <w:name w:val="Document Map"/>
    <w:basedOn w:val="Normal"/>
    <w:link w:val="DocumentMapChar"/>
    <w:uiPriority w:val="99"/>
    <w:rsid w:val="003E2441"/>
    <w:pPr>
      <w:shd w:val="clear" w:color="auto" w:fill="000080"/>
    </w:pPr>
    <w:rPr>
      <w:rFonts w:ascii="Tahoma" w:eastAsia="Times New Roman" w:hAnsi="Tahoma" w:cs="Tahoma"/>
      <w:lang w:bidi="en-US"/>
    </w:rPr>
  </w:style>
  <w:style w:type="character" w:customStyle="1" w:styleId="DocumentMapChar">
    <w:name w:val="Document Map Char"/>
    <w:basedOn w:val="DefaultParagraphFont"/>
    <w:link w:val="DocumentMap"/>
    <w:uiPriority w:val="99"/>
    <w:rsid w:val="003E2441"/>
    <w:rPr>
      <w:rFonts w:ascii="Tahoma" w:eastAsia="Times New Roman" w:hAnsi="Tahoma" w:cs="Tahoma"/>
      <w:shd w:val="clear" w:color="auto" w:fill="000080"/>
      <w:lang w:bidi="en-US"/>
    </w:rPr>
  </w:style>
  <w:style w:type="paragraph" w:styleId="TOC1">
    <w:name w:val="toc 1"/>
    <w:aliases w:val="good index,Index Basic"/>
    <w:basedOn w:val="Normal"/>
    <w:next w:val="Normal"/>
    <w:autoRedefine/>
    <w:uiPriority w:val="39"/>
    <w:qFormat/>
    <w:rsid w:val="003E2441"/>
    <w:pPr>
      <w:spacing w:before="120" w:after="120"/>
    </w:pPr>
    <w:rPr>
      <w:rFonts w:eastAsia="Times New Roman"/>
      <w:b/>
      <w:u w:val="single"/>
      <w:lang w:bidi="en-US"/>
    </w:rPr>
  </w:style>
  <w:style w:type="paragraph" w:styleId="TOC9">
    <w:name w:val="toc 9"/>
    <w:basedOn w:val="Normal"/>
    <w:next w:val="Normal"/>
    <w:autoRedefine/>
    <w:rsid w:val="003E2441"/>
    <w:pPr>
      <w:ind w:left="1600"/>
    </w:pPr>
    <w:rPr>
      <w:rFonts w:eastAsia="Times New Roman"/>
      <w:sz w:val="20"/>
      <w:lang w:bidi="en-US"/>
    </w:rPr>
  </w:style>
  <w:style w:type="paragraph" w:customStyle="1" w:styleId="TxBrp1">
    <w:name w:val="TxBr_p1"/>
    <w:basedOn w:val="Normal"/>
    <w:qFormat/>
    <w:rsid w:val="003E2441"/>
    <w:pPr>
      <w:tabs>
        <w:tab w:val="left" w:pos="204"/>
      </w:tabs>
      <w:autoSpaceDE w:val="0"/>
      <w:autoSpaceDN w:val="0"/>
      <w:adjustRightInd w:val="0"/>
      <w:spacing w:line="272" w:lineRule="atLeast"/>
      <w:jc w:val="both"/>
    </w:pPr>
    <w:rPr>
      <w:rFonts w:eastAsia="Times New Roman"/>
      <w:szCs w:val="24"/>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3E2441"/>
    <w:pPr>
      <w:spacing w:before="100" w:beforeAutospacing="1" w:after="100" w:afterAutospacing="1"/>
    </w:pPr>
    <w:rPr>
      <w:rFonts w:eastAsia="Times New Roman"/>
      <w:szCs w:val="24"/>
      <w:lang w:bidi="en-US"/>
    </w:rPr>
  </w:style>
  <w:style w:type="paragraph" w:customStyle="1" w:styleId="fullstory">
    <w:name w:val="fullstory"/>
    <w:basedOn w:val="Normal"/>
    <w:qFormat/>
    <w:rsid w:val="003E2441"/>
    <w:pPr>
      <w:spacing w:before="100" w:beforeAutospacing="1" w:after="100" w:afterAutospacing="1"/>
    </w:pPr>
    <w:rPr>
      <w:rFonts w:eastAsia="Times New Roman"/>
      <w:szCs w:val="24"/>
      <w:lang w:bidi="en-US"/>
    </w:rPr>
  </w:style>
  <w:style w:type="character" w:customStyle="1" w:styleId="standardcontent">
    <w:name w:val="standardcontent"/>
    <w:basedOn w:val="DefaultParagraphFont"/>
    <w:rsid w:val="003E2441"/>
  </w:style>
  <w:style w:type="paragraph" w:customStyle="1" w:styleId="hat">
    <w:name w:val="hat"/>
    <w:basedOn w:val="Normal"/>
    <w:next w:val="Normal"/>
    <w:link w:val="hatChar"/>
    <w:qFormat/>
    <w:rsid w:val="003E2441"/>
    <w:pPr>
      <w:spacing w:before="240" w:after="240"/>
      <w:jc w:val="center"/>
      <w:outlineLvl w:val="0"/>
    </w:pPr>
    <w:rPr>
      <w:rFonts w:eastAsia="Times New Roman"/>
      <w:b/>
      <w:bCs/>
      <w:sz w:val="32"/>
      <w:szCs w:val="24"/>
      <w:u w:val="single"/>
      <w:lang w:bidi="en-US"/>
    </w:rPr>
  </w:style>
  <w:style w:type="character" w:customStyle="1" w:styleId="storyby">
    <w:name w:val="storyby"/>
    <w:basedOn w:val="DefaultParagraphFont"/>
    <w:rsid w:val="003E2441"/>
  </w:style>
  <w:style w:type="paragraph" w:customStyle="1" w:styleId="HotRouteChar">
    <w:name w:val="Hot Route! Char"/>
    <w:basedOn w:val="Normal"/>
    <w:qFormat/>
    <w:rsid w:val="003E2441"/>
    <w:pPr>
      <w:ind w:left="144"/>
    </w:pPr>
    <w:rPr>
      <w:rFonts w:eastAsia="Times New Roman"/>
      <w:sz w:val="20"/>
      <w:szCs w:val="24"/>
      <w:lang w:bidi="en-US"/>
    </w:rPr>
  </w:style>
  <w:style w:type="character" w:styleId="Strong">
    <w:name w:val="Strong"/>
    <w:aliases w:val="8 pt font,Citation Char Char1 Char Char Char Char Char,Cut,Small 1,Read Char Char Char,Read Char Char1"/>
    <w:basedOn w:val="DefaultParagraphFont"/>
    <w:uiPriority w:val="22"/>
    <w:qFormat/>
    <w:rsid w:val="003E2441"/>
    <w:rPr>
      <w:rFonts w:cs="Times New Roman"/>
      <w:b/>
      <w:bCs/>
    </w:rPr>
  </w:style>
  <w:style w:type="paragraph" w:customStyle="1" w:styleId="Default">
    <w:name w:val="Default"/>
    <w:qFormat/>
    <w:rsid w:val="003E244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3E2441"/>
    <w:rPr>
      <w:rFonts w:ascii="Cambria" w:hAnsi="Cambria" w:cs="Times New Roman"/>
      <w:b/>
      <w:bCs/>
      <w:sz w:val="26"/>
      <w:szCs w:val="26"/>
    </w:rPr>
  </w:style>
  <w:style w:type="character" w:customStyle="1" w:styleId="UnderliningChar">
    <w:name w:val="Underlining Char"/>
    <w:basedOn w:val="DefaultParagraphFont"/>
    <w:link w:val="Underlining"/>
    <w:rsid w:val="003E2441"/>
    <w:rPr>
      <w:rFonts w:ascii="Arial Narrow" w:hAnsi="Arial Narrow" w:cs="Times New Roman"/>
      <w:sz w:val="24"/>
      <w:szCs w:val="24"/>
      <w:u w:val="single"/>
    </w:rPr>
  </w:style>
  <w:style w:type="character" w:customStyle="1" w:styleId="CardCharChar1">
    <w:name w:val="Card Char Char1"/>
    <w:basedOn w:val="DefaultParagraphFont"/>
    <w:rsid w:val="003E2441"/>
    <w:rPr>
      <w:rFonts w:cs="Times New Roman"/>
      <w:b/>
      <w:bCs/>
      <w:sz w:val="28"/>
      <w:szCs w:val="28"/>
    </w:rPr>
  </w:style>
  <w:style w:type="character" w:customStyle="1" w:styleId="CitesChar">
    <w:name w:val="Cites Char"/>
    <w:qFormat/>
    <w:locked/>
    <w:rsid w:val="003E2441"/>
    <w:rPr>
      <w:rFonts w:ascii="Times New Roman" w:eastAsia="Calibri" w:hAnsi="Times New Roman" w:cs="Times New Roman"/>
      <w:sz w:val="24"/>
      <w:szCs w:val="24"/>
    </w:rPr>
  </w:style>
  <w:style w:type="character" w:customStyle="1" w:styleId="apple-converted-space">
    <w:name w:val="apple-converted-space"/>
    <w:basedOn w:val="DefaultParagraphFont"/>
    <w:qFormat/>
    <w:rsid w:val="003E2441"/>
  </w:style>
  <w:style w:type="character" w:customStyle="1" w:styleId="hit">
    <w:name w:val="hit"/>
    <w:basedOn w:val="DefaultParagraphFont"/>
    <w:qFormat/>
    <w:rsid w:val="003E2441"/>
    <w:rPr>
      <w:rFonts w:cs="Times New Roman"/>
    </w:rPr>
  </w:style>
  <w:style w:type="paragraph" w:customStyle="1" w:styleId="SmallFont">
    <w:name w:val="Small Font"/>
    <w:basedOn w:val="Normal"/>
    <w:link w:val="SmallFontChar"/>
    <w:qFormat/>
    <w:rsid w:val="003E2441"/>
    <w:pPr>
      <w:spacing w:after="200"/>
      <w:jc w:val="both"/>
    </w:pPr>
    <w:rPr>
      <w:rFonts w:eastAsia="Calibri"/>
      <w:szCs w:val="18"/>
    </w:rPr>
  </w:style>
  <w:style w:type="character" w:customStyle="1" w:styleId="SmallFontChar">
    <w:name w:val="Small Font Char"/>
    <w:basedOn w:val="DefaultParagraphFont"/>
    <w:link w:val="SmallFont"/>
    <w:locked/>
    <w:rsid w:val="003E2441"/>
    <w:rPr>
      <w:rFonts w:ascii="Times New Roman" w:eastAsia="Calibri" w:hAnsi="Times New Roman" w:cs="Times New Roman"/>
      <w:szCs w:val="18"/>
    </w:rPr>
  </w:style>
  <w:style w:type="character" w:customStyle="1" w:styleId="CircleChar1">
    <w:name w:val="Circle Char1"/>
    <w:basedOn w:val="DefaultParagraphFont"/>
    <w:rsid w:val="003E2441"/>
    <w:rPr>
      <w:rFonts w:cs="Times New Roman"/>
      <w:b/>
      <w:i/>
      <w:sz w:val="18"/>
      <w:szCs w:val="18"/>
      <w:u w:val="single"/>
      <w:lang w:val="en-US" w:eastAsia="en-US" w:bidi="ar-SA"/>
    </w:rPr>
  </w:style>
  <w:style w:type="paragraph" w:styleId="BodyText">
    <w:name w:val="Body Text"/>
    <w:basedOn w:val="Normal"/>
    <w:link w:val="BodyTextChar"/>
    <w:uiPriority w:val="99"/>
    <w:unhideWhenUsed/>
    <w:qFormat/>
    <w:rsid w:val="003E2441"/>
    <w:pPr>
      <w:spacing w:after="120"/>
    </w:pPr>
  </w:style>
  <w:style w:type="character" w:customStyle="1" w:styleId="BodyTextChar">
    <w:name w:val="Body Text Char"/>
    <w:basedOn w:val="DefaultParagraphFont"/>
    <w:link w:val="BodyText"/>
    <w:uiPriority w:val="99"/>
    <w:qFormat/>
    <w:rsid w:val="003E2441"/>
    <w:rPr>
      <w:rFonts w:ascii="Times New Roman" w:hAnsi="Times New Roman" w:cs="Times New Roman"/>
    </w:rPr>
  </w:style>
  <w:style w:type="character" w:customStyle="1" w:styleId="verdana">
    <w:name w:val="verdana"/>
    <w:basedOn w:val="DefaultParagraphFont"/>
    <w:qFormat/>
    <w:rsid w:val="003E2441"/>
  </w:style>
  <w:style w:type="character" w:customStyle="1" w:styleId="CardsChar1">
    <w:name w:val="Cards Char1"/>
    <w:link w:val="Cards"/>
    <w:rsid w:val="003E2441"/>
    <w:rPr>
      <w:rFonts w:ascii="Times New Roman" w:eastAsia="Times New Roman" w:hAnsi="Times New Roman" w:cs="Times New Roman"/>
      <w:sz w:val="20"/>
      <w:szCs w:val="20"/>
    </w:rPr>
  </w:style>
  <w:style w:type="paragraph" w:customStyle="1" w:styleId="BlockHeadings">
    <w:name w:val="Block Headings"/>
    <w:basedOn w:val="Normal"/>
    <w:link w:val="BlockHeadingsChar"/>
    <w:qFormat/>
    <w:rsid w:val="003E2441"/>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3E2441"/>
    <w:rPr>
      <w:rFonts w:ascii="Times New Roman" w:eastAsia="Times New Roman" w:hAnsi="Times New Roman" w:cs="Times New Roman"/>
      <w:b/>
      <w:sz w:val="20"/>
      <w:szCs w:val="20"/>
    </w:rPr>
  </w:style>
  <w:style w:type="paragraph" w:customStyle="1" w:styleId="loose">
    <w:name w:val="loose"/>
    <w:basedOn w:val="Normal"/>
    <w:qFormat/>
    <w:rsid w:val="003E2441"/>
    <w:pPr>
      <w:spacing w:before="210"/>
    </w:pPr>
    <w:rPr>
      <w:rFonts w:eastAsia="Times New Roman"/>
      <w:szCs w:val="24"/>
      <w:lang w:eastAsia="zh-CN" w:bidi="he-IL"/>
    </w:rPr>
  </w:style>
  <w:style w:type="character" w:customStyle="1" w:styleId="hit1">
    <w:name w:val="hit1"/>
    <w:basedOn w:val="DefaultParagraphFont"/>
    <w:rsid w:val="003E2441"/>
    <w:rPr>
      <w:b/>
      <w:bCs/>
      <w:color w:val="CC0033"/>
    </w:rPr>
  </w:style>
  <w:style w:type="character" w:customStyle="1" w:styleId="upper">
    <w:name w:val="upper"/>
    <w:basedOn w:val="DefaultParagraphFont"/>
    <w:rsid w:val="003E2441"/>
  </w:style>
  <w:style w:type="character" w:customStyle="1" w:styleId="Author">
    <w:name w:val="Author"/>
    <w:aliases w:val="Style Date"/>
    <w:basedOn w:val="DefaultParagraphFont"/>
    <w:qFormat/>
    <w:rsid w:val="003E2441"/>
    <w:rPr>
      <w:b/>
      <w:sz w:val="24"/>
    </w:rPr>
  </w:style>
  <w:style w:type="character" w:customStyle="1" w:styleId="SmallFont7pt">
    <w:name w:val="Small Font (7 pt)"/>
    <w:basedOn w:val="DefaultParagraphFont"/>
    <w:qFormat/>
    <w:rsid w:val="003E2441"/>
    <w:rPr>
      <w:sz w:val="14"/>
    </w:rPr>
  </w:style>
  <w:style w:type="paragraph" w:customStyle="1" w:styleId="UnderlinedText">
    <w:name w:val="Underlined Text"/>
    <w:basedOn w:val="Normal"/>
    <w:qFormat/>
    <w:rsid w:val="003E2441"/>
    <w:rPr>
      <w:rFonts w:eastAsia="Times New Roman"/>
      <w:b/>
      <w:szCs w:val="20"/>
    </w:rPr>
  </w:style>
  <w:style w:type="character" w:customStyle="1" w:styleId="SmallText-New">
    <w:name w:val="Small Text - New"/>
    <w:basedOn w:val="DefaultParagraphFont"/>
    <w:rsid w:val="003E2441"/>
    <w:rPr>
      <w:rFonts w:ascii="Arial Narrow" w:hAnsi="Arial Narrow"/>
      <w:sz w:val="14"/>
    </w:rPr>
  </w:style>
  <w:style w:type="paragraph" w:customStyle="1" w:styleId="Smalltext">
    <w:name w:val="Small text"/>
    <w:aliases w:val="Quote1,Quote11"/>
    <w:basedOn w:val="Normal"/>
    <w:link w:val="SmalltextChar"/>
    <w:qFormat/>
    <w:rsid w:val="003E2441"/>
    <w:rPr>
      <w:rFonts w:ascii="Arial Narrow" w:eastAsia="Times New Roman" w:hAnsi="Arial Narrow"/>
      <w:szCs w:val="24"/>
    </w:rPr>
  </w:style>
  <w:style w:type="character" w:customStyle="1" w:styleId="Underlined-New">
    <w:name w:val="Underlined - New"/>
    <w:basedOn w:val="DefaultParagraphFont"/>
    <w:rsid w:val="003E2441"/>
    <w:rPr>
      <w:rFonts w:ascii="Arial Narrow" w:hAnsi="Arial Narrow"/>
      <w:sz w:val="16"/>
      <w:u w:val="single"/>
    </w:rPr>
  </w:style>
  <w:style w:type="paragraph" w:styleId="TOC2">
    <w:name w:val="toc 2"/>
    <w:basedOn w:val="Normal"/>
    <w:next w:val="Normal"/>
    <w:autoRedefine/>
    <w:uiPriority w:val="39"/>
    <w:qFormat/>
    <w:rsid w:val="003E2441"/>
    <w:pPr>
      <w:ind w:left="200"/>
    </w:pPr>
    <w:rPr>
      <w:rFonts w:eastAsia="Times New Roman"/>
      <w:sz w:val="20"/>
      <w:lang w:bidi="en-US"/>
    </w:rPr>
  </w:style>
  <w:style w:type="paragraph" w:styleId="Caption">
    <w:name w:val="caption"/>
    <w:aliases w:val="caption"/>
    <w:basedOn w:val="Normal"/>
    <w:next w:val="Normal"/>
    <w:qFormat/>
    <w:rsid w:val="003E2441"/>
    <w:rPr>
      <w:rFonts w:eastAsia="Times New Roman"/>
      <w:b/>
      <w:bCs/>
      <w:sz w:val="18"/>
      <w:szCs w:val="18"/>
      <w:lang w:bidi="en-US"/>
    </w:rPr>
  </w:style>
  <w:style w:type="paragraph" w:styleId="TOCHeading">
    <w:name w:val="TOC Heading"/>
    <w:basedOn w:val="Heading1"/>
    <w:next w:val="Normal"/>
    <w:uiPriority w:val="39"/>
    <w:qFormat/>
    <w:rsid w:val="003E2441"/>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lang w:bidi="en-US"/>
    </w:rPr>
  </w:style>
  <w:style w:type="character" w:customStyle="1" w:styleId="Boxing">
    <w:name w:val="Boxing"/>
    <w:basedOn w:val="DefaultParagraphFont"/>
    <w:rsid w:val="003E2441"/>
    <w:rPr>
      <w:rFonts w:ascii="Arial Narrow" w:hAnsi="Arial Narrow"/>
      <w:dstrike w:val="0"/>
      <w:sz w:val="20"/>
      <w:bdr w:val="single" w:sz="2" w:space="0" w:color="auto"/>
      <w:vertAlign w:val="baseline"/>
    </w:rPr>
  </w:style>
  <w:style w:type="character" w:customStyle="1" w:styleId="style65">
    <w:name w:val="style65"/>
    <w:basedOn w:val="DefaultParagraphFont"/>
    <w:rsid w:val="003E2441"/>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3E2441"/>
    <w:rPr>
      <w:rFonts w:cs="Arial"/>
      <w:bCs/>
      <w:szCs w:val="26"/>
      <w:u w:val="single"/>
      <w:lang w:val="en-US" w:eastAsia="en-US" w:bidi="ar-SA"/>
    </w:rPr>
  </w:style>
  <w:style w:type="character" w:customStyle="1" w:styleId="qlabel">
    <w:name w:val="q_label"/>
    <w:basedOn w:val="DefaultParagraphFont"/>
    <w:rsid w:val="003E2441"/>
  </w:style>
  <w:style w:type="character" w:customStyle="1" w:styleId="alabel">
    <w:name w:val="a_label"/>
    <w:basedOn w:val="DefaultParagraphFont"/>
    <w:rsid w:val="003E2441"/>
  </w:style>
  <w:style w:type="character" w:customStyle="1" w:styleId="Style1Char1">
    <w:name w:val="Style1 Char1"/>
    <w:basedOn w:val="DefaultParagraphFont"/>
    <w:qFormat/>
    <w:rsid w:val="003E2441"/>
    <w:rPr>
      <w:rFonts w:eastAsia="SimSun"/>
      <w:sz w:val="20"/>
      <w:szCs w:val="24"/>
      <w:u w:val="single"/>
      <w:lang w:val="en-US" w:eastAsia="zh-CN" w:bidi="ar-SA"/>
    </w:rPr>
  </w:style>
  <w:style w:type="character" w:customStyle="1" w:styleId="UnderlineCharChar">
    <w:name w:val="Underline Char Char"/>
    <w:basedOn w:val="DefaultParagraphFont"/>
    <w:rsid w:val="003E2441"/>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3E2441"/>
    <w:rPr>
      <w:rFonts w:eastAsia="MS Mincho"/>
      <w:b/>
      <w:u w:val="single"/>
      <w:lang w:val="en-US" w:eastAsia="en-US" w:bidi="ar-SA"/>
    </w:rPr>
  </w:style>
  <w:style w:type="character" w:customStyle="1" w:styleId="CardTextChar0">
    <w:name w:val="Card Text Char"/>
    <w:basedOn w:val="DefaultParagraphFont"/>
    <w:rsid w:val="003E2441"/>
    <w:rPr>
      <w:rFonts w:ascii="Times New Roman" w:eastAsia="Times New Roman" w:hAnsi="Times New Roman" w:cs="Times New Roman"/>
      <w:szCs w:val="24"/>
    </w:rPr>
  </w:style>
  <w:style w:type="character" w:customStyle="1" w:styleId="reduce2">
    <w:name w:val="reduce2"/>
    <w:basedOn w:val="DefaultParagraphFont"/>
    <w:rsid w:val="003E2441"/>
    <w:rPr>
      <w:rFonts w:ascii="Arial" w:hAnsi="Arial" w:cs="Arial"/>
      <w:color w:val="000000"/>
      <w:sz w:val="10"/>
      <w:szCs w:val="22"/>
    </w:rPr>
  </w:style>
  <w:style w:type="paragraph" w:customStyle="1" w:styleId="BoldUnderline">
    <w:name w:val="BoldUnderline"/>
    <w:link w:val="BoldUnderlineChar"/>
    <w:uiPriority w:val="99"/>
    <w:qFormat/>
    <w:rsid w:val="003E2441"/>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3E2441"/>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3E2441"/>
    <w:rPr>
      <w:rFonts w:cs="Arial"/>
      <w:bCs/>
      <w:szCs w:val="26"/>
      <w:u w:val="single"/>
      <w:lang w:val="en-US" w:eastAsia="en-US" w:bidi="ar-SA"/>
    </w:rPr>
  </w:style>
  <w:style w:type="paragraph" w:customStyle="1" w:styleId="evidencetextChar">
    <w:name w:val="evidence text Char"/>
    <w:basedOn w:val="Normal"/>
    <w:qFormat/>
    <w:rsid w:val="003E2441"/>
    <w:pPr>
      <w:ind w:left="1728" w:right="1008"/>
    </w:pPr>
    <w:rPr>
      <w:rFonts w:eastAsia="Times New Roman"/>
      <w:color w:val="000000"/>
      <w:sz w:val="18"/>
      <w:szCs w:val="24"/>
    </w:rPr>
  </w:style>
  <w:style w:type="character" w:customStyle="1" w:styleId="underline2">
    <w:name w:val="underline2"/>
    <w:basedOn w:val="DefaultParagraphFont"/>
    <w:rsid w:val="003E2441"/>
    <w:rPr>
      <w:u w:val="single"/>
    </w:rPr>
  </w:style>
  <w:style w:type="character" w:customStyle="1" w:styleId="Style11ptUnderlineBorderSinglesolidlineAuto05pt">
    <w:name w:val="Style 11 pt Underline Border: : (Single solid line Auto  0.5 pt..."/>
    <w:qFormat/>
    <w:rsid w:val="003E2441"/>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3E2441"/>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3E2441"/>
    <w:rPr>
      <w:rFonts w:ascii="Times New Roman" w:eastAsia="Times New Roman" w:hAnsi="Times New Roman" w:cs="Times New Roman"/>
      <w:szCs w:val="24"/>
      <w:u w:val="single"/>
      <w:bdr w:val="single" w:sz="4" w:space="0" w:color="auto"/>
    </w:rPr>
  </w:style>
  <w:style w:type="character" w:customStyle="1" w:styleId="UnderlineChar4Char">
    <w:name w:val="Underline Char4 Char"/>
    <w:basedOn w:val="DefaultParagraphFont"/>
    <w:link w:val="UnderlineChar4"/>
    <w:rsid w:val="003E2441"/>
    <w:rPr>
      <w:szCs w:val="24"/>
      <w:u w:val="single"/>
    </w:rPr>
  </w:style>
  <w:style w:type="paragraph" w:customStyle="1" w:styleId="UnderlineChar4">
    <w:name w:val="Underline Char4"/>
    <w:basedOn w:val="Normal"/>
    <w:link w:val="UnderlineChar4Char"/>
    <w:qFormat/>
    <w:rsid w:val="003E2441"/>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3E2441"/>
    <w:rPr>
      <w:b/>
      <w:szCs w:val="24"/>
      <w:u w:val="single"/>
    </w:rPr>
  </w:style>
  <w:style w:type="paragraph" w:customStyle="1" w:styleId="BoldandUnderlineChar3">
    <w:name w:val="Bold and Underline Char3"/>
    <w:basedOn w:val="Normal"/>
    <w:link w:val="BoldandUnderlineChar3Char2"/>
    <w:qFormat/>
    <w:rsid w:val="003E2441"/>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3E2441"/>
    <w:rPr>
      <w:rFonts w:eastAsia="Times New Roman"/>
      <w:szCs w:val="24"/>
      <w:u w:val="single"/>
    </w:rPr>
  </w:style>
  <w:style w:type="character" w:customStyle="1" w:styleId="StyleUnderlineChar11ptChar">
    <w:name w:val="Style Underline Char + 11 pt Char"/>
    <w:basedOn w:val="DefaultParagraphFont"/>
    <w:link w:val="StyleUnderlineChar11pt"/>
    <w:rsid w:val="003E2441"/>
    <w:rPr>
      <w:rFonts w:ascii="Times New Roman" w:eastAsia="Times New Roman" w:hAnsi="Times New Roman" w:cs="Times New Roman"/>
      <w:szCs w:val="24"/>
      <w:u w:val="single"/>
    </w:rPr>
  </w:style>
  <w:style w:type="paragraph" w:customStyle="1" w:styleId="StyleUnderlineChar11ptBold">
    <w:name w:val="Style Underline Char + 11 pt Bold"/>
    <w:basedOn w:val="Normal"/>
    <w:link w:val="StyleUnderlineChar11ptBoldChar"/>
    <w:qFormat/>
    <w:rsid w:val="003E2441"/>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3E2441"/>
    <w:rPr>
      <w:rFonts w:ascii="Times New Roman" w:eastAsia="Times New Roman" w:hAnsi="Times New Roman" w:cs="Times New Roman"/>
      <w:b/>
      <w:bCs/>
      <w:szCs w:val="24"/>
      <w:u w:val="single"/>
    </w:rPr>
  </w:style>
  <w:style w:type="character" w:customStyle="1" w:styleId="inside-head">
    <w:name w:val="inside-head"/>
    <w:basedOn w:val="DefaultParagraphFont"/>
    <w:rsid w:val="003E2441"/>
  </w:style>
  <w:style w:type="paragraph" w:customStyle="1" w:styleId="Style3">
    <w:name w:val="Style3"/>
    <w:basedOn w:val="Normal"/>
    <w:link w:val="Style3Char"/>
    <w:qFormat/>
    <w:rsid w:val="003E2441"/>
    <w:rPr>
      <w:rFonts w:ascii="Arial Narrow" w:eastAsia="Times New Roman" w:hAnsi="Arial Narrow"/>
      <w:b/>
      <w:szCs w:val="24"/>
    </w:rPr>
  </w:style>
  <w:style w:type="character" w:customStyle="1" w:styleId="Style3Char">
    <w:name w:val="Style3 Char"/>
    <w:basedOn w:val="DefaultParagraphFont"/>
    <w:link w:val="Style3"/>
    <w:rsid w:val="003E2441"/>
    <w:rPr>
      <w:rFonts w:ascii="Arial Narrow" w:eastAsia="Times New Roman" w:hAnsi="Arial Narrow" w:cs="Times New Roman"/>
      <w:b/>
      <w:szCs w:val="24"/>
    </w:rPr>
  </w:style>
  <w:style w:type="character" w:customStyle="1" w:styleId="7TimesNewRoman">
    <w:name w:val="7 Times New Roman"/>
    <w:rsid w:val="003E244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3E2441"/>
  </w:style>
  <w:style w:type="character" w:customStyle="1" w:styleId="officialsbureau">
    <w:name w:val="official_s_bureau"/>
    <w:basedOn w:val="DefaultParagraphFont"/>
    <w:rsid w:val="003E2441"/>
  </w:style>
  <w:style w:type="paragraph" w:customStyle="1" w:styleId="Stylecard11ptUnderline">
    <w:name w:val="Style card + 11 pt Underline"/>
    <w:basedOn w:val="Normal"/>
    <w:link w:val="Stylecard11ptUnderlineChar"/>
    <w:qFormat/>
    <w:rsid w:val="003E2441"/>
    <w:pPr>
      <w:ind w:left="288" w:right="288"/>
    </w:pPr>
    <w:rPr>
      <w:rFonts w:ascii="Georgia" w:eastAsia="SimSun" w:hAnsi="Georgia"/>
      <w:szCs w:val="24"/>
      <w:u w:val="single"/>
      <w:lang w:eastAsia="zh-CN"/>
    </w:rPr>
  </w:style>
  <w:style w:type="character" w:customStyle="1" w:styleId="Stylecard11ptUnderlineChar">
    <w:name w:val="Style card + 11 pt Underline Char"/>
    <w:link w:val="Stylecard11ptUnderline"/>
    <w:rsid w:val="003E2441"/>
    <w:rPr>
      <w:rFonts w:ascii="Georgia" w:eastAsia="SimSun" w:hAnsi="Georgia" w:cs="Times New Roman"/>
      <w:szCs w:val="24"/>
      <w:u w:val="single"/>
      <w:lang w:eastAsia="zh-CN"/>
    </w:rPr>
  </w:style>
  <w:style w:type="paragraph" w:customStyle="1" w:styleId="Stylecard11ptBoldUnderline">
    <w:name w:val="Style card + 11 pt Bold Underline"/>
    <w:basedOn w:val="Normal"/>
    <w:link w:val="Stylecard11ptBoldUnderlineChar"/>
    <w:qFormat/>
    <w:rsid w:val="003E2441"/>
    <w:pPr>
      <w:ind w:left="288" w:right="288"/>
    </w:pPr>
    <w:rPr>
      <w:rFonts w:ascii="Georgia" w:eastAsia="SimSun" w:hAnsi="Georgia"/>
      <w:b/>
      <w:bCs/>
      <w:szCs w:val="24"/>
      <w:u w:val="single"/>
      <w:lang w:eastAsia="zh-CN"/>
    </w:rPr>
  </w:style>
  <w:style w:type="character" w:customStyle="1" w:styleId="Stylecard11ptBoldUnderlineChar">
    <w:name w:val="Style card + 11 pt Bold Underline Char"/>
    <w:link w:val="Stylecard11ptBoldUnderline"/>
    <w:rsid w:val="003E2441"/>
    <w:rPr>
      <w:rFonts w:ascii="Georgia" w:eastAsia="SimSun" w:hAnsi="Georgia" w:cs="Times New Roman"/>
      <w:b/>
      <w:bCs/>
      <w:szCs w:val="24"/>
      <w:u w:val="single"/>
      <w:lang w:eastAsia="zh-CN"/>
    </w:rPr>
  </w:style>
  <w:style w:type="character" w:customStyle="1" w:styleId="StyleStyle11ptBoldUnderlineBorderSinglesolidlineAuto">
    <w:name w:val="Style Style 11 pt Bold Underline Border: : (Single solid line Auto ..."/>
    <w:basedOn w:val="DefaultParagraphFont"/>
    <w:rsid w:val="003E2441"/>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3E2441"/>
    <w:pPr>
      <w:ind w:left="288" w:right="288"/>
    </w:pPr>
    <w:rPr>
      <w:rFonts w:ascii="Georgia" w:eastAsia="SimSun" w:hAnsi="Georgia"/>
      <w:szCs w:val="24"/>
      <w:u w:val="single"/>
      <w:lang w:eastAsia="zh-CN"/>
    </w:rPr>
  </w:style>
  <w:style w:type="character" w:customStyle="1" w:styleId="StylecardLatinVerdana-BoldUnderlineChar">
    <w:name w:val="Style card + (Latin) Verdana-Bold Underline Char"/>
    <w:basedOn w:val="cardChar"/>
    <w:link w:val="StylecardLatinVerdana-BoldUnderline"/>
    <w:rsid w:val="003E2441"/>
    <w:rPr>
      <w:rFonts w:ascii="Georgia" w:eastAsia="SimSun" w:hAnsi="Georgia" w:cs="Times New Roman"/>
      <w:szCs w:val="24"/>
      <w:u w:val="single"/>
      <w:lang w:eastAsia="zh-CN"/>
    </w:rPr>
  </w:style>
  <w:style w:type="paragraph" w:styleId="HTMLPreformatted">
    <w:name w:val="HTML Preformatted"/>
    <w:basedOn w:val="Normal"/>
    <w:link w:val="HTMLPreformattedChar"/>
    <w:rsid w:val="003E2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3E2441"/>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3E2441"/>
    <w:rPr>
      <w:szCs w:val="24"/>
      <w:u w:val="single"/>
    </w:rPr>
  </w:style>
  <w:style w:type="character" w:customStyle="1" w:styleId="StyleUnderlining11ptChar">
    <w:name w:val="Style Underlining + 11 pt Char"/>
    <w:basedOn w:val="DefaultParagraphFont"/>
    <w:link w:val="StyleUnderlining11pt"/>
    <w:rsid w:val="003E2441"/>
    <w:rPr>
      <w:rFonts w:ascii="Times New Roman" w:hAnsi="Times New Roman" w:cs="Times New Roman"/>
      <w:szCs w:val="24"/>
      <w:u w:val="single"/>
    </w:rPr>
  </w:style>
  <w:style w:type="paragraph" w:customStyle="1" w:styleId="StyleCardText9pt">
    <w:name w:val="Style Card Text + 9 pt"/>
    <w:basedOn w:val="Normal"/>
    <w:link w:val="StyleCardText9ptChar"/>
    <w:qFormat/>
    <w:rsid w:val="003E2441"/>
    <w:pPr>
      <w:spacing w:after="200"/>
      <w:contextualSpacing/>
    </w:pPr>
    <w:rPr>
      <w:rFonts w:eastAsia="Calibri"/>
    </w:rPr>
  </w:style>
  <w:style w:type="character" w:customStyle="1" w:styleId="StyleCardText9ptChar">
    <w:name w:val="Style Card Text + 9 pt Char"/>
    <w:basedOn w:val="DefaultParagraphFont"/>
    <w:link w:val="StyleCardText9pt"/>
    <w:rsid w:val="003E2441"/>
    <w:rPr>
      <w:rFonts w:ascii="Times New Roman" w:eastAsia="Calibri" w:hAnsi="Times New Roman" w:cs="Times New Roman"/>
    </w:rPr>
  </w:style>
  <w:style w:type="paragraph" w:styleId="Quote">
    <w:name w:val="Quote"/>
    <w:basedOn w:val="Normal"/>
    <w:next w:val="Normal"/>
    <w:link w:val="QuoteChar"/>
    <w:uiPriority w:val="29"/>
    <w:qFormat/>
    <w:rsid w:val="003E2441"/>
    <w:pPr>
      <w:widowControl w:val="0"/>
    </w:pPr>
    <w:rPr>
      <w:rFonts w:eastAsia="Times New Roman"/>
      <w:iCs/>
      <w:color w:val="000000"/>
      <w:szCs w:val="24"/>
      <w:lang w:bidi="en-US"/>
    </w:rPr>
  </w:style>
  <w:style w:type="character" w:customStyle="1" w:styleId="QuoteChar">
    <w:name w:val="Quote Char"/>
    <w:basedOn w:val="DefaultParagraphFont"/>
    <w:link w:val="Quote"/>
    <w:uiPriority w:val="29"/>
    <w:rsid w:val="003E2441"/>
    <w:rPr>
      <w:rFonts w:ascii="Times New Roman" w:eastAsia="Times New Roman" w:hAnsi="Times New Roman" w:cs="Times New Roman"/>
      <w:iCs/>
      <w:color w:val="000000"/>
      <w:szCs w:val="24"/>
      <w:lang w:bidi="en-US"/>
    </w:rPr>
  </w:style>
  <w:style w:type="paragraph" w:customStyle="1" w:styleId="Underlining">
    <w:name w:val="Underlining"/>
    <w:basedOn w:val="Normal"/>
    <w:link w:val="UnderliningChar"/>
    <w:qFormat/>
    <w:rsid w:val="003E2441"/>
    <w:rPr>
      <w:rFonts w:ascii="Arial Narrow" w:hAnsi="Arial Narrow"/>
      <w:sz w:val="24"/>
      <w:szCs w:val="24"/>
      <w:u w:val="single"/>
    </w:rPr>
  </w:style>
  <w:style w:type="character" w:customStyle="1" w:styleId="ital-inline">
    <w:name w:val="ital-inline"/>
    <w:basedOn w:val="DefaultParagraphFont"/>
    <w:qFormat/>
    <w:rsid w:val="003E2441"/>
  </w:style>
  <w:style w:type="character" w:customStyle="1" w:styleId="underlineChar">
    <w:name w:val="underline Char"/>
    <w:basedOn w:val="DefaultParagraphFont"/>
    <w:rsid w:val="003E2441"/>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3E2441"/>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3E2441"/>
    <w:rPr>
      <w:sz w:val="20"/>
      <w:u w:val="single"/>
    </w:rPr>
  </w:style>
  <w:style w:type="paragraph" w:styleId="BodyTextIndent2">
    <w:name w:val="Body Text Indent 2"/>
    <w:basedOn w:val="Normal"/>
    <w:link w:val="BodyTextIndent2Char"/>
    <w:unhideWhenUsed/>
    <w:rsid w:val="003E2441"/>
    <w:pPr>
      <w:spacing w:after="120" w:line="480" w:lineRule="auto"/>
      <w:ind w:left="360"/>
    </w:pPr>
  </w:style>
  <w:style w:type="character" w:customStyle="1" w:styleId="BodyTextIndent2Char">
    <w:name w:val="Body Text Indent 2 Char"/>
    <w:basedOn w:val="DefaultParagraphFont"/>
    <w:link w:val="BodyTextIndent2"/>
    <w:rsid w:val="003E2441"/>
    <w:rPr>
      <w:rFonts w:ascii="Times New Roman" w:hAnsi="Times New Roman" w:cs="Times New Roman"/>
    </w:rPr>
  </w:style>
  <w:style w:type="paragraph" w:styleId="BodyTextIndent3">
    <w:name w:val="Body Text Indent 3"/>
    <w:basedOn w:val="Normal"/>
    <w:link w:val="BodyTextIndent3Char"/>
    <w:uiPriority w:val="99"/>
    <w:unhideWhenUsed/>
    <w:rsid w:val="003E2441"/>
    <w:pPr>
      <w:spacing w:after="120"/>
      <w:ind w:left="360"/>
    </w:pPr>
    <w:rPr>
      <w:szCs w:val="16"/>
    </w:rPr>
  </w:style>
  <w:style w:type="character" w:customStyle="1" w:styleId="BodyTextIndent3Char">
    <w:name w:val="Body Text Indent 3 Char"/>
    <w:basedOn w:val="DefaultParagraphFont"/>
    <w:link w:val="BodyTextIndent3"/>
    <w:uiPriority w:val="99"/>
    <w:rsid w:val="003E2441"/>
    <w:rPr>
      <w:rFonts w:ascii="Times New Roman" w:hAnsi="Times New Roman" w:cs="Times New Roman"/>
      <w:szCs w:val="16"/>
    </w:rPr>
  </w:style>
  <w:style w:type="paragraph" w:styleId="BodyText2">
    <w:name w:val="Body Text 2"/>
    <w:basedOn w:val="Normal"/>
    <w:link w:val="BodyText2Char"/>
    <w:unhideWhenUsed/>
    <w:rsid w:val="003E2441"/>
    <w:pPr>
      <w:spacing w:after="120" w:line="480" w:lineRule="auto"/>
    </w:pPr>
  </w:style>
  <w:style w:type="character" w:customStyle="1" w:styleId="BodyText2Char">
    <w:name w:val="Body Text 2 Char"/>
    <w:basedOn w:val="DefaultParagraphFont"/>
    <w:link w:val="BodyText2"/>
    <w:rsid w:val="003E2441"/>
    <w:rPr>
      <w:rFonts w:ascii="Times New Roman" w:hAnsi="Times New Roman" w:cs="Times New Roman"/>
    </w:rPr>
  </w:style>
  <w:style w:type="paragraph" w:styleId="BodyTextIndent">
    <w:name w:val="Body Text Indent"/>
    <w:basedOn w:val="Normal"/>
    <w:link w:val="BodyTextIndentChar"/>
    <w:uiPriority w:val="99"/>
    <w:unhideWhenUsed/>
    <w:rsid w:val="003E2441"/>
    <w:pPr>
      <w:spacing w:after="120"/>
      <w:ind w:left="360"/>
    </w:pPr>
  </w:style>
  <w:style w:type="character" w:customStyle="1" w:styleId="BodyTextIndentChar">
    <w:name w:val="Body Text Indent Char"/>
    <w:basedOn w:val="DefaultParagraphFont"/>
    <w:link w:val="BodyTextIndent"/>
    <w:uiPriority w:val="99"/>
    <w:rsid w:val="003E2441"/>
    <w:rPr>
      <w:rFonts w:ascii="Times New Roman" w:hAnsi="Times New Roman" w:cs="Times New Roman"/>
    </w:rPr>
  </w:style>
  <w:style w:type="paragraph" w:styleId="BodyText3">
    <w:name w:val="Body Text 3"/>
    <w:basedOn w:val="Normal"/>
    <w:link w:val="BodyText3Char"/>
    <w:unhideWhenUsed/>
    <w:rsid w:val="003E2441"/>
    <w:pPr>
      <w:spacing w:after="120"/>
    </w:pPr>
    <w:rPr>
      <w:szCs w:val="16"/>
    </w:rPr>
  </w:style>
  <w:style w:type="character" w:customStyle="1" w:styleId="BodyText3Char">
    <w:name w:val="Body Text 3 Char"/>
    <w:basedOn w:val="DefaultParagraphFont"/>
    <w:link w:val="BodyText3"/>
    <w:rsid w:val="003E2441"/>
    <w:rPr>
      <w:rFonts w:ascii="Times New Roman" w:hAnsi="Times New Roman" w:cs="Times New Roman"/>
      <w:szCs w:val="16"/>
    </w:rPr>
  </w:style>
  <w:style w:type="character" w:customStyle="1" w:styleId="StyleBold">
    <w:name w:val="Style Bold"/>
    <w:basedOn w:val="DefaultParagraphFont"/>
    <w:uiPriority w:val="9"/>
    <w:semiHidden/>
    <w:qFormat/>
    <w:rsid w:val="003E2441"/>
    <w:rPr>
      <w:b/>
      <w:bCs/>
    </w:rPr>
  </w:style>
  <w:style w:type="character" w:customStyle="1" w:styleId="body-text">
    <w:name w:val="body-text"/>
    <w:basedOn w:val="DefaultParagraphFont"/>
    <w:rsid w:val="003E2441"/>
  </w:style>
  <w:style w:type="paragraph" w:customStyle="1" w:styleId="StyleStyle411ptBoldBorderSinglesolidlineAuto0">
    <w:name w:val="Style Style4 + 11 pt Bold Border: : (Single solid line Auto  0...."/>
    <w:basedOn w:val="Normal"/>
    <w:link w:val="StyleStyle411ptBoldBorderSinglesolidlineAuto0Char"/>
    <w:qFormat/>
    <w:rsid w:val="003E2441"/>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E2441"/>
    <w:rPr>
      <w:rFonts w:ascii="Times New Roman" w:eastAsia="Times New Roman" w:hAnsi="Times New Roman" w:cs="Times New Roman"/>
      <w:b/>
      <w:bCs/>
      <w:szCs w:val="24"/>
      <w:u w:val="single"/>
      <w:bdr w:val="single" w:sz="4" w:space="0" w:color="auto"/>
    </w:rPr>
  </w:style>
  <w:style w:type="character" w:customStyle="1" w:styleId="BalloonTextChar1">
    <w:name w:val="Balloon Text Char1"/>
    <w:basedOn w:val="DefaultParagraphFont"/>
    <w:uiPriority w:val="99"/>
    <w:rsid w:val="003E2441"/>
    <w:rPr>
      <w:rFonts w:ascii="Tahoma" w:hAnsi="Tahoma" w:cs="Tahoma"/>
      <w:sz w:val="16"/>
      <w:szCs w:val="16"/>
    </w:rPr>
  </w:style>
  <w:style w:type="character" w:customStyle="1" w:styleId="globalcontentbody">
    <w:name w:val="globalcontentbody"/>
    <w:basedOn w:val="DefaultParagraphFont"/>
    <w:rsid w:val="003E2441"/>
  </w:style>
  <w:style w:type="paragraph" w:customStyle="1" w:styleId="StyleStyle112pt">
    <w:name w:val="Style Style1 + 12 pt"/>
    <w:basedOn w:val="Normal"/>
    <w:link w:val="StyleStyle112ptChar"/>
    <w:qFormat/>
    <w:rsid w:val="003E2441"/>
    <w:rPr>
      <w:rFonts w:eastAsia="SimSun"/>
      <w:szCs w:val="24"/>
      <w:u w:val="single"/>
      <w:lang w:eastAsia="zh-CN"/>
    </w:rPr>
  </w:style>
  <w:style w:type="character" w:customStyle="1" w:styleId="StyleStyle112ptChar">
    <w:name w:val="Style Style1 + 12 pt Char"/>
    <w:basedOn w:val="DefaultParagraphFont"/>
    <w:link w:val="StyleStyle112pt"/>
    <w:rsid w:val="003E2441"/>
    <w:rPr>
      <w:rFonts w:ascii="Times New Roman" w:eastAsia="SimSun" w:hAnsi="Times New Roman" w:cs="Times New Roman"/>
      <w:szCs w:val="24"/>
      <w:u w:val="single"/>
      <w:lang w:eastAsia="zh-CN"/>
    </w:rPr>
  </w:style>
  <w:style w:type="paragraph" w:customStyle="1" w:styleId="MinimizedText">
    <w:name w:val="Minimized Text"/>
    <w:basedOn w:val="Normal"/>
    <w:link w:val="MinimizedTextChar"/>
    <w:qFormat/>
    <w:rsid w:val="003E2441"/>
    <w:rPr>
      <w:rFonts w:eastAsia="Times New Roman"/>
      <w:szCs w:val="24"/>
    </w:rPr>
  </w:style>
  <w:style w:type="character" w:customStyle="1" w:styleId="MinimizedTextChar">
    <w:name w:val="Minimized Text Char"/>
    <w:basedOn w:val="DefaultParagraphFont"/>
    <w:link w:val="MinimizedText"/>
    <w:rsid w:val="003E2441"/>
    <w:rPr>
      <w:rFonts w:ascii="Times New Roman" w:eastAsia="Times New Roman" w:hAnsi="Times New Roman" w:cs="Times New Roman"/>
      <w:szCs w:val="24"/>
    </w:rPr>
  </w:style>
  <w:style w:type="character" w:customStyle="1" w:styleId="term1">
    <w:name w:val="term1"/>
    <w:basedOn w:val="DefaultParagraphFont"/>
    <w:rsid w:val="003E2441"/>
    <w:rPr>
      <w:b/>
      <w:bCs/>
    </w:rPr>
  </w:style>
  <w:style w:type="character" w:customStyle="1" w:styleId="Styleterm111ptUnderline">
    <w:name w:val="Style term1 + 11 pt Underline"/>
    <w:basedOn w:val="term1"/>
    <w:rsid w:val="003E2441"/>
    <w:rPr>
      <w:b/>
      <w:bCs/>
      <w:sz w:val="20"/>
      <w:u w:val="single"/>
    </w:rPr>
  </w:style>
  <w:style w:type="paragraph" w:customStyle="1" w:styleId="StyleMinimizedTextArialNarrow10pt">
    <w:name w:val="Style Minimized Text + Arial Narrow 10 pt"/>
    <w:basedOn w:val="MinimizedText"/>
    <w:link w:val="StyleMinimizedTextArialNarrow10ptChar"/>
    <w:qFormat/>
    <w:rsid w:val="003E2441"/>
    <w:rPr>
      <w:sz w:val="20"/>
    </w:rPr>
  </w:style>
  <w:style w:type="character" w:customStyle="1" w:styleId="StyleMinimizedTextArialNarrow10ptChar">
    <w:name w:val="Style Minimized Text + Arial Narrow 10 pt Char"/>
    <w:basedOn w:val="MinimizedTextChar"/>
    <w:link w:val="StyleMinimizedTextArialNarrow10pt"/>
    <w:rsid w:val="003E2441"/>
    <w:rPr>
      <w:rFonts w:ascii="Times New Roman" w:eastAsia="Times New Roman" w:hAnsi="Times New Roman" w:cs="Times New Roman"/>
      <w:sz w:val="20"/>
      <w:szCs w:val="24"/>
    </w:rPr>
  </w:style>
  <w:style w:type="character" w:customStyle="1" w:styleId="Styleunderline11ptBold">
    <w:name w:val="Style underline + 11 pt Bold"/>
    <w:basedOn w:val="underline"/>
    <w:rsid w:val="003E2441"/>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3E2441"/>
    <w:rPr>
      <w:rFonts w:eastAsia="Times New Roman"/>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3E2441"/>
    <w:rPr>
      <w:rFonts w:ascii="Times New Roman" w:eastAsia="Times New Roman" w:hAnsi="Times New Roman" w:cs="Times New Roman"/>
      <w:szCs w:val="24"/>
      <w:u w:val="single"/>
      <w:bdr w:val="single" w:sz="4" w:space="0" w:color="auto"/>
    </w:rPr>
  </w:style>
  <w:style w:type="character" w:customStyle="1" w:styleId="Style9pt">
    <w:name w:val="Style 9 pt"/>
    <w:basedOn w:val="DefaultParagraphFont"/>
    <w:rsid w:val="003E2441"/>
    <w:rPr>
      <w:rFonts w:ascii="Times New Roman" w:hAnsi="Times New Roman"/>
      <w:sz w:val="20"/>
    </w:rPr>
  </w:style>
  <w:style w:type="paragraph" w:customStyle="1" w:styleId="StyleStyle49pt3">
    <w:name w:val="Style Style4 + 9 pt3"/>
    <w:basedOn w:val="Style4"/>
    <w:link w:val="StyleStyle49pt3Char"/>
    <w:qFormat/>
    <w:rsid w:val="003E2441"/>
  </w:style>
  <w:style w:type="character" w:customStyle="1" w:styleId="StyleStyle49pt3Char">
    <w:name w:val="Style Style4 + 9 pt3 Char"/>
    <w:basedOn w:val="Style4Char"/>
    <w:link w:val="StyleStyle49pt3"/>
    <w:rsid w:val="003E2441"/>
    <w:rPr>
      <w:rFonts w:ascii="Times New Roman" w:eastAsia="Times New Roman" w:hAnsi="Times New Roman" w:cs="Times New Roman"/>
      <w:szCs w:val="24"/>
      <w:u w:val="single"/>
    </w:rPr>
  </w:style>
  <w:style w:type="paragraph" w:customStyle="1" w:styleId="StyleStyle4Bold">
    <w:name w:val="Style Style4 + Bold"/>
    <w:basedOn w:val="Style4"/>
    <w:link w:val="StyleStyle4BoldChar"/>
    <w:qFormat/>
    <w:rsid w:val="003E2441"/>
    <w:rPr>
      <w:b/>
      <w:bCs/>
    </w:rPr>
  </w:style>
  <w:style w:type="character" w:customStyle="1" w:styleId="StyleStyle4BoldChar">
    <w:name w:val="Style Style4 + Bold Char"/>
    <w:basedOn w:val="Style4Char"/>
    <w:link w:val="StyleStyle4Bold"/>
    <w:rsid w:val="003E2441"/>
    <w:rPr>
      <w:rFonts w:ascii="Times New Roman" w:eastAsia="Times New Roman" w:hAnsi="Times New Roman" w:cs="Times New Roman"/>
      <w:b/>
      <w:bCs/>
      <w:szCs w:val="24"/>
      <w:u w:val="single"/>
    </w:rPr>
  </w:style>
  <w:style w:type="character" w:customStyle="1" w:styleId="CharChar11">
    <w:name w:val="Char Char11"/>
    <w:basedOn w:val="DefaultParagraphFont"/>
    <w:rsid w:val="003E2441"/>
    <w:rPr>
      <w:rFonts w:cs="Arial"/>
      <w:bCs/>
      <w:szCs w:val="26"/>
      <w:u w:val="single"/>
      <w:lang w:val="en-US" w:eastAsia="en-US" w:bidi="ar-SA"/>
    </w:rPr>
  </w:style>
  <w:style w:type="character" w:customStyle="1" w:styleId="authorbio">
    <w:name w:val="authorbio"/>
    <w:basedOn w:val="DefaultParagraphFont"/>
    <w:rsid w:val="003E2441"/>
  </w:style>
  <w:style w:type="character" w:customStyle="1" w:styleId="a">
    <w:name w:val="a"/>
    <w:basedOn w:val="DefaultParagraphFont"/>
    <w:rsid w:val="003E2441"/>
  </w:style>
  <w:style w:type="character" w:customStyle="1" w:styleId="StyleStyleUnderline411pt">
    <w:name w:val="Style Style Underline4 + 11 pt"/>
    <w:basedOn w:val="DefaultParagraphFont"/>
    <w:rsid w:val="003E2441"/>
    <w:rPr>
      <w:sz w:val="20"/>
      <w:u w:val="single"/>
    </w:rPr>
  </w:style>
  <w:style w:type="character" w:customStyle="1" w:styleId="StyleStyleUnderline411ptBold">
    <w:name w:val="Style Style Underline4 + 11 pt Bold"/>
    <w:basedOn w:val="DefaultParagraphFont"/>
    <w:rsid w:val="003E2441"/>
    <w:rPr>
      <w:b/>
      <w:bCs/>
      <w:sz w:val="20"/>
      <w:u w:val="single"/>
    </w:rPr>
  </w:style>
  <w:style w:type="character" w:customStyle="1" w:styleId="StyleStyleUnderline311pt">
    <w:name w:val="Style Style Underline3 + 11 pt"/>
    <w:basedOn w:val="DefaultParagraphFont"/>
    <w:rsid w:val="003E2441"/>
    <w:rPr>
      <w:sz w:val="20"/>
      <w:u w:val="single"/>
    </w:rPr>
  </w:style>
  <w:style w:type="character" w:customStyle="1" w:styleId="StyleStyleUnderline311ptBold">
    <w:name w:val="Style Style Underline3 + 11 pt Bold"/>
    <w:basedOn w:val="DefaultParagraphFont"/>
    <w:rsid w:val="003E2441"/>
    <w:rPr>
      <w:b/>
      <w:bCs/>
      <w:sz w:val="20"/>
      <w:u w:val="single"/>
    </w:rPr>
  </w:style>
  <w:style w:type="character" w:customStyle="1" w:styleId="StyleUnderline3">
    <w:name w:val="Style Underline3"/>
    <w:basedOn w:val="DefaultParagraphFont"/>
    <w:rsid w:val="003E2441"/>
    <w:rPr>
      <w:u w:val="single"/>
    </w:rPr>
  </w:style>
  <w:style w:type="paragraph" w:customStyle="1" w:styleId="StyleStyle111ptBorderSinglesolidlineAuto05ptL">
    <w:name w:val="Style Style1 + 11 pt Border: : (Single solid line Auto  0.5 pt L..."/>
    <w:link w:val="StyleStyle111ptBorderSinglesolidlineAuto05ptLChar"/>
    <w:qFormat/>
    <w:rsid w:val="003E2441"/>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3E2441"/>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3E2441"/>
    <w:rPr>
      <w:u w:val="single"/>
    </w:rPr>
  </w:style>
  <w:style w:type="character" w:customStyle="1" w:styleId="NothingChar">
    <w:name w:val="Nothing Char"/>
    <w:basedOn w:val="DefaultParagraphFont"/>
    <w:link w:val="Nothing"/>
    <w:rsid w:val="003E2441"/>
    <w:rPr>
      <w:rFonts w:ascii="Times New Roman" w:eastAsia="Times New Roman" w:hAnsi="Times New Roman" w:cs="Times New Roman"/>
      <w:sz w:val="20"/>
      <w:szCs w:val="24"/>
    </w:rPr>
  </w:style>
  <w:style w:type="character" w:customStyle="1" w:styleId="CardsFont12pt0">
    <w:name w:val="Cards + Font 12pt"/>
    <w:basedOn w:val="DefaultParagraphFont"/>
    <w:qFormat/>
    <w:rsid w:val="003E2441"/>
    <w:rPr>
      <w:rFonts w:ascii="Times New Roman" w:eastAsia="Calibri" w:hAnsi="Times New Roman" w:cs="Times New Roman"/>
      <w:sz w:val="24"/>
      <w:szCs w:val="20"/>
      <w:u w:val="single"/>
    </w:rPr>
  </w:style>
  <w:style w:type="character" w:customStyle="1" w:styleId="SmallTextChar0">
    <w:name w:val="Small Text Char"/>
    <w:aliases w:val="No Spacing111 Char1,Read stuff Char1"/>
    <w:basedOn w:val="CardTextChar0"/>
    <w:link w:val="SmallText0"/>
    <w:qFormat/>
    <w:rsid w:val="003E2441"/>
    <w:rPr>
      <w:rFonts w:ascii="Times New Roman" w:eastAsia="MS Mincho" w:hAnsi="Times New Roman" w:cs="Times New Roman"/>
      <w:sz w:val="15"/>
      <w:szCs w:val="24"/>
      <w:lang w:eastAsia="ja-JP"/>
    </w:rPr>
  </w:style>
  <w:style w:type="paragraph" w:customStyle="1" w:styleId="Circled">
    <w:name w:val="Circled"/>
    <w:link w:val="CircledChar"/>
    <w:qFormat/>
    <w:rsid w:val="003E2441"/>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3E2441"/>
    <w:rPr>
      <w:rFonts w:ascii="Times New Roman" w:eastAsia="MS Mincho" w:hAnsi="Times New Roman" w:cs="Times New Roman"/>
      <w:b/>
      <w:szCs w:val="20"/>
      <w:u w:val="single"/>
      <w:lang w:eastAsia="ja-JP"/>
    </w:rPr>
  </w:style>
  <w:style w:type="character" w:customStyle="1" w:styleId="UnderlinedChar0">
    <w:name w:val="Underlined Char"/>
    <w:aliases w:val="small text Char Char"/>
    <w:basedOn w:val="CardTextChar0"/>
    <w:rsid w:val="003E2441"/>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3E2441"/>
  </w:style>
  <w:style w:type="character" w:customStyle="1" w:styleId="part-of-speech">
    <w:name w:val="part-of-speech"/>
    <w:basedOn w:val="DefaultParagraphFont"/>
    <w:rsid w:val="003E2441"/>
  </w:style>
  <w:style w:type="character" w:customStyle="1" w:styleId="sep">
    <w:name w:val="sep"/>
    <w:basedOn w:val="DefaultParagraphFont"/>
    <w:rsid w:val="003E2441"/>
  </w:style>
  <w:style w:type="character" w:customStyle="1" w:styleId="pron">
    <w:name w:val="pron"/>
    <w:basedOn w:val="DefaultParagraphFont"/>
    <w:rsid w:val="003E2441"/>
  </w:style>
  <w:style w:type="paragraph" w:customStyle="1" w:styleId="StyleStyle4LatinTimesNewRomanAsianSimSun">
    <w:name w:val="Style Style4 + (Latin) Times New Roman (Asian) SimSun"/>
    <w:basedOn w:val="Normal"/>
    <w:link w:val="StyleStyle4LatinTimesNewRomanAsianSimSunChar"/>
    <w:qFormat/>
    <w:rsid w:val="003E2441"/>
    <w:rPr>
      <w:rFonts w:eastAsia="SimSun"/>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3E2441"/>
    <w:rPr>
      <w:rFonts w:ascii="Times New Roman" w:eastAsia="SimSun" w:hAnsi="Times New Roman" w:cs="Times New Roman"/>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E2441"/>
    <w:rPr>
      <w:rFonts w:eastAsia="SimSun"/>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3E2441"/>
    <w:rPr>
      <w:rFonts w:ascii="Times New Roman" w:eastAsia="SimSun" w:hAnsi="Times New Roman" w:cs="Times New Roman"/>
      <w:b/>
      <w:bCs/>
      <w:szCs w:val="24"/>
      <w:u w:val="single"/>
    </w:rPr>
  </w:style>
  <w:style w:type="character" w:customStyle="1" w:styleId="CharChar3">
    <w:name w:val="Char Char3"/>
    <w:basedOn w:val="DefaultParagraphFont"/>
    <w:rsid w:val="003E2441"/>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3E2441"/>
    <w:rPr>
      <w:bCs/>
      <w:szCs w:val="26"/>
      <w:u w:val="single"/>
    </w:rPr>
  </w:style>
  <w:style w:type="paragraph" w:styleId="Subtitle">
    <w:name w:val="Subtitle"/>
    <w:aliases w:val="Underlined card text"/>
    <w:basedOn w:val="Normal"/>
    <w:next w:val="Normal"/>
    <w:link w:val="SubtitleChar"/>
    <w:uiPriority w:val="99"/>
    <w:qFormat/>
    <w:rsid w:val="003E2441"/>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3E2441"/>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3E2441"/>
  </w:style>
  <w:style w:type="character" w:customStyle="1" w:styleId="StyleStyle411pt1Char">
    <w:name w:val="Style Style4 + 11 pt1 Char"/>
    <w:basedOn w:val="Style4Char"/>
    <w:link w:val="StyleStyle411pt1"/>
    <w:rsid w:val="003E2441"/>
    <w:rPr>
      <w:rFonts w:ascii="Times New Roman" w:eastAsia="Times New Roman" w:hAnsi="Times New Roman" w:cs="Times New Roman"/>
      <w:szCs w:val="24"/>
      <w:u w:val="single"/>
    </w:rPr>
  </w:style>
  <w:style w:type="character" w:customStyle="1" w:styleId="BoldandUnderlineCharChar2">
    <w:name w:val="Bold and Underline Char Char2"/>
    <w:basedOn w:val="DefaultParagraphFont"/>
    <w:rsid w:val="003E2441"/>
    <w:rPr>
      <w:b/>
      <w:u w:val="single"/>
      <w:lang w:val="en-US" w:eastAsia="en-US" w:bidi="ar-SA"/>
    </w:rPr>
  </w:style>
  <w:style w:type="character" w:customStyle="1" w:styleId="StyleUnderlineCharChar111pt">
    <w:name w:val="Style Underline Char Char1 + 11 pt"/>
    <w:basedOn w:val="DefaultParagraphFont"/>
    <w:rsid w:val="003E2441"/>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3E2441"/>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3E2441"/>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3E2441"/>
    <w:rPr>
      <w:sz w:val="22"/>
      <w:u w:val="single"/>
    </w:rPr>
  </w:style>
  <w:style w:type="paragraph" w:customStyle="1" w:styleId="StyleMinimizedTextArialNarrow9pt">
    <w:name w:val="Style Minimized Text + Arial Narrow 9 pt"/>
    <w:basedOn w:val="Normal"/>
    <w:link w:val="StyleMinimizedTextArialNarrow9ptChar"/>
    <w:qFormat/>
    <w:rsid w:val="003E2441"/>
    <w:rPr>
      <w:rFonts w:eastAsia="Times New Roman"/>
      <w:szCs w:val="24"/>
    </w:rPr>
  </w:style>
  <w:style w:type="character" w:customStyle="1" w:styleId="StyleMinimizedTextArialNarrow9ptChar">
    <w:name w:val="Style Minimized Text + Arial Narrow 9 pt Char"/>
    <w:basedOn w:val="DefaultParagraphFont"/>
    <w:link w:val="StyleMinimizedTextArialNarrow9pt"/>
    <w:rsid w:val="003E2441"/>
    <w:rPr>
      <w:rFonts w:ascii="Times New Roman" w:eastAsia="Times New Roman" w:hAnsi="Times New Roman" w:cs="Times New Roman"/>
      <w:szCs w:val="24"/>
    </w:rPr>
  </w:style>
  <w:style w:type="paragraph" w:customStyle="1" w:styleId="StyleBoldandUnderlineChar11ptNotBold">
    <w:name w:val="Style Bold and Underline Char + 11 pt Not Bold"/>
    <w:link w:val="StyleBoldandUnderlineChar11ptNotBoldChar"/>
    <w:qFormat/>
    <w:rsid w:val="003E2441"/>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3E2441"/>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3E2441"/>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3E2441"/>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3E2441"/>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3E2441"/>
    <w:rPr>
      <w:b w:val="0"/>
      <w:bCs/>
      <w:sz w:val="20"/>
      <w:u w:val="single"/>
      <w:lang w:val="en-US" w:eastAsia="en-US" w:bidi="ar-SA"/>
    </w:rPr>
  </w:style>
  <w:style w:type="character" w:customStyle="1" w:styleId="Styleunderline9pt">
    <w:name w:val="Style underline + 9 pt"/>
    <w:basedOn w:val="underline"/>
    <w:rsid w:val="003E2441"/>
    <w:rPr>
      <w:rFonts w:ascii="Times New Roman" w:hAnsi="Times New Roman" w:cs="Times New Roman"/>
      <w:b/>
      <w:sz w:val="20"/>
      <w:u w:val="single"/>
    </w:rPr>
  </w:style>
  <w:style w:type="character" w:customStyle="1" w:styleId="StyleTimesNewRoman9pt">
    <w:name w:val="Style Times New Roman 9 pt"/>
    <w:basedOn w:val="DefaultParagraphFont"/>
    <w:rsid w:val="003E2441"/>
    <w:rPr>
      <w:rFonts w:ascii="Times New Roman" w:hAnsi="Times New Roman"/>
      <w:sz w:val="20"/>
    </w:rPr>
  </w:style>
  <w:style w:type="character" w:customStyle="1" w:styleId="Styleunderline9pt1">
    <w:name w:val="Style underline + 9 pt1"/>
    <w:basedOn w:val="underline"/>
    <w:rsid w:val="003E2441"/>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3E2441"/>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3E2441"/>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3E2441"/>
    <w:rPr>
      <w:b/>
      <w:bCs/>
      <w:noProof w:val="0"/>
      <w:sz w:val="20"/>
      <w:u w:val="single"/>
      <w:lang w:val="en-US" w:eastAsia="en-US" w:bidi="ar-SA"/>
    </w:rPr>
  </w:style>
  <w:style w:type="character" w:customStyle="1" w:styleId="Hyperlink23">
    <w:name w:val="Hyperlink23"/>
    <w:basedOn w:val="DefaultParagraphFont"/>
    <w:rsid w:val="003E2441"/>
    <w:rPr>
      <w:color w:val="3300CC"/>
      <w:u w:val="single"/>
    </w:rPr>
  </w:style>
  <w:style w:type="paragraph" w:customStyle="1" w:styleId="cardCharChar">
    <w:name w:val="card Char Char"/>
    <w:basedOn w:val="Normal"/>
    <w:link w:val="cardCharCharChar"/>
    <w:qFormat/>
    <w:rsid w:val="003E2441"/>
    <w:pPr>
      <w:ind w:left="288" w:right="288"/>
    </w:pPr>
    <w:rPr>
      <w:rFonts w:eastAsia="Times New Roman"/>
      <w:szCs w:val="20"/>
    </w:rPr>
  </w:style>
  <w:style w:type="character" w:customStyle="1" w:styleId="cardCharCharChar">
    <w:name w:val="card Char Char Char"/>
    <w:basedOn w:val="DefaultParagraphFont"/>
    <w:link w:val="cardCharChar"/>
    <w:rsid w:val="003E2441"/>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3E2441"/>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3E2441"/>
  </w:style>
  <w:style w:type="character" w:customStyle="1" w:styleId="StylecardCharCharArialNarrow9ptChar">
    <w:name w:val="Style card Char Char + Arial Narrow 9 pt Char"/>
    <w:basedOn w:val="cardCharCharChar"/>
    <w:link w:val="StylecardCharCharArialNarrow9pt"/>
    <w:rsid w:val="003E2441"/>
    <w:rPr>
      <w:rFonts w:ascii="Times New Roman" w:eastAsia="Times New Roman" w:hAnsi="Times New Roman" w:cs="Times New Roman"/>
      <w:szCs w:val="20"/>
    </w:rPr>
  </w:style>
  <w:style w:type="character" w:customStyle="1" w:styleId="UnderlineCharCharChar">
    <w:name w:val="Underline Char Char Char"/>
    <w:basedOn w:val="DefaultParagraphFont"/>
    <w:rsid w:val="003E2441"/>
    <w:rPr>
      <w:noProof w:val="0"/>
      <w:u w:val="single"/>
      <w:lang w:val="en-US" w:eastAsia="en-US" w:bidi="ar-SA"/>
    </w:rPr>
  </w:style>
  <w:style w:type="character" w:customStyle="1" w:styleId="CardTextChar1">
    <w:name w:val="Card Text Char1"/>
    <w:basedOn w:val="DefaultParagraphFont"/>
    <w:rsid w:val="003E2441"/>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3E2441"/>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3E2441"/>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3E244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3E2441"/>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3E2441"/>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3E2441"/>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3E2441"/>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3E2441"/>
    <w:rPr>
      <w:rFonts w:eastAsia="Times New Roman"/>
      <w:szCs w:val="24"/>
    </w:rPr>
  </w:style>
  <w:style w:type="character" w:customStyle="1" w:styleId="TextsmallChar">
    <w:name w:val="Textsmall Char"/>
    <w:basedOn w:val="DefaultParagraphFont"/>
    <w:link w:val="Textsmall"/>
    <w:rsid w:val="003E2441"/>
    <w:rPr>
      <w:rFonts w:ascii="Times New Roman" w:eastAsia="Times New Roman" w:hAnsi="Times New Roman" w:cs="Times New Roman"/>
      <w:szCs w:val="24"/>
    </w:rPr>
  </w:style>
  <w:style w:type="character" w:customStyle="1" w:styleId="CharChar111">
    <w:name w:val="Char Char111"/>
    <w:basedOn w:val="DefaultParagraphFont"/>
    <w:rsid w:val="003E2441"/>
    <w:rPr>
      <w:rFonts w:cs="Arial"/>
      <w:bCs/>
      <w:szCs w:val="26"/>
      <w:u w:val="single"/>
      <w:lang w:val="en-US" w:eastAsia="en-US" w:bidi="ar-SA"/>
    </w:rPr>
  </w:style>
  <w:style w:type="character" w:customStyle="1" w:styleId="UnderlineBold">
    <w:name w:val="Underline + Bold"/>
    <w:uiPriority w:val="1"/>
    <w:qFormat/>
    <w:rsid w:val="003E2441"/>
    <w:rPr>
      <w:b/>
      <w:sz w:val="20"/>
      <w:u w:val="single"/>
    </w:rPr>
  </w:style>
  <w:style w:type="paragraph" w:customStyle="1" w:styleId="cardtextsmall">
    <w:name w:val="card text small"/>
    <w:basedOn w:val="Normal"/>
    <w:qFormat/>
    <w:rsid w:val="003E2441"/>
    <w:rPr>
      <w:rFonts w:ascii="Arial Narrow" w:eastAsia="Times New Roman" w:hAnsi="Arial Narrow"/>
      <w:szCs w:val="24"/>
    </w:rPr>
  </w:style>
  <w:style w:type="character" w:customStyle="1" w:styleId="AUnterdline">
    <w:name w:val="AUnterdline"/>
    <w:qFormat/>
    <w:rsid w:val="003E2441"/>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3E2441"/>
    <w:rPr>
      <w:rFonts w:ascii="Times New Roman" w:hAnsi="Times New Roman"/>
      <w:b/>
      <w:bCs/>
      <w:sz w:val="20"/>
      <w:u w:val="single"/>
      <w:bdr w:val="single" w:sz="4" w:space="0" w:color="auto"/>
    </w:rPr>
  </w:style>
  <w:style w:type="character" w:customStyle="1" w:styleId="highlightedsearchterm">
    <w:name w:val="highlightedsearchterm"/>
    <w:rsid w:val="003E2441"/>
  </w:style>
  <w:style w:type="character" w:customStyle="1" w:styleId="StyleUnderline1">
    <w:name w:val="Style Underline1"/>
    <w:basedOn w:val="DefaultParagraphFont"/>
    <w:rsid w:val="003E2441"/>
    <w:rPr>
      <w:rFonts w:ascii="Times New Roman" w:hAnsi="Times New Roman"/>
      <w:sz w:val="20"/>
      <w:u w:val="single"/>
    </w:rPr>
  </w:style>
  <w:style w:type="paragraph" w:customStyle="1" w:styleId="CardIndented">
    <w:name w:val="Card (Indented)"/>
    <w:basedOn w:val="Normal"/>
    <w:link w:val="CardIndentedChar"/>
    <w:qFormat/>
    <w:rsid w:val="003E2441"/>
    <w:pPr>
      <w:ind w:left="288"/>
    </w:pPr>
  </w:style>
  <w:style w:type="paragraph" w:customStyle="1" w:styleId="StyleStyle49pt10">
    <w:name w:val="Style Style4 + 9 pt10"/>
    <w:basedOn w:val="Style4"/>
    <w:link w:val="StyleStyle49pt10Char"/>
    <w:qFormat/>
    <w:rsid w:val="003E2441"/>
  </w:style>
  <w:style w:type="character" w:customStyle="1" w:styleId="StyleStyle49pt10Char">
    <w:name w:val="Style Style4 + 9 pt10 Char"/>
    <w:basedOn w:val="Style4Char"/>
    <w:link w:val="StyleStyle49pt10"/>
    <w:rsid w:val="003E2441"/>
    <w:rPr>
      <w:rFonts w:ascii="Times New Roman" w:eastAsia="Times New Roman" w:hAnsi="Times New Roman" w:cs="Times New Roman"/>
      <w:szCs w:val="24"/>
      <w:u w:val="single"/>
    </w:rPr>
  </w:style>
  <w:style w:type="paragraph" w:customStyle="1" w:styleId="StyleStyle49ptBold7">
    <w:name w:val="Style Style4 + 9 pt Bold7"/>
    <w:basedOn w:val="Style4"/>
    <w:link w:val="StyleStyle49ptBold7Char"/>
    <w:qFormat/>
    <w:rsid w:val="003E2441"/>
    <w:rPr>
      <w:b/>
      <w:bCs/>
    </w:rPr>
  </w:style>
  <w:style w:type="character" w:customStyle="1" w:styleId="StyleStyle49ptBold7Char">
    <w:name w:val="Style Style4 + 9 pt Bold7 Char"/>
    <w:link w:val="StyleStyle49ptBold7"/>
    <w:rsid w:val="003E2441"/>
    <w:rPr>
      <w:rFonts w:ascii="Times New Roman" w:eastAsia="Times New Roman" w:hAnsi="Times New Roman" w:cs="Times New Roman"/>
      <w:b/>
      <w:bCs/>
      <w:szCs w:val="24"/>
      <w:u w:val="single"/>
    </w:rPr>
  </w:style>
  <w:style w:type="paragraph" w:customStyle="1" w:styleId="NormalUnderline">
    <w:name w:val="Normal Underline"/>
    <w:basedOn w:val="Normal"/>
    <w:link w:val="NormalUnderlineChar"/>
    <w:qFormat/>
    <w:rsid w:val="003E2441"/>
    <w:pPr>
      <w:ind w:left="288"/>
    </w:pPr>
    <w:rPr>
      <w:rFonts w:eastAsia="Times New Roman"/>
      <w:szCs w:val="24"/>
      <w:u w:val="single"/>
    </w:rPr>
  </w:style>
  <w:style w:type="character" w:customStyle="1" w:styleId="NormalUnderlineChar">
    <w:name w:val="Normal Underline Char"/>
    <w:link w:val="NormalUnderline"/>
    <w:rsid w:val="003E2441"/>
    <w:rPr>
      <w:rFonts w:ascii="Times New Roman" w:eastAsia="Times New Roman" w:hAnsi="Times New Roman" w:cs="Times New Roman"/>
      <w:szCs w:val="24"/>
      <w:u w:val="single"/>
    </w:rPr>
  </w:style>
  <w:style w:type="character" w:customStyle="1" w:styleId="DontRead">
    <w:name w:val="Don't Read"/>
    <w:qFormat/>
    <w:rsid w:val="003E2441"/>
    <w:rPr>
      <w:rFonts w:ascii="Times New Roman" w:hAnsi="Times New Roman"/>
      <w:sz w:val="16"/>
    </w:rPr>
  </w:style>
  <w:style w:type="paragraph" w:customStyle="1" w:styleId="Underlinestyle">
    <w:name w:val="Underline style"/>
    <w:basedOn w:val="Normal"/>
    <w:qFormat/>
    <w:rsid w:val="003E2441"/>
    <w:rPr>
      <w:rFonts w:eastAsia="Times New Roman"/>
      <w:szCs w:val="24"/>
      <w:u w:val="single"/>
    </w:rPr>
  </w:style>
  <w:style w:type="character" w:customStyle="1" w:styleId="Style11ptUnderline3">
    <w:name w:val="Style 11 pt Underline3"/>
    <w:rsid w:val="003E2441"/>
    <w:rPr>
      <w:sz w:val="20"/>
      <w:u w:val="single"/>
    </w:rPr>
  </w:style>
  <w:style w:type="character" w:customStyle="1" w:styleId="27">
    <w:name w:val="27"/>
    <w:rsid w:val="003E2441"/>
    <w:rPr>
      <w:rFonts w:cs="Arial"/>
      <w:bCs/>
      <w:sz w:val="20"/>
      <w:u w:val="single"/>
      <w:lang w:val="en-US" w:eastAsia="en-US" w:bidi="ar-SA"/>
    </w:rPr>
  </w:style>
  <w:style w:type="character" w:customStyle="1" w:styleId="2">
    <w:name w:val="2"/>
    <w:rsid w:val="003E2441"/>
    <w:rPr>
      <w:rFonts w:cs="Arial"/>
      <w:bCs/>
      <w:sz w:val="20"/>
      <w:u w:val="single"/>
      <w:lang w:val="en-US" w:eastAsia="en-US" w:bidi="ar-SA"/>
    </w:rPr>
  </w:style>
  <w:style w:type="character" w:customStyle="1" w:styleId="Style9ptUnderline11">
    <w:name w:val="Style 9 pt Underline11"/>
    <w:basedOn w:val="DefaultParagraphFont"/>
    <w:rsid w:val="003E2441"/>
    <w:rPr>
      <w:sz w:val="20"/>
      <w:u w:val="single"/>
    </w:rPr>
  </w:style>
  <w:style w:type="character" w:customStyle="1" w:styleId="Style9ptBoldUnderline5">
    <w:name w:val="Style 9 pt Bold Underline5"/>
    <w:basedOn w:val="DefaultParagraphFont"/>
    <w:rsid w:val="003E2441"/>
    <w:rPr>
      <w:b/>
      <w:bCs/>
      <w:sz w:val="20"/>
      <w:u w:val="single"/>
    </w:rPr>
  </w:style>
  <w:style w:type="character" w:customStyle="1" w:styleId="CharChar114">
    <w:name w:val="Char Char114"/>
    <w:basedOn w:val="DefaultParagraphFont"/>
    <w:rsid w:val="003E2441"/>
    <w:rPr>
      <w:rFonts w:cs="Arial"/>
      <w:bCs/>
      <w:szCs w:val="26"/>
      <w:u w:val="single"/>
      <w:lang w:val="en-US" w:eastAsia="en-US" w:bidi="ar-SA"/>
    </w:rPr>
  </w:style>
  <w:style w:type="character" w:customStyle="1" w:styleId="CharChar113">
    <w:name w:val="Char Char113"/>
    <w:basedOn w:val="DefaultParagraphFont"/>
    <w:rsid w:val="003E2441"/>
    <w:rPr>
      <w:rFonts w:cs="Arial"/>
      <w:bCs/>
      <w:szCs w:val="26"/>
      <w:u w:val="single"/>
      <w:lang w:val="en-US" w:eastAsia="en-US" w:bidi="ar-SA"/>
    </w:rPr>
  </w:style>
  <w:style w:type="character" w:customStyle="1" w:styleId="CharChar112">
    <w:name w:val="Char Char112"/>
    <w:basedOn w:val="DefaultParagraphFont"/>
    <w:rsid w:val="003E2441"/>
    <w:rPr>
      <w:rFonts w:cs="Arial"/>
      <w:bCs/>
      <w:szCs w:val="26"/>
      <w:u w:val="single"/>
      <w:lang w:val="en-US" w:eastAsia="en-US" w:bidi="ar-SA"/>
    </w:rPr>
  </w:style>
  <w:style w:type="character" w:customStyle="1" w:styleId="ssl0">
    <w:name w:val="ss_l0"/>
    <w:basedOn w:val="DefaultParagraphFont"/>
    <w:rsid w:val="003E2441"/>
  </w:style>
  <w:style w:type="paragraph" w:styleId="CommentText">
    <w:name w:val="annotation text"/>
    <w:basedOn w:val="Normal"/>
    <w:link w:val="CommentTextChar"/>
    <w:uiPriority w:val="99"/>
    <w:rsid w:val="003E2441"/>
    <w:rPr>
      <w:szCs w:val="20"/>
    </w:rPr>
  </w:style>
  <w:style w:type="character" w:customStyle="1" w:styleId="CommentTextChar">
    <w:name w:val="Comment Text Char"/>
    <w:basedOn w:val="DefaultParagraphFont"/>
    <w:link w:val="CommentText"/>
    <w:uiPriority w:val="99"/>
    <w:rsid w:val="003E2441"/>
    <w:rPr>
      <w:rFonts w:ascii="Times New Roman" w:hAnsi="Times New Roman" w:cs="Times New Roman"/>
      <w:szCs w:val="20"/>
    </w:rPr>
  </w:style>
  <w:style w:type="character" w:customStyle="1" w:styleId="CommentSubjectChar">
    <w:name w:val="Comment Subject Char"/>
    <w:basedOn w:val="CommentTextChar"/>
    <w:link w:val="CommentSubject"/>
    <w:rsid w:val="003E2441"/>
    <w:rPr>
      <w:rFonts w:ascii="Times New Roman" w:hAnsi="Times New Roman" w:cs="Times New Roman"/>
      <w:b/>
      <w:bCs/>
      <w:sz w:val="24"/>
      <w:szCs w:val="20"/>
    </w:rPr>
  </w:style>
  <w:style w:type="paragraph" w:styleId="CommentSubject">
    <w:name w:val="annotation subject"/>
    <w:basedOn w:val="CommentText"/>
    <w:next w:val="CommentText"/>
    <w:link w:val="CommentSubjectChar"/>
    <w:rsid w:val="003E2441"/>
    <w:rPr>
      <w:b/>
      <w:bCs/>
      <w:sz w:val="24"/>
    </w:rPr>
  </w:style>
  <w:style w:type="character" w:customStyle="1" w:styleId="CommentSubjectChar1">
    <w:name w:val="Comment Subject Char1"/>
    <w:basedOn w:val="CommentTextChar"/>
    <w:uiPriority w:val="99"/>
    <w:semiHidden/>
    <w:rsid w:val="003E2441"/>
    <w:rPr>
      <w:rFonts w:ascii="Times New Roman" w:hAnsi="Times New Roman" w:cs="Times New Roman"/>
      <w:b/>
      <w:bCs/>
      <w:szCs w:val="20"/>
    </w:rPr>
  </w:style>
  <w:style w:type="paragraph" w:customStyle="1" w:styleId="WW-Default1">
    <w:name w:val="WW-Default1"/>
    <w:basedOn w:val="Normal"/>
    <w:qFormat/>
    <w:rsid w:val="003E2441"/>
    <w:pPr>
      <w:suppressAutoHyphens/>
    </w:pPr>
    <w:rPr>
      <w:rFonts w:eastAsia="Times New Roman"/>
      <w:b/>
      <w:bCs/>
      <w:szCs w:val="20"/>
      <w:lang w:eastAsia="ar-SA"/>
    </w:rPr>
  </w:style>
  <w:style w:type="paragraph" w:customStyle="1" w:styleId="Normal1">
    <w:name w:val="Normal1"/>
    <w:basedOn w:val="BodyText"/>
    <w:qFormat/>
    <w:rsid w:val="003E2441"/>
  </w:style>
  <w:style w:type="character" w:customStyle="1" w:styleId="zoomme">
    <w:name w:val="zoomme"/>
    <w:basedOn w:val="DefaultParagraphFont"/>
    <w:rsid w:val="003E2441"/>
  </w:style>
  <w:style w:type="character" w:customStyle="1" w:styleId="Date1">
    <w:name w:val="Date1"/>
    <w:basedOn w:val="DefaultParagraphFont"/>
    <w:rsid w:val="003E2441"/>
  </w:style>
  <w:style w:type="character" w:customStyle="1" w:styleId="classauthor">
    <w:name w:val="class=&quot;author&quot;"/>
    <w:basedOn w:val="DefaultParagraphFont"/>
    <w:rsid w:val="003E2441"/>
  </w:style>
  <w:style w:type="paragraph" w:customStyle="1" w:styleId="CardStyle">
    <w:name w:val="Card Style"/>
    <w:basedOn w:val="Normal"/>
    <w:link w:val="CardStyleChar"/>
    <w:qFormat/>
    <w:rsid w:val="003E2441"/>
    <w:rPr>
      <w:rFonts w:eastAsia="Times New Roman"/>
      <w:szCs w:val="24"/>
    </w:rPr>
  </w:style>
  <w:style w:type="character" w:customStyle="1" w:styleId="BoldUnderlineChar0">
    <w:name w:val="Bold Underline Char"/>
    <w:rsid w:val="003E2441"/>
    <w:rPr>
      <w:rFonts w:ascii="Times New Roman" w:eastAsia="Times New Roman" w:hAnsi="Times New Roman"/>
      <w:b/>
      <w:bCs/>
      <w:szCs w:val="24"/>
      <w:u w:val="single"/>
    </w:rPr>
  </w:style>
  <w:style w:type="character" w:customStyle="1" w:styleId="texto1">
    <w:name w:val="texto1"/>
    <w:rsid w:val="003E2441"/>
  </w:style>
  <w:style w:type="character" w:customStyle="1" w:styleId="apple-style-span">
    <w:name w:val="apple-style-span"/>
    <w:qFormat/>
    <w:rsid w:val="003E2441"/>
  </w:style>
  <w:style w:type="paragraph" w:customStyle="1" w:styleId="citenon-bold">
    <w:name w:val="cite non-bold"/>
    <w:basedOn w:val="Normal"/>
    <w:link w:val="citenon-boldChar"/>
    <w:qFormat/>
    <w:rsid w:val="003E2441"/>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E2441"/>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3E2441"/>
    <w:rPr>
      <w:rFonts w:ascii="Times New Roman" w:eastAsia="Times New Roman" w:hAnsi="Times New Roman" w:cs="Arial"/>
      <w:b/>
      <w:sz w:val="24"/>
      <w:szCs w:val="28"/>
    </w:rPr>
  </w:style>
  <w:style w:type="paragraph" w:customStyle="1" w:styleId="Style23">
    <w:name w:val="Style23"/>
    <w:basedOn w:val="Normal"/>
    <w:uiPriority w:val="99"/>
    <w:qFormat/>
    <w:rsid w:val="003E2441"/>
    <w:pPr>
      <w:widowControl w:val="0"/>
      <w:autoSpaceDE w:val="0"/>
      <w:autoSpaceDN w:val="0"/>
      <w:adjustRightInd w:val="0"/>
      <w:spacing w:line="209" w:lineRule="exact"/>
    </w:pPr>
    <w:rPr>
      <w:rFonts w:eastAsia="SimSu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3E2441"/>
    <w:rPr>
      <w:rFonts w:ascii="Times New Roman" w:eastAsia="Times New Roman" w:hAnsi="Times New Roman" w:cs="Times New Roman"/>
      <w:szCs w:val="24"/>
      <w:lang w:bidi="en-US"/>
    </w:rPr>
  </w:style>
  <w:style w:type="character" w:customStyle="1" w:styleId="gray">
    <w:name w:val="gray"/>
    <w:basedOn w:val="DefaultParagraphFont"/>
    <w:rsid w:val="003E2441"/>
  </w:style>
  <w:style w:type="paragraph" w:customStyle="1" w:styleId="Tagtemplate">
    <w:name w:val="Tagtemplate"/>
    <w:basedOn w:val="Normal"/>
    <w:link w:val="TagtemplateChar"/>
    <w:autoRedefine/>
    <w:qFormat/>
    <w:rsid w:val="003E2441"/>
    <w:pPr>
      <w:keepNext/>
      <w:keepLines/>
    </w:pPr>
    <w:rPr>
      <w:rFonts w:eastAsia="Calibri"/>
      <w:b/>
    </w:rPr>
  </w:style>
  <w:style w:type="character" w:customStyle="1" w:styleId="TagtemplateChar">
    <w:name w:val="Tagtemplate Char"/>
    <w:basedOn w:val="DefaultParagraphFont"/>
    <w:link w:val="Tagtemplate"/>
    <w:rsid w:val="003E2441"/>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3E2441"/>
    <w:rPr>
      <w:sz w:val="20"/>
      <w:u w:val="single"/>
      <w:bdr w:val="single" w:sz="4" w:space="0" w:color="auto"/>
    </w:rPr>
  </w:style>
  <w:style w:type="paragraph" w:customStyle="1" w:styleId="Citation-FirstLine">
    <w:name w:val="Citation - First Line"/>
    <w:basedOn w:val="Normal"/>
    <w:next w:val="Normal"/>
    <w:autoRedefine/>
    <w:qFormat/>
    <w:rsid w:val="003E2441"/>
    <w:pPr>
      <w:spacing w:line="240" w:lineRule="atLeast"/>
      <w:jc w:val="both"/>
    </w:pPr>
    <w:rPr>
      <w:rFonts w:ascii="Book Antiqua" w:eastAsia="Times New Roman" w:hAnsi="Book Antiqua"/>
      <w:szCs w:val="24"/>
    </w:rPr>
  </w:style>
  <w:style w:type="character" w:customStyle="1" w:styleId="CardText-Underlined">
    <w:name w:val="Card Text - Underlined"/>
    <w:rsid w:val="003E2441"/>
    <w:rPr>
      <w:b/>
      <w:sz w:val="20"/>
      <w:u w:val="single"/>
    </w:rPr>
  </w:style>
  <w:style w:type="paragraph" w:customStyle="1" w:styleId="Citation-Complete">
    <w:name w:val="Citation - Complete"/>
    <w:basedOn w:val="Normal"/>
    <w:next w:val="Normal"/>
    <w:link w:val="Citation-CompleteChar"/>
    <w:autoRedefine/>
    <w:qFormat/>
    <w:rsid w:val="003E2441"/>
    <w:pPr>
      <w:spacing w:after="120"/>
      <w:jc w:val="both"/>
    </w:pPr>
    <w:rPr>
      <w:rFonts w:ascii="Book Antiqua" w:eastAsia="Times New Roman" w:hAnsi="Book Antiqua"/>
      <w:szCs w:val="24"/>
    </w:rPr>
  </w:style>
  <w:style w:type="character" w:customStyle="1" w:styleId="Citation-CompleteChar">
    <w:name w:val="Citation - Complete Char"/>
    <w:basedOn w:val="DefaultParagraphFont"/>
    <w:link w:val="Citation-Complete"/>
    <w:locked/>
    <w:rsid w:val="003E2441"/>
    <w:rPr>
      <w:rFonts w:ascii="Book Antiqua" w:eastAsia="Times New Roman" w:hAnsi="Book Antiqua" w:cs="Times New Roman"/>
      <w:szCs w:val="24"/>
    </w:rPr>
  </w:style>
  <w:style w:type="character" w:customStyle="1" w:styleId="MicroTextChar">
    <w:name w:val="MicroText Char"/>
    <w:link w:val="MicroText"/>
    <w:rsid w:val="003E2441"/>
    <w:rPr>
      <w:rFonts w:ascii="Arial Narrow" w:hAnsi="Arial Narrow"/>
      <w:sz w:val="12"/>
      <w:szCs w:val="24"/>
    </w:rPr>
  </w:style>
  <w:style w:type="paragraph" w:customStyle="1" w:styleId="TagCite">
    <w:name w:val="Tag/Cite"/>
    <w:basedOn w:val="Normal"/>
    <w:qFormat/>
    <w:rsid w:val="003E2441"/>
    <w:rPr>
      <w:rFonts w:eastAsia="Times New Roman"/>
      <w:b/>
      <w:szCs w:val="24"/>
    </w:rPr>
  </w:style>
  <w:style w:type="character" w:customStyle="1" w:styleId="Style11ptItalicUnderline">
    <w:name w:val="Style 11 pt Italic Underline"/>
    <w:basedOn w:val="DefaultParagraphFont"/>
    <w:qFormat/>
    <w:rsid w:val="003E2441"/>
    <w:rPr>
      <w:i/>
      <w:iCs/>
      <w:sz w:val="20"/>
      <w:u w:val="single"/>
    </w:rPr>
  </w:style>
  <w:style w:type="character" w:customStyle="1" w:styleId="Style11ptItalic">
    <w:name w:val="Style 11 pt Italic"/>
    <w:basedOn w:val="DefaultParagraphFont"/>
    <w:rsid w:val="003E2441"/>
    <w:rPr>
      <w:rFonts w:ascii="Times New Roman" w:hAnsi="Times New Roman"/>
      <w:i/>
      <w:iCs/>
      <w:sz w:val="20"/>
    </w:rPr>
  </w:style>
  <w:style w:type="character" w:customStyle="1" w:styleId="BoldandUnderlineChar">
    <w:name w:val="Bold and Underline Char"/>
    <w:basedOn w:val="DefaultParagraphFont"/>
    <w:link w:val="BoldandUnderline"/>
    <w:locked/>
    <w:rsid w:val="003E2441"/>
    <w:rPr>
      <w:b/>
      <w:szCs w:val="24"/>
      <w:u w:val="single"/>
    </w:rPr>
  </w:style>
  <w:style w:type="paragraph" w:customStyle="1" w:styleId="BoldandUnderline">
    <w:name w:val="Bold and Underline"/>
    <w:basedOn w:val="Normal"/>
    <w:link w:val="BoldandUnderlineChar"/>
    <w:qFormat/>
    <w:rsid w:val="003E2441"/>
    <w:rPr>
      <w:rFonts w:asciiTheme="minorHAnsi" w:hAnsiTheme="minorHAnsi" w:cstheme="minorBidi"/>
      <w:b/>
      <w:szCs w:val="24"/>
      <w:u w:val="single"/>
    </w:rPr>
  </w:style>
  <w:style w:type="character" w:customStyle="1" w:styleId="hdr">
    <w:name w:val="hdr"/>
    <w:basedOn w:val="DefaultParagraphFont"/>
    <w:rsid w:val="003E2441"/>
  </w:style>
  <w:style w:type="paragraph" w:customStyle="1" w:styleId="StyleStyle49ptBold3">
    <w:name w:val="Style Style4 + 9 pt Bold3"/>
    <w:basedOn w:val="Style4"/>
    <w:link w:val="StyleStyle49ptBold3Char"/>
    <w:qFormat/>
    <w:rsid w:val="003E2441"/>
    <w:rPr>
      <w:b/>
      <w:bCs/>
    </w:rPr>
  </w:style>
  <w:style w:type="character" w:customStyle="1" w:styleId="StyleStyle49ptBold3Char">
    <w:name w:val="Style Style4 + 9 pt Bold3 Char"/>
    <w:basedOn w:val="Style4Char"/>
    <w:link w:val="StyleStyle49ptBold3"/>
    <w:rsid w:val="003E2441"/>
    <w:rPr>
      <w:rFonts w:ascii="Times New Roman" w:eastAsia="Times New Roman" w:hAnsi="Times New Roman" w:cs="Times New Roman"/>
      <w:b/>
      <w:bCs/>
      <w:szCs w:val="24"/>
      <w:u w:val="single"/>
    </w:rPr>
  </w:style>
  <w:style w:type="character" w:customStyle="1" w:styleId="Style9ptUnderline6">
    <w:name w:val="Style 9 pt Underline6"/>
    <w:basedOn w:val="DefaultParagraphFont"/>
    <w:rsid w:val="003E2441"/>
    <w:rPr>
      <w:sz w:val="20"/>
      <w:u w:val="single"/>
    </w:rPr>
  </w:style>
  <w:style w:type="character" w:customStyle="1" w:styleId="ct-with-fmlt">
    <w:name w:val="ct-with-fmlt"/>
    <w:basedOn w:val="DefaultParagraphFont"/>
    <w:rsid w:val="003E2441"/>
  </w:style>
  <w:style w:type="paragraph" w:customStyle="1" w:styleId="TagText">
    <w:name w:val="TagText"/>
    <w:basedOn w:val="Normal"/>
    <w:uiPriority w:val="99"/>
    <w:qFormat/>
    <w:rsid w:val="003E2441"/>
    <w:rPr>
      <w:rFonts w:eastAsiaTheme="minorEastAsia"/>
      <w:b/>
      <w:szCs w:val="24"/>
    </w:rPr>
  </w:style>
  <w:style w:type="paragraph" w:customStyle="1" w:styleId="StyleStyle49pt">
    <w:name w:val="Style Style4 + 9 pt"/>
    <w:basedOn w:val="Normal"/>
    <w:link w:val="StyleStyle49ptChar"/>
    <w:qFormat/>
    <w:rsid w:val="003E2441"/>
    <w:rPr>
      <w:rFonts w:eastAsia="Times New Roman"/>
      <w:szCs w:val="24"/>
      <w:u w:val="single"/>
    </w:rPr>
  </w:style>
  <w:style w:type="character" w:customStyle="1" w:styleId="StyleStyle49ptChar">
    <w:name w:val="Style Style4 + 9 pt Char"/>
    <w:basedOn w:val="DefaultParagraphFont"/>
    <w:link w:val="StyleStyle49pt"/>
    <w:rsid w:val="003E2441"/>
    <w:rPr>
      <w:rFonts w:ascii="Times New Roman" w:eastAsia="Times New Roman" w:hAnsi="Times New Roman" w:cs="Times New Roman"/>
      <w:szCs w:val="24"/>
      <w:u w:val="single"/>
    </w:rPr>
  </w:style>
  <w:style w:type="paragraph" w:customStyle="1" w:styleId="StyleStyle49ptBold">
    <w:name w:val="Style Style4 + 9 pt Bold"/>
    <w:basedOn w:val="Normal"/>
    <w:link w:val="StyleStyle49ptBoldChar"/>
    <w:qFormat/>
    <w:rsid w:val="003E2441"/>
    <w:rPr>
      <w:rFonts w:eastAsia="Times New Roman"/>
      <w:b/>
      <w:bCs/>
      <w:szCs w:val="24"/>
      <w:u w:val="single"/>
    </w:rPr>
  </w:style>
  <w:style w:type="character" w:customStyle="1" w:styleId="StyleStyle49ptBoldChar">
    <w:name w:val="Style Style4 + 9 pt Bold Char"/>
    <w:basedOn w:val="DefaultParagraphFont"/>
    <w:link w:val="StyleStyle49ptBold"/>
    <w:rsid w:val="003E2441"/>
    <w:rPr>
      <w:rFonts w:ascii="Times New Roman" w:eastAsia="Times New Roman" w:hAnsi="Times New Roman" w:cs="Times New Roman"/>
      <w:b/>
      <w:bCs/>
      <w:szCs w:val="24"/>
      <w:u w:val="single"/>
    </w:rPr>
  </w:style>
  <w:style w:type="paragraph" w:customStyle="1" w:styleId="StyleStyle49ptBoldItalic">
    <w:name w:val="Style Style4 + 9 pt Bold Italic"/>
    <w:basedOn w:val="Normal"/>
    <w:link w:val="StyleStyle49ptBoldItalicChar"/>
    <w:qFormat/>
    <w:rsid w:val="003E2441"/>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3E2441"/>
    <w:rPr>
      <w:rFonts w:ascii="Times New Roman" w:eastAsia="Times New Roman" w:hAnsi="Times New Roman" w:cs="Times New Roman"/>
      <w:b/>
      <w:bCs/>
      <w:i/>
      <w:iCs/>
      <w:szCs w:val="24"/>
      <w:u w:val="single"/>
    </w:rPr>
  </w:style>
  <w:style w:type="paragraph" w:customStyle="1" w:styleId="StyleUnderlined11ptBold">
    <w:name w:val="Style Underlined + 11 pt Bold"/>
    <w:link w:val="StyleUnderlined11ptBoldChar"/>
    <w:qFormat/>
    <w:rsid w:val="003E2441"/>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3E2441"/>
    <w:rPr>
      <w:rFonts w:ascii="Arial" w:eastAsia="Times New Roman" w:hAnsi="Arial" w:cs="Arial"/>
      <w:b/>
      <w:bCs/>
      <w:szCs w:val="24"/>
      <w:u w:val="single"/>
    </w:rPr>
  </w:style>
  <w:style w:type="paragraph" w:customStyle="1" w:styleId="StyleUnderlined11pt">
    <w:name w:val="Style Underlined + 11 pt"/>
    <w:link w:val="StyleUnderlined11ptChar"/>
    <w:qFormat/>
    <w:rsid w:val="003E2441"/>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3E2441"/>
    <w:rPr>
      <w:rFonts w:ascii="Arial" w:eastAsia="Times New Roman" w:hAnsi="Arial" w:cs="Arial"/>
      <w:szCs w:val="24"/>
      <w:u w:val="single"/>
    </w:rPr>
  </w:style>
  <w:style w:type="character" w:customStyle="1" w:styleId="newscontent">
    <w:name w:val="newscontent"/>
    <w:rsid w:val="003E2441"/>
  </w:style>
  <w:style w:type="character" w:customStyle="1" w:styleId="StyleUnderlinePatternClearYellow">
    <w:name w:val="Style Underline Pattern: Clear (Yellow)"/>
    <w:basedOn w:val="DefaultParagraphFont"/>
    <w:rsid w:val="003E2441"/>
    <w:rPr>
      <w:u w:val="single"/>
      <w:shd w:val="clear" w:color="auto" w:fill="00FF00"/>
    </w:rPr>
  </w:style>
  <w:style w:type="paragraph" w:customStyle="1" w:styleId="StyleUnderlineChar11pt3">
    <w:name w:val="Style Underline Char + 11 pt3"/>
    <w:link w:val="StyleUnderlineChar11pt3Char"/>
    <w:qFormat/>
    <w:rsid w:val="003E2441"/>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3E2441"/>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3E2441"/>
    <w:rPr>
      <w:b w:val="0"/>
      <w:bCs/>
      <w:u w:val="single"/>
    </w:rPr>
  </w:style>
  <w:style w:type="character" w:customStyle="1" w:styleId="date-display-single">
    <w:name w:val="date-display-single"/>
    <w:basedOn w:val="DefaultParagraphFont"/>
    <w:rsid w:val="003E2441"/>
  </w:style>
  <w:style w:type="character" w:customStyle="1" w:styleId="CommentTextChar1">
    <w:name w:val="Comment Text Char1"/>
    <w:basedOn w:val="DefaultParagraphFont"/>
    <w:uiPriority w:val="99"/>
    <w:rsid w:val="003E2441"/>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3E2441"/>
    <w:rPr>
      <w:rFonts w:ascii="Times New Roman" w:hAnsi="Times New Roman" w:cs="Times New Roman"/>
      <w:sz w:val="20"/>
    </w:rPr>
  </w:style>
  <w:style w:type="paragraph" w:customStyle="1" w:styleId="Cite2">
    <w:name w:val="Cite 2"/>
    <w:basedOn w:val="Normal"/>
    <w:qFormat/>
    <w:rsid w:val="003E2441"/>
    <w:rPr>
      <w:rFonts w:eastAsia="MS Mincho"/>
      <w:b/>
      <w:szCs w:val="24"/>
      <w:u w:val="single"/>
    </w:rPr>
  </w:style>
  <w:style w:type="character" w:customStyle="1" w:styleId="StyleunderlineBold">
    <w:name w:val="Style underline + Bold"/>
    <w:basedOn w:val="underline"/>
    <w:rsid w:val="003E2441"/>
    <w:rPr>
      <w:rFonts w:ascii="Times New Roman" w:hAnsi="Times New Roman" w:cs="Times New Roman"/>
      <w:bCs/>
      <w:sz w:val="20"/>
      <w:u w:val="single"/>
    </w:rPr>
  </w:style>
  <w:style w:type="paragraph" w:customStyle="1" w:styleId="cards0">
    <w:name w:val="cards"/>
    <w:basedOn w:val="Heading3"/>
    <w:qFormat/>
    <w:rsid w:val="003E2441"/>
    <w:pPr>
      <w:keepNext w:val="0"/>
      <w:keepLines w:val="0"/>
      <w:pageBreakBefore w:val="0"/>
      <w:autoSpaceDE w:val="0"/>
      <w:autoSpaceDN w:val="0"/>
      <w:adjustRightInd w:val="0"/>
      <w:spacing w:before="0" w:after="160"/>
      <w:jc w:val="left"/>
    </w:pPr>
    <w:rPr>
      <w:rFonts w:asciiTheme="minorHAnsi" w:eastAsia="Times New Roman" w:hAnsiTheme="minorHAnsi" w:cs="Times New Roman"/>
      <w:bCs/>
      <w:sz w:val="20"/>
      <w:szCs w:val="22"/>
      <w:u w:val="none"/>
    </w:rPr>
  </w:style>
  <w:style w:type="character" w:customStyle="1" w:styleId="Style10ptUnderline">
    <w:name w:val="Style 10 pt Underline"/>
    <w:basedOn w:val="DefaultParagraphFont"/>
    <w:rsid w:val="003E2441"/>
    <w:rPr>
      <w:sz w:val="20"/>
      <w:u w:val="single"/>
    </w:rPr>
  </w:style>
  <w:style w:type="character" w:styleId="HTMLCite">
    <w:name w:val="HTML Cite"/>
    <w:uiPriority w:val="99"/>
    <w:qFormat/>
    <w:rsid w:val="003E2441"/>
    <w:rPr>
      <w:i/>
      <w:iCs/>
    </w:rPr>
  </w:style>
  <w:style w:type="character" w:customStyle="1" w:styleId="slug-pub-date">
    <w:name w:val="slug-pub-date"/>
    <w:basedOn w:val="DefaultParagraphFont"/>
    <w:rsid w:val="003E2441"/>
  </w:style>
  <w:style w:type="character" w:customStyle="1" w:styleId="slug-vol">
    <w:name w:val="slug-vol"/>
    <w:basedOn w:val="DefaultParagraphFont"/>
    <w:rsid w:val="003E2441"/>
  </w:style>
  <w:style w:type="character" w:customStyle="1" w:styleId="slug-issue">
    <w:name w:val="slug-issue"/>
    <w:basedOn w:val="DefaultParagraphFont"/>
    <w:rsid w:val="003E2441"/>
  </w:style>
  <w:style w:type="character" w:customStyle="1" w:styleId="slug-pages">
    <w:name w:val="slug-pages"/>
    <w:basedOn w:val="DefaultParagraphFont"/>
    <w:rsid w:val="003E2441"/>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3E2441"/>
    <w:rPr>
      <w:b/>
      <w:bCs/>
      <w:strike w:val="0"/>
      <w:dstrike w:val="0"/>
      <w:sz w:val="24"/>
      <w:u w:val="none"/>
      <w:effect w:val="none"/>
    </w:rPr>
  </w:style>
  <w:style w:type="paragraph" w:customStyle="1" w:styleId="Tag2">
    <w:name w:val="Tag2"/>
    <w:basedOn w:val="Normal"/>
    <w:autoRedefine/>
    <w:qFormat/>
    <w:rsid w:val="003E2441"/>
    <w:pPr>
      <w:spacing w:before="120"/>
    </w:pPr>
    <w:rPr>
      <w:b/>
      <w:sz w:val="26"/>
    </w:rPr>
  </w:style>
  <w:style w:type="character" w:customStyle="1" w:styleId="tagchar">
    <w:name w:val="tagchar"/>
    <w:basedOn w:val="DefaultParagraphFont"/>
    <w:rsid w:val="003E2441"/>
  </w:style>
  <w:style w:type="paragraph" w:customStyle="1" w:styleId="NormalText">
    <w:name w:val="Normal Text"/>
    <w:basedOn w:val="Normal"/>
    <w:link w:val="NormalTextChar"/>
    <w:autoRedefine/>
    <w:qFormat/>
    <w:rsid w:val="003E2441"/>
    <w:pPr>
      <w:jc w:val="both"/>
    </w:pPr>
    <w:rPr>
      <w:rFonts w:eastAsia="Times New Roman"/>
      <w:szCs w:val="26"/>
    </w:rPr>
  </w:style>
  <w:style w:type="character" w:customStyle="1" w:styleId="pmterms11">
    <w:name w:val="pmterms11"/>
    <w:basedOn w:val="DefaultParagraphFont"/>
    <w:rsid w:val="003E2441"/>
    <w:rPr>
      <w:b/>
      <w:bCs/>
      <w:i w:val="0"/>
      <w:iCs w:val="0"/>
      <w:color w:val="000000"/>
    </w:rPr>
  </w:style>
  <w:style w:type="character" w:customStyle="1" w:styleId="StyleUnderlineChar9ptBold">
    <w:name w:val="Style Underline Char + 9 pt Bold"/>
    <w:basedOn w:val="DefaultParagraphFont"/>
    <w:rsid w:val="003E2441"/>
    <w:rPr>
      <w:rFonts w:ascii="Times New Roman" w:hAnsi="Times New Roman"/>
      <w:b/>
      <w:bCs/>
      <w:sz w:val="20"/>
      <w:u w:val="single"/>
      <w:lang w:val="en-US" w:eastAsia="en-US" w:bidi="ar-SA"/>
    </w:rPr>
  </w:style>
  <w:style w:type="character" w:customStyle="1" w:styleId="Style8pt">
    <w:name w:val="Style 8 pt"/>
    <w:basedOn w:val="DefaultParagraphFont"/>
    <w:rsid w:val="003E2441"/>
    <w:rPr>
      <w:sz w:val="20"/>
    </w:rPr>
  </w:style>
  <w:style w:type="character" w:customStyle="1" w:styleId="UnderlineChar5Char">
    <w:name w:val="Underline Char5 Char"/>
    <w:basedOn w:val="DefaultParagraphFont"/>
    <w:rsid w:val="003E2441"/>
    <w:rPr>
      <w:szCs w:val="24"/>
      <w:u w:val="single"/>
      <w:lang w:val="en-US" w:eastAsia="en-US" w:bidi="ar-SA"/>
    </w:rPr>
  </w:style>
  <w:style w:type="character" w:customStyle="1" w:styleId="BoldandUnderlineChar2Char1">
    <w:name w:val="Bold and Underline Char2 Char1"/>
    <w:basedOn w:val="DefaultParagraphFont"/>
    <w:rsid w:val="003E2441"/>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3E244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3E2441"/>
    <w:rPr>
      <w:szCs w:val="24"/>
      <w:u w:val="single"/>
      <w:lang w:val="en-US" w:eastAsia="en-US" w:bidi="ar-SA"/>
    </w:rPr>
  </w:style>
  <w:style w:type="paragraph" w:customStyle="1" w:styleId="Language">
    <w:name w:val="Language"/>
    <w:basedOn w:val="Normal"/>
    <w:link w:val="LanguageChar"/>
    <w:qFormat/>
    <w:rsid w:val="003E2441"/>
    <w:rPr>
      <w:rFonts w:eastAsia="Times New Roman"/>
      <w:strike/>
      <w:szCs w:val="20"/>
    </w:rPr>
  </w:style>
  <w:style w:type="character" w:customStyle="1" w:styleId="LanguageChar">
    <w:name w:val="Language Char"/>
    <w:basedOn w:val="DefaultParagraphFont"/>
    <w:link w:val="Language"/>
    <w:rsid w:val="003E2441"/>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3E2441"/>
    <w:rPr>
      <w:rFonts w:eastAsia="Times New Roman"/>
      <w:szCs w:val="24"/>
      <w:u w:val="single"/>
    </w:rPr>
  </w:style>
  <w:style w:type="character" w:customStyle="1" w:styleId="UnderlineChar3Char">
    <w:name w:val="Underline Char3 Char"/>
    <w:basedOn w:val="DefaultParagraphFont"/>
    <w:link w:val="UnderlineChar3"/>
    <w:rsid w:val="003E2441"/>
    <w:rPr>
      <w:rFonts w:ascii="Times New Roman" w:eastAsia="Times New Roman" w:hAnsi="Times New Roman" w:cs="Times New Roman"/>
      <w:szCs w:val="24"/>
      <w:u w:val="single"/>
    </w:rPr>
  </w:style>
  <w:style w:type="paragraph" w:customStyle="1" w:styleId="BoldandUnderlineChar3Char">
    <w:name w:val="Bold and Underline Char3 Char"/>
    <w:basedOn w:val="Normal"/>
    <w:link w:val="BoldandUnderlineChar3CharChar"/>
    <w:qFormat/>
    <w:rsid w:val="003E2441"/>
    <w:rPr>
      <w:rFonts w:eastAsia="Times New Roman"/>
      <w:b/>
      <w:szCs w:val="24"/>
      <w:u w:val="single"/>
    </w:rPr>
  </w:style>
  <w:style w:type="character" w:customStyle="1" w:styleId="BoldandUnderlineChar3CharChar">
    <w:name w:val="Bold and Underline Char3 Char Char"/>
    <w:basedOn w:val="DefaultParagraphFont"/>
    <w:link w:val="BoldandUnderlineChar3Char"/>
    <w:rsid w:val="003E2441"/>
    <w:rPr>
      <w:rFonts w:ascii="Times New Roman" w:eastAsia="Times New Roman" w:hAnsi="Times New Roman" w:cs="Times New Roman"/>
      <w:b/>
      <w:szCs w:val="24"/>
      <w:u w:val="single"/>
    </w:rPr>
  </w:style>
  <w:style w:type="character" w:customStyle="1" w:styleId="UnderlineChar1">
    <w:name w:val="Underline Char1"/>
    <w:basedOn w:val="DefaultParagraphFont"/>
    <w:rsid w:val="003E2441"/>
    <w:rPr>
      <w:szCs w:val="24"/>
      <w:u w:val="single"/>
      <w:lang w:val="en-US" w:eastAsia="en-US" w:bidi="ar-SA"/>
    </w:rPr>
  </w:style>
  <w:style w:type="character" w:customStyle="1" w:styleId="BoldandUnderlineChar1Char2Char">
    <w:name w:val="Bold and Underline Char1 Char2 Char"/>
    <w:basedOn w:val="DefaultParagraphFont"/>
    <w:rsid w:val="003E2441"/>
    <w:rPr>
      <w:b/>
      <w:szCs w:val="24"/>
      <w:u w:val="single"/>
      <w:lang w:val="en-US" w:eastAsia="en-US" w:bidi="ar-SA"/>
    </w:rPr>
  </w:style>
  <w:style w:type="character" w:customStyle="1" w:styleId="SmalltextChar">
    <w:name w:val="Small text Char"/>
    <w:aliases w:val="Quote1 Char1"/>
    <w:link w:val="Smalltext"/>
    <w:qFormat/>
    <w:rsid w:val="003E2441"/>
    <w:rPr>
      <w:rFonts w:ascii="Arial Narrow" w:eastAsia="Times New Roman" w:hAnsi="Arial Narrow" w:cs="Times New Roman"/>
      <w:szCs w:val="24"/>
    </w:rPr>
  </w:style>
  <w:style w:type="paragraph" w:customStyle="1" w:styleId="HotRoute">
    <w:name w:val="Hot Route"/>
    <w:basedOn w:val="Normal"/>
    <w:link w:val="HotRouteChar0"/>
    <w:qFormat/>
    <w:rsid w:val="003E2441"/>
    <w:pPr>
      <w:ind w:left="144"/>
    </w:pPr>
    <w:rPr>
      <w:rFonts w:eastAsia="Times New Roman"/>
      <w:szCs w:val="24"/>
    </w:rPr>
  </w:style>
  <w:style w:type="paragraph" w:customStyle="1" w:styleId="Cardstyle0">
    <w:name w:val="Cardstyle"/>
    <w:basedOn w:val="Normal"/>
    <w:next w:val="Normal"/>
    <w:qFormat/>
    <w:rsid w:val="003E2441"/>
    <w:rPr>
      <w:rFonts w:eastAsia="Times New Roman"/>
      <w:szCs w:val="24"/>
    </w:rPr>
  </w:style>
  <w:style w:type="character" w:customStyle="1" w:styleId="Style12ptBoldUnderline1">
    <w:name w:val="Style 12 pt Bold Underline1"/>
    <w:basedOn w:val="DefaultParagraphFont"/>
    <w:rsid w:val="003E2441"/>
    <w:rPr>
      <w:b/>
      <w:bCs/>
      <w:sz w:val="24"/>
      <w:u w:val="single"/>
    </w:rPr>
  </w:style>
  <w:style w:type="character" w:customStyle="1" w:styleId="StyleEmphasisArial12ptBoldNotItalic">
    <w:name w:val="Style Emphasis + Arial 12 pt Bold Not Italic"/>
    <w:basedOn w:val="Emphasis"/>
    <w:rsid w:val="003E2441"/>
    <w:rPr>
      <w:rFonts w:ascii="Arial" w:hAnsi="Arial" w:cs="Times New Roman"/>
      <w:b w:val="0"/>
      <w:bCs/>
      <w:i/>
      <w:iCs/>
      <w:sz w:val="24"/>
      <w:u w:val="single"/>
      <w:bdr w:val="single" w:sz="8" w:space="0" w:color="auto"/>
    </w:rPr>
  </w:style>
  <w:style w:type="character" w:customStyle="1" w:styleId="DebateHighlighted">
    <w:name w:val="Debate Highlighted"/>
    <w:qFormat/>
    <w:rsid w:val="003E2441"/>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3E2441"/>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3E2441"/>
    <w:pPr>
      <w:ind w:left="360"/>
    </w:pPr>
    <w:rPr>
      <w:rFonts w:ascii="SimSun" w:eastAsia="SimSun" w:hAnsi="SimSun" w:cstheme="minorBidi"/>
      <w:sz w:val="15"/>
      <w:szCs w:val="24"/>
      <w:lang w:eastAsia="zh-CN"/>
    </w:rPr>
  </w:style>
  <w:style w:type="paragraph" w:customStyle="1" w:styleId="AuthorDate">
    <w:name w:val="AuthorDate"/>
    <w:next w:val="Normal"/>
    <w:link w:val="AuthorDateChar"/>
    <w:qFormat/>
    <w:rsid w:val="003E2441"/>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qFormat/>
    <w:rsid w:val="003E2441"/>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3E2441"/>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3E2441"/>
    <w:rPr>
      <w:rFonts w:ascii="Times New Roman" w:hAnsi="Times New Roman"/>
      <w:sz w:val="20"/>
      <w:u w:val="single"/>
      <w:bdr w:val="none" w:sz="0" w:space="0" w:color="auto"/>
      <w:shd w:val="clear" w:color="auto" w:fill="C0C0C0"/>
    </w:rPr>
  </w:style>
  <w:style w:type="character" w:customStyle="1" w:styleId="smallChar">
    <w:name w:val="small Char"/>
    <w:rsid w:val="003E2441"/>
    <w:rPr>
      <w:rFonts w:ascii="Calibri" w:eastAsia="Calibri" w:hAnsi="Calibri" w:cs="Calibri"/>
      <w:sz w:val="16"/>
      <w:szCs w:val="20"/>
      <w:lang w:val="x-none" w:eastAsia="x-none"/>
    </w:rPr>
  </w:style>
  <w:style w:type="paragraph" w:customStyle="1" w:styleId="HotRoute0">
    <w:name w:val="Hot Route!"/>
    <w:basedOn w:val="Normal"/>
    <w:qFormat/>
    <w:rsid w:val="003E2441"/>
    <w:pPr>
      <w:ind w:left="144"/>
    </w:pPr>
    <w:rPr>
      <w:rFonts w:eastAsia="Times New Roman"/>
      <w:szCs w:val="24"/>
      <w:lang w:val="x-none" w:eastAsia="x-none"/>
    </w:rPr>
  </w:style>
  <w:style w:type="character" w:customStyle="1" w:styleId="BodyTextIndent3Char1">
    <w:name w:val="Body Text Indent 3 Char1"/>
    <w:basedOn w:val="DefaultParagraphFont"/>
    <w:uiPriority w:val="99"/>
    <w:semiHidden/>
    <w:rsid w:val="003E2441"/>
    <w:rPr>
      <w:rFonts w:ascii="Times New Roman" w:hAnsi="Times New Roman" w:cs="Times New Roman"/>
      <w:sz w:val="16"/>
      <w:szCs w:val="16"/>
    </w:rPr>
  </w:style>
  <w:style w:type="character" w:customStyle="1" w:styleId="BodyText2Char1">
    <w:name w:val="Body Text 2 Char1"/>
    <w:basedOn w:val="DefaultParagraphFont"/>
    <w:semiHidden/>
    <w:rsid w:val="003E2441"/>
    <w:rPr>
      <w:rFonts w:ascii="Times New Roman" w:hAnsi="Times New Roman" w:cs="Times New Roman"/>
      <w:sz w:val="20"/>
    </w:rPr>
  </w:style>
  <w:style w:type="character" w:customStyle="1" w:styleId="Heading2Char1CharCharCharCharCharC">
    <w:name w:val="Heading 2 Char1 Char Char Char Char Char C"/>
    <w:rsid w:val="003E2441"/>
    <w:rPr>
      <w:rFonts w:cs="Arial"/>
      <w:b/>
      <w:bCs/>
      <w:iCs/>
      <w:sz w:val="24"/>
      <w:szCs w:val="28"/>
      <w:lang w:val="en-US" w:eastAsia="en-US" w:bidi="ar-SA"/>
    </w:rPr>
  </w:style>
  <w:style w:type="character" w:customStyle="1" w:styleId="underline1">
    <w:name w:val="underline1"/>
    <w:basedOn w:val="DefaultParagraphFont"/>
    <w:rsid w:val="003E2441"/>
    <w:rPr>
      <w:u w:val="single"/>
    </w:rPr>
  </w:style>
  <w:style w:type="character" w:customStyle="1" w:styleId="author0">
    <w:name w:val="author"/>
    <w:basedOn w:val="DefaultParagraphFont"/>
    <w:rsid w:val="003E2441"/>
    <w:rPr>
      <w:rFonts w:ascii="Times New Roman" w:hAnsi="Times New Roman"/>
      <w:b/>
      <w:sz w:val="24"/>
    </w:rPr>
  </w:style>
  <w:style w:type="character" w:customStyle="1" w:styleId="FontStyle291">
    <w:name w:val="Font Style291"/>
    <w:basedOn w:val="DefaultParagraphFont"/>
    <w:uiPriority w:val="99"/>
    <w:rsid w:val="003E2441"/>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3E2441"/>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3E2441"/>
    <w:rPr>
      <w:rFonts w:eastAsia="Times New Roman"/>
      <w:szCs w:val="24"/>
    </w:rPr>
  </w:style>
  <w:style w:type="character" w:customStyle="1" w:styleId="StyleStyleMicroText7ptArialNarrow10ptChar">
    <w:name w:val="Style Style MicroText + 7 pt + Arial Narrow 10 pt Char"/>
    <w:basedOn w:val="DefaultParagraphFont"/>
    <w:link w:val="StyleStyleMicroText7ptArialNarrow10pt"/>
    <w:rsid w:val="003E2441"/>
    <w:rPr>
      <w:rFonts w:ascii="Times New Roman" w:eastAsia="Times New Roman" w:hAnsi="Times New Roman" w:cs="Times New Roman"/>
      <w:szCs w:val="24"/>
    </w:rPr>
  </w:style>
  <w:style w:type="paragraph" w:customStyle="1" w:styleId="Cards1">
    <w:name w:val="Cards1"/>
    <w:basedOn w:val="Normal"/>
    <w:link w:val="Cards1Char"/>
    <w:qFormat/>
    <w:rsid w:val="003E2441"/>
    <w:pPr>
      <w:ind w:left="288"/>
    </w:pPr>
    <w:rPr>
      <w:rFonts w:eastAsia="Times New Roman"/>
      <w:szCs w:val="24"/>
      <w:u w:val="single"/>
    </w:rPr>
  </w:style>
  <w:style w:type="character" w:customStyle="1" w:styleId="Cards1Char">
    <w:name w:val="Cards1 Char"/>
    <w:basedOn w:val="DefaultParagraphFont"/>
    <w:link w:val="Cards1"/>
    <w:rsid w:val="003E2441"/>
    <w:rPr>
      <w:rFonts w:ascii="Times New Roman" w:eastAsia="Times New Roman" w:hAnsi="Times New Roman" w:cs="Times New Roman"/>
      <w:szCs w:val="24"/>
      <w:u w:val="single"/>
    </w:rPr>
  </w:style>
  <w:style w:type="paragraph" w:customStyle="1" w:styleId="StyleCardTextTimesNewRoman11ptUnderline">
    <w:name w:val="Style Card Text + Times New Roman 11 pt Underline"/>
    <w:link w:val="StyleCardTextTimesNewRoman11ptUnderlineChar"/>
    <w:qFormat/>
    <w:rsid w:val="003E2441"/>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3E2441"/>
    <w:rPr>
      <w:rFonts w:ascii="Arial" w:eastAsia="Calibri" w:hAnsi="Arial" w:cs="Arial"/>
      <w:u w:val="single"/>
    </w:rPr>
  </w:style>
  <w:style w:type="character" w:customStyle="1" w:styleId="EmphasizeThis">
    <w:name w:val="EmphasizeThis"/>
    <w:rsid w:val="003E2441"/>
    <w:rPr>
      <w:rFonts w:ascii="Georgia" w:hAnsi="Georgia"/>
      <w:b/>
      <w:iCs/>
      <w:sz w:val="24"/>
      <w:u w:val="thick"/>
    </w:rPr>
  </w:style>
  <w:style w:type="paragraph" w:customStyle="1" w:styleId="Stylecard8pt">
    <w:name w:val="Style card + 8 pt"/>
    <w:basedOn w:val="Normal"/>
    <w:link w:val="Stylecard8ptChar"/>
    <w:qFormat/>
    <w:rsid w:val="003E2441"/>
    <w:pPr>
      <w:ind w:left="288" w:right="288"/>
    </w:pPr>
    <w:rPr>
      <w:rFonts w:ascii="Georgia" w:hAnsi="Georgia"/>
      <w:color w:val="000000"/>
      <w:szCs w:val="24"/>
      <w:u w:val="single"/>
      <w:lang w:eastAsia="ar-SA"/>
    </w:rPr>
  </w:style>
  <w:style w:type="character" w:customStyle="1" w:styleId="Stylecard8ptChar">
    <w:name w:val="Style card + 8 pt Char"/>
    <w:basedOn w:val="cardChar"/>
    <w:link w:val="Stylecard8pt"/>
    <w:rsid w:val="003E2441"/>
    <w:rPr>
      <w:rFonts w:ascii="Georgia" w:hAnsi="Georgia" w:cs="Times New Roman"/>
      <w:color w:val="000000"/>
      <w:szCs w:val="24"/>
      <w:u w:val="single"/>
      <w:lang w:eastAsia="ar-SA"/>
    </w:rPr>
  </w:style>
  <w:style w:type="character" w:customStyle="1" w:styleId="bhl">
    <w:name w:val="bhl"/>
    <w:basedOn w:val="DefaultParagraphFont"/>
    <w:rsid w:val="003E2441"/>
  </w:style>
  <w:style w:type="paragraph" w:customStyle="1" w:styleId="TagGA11">
    <w:name w:val="Tag GA 11"/>
    <w:basedOn w:val="TOC1"/>
    <w:qFormat/>
    <w:rsid w:val="003E2441"/>
    <w:pPr>
      <w:spacing w:before="0" w:after="160"/>
    </w:pPr>
    <w:rPr>
      <w:rFonts w:ascii="Georgia" w:eastAsia="Calibri" w:hAnsi="Georgia"/>
      <w:u w:val="none"/>
      <w:lang w:bidi="ar-SA"/>
    </w:rPr>
  </w:style>
  <w:style w:type="paragraph" w:customStyle="1" w:styleId="CiteCard">
    <w:name w:val="Cite/Card"/>
    <w:basedOn w:val="TOC2"/>
    <w:qFormat/>
    <w:rsid w:val="003E2441"/>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3E2441"/>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3E2441"/>
    <w:rPr>
      <w:sz w:val="16"/>
      <w:szCs w:val="16"/>
    </w:rPr>
  </w:style>
  <w:style w:type="character" w:customStyle="1" w:styleId="DocumentMapChar1">
    <w:name w:val="Document Map Char1"/>
    <w:basedOn w:val="DefaultParagraphFont"/>
    <w:uiPriority w:val="99"/>
    <w:rsid w:val="003E2441"/>
    <w:rPr>
      <w:rFonts w:ascii="Tahoma" w:hAnsi="Tahoma" w:cs="Tahoma"/>
      <w:sz w:val="16"/>
      <w:szCs w:val="16"/>
    </w:rPr>
  </w:style>
  <w:style w:type="character" w:customStyle="1" w:styleId="addmd">
    <w:name w:val="addmd"/>
    <w:basedOn w:val="DefaultParagraphFont"/>
    <w:rsid w:val="003E2441"/>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3E2441"/>
    <w:rPr>
      <w:rFonts w:ascii="Arial" w:hAnsi="Arial"/>
      <w:b/>
      <w:sz w:val="26"/>
    </w:rPr>
  </w:style>
  <w:style w:type="paragraph" w:styleId="FootnoteText">
    <w:name w:val="footnote text"/>
    <w:basedOn w:val="Normal"/>
    <w:link w:val="FootnoteTextChar"/>
    <w:unhideWhenUsed/>
    <w:qFormat/>
    <w:rsid w:val="003E2441"/>
    <w:rPr>
      <w:rFonts w:ascii="Georgia" w:eastAsia="Calibri" w:hAnsi="Georgia"/>
      <w:szCs w:val="20"/>
      <w:lang w:eastAsia="zh-CN"/>
    </w:rPr>
  </w:style>
  <w:style w:type="character" w:customStyle="1" w:styleId="FootnoteTextChar">
    <w:name w:val="Footnote Text Char"/>
    <w:basedOn w:val="DefaultParagraphFont"/>
    <w:link w:val="FootnoteText"/>
    <w:rsid w:val="003E2441"/>
    <w:rPr>
      <w:rFonts w:ascii="Georgia" w:eastAsia="Calibri" w:hAnsi="Georgia" w:cs="Times New Roman"/>
      <w:szCs w:val="20"/>
      <w:lang w:eastAsia="zh-CN"/>
    </w:rPr>
  </w:style>
  <w:style w:type="character" w:customStyle="1" w:styleId="UnderlinedTextCharChar">
    <w:name w:val="Underlined Text Char Char"/>
    <w:basedOn w:val="DefaultParagraphFont"/>
    <w:rsid w:val="003E2441"/>
    <w:rPr>
      <w:rFonts w:cs="Arial"/>
      <w:bCs/>
      <w:noProof w:val="0"/>
      <w:szCs w:val="26"/>
      <w:u w:val="single"/>
      <w:lang w:val="en-US" w:eastAsia="en-US" w:bidi="ar-SA"/>
    </w:rPr>
  </w:style>
  <w:style w:type="character" w:customStyle="1" w:styleId="StyleTimesNewRoman12ptBold">
    <w:name w:val="Style Times New Roman 12 pt Bold"/>
    <w:rsid w:val="003E2441"/>
    <w:rPr>
      <w:b/>
      <w:bCs/>
      <w:sz w:val="24"/>
    </w:rPr>
  </w:style>
  <w:style w:type="character" w:customStyle="1" w:styleId="CardText1Char">
    <w:name w:val="Card Text 1 Char"/>
    <w:rsid w:val="003E2441"/>
    <w:rPr>
      <w:rFonts w:ascii="Georgia" w:hAnsi="Georgia"/>
      <w:color w:val="000000"/>
      <w:sz w:val="22"/>
      <w:szCs w:val="22"/>
      <w:u w:val="single"/>
    </w:rPr>
  </w:style>
  <w:style w:type="character" w:customStyle="1" w:styleId="BoldUnderlining">
    <w:name w:val="Bold Underlining"/>
    <w:rsid w:val="003E2441"/>
    <w:rPr>
      <w:u w:val="single"/>
    </w:rPr>
  </w:style>
  <w:style w:type="character" w:customStyle="1" w:styleId="Intemphasis">
    <w:name w:val="Intemphasis"/>
    <w:uiPriority w:val="1"/>
    <w:qFormat/>
    <w:rsid w:val="003E2441"/>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3E2441"/>
    <w:pPr>
      <w:ind w:left="288" w:right="288"/>
    </w:pPr>
    <w:rPr>
      <w:szCs w:val="16"/>
    </w:rPr>
  </w:style>
  <w:style w:type="character" w:customStyle="1" w:styleId="cardtextChar2">
    <w:name w:val="cardtext Char"/>
    <w:basedOn w:val="DefaultParagraphFont"/>
    <w:link w:val="cardtext0"/>
    <w:rsid w:val="003E2441"/>
    <w:rPr>
      <w:rFonts w:ascii="Times New Roman" w:hAnsi="Times New Roman" w:cs="Times New Roman"/>
      <w:szCs w:val="16"/>
    </w:rPr>
  </w:style>
  <w:style w:type="character" w:customStyle="1" w:styleId="BoldUnderlineChar1">
    <w:name w:val="BoldUnderline Char1"/>
    <w:rsid w:val="003E2441"/>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3E2441"/>
    <w:pPr>
      <w:spacing w:after="200"/>
      <w:contextualSpacing/>
    </w:pPr>
    <w:rPr>
      <w:rFonts w:eastAsia="Calibri"/>
      <w:u w:val="single"/>
    </w:rPr>
  </w:style>
  <w:style w:type="character" w:customStyle="1" w:styleId="UnderlinedCardTextChar">
    <w:name w:val="Underlined Card Text Char"/>
    <w:link w:val="UnderlinedCardText"/>
    <w:rsid w:val="003E2441"/>
    <w:rPr>
      <w:rFonts w:ascii="Times New Roman" w:eastAsia="Calibri" w:hAnsi="Times New Roman" w:cs="Times New Roman"/>
      <w:u w:val="single"/>
    </w:rPr>
  </w:style>
  <w:style w:type="character" w:customStyle="1" w:styleId="Hyperlink6">
    <w:name w:val="Hyperlink6"/>
    <w:basedOn w:val="DefaultParagraphFont"/>
    <w:rsid w:val="003E2441"/>
    <w:rPr>
      <w:color w:val="3300CC"/>
      <w:u w:val="single"/>
    </w:rPr>
  </w:style>
  <w:style w:type="paragraph" w:customStyle="1" w:styleId="Tag12">
    <w:name w:val="Tag12"/>
    <w:basedOn w:val="Normal"/>
    <w:qFormat/>
    <w:rsid w:val="003E2441"/>
    <w:pPr>
      <w:contextualSpacing/>
    </w:pPr>
    <w:rPr>
      <w:rFonts w:eastAsia="Cambria"/>
      <w:b/>
    </w:rPr>
  </w:style>
  <w:style w:type="paragraph" w:customStyle="1" w:styleId="Shrink8">
    <w:name w:val="Shrink8"/>
    <w:basedOn w:val="Normal"/>
    <w:qFormat/>
    <w:rsid w:val="003E2441"/>
    <w:rPr>
      <w:rFonts w:eastAsia="Cambria"/>
    </w:rPr>
  </w:style>
  <w:style w:type="character" w:customStyle="1" w:styleId="highlight2">
    <w:name w:val="highlight2"/>
    <w:rsid w:val="003E2441"/>
    <w:rPr>
      <w:rFonts w:ascii="Arial" w:hAnsi="Arial"/>
      <w:b/>
      <w:sz w:val="19"/>
      <w:u w:val="thick"/>
      <w:bdr w:val="none" w:sz="0" w:space="0" w:color="auto"/>
      <w:shd w:val="clear" w:color="auto" w:fill="auto"/>
    </w:rPr>
  </w:style>
  <w:style w:type="character" w:customStyle="1" w:styleId="citation">
    <w:name w:val="citation"/>
    <w:basedOn w:val="DefaultParagraphFont"/>
    <w:rsid w:val="003E2441"/>
  </w:style>
  <w:style w:type="paragraph" w:customStyle="1" w:styleId="UnderlineText">
    <w:name w:val="Underline Text"/>
    <w:basedOn w:val="Normal"/>
    <w:link w:val="UnderlineTextChar"/>
    <w:qFormat/>
    <w:rsid w:val="003E2441"/>
    <w:pPr>
      <w:ind w:left="288"/>
    </w:pPr>
    <w:rPr>
      <w:rFonts w:eastAsia="Times New Roman"/>
      <w:u w:val="single"/>
    </w:rPr>
  </w:style>
  <w:style w:type="character" w:customStyle="1" w:styleId="UnderlineTextChar">
    <w:name w:val="Underline Text Char"/>
    <w:basedOn w:val="DefaultParagraphFont"/>
    <w:link w:val="UnderlineText"/>
    <w:rsid w:val="003E2441"/>
    <w:rPr>
      <w:rFonts w:ascii="Times New Roman" w:eastAsia="Times New Roman" w:hAnsi="Times New Roman" w:cs="Times New Roman"/>
      <w:u w:val="single"/>
    </w:rPr>
  </w:style>
  <w:style w:type="character" w:customStyle="1" w:styleId="il">
    <w:name w:val="il"/>
    <w:basedOn w:val="DefaultParagraphFont"/>
    <w:rsid w:val="003E2441"/>
  </w:style>
  <w:style w:type="character" w:customStyle="1" w:styleId="commentstext">
    <w:name w:val="comments_text"/>
    <w:uiPriority w:val="99"/>
    <w:rsid w:val="003E2441"/>
    <w:rPr>
      <w:rFonts w:cs="Times New Roman"/>
    </w:rPr>
  </w:style>
  <w:style w:type="paragraph" w:customStyle="1" w:styleId="Heading42">
    <w:name w:val="Heading 42"/>
    <w:basedOn w:val="Normal"/>
    <w:qFormat/>
    <w:rsid w:val="003E2441"/>
    <w:rPr>
      <w:rFonts w:eastAsia="Times New Roman"/>
    </w:rPr>
  </w:style>
  <w:style w:type="paragraph" w:customStyle="1" w:styleId="DebateNormal">
    <w:name w:val="DebateNormal"/>
    <w:basedOn w:val="Normal"/>
    <w:link w:val="DebateNormalChar"/>
    <w:qFormat/>
    <w:rsid w:val="003E2441"/>
    <w:pPr>
      <w:spacing w:line="276" w:lineRule="auto"/>
    </w:pPr>
    <w:rPr>
      <w:rFonts w:eastAsia="Calibri"/>
      <w:szCs w:val="20"/>
    </w:rPr>
  </w:style>
  <w:style w:type="character" w:customStyle="1" w:styleId="DebateNormalChar">
    <w:name w:val="DebateNormal Char"/>
    <w:basedOn w:val="DefaultParagraphFont"/>
    <w:link w:val="DebateNormal"/>
    <w:rsid w:val="003E2441"/>
    <w:rPr>
      <w:rFonts w:ascii="Times New Roman" w:eastAsia="Calibri" w:hAnsi="Times New Roman" w:cs="Times New Roman"/>
      <w:szCs w:val="20"/>
    </w:rPr>
  </w:style>
  <w:style w:type="paragraph" w:customStyle="1" w:styleId="DebateEmphasis">
    <w:name w:val="DebateEmphasis"/>
    <w:basedOn w:val="Normal"/>
    <w:link w:val="DebateEmphasisChar"/>
    <w:qFormat/>
    <w:rsid w:val="003E244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3E2441"/>
    <w:rPr>
      <w:rFonts w:ascii="Times New Roman" w:eastAsia="Calibri" w:hAnsi="Times New Roman" w:cs="Times New Roman"/>
      <w:b/>
      <w:szCs w:val="20"/>
      <w:u w:val="single"/>
    </w:rPr>
  </w:style>
  <w:style w:type="character" w:customStyle="1" w:styleId="CardChar0">
    <w:name w:val="Card Char"/>
    <w:aliases w:val="tags Char,Heading 2 Char Char Char Char Char Char Char Char Char,Heading 2 Char Char Char Char Char Char,TAG Ch,No Spacing2 Char,Heading 2 Char Char Char Char Char Char Char Char Char Char Char Char Char Char Char Char,No Spacing1 Char"/>
    <w:basedOn w:val="DefaultParagraphFont"/>
    <w:qFormat/>
    <w:locked/>
    <w:rsid w:val="003E2441"/>
    <w:rPr>
      <w:rFonts w:ascii="Times New Roman" w:eastAsia="Cambria" w:hAnsi="Times New Roman" w:cs="Times New Roman"/>
      <w:sz w:val="20"/>
      <w:szCs w:val="22"/>
    </w:rPr>
  </w:style>
  <w:style w:type="paragraph" w:customStyle="1" w:styleId="NormalCite">
    <w:name w:val="NormalCite"/>
    <w:link w:val="NormalCiteChar"/>
    <w:qFormat/>
    <w:rsid w:val="003E2441"/>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3E2441"/>
    <w:rPr>
      <w:rFonts w:ascii="Times New Roman" w:hAnsi="Times New Roman" w:cs="Times New Roman"/>
      <w:sz w:val="18"/>
    </w:rPr>
  </w:style>
  <w:style w:type="character" w:customStyle="1" w:styleId="articletext">
    <w:name w:val="articletext"/>
    <w:basedOn w:val="DefaultParagraphFont"/>
    <w:rsid w:val="003E2441"/>
  </w:style>
  <w:style w:type="character" w:customStyle="1" w:styleId="grey10">
    <w:name w:val="grey10"/>
    <w:basedOn w:val="DefaultParagraphFont"/>
    <w:rsid w:val="003E2441"/>
  </w:style>
  <w:style w:type="character" w:customStyle="1" w:styleId="navy13bd">
    <w:name w:val="navy13bd"/>
    <w:basedOn w:val="DefaultParagraphFont"/>
    <w:rsid w:val="003E2441"/>
  </w:style>
  <w:style w:type="character" w:customStyle="1" w:styleId="Style9ptUnderline2">
    <w:name w:val="Style 9 pt Underline2"/>
    <w:basedOn w:val="DefaultParagraphFont"/>
    <w:rsid w:val="003E2441"/>
    <w:rPr>
      <w:sz w:val="20"/>
      <w:u w:val="single"/>
    </w:rPr>
  </w:style>
  <w:style w:type="character" w:customStyle="1" w:styleId="Style9ptBoldUnderline1">
    <w:name w:val="Style 9 pt Bold Underline1"/>
    <w:basedOn w:val="DefaultParagraphFont"/>
    <w:rsid w:val="003E2441"/>
    <w:rPr>
      <w:b/>
      <w:bCs/>
      <w:sz w:val="20"/>
      <w:u w:val="single"/>
    </w:rPr>
  </w:style>
  <w:style w:type="character" w:customStyle="1" w:styleId="TagsCharChar">
    <w:name w:val="Tags Char Char"/>
    <w:basedOn w:val="DefaultParagraphFont"/>
    <w:rsid w:val="003E2441"/>
    <w:rPr>
      <w:rFonts w:eastAsia="SimSun"/>
      <w:b/>
      <w:sz w:val="24"/>
      <w:lang w:val="en-US" w:eastAsia="zh-CN" w:bidi="ar-SA"/>
    </w:rPr>
  </w:style>
  <w:style w:type="paragraph" w:customStyle="1" w:styleId="cardCharCharCharChar">
    <w:name w:val="card Char Char Char Char"/>
    <w:basedOn w:val="Normal"/>
    <w:qFormat/>
    <w:rsid w:val="003E2441"/>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3E2441"/>
    <w:rPr>
      <w:rFonts w:ascii="Times" w:eastAsia="Times New Roman" w:hAnsi="Times"/>
      <w:szCs w:val="24"/>
    </w:rPr>
  </w:style>
  <w:style w:type="paragraph" w:customStyle="1" w:styleId="CARD">
    <w:name w:val="CARD"/>
    <w:basedOn w:val="Normal"/>
    <w:link w:val="CARDChar1"/>
    <w:qFormat/>
    <w:rsid w:val="003E2441"/>
    <w:rPr>
      <w:rFonts w:eastAsia="Times New Roman"/>
      <w:szCs w:val="24"/>
      <w:u w:val="single"/>
    </w:rPr>
  </w:style>
  <w:style w:type="character" w:customStyle="1" w:styleId="CARDChar1">
    <w:name w:val="CARD Char"/>
    <w:basedOn w:val="DefaultParagraphFont"/>
    <w:link w:val="CARD"/>
    <w:rsid w:val="003E2441"/>
    <w:rPr>
      <w:rFonts w:ascii="Times New Roman" w:eastAsia="Times New Roman" w:hAnsi="Times New Roman" w:cs="Times New Roman"/>
      <w:szCs w:val="24"/>
      <w:u w:val="single"/>
    </w:rPr>
  </w:style>
  <w:style w:type="paragraph" w:customStyle="1" w:styleId="Normal2">
    <w:name w:val="Normal2"/>
    <w:basedOn w:val="Normal"/>
    <w:qFormat/>
    <w:rsid w:val="003E2441"/>
    <w:rPr>
      <w:rFonts w:eastAsia="Times New Roman"/>
      <w:szCs w:val="24"/>
    </w:rPr>
  </w:style>
  <w:style w:type="character" w:customStyle="1" w:styleId="Style11ptThickunderline">
    <w:name w:val="Style 11 pt Thick underline"/>
    <w:rsid w:val="003E2441"/>
    <w:rPr>
      <w:rFonts w:ascii="Times New Roman" w:hAnsi="Times New Roman"/>
      <w:sz w:val="20"/>
      <w:u w:val="single"/>
    </w:rPr>
  </w:style>
  <w:style w:type="character" w:customStyle="1" w:styleId="Style11ptBoldThickunderline">
    <w:name w:val="Style 11 pt Bold Thick underline"/>
    <w:rsid w:val="003E2441"/>
    <w:rPr>
      <w:rFonts w:ascii="Times New Roman" w:hAnsi="Times New Roman"/>
      <w:b/>
      <w:bCs/>
      <w:sz w:val="20"/>
      <w:u w:val="single"/>
    </w:rPr>
  </w:style>
  <w:style w:type="character" w:styleId="FootnoteReference">
    <w:name w:val="footnote reference"/>
    <w:aliases w:val="FN Ref,footnote reference,fr,o,FR,(NECG) Footnote Reference"/>
    <w:unhideWhenUsed/>
    <w:qFormat/>
    <w:rsid w:val="003E2441"/>
    <w:rPr>
      <w:vertAlign w:val="superscript"/>
    </w:rPr>
  </w:style>
  <w:style w:type="character" w:customStyle="1" w:styleId="CharChar5">
    <w:name w:val="Char Char5"/>
    <w:rsid w:val="003E2441"/>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3E244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E2441"/>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3E2441"/>
    <w:rPr>
      <w:u w:val="single"/>
    </w:rPr>
  </w:style>
  <w:style w:type="character" w:customStyle="1" w:styleId="StyleUnderlineBoldIndent11ptChar">
    <w:name w:val="Style Underline + Bold Indent + 11 pt Char"/>
    <w:link w:val="StyleUnderlineBoldIndent11pt"/>
    <w:rsid w:val="003E2441"/>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3E2441"/>
    <w:rPr>
      <w:b/>
      <w:bCs/>
      <w:u w:val="single"/>
    </w:rPr>
  </w:style>
  <w:style w:type="character" w:customStyle="1" w:styleId="StyleUnderlineBoldIndent11ptBoldChar">
    <w:name w:val="Style Underline + Bold Indent + 11 pt Bold Char"/>
    <w:link w:val="StyleUnderlineBoldIndent11ptBold"/>
    <w:rsid w:val="003E2441"/>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3E2441"/>
    <w:rPr>
      <w:bCs/>
      <w:u w:val="single"/>
    </w:rPr>
  </w:style>
  <w:style w:type="character" w:customStyle="1" w:styleId="StyleStyle4CharTimesNewRoman11pt">
    <w:name w:val="Style Style4 Char + Times New Roman 11 pt"/>
    <w:basedOn w:val="DefaultParagraphFont"/>
    <w:qFormat/>
    <w:rsid w:val="003E2441"/>
    <w:rPr>
      <w:rFonts w:ascii="Times New Roman" w:hAnsi="Times New Roman"/>
      <w:sz w:val="20"/>
      <w:szCs w:val="24"/>
      <w:u w:val="single"/>
      <w:lang w:val="en-US" w:eastAsia="en-US" w:bidi="ar-SA"/>
    </w:rPr>
  </w:style>
  <w:style w:type="paragraph" w:customStyle="1" w:styleId="author-name">
    <w:name w:val="author-name"/>
    <w:basedOn w:val="Normal"/>
    <w:qFormat/>
    <w:rsid w:val="003E2441"/>
    <w:pPr>
      <w:spacing w:before="100" w:beforeAutospacing="1" w:after="100" w:afterAutospacing="1"/>
    </w:pPr>
    <w:rPr>
      <w:rFonts w:eastAsia="Times New Roman"/>
      <w:szCs w:val="24"/>
    </w:rPr>
  </w:style>
  <w:style w:type="paragraph" w:customStyle="1" w:styleId="author-credentials">
    <w:name w:val="author-credentials"/>
    <w:basedOn w:val="Normal"/>
    <w:qFormat/>
    <w:rsid w:val="003E2441"/>
    <w:pPr>
      <w:spacing w:before="100" w:beforeAutospacing="1" w:after="100" w:afterAutospacing="1"/>
    </w:pPr>
    <w:rPr>
      <w:rFonts w:eastAsia="Times New Roman"/>
      <w:szCs w:val="24"/>
    </w:rPr>
  </w:style>
  <w:style w:type="character" w:customStyle="1" w:styleId="HTMLPreformattedChar1">
    <w:name w:val="HTML Preformatted Char1"/>
    <w:basedOn w:val="DefaultParagraphFont"/>
    <w:uiPriority w:val="99"/>
    <w:semiHidden/>
    <w:rsid w:val="003E2441"/>
    <w:rPr>
      <w:rFonts w:ascii="Consolas" w:hAnsi="Consolas" w:cs="Consolas"/>
      <w:sz w:val="20"/>
      <w:szCs w:val="20"/>
    </w:rPr>
  </w:style>
  <w:style w:type="character" w:customStyle="1" w:styleId="StyleStyle4CharTimesNewRoman11ptBold">
    <w:name w:val="Style Style4 Char + Times New Roman 11 pt Bold"/>
    <w:basedOn w:val="DefaultParagraphFont"/>
    <w:qFormat/>
    <w:rsid w:val="003E2441"/>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qFormat/>
    <w:rsid w:val="003E2441"/>
    <w:rPr>
      <w:rFonts w:ascii="Times New Roman" w:hAnsi="Times New Roman"/>
      <w:i/>
      <w:iCs/>
      <w:sz w:val="20"/>
      <w:szCs w:val="24"/>
      <w:u w:val="single"/>
      <w:lang w:val="en-US" w:eastAsia="en-US" w:bidi="ar-SA"/>
    </w:rPr>
  </w:style>
  <w:style w:type="character" w:customStyle="1" w:styleId="headline">
    <w:name w:val="headline"/>
    <w:basedOn w:val="DefaultParagraphFont"/>
    <w:rsid w:val="003E2441"/>
  </w:style>
  <w:style w:type="character" w:customStyle="1" w:styleId="CharChar4">
    <w:name w:val="Char Char4"/>
    <w:basedOn w:val="DefaultParagraphFont"/>
    <w:rsid w:val="003E2441"/>
    <w:rPr>
      <w:rFonts w:cs="Arial"/>
      <w:b/>
      <w:bCs/>
      <w:iCs/>
      <w:szCs w:val="28"/>
      <w:lang w:val="en-US" w:eastAsia="en-US" w:bidi="ar-SA"/>
    </w:rPr>
  </w:style>
  <w:style w:type="character" w:customStyle="1" w:styleId="yshortcuts">
    <w:name w:val="yshortcuts"/>
    <w:basedOn w:val="DefaultParagraphFont"/>
    <w:rsid w:val="003E2441"/>
  </w:style>
  <w:style w:type="character" w:customStyle="1" w:styleId="HotRouteChar0">
    <w:name w:val="Hot Route Char"/>
    <w:link w:val="HotRoute"/>
    <w:rsid w:val="003E2441"/>
    <w:rPr>
      <w:rFonts w:ascii="Times New Roman" w:eastAsia="Times New Roman" w:hAnsi="Times New Roman" w:cs="Times New Roman"/>
      <w:szCs w:val="24"/>
    </w:rPr>
  </w:style>
  <w:style w:type="paragraph" w:styleId="PlainText">
    <w:name w:val="Plain Text"/>
    <w:basedOn w:val="Normal"/>
    <w:link w:val="PlainTextChar"/>
    <w:rsid w:val="003E2441"/>
    <w:rPr>
      <w:rFonts w:ascii="Courier New" w:eastAsia="Times New Roman" w:hAnsi="Courier New" w:cs="Courier New"/>
      <w:szCs w:val="20"/>
    </w:rPr>
  </w:style>
  <w:style w:type="character" w:customStyle="1" w:styleId="PlainTextChar">
    <w:name w:val="Plain Text Char"/>
    <w:basedOn w:val="DefaultParagraphFont"/>
    <w:link w:val="PlainText"/>
    <w:rsid w:val="003E2441"/>
    <w:rPr>
      <w:rFonts w:ascii="Courier New" w:eastAsia="Times New Roman" w:hAnsi="Courier New" w:cs="Courier New"/>
      <w:szCs w:val="20"/>
    </w:rPr>
  </w:style>
  <w:style w:type="character" w:customStyle="1" w:styleId="senselabelstart">
    <w:name w:val="sense_label start"/>
    <w:basedOn w:val="DefaultParagraphFont"/>
    <w:qFormat/>
    <w:rsid w:val="003E2441"/>
  </w:style>
  <w:style w:type="character" w:customStyle="1" w:styleId="sensecontent">
    <w:name w:val="sense_content"/>
    <w:basedOn w:val="DefaultParagraphFont"/>
    <w:qFormat/>
    <w:rsid w:val="003E2441"/>
  </w:style>
  <w:style w:type="character" w:customStyle="1" w:styleId="vi">
    <w:name w:val="vi"/>
    <w:basedOn w:val="DefaultParagraphFont"/>
    <w:qFormat/>
    <w:rsid w:val="003E2441"/>
  </w:style>
  <w:style w:type="character" w:customStyle="1" w:styleId="italic">
    <w:name w:val="italic"/>
    <w:basedOn w:val="DefaultParagraphFont"/>
    <w:qFormat/>
    <w:rsid w:val="003E2441"/>
  </w:style>
  <w:style w:type="paragraph" w:customStyle="1" w:styleId="Microtext0">
    <w:name w:val="Microtext"/>
    <w:basedOn w:val="Normal"/>
    <w:next w:val="Normal"/>
    <w:link w:val="MicrotextChar0"/>
    <w:qFormat/>
    <w:rsid w:val="003E2441"/>
    <w:rPr>
      <w:sz w:val="12"/>
    </w:rPr>
  </w:style>
  <w:style w:type="character" w:customStyle="1" w:styleId="MicrotextChar0">
    <w:name w:val="Microtext Char"/>
    <w:link w:val="Microtext0"/>
    <w:rsid w:val="003E2441"/>
    <w:rPr>
      <w:rFonts w:ascii="Times New Roman" w:hAnsi="Times New Roman" w:cs="Times New Roman"/>
      <w:sz w:val="12"/>
    </w:rPr>
  </w:style>
  <w:style w:type="character" w:customStyle="1" w:styleId="st">
    <w:name w:val="st"/>
    <w:basedOn w:val="DefaultParagraphFont"/>
    <w:rsid w:val="003E2441"/>
  </w:style>
  <w:style w:type="paragraph" w:customStyle="1" w:styleId="Style6">
    <w:name w:val="Style6"/>
    <w:basedOn w:val="Normal"/>
    <w:link w:val="Style6Char"/>
    <w:autoRedefine/>
    <w:qFormat/>
    <w:rsid w:val="003E2441"/>
    <w:rPr>
      <w:b/>
    </w:rPr>
  </w:style>
  <w:style w:type="character" w:customStyle="1" w:styleId="Style6Char">
    <w:name w:val="Style6 Char"/>
    <w:basedOn w:val="DefaultParagraphFont"/>
    <w:link w:val="Style6"/>
    <w:rsid w:val="003E2441"/>
    <w:rPr>
      <w:rFonts w:ascii="Times New Roman" w:hAnsi="Times New Roman" w:cs="Times New Roman"/>
      <w:b/>
    </w:rPr>
  </w:style>
  <w:style w:type="paragraph" w:customStyle="1" w:styleId="Style11">
    <w:name w:val="Style11"/>
    <w:basedOn w:val="Normal"/>
    <w:link w:val="Style11Char"/>
    <w:qFormat/>
    <w:rsid w:val="003E2441"/>
    <w:rPr>
      <w:rFonts w:eastAsia="Times New Roman"/>
      <w:b/>
      <w:szCs w:val="20"/>
      <w:u w:val="thick"/>
    </w:rPr>
  </w:style>
  <w:style w:type="paragraph" w:customStyle="1" w:styleId="Style12">
    <w:name w:val="Style12"/>
    <w:basedOn w:val="Normal"/>
    <w:link w:val="Style12Char"/>
    <w:qFormat/>
    <w:rsid w:val="003E2441"/>
    <w:rPr>
      <w:rFonts w:eastAsia="Times New Roman"/>
      <w:b/>
      <w:u w:val="thick"/>
    </w:rPr>
  </w:style>
  <w:style w:type="character" w:customStyle="1" w:styleId="Style11Char">
    <w:name w:val="Style11 Char"/>
    <w:basedOn w:val="DefaultParagraphFont"/>
    <w:link w:val="Style11"/>
    <w:rsid w:val="003E2441"/>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3E2441"/>
    <w:rPr>
      <w:rFonts w:ascii="Times New Roman" w:eastAsia="Times New Roman" w:hAnsi="Times New Roman" w:cs="Times New Roman"/>
      <w:b/>
      <w:u w:val="thick"/>
    </w:rPr>
  </w:style>
  <w:style w:type="character" w:customStyle="1" w:styleId="caps-label">
    <w:name w:val="caps-label"/>
    <w:basedOn w:val="DefaultParagraphFont"/>
    <w:rsid w:val="003E2441"/>
  </w:style>
  <w:style w:type="character" w:customStyle="1" w:styleId="wikiexternallink">
    <w:name w:val="wikiexternallink"/>
    <w:basedOn w:val="DefaultParagraphFont"/>
    <w:rsid w:val="003E2441"/>
  </w:style>
  <w:style w:type="character" w:customStyle="1" w:styleId="wikigeneratedlinkcontent">
    <w:name w:val="wikigeneratedlinkcontent"/>
    <w:basedOn w:val="DefaultParagraphFont"/>
    <w:rsid w:val="003E2441"/>
  </w:style>
  <w:style w:type="character" w:customStyle="1" w:styleId="ShrinkChar">
    <w:name w:val="Shrink Char"/>
    <w:link w:val="Shrink"/>
    <w:locked/>
    <w:rsid w:val="003E2441"/>
    <w:rPr>
      <w:rFonts w:ascii="Garamond" w:eastAsia="Times New Roman" w:hAnsi="Garamond"/>
      <w:sz w:val="12"/>
    </w:rPr>
  </w:style>
  <w:style w:type="paragraph" w:customStyle="1" w:styleId="Shrink">
    <w:name w:val="Shrink"/>
    <w:link w:val="ShrinkChar"/>
    <w:qFormat/>
    <w:rsid w:val="003E2441"/>
    <w:pPr>
      <w:spacing w:after="0" w:line="240" w:lineRule="auto"/>
      <w:ind w:left="288" w:right="288"/>
    </w:pPr>
    <w:rPr>
      <w:rFonts w:ascii="Garamond" w:eastAsia="Times New Roman" w:hAnsi="Garamond"/>
      <w:sz w:val="12"/>
    </w:rPr>
  </w:style>
  <w:style w:type="character" w:customStyle="1" w:styleId="aqj">
    <w:name w:val="aqj"/>
    <w:basedOn w:val="DefaultParagraphFont"/>
    <w:rsid w:val="003E2441"/>
  </w:style>
  <w:style w:type="character" w:customStyle="1" w:styleId="StyleStyleBoldUnderlineIntenseEmphasisUnderlineapple-style-s">
    <w:name w:val="Style Style Bold UnderlineIntense EmphasisUnderlineapple-style-s..."/>
    <w:basedOn w:val="DefaultParagraphFont"/>
    <w:rsid w:val="003E2441"/>
    <w:rPr>
      <w:b w:val="0"/>
      <w:bCs w:val="0"/>
      <w:sz w:val="22"/>
      <w:u w:val="single"/>
      <w:bdr w:val="none" w:sz="0" w:space="0" w:color="auto"/>
    </w:rPr>
  </w:style>
  <w:style w:type="paragraph" w:customStyle="1" w:styleId="blocktitle0">
    <w:name w:val="block title"/>
    <w:basedOn w:val="Normal"/>
    <w:link w:val="blocktitleChar0"/>
    <w:autoRedefine/>
    <w:qFormat/>
    <w:rsid w:val="003E2441"/>
    <w:pPr>
      <w:spacing w:after="240"/>
      <w:jc w:val="center"/>
      <w:outlineLvl w:val="0"/>
    </w:pPr>
    <w:rPr>
      <w:rFonts w:eastAsia="Calibri"/>
      <w:b/>
      <w:caps/>
      <w:sz w:val="28"/>
      <w:szCs w:val="28"/>
      <w:lang w:val="es-ES"/>
    </w:rPr>
  </w:style>
  <w:style w:type="character" w:customStyle="1" w:styleId="Boxed">
    <w:name w:val="Boxed"/>
    <w:qFormat/>
    <w:rsid w:val="003E2441"/>
    <w:rPr>
      <w:rFonts w:ascii="Times New Roman" w:hAnsi="Times New Roman"/>
      <w:sz w:val="20"/>
      <w:bdr w:val="single" w:sz="6" w:space="0" w:color="auto"/>
    </w:rPr>
  </w:style>
  <w:style w:type="character" w:customStyle="1" w:styleId="UnderlineCard">
    <w:name w:val="Underline Card"/>
    <w:uiPriority w:val="6"/>
    <w:qFormat/>
    <w:rsid w:val="003E2441"/>
    <w:rPr>
      <w:rFonts w:ascii="Arial" w:hAnsi="Arial"/>
      <w:b w:val="0"/>
      <w:bCs/>
      <w:sz w:val="20"/>
      <w:u w:val="single"/>
    </w:rPr>
  </w:style>
  <w:style w:type="character" w:customStyle="1" w:styleId="story-author">
    <w:name w:val="story-author"/>
    <w:basedOn w:val="DefaultParagraphFont"/>
    <w:rsid w:val="003E2441"/>
  </w:style>
  <w:style w:type="paragraph" w:customStyle="1" w:styleId="type">
    <w:name w:val="type"/>
    <w:basedOn w:val="Normal"/>
    <w:qFormat/>
    <w:rsid w:val="003E2441"/>
    <w:pPr>
      <w:spacing w:before="100" w:beforeAutospacing="1" w:after="100" w:afterAutospacing="1"/>
    </w:pPr>
    <w:rPr>
      <w:rFonts w:eastAsia="Times New Roman"/>
      <w:szCs w:val="24"/>
    </w:rPr>
  </w:style>
  <w:style w:type="character" w:customStyle="1" w:styleId="institution">
    <w:name w:val="institution"/>
    <w:basedOn w:val="DefaultParagraphFont"/>
    <w:rsid w:val="003E2441"/>
  </w:style>
  <w:style w:type="character" w:customStyle="1" w:styleId="abodyblack3">
    <w:name w:val="abodyblack3"/>
    <w:basedOn w:val="DefaultParagraphFont"/>
    <w:rsid w:val="003E2441"/>
  </w:style>
  <w:style w:type="paragraph" w:customStyle="1" w:styleId="UnderlineChar2CharChar">
    <w:name w:val="Underline Char2 Char Char"/>
    <w:basedOn w:val="Normal"/>
    <w:link w:val="UnderlineChar2CharCharChar"/>
    <w:qFormat/>
    <w:rsid w:val="003E2441"/>
    <w:rPr>
      <w:rFonts w:eastAsia="MS Mincho"/>
      <w:szCs w:val="20"/>
      <w:u w:val="single"/>
    </w:rPr>
  </w:style>
  <w:style w:type="character" w:customStyle="1" w:styleId="UnderlineChar2CharCharChar">
    <w:name w:val="Underline Char2 Char Char Char"/>
    <w:link w:val="UnderlineChar2CharChar"/>
    <w:rsid w:val="003E2441"/>
    <w:rPr>
      <w:rFonts w:ascii="Times New Roman" w:eastAsia="MS Mincho" w:hAnsi="Times New Roman" w:cs="Times New Roman"/>
      <w:szCs w:val="20"/>
      <w:u w:val="single"/>
    </w:rPr>
  </w:style>
  <w:style w:type="character" w:customStyle="1" w:styleId="CharacterStyle1">
    <w:name w:val="Character Style 1"/>
    <w:rsid w:val="003E2441"/>
    <w:rPr>
      <w:sz w:val="20"/>
      <w:szCs w:val="20"/>
    </w:rPr>
  </w:style>
  <w:style w:type="character" w:customStyle="1" w:styleId="FontStyle177">
    <w:name w:val="Font Style177"/>
    <w:basedOn w:val="DefaultParagraphFont"/>
    <w:uiPriority w:val="99"/>
    <w:rsid w:val="003E2441"/>
    <w:rPr>
      <w:rFonts w:ascii="Times New Roman" w:hAnsi="Times New Roman" w:cs="Times New Roman"/>
      <w:sz w:val="20"/>
      <w:szCs w:val="20"/>
    </w:rPr>
  </w:style>
  <w:style w:type="character" w:customStyle="1" w:styleId="FontStyle173">
    <w:name w:val="Font Style173"/>
    <w:basedOn w:val="DefaultParagraphFont"/>
    <w:uiPriority w:val="99"/>
    <w:rsid w:val="003E2441"/>
    <w:rPr>
      <w:rFonts w:ascii="Times New Roman" w:hAnsi="Times New Roman" w:cs="Times New Roman"/>
      <w:sz w:val="14"/>
      <w:szCs w:val="14"/>
    </w:rPr>
  </w:style>
  <w:style w:type="character" w:customStyle="1" w:styleId="FontStyle151">
    <w:name w:val="Font Style151"/>
    <w:basedOn w:val="DefaultParagraphFont"/>
    <w:uiPriority w:val="99"/>
    <w:rsid w:val="003E2441"/>
    <w:rPr>
      <w:rFonts w:ascii="Arial Narrow" w:hAnsi="Arial Narrow" w:cs="Arial Narrow"/>
      <w:b/>
      <w:bCs/>
      <w:sz w:val="12"/>
      <w:szCs w:val="12"/>
    </w:rPr>
  </w:style>
  <w:style w:type="character" w:customStyle="1" w:styleId="FontStyle156">
    <w:name w:val="Font Style156"/>
    <w:basedOn w:val="DefaultParagraphFont"/>
    <w:uiPriority w:val="99"/>
    <w:rsid w:val="003E2441"/>
    <w:rPr>
      <w:rFonts w:ascii="Arial Narrow" w:hAnsi="Arial Narrow" w:cs="Arial Narrow"/>
      <w:sz w:val="8"/>
      <w:szCs w:val="8"/>
    </w:rPr>
  </w:style>
  <w:style w:type="character" w:customStyle="1" w:styleId="FontStyle160">
    <w:name w:val="Font Style160"/>
    <w:basedOn w:val="DefaultParagraphFont"/>
    <w:uiPriority w:val="99"/>
    <w:rsid w:val="003E2441"/>
    <w:rPr>
      <w:rFonts w:ascii="Times New Roman" w:hAnsi="Times New Roman" w:cs="Times New Roman"/>
      <w:b/>
      <w:bCs/>
      <w:sz w:val="20"/>
      <w:szCs w:val="20"/>
    </w:rPr>
  </w:style>
  <w:style w:type="character" w:customStyle="1" w:styleId="FontStyle178">
    <w:name w:val="Font Style178"/>
    <w:basedOn w:val="DefaultParagraphFont"/>
    <w:uiPriority w:val="99"/>
    <w:rsid w:val="003E2441"/>
    <w:rPr>
      <w:rFonts w:ascii="Times New Roman" w:hAnsi="Times New Roman" w:cs="Times New Roman"/>
      <w:sz w:val="18"/>
      <w:szCs w:val="18"/>
    </w:rPr>
  </w:style>
  <w:style w:type="paragraph" w:customStyle="1" w:styleId="Style14">
    <w:name w:val="Style14"/>
    <w:basedOn w:val="Normal"/>
    <w:uiPriority w:val="99"/>
    <w:qFormat/>
    <w:rsid w:val="003E2441"/>
    <w:pPr>
      <w:widowControl w:val="0"/>
      <w:autoSpaceDE w:val="0"/>
      <w:autoSpaceDN w:val="0"/>
      <w:adjustRightInd w:val="0"/>
      <w:spacing w:line="278" w:lineRule="exact"/>
      <w:jc w:val="both"/>
    </w:pPr>
    <w:rPr>
      <w:rFonts w:eastAsia="Times New Roman"/>
      <w:szCs w:val="24"/>
    </w:rPr>
  </w:style>
  <w:style w:type="paragraph" w:customStyle="1" w:styleId="Style16">
    <w:name w:val="Style16"/>
    <w:basedOn w:val="Normal"/>
    <w:uiPriority w:val="99"/>
    <w:qFormat/>
    <w:rsid w:val="003E2441"/>
    <w:pPr>
      <w:widowControl w:val="0"/>
      <w:autoSpaceDE w:val="0"/>
      <w:autoSpaceDN w:val="0"/>
      <w:adjustRightInd w:val="0"/>
      <w:spacing w:line="163" w:lineRule="exact"/>
    </w:pPr>
    <w:rPr>
      <w:rFonts w:eastAsia="Times New Roman"/>
      <w:szCs w:val="24"/>
    </w:rPr>
  </w:style>
  <w:style w:type="character" w:customStyle="1" w:styleId="FontStyle168">
    <w:name w:val="Font Style168"/>
    <w:basedOn w:val="DefaultParagraphFont"/>
    <w:uiPriority w:val="99"/>
    <w:rsid w:val="003E2441"/>
    <w:rPr>
      <w:rFonts w:ascii="Times New Roman" w:hAnsi="Times New Roman" w:cs="Times New Roman"/>
      <w:sz w:val="12"/>
      <w:szCs w:val="12"/>
    </w:rPr>
  </w:style>
  <w:style w:type="paragraph" w:customStyle="1" w:styleId="Style9">
    <w:name w:val="Style9"/>
    <w:basedOn w:val="Normal"/>
    <w:uiPriority w:val="99"/>
    <w:qFormat/>
    <w:rsid w:val="003E2441"/>
    <w:pPr>
      <w:widowControl w:val="0"/>
      <w:autoSpaceDE w:val="0"/>
      <w:autoSpaceDN w:val="0"/>
      <w:adjustRightInd w:val="0"/>
      <w:spacing w:line="134" w:lineRule="exact"/>
      <w:jc w:val="both"/>
    </w:pPr>
    <w:rPr>
      <w:rFonts w:eastAsia="Times New Roman"/>
      <w:szCs w:val="24"/>
    </w:rPr>
  </w:style>
  <w:style w:type="paragraph" w:customStyle="1" w:styleId="Style44">
    <w:name w:val="Style44"/>
    <w:basedOn w:val="Normal"/>
    <w:uiPriority w:val="99"/>
    <w:qFormat/>
    <w:rsid w:val="003E2441"/>
    <w:pPr>
      <w:widowControl w:val="0"/>
      <w:autoSpaceDE w:val="0"/>
      <w:autoSpaceDN w:val="0"/>
      <w:adjustRightInd w:val="0"/>
      <w:spacing w:line="216" w:lineRule="exact"/>
      <w:jc w:val="both"/>
    </w:pPr>
    <w:rPr>
      <w:rFonts w:eastAsia="Times New Roman"/>
      <w:szCs w:val="24"/>
    </w:rPr>
  </w:style>
  <w:style w:type="paragraph" w:customStyle="1" w:styleId="Style19">
    <w:name w:val="Style19"/>
    <w:basedOn w:val="Normal"/>
    <w:uiPriority w:val="99"/>
    <w:qFormat/>
    <w:rsid w:val="003E2441"/>
    <w:pPr>
      <w:widowControl w:val="0"/>
      <w:autoSpaceDE w:val="0"/>
      <w:autoSpaceDN w:val="0"/>
      <w:adjustRightInd w:val="0"/>
      <w:spacing w:line="206" w:lineRule="exact"/>
    </w:pPr>
    <w:rPr>
      <w:rFonts w:eastAsia="Times New Roman"/>
      <w:szCs w:val="24"/>
    </w:rPr>
  </w:style>
  <w:style w:type="character" w:customStyle="1" w:styleId="FontStyle176">
    <w:name w:val="Font Style176"/>
    <w:basedOn w:val="DefaultParagraphFont"/>
    <w:uiPriority w:val="99"/>
    <w:rsid w:val="003E2441"/>
    <w:rPr>
      <w:rFonts w:ascii="Times New Roman" w:hAnsi="Times New Roman" w:cs="Times New Roman"/>
      <w:sz w:val="16"/>
      <w:szCs w:val="16"/>
    </w:rPr>
  </w:style>
  <w:style w:type="character" w:customStyle="1" w:styleId="f">
    <w:name w:val="f"/>
    <w:basedOn w:val="DefaultParagraphFont"/>
    <w:rsid w:val="003E2441"/>
  </w:style>
  <w:style w:type="character" w:customStyle="1" w:styleId="TagsChar2">
    <w:name w:val="Tags Char2"/>
    <w:rsid w:val="003E2441"/>
    <w:rPr>
      <w:b/>
      <w:sz w:val="24"/>
    </w:rPr>
  </w:style>
  <w:style w:type="paragraph" w:customStyle="1" w:styleId="CardsFont6ptChar">
    <w:name w:val="Cards + Font: 6 pt Char"/>
    <w:basedOn w:val="Normal"/>
    <w:link w:val="CardsFont6ptCharChar"/>
    <w:qFormat/>
    <w:rsid w:val="003E2441"/>
    <w:pPr>
      <w:autoSpaceDE w:val="0"/>
      <w:autoSpaceDN w:val="0"/>
      <w:adjustRightInd w:val="0"/>
      <w:ind w:left="432" w:right="432"/>
      <w:jc w:val="both"/>
    </w:pPr>
    <w:rPr>
      <w:rFonts w:eastAsia="Times New Roman"/>
      <w:sz w:val="12"/>
      <w:szCs w:val="24"/>
    </w:rPr>
  </w:style>
  <w:style w:type="character" w:customStyle="1" w:styleId="CardsFont6ptCharChar">
    <w:name w:val="Cards + Font: 6 pt Char Char"/>
    <w:link w:val="CardsFont6ptChar"/>
    <w:rsid w:val="003E2441"/>
    <w:rPr>
      <w:rFonts w:ascii="Times New Roman" w:eastAsia="Times New Roman" w:hAnsi="Times New Roman" w:cs="Times New Roman"/>
      <w:sz w:val="12"/>
      <w:szCs w:val="24"/>
    </w:rPr>
  </w:style>
  <w:style w:type="character" w:customStyle="1" w:styleId="FontStyle172">
    <w:name w:val="Font Style172"/>
    <w:basedOn w:val="DefaultParagraphFont"/>
    <w:uiPriority w:val="99"/>
    <w:rsid w:val="003E2441"/>
    <w:rPr>
      <w:rFonts w:ascii="Times New Roman" w:hAnsi="Times New Roman" w:cs="Times New Roman"/>
      <w:b/>
      <w:bCs/>
      <w:sz w:val="16"/>
      <w:szCs w:val="16"/>
    </w:rPr>
  </w:style>
  <w:style w:type="paragraph" w:customStyle="1" w:styleId="Style18">
    <w:name w:val="Style18"/>
    <w:basedOn w:val="Normal"/>
    <w:uiPriority w:val="99"/>
    <w:qFormat/>
    <w:rsid w:val="003E2441"/>
    <w:pPr>
      <w:widowControl w:val="0"/>
      <w:autoSpaceDE w:val="0"/>
      <w:autoSpaceDN w:val="0"/>
      <w:adjustRightInd w:val="0"/>
      <w:spacing w:line="269" w:lineRule="exact"/>
    </w:pPr>
    <w:rPr>
      <w:rFonts w:eastAsia="Times New Roman"/>
      <w:szCs w:val="24"/>
    </w:rPr>
  </w:style>
  <w:style w:type="character" w:customStyle="1" w:styleId="FontStyle171">
    <w:name w:val="Font Style171"/>
    <w:basedOn w:val="DefaultParagraphFont"/>
    <w:uiPriority w:val="99"/>
    <w:rsid w:val="003E2441"/>
    <w:rPr>
      <w:rFonts w:ascii="Times New Roman" w:hAnsi="Times New Roman" w:cs="Times New Roman"/>
      <w:i/>
      <w:iCs/>
      <w:sz w:val="16"/>
      <w:szCs w:val="16"/>
    </w:rPr>
  </w:style>
  <w:style w:type="character" w:customStyle="1" w:styleId="FontStyle162">
    <w:name w:val="Font Style162"/>
    <w:basedOn w:val="DefaultParagraphFont"/>
    <w:uiPriority w:val="99"/>
    <w:rsid w:val="003E2441"/>
    <w:rPr>
      <w:rFonts w:ascii="Times New Roman" w:hAnsi="Times New Roman" w:cs="Times New Roman"/>
      <w:b/>
      <w:bCs/>
      <w:sz w:val="18"/>
      <w:szCs w:val="18"/>
    </w:rPr>
  </w:style>
  <w:style w:type="character" w:customStyle="1" w:styleId="FontStyle167">
    <w:name w:val="Font Style167"/>
    <w:basedOn w:val="DefaultParagraphFont"/>
    <w:uiPriority w:val="99"/>
    <w:rsid w:val="003E2441"/>
    <w:rPr>
      <w:rFonts w:ascii="Times New Roman" w:hAnsi="Times New Roman" w:cs="Times New Roman"/>
      <w:sz w:val="10"/>
      <w:szCs w:val="10"/>
    </w:rPr>
  </w:style>
  <w:style w:type="character" w:customStyle="1" w:styleId="FontStyle174">
    <w:name w:val="Font Style174"/>
    <w:basedOn w:val="DefaultParagraphFont"/>
    <w:uiPriority w:val="99"/>
    <w:rsid w:val="003E2441"/>
    <w:rPr>
      <w:rFonts w:ascii="Arial Narrow" w:hAnsi="Arial Narrow" w:cs="Arial Narrow"/>
      <w:b/>
      <w:bCs/>
      <w:sz w:val="18"/>
      <w:szCs w:val="18"/>
    </w:rPr>
  </w:style>
  <w:style w:type="paragraph" w:customStyle="1" w:styleId="Style47">
    <w:name w:val="Style47"/>
    <w:basedOn w:val="Normal"/>
    <w:uiPriority w:val="99"/>
    <w:qFormat/>
    <w:rsid w:val="003E2441"/>
    <w:pPr>
      <w:widowControl w:val="0"/>
      <w:autoSpaceDE w:val="0"/>
      <w:autoSpaceDN w:val="0"/>
      <w:adjustRightInd w:val="0"/>
      <w:spacing w:line="490" w:lineRule="exact"/>
    </w:pPr>
    <w:rPr>
      <w:rFonts w:eastAsia="Times New Roman"/>
      <w:szCs w:val="24"/>
    </w:rPr>
  </w:style>
  <w:style w:type="character" w:customStyle="1" w:styleId="FontStyle169">
    <w:name w:val="Font Style169"/>
    <w:basedOn w:val="DefaultParagraphFont"/>
    <w:uiPriority w:val="99"/>
    <w:rsid w:val="003E2441"/>
    <w:rPr>
      <w:rFonts w:ascii="Times New Roman" w:hAnsi="Times New Roman" w:cs="Times New Roman"/>
      <w:sz w:val="12"/>
      <w:szCs w:val="12"/>
    </w:rPr>
  </w:style>
  <w:style w:type="paragraph" w:customStyle="1" w:styleId="Style24">
    <w:name w:val="Style24"/>
    <w:basedOn w:val="Normal"/>
    <w:uiPriority w:val="99"/>
    <w:qFormat/>
    <w:rsid w:val="003E2441"/>
    <w:pPr>
      <w:widowControl w:val="0"/>
      <w:autoSpaceDE w:val="0"/>
      <w:autoSpaceDN w:val="0"/>
      <w:adjustRightInd w:val="0"/>
      <w:spacing w:line="276" w:lineRule="exact"/>
    </w:pPr>
    <w:rPr>
      <w:rFonts w:eastAsia="Times New Roman"/>
      <w:szCs w:val="24"/>
    </w:rPr>
  </w:style>
  <w:style w:type="paragraph" w:customStyle="1" w:styleId="Style99">
    <w:name w:val="Style99"/>
    <w:basedOn w:val="Normal"/>
    <w:uiPriority w:val="99"/>
    <w:qFormat/>
    <w:rsid w:val="003E2441"/>
    <w:pPr>
      <w:widowControl w:val="0"/>
      <w:autoSpaceDE w:val="0"/>
      <w:autoSpaceDN w:val="0"/>
      <w:adjustRightInd w:val="0"/>
      <w:spacing w:line="182" w:lineRule="exact"/>
      <w:jc w:val="both"/>
    </w:pPr>
    <w:rPr>
      <w:rFonts w:eastAsia="Times New Roman"/>
      <w:szCs w:val="24"/>
    </w:rPr>
  </w:style>
  <w:style w:type="paragraph" w:customStyle="1" w:styleId="Style26">
    <w:name w:val="Style26"/>
    <w:basedOn w:val="Normal"/>
    <w:uiPriority w:val="99"/>
    <w:qFormat/>
    <w:rsid w:val="003E2441"/>
    <w:pPr>
      <w:widowControl w:val="0"/>
      <w:autoSpaceDE w:val="0"/>
      <w:autoSpaceDN w:val="0"/>
      <w:adjustRightInd w:val="0"/>
      <w:spacing w:line="278" w:lineRule="exact"/>
      <w:jc w:val="both"/>
    </w:pPr>
    <w:rPr>
      <w:rFonts w:eastAsia="Times New Roman"/>
      <w:szCs w:val="24"/>
    </w:rPr>
  </w:style>
  <w:style w:type="character" w:customStyle="1" w:styleId="FontStyle139">
    <w:name w:val="Font Style139"/>
    <w:basedOn w:val="DefaultParagraphFont"/>
    <w:uiPriority w:val="99"/>
    <w:rsid w:val="003E2441"/>
    <w:rPr>
      <w:rFonts w:ascii="Times New Roman" w:hAnsi="Times New Roman" w:cs="Times New Roman"/>
      <w:b/>
      <w:bCs/>
      <w:sz w:val="18"/>
      <w:szCs w:val="18"/>
    </w:rPr>
  </w:style>
  <w:style w:type="paragraph" w:customStyle="1" w:styleId="Style21">
    <w:name w:val="Style21"/>
    <w:basedOn w:val="Normal"/>
    <w:uiPriority w:val="99"/>
    <w:qFormat/>
    <w:rsid w:val="003E2441"/>
    <w:pPr>
      <w:widowControl w:val="0"/>
      <w:autoSpaceDE w:val="0"/>
      <w:autoSpaceDN w:val="0"/>
      <w:adjustRightInd w:val="0"/>
      <w:spacing w:line="216" w:lineRule="exact"/>
      <w:jc w:val="both"/>
    </w:pPr>
    <w:rPr>
      <w:rFonts w:eastAsia="Times New Roman"/>
      <w:szCs w:val="24"/>
    </w:rPr>
  </w:style>
  <w:style w:type="paragraph" w:customStyle="1" w:styleId="Style50">
    <w:name w:val="Style50"/>
    <w:basedOn w:val="Normal"/>
    <w:uiPriority w:val="99"/>
    <w:qFormat/>
    <w:rsid w:val="003E2441"/>
    <w:pPr>
      <w:widowControl w:val="0"/>
      <w:autoSpaceDE w:val="0"/>
      <w:autoSpaceDN w:val="0"/>
      <w:adjustRightInd w:val="0"/>
      <w:spacing w:line="198" w:lineRule="exact"/>
    </w:pPr>
    <w:rPr>
      <w:rFonts w:eastAsia="Times New Roman"/>
      <w:szCs w:val="24"/>
    </w:rPr>
  </w:style>
  <w:style w:type="character" w:customStyle="1" w:styleId="FootnoteTextChar1">
    <w:name w:val="Footnote Text Char1"/>
    <w:basedOn w:val="DefaultParagraphFont"/>
    <w:rsid w:val="003E2441"/>
    <w:rPr>
      <w:rFonts w:ascii="Calibri" w:hAnsi="Calibri"/>
      <w:sz w:val="20"/>
      <w:szCs w:val="20"/>
    </w:rPr>
  </w:style>
  <w:style w:type="paragraph" w:customStyle="1" w:styleId="Standard">
    <w:name w:val="Standard"/>
    <w:qFormat/>
    <w:rsid w:val="003E2441"/>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3E2441"/>
    <w:rPr>
      <w:color w:val="000000"/>
      <w:sz w:val="32"/>
      <w:szCs w:val="32"/>
    </w:rPr>
  </w:style>
  <w:style w:type="paragraph" w:customStyle="1" w:styleId="Cardnon-underlined">
    <w:name w:val="Card non-underlined"/>
    <w:basedOn w:val="Normal"/>
    <w:link w:val="Cardnon-underlinedChar"/>
    <w:autoRedefine/>
    <w:uiPriority w:val="99"/>
    <w:qFormat/>
    <w:rsid w:val="003E2441"/>
    <w:rPr>
      <w:rFonts w:eastAsia="Times New Roman"/>
      <w:szCs w:val="20"/>
    </w:rPr>
  </w:style>
  <w:style w:type="character" w:customStyle="1" w:styleId="Cardnon-underlinedChar">
    <w:name w:val="Card non-underlined Char"/>
    <w:basedOn w:val="DefaultParagraphFont"/>
    <w:link w:val="Cardnon-underlined"/>
    <w:uiPriority w:val="99"/>
    <w:rsid w:val="003E2441"/>
    <w:rPr>
      <w:rFonts w:ascii="Times New Roman" w:eastAsia="Times New Roman" w:hAnsi="Times New Roman" w:cs="Times New Roman"/>
      <w:szCs w:val="20"/>
    </w:rPr>
  </w:style>
  <w:style w:type="numbering" w:customStyle="1" w:styleId="NoList1">
    <w:name w:val="No List1"/>
    <w:next w:val="NoList"/>
    <w:semiHidden/>
    <w:unhideWhenUsed/>
    <w:rsid w:val="003E2441"/>
  </w:style>
  <w:style w:type="character" w:customStyle="1" w:styleId="TitleChar2">
    <w:name w:val="Title Char2"/>
    <w:aliases w:val="Cites and Cards Char1,Bold Underlined Char1,UNDERLINE Char1,Read This Char1"/>
    <w:basedOn w:val="DefaultParagraphFont"/>
    <w:uiPriority w:val="10"/>
    <w:qFormat/>
    <w:locked/>
    <w:rsid w:val="003E2441"/>
    <w:rPr>
      <w:b/>
      <w:bCs/>
      <w:u w:val="single"/>
    </w:rPr>
  </w:style>
  <w:style w:type="paragraph" w:styleId="TOC3">
    <w:name w:val="toc 3"/>
    <w:basedOn w:val="Normal"/>
    <w:next w:val="Normal"/>
    <w:autoRedefine/>
    <w:qFormat/>
    <w:rsid w:val="003E2441"/>
    <w:pPr>
      <w:ind w:left="400"/>
    </w:pPr>
    <w:rPr>
      <w:rFonts w:eastAsia="Times New Roman"/>
      <w:szCs w:val="20"/>
    </w:rPr>
  </w:style>
  <w:style w:type="paragraph" w:styleId="TOC4">
    <w:name w:val="toc 4"/>
    <w:basedOn w:val="Normal"/>
    <w:next w:val="Normal"/>
    <w:autoRedefine/>
    <w:rsid w:val="003E2441"/>
    <w:pPr>
      <w:ind w:left="600"/>
    </w:pPr>
    <w:rPr>
      <w:rFonts w:eastAsia="Times New Roman"/>
      <w:szCs w:val="20"/>
    </w:rPr>
  </w:style>
  <w:style w:type="paragraph" w:styleId="TOC5">
    <w:name w:val="toc 5"/>
    <w:basedOn w:val="Normal"/>
    <w:next w:val="Normal"/>
    <w:autoRedefine/>
    <w:rsid w:val="003E2441"/>
    <w:pPr>
      <w:ind w:left="800"/>
    </w:pPr>
    <w:rPr>
      <w:rFonts w:eastAsia="Times New Roman"/>
      <w:szCs w:val="20"/>
    </w:rPr>
  </w:style>
  <w:style w:type="paragraph" w:styleId="TOC6">
    <w:name w:val="toc 6"/>
    <w:basedOn w:val="Normal"/>
    <w:next w:val="Normal"/>
    <w:autoRedefine/>
    <w:rsid w:val="003E2441"/>
    <w:pPr>
      <w:ind w:left="1000"/>
    </w:pPr>
    <w:rPr>
      <w:rFonts w:eastAsia="Times New Roman"/>
      <w:szCs w:val="20"/>
    </w:rPr>
  </w:style>
  <w:style w:type="paragraph" w:styleId="TOC7">
    <w:name w:val="toc 7"/>
    <w:basedOn w:val="Normal"/>
    <w:next w:val="Normal"/>
    <w:autoRedefine/>
    <w:rsid w:val="003E2441"/>
    <w:pPr>
      <w:ind w:left="1200"/>
    </w:pPr>
    <w:rPr>
      <w:rFonts w:eastAsia="Times New Roman"/>
      <w:szCs w:val="20"/>
    </w:rPr>
  </w:style>
  <w:style w:type="paragraph" w:styleId="TOC8">
    <w:name w:val="toc 8"/>
    <w:basedOn w:val="Normal"/>
    <w:next w:val="Normal"/>
    <w:autoRedefine/>
    <w:rsid w:val="003E2441"/>
    <w:pPr>
      <w:ind w:left="1400"/>
    </w:pPr>
    <w:rPr>
      <w:rFonts w:eastAsia="Times New Roman"/>
      <w:szCs w:val="20"/>
    </w:rPr>
  </w:style>
  <w:style w:type="character" w:customStyle="1" w:styleId="allocatoragentsleft">
    <w:name w:val="al_locatoragentsleft"/>
    <w:basedOn w:val="DefaultParagraphFont"/>
    <w:rsid w:val="003E2441"/>
  </w:style>
  <w:style w:type="character" w:styleId="HTMLTypewriter">
    <w:name w:val="HTML Typewriter"/>
    <w:basedOn w:val="DefaultParagraphFont"/>
    <w:unhideWhenUsed/>
    <w:rsid w:val="003E2441"/>
    <w:rPr>
      <w:rFonts w:ascii="Courier New" w:eastAsia="Times New Roman" w:hAnsi="Courier New" w:cs="Courier New"/>
      <w:sz w:val="20"/>
      <w:szCs w:val="20"/>
    </w:rPr>
  </w:style>
  <w:style w:type="character" w:customStyle="1" w:styleId="caps">
    <w:name w:val="caps"/>
    <w:basedOn w:val="DefaultParagraphFont"/>
    <w:qFormat/>
    <w:rsid w:val="003E2441"/>
  </w:style>
  <w:style w:type="character" w:customStyle="1" w:styleId="UnderlinesCharChar">
    <w:name w:val="Underlines Char Char"/>
    <w:basedOn w:val="DefaultParagraphFont"/>
    <w:rsid w:val="003E2441"/>
    <w:rPr>
      <w:rFonts w:cs="Arial"/>
      <w:b/>
      <w:bCs/>
      <w:noProof w:val="0"/>
      <w:sz w:val="22"/>
      <w:szCs w:val="26"/>
      <w:u w:val="single"/>
      <w:lang w:val="en-US" w:eastAsia="en-US" w:bidi="ar-SA"/>
    </w:rPr>
  </w:style>
  <w:style w:type="paragraph" w:customStyle="1" w:styleId="Carding">
    <w:name w:val="Carding"/>
    <w:basedOn w:val="Normal"/>
    <w:uiPriority w:val="99"/>
    <w:qFormat/>
    <w:rsid w:val="003E2441"/>
    <w:rPr>
      <w:rFonts w:eastAsia="Times New Roman"/>
      <w:sz w:val="18"/>
      <w:szCs w:val="24"/>
    </w:rPr>
  </w:style>
  <w:style w:type="character" w:customStyle="1" w:styleId="TagsChar1">
    <w:name w:val="Tags Char1"/>
    <w:aliases w:val="Super Script Char1,TagStyle Char1"/>
    <w:basedOn w:val="DefaultParagraphFont"/>
    <w:rsid w:val="003E2441"/>
    <w:rPr>
      <w:rFonts w:ascii="Arial Narrow" w:hAnsi="Arial Narrow"/>
      <w:b/>
      <w:noProof w:val="0"/>
      <w:sz w:val="22"/>
      <w:szCs w:val="60"/>
      <w:lang w:val="en-US" w:eastAsia="en-US" w:bidi="ar-SA"/>
    </w:rPr>
  </w:style>
  <w:style w:type="character" w:customStyle="1" w:styleId="aunderline">
    <w:name w:val="aunderline"/>
    <w:basedOn w:val="DefaultParagraphFont"/>
    <w:qFormat/>
    <w:rsid w:val="003E2441"/>
    <w:rPr>
      <w:rFonts w:ascii="Times New Roman" w:hAnsi="Times New Roman"/>
      <w:sz w:val="20"/>
      <w:szCs w:val="24"/>
      <w:u w:val="thick"/>
    </w:rPr>
  </w:style>
  <w:style w:type="character" w:customStyle="1" w:styleId="tagChar1">
    <w:name w:val="tag Char1"/>
    <w:basedOn w:val="DefaultParagraphFont"/>
    <w:rsid w:val="003E2441"/>
    <w:rPr>
      <w:b/>
      <w:noProof w:val="0"/>
      <w:sz w:val="24"/>
      <w:lang w:val="en-US" w:eastAsia="en-US" w:bidi="ar-SA"/>
    </w:rPr>
  </w:style>
  <w:style w:type="character" w:customStyle="1" w:styleId="tagChar2">
    <w:name w:val="tag Char2"/>
    <w:basedOn w:val="DefaultParagraphFont"/>
    <w:qFormat/>
    <w:rsid w:val="003E2441"/>
    <w:rPr>
      <w:b/>
      <w:noProof w:val="0"/>
      <w:sz w:val="24"/>
      <w:lang w:val="en-US" w:eastAsia="en-US" w:bidi="ar-SA"/>
    </w:rPr>
  </w:style>
  <w:style w:type="character" w:customStyle="1" w:styleId="Taggin-New">
    <w:name w:val="Taggin - New"/>
    <w:basedOn w:val="DefaultParagraphFont"/>
    <w:rsid w:val="003E2441"/>
    <w:rPr>
      <w:rFonts w:ascii="Arial Narrow" w:hAnsi="Arial Narrow"/>
      <w:b/>
      <w:sz w:val="22"/>
    </w:rPr>
  </w:style>
  <w:style w:type="character" w:customStyle="1" w:styleId="Boxing-New">
    <w:name w:val="Boxing - New"/>
    <w:basedOn w:val="DefaultParagraphFont"/>
    <w:rsid w:val="003E2441"/>
    <w:rPr>
      <w:rFonts w:ascii="Arial Narrow" w:hAnsi="Arial Narrow"/>
      <w:sz w:val="16"/>
      <w:u w:val="none"/>
      <w:bdr w:val="single" w:sz="4" w:space="0" w:color="auto"/>
    </w:rPr>
  </w:style>
  <w:style w:type="character" w:customStyle="1" w:styleId="ilad">
    <w:name w:val="il_ad"/>
    <w:rsid w:val="003E2441"/>
  </w:style>
  <w:style w:type="paragraph" w:customStyle="1" w:styleId="CardsHighlighted">
    <w:name w:val="Cards Highlighted"/>
    <w:next w:val="Normal"/>
    <w:link w:val="CardsHighlightedChar"/>
    <w:qFormat/>
    <w:rsid w:val="003E2441"/>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3E2441"/>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3E2441"/>
    <w:rPr>
      <w:rFonts w:ascii="Garamond" w:hAnsi="Garamond"/>
      <w:sz w:val="22"/>
      <w:szCs w:val="24"/>
      <w:u w:val="single"/>
      <w:lang w:val="en-US" w:eastAsia="en-US" w:bidi="ar-SA"/>
    </w:rPr>
  </w:style>
  <w:style w:type="paragraph" w:customStyle="1" w:styleId="Style2">
    <w:name w:val="Style2"/>
    <w:basedOn w:val="Heading4"/>
    <w:qFormat/>
    <w:rsid w:val="003E2441"/>
    <w:pPr>
      <w:spacing w:before="0"/>
    </w:pPr>
    <w:rPr>
      <w:rFonts w:eastAsia="Times New Roman" w:cs="Times New Roman"/>
      <w:bCs/>
      <w:caps/>
      <w:szCs w:val="20"/>
    </w:rPr>
  </w:style>
  <w:style w:type="character" w:customStyle="1" w:styleId="pagetitle">
    <w:name w:val="pagetitle"/>
    <w:basedOn w:val="DefaultParagraphFont"/>
    <w:rsid w:val="003E2441"/>
  </w:style>
  <w:style w:type="paragraph" w:customStyle="1" w:styleId="text">
    <w:name w:val="text"/>
    <w:basedOn w:val="Normal"/>
    <w:uiPriority w:val="99"/>
    <w:qFormat/>
    <w:rsid w:val="003E2441"/>
    <w:pPr>
      <w:spacing w:before="100" w:beforeAutospacing="1" w:after="100" w:afterAutospacing="1"/>
    </w:pPr>
    <w:rPr>
      <w:rFonts w:eastAsia="Times New Roman"/>
      <w:szCs w:val="24"/>
    </w:rPr>
  </w:style>
  <w:style w:type="character" w:customStyle="1" w:styleId="StyleUnderlineCharChar9ptBold1">
    <w:name w:val="Style Underline Char Char + 9 pt Bold1"/>
    <w:rsid w:val="003E244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E2441"/>
    <w:rPr>
      <w:rFonts w:ascii="Times New Roman" w:hAnsi="Times New Roman"/>
      <w:sz w:val="20"/>
      <w:szCs w:val="24"/>
      <w:u w:val="single"/>
      <w:lang w:val="en-US" w:eastAsia="en-US" w:bidi="ar-SA"/>
    </w:rPr>
  </w:style>
  <w:style w:type="character" w:customStyle="1" w:styleId="Style9ptBoldUnderline">
    <w:name w:val="Style 9 pt Bold Underline"/>
    <w:rsid w:val="003E2441"/>
    <w:rPr>
      <w:b/>
      <w:bCs/>
      <w:sz w:val="20"/>
      <w:u w:val="single"/>
    </w:rPr>
  </w:style>
  <w:style w:type="paragraph" w:customStyle="1" w:styleId="StyleUnderline9pt0">
    <w:name w:val="Style Underline + 9 pt"/>
    <w:link w:val="StyleUnderline9ptChar"/>
    <w:qFormat/>
    <w:rsid w:val="003E2441"/>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3E2441"/>
    <w:rPr>
      <w:rFonts w:ascii="Arial" w:eastAsia="Times New Roman" w:hAnsi="Arial" w:cs="Times New Roman"/>
      <w:szCs w:val="20"/>
      <w:u w:val="single"/>
    </w:rPr>
  </w:style>
  <w:style w:type="character" w:customStyle="1" w:styleId="StyleUnderlineChar1Bold">
    <w:name w:val="Style Underline Char1 + Bold"/>
    <w:rsid w:val="003E2441"/>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3E2441"/>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3E2441"/>
    <w:rPr>
      <w:rFonts w:ascii="Times New Roman" w:hAnsi="Times New Roman" w:cs="Times New Roman"/>
      <w:kern w:val="32"/>
      <w:szCs w:val="20"/>
      <w:u w:val="single"/>
      <w:lang w:eastAsia="ar-SA"/>
    </w:rPr>
  </w:style>
  <w:style w:type="character" w:customStyle="1" w:styleId="TagsCharCharChar">
    <w:name w:val="Tags Char Char Char"/>
    <w:basedOn w:val="DefaultParagraphFont"/>
    <w:rsid w:val="003E2441"/>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3E2441"/>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qFormat/>
    <w:rsid w:val="003E2441"/>
    <w:rPr>
      <w:color w:val="000000"/>
      <w:sz w:val="20"/>
      <w:u w:val="single"/>
    </w:rPr>
  </w:style>
  <w:style w:type="character" w:customStyle="1" w:styleId="Style11ptBlack">
    <w:name w:val="Style 11 pt Black"/>
    <w:basedOn w:val="DefaultParagraphFont"/>
    <w:qFormat/>
    <w:rsid w:val="003E2441"/>
    <w:rPr>
      <w:color w:val="000000"/>
      <w:sz w:val="20"/>
    </w:rPr>
  </w:style>
  <w:style w:type="character" w:customStyle="1" w:styleId="StyleUnderlineCharTimesBold">
    <w:name w:val="Style Underline Char + Times Bold"/>
    <w:basedOn w:val="DefaultParagraphFont"/>
    <w:rsid w:val="003E2441"/>
    <w:rPr>
      <w:rFonts w:ascii="Times" w:hAnsi="Times"/>
      <w:b w:val="0"/>
      <w:bCs/>
      <w:sz w:val="20"/>
      <w:u w:val="single"/>
    </w:rPr>
  </w:style>
  <w:style w:type="character" w:customStyle="1" w:styleId="blubigktbiz">
    <w:name w:val="blubigktbiz"/>
    <w:rsid w:val="003E2441"/>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E2441"/>
  </w:style>
  <w:style w:type="character" w:customStyle="1" w:styleId="StyleevidencetextBorderSinglesolidlineAuto05ptLChar">
    <w:name w:val="Style evidence text + Border: : (Single solid line Auto  0.5 pt L... Char"/>
    <w:link w:val="StyleevidencetextBorderSinglesolidlineAuto05ptL"/>
    <w:rsid w:val="003E2441"/>
    <w:rPr>
      <w:rFonts w:ascii="Times New Roman" w:hAnsi="Times New Roman" w:cs="Times New Roman"/>
      <w:color w:val="000000"/>
      <w:lang w:val="x-none" w:eastAsia="x-none"/>
    </w:rPr>
  </w:style>
  <w:style w:type="character" w:customStyle="1" w:styleId="Style4CharChar">
    <w:name w:val="Style4 Char Char"/>
    <w:basedOn w:val="DefaultParagraphFont"/>
    <w:rsid w:val="003E2441"/>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3E2441"/>
    <w:rPr>
      <w:rFonts w:ascii="Times New Roman" w:hAnsi="Times New Roman" w:cs="Times New Roman"/>
      <w:sz w:val="16"/>
      <w:szCs w:val="16"/>
    </w:rPr>
  </w:style>
  <w:style w:type="character" w:customStyle="1" w:styleId="StyleEmphasisArial12ptBold">
    <w:name w:val="Style Emphasis + Arial 12 pt Bold"/>
    <w:rsid w:val="003E2441"/>
    <w:rPr>
      <w:rFonts w:ascii="Arial" w:hAnsi="Arial"/>
      <w:b/>
      <w:bCs/>
      <w:i/>
      <w:iCs/>
      <w:sz w:val="24"/>
    </w:rPr>
  </w:style>
  <w:style w:type="character" w:customStyle="1" w:styleId="super">
    <w:name w:val="super"/>
    <w:rsid w:val="003E2441"/>
  </w:style>
  <w:style w:type="character" w:customStyle="1" w:styleId="text30">
    <w:name w:val="text30"/>
    <w:rsid w:val="003E2441"/>
  </w:style>
  <w:style w:type="character" w:customStyle="1" w:styleId="uppercase">
    <w:name w:val="uppercase"/>
    <w:rsid w:val="003E2441"/>
  </w:style>
  <w:style w:type="character" w:customStyle="1" w:styleId="bodytext0">
    <w:name w:val="bodytext"/>
    <w:rsid w:val="003E2441"/>
  </w:style>
  <w:style w:type="character" w:customStyle="1" w:styleId="entry-title">
    <w:name w:val="entry-title"/>
    <w:rsid w:val="003E2441"/>
  </w:style>
  <w:style w:type="character" w:customStyle="1" w:styleId="BodyTextIndentChar1">
    <w:name w:val="Body Text Indent Char1"/>
    <w:basedOn w:val="DefaultParagraphFont"/>
    <w:uiPriority w:val="99"/>
    <w:semiHidden/>
    <w:rsid w:val="003E2441"/>
    <w:rPr>
      <w:rFonts w:ascii="Times New Roman" w:hAnsi="Times New Roman" w:cs="Times New Roman"/>
      <w:sz w:val="20"/>
    </w:rPr>
  </w:style>
  <w:style w:type="character" w:customStyle="1" w:styleId="Style6pt">
    <w:name w:val="Style 6 pt"/>
    <w:basedOn w:val="DefaultParagraphFont"/>
    <w:qFormat/>
    <w:rsid w:val="003E2441"/>
    <w:rPr>
      <w:sz w:val="12"/>
    </w:rPr>
  </w:style>
  <w:style w:type="character" w:customStyle="1" w:styleId="CiteCharCharCharCharCharChar">
    <w:name w:val="Cite Char Char Char Char Char Char"/>
    <w:basedOn w:val="DefaultParagraphFont"/>
    <w:rsid w:val="003E2441"/>
    <w:rPr>
      <w:b/>
      <w:noProof w:val="0"/>
      <w:sz w:val="22"/>
      <w:szCs w:val="24"/>
      <w:u w:val="single"/>
      <w:lang w:val="en-US" w:eastAsia="en-US" w:bidi="ar-SA"/>
    </w:rPr>
  </w:style>
  <w:style w:type="character" w:customStyle="1" w:styleId="mainbody1">
    <w:name w:val="mainbody1"/>
    <w:basedOn w:val="DefaultParagraphFont"/>
    <w:rsid w:val="003E2441"/>
    <w:rPr>
      <w:rFonts w:ascii="Verdana" w:hAnsi="Verdana" w:hint="default"/>
      <w:color w:val="000000"/>
      <w:sz w:val="22"/>
      <w:szCs w:val="22"/>
    </w:rPr>
  </w:style>
  <w:style w:type="character" w:customStyle="1" w:styleId="ssl4">
    <w:name w:val="ss_l4"/>
    <w:basedOn w:val="DefaultParagraphFont"/>
    <w:rsid w:val="003E2441"/>
  </w:style>
  <w:style w:type="paragraph" w:customStyle="1" w:styleId="StyleNormalWeb11ptUnderline">
    <w:name w:val="Style Normal (Web) + 11 pt Underline"/>
    <w:basedOn w:val="NormalWeb"/>
    <w:link w:val="StyleNormalWeb11ptUnderlineChar"/>
    <w:qFormat/>
    <w:rsid w:val="003E2441"/>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3E2441"/>
    <w:rPr>
      <w:rFonts w:ascii="Times New Roman" w:eastAsia="Calibri" w:hAnsi="Times New Roman" w:cs="Times New Roman"/>
      <w:szCs w:val="24"/>
      <w:u w:val="single"/>
    </w:rPr>
  </w:style>
  <w:style w:type="character" w:customStyle="1" w:styleId="cit-first-element">
    <w:name w:val="cit-first-element"/>
    <w:basedOn w:val="DefaultParagraphFont"/>
    <w:rsid w:val="003E2441"/>
  </w:style>
  <w:style w:type="character" w:customStyle="1" w:styleId="title1">
    <w:name w:val="title1"/>
    <w:basedOn w:val="DefaultParagraphFont"/>
    <w:rsid w:val="003E2441"/>
  </w:style>
  <w:style w:type="character" w:customStyle="1" w:styleId="StyleThickunderline1">
    <w:name w:val="Style Thick underline1"/>
    <w:basedOn w:val="DefaultParagraphFont"/>
    <w:rsid w:val="003E2441"/>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3E2441"/>
    <w:rPr>
      <w:rFonts w:ascii="Georgia" w:hAnsi="Georgia"/>
    </w:rPr>
  </w:style>
  <w:style w:type="character" w:customStyle="1" w:styleId="FooterChar1">
    <w:name w:val="Footer Char1"/>
    <w:basedOn w:val="DefaultParagraphFont"/>
    <w:uiPriority w:val="99"/>
    <w:semiHidden/>
    <w:rsid w:val="003E2441"/>
    <w:rPr>
      <w:rFonts w:ascii="Georgia" w:hAnsi="Georgia"/>
    </w:rPr>
  </w:style>
  <w:style w:type="character" w:customStyle="1" w:styleId="UnderlineBold0">
    <w:name w:val="Underline Bold"/>
    <w:uiPriority w:val="6"/>
    <w:qFormat/>
    <w:rsid w:val="003E2441"/>
    <w:rPr>
      <w:b/>
      <w:sz w:val="20"/>
      <w:u w:val="single"/>
    </w:rPr>
  </w:style>
  <w:style w:type="paragraph" w:customStyle="1" w:styleId="Underline20">
    <w:name w:val="Underline2"/>
    <w:basedOn w:val="Normal"/>
    <w:link w:val="Underline2Char"/>
    <w:autoRedefine/>
    <w:uiPriority w:val="4"/>
    <w:qFormat/>
    <w:rsid w:val="003E2441"/>
    <w:rPr>
      <w:b/>
      <w:u w:val="single"/>
    </w:rPr>
  </w:style>
  <w:style w:type="character" w:customStyle="1" w:styleId="Underline2Char">
    <w:name w:val="Underline2 Char"/>
    <w:basedOn w:val="DefaultParagraphFont"/>
    <w:link w:val="Underline20"/>
    <w:uiPriority w:val="4"/>
    <w:rsid w:val="003E2441"/>
    <w:rPr>
      <w:rFonts w:ascii="Times New Roman" w:hAnsi="Times New Roman" w:cs="Times New Roman"/>
      <w:b/>
      <w:u w:val="single"/>
    </w:rPr>
  </w:style>
  <w:style w:type="character" w:customStyle="1" w:styleId="NormalTextChar">
    <w:name w:val="Normal Text Char"/>
    <w:link w:val="NormalText"/>
    <w:rsid w:val="003E2441"/>
    <w:rPr>
      <w:rFonts w:ascii="Times New Roman" w:eastAsia="Times New Roman" w:hAnsi="Times New Roman" w:cs="Times New Roman"/>
      <w:szCs w:val="26"/>
    </w:rPr>
  </w:style>
  <w:style w:type="paragraph" w:customStyle="1" w:styleId="TableParagraph">
    <w:name w:val="Table Paragraph"/>
    <w:basedOn w:val="Normal"/>
    <w:uiPriority w:val="1"/>
    <w:qFormat/>
    <w:rsid w:val="003E2441"/>
    <w:pPr>
      <w:widowControl w:val="0"/>
    </w:pPr>
  </w:style>
  <w:style w:type="character" w:customStyle="1" w:styleId="UnderlineChar0">
    <w:name w:val="UnderlineChar"/>
    <w:rsid w:val="003E2441"/>
    <w:rPr>
      <w:sz w:val="24"/>
      <w:u w:val="single"/>
      <w:shd w:val="clear" w:color="auto" w:fill="auto"/>
    </w:rPr>
  </w:style>
  <w:style w:type="character" w:customStyle="1" w:styleId="foreground">
    <w:name w:val="foreground"/>
    <w:basedOn w:val="DefaultParagraphFont"/>
    <w:rsid w:val="003E2441"/>
  </w:style>
  <w:style w:type="paragraph" w:customStyle="1" w:styleId="StyleCircled11pt">
    <w:name w:val="Style Circled + 11 pt"/>
    <w:basedOn w:val="Normal"/>
    <w:link w:val="StyleCircled11ptChar"/>
    <w:qFormat/>
    <w:rsid w:val="003E2441"/>
    <w:rPr>
      <w:rFonts w:eastAsia="Times New Roman"/>
      <w:b/>
      <w:bCs/>
      <w:sz w:val="20"/>
      <w:u w:val="single"/>
    </w:rPr>
  </w:style>
  <w:style w:type="character" w:customStyle="1" w:styleId="StyleCircled11ptChar">
    <w:name w:val="Style Circled + 11 pt Char"/>
    <w:link w:val="StyleCircled11pt"/>
    <w:rsid w:val="003E2441"/>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3E244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3E2441"/>
    <w:rPr>
      <w:rFonts w:ascii="Times" w:eastAsia="Times New Roman" w:hAnsi="Times" w:cs="Times New Roman"/>
      <w:sz w:val="20"/>
      <w:szCs w:val="28"/>
      <w:u w:val="single"/>
    </w:rPr>
  </w:style>
  <w:style w:type="paragraph" w:customStyle="1" w:styleId="cite20">
    <w:name w:val="cite2"/>
    <w:basedOn w:val="Normal"/>
    <w:uiPriority w:val="99"/>
    <w:qFormat/>
    <w:rsid w:val="003E2441"/>
    <w:rPr>
      <w:rFonts w:eastAsia="Times New Roman"/>
      <w:color w:val="000000"/>
      <w:sz w:val="20"/>
      <w:szCs w:val="20"/>
    </w:rPr>
  </w:style>
  <w:style w:type="character" w:customStyle="1" w:styleId="postby">
    <w:name w:val="post_by"/>
    <w:basedOn w:val="DefaultParagraphFont"/>
    <w:rsid w:val="003E2441"/>
  </w:style>
  <w:style w:type="character" w:customStyle="1" w:styleId="Style11ptBorderSinglesolidlineAuto05ptLinewidth">
    <w:name w:val="Style 11 pt Border: : (Single solid line Auto  0.5 pt Line width)"/>
    <w:rsid w:val="003E2441"/>
    <w:rPr>
      <w:sz w:val="20"/>
      <w:bdr w:val="single" w:sz="4" w:space="0" w:color="auto" w:frame="1"/>
    </w:rPr>
  </w:style>
  <w:style w:type="character" w:customStyle="1" w:styleId="StyleUnderlineChar9ptBorderSinglesolidlineAuto0">
    <w:name w:val="Style Underline Char + 9 pt Border: : (Single solid line Auto  0..."/>
    <w:rsid w:val="003E244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3E244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E244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E244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E2441"/>
    <w:rPr>
      <w:sz w:val="20"/>
      <w:szCs w:val="24"/>
      <w:u w:val="single"/>
      <w:bdr w:val="single" w:sz="4" w:space="0" w:color="auto"/>
      <w:lang w:val="en-US" w:eastAsia="en-US" w:bidi="ar-SA"/>
    </w:rPr>
  </w:style>
  <w:style w:type="character" w:customStyle="1" w:styleId="StyleLatinGaramondUnderline">
    <w:name w:val="Style (Latin) Garamond Underline"/>
    <w:rsid w:val="003E2441"/>
    <w:rPr>
      <w:rFonts w:ascii="Times New Roman" w:hAnsi="Times New Roman"/>
      <w:sz w:val="20"/>
      <w:u w:val="single"/>
    </w:rPr>
  </w:style>
  <w:style w:type="character" w:customStyle="1" w:styleId="StyleLatinGaramond">
    <w:name w:val="Style (Latin) Garamond"/>
    <w:rsid w:val="003E2441"/>
    <w:rPr>
      <w:rFonts w:ascii="Times New Roman" w:hAnsi="Times New Roman"/>
      <w:sz w:val="20"/>
    </w:rPr>
  </w:style>
  <w:style w:type="character" w:customStyle="1" w:styleId="styletimesnewroman12ptbold0">
    <w:name w:val="styletimesnewroman12ptbold"/>
    <w:basedOn w:val="DefaultParagraphFont"/>
    <w:rsid w:val="003E2441"/>
  </w:style>
  <w:style w:type="character" w:customStyle="1" w:styleId="CharCharCharCharChar">
    <w:name w:val="Char Char Char Char Char"/>
    <w:aliases w:val="Char Char Char Char,Char Char Char Char Char Char Char1,Heading 2 Char1 Char Char Char Char Char Char,T Char"/>
    <w:basedOn w:val="DefaultParagraphFont"/>
    <w:qFormat/>
    <w:rsid w:val="003E2441"/>
    <w:rPr>
      <w:rFonts w:cs="Arial"/>
      <w:b/>
      <w:bCs/>
      <w:iCs/>
      <w:sz w:val="24"/>
      <w:szCs w:val="28"/>
      <w:lang w:val="en-US" w:eastAsia="en-US" w:bidi="ar-SA"/>
    </w:rPr>
  </w:style>
  <w:style w:type="character" w:customStyle="1" w:styleId="mainheading">
    <w:name w:val="mainheading"/>
    <w:basedOn w:val="DefaultParagraphFont"/>
    <w:rsid w:val="003E2441"/>
  </w:style>
  <w:style w:type="paragraph" w:customStyle="1" w:styleId="BoldandUnderlineChar2CharChar">
    <w:name w:val="Bold and Underline Char2 Char Char"/>
    <w:basedOn w:val="Normal"/>
    <w:link w:val="BoldandUnderlineChar2CharCharChar"/>
    <w:qFormat/>
    <w:rsid w:val="003E2441"/>
    <w:rPr>
      <w:rFonts w:eastAsia="Times New Roman"/>
      <w:b/>
      <w:szCs w:val="24"/>
      <w:u w:val="single"/>
    </w:rPr>
  </w:style>
  <w:style w:type="character" w:customStyle="1" w:styleId="BoldandUnderlineChar2CharCharChar">
    <w:name w:val="Bold and Underline Char2 Char Char Char"/>
    <w:basedOn w:val="DefaultParagraphFont"/>
    <w:link w:val="BoldandUnderlineChar2CharChar"/>
    <w:rsid w:val="003E2441"/>
    <w:rPr>
      <w:rFonts w:ascii="Times New Roman" w:eastAsia="Times New Roman" w:hAnsi="Times New Roman" w:cs="Times New Roman"/>
      <w:b/>
      <w:szCs w:val="24"/>
      <w:u w:val="single"/>
    </w:rPr>
  </w:style>
  <w:style w:type="character" w:customStyle="1" w:styleId="StyleUnderlineChar9ptChar">
    <w:name w:val="Style Underline Char + 9 pt Char"/>
    <w:basedOn w:val="UnderlineCharChar"/>
    <w:rsid w:val="003E2441"/>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3E2441"/>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3E2441"/>
    <w:rPr>
      <w:sz w:val="16"/>
    </w:rPr>
  </w:style>
  <w:style w:type="paragraph" w:customStyle="1" w:styleId="Reduce8pt">
    <w:name w:val="Reduce 8pt"/>
    <w:basedOn w:val="Normal"/>
    <w:link w:val="Reduce8ptCharChar"/>
    <w:qFormat/>
    <w:rsid w:val="003E2441"/>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3E2441"/>
    <w:pPr>
      <w:contextualSpacing/>
    </w:pPr>
    <w:rPr>
      <w:rFonts w:eastAsia="Calibri"/>
    </w:rPr>
  </w:style>
  <w:style w:type="character" w:customStyle="1" w:styleId="CardIndentedChar">
    <w:name w:val="Card (Indented) Char"/>
    <w:link w:val="CardIndented"/>
    <w:locked/>
    <w:rsid w:val="003E2441"/>
    <w:rPr>
      <w:rFonts w:ascii="Times New Roman" w:hAnsi="Times New Roman" w:cs="Times New Roman"/>
    </w:rPr>
  </w:style>
  <w:style w:type="character" w:customStyle="1" w:styleId="citenon-boldChar">
    <w:name w:val="cite non-bold Char"/>
    <w:basedOn w:val="DefaultParagraphFont"/>
    <w:link w:val="citenon-bold"/>
    <w:locked/>
    <w:rsid w:val="003E2441"/>
    <w:rPr>
      <w:rFonts w:ascii="Garamond" w:eastAsia="Times New Roman" w:hAnsi="Garamond" w:cs="Times New Roman"/>
      <w:szCs w:val="20"/>
    </w:rPr>
  </w:style>
  <w:style w:type="character" w:customStyle="1" w:styleId="boldciteChar4">
    <w:name w:val="bold cite Char4"/>
    <w:link w:val="boldcite"/>
    <w:locked/>
    <w:rsid w:val="003E2441"/>
    <w:rPr>
      <w:rFonts w:eastAsia="Times New Roman" w:cs="Times New Roman"/>
      <w:b/>
      <w:color w:val="000000"/>
      <w:sz w:val="20"/>
      <w:szCs w:val="24"/>
      <w:u w:val="thick" w:color="000000"/>
    </w:rPr>
  </w:style>
  <w:style w:type="paragraph" w:customStyle="1" w:styleId="boldcite">
    <w:name w:val="bold cite"/>
    <w:basedOn w:val="Normal"/>
    <w:link w:val="boldciteChar4"/>
    <w:qFormat/>
    <w:rsid w:val="003E2441"/>
    <w:rPr>
      <w:rFonts w:asciiTheme="minorHAnsi" w:eastAsia="Times New Roman" w:hAnsiTheme="minorHAnsi"/>
      <w:b/>
      <w:color w:val="000000"/>
      <w:sz w:val="20"/>
      <w:szCs w:val="24"/>
      <w:u w:val="thick" w:color="000000"/>
    </w:rPr>
  </w:style>
  <w:style w:type="paragraph" w:customStyle="1" w:styleId="Style7">
    <w:name w:val="Style7"/>
    <w:basedOn w:val="Normal"/>
    <w:uiPriority w:val="99"/>
    <w:qFormat/>
    <w:rsid w:val="003E2441"/>
    <w:pPr>
      <w:widowControl w:val="0"/>
      <w:autoSpaceDE w:val="0"/>
      <w:autoSpaceDN w:val="0"/>
      <w:adjustRightInd w:val="0"/>
      <w:spacing w:line="229" w:lineRule="exact"/>
    </w:pPr>
    <w:rPr>
      <w:rFonts w:ascii="Arial Narrow" w:eastAsia="Times New Roman" w:hAnsi="Arial Narrow"/>
      <w:szCs w:val="24"/>
    </w:rPr>
  </w:style>
  <w:style w:type="paragraph" w:customStyle="1" w:styleId="TagCite0">
    <w:name w:val="TagCite"/>
    <w:basedOn w:val="Normal"/>
    <w:qFormat/>
    <w:rsid w:val="003E2441"/>
    <w:rPr>
      <w:rFonts w:eastAsia="Calibri"/>
      <w:b/>
      <w:szCs w:val="24"/>
    </w:rPr>
  </w:style>
  <w:style w:type="character" w:customStyle="1" w:styleId="HeadingsBaseChar">
    <w:name w:val="Headings Base Char"/>
    <w:basedOn w:val="DefaultParagraphFont"/>
    <w:link w:val="HeadingsBase"/>
    <w:locked/>
    <w:rsid w:val="003E2441"/>
    <w:rPr>
      <w:rFonts w:ascii="Times New Roman" w:hAnsi="Times New Roman" w:cs="Times New Roman"/>
      <w:b/>
      <w:sz w:val="32"/>
    </w:rPr>
  </w:style>
  <w:style w:type="paragraph" w:customStyle="1" w:styleId="HeadingsBase">
    <w:name w:val="Headings Base"/>
    <w:basedOn w:val="Normal"/>
    <w:link w:val="HeadingsBaseChar"/>
    <w:qFormat/>
    <w:rsid w:val="003E2441"/>
    <w:pPr>
      <w:keepNext/>
      <w:keepLines/>
      <w:suppressAutoHyphens/>
      <w:spacing w:before="20" w:after="120"/>
      <w:jc w:val="center"/>
    </w:pPr>
    <w:rPr>
      <w:b/>
      <w:sz w:val="32"/>
    </w:rPr>
  </w:style>
  <w:style w:type="paragraph" w:customStyle="1" w:styleId="HeadingFake">
    <w:name w:val="Heading Fake"/>
    <w:basedOn w:val="Heading3"/>
    <w:qFormat/>
    <w:rsid w:val="003E2441"/>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3E2441"/>
    <w:pPr>
      <w:spacing w:line="480" w:lineRule="auto"/>
      <w:ind w:firstLine="720"/>
    </w:pPr>
    <w:rPr>
      <w:rFonts w:eastAsia="Calibri"/>
    </w:rPr>
  </w:style>
  <w:style w:type="paragraph" w:customStyle="1" w:styleId="SchoolBlockQuote">
    <w:name w:val="School Block Quote"/>
    <w:basedOn w:val="SchoolPaper"/>
    <w:qFormat/>
    <w:rsid w:val="003E2441"/>
  </w:style>
  <w:style w:type="paragraph" w:customStyle="1" w:styleId="SchoolWorksCited">
    <w:name w:val="School Works Cited"/>
    <w:basedOn w:val="SchoolPaper"/>
    <w:qFormat/>
    <w:rsid w:val="003E2441"/>
  </w:style>
  <w:style w:type="paragraph" w:customStyle="1" w:styleId="BlockQuote">
    <w:name w:val="Block Quote"/>
    <w:basedOn w:val="Normal"/>
    <w:qFormat/>
    <w:rsid w:val="003E2441"/>
    <w:pPr>
      <w:ind w:left="720" w:right="720"/>
    </w:pPr>
    <w:rPr>
      <w:rFonts w:eastAsia="Calibri"/>
    </w:rPr>
  </w:style>
  <w:style w:type="paragraph" w:customStyle="1" w:styleId="PaperBody">
    <w:name w:val="Paper Body"/>
    <w:basedOn w:val="Normal"/>
    <w:qFormat/>
    <w:rsid w:val="003E2441"/>
    <w:pPr>
      <w:spacing w:line="480" w:lineRule="auto"/>
      <w:ind w:firstLine="720"/>
    </w:pPr>
    <w:rPr>
      <w:rFonts w:eastAsia="Calibri"/>
      <w:szCs w:val="24"/>
    </w:rPr>
  </w:style>
  <w:style w:type="paragraph" w:customStyle="1" w:styleId="PaperCitation">
    <w:name w:val="Paper Citation"/>
    <w:basedOn w:val="Normal"/>
    <w:qFormat/>
    <w:rsid w:val="003E2441"/>
    <w:pPr>
      <w:spacing w:line="480" w:lineRule="auto"/>
      <w:ind w:left="720" w:hanging="720"/>
    </w:pPr>
    <w:rPr>
      <w:rFonts w:eastAsia="Calibri"/>
    </w:rPr>
  </w:style>
  <w:style w:type="character" w:customStyle="1" w:styleId="hatChar">
    <w:name w:val="hat Char"/>
    <w:basedOn w:val="DefaultParagraphFont"/>
    <w:link w:val="hat"/>
    <w:locked/>
    <w:rsid w:val="003E2441"/>
    <w:rPr>
      <w:rFonts w:ascii="Times New Roman" w:eastAsia="Times New Roman" w:hAnsi="Times New Roman" w:cs="Times New Roman"/>
      <w:b/>
      <w:bCs/>
      <w:sz w:val="32"/>
      <w:szCs w:val="24"/>
      <w:u w:val="single"/>
      <w:lang w:bidi="en-US"/>
    </w:rPr>
  </w:style>
  <w:style w:type="paragraph" w:customStyle="1" w:styleId="WW-Default">
    <w:name w:val="WW-Default"/>
    <w:qFormat/>
    <w:rsid w:val="003E2441"/>
    <w:pPr>
      <w:suppressAutoHyphens/>
      <w:spacing w:after="0" w:line="240" w:lineRule="auto"/>
    </w:pPr>
    <w:rPr>
      <w:rFonts w:ascii="Georgia" w:eastAsia="Calibri" w:hAnsi="Georgia" w:cs="Calibri"/>
      <w:lang w:eastAsia="ar-SA"/>
    </w:rPr>
  </w:style>
  <w:style w:type="paragraph" w:customStyle="1" w:styleId="B-TagCite">
    <w:name w:val="B-TagCite"/>
    <w:qFormat/>
    <w:rsid w:val="003E2441"/>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3E2441"/>
    <w:rPr>
      <w:rFonts w:ascii="Times New Roman" w:hAnsi="Times New Roman" w:cs="Times New Roman"/>
      <w:b/>
      <w:sz w:val="20"/>
    </w:rPr>
  </w:style>
  <w:style w:type="paragraph" w:customStyle="1" w:styleId="MicroText">
    <w:name w:val="MicroText"/>
    <w:basedOn w:val="Normal"/>
    <w:next w:val="Normal"/>
    <w:link w:val="MicroTextChar"/>
    <w:qFormat/>
    <w:rsid w:val="003E2441"/>
    <w:rPr>
      <w:rFonts w:ascii="Arial Narrow" w:hAnsi="Arial Narrow" w:cstheme="minorBidi"/>
      <w:sz w:val="12"/>
      <w:szCs w:val="24"/>
    </w:rPr>
  </w:style>
  <w:style w:type="character" w:customStyle="1" w:styleId="Footnote2Char">
    <w:name w:val="Footnote2 Char"/>
    <w:link w:val="Footnote2"/>
    <w:locked/>
    <w:rsid w:val="003E2441"/>
  </w:style>
  <w:style w:type="paragraph" w:customStyle="1" w:styleId="Footnote2">
    <w:name w:val="Footnote2"/>
    <w:basedOn w:val="Normal"/>
    <w:next w:val="Normal"/>
    <w:link w:val="Footnote2Char"/>
    <w:autoRedefine/>
    <w:qFormat/>
    <w:rsid w:val="003E2441"/>
    <w:pPr>
      <w:spacing w:after="120" w:line="480" w:lineRule="auto"/>
    </w:pPr>
    <w:rPr>
      <w:rFonts w:asciiTheme="minorHAnsi" w:hAnsiTheme="minorHAnsi" w:cstheme="minorBidi"/>
    </w:rPr>
  </w:style>
  <w:style w:type="paragraph" w:customStyle="1" w:styleId="indent">
    <w:name w:val="indent"/>
    <w:basedOn w:val="Normal"/>
    <w:qFormat/>
    <w:rsid w:val="003E2441"/>
    <w:pPr>
      <w:spacing w:before="100" w:beforeAutospacing="1" w:after="100" w:afterAutospacing="1"/>
    </w:pPr>
    <w:rPr>
      <w:rFonts w:eastAsia="Times New Roman"/>
      <w:szCs w:val="24"/>
    </w:rPr>
  </w:style>
  <w:style w:type="paragraph" w:customStyle="1" w:styleId="PageHeaderLine1">
    <w:name w:val="PageHeaderLine1"/>
    <w:basedOn w:val="Normal"/>
    <w:qFormat/>
    <w:rsid w:val="003E2441"/>
    <w:pPr>
      <w:tabs>
        <w:tab w:val="right" w:pos="10800"/>
      </w:tabs>
    </w:pPr>
    <w:rPr>
      <w:rFonts w:eastAsia="Calibri"/>
      <w:b/>
    </w:rPr>
  </w:style>
  <w:style w:type="paragraph" w:customStyle="1" w:styleId="PageHeaderLine2">
    <w:name w:val="PageHeaderLine2"/>
    <w:basedOn w:val="Normal"/>
    <w:next w:val="Normal"/>
    <w:link w:val="PageHeaderLine2Char"/>
    <w:qFormat/>
    <w:rsid w:val="003E2441"/>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3E2441"/>
    <w:rPr>
      <w:rFonts w:ascii="Times New Roman" w:hAnsi="Times New Roman" w:cs="Times New Roman"/>
      <w:sz w:val="20"/>
    </w:rPr>
  </w:style>
  <w:style w:type="paragraph" w:customStyle="1" w:styleId="CardText1">
    <w:name w:val="CardText"/>
    <w:basedOn w:val="Normal"/>
    <w:link w:val="CardTextChar3"/>
    <w:qFormat/>
    <w:rsid w:val="003E2441"/>
    <w:pPr>
      <w:ind w:left="288"/>
    </w:pPr>
    <w:rPr>
      <w:sz w:val="20"/>
    </w:rPr>
  </w:style>
  <w:style w:type="character" w:customStyle="1" w:styleId="stylestylebold12pt">
    <w:name w:val="stylestylebold12pt"/>
    <w:basedOn w:val="DefaultParagraphFont"/>
    <w:rsid w:val="003E2441"/>
  </w:style>
  <w:style w:type="character" w:customStyle="1" w:styleId="styleboldunderline">
    <w:name w:val="styleboldunderline"/>
    <w:basedOn w:val="DefaultParagraphFont"/>
    <w:rsid w:val="003E2441"/>
  </w:style>
  <w:style w:type="character" w:customStyle="1" w:styleId="box">
    <w:name w:val="box"/>
    <w:basedOn w:val="DefaultParagraphFont"/>
    <w:rsid w:val="003E2441"/>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3E2441"/>
    <w:rPr>
      <w:rFonts w:ascii="Arial Narrow" w:hAnsi="Arial Narrow" w:cs="Arial Narrow" w:hint="default"/>
      <w:sz w:val="18"/>
      <w:szCs w:val="18"/>
    </w:rPr>
  </w:style>
  <w:style w:type="character" w:customStyle="1" w:styleId="FontStyle14">
    <w:name w:val="Font Style14"/>
    <w:basedOn w:val="DefaultParagraphFont"/>
    <w:uiPriority w:val="99"/>
    <w:rsid w:val="003E244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3E2441"/>
    <w:rPr>
      <w:rFonts w:ascii="Arial Narrow" w:hAnsi="Arial Narrow" w:cs="Arial Narrow" w:hint="default"/>
      <w:b/>
      <w:bCs/>
      <w:sz w:val="10"/>
      <w:szCs w:val="10"/>
    </w:rPr>
  </w:style>
  <w:style w:type="character" w:customStyle="1" w:styleId="CardTagandCiteChar">
    <w:name w:val="Card Tag and Cite Char"/>
    <w:basedOn w:val="DefaultParagraphFont"/>
    <w:rsid w:val="003E2441"/>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3E2441"/>
    <w:rPr>
      <w:rFonts w:ascii="Arial Narrow" w:hAnsi="Arial Narrow"/>
      <w:b/>
      <w:color w:val="000000"/>
      <w:sz w:val="22"/>
      <w:szCs w:val="22"/>
      <w:u w:val="single"/>
    </w:rPr>
  </w:style>
  <w:style w:type="character" w:customStyle="1" w:styleId="SmallText1">
    <w:name w:val="SmallText"/>
    <w:rsid w:val="003E2441"/>
    <w:rPr>
      <w:color w:val="000000"/>
    </w:rPr>
  </w:style>
  <w:style w:type="character" w:customStyle="1" w:styleId="CitesChar1">
    <w:name w:val="Cites Char1"/>
    <w:basedOn w:val="DefaultParagraphFont"/>
    <w:rsid w:val="003E2441"/>
    <w:rPr>
      <w:b/>
      <w:bCs w:val="0"/>
      <w:szCs w:val="24"/>
      <w:u w:val="single"/>
      <w:lang w:val="en-US" w:eastAsia="en-US" w:bidi="ar-SA"/>
    </w:rPr>
  </w:style>
  <w:style w:type="character" w:customStyle="1" w:styleId="CardUnderlinedChar">
    <w:name w:val="Card Underlined Char"/>
    <w:basedOn w:val="DefaultParagraphFont"/>
    <w:rsid w:val="003E2441"/>
    <w:rPr>
      <w:rFonts w:ascii="Arial Narrow" w:hAnsi="Arial Narrow" w:hint="default"/>
      <w:sz w:val="22"/>
      <w:szCs w:val="24"/>
      <w:u w:val="single"/>
      <w:lang w:val="en-US" w:eastAsia="en-US" w:bidi="ar-SA"/>
    </w:rPr>
  </w:style>
  <w:style w:type="character" w:customStyle="1" w:styleId="underline3">
    <w:name w:val="underline3"/>
    <w:basedOn w:val="underline2"/>
    <w:rsid w:val="003E2441"/>
    <w:rPr>
      <w:rFonts w:ascii="Arial" w:hAnsi="Arial"/>
      <w:sz w:val="18"/>
      <w:u w:val="single"/>
      <w:bdr w:val="none" w:sz="0" w:space="0" w:color="auto" w:frame="1"/>
      <w:shd w:val="clear" w:color="auto" w:fill="FFFF00"/>
    </w:rPr>
  </w:style>
  <w:style w:type="character" w:customStyle="1" w:styleId="menu">
    <w:name w:val="menu"/>
    <w:basedOn w:val="DefaultParagraphFont"/>
    <w:rsid w:val="003E2441"/>
  </w:style>
  <w:style w:type="character" w:customStyle="1" w:styleId="itxtrst">
    <w:name w:val="itxtrst"/>
    <w:rsid w:val="003E2441"/>
  </w:style>
  <w:style w:type="character" w:customStyle="1" w:styleId="A-Underlining">
    <w:name w:val="A-Underlining"/>
    <w:basedOn w:val="DefaultParagraphFont"/>
    <w:rsid w:val="003E2441"/>
    <w:rPr>
      <w:rFonts w:ascii="Garamond" w:hAnsi="Garamond" w:hint="default"/>
      <w:color w:val="auto"/>
      <w:sz w:val="24"/>
      <w:u w:val="single"/>
    </w:rPr>
  </w:style>
  <w:style w:type="character" w:customStyle="1" w:styleId="StyleUnderlineBold0">
    <w:name w:val="Style Underline + Bold"/>
    <w:rsid w:val="003E2441"/>
    <w:rPr>
      <w:b/>
      <w:bCs/>
      <w:u w:val="single"/>
    </w:rPr>
  </w:style>
  <w:style w:type="character" w:customStyle="1" w:styleId="Underline-Highlighted">
    <w:name w:val="Underline-Highlighted"/>
    <w:uiPriority w:val="1"/>
    <w:qFormat/>
    <w:rsid w:val="003E2441"/>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3E2441"/>
  </w:style>
  <w:style w:type="character" w:customStyle="1" w:styleId="newsmain">
    <w:name w:val="news_main"/>
    <w:basedOn w:val="DefaultParagraphFont"/>
    <w:rsid w:val="003E2441"/>
  </w:style>
  <w:style w:type="character" w:customStyle="1" w:styleId="vitstoryheadline">
    <w:name w:val="vitstoryheadline"/>
    <w:rsid w:val="003E2441"/>
  </w:style>
  <w:style w:type="character" w:customStyle="1" w:styleId="AuthorDate0">
    <w:name w:val="Author Date"/>
    <w:rsid w:val="003E2441"/>
    <w:rPr>
      <w:b/>
      <w:bCs w:val="0"/>
      <w:sz w:val="24"/>
      <w:u w:val="thick"/>
    </w:rPr>
  </w:style>
  <w:style w:type="character" w:customStyle="1" w:styleId="red">
    <w:name w:val="red"/>
    <w:basedOn w:val="DefaultParagraphFont"/>
    <w:rsid w:val="003E2441"/>
  </w:style>
  <w:style w:type="character" w:customStyle="1" w:styleId="at">
    <w:name w:val="at"/>
    <w:rsid w:val="003E2441"/>
  </w:style>
  <w:style w:type="character" w:customStyle="1" w:styleId="org">
    <w:name w:val="org"/>
    <w:rsid w:val="003E2441"/>
  </w:style>
  <w:style w:type="character" w:customStyle="1" w:styleId="pnumber">
    <w:name w:val="pnumber"/>
    <w:rsid w:val="003E2441"/>
  </w:style>
  <w:style w:type="character" w:customStyle="1" w:styleId="ital">
    <w:name w:val="ital"/>
    <w:rsid w:val="003E2441"/>
  </w:style>
  <w:style w:type="character" w:customStyle="1" w:styleId="orgdiv">
    <w:name w:val="orgdiv"/>
    <w:rsid w:val="003E2441"/>
  </w:style>
  <w:style w:type="character" w:customStyle="1" w:styleId="orgname">
    <w:name w:val="orgname"/>
    <w:rsid w:val="003E2441"/>
  </w:style>
  <w:style w:type="character" w:customStyle="1" w:styleId="city">
    <w:name w:val="city"/>
    <w:rsid w:val="003E2441"/>
  </w:style>
  <w:style w:type="character" w:customStyle="1" w:styleId="state">
    <w:name w:val="state"/>
    <w:rsid w:val="003E2441"/>
  </w:style>
  <w:style w:type="character" w:customStyle="1" w:styleId="country">
    <w:name w:val="country"/>
    <w:rsid w:val="003E2441"/>
  </w:style>
  <w:style w:type="character" w:customStyle="1" w:styleId="articletitle">
    <w:name w:val="articletitle"/>
    <w:rsid w:val="003E2441"/>
    <w:rPr>
      <w:rFonts w:ascii="Times New Roman" w:hAnsi="Times New Roman" w:cs="Times New Roman" w:hint="default"/>
    </w:rPr>
  </w:style>
  <w:style w:type="character" w:customStyle="1" w:styleId="6pointChar">
    <w:name w:val="6 point Char"/>
    <w:rsid w:val="003E2441"/>
    <w:rPr>
      <w:rFonts w:ascii="Times New Roman" w:hAnsi="Times New Roman" w:cs="Times New Roman" w:hint="default"/>
      <w:sz w:val="12"/>
      <w:lang w:val="en-US" w:eastAsia="en-US"/>
    </w:rPr>
  </w:style>
  <w:style w:type="character" w:customStyle="1" w:styleId="StyleThickunderline">
    <w:name w:val="Style Thick underline"/>
    <w:qFormat/>
    <w:rsid w:val="003E2441"/>
    <w:rPr>
      <w:u w:val="thick"/>
    </w:rPr>
  </w:style>
  <w:style w:type="character" w:customStyle="1" w:styleId="Box0">
    <w:name w:val="Box!"/>
    <w:rsid w:val="003E2441"/>
    <w:rPr>
      <w:rFonts w:ascii="Garamond" w:hAnsi="Garamond" w:hint="default"/>
      <w:sz w:val="24"/>
      <w:u w:val="single"/>
      <w:bdr w:val="single" w:sz="4" w:space="0" w:color="auto" w:frame="1"/>
    </w:rPr>
  </w:style>
  <w:style w:type="character" w:customStyle="1" w:styleId="citechar">
    <w:name w:val="citechar"/>
    <w:basedOn w:val="DefaultParagraphFont"/>
    <w:rsid w:val="003E2441"/>
  </w:style>
  <w:style w:type="character" w:customStyle="1" w:styleId="underlinechar2">
    <w:name w:val="underlinechar"/>
    <w:basedOn w:val="DefaultParagraphFont"/>
    <w:rsid w:val="003E2441"/>
  </w:style>
  <w:style w:type="character" w:customStyle="1" w:styleId="CardUnderlineChar">
    <w:name w:val="Card Underline Char"/>
    <w:rsid w:val="003E2441"/>
    <w:rPr>
      <w:szCs w:val="24"/>
      <w:u w:val="single"/>
      <w:lang w:val="en-US" w:eastAsia="en-US" w:bidi="ar-SA"/>
    </w:rPr>
  </w:style>
  <w:style w:type="character" w:customStyle="1" w:styleId="tagciteChar">
    <w:name w:val="tag/cite Char"/>
    <w:basedOn w:val="DefaultParagraphFont"/>
    <w:rsid w:val="003E2441"/>
    <w:rPr>
      <w:b/>
      <w:bCs w:val="0"/>
      <w:sz w:val="24"/>
      <w:lang w:val="en-US" w:eastAsia="en-US" w:bidi="ar-SA"/>
    </w:rPr>
  </w:style>
  <w:style w:type="character" w:customStyle="1" w:styleId="8pointChar">
    <w:name w:val="8 point Char"/>
    <w:basedOn w:val="DefaultParagraphFont"/>
    <w:rsid w:val="003E2441"/>
    <w:rPr>
      <w:sz w:val="16"/>
      <w:lang w:val="en-US" w:eastAsia="en-US" w:bidi="ar-SA"/>
    </w:rPr>
  </w:style>
  <w:style w:type="character" w:customStyle="1" w:styleId="BoldText12pt">
    <w:name w:val="Bold Text 12 pt"/>
    <w:rsid w:val="003E244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3E2441"/>
  </w:style>
  <w:style w:type="table" w:styleId="TableGrid">
    <w:name w:val="Table Grid"/>
    <w:basedOn w:val="TableNormal"/>
    <w:rsid w:val="003E244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3E2441"/>
    <w:rPr>
      <w:b/>
      <w:bCs w:val="0"/>
      <w:sz w:val="24"/>
      <w:lang w:val="en-US" w:eastAsia="en-US" w:bidi="ar-SA"/>
    </w:rPr>
  </w:style>
  <w:style w:type="character" w:customStyle="1" w:styleId="Mention11">
    <w:name w:val="Mention11"/>
    <w:basedOn w:val="DefaultParagraphFont"/>
    <w:uiPriority w:val="99"/>
    <w:semiHidden/>
    <w:unhideWhenUsed/>
    <w:rsid w:val="003E2441"/>
    <w:rPr>
      <w:color w:val="2B579A"/>
      <w:shd w:val="clear" w:color="auto" w:fill="E6E6E6"/>
    </w:rPr>
  </w:style>
  <w:style w:type="paragraph" w:customStyle="1" w:styleId="Emphasize">
    <w:name w:val="Emphasize"/>
    <w:basedOn w:val="Normal"/>
    <w:uiPriority w:val="7"/>
    <w:qFormat/>
    <w:rsid w:val="003E244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3E2441"/>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3E2441"/>
  </w:style>
  <w:style w:type="character" w:customStyle="1" w:styleId="Mention2">
    <w:name w:val="Mention2"/>
    <w:basedOn w:val="DefaultParagraphFont"/>
    <w:uiPriority w:val="99"/>
    <w:semiHidden/>
    <w:unhideWhenUsed/>
    <w:rsid w:val="003E2441"/>
    <w:rPr>
      <w:color w:val="2B579A"/>
      <w:shd w:val="clear" w:color="auto" w:fill="E6E6E6"/>
    </w:rPr>
  </w:style>
  <w:style w:type="paragraph" w:customStyle="1" w:styleId="FlashTag">
    <w:name w:val="FlashTag"/>
    <w:basedOn w:val="Normal"/>
    <w:link w:val="FlashTagChar"/>
    <w:autoRedefine/>
    <w:uiPriority w:val="4"/>
    <w:qFormat/>
    <w:rsid w:val="003E2441"/>
    <w:rPr>
      <w:rFonts w:asciiTheme="majorHAnsi" w:hAnsiTheme="majorHAnsi"/>
      <w:b/>
      <w:sz w:val="28"/>
    </w:rPr>
  </w:style>
  <w:style w:type="character" w:customStyle="1" w:styleId="FlashTagChar">
    <w:name w:val="FlashTag Char"/>
    <w:basedOn w:val="DefaultParagraphFont"/>
    <w:link w:val="FlashTag"/>
    <w:uiPriority w:val="4"/>
    <w:rsid w:val="003E2441"/>
    <w:rPr>
      <w:rFonts w:asciiTheme="majorHAnsi" w:hAnsiTheme="majorHAnsi" w:cs="Times New Roman"/>
      <w:b/>
      <w:sz w:val="28"/>
    </w:rPr>
  </w:style>
  <w:style w:type="paragraph" w:customStyle="1" w:styleId="Warrant">
    <w:name w:val="Warrant"/>
    <w:autoRedefine/>
    <w:uiPriority w:val="4"/>
    <w:qFormat/>
    <w:rsid w:val="003E2441"/>
    <w:pPr>
      <w:ind w:left="720"/>
    </w:pPr>
    <w:rPr>
      <w:rFonts w:ascii="Calibri" w:hAnsi="Calibri" w:cs="Arial"/>
    </w:rPr>
  </w:style>
  <w:style w:type="character" w:customStyle="1" w:styleId="m-8793234324905335251gmail-style13ptbold">
    <w:name w:val="m_-8793234324905335251gmail-style13ptbold"/>
    <w:basedOn w:val="DefaultParagraphFont"/>
    <w:rsid w:val="003E2441"/>
  </w:style>
  <w:style w:type="character" w:customStyle="1" w:styleId="m3965771245576658108gmail-styleunderline">
    <w:name w:val="m_3965771245576658108gmail-styleunderline"/>
    <w:basedOn w:val="DefaultParagraphFont"/>
    <w:rsid w:val="003E2441"/>
  </w:style>
  <w:style w:type="paragraph" w:customStyle="1" w:styleId="Header1">
    <w:name w:val="Header1"/>
    <w:aliases w:val="Header Char Char,Header Char Char Char Char Char Char Char Cha,Header Char2,Header Char1 Char,Char Char Char Cha"/>
    <w:basedOn w:val="Normal"/>
    <w:qFormat/>
    <w:rsid w:val="003E2441"/>
    <w:pPr>
      <w:tabs>
        <w:tab w:val="center" w:pos="4680"/>
        <w:tab w:val="right" w:pos="9360"/>
      </w:tabs>
    </w:pPr>
  </w:style>
  <w:style w:type="character" w:customStyle="1" w:styleId="EndnoteTextChar">
    <w:name w:val="Endnote Text Char"/>
    <w:basedOn w:val="DefaultParagraphFont"/>
    <w:link w:val="EndnoteText"/>
    <w:locked/>
    <w:rsid w:val="003E2441"/>
    <w:rPr>
      <w:rFonts w:ascii="Georgia" w:eastAsia="Times New Roman" w:hAnsi="Georgia"/>
      <w:szCs w:val="20"/>
    </w:rPr>
  </w:style>
  <w:style w:type="paragraph" w:styleId="EndnoteText">
    <w:name w:val="endnote text"/>
    <w:basedOn w:val="Normal"/>
    <w:link w:val="EndnoteTextChar"/>
    <w:unhideWhenUsed/>
    <w:rsid w:val="003E2441"/>
    <w:rPr>
      <w:rFonts w:ascii="Georgia" w:eastAsia="Times New Roman" w:hAnsi="Georgia" w:cstheme="minorBidi"/>
      <w:szCs w:val="20"/>
    </w:rPr>
  </w:style>
  <w:style w:type="character" w:customStyle="1" w:styleId="EndnoteTextChar1">
    <w:name w:val="Endnote Text Char1"/>
    <w:basedOn w:val="DefaultParagraphFont"/>
    <w:semiHidden/>
    <w:rsid w:val="003E2441"/>
    <w:rPr>
      <w:rFonts w:ascii="Times New Roman" w:hAnsi="Times New Roman" w:cs="Times New Roman"/>
      <w:sz w:val="20"/>
      <w:szCs w:val="20"/>
    </w:rPr>
  </w:style>
  <w:style w:type="character" w:customStyle="1" w:styleId="DateChar">
    <w:name w:val="Date Char"/>
    <w:aliases w:val="date Char"/>
    <w:basedOn w:val="DefaultParagraphFont"/>
    <w:link w:val="Date"/>
    <w:uiPriority w:val="99"/>
    <w:locked/>
    <w:rsid w:val="003E2441"/>
    <w:rPr>
      <w:rFonts w:ascii="Georgia" w:eastAsia="Times New Roman" w:hAnsi="Georgia"/>
    </w:rPr>
  </w:style>
  <w:style w:type="paragraph" w:styleId="Date">
    <w:name w:val="Date"/>
    <w:aliases w:val="date"/>
    <w:basedOn w:val="Normal"/>
    <w:next w:val="Normal"/>
    <w:link w:val="DateChar"/>
    <w:uiPriority w:val="99"/>
    <w:unhideWhenUsed/>
    <w:rsid w:val="003E2441"/>
    <w:rPr>
      <w:rFonts w:ascii="Georgia" w:eastAsia="Times New Roman" w:hAnsi="Georgia" w:cstheme="minorBidi"/>
    </w:rPr>
  </w:style>
  <w:style w:type="character" w:customStyle="1" w:styleId="DateChar1">
    <w:name w:val="Date Char1"/>
    <w:basedOn w:val="DefaultParagraphFont"/>
    <w:uiPriority w:val="99"/>
    <w:rsid w:val="003E2441"/>
    <w:rPr>
      <w:rFonts w:ascii="Times New Roman" w:hAnsi="Times New Roman" w:cs="Times New Roman"/>
    </w:rPr>
  </w:style>
  <w:style w:type="character" w:customStyle="1" w:styleId="BodyTextFirstIndentChar">
    <w:name w:val="Body Text First Indent Char"/>
    <w:basedOn w:val="BodyTextChar"/>
    <w:link w:val="BodyTextFirstIndent"/>
    <w:locked/>
    <w:rsid w:val="003E2441"/>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3E2441"/>
    <w:pPr>
      <w:spacing w:after="0"/>
      <w:ind w:firstLine="360"/>
    </w:pPr>
    <w:rPr>
      <w:rFonts w:eastAsia="Times New Roman"/>
      <w:spacing w:val="-8"/>
      <w:sz w:val="20"/>
      <w:szCs w:val="20"/>
      <w:lang w:eastAsia="ar-SA"/>
    </w:rPr>
  </w:style>
  <w:style w:type="character" w:customStyle="1" w:styleId="BodyTextFirstIndentChar1">
    <w:name w:val="Body Text First Indent Char1"/>
    <w:basedOn w:val="BodyTextChar"/>
    <w:semiHidden/>
    <w:rsid w:val="003E2441"/>
    <w:rPr>
      <w:rFonts w:ascii="Times New Roman" w:hAnsi="Times New Roman" w:cs="Times New Roman"/>
    </w:rPr>
  </w:style>
  <w:style w:type="character" w:customStyle="1" w:styleId="BodyTextIndent2Char1">
    <w:name w:val="Body Text Indent 2 Char1"/>
    <w:basedOn w:val="DefaultParagraphFont"/>
    <w:semiHidden/>
    <w:rsid w:val="003E2441"/>
    <w:rPr>
      <w:rFonts w:ascii="Calibri" w:hAnsi="Calibri" w:cs="Calibri"/>
    </w:rPr>
  </w:style>
  <w:style w:type="character" w:customStyle="1" w:styleId="PlainTextChar1">
    <w:name w:val="Plain Text Char1"/>
    <w:basedOn w:val="DefaultParagraphFont"/>
    <w:semiHidden/>
    <w:rsid w:val="003E2441"/>
    <w:rPr>
      <w:rFonts w:ascii="Consolas" w:hAnsi="Consolas" w:cs="Calibri"/>
      <w:sz w:val="21"/>
      <w:szCs w:val="21"/>
    </w:rPr>
  </w:style>
  <w:style w:type="paragraph" w:customStyle="1" w:styleId="msolistparagraphcxspfirst">
    <w:name w:val="msolistparagraphcxspfirst"/>
    <w:basedOn w:val="Normal"/>
    <w:uiPriority w:val="99"/>
    <w:qFormat/>
    <w:rsid w:val="003E2441"/>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3E2441"/>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3E2441"/>
    <w:rPr>
      <w:rFonts w:ascii="Calibri" w:hAnsi="Calibri" w:cs="Calibri"/>
      <w:i/>
      <w:iCs/>
      <w:color w:val="000000" w:themeColor="text1"/>
    </w:rPr>
  </w:style>
  <w:style w:type="paragraph" w:customStyle="1" w:styleId="CiteSpacing">
    <w:name w:val="Cite Spacing"/>
    <w:basedOn w:val="Normal"/>
    <w:uiPriority w:val="4"/>
    <w:qFormat/>
    <w:rsid w:val="003E2441"/>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3E2441"/>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3E2441"/>
    <w:rPr>
      <w:rFonts w:ascii="Times New Roman" w:eastAsia="Calibri" w:hAnsi="Times New Roman" w:cs="Times New Roman"/>
      <w:b/>
    </w:rPr>
  </w:style>
  <w:style w:type="paragraph" w:customStyle="1" w:styleId="Heading2-Bold">
    <w:name w:val="Heading 2 - Bold"/>
    <w:basedOn w:val="Normal"/>
    <w:autoRedefine/>
    <w:uiPriority w:val="99"/>
    <w:qFormat/>
    <w:rsid w:val="003E2441"/>
    <w:rPr>
      <w:rFonts w:ascii="Garamond" w:eastAsia="Calibri" w:hAnsi="Garamond"/>
      <w:b/>
    </w:rPr>
  </w:style>
  <w:style w:type="paragraph" w:customStyle="1" w:styleId="tag">
    <w:name w:val="%tag"/>
    <w:basedOn w:val="Normal"/>
    <w:next w:val="Normal"/>
    <w:uiPriority w:val="99"/>
    <w:qFormat/>
    <w:rsid w:val="003E2441"/>
    <w:rPr>
      <w:rFonts w:ascii="Garamond" w:eastAsia="Calibri" w:hAnsi="Garamond"/>
      <w:bCs/>
      <w:sz w:val="18"/>
    </w:rPr>
  </w:style>
  <w:style w:type="character" w:customStyle="1" w:styleId="Style2Char">
    <w:name w:val="Style 2 Char"/>
    <w:link w:val="Style20"/>
    <w:uiPriority w:val="99"/>
    <w:locked/>
    <w:rsid w:val="003E2441"/>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3E2441"/>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3E244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3E2441"/>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3E2441"/>
    <w:rPr>
      <w:rFonts w:ascii="Georgia" w:eastAsia="Times New Roman" w:hAnsi="Georgia"/>
      <w:sz w:val="18"/>
      <w:szCs w:val="20"/>
      <w:lang w:val="x-none" w:eastAsia="x-none"/>
    </w:rPr>
  </w:style>
  <w:style w:type="paragraph" w:customStyle="1" w:styleId="textsmall0">
    <w:name w:val="textsmall"/>
    <w:basedOn w:val="Normal"/>
    <w:link w:val="textsmallChar0"/>
    <w:qFormat/>
    <w:rsid w:val="003E2441"/>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3E244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3E2441"/>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3E2441"/>
    <w:rPr>
      <w:rFonts w:ascii="Arial" w:eastAsia="Times New Roman" w:hAnsi="Arial" w:cs="Arial"/>
      <w:sz w:val="12"/>
    </w:rPr>
  </w:style>
  <w:style w:type="paragraph" w:customStyle="1" w:styleId="Micro">
    <w:name w:val="Micro"/>
    <w:basedOn w:val="Normal"/>
    <w:next w:val="Normal"/>
    <w:link w:val="MicroChar"/>
    <w:qFormat/>
    <w:rsid w:val="003E2441"/>
    <w:rPr>
      <w:rFonts w:ascii="Arial" w:eastAsia="Times New Roman" w:hAnsi="Arial" w:cs="Arial"/>
      <w:sz w:val="12"/>
    </w:rPr>
  </w:style>
  <w:style w:type="character" w:customStyle="1" w:styleId="CardNotUnderlinedChar1">
    <w:name w:val="Card Not Underlined Char1"/>
    <w:link w:val="CardNotUnderlined"/>
    <w:locked/>
    <w:rsid w:val="003E2441"/>
    <w:rPr>
      <w:rFonts w:ascii="Bell MT" w:eastAsia="Calibri" w:hAnsi="Bell MT"/>
      <w:szCs w:val="20"/>
    </w:rPr>
  </w:style>
  <w:style w:type="paragraph" w:customStyle="1" w:styleId="CardNotUnderlined">
    <w:name w:val="Card Not Underlined"/>
    <w:basedOn w:val="Normal"/>
    <w:link w:val="CardNotUnderlinedChar1"/>
    <w:autoRedefine/>
    <w:qFormat/>
    <w:rsid w:val="003E2441"/>
    <w:rPr>
      <w:rFonts w:ascii="Bell MT" w:eastAsia="Calibri" w:hAnsi="Bell MT" w:cstheme="minorBidi"/>
      <w:szCs w:val="20"/>
    </w:rPr>
  </w:style>
  <w:style w:type="paragraph" w:customStyle="1" w:styleId="h-lead">
    <w:name w:val="h-lead"/>
    <w:basedOn w:val="Normal"/>
    <w:uiPriority w:val="99"/>
    <w:qFormat/>
    <w:rsid w:val="003E2441"/>
    <w:pPr>
      <w:spacing w:before="100" w:beforeAutospacing="1" w:after="100" w:afterAutospacing="1"/>
    </w:pPr>
    <w:rPr>
      <w:rFonts w:eastAsia="Times New Roman"/>
      <w:sz w:val="24"/>
    </w:rPr>
  </w:style>
  <w:style w:type="paragraph" w:customStyle="1" w:styleId="intro">
    <w:name w:val="intro"/>
    <w:basedOn w:val="Normal"/>
    <w:uiPriority w:val="99"/>
    <w:qFormat/>
    <w:rsid w:val="003E2441"/>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3E2441"/>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3E244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3E2441"/>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3E2441"/>
    <w:rPr>
      <w:rFonts w:eastAsia="Calibri"/>
    </w:rPr>
  </w:style>
  <w:style w:type="paragraph" w:customStyle="1" w:styleId="F3-TagAuthor">
    <w:name w:val="F3 - Tag/Author"/>
    <w:basedOn w:val="Normal"/>
    <w:uiPriority w:val="99"/>
    <w:qFormat/>
    <w:rsid w:val="003E2441"/>
    <w:rPr>
      <w:rFonts w:eastAsia="Times New Roman"/>
      <w:b/>
    </w:rPr>
  </w:style>
  <w:style w:type="paragraph" w:customStyle="1" w:styleId="F5-UnderlineNormal">
    <w:name w:val="F5 - Underline Normal"/>
    <w:basedOn w:val="Normal"/>
    <w:uiPriority w:val="99"/>
    <w:qFormat/>
    <w:rsid w:val="003E2441"/>
    <w:rPr>
      <w:rFonts w:eastAsia="Calibri"/>
      <w:u w:val="single"/>
    </w:rPr>
  </w:style>
  <w:style w:type="paragraph" w:customStyle="1" w:styleId="Brief-PrimarySource">
    <w:name w:val="Brief - Primary Source"/>
    <w:basedOn w:val="Normal"/>
    <w:uiPriority w:val="99"/>
    <w:qFormat/>
    <w:rsid w:val="003E2441"/>
    <w:rPr>
      <w:rFonts w:eastAsia="Times New Roman"/>
      <w:b/>
      <w:sz w:val="24"/>
      <w:u w:val="single"/>
    </w:rPr>
  </w:style>
  <w:style w:type="paragraph" w:customStyle="1" w:styleId="Brief-Underline">
    <w:name w:val="Brief - Underline"/>
    <w:basedOn w:val="Normal"/>
    <w:uiPriority w:val="99"/>
    <w:qFormat/>
    <w:rsid w:val="003E2441"/>
    <w:rPr>
      <w:rFonts w:eastAsia="Times New Roman"/>
      <w:u w:val="single"/>
    </w:rPr>
  </w:style>
  <w:style w:type="paragraph" w:customStyle="1" w:styleId="Brief">
    <w:name w:val="Brief"/>
    <w:basedOn w:val="Brief-PrimarySource"/>
    <w:uiPriority w:val="99"/>
    <w:qFormat/>
    <w:rsid w:val="003E2441"/>
    <w:rPr>
      <w:b w:val="0"/>
    </w:rPr>
  </w:style>
  <w:style w:type="paragraph" w:customStyle="1" w:styleId="CM2">
    <w:name w:val="CM2"/>
    <w:basedOn w:val="Normal"/>
    <w:next w:val="Normal"/>
    <w:uiPriority w:val="99"/>
    <w:qFormat/>
    <w:rsid w:val="003E2441"/>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3E2441"/>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3E2441"/>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3E2441"/>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3E2441"/>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3E2441"/>
    <w:pPr>
      <w:widowControl w:val="0"/>
      <w:spacing w:line="276" w:lineRule="atLeast"/>
    </w:pPr>
    <w:rPr>
      <w:color w:val="auto"/>
    </w:rPr>
  </w:style>
  <w:style w:type="paragraph" w:customStyle="1" w:styleId="CM34">
    <w:name w:val="CM34"/>
    <w:basedOn w:val="Default"/>
    <w:next w:val="Default"/>
    <w:uiPriority w:val="99"/>
    <w:qFormat/>
    <w:rsid w:val="003E2441"/>
    <w:pPr>
      <w:widowControl w:val="0"/>
    </w:pPr>
    <w:rPr>
      <w:color w:val="auto"/>
    </w:rPr>
  </w:style>
  <w:style w:type="paragraph" w:customStyle="1" w:styleId="CM56">
    <w:name w:val="CM56"/>
    <w:basedOn w:val="Default"/>
    <w:next w:val="Default"/>
    <w:uiPriority w:val="99"/>
    <w:qFormat/>
    <w:rsid w:val="003E2441"/>
    <w:pPr>
      <w:widowControl w:val="0"/>
    </w:pPr>
    <w:rPr>
      <w:rFonts w:eastAsia="Calibri"/>
      <w:color w:val="auto"/>
    </w:rPr>
  </w:style>
  <w:style w:type="paragraph" w:customStyle="1" w:styleId="CM58">
    <w:name w:val="CM58"/>
    <w:basedOn w:val="Default"/>
    <w:next w:val="Default"/>
    <w:uiPriority w:val="99"/>
    <w:qFormat/>
    <w:rsid w:val="003E2441"/>
    <w:pPr>
      <w:widowControl w:val="0"/>
    </w:pPr>
    <w:rPr>
      <w:rFonts w:eastAsia="Calibri"/>
      <w:color w:val="auto"/>
    </w:rPr>
  </w:style>
  <w:style w:type="paragraph" w:customStyle="1" w:styleId="CM57">
    <w:name w:val="CM57"/>
    <w:basedOn w:val="Default"/>
    <w:next w:val="Default"/>
    <w:uiPriority w:val="99"/>
    <w:qFormat/>
    <w:rsid w:val="003E2441"/>
    <w:pPr>
      <w:widowControl w:val="0"/>
    </w:pPr>
    <w:rPr>
      <w:rFonts w:eastAsia="Calibri"/>
      <w:color w:val="auto"/>
    </w:rPr>
  </w:style>
  <w:style w:type="paragraph" w:customStyle="1" w:styleId="CM1">
    <w:name w:val="CM1"/>
    <w:basedOn w:val="Default"/>
    <w:next w:val="Default"/>
    <w:uiPriority w:val="99"/>
    <w:qFormat/>
    <w:rsid w:val="003E2441"/>
    <w:pPr>
      <w:widowControl w:val="0"/>
    </w:pPr>
    <w:rPr>
      <w:rFonts w:eastAsia="Calibri"/>
      <w:color w:val="auto"/>
    </w:rPr>
  </w:style>
  <w:style w:type="paragraph" w:customStyle="1" w:styleId="CM49">
    <w:name w:val="CM49"/>
    <w:basedOn w:val="Default"/>
    <w:next w:val="Default"/>
    <w:uiPriority w:val="99"/>
    <w:qFormat/>
    <w:rsid w:val="003E2441"/>
    <w:pPr>
      <w:widowControl w:val="0"/>
    </w:pPr>
    <w:rPr>
      <w:rFonts w:eastAsia="Calibri"/>
      <w:color w:val="auto"/>
    </w:rPr>
  </w:style>
  <w:style w:type="paragraph" w:customStyle="1" w:styleId="CM41">
    <w:name w:val="CM41"/>
    <w:basedOn w:val="Default"/>
    <w:next w:val="Default"/>
    <w:uiPriority w:val="99"/>
    <w:qFormat/>
    <w:rsid w:val="003E2441"/>
    <w:pPr>
      <w:widowControl w:val="0"/>
    </w:pPr>
    <w:rPr>
      <w:rFonts w:eastAsia="Calibri"/>
      <w:color w:val="auto"/>
    </w:rPr>
  </w:style>
  <w:style w:type="paragraph" w:customStyle="1" w:styleId="3rdOrderPara">
    <w:name w:val="3rd Order Para"/>
    <w:basedOn w:val="Default"/>
    <w:next w:val="Default"/>
    <w:qFormat/>
    <w:rsid w:val="003E2441"/>
    <w:pPr>
      <w:widowControl w:val="0"/>
    </w:pPr>
    <w:rPr>
      <w:rFonts w:eastAsia="Calibri"/>
      <w:color w:val="auto"/>
    </w:rPr>
  </w:style>
  <w:style w:type="paragraph" w:customStyle="1" w:styleId="2ndOrderPara">
    <w:name w:val="2nd Order Para"/>
    <w:basedOn w:val="Default"/>
    <w:next w:val="Default"/>
    <w:qFormat/>
    <w:rsid w:val="003E2441"/>
    <w:pPr>
      <w:widowControl w:val="0"/>
    </w:pPr>
    <w:rPr>
      <w:rFonts w:eastAsia="Calibri"/>
      <w:color w:val="auto"/>
    </w:rPr>
  </w:style>
  <w:style w:type="paragraph" w:customStyle="1" w:styleId="Normal-SIGN2">
    <w:name w:val="Normal-SIGN2"/>
    <w:basedOn w:val="Default"/>
    <w:next w:val="Default"/>
    <w:qFormat/>
    <w:rsid w:val="003E2441"/>
    <w:pPr>
      <w:widowControl w:val="0"/>
    </w:pPr>
    <w:rPr>
      <w:rFonts w:eastAsia="Calibri"/>
      <w:color w:val="auto"/>
    </w:rPr>
  </w:style>
  <w:style w:type="paragraph" w:customStyle="1" w:styleId="Normal-SIGN1">
    <w:name w:val="Normal-SIGN1"/>
    <w:basedOn w:val="Default"/>
    <w:next w:val="Default"/>
    <w:uiPriority w:val="99"/>
    <w:qFormat/>
    <w:rsid w:val="003E2441"/>
    <w:pPr>
      <w:widowControl w:val="0"/>
    </w:pPr>
    <w:rPr>
      <w:rFonts w:eastAsia="Calibri"/>
      <w:color w:val="auto"/>
    </w:rPr>
  </w:style>
  <w:style w:type="paragraph" w:customStyle="1" w:styleId="CM3">
    <w:name w:val="CM3"/>
    <w:basedOn w:val="Default"/>
    <w:next w:val="Default"/>
    <w:uiPriority w:val="99"/>
    <w:qFormat/>
    <w:rsid w:val="003E2441"/>
    <w:pPr>
      <w:widowControl w:val="0"/>
      <w:spacing w:line="553" w:lineRule="atLeast"/>
    </w:pPr>
    <w:rPr>
      <w:rFonts w:eastAsia="Calibri"/>
      <w:color w:val="auto"/>
    </w:rPr>
  </w:style>
  <w:style w:type="paragraph" w:customStyle="1" w:styleId="CM33">
    <w:name w:val="CM33"/>
    <w:basedOn w:val="Default"/>
    <w:next w:val="Default"/>
    <w:uiPriority w:val="99"/>
    <w:qFormat/>
    <w:rsid w:val="003E2441"/>
    <w:pPr>
      <w:widowControl w:val="0"/>
    </w:pPr>
    <w:rPr>
      <w:rFonts w:eastAsia="Calibri"/>
      <w:color w:val="auto"/>
    </w:rPr>
  </w:style>
  <w:style w:type="paragraph" w:customStyle="1" w:styleId="CM37">
    <w:name w:val="CM37"/>
    <w:basedOn w:val="Default"/>
    <w:next w:val="Default"/>
    <w:uiPriority w:val="99"/>
    <w:qFormat/>
    <w:rsid w:val="003E2441"/>
    <w:pPr>
      <w:widowControl w:val="0"/>
    </w:pPr>
    <w:rPr>
      <w:rFonts w:eastAsia="Calibri"/>
      <w:color w:val="auto"/>
    </w:rPr>
  </w:style>
  <w:style w:type="paragraph" w:customStyle="1" w:styleId="CM7">
    <w:name w:val="CM7"/>
    <w:basedOn w:val="Default"/>
    <w:next w:val="Default"/>
    <w:uiPriority w:val="99"/>
    <w:qFormat/>
    <w:rsid w:val="003E2441"/>
    <w:pPr>
      <w:widowControl w:val="0"/>
      <w:spacing w:line="553" w:lineRule="atLeast"/>
    </w:pPr>
    <w:rPr>
      <w:rFonts w:eastAsia="Calibri"/>
      <w:color w:val="auto"/>
    </w:rPr>
  </w:style>
  <w:style w:type="paragraph" w:customStyle="1" w:styleId="Brief-SecondarySource">
    <w:name w:val="Brief - Secondary Source"/>
    <w:basedOn w:val="Normal"/>
    <w:qFormat/>
    <w:rsid w:val="003E2441"/>
    <w:rPr>
      <w:rFonts w:eastAsia="Times New Roman"/>
      <w:sz w:val="14"/>
      <w:szCs w:val="20"/>
    </w:rPr>
  </w:style>
  <w:style w:type="paragraph" w:customStyle="1" w:styleId="Brief-Card">
    <w:name w:val="Brief - Card"/>
    <w:basedOn w:val="Normal"/>
    <w:uiPriority w:val="99"/>
    <w:qFormat/>
    <w:rsid w:val="003E2441"/>
    <w:rPr>
      <w:rFonts w:eastAsia="Times New Roman"/>
    </w:rPr>
  </w:style>
  <w:style w:type="paragraph" w:customStyle="1" w:styleId="Pa2">
    <w:name w:val="Pa2"/>
    <w:basedOn w:val="Default"/>
    <w:next w:val="Default"/>
    <w:uiPriority w:val="99"/>
    <w:qFormat/>
    <w:rsid w:val="003E2441"/>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3E2441"/>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3E2441"/>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3E2441"/>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3E2441"/>
    <w:pPr>
      <w:widowControl w:val="0"/>
    </w:pPr>
    <w:rPr>
      <w:rFonts w:ascii="Arial Black" w:hAnsi="Arial Black"/>
      <w:color w:val="auto"/>
    </w:rPr>
  </w:style>
  <w:style w:type="paragraph" w:customStyle="1" w:styleId="Cover1">
    <w:name w:val="Cover 1"/>
    <w:basedOn w:val="Normal"/>
    <w:next w:val="Normal"/>
    <w:uiPriority w:val="99"/>
    <w:qFormat/>
    <w:rsid w:val="003E2441"/>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3E2441"/>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3E2441"/>
    <w:pPr>
      <w:widowControl w:val="0"/>
    </w:pPr>
    <w:rPr>
      <w:color w:val="auto"/>
    </w:rPr>
  </w:style>
  <w:style w:type="paragraph" w:customStyle="1" w:styleId="Pa11">
    <w:name w:val="Pa11"/>
    <w:basedOn w:val="Normal"/>
    <w:next w:val="Normal"/>
    <w:uiPriority w:val="99"/>
    <w:qFormat/>
    <w:rsid w:val="003E2441"/>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3E2441"/>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3E244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3E2441"/>
    <w:pPr>
      <w:widowControl w:val="0"/>
    </w:pPr>
    <w:rPr>
      <w:rFonts w:eastAsia="Calibri"/>
      <w:color w:val="auto"/>
    </w:rPr>
  </w:style>
  <w:style w:type="paragraph" w:customStyle="1" w:styleId="CM5">
    <w:name w:val="CM5"/>
    <w:basedOn w:val="Default"/>
    <w:next w:val="Default"/>
    <w:qFormat/>
    <w:rsid w:val="003E2441"/>
    <w:pPr>
      <w:widowControl w:val="0"/>
      <w:spacing w:line="553" w:lineRule="atLeast"/>
    </w:pPr>
    <w:rPr>
      <w:rFonts w:eastAsia="Calibri"/>
      <w:color w:val="auto"/>
    </w:rPr>
  </w:style>
  <w:style w:type="paragraph" w:customStyle="1" w:styleId="CM28">
    <w:name w:val="CM28"/>
    <w:basedOn w:val="Default"/>
    <w:next w:val="Default"/>
    <w:uiPriority w:val="99"/>
    <w:qFormat/>
    <w:rsid w:val="003E2441"/>
    <w:pPr>
      <w:widowControl w:val="0"/>
    </w:pPr>
    <w:rPr>
      <w:rFonts w:eastAsia="Calibri"/>
      <w:color w:val="auto"/>
    </w:rPr>
  </w:style>
  <w:style w:type="paragraph" w:customStyle="1" w:styleId="CM8">
    <w:name w:val="CM8"/>
    <w:basedOn w:val="Default"/>
    <w:next w:val="Default"/>
    <w:uiPriority w:val="99"/>
    <w:qFormat/>
    <w:rsid w:val="003E2441"/>
    <w:pPr>
      <w:widowControl w:val="0"/>
    </w:pPr>
    <w:rPr>
      <w:rFonts w:eastAsia="Calibri"/>
      <w:color w:val="auto"/>
    </w:rPr>
  </w:style>
  <w:style w:type="paragraph" w:customStyle="1" w:styleId="CM6">
    <w:name w:val="CM6"/>
    <w:basedOn w:val="Default"/>
    <w:next w:val="Default"/>
    <w:uiPriority w:val="99"/>
    <w:qFormat/>
    <w:rsid w:val="003E2441"/>
    <w:pPr>
      <w:widowControl w:val="0"/>
      <w:spacing w:line="553" w:lineRule="atLeast"/>
    </w:pPr>
    <w:rPr>
      <w:rFonts w:eastAsia="Calibri"/>
      <w:color w:val="auto"/>
    </w:rPr>
  </w:style>
  <w:style w:type="paragraph" w:customStyle="1" w:styleId="CM22">
    <w:name w:val="CM22"/>
    <w:basedOn w:val="Default"/>
    <w:next w:val="Default"/>
    <w:uiPriority w:val="99"/>
    <w:qFormat/>
    <w:rsid w:val="003E2441"/>
    <w:pPr>
      <w:widowControl w:val="0"/>
    </w:pPr>
    <w:rPr>
      <w:rFonts w:eastAsia="Calibri"/>
      <w:color w:val="auto"/>
    </w:rPr>
  </w:style>
  <w:style w:type="paragraph" w:customStyle="1" w:styleId="DoubleUnderlined">
    <w:name w:val="Double Underlined"/>
    <w:basedOn w:val="Heading2"/>
    <w:autoRedefine/>
    <w:uiPriority w:val="99"/>
    <w:qFormat/>
    <w:rsid w:val="003E2441"/>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3E244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3E2441"/>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3E2441"/>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3E2441"/>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3E2441"/>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3E2441"/>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3E2441"/>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3E244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rPr>
  </w:style>
  <w:style w:type="paragraph" w:customStyle="1" w:styleId="StyleStyleHeading110pt10pt">
    <w:name w:val="Style Style Heading 1 + 10 pt + 10 pt"/>
    <w:basedOn w:val="StyleHeading110pt"/>
    <w:uiPriority w:val="99"/>
    <w:qFormat/>
    <w:rsid w:val="003E2441"/>
  </w:style>
  <w:style w:type="paragraph" w:customStyle="1" w:styleId="StyleUnderliningTimesNewRomanBoldNounderlineKernat16">
    <w:name w:val="Style Underlining + Times New Roman Bold No underline Kern at 16..."/>
    <w:basedOn w:val="Normal"/>
    <w:uiPriority w:val="99"/>
    <w:qFormat/>
    <w:rsid w:val="003E244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3E2441"/>
    <w:rPr>
      <w:rFonts w:eastAsia="Times New Roman"/>
      <w:b/>
      <w:bCs/>
      <w:kern w:val="32"/>
      <w:sz w:val="32"/>
      <w:szCs w:val="32"/>
    </w:rPr>
  </w:style>
  <w:style w:type="paragraph" w:customStyle="1" w:styleId="StyleBoldUnderliningKernat16pt">
    <w:name w:val="Style Bold Underlining + Kern at 16 pt"/>
    <w:uiPriority w:val="99"/>
    <w:qFormat/>
    <w:rsid w:val="003E2441"/>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3E2441"/>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3E2441"/>
    <w:pPr>
      <w:spacing w:line="256" w:lineRule="auto"/>
      <w:ind w:left="0" w:right="0"/>
      <w:jc w:val="left"/>
    </w:pPr>
    <w:rPr>
      <w:sz w:val="12"/>
      <w:szCs w:val="24"/>
    </w:rPr>
  </w:style>
  <w:style w:type="paragraph" w:customStyle="1" w:styleId="TxBr6p1">
    <w:name w:val="TxBr_6p1"/>
    <w:basedOn w:val="Normal"/>
    <w:uiPriority w:val="99"/>
    <w:qFormat/>
    <w:rsid w:val="003E2441"/>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3E2441"/>
    <w:pPr>
      <w:ind w:left="400"/>
    </w:pPr>
    <w:rPr>
      <w:rFonts w:eastAsia="Times New Roman"/>
      <w:szCs w:val="20"/>
    </w:rPr>
  </w:style>
  <w:style w:type="paragraph" w:customStyle="1" w:styleId="Paste">
    <w:name w:val="Paste"/>
    <w:basedOn w:val="Normal"/>
    <w:qFormat/>
    <w:rsid w:val="003E2441"/>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3E2441"/>
    <w:rPr>
      <w:rFonts w:ascii="Georgia" w:eastAsia="Times New Roman" w:hAnsi="Georgia"/>
      <w:b/>
      <w:u w:val="single"/>
    </w:rPr>
  </w:style>
  <w:style w:type="paragraph" w:customStyle="1" w:styleId="UnderlineStyle0">
    <w:name w:val="Underline Style"/>
    <w:basedOn w:val="Normal"/>
    <w:link w:val="UnderlineStyleChar"/>
    <w:qFormat/>
    <w:rsid w:val="003E2441"/>
    <w:rPr>
      <w:rFonts w:ascii="Georgia" w:eastAsia="Times New Roman" w:hAnsi="Georgia" w:cstheme="minorBidi"/>
      <w:b/>
      <w:u w:val="single"/>
    </w:rPr>
  </w:style>
  <w:style w:type="paragraph" w:customStyle="1" w:styleId="Normalization">
    <w:name w:val="Normalization"/>
    <w:basedOn w:val="Normal"/>
    <w:uiPriority w:val="99"/>
    <w:qFormat/>
    <w:rsid w:val="003E2441"/>
    <w:rPr>
      <w:rFonts w:eastAsia="Times New Roman"/>
      <w:sz w:val="18"/>
    </w:rPr>
  </w:style>
  <w:style w:type="paragraph" w:customStyle="1" w:styleId="BreifTitle">
    <w:name w:val="Breif Title"/>
    <w:basedOn w:val="Normal"/>
    <w:autoRedefine/>
    <w:uiPriority w:val="99"/>
    <w:qFormat/>
    <w:rsid w:val="003E2441"/>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3E244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3E2441"/>
    <w:pPr>
      <w:spacing w:before="0" w:after="0"/>
      <w:jc w:val="center"/>
      <w:outlineLvl w:val="0"/>
    </w:pPr>
    <w:rPr>
      <w:sz w:val="32"/>
      <w:szCs w:val="32"/>
      <w:lang w:bidi="ar-SA"/>
    </w:rPr>
  </w:style>
  <w:style w:type="paragraph" w:customStyle="1" w:styleId="Tagandcite">
    <w:name w:val="Tag and cite"/>
    <w:basedOn w:val="Normal"/>
    <w:autoRedefine/>
    <w:uiPriority w:val="99"/>
    <w:qFormat/>
    <w:rsid w:val="003E2441"/>
    <w:rPr>
      <w:rFonts w:eastAsia="Times New Roman"/>
      <w:color w:val="333333"/>
    </w:rPr>
  </w:style>
  <w:style w:type="paragraph" w:customStyle="1" w:styleId="StyleTagandCiteFranklinGothicDemi">
    <w:name w:val="Style Tag and Cite + Franklin Gothic Demi"/>
    <w:basedOn w:val="Normal"/>
    <w:autoRedefine/>
    <w:uiPriority w:val="99"/>
    <w:qFormat/>
    <w:rsid w:val="003E2441"/>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3E2441"/>
    <w:rPr>
      <w:bCs/>
    </w:rPr>
  </w:style>
  <w:style w:type="paragraph" w:customStyle="1" w:styleId="tagCharCharCharCharCharCharChar">
    <w:name w:val="tag Char Char Char Char Char Char Char"/>
    <w:basedOn w:val="Normal"/>
    <w:uiPriority w:val="99"/>
    <w:qFormat/>
    <w:rsid w:val="003E2441"/>
    <w:rPr>
      <w:rFonts w:eastAsia="Times New Roman"/>
      <w:b/>
      <w:sz w:val="24"/>
      <w:szCs w:val="20"/>
    </w:rPr>
  </w:style>
  <w:style w:type="paragraph" w:customStyle="1" w:styleId="title-bold-medium">
    <w:name w:val="title-bold-medium"/>
    <w:basedOn w:val="Normal"/>
    <w:uiPriority w:val="99"/>
    <w:qFormat/>
    <w:rsid w:val="003E2441"/>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3E2441"/>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3E2441"/>
    <w:rPr>
      <w:rFonts w:ascii="Arial Narrow" w:eastAsia="Times New Roman" w:hAnsi="Arial Narrow"/>
      <w:b/>
      <w:sz w:val="24"/>
    </w:rPr>
  </w:style>
  <w:style w:type="paragraph" w:customStyle="1" w:styleId="BLOCKTITLE1">
    <w:name w:val="BLOCK TITLE"/>
    <w:basedOn w:val="Heading1"/>
    <w:uiPriority w:val="99"/>
    <w:qFormat/>
    <w:rsid w:val="003E244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rPr>
  </w:style>
  <w:style w:type="paragraph" w:customStyle="1" w:styleId="shellscontentions">
    <w:name w:val="shells/contentions"/>
    <w:basedOn w:val="TagCite"/>
    <w:uiPriority w:val="99"/>
    <w:qFormat/>
    <w:rsid w:val="003E2441"/>
    <w:pPr>
      <w:widowControl w:val="0"/>
      <w:autoSpaceDE w:val="0"/>
      <w:autoSpaceDN w:val="0"/>
      <w:adjustRightInd w:val="0"/>
    </w:pPr>
    <w:rPr>
      <w:sz w:val="24"/>
      <w:szCs w:val="20"/>
    </w:rPr>
  </w:style>
  <w:style w:type="paragraph" w:customStyle="1" w:styleId="BriefTitle1">
    <w:name w:val="Brief Title 1"/>
    <w:basedOn w:val="Normal"/>
    <w:uiPriority w:val="99"/>
    <w:qFormat/>
    <w:rsid w:val="003E244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3E2441"/>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3E2441"/>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3E244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3E2441"/>
    <w:pPr>
      <w:spacing w:before="100" w:beforeAutospacing="1" w:after="100" w:afterAutospacing="1"/>
    </w:pPr>
    <w:rPr>
      <w:rFonts w:eastAsia="Times New Roman"/>
    </w:rPr>
  </w:style>
  <w:style w:type="paragraph" w:customStyle="1" w:styleId="ToRead">
    <w:name w:val="To Read"/>
    <w:basedOn w:val="Normal"/>
    <w:uiPriority w:val="99"/>
    <w:qFormat/>
    <w:rsid w:val="003E2441"/>
    <w:pPr>
      <w:ind w:left="720"/>
    </w:pPr>
    <w:rPr>
      <w:rFonts w:ascii="Verdana" w:eastAsia="Times New Roman" w:hAnsi="Verdana"/>
      <w:b/>
      <w:u w:val="single"/>
    </w:rPr>
  </w:style>
  <w:style w:type="paragraph" w:customStyle="1" w:styleId="Style1">
    <w:name w:val="Style 1"/>
    <w:basedOn w:val="Normal"/>
    <w:uiPriority w:val="99"/>
    <w:qFormat/>
    <w:rsid w:val="003E2441"/>
    <w:pPr>
      <w:widowControl w:val="0"/>
      <w:ind w:firstLine="216"/>
    </w:pPr>
    <w:rPr>
      <w:rFonts w:eastAsia="Times New Roman"/>
      <w:noProof/>
      <w:color w:val="000000"/>
      <w:szCs w:val="20"/>
    </w:rPr>
  </w:style>
  <w:style w:type="paragraph" w:customStyle="1" w:styleId="Style40">
    <w:name w:val="Style 4"/>
    <w:basedOn w:val="Normal"/>
    <w:uiPriority w:val="99"/>
    <w:qFormat/>
    <w:rsid w:val="003E2441"/>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3E2441"/>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3E2441"/>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3E2441"/>
    <w:pPr>
      <w:ind w:left="1660"/>
    </w:pPr>
  </w:style>
  <w:style w:type="paragraph" w:customStyle="1" w:styleId="PageNumber1">
    <w:name w:val="Page Number1"/>
    <w:basedOn w:val="Normal"/>
    <w:next w:val="Normal"/>
    <w:uiPriority w:val="99"/>
    <w:qFormat/>
    <w:rsid w:val="003E2441"/>
    <w:rPr>
      <w:rFonts w:eastAsia="Times New Roman"/>
    </w:rPr>
  </w:style>
  <w:style w:type="paragraph" w:customStyle="1" w:styleId="Card1">
    <w:name w:val="Card1"/>
    <w:uiPriority w:val="99"/>
    <w:qFormat/>
    <w:rsid w:val="003E2441"/>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3E2441"/>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3E2441"/>
    <w:pPr>
      <w:ind w:left="288" w:right="288"/>
    </w:pPr>
    <w:rPr>
      <w:rFonts w:eastAsia="Times New Roman"/>
    </w:rPr>
  </w:style>
  <w:style w:type="paragraph" w:customStyle="1" w:styleId="CaseListNormal">
    <w:name w:val="Case List Normal"/>
    <w:basedOn w:val="Normal"/>
    <w:uiPriority w:val="99"/>
    <w:qFormat/>
    <w:rsid w:val="003E2441"/>
    <w:rPr>
      <w:rFonts w:ascii="Times" w:eastAsia="Times New Roman" w:hAnsi="Times"/>
      <w:szCs w:val="26"/>
    </w:rPr>
  </w:style>
  <w:style w:type="paragraph" w:customStyle="1" w:styleId="Body">
    <w:name w:val="Body"/>
    <w:basedOn w:val="Normal"/>
    <w:uiPriority w:val="99"/>
    <w:qFormat/>
    <w:rsid w:val="003E2441"/>
    <w:pPr>
      <w:outlineLvl w:val="3"/>
    </w:pPr>
    <w:rPr>
      <w:rFonts w:eastAsia="Times New Roman"/>
      <w:szCs w:val="20"/>
    </w:rPr>
  </w:style>
  <w:style w:type="paragraph" w:customStyle="1" w:styleId="3text">
    <w:name w:val="3text"/>
    <w:basedOn w:val="Normal"/>
    <w:uiPriority w:val="99"/>
    <w:qFormat/>
    <w:rsid w:val="003E2441"/>
    <w:pPr>
      <w:spacing w:before="100" w:beforeAutospacing="1" w:after="100" w:afterAutospacing="1"/>
    </w:pPr>
    <w:rPr>
      <w:rFonts w:eastAsia="Times New Roman"/>
      <w:sz w:val="24"/>
    </w:rPr>
  </w:style>
  <w:style w:type="paragraph" w:customStyle="1" w:styleId="TimesNewRoman12">
    <w:name w:val="TimesNewRoman12"/>
    <w:uiPriority w:val="99"/>
    <w:qFormat/>
    <w:rsid w:val="003E2441"/>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3E2441"/>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3E2441"/>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3E2441"/>
    <w:rPr>
      <w:rFonts w:eastAsia="Times New Roman"/>
      <w:color w:val="000000"/>
      <w:sz w:val="18"/>
    </w:rPr>
  </w:style>
  <w:style w:type="paragraph" w:customStyle="1" w:styleId="text1">
    <w:name w:val="text1"/>
    <w:basedOn w:val="Normal"/>
    <w:autoRedefine/>
    <w:uiPriority w:val="99"/>
    <w:qFormat/>
    <w:rsid w:val="003E2441"/>
    <w:rPr>
      <w:rFonts w:eastAsia="Times New Roman"/>
      <w:szCs w:val="20"/>
    </w:rPr>
  </w:style>
  <w:style w:type="paragraph" w:customStyle="1" w:styleId="RepeatBlockHeading">
    <w:name w:val="Repeat Block Heading"/>
    <w:basedOn w:val="Normal"/>
    <w:autoRedefine/>
    <w:uiPriority w:val="99"/>
    <w:qFormat/>
    <w:rsid w:val="003E2441"/>
    <w:pPr>
      <w:jc w:val="center"/>
    </w:pPr>
    <w:rPr>
      <w:rFonts w:eastAsia="Times New Roman"/>
      <w:b/>
      <w:smallCaps/>
      <w:color w:val="000000"/>
      <w:sz w:val="24"/>
      <w:u w:val="thick"/>
    </w:rPr>
  </w:style>
  <w:style w:type="paragraph" w:customStyle="1" w:styleId="story-headline">
    <w:name w:val="story-headline"/>
    <w:basedOn w:val="Normal"/>
    <w:uiPriority w:val="99"/>
    <w:qFormat/>
    <w:rsid w:val="003E2441"/>
    <w:pPr>
      <w:spacing w:before="72" w:after="72"/>
    </w:pPr>
    <w:rPr>
      <w:rFonts w:eastAsia="Times New Roman"/>
      <w:b/>
      <w:bCs/>
      <w:sz w:val="26"/>
      <w:szCs w:val="26"/>
    </w:rPr>
  </w:style>
  <w:style w:type="paragraph" w:customStyle="1" w:styleId="story-body">
    <w:name w:val="story-body"/>
    <w:basedOn w:val="Normal"/>
    <w:uiPriority w:val="99"/>
    <w:qFormat/>
    <w:rsid w:val="003E2441"/>
    <w:pPr>
      <w:spacing w:before="100" w:beforeAutospacing="1" w:after="100" w:afterAutospacing="1"/>
    </w:pPr>
    <w:rPr>
      <w:rFonts w:eastAsia="Times New Roman"/>
    </w:rPr>
  </w:style>
  <w:style w:type="paragraph" w:customStyle="1" w:styleId="story-dateline">
    <w:name w:val="story-dateline"/>
    <w:basedOn w:val="Normal"/>
    <w:uiPriority w:val="99"/>
    <w:qFormat/>
    <w:rsid w:val="003E2441"/>
    <w:rPr>
      <w:rFonts w:eastAsia="Times New Roman"/>
      <w:b/>
      <w:bCs/>
    </w:rPr>
  </w:style>
  <w:style w:type="paragraph" w:customStyle="1" w:styleId="TextofCards">
    <w:name w:val="Text of Cards"/>
    <w:basedOn w:val="Normal"/>
    <w:uiPriority w:val="99"/>
    <w:qFormat/>
    <w:rsid w:val="003E2441"/>
    <w:rPr>
      <w:rFonts w:eastAsia="Times New Roman"/>
      <w:color w:val="000000"/>
      <w:spacing w:val="6"/>
      <w:szCs w:val="23"/>
    </w:rPr>
  </w:style>
  <w:style w:type="paragraph" w:customStyle="1" w:styleId="Corpotesto">
    <w:name w:val="Corpo testo"/>
    <w:basedOn w:val="Normal"/>
    <w:uiPriority w:val="99"/>
    <w:qFormat/>
    <w:rsid w:val="003E2441"/>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3E2441"/>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3E2441"/>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3E2441"/>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3E2441"/>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3E2441"/>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3E2441"/>
    <w:rPr>
      <w:rFonts w:ascii="Arial" w:hAnsi="Arial"/>
      <w:b w:val="0"/>
      <w:caps w:val="0"/>
      <w:sz w:val="20"/>
    </w:rPr>
  </w:style>
  <w:style w:type="paragraph" w:customStyle="1" w:styleId="ProjectTitleLine">
    <w:name w:val="Project Title Line"/>
    <w:basedOn w:val="Normal"/>
    <w:next w:val="Normal"/>
    <w:autoRedefine/>
    <w:uiPriority w:val="99"/>
    <w:qFormat/>
    <w:rsid w:val="003E2441"/>
    <w:pPr>
      <w:jc w:val="center"/>
    </w:pPr>
    <w:rPr>
      <w:rFonts w:eastAsia="Times New Roman"/>
      <w:caps/>
      <w:szCs w:val="20"/>
    </w:rPr>
  </w:style>
  <w:style w:type="paragraph" w:customStyle="1" w:styleId="LanguageStrike">
    <w:name w:val="Language Strike"/>
    <w:basedOn w:val="Normal"/>
    <w:next w:val="Normal"/>
    <w:uiPriority w:val="99"/>
    <w:qFormat/>
    <w:rsid w:val="003E2441"/>
    <w:rPr>
      <w:rFonts w:ascii="Arial Narrow" w:eastAsia="Times New Roman" w:hAnsi="Arial Narrow"/>
      <w:strike/>
    </w:rPr>
  </w:style>
  <w:style w:type="paragraph" w:customStyle="1" w:styleId="NormalVerdana">
    <w:name w:val="Normal + Verdana"/>
    <w:aliases w:val="10 pt,White,Normal + Arial"/>
    <w:basedOn w:val="Normal"/>
    <w:uiPriority w:val="99"/>
    <w:qFormat/>
    <w:rsid w:val="003E2441"/>
    <w:rPr>
      <w:rFonts w:eastAsia="Times New Roman"/>
      <w:szCs w:val="20"/>
      <w:u w:val="single"/>
    </w:rPr>
  </w:style>
  <w:style w:type="paragraph" w:customStyle="1" w:styleId="Normal10pt">
    <w:name w:val="Normal + 10 pt"/>
    <w:basedOn w:val="Normal"/>
    <w:uiPriority w:val="99"/>
    <w:qFormat/>
    <w:rsid w:val="003E2441"/>
    <w:rPr>
      <w:rFonts w:eastAsia="Times New Roman"/>
      <w:szCs w:val="20"/>
    </w:rPr>
  </w:style>
  <w:style w:type="paragraph" w:customStyle="1" w:styleId="cardChar1Char">
    <w:name w:val="card Char1 Char"/>
    <w:basedOn w:val="Normal"/>
    <w:uiPriority w:val="99"/>
    <w:qFormat/>
    <w:rsid w:val="003E2441"/>
    <w:pPr>
      <w:ind w:left="288" w:right="288"/>
    </w:pPr>
    <w:rPr>
      <w:rFonts w:eastAsia="Times New Roman"/>
      <w:szCs w:val="20"/>
    </w:rPr>
  </w:style>
  <w:style w:type="paragraph" w:customStyle="1" w:styleId="CM12">
    <w:name w:val="CM12"/>
    <w:basedOn w:val="Default"/>
    <w:next w:val="Default"/>
    <w:uiPriority w:val="99"/>
    <w:qFormat/>
    <w:rsid w:val="003E2441"/>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3E2441"/>
    <w:pPr>
      <w:widowControl w:val="0"/>
      <w:spacing w:after="480"/>
    </w:pPr>
    <w:rPr>
      <w:rFonts w:ascii="Granjon LT Std" w:hAnsi="Granjon LT Std"/>
      <w:color w:val="auto"/>
    </w:rPr>
  </w:style>
  <w:style w:type="paragraph" w:customStyle="1" w:styleId="CM10">
    <w:name w:val="CM10"/>
    <w:basedOn w:val="Default"/>
    <w:next w:val="Default"/>
    <w:uiPriority w:val="99"/>
    <w:qFormat/>
    <w:rsid w:val="003E2441"/>
    <w:pPr>
      <w:widowControl w:val="0"/>
      <w:spacing w:line="320" w:lineRule="atLeast"/>
    </w:pPr>
    <w:rPr>
      <w:rFonts w:ascii="Granjon LT Std" w:hAnsi="Granjon LT Std"/>
      <w:color w:val="auto"/>
    </w:rPr>
  </w:style>
  <w:style w:type="paragraph" w:customStyle="1" w:styleId="bold">
    <w:name w:val="bold"/>
    <w:basedOn w:val="Normal"/>
    <w:uiPriority w:val="99"/>
    <w:qFormat/>
    <w:rsid w:val="003E2441"/>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3E2441"/>
    <w:rPr>
      <w:rFonts w:ascii="Arial Narrow" w:eastAsia="Times New Roman" w:hAnsi="Arial Narrow"/>
      <w:strike/>
      <w:szCs w:val="20"/>
    </w:rPr>
  </w:style>
  <w:style w:type="paragraph" w:customStyle="1" w:styleId="textbodyblack">
    <w:name w:val="textbodyblack"/>
    <w:basedOn w:val="Normal"/>
    <w:uiPriority w:val="99"/>
    <w:qFormat/>
    <w:rsid w:val="003E2441"/>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3E244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3E24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3E24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3E244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3E2441"/>
    <w:rPr>
      <w:rFonts w:ascii="Georgia" w:eastAsia="Times New Roman" w:hAnsi="Georgia"/>
      <w:b/>
      <w:bCs/>
      <w:szCs w:val="16"/>
      <w:u w:val="single"/>
    </w:rPr>
  </w:style>
  <w:style w:type="paragraph" w:customStyle="1" w:styleId="CiteCorrected">
    <w:name w:val="Cite Corrected"/>
    <w:basedOn w:val="Normal"/>
    <w:link w:val="CiteCorrectedChar"/>
    <w:qFormat/>
    <w:rsid w:val="003E2441"/>
    <w:rPr>
      <w:rFonts w:ascii="Georgia" w:eastAsia="Times New Roman" w:hAnsi="Georgia" w:cstheme="minorBidi"/>
      <w:b/>
      <w:bCs/>
      <w:szCs w:val="16"/>
      <w:u w:val="single"/>
    </w:rPr>
  </w:style>
  <w:style w:type="paragraph" w:customStyle="1" w:styleId="CardText2">
    <w:name w:val="Card Text 2"/>
    <w:basedOn w:val="CardText10"/>
    <w:link w:val="CardText2Char"/>
    <w:qFormat/>
    <w:rsid w:val="003E244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3E2441"/>
    <w:pPr>
      <w:ind w:left="288"/>
    </w:pPr>
    <w:rPr>
      <w:rFonts w:eastAsia="SimSun"/>
      <w:szCs w:val="20"/>
      <w:lang w:eastAsia="zh-CN"/>
    </w:rPr>
  </w:style>
  <w:style w:type="paragraph" w:customStyle="1" w:styleId="story-body-text">
    <w:name w:val="story-body-text"/>
    <w:basedOn w:val="Normal"/>
    <w:uiPriority w:val="99"/>
    <w:qFormat/>
    <w:rsid w:val="003E2441"/>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3E2441"/>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3E2441"/>
    <w:rPr>
      <w:u w:val="single"/>
    </w:rPr>
  </w:style>
  <w:style w:type="paragraph" w:customStyle="1" w:styleId="StyleCardText11ptUnderline">
    <w:name w:val="Style Card Text + 11 pt Underline"/>
    <w:link w:val="StyleCardText11ptUnderlineChar"/>
    <w:qFormat/>
    <w:rsid w:val="003E2441"/>
    <w:pPr>
      <w:spacing w:line="254" w:lineRule="auto"/>
    </w:pPr>
    <w:rPr>
      <w:u w:val="single"/>
    </w:rPr>
  </w:style>
  <w:style w:type="character" w:customStyle="1" w:styleId="StyleMinimizedText11ptChar">
    <w:name w:val="Style Minimized Text + 11 pt Char"/>
    <w:basedOn w:val="DefaultParagraphFont"/>
    <w:link w:val="StyleMinimizedText11pt"/>
    <w:locked/>
    <w:rsid w:val="003E2441"/>
    <w:rPr>
      <w:rFonts w:ascii="Georgia" w:hAnsi="Georgia"/>
      <w:sz w:val="16"/>
    </w:rPr>
  </w:style>
  <w:style w:type="paragraph" w:customStyle="1" w:styleId="StyleMinimizedText11pt">
    <w:name w:val="Style Minimized Text + 11 pt"/>
    <w:basedOn w:val="Normal"/>
    <w:link w:val="StyleMinimizedText11ptChar"/>
    <w:qFormat/>
    <w:rsid w:val="003E2441"/>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3E2441"/>
    <w:rPr>
      <w:rFonts w:ascii="Georgia" w:hAnsi="Georgia"/>
      <w:sz w:val="16"/>
    </w:rPr>
  </w:style>
  <w:style w:type="paragraph" w:customStyle="1" w:styleId="StyleMinimizedText11pt1">
    <w:name w:val="Style Minimized Text + 11 pt1"/>
    <w:basedOn w:val="Normal"/>
    <w:link w:val="StyleMinimizedText11pt1Char"/>
    <w:qFormat/>
    <w:rsid w:val="003E2441"/>
    <w:rPr>
      <w:rFonts w:ascii="Georgia" w:hAnsi="Georgia" w:cstheme="minorBidi"/>
      <w:sz w:val="16"/>
    </w:rPr>
  </w:style>
  <w:style w:type="character" w:customStyle="1" w:styleId="Debate-CardSmalltextF2Char">
    <w:name w:val="Debate- Card Small text F2 Char"/>
    <w:link w:val="Debate-CardSmalltextF2"/>
    <w:locked/>
    <w:rsid w:val="003E2441"/>
    <w:rPr>
      <w:rFonts w:ascii="Arial Narrow" w:hAnsi="Arial Narrow"/>
      <w:sz w:val="16"/>
    </w:rPr>
  </w:style>
  <w:style w:type="paragraph" w:customStyle="1" w:styleId="Debate-CardSmalltextF2">
    <w:name w:val="Debate- Card Small text F2"/>
    <w:basedOn w:val="Normal"/>
    <w:next w:val="Normal"/>
    <w:link w:val="Debate-CardSmalltextF2Char"/>
    <w:qFormat/>
    <w:rsid w:val="003E2441"/>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3E2441"/>
    <w:rPr>
      <w:rFonts w:ascii="Arial Narrow" w:hAnsi="Arial Narrow"/>
      <w:b/>
      <w:sz w:val="18"/>
      <w:u w:val="single"/>
    </w:rPr>
  </w:style>
  <w:style w:type="paragraph" w:customStyle="1" w:styleId="Debate-EmphasizedText-F5">
    <w:name w:val="Debate- Emphasized Text- F5"/>
    <w:basedOn w:val="Normal"/>
    <w:link w:val="Debate-EmphasizedText-F5Char"/>
    <w:qFormat/>
    <w:rsid w:val="003E2441"/>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3E244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E2441"/>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3E244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3E2441"/>
    <w:rPr>
      <w:rFonts w:eastAsia="Times New Roman" w:cs="Calibri"/>
      <w:sz w:val="16"/>
    </w:rPr>
  </w:style>
  <w:style w:type="character" w:customStyle="1" w:styleId="CardStyleChar">
    <w:name w:val="Card Style Char"/>
    <w:link w:val="CardStyle"/>
    <w:locked/>
    <w:rsid w:val="003E2441"/>
    <w:rPr>
      <w:rFonts w:ascii="Times New Roman" w:eastAsia="Times New Roman" w:hAnsi="Times New Roman" w:cs="Times New Roman"/>
      <w:szCs w:val="24"/>
    </w:rPr>
  </w:style>
  <w:style w:type="paragraph" w:customStyle="1" w:styleId="emactive">
    <w:name w:val="emactive"/>
    <w:basedOn w:val="Normal"/>
    <w:uiPriority w:val="99"/>
    <w:qFormat/>
    <w:rsid w:val="003E2441"/>
    <w:pPr>
      <w:spacing w:before="100" w:beforeAutospacing="1" w:after="100" w:afterAutospacing="1"/>
    </w:pPr>
    <w:rPr>
      <w:rFonts w:eastAsia="Times New Roman"/>
      <w:sz w:val="24"/>
    </w:rPr>
  </w:style>
  <w:style w:type="paragraph" w:customStyle="1" w:styleId="emready">
    <w:name w:val="emready"/>
    <w:basedOn w:val="Normal"/>
    <w:uiPriority w:val="99"/>
    <w:qFormat/>
    <w:rsid w:val="003E2441"/>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3E244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3E2441"/>
    <w:rPr>
      <w:rFonts w:ascii="Georgia" w:eastAsia="Times New Roman" w:hAnsi="Georgia"/>
      <w:b/>
      <w:u w:val="single"/>
    </w:rPr>
  </w:style>
  <w:style w:type="character" w:customStyle="1" w:styleId="CardHighlightChar">
    <w:name w:val="Card Highlight Char"/>
    <w:link w:val="CardHighlight"/>
    <w:locked/>
    <w:rsid w:val="003E244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3E2441"/>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3E244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3E2441"/>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3E2441"/>
    <w:pPr>
      <w:spacing w:before="100" w:beforeAutospacing="1" w:after="100" w:afterAutospacing="1"/>
    </w:pPr>
    <w:rPr>
      <w:rFonts w:eastAsia="Times New Roman"/>
      <w:sz w:val="24"/>
    </w:rPr>
  </w:style>
  <w:style w:type="paragraph" w:customStyle="1" w:styleId="norma">
    <w:name w:val="norma"/>
    <w:basedOn w:val="Heading3"/>
    <w:uiPriority w:val="99"/>
    <w:qFormat/>
    <w:rsid w:val="003E2441"/>
    <w:rPr>
      <w:rFonts w:eastAsia="MS Gothic" w:cs="Arial"/>
      <w:bCs/>
      <w:sz w:val="24"/>
    </w:rPr>
  </w:style>
  <w:style w:type="paragraph" w:customStyle="1" w:styleId="nromal">
    <w:name w:val="nromal"/>
    <w:basedOn w:val="Normal"/>
    <w:uiPriority w:val="99"/>
    <w:qFormat/>
    <w:rsid w:val="003E2441"/>
    <w:pPr>
      <w:keepNext/>
      <w:keepLines/>
      <w:spacing w:before="200"/>
      <w:outlineLvl w:val="3"/>
    </w:pPr>
    <w:rPr>
      <w:rFonts w:eastAsia="Times New Roman" w:cs="Cambria"/>
      <w:b/>
      <w:iCs/>
    </w:rPr>
  </w:style>
  <w:style w:type="paragraph" w:customStyle="1" w:styleId="natural">
    <w:name w:val="natural"/>
    <w:basedOn w:val="Normal"/>
    <w:uiPriority w:val="99"/>
    <w:qFormat/>
    <w:rsid w:val="003E2441"/>
    <w:pPr>
      <w:keepNext/>
      <w:keepLines/>
      <w:spacing w:before="200"/>
      <w:outlineLvl w:val="3"/>
    </w:pPr>
    <w:rPr>
      <w:rFonts w:eastAsia="Times New Roman"/>
      <w:b/>
      <w:iCs/>
    </w:rPr>
  </w:style>
  <w:style w:type="paragraph" w:customStyle="1" w:styleId="nroaml">
    <w:name w:val="nroaml"/>
    <w:basedOn w:val="Normal"/>
    <w:uiPriority w:val="99"/>
    <w:qFormat/>
    <w:rsid w:val="003E2441"/>
    <w:pPr>
      <w:keepNext/>
      <w:keepLines/>
      <w:spacing w:before="200"/>
      <w:outlineLvl w:val="3"/>
    </w:pPr>
    <w:rPr>
      <w:rFonts w:eastAsia="Times New Roman"/>
      <w:b/>
      <w:iCs/>
    </w:rPr>
  </w:style>
  <w:style w:type="paragraph" w:customStyle="1" w:styleId="noraml">
    <w:name w:val="noraml"/>
    <w:basedOn w:val="Normal"/>
    <w:uiPriority w:val="99"/>
    <w:qFormat/>
    <w:rsid w:val="003E2441"/>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3E2441"/>
    <w:rPr>
      <w:rFonts w:ascii="Georgia" w:eastAsia="Calibri" w:hAnsi="Georgia"/>
      <w:sz w:val="16"/>
      <w:szCs w:val="16"/>
    </w:rPr>
  </w:style>
  <w:style w:type="paragraph" w:customStyle="1" w:styleId="SmallSizeParagraph">
    <w:name w:val="Small Size Paragraph"/>
    <w:basedOn w:val="Normal"/>
    <w:link w:val="SmallSizeParagraphChar"/>
    <w:qFormat/>
    <w:rsid w:val="003E2441"/>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3E244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3E2441"/>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szCs w:val="22"/>
      <w:bdr w:val="single" w:sz="4" w:space="0" w:color="auto" w:frame="1"/>
    </w:rPr>
  </w:style>
  <w:style w:type="character" w:customStyle="1" w:styleId="LanguageEditingChar">
    <w:name w:val="Language Editing Char"/>
    <w:link w:val="LanguageEditing"/>
    <w:locked/>
    <w:rsid w:val="003E244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3E2441"/>
    <w:rPr>
      <w:rFonts w:eastAsia="Times New Roman"/>
      <w:strike/>
      <w:sz w:val="20"/>
    </w:rPr>
  </w:style>
  <w:style w:type="character" w:customStyle="1" w:styleId="CardT1Char">
    <w:name w:val="CardT1 Char"/>
    <w:link w:val="CardT1"/>
    <w:locked/>
    <w:rsid w:val="003E2441"/>
    <w:rPr>
      <w:rFonts w:ascii="Arial" w:eastAsia="Calibri" w:hAnsi="Arial" w:cs="Arial"/>
      <w:kern w:val="2"/>
      <w:sz w:val="14"/>
      <w:szCs w:val="14"/>
      <w:lang w:eastAsia="zh-TW"/>
    </w:rPr>
  </w:style>
  <w:style w:type="paragraph" w:customStyle="1" w:styleId="CardT1">
    <w:name w:val="CardT1"/>
    <w:basedOn w:val="Normal"/>
    <w:link w:val="CardT1Char"/>
    <w:qFormat/>
    <w:rsid w:val="003E2441"/>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3E244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3E2441"/>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3E2441"/>
    <w:pPr>
      <w:spacing w:before="100" w:beforeAutospacing="1" w:after="100" w:afterAutospacing="1"/>
    </w:pPr>
    <w:rPr>
      <w:rFonts w:eastAsia="Times New Roman"/>
      <w:sz w:val="24"/>
    </w:rPr>
  </w:style>
  <w:style w:type="paragraph" w:customStyle="1" w:styleId="CiteReal">
    <w:name w:val="Cite Real"/>
    <w:basedOn w:val="Normal"/>
    <w:next w:val="Normal"/>
    <w:qFormat/>
    <w:rsid w:val="003E2441"/>
    <w:rPr>
      <w:rFonts w:eastAsia="MS Mincho"/>
      <w:b/>
      <w:sz w:val="24"/>
      <w:u w:val="single"/>
    </w:rPr>
  </w:style>
  <w:style w:type="paragraph" w:customStyle="1" w:styleId="2909F619802848F09E01365C32F34654">
    <w:name w:val="2909F619802848F09E01365C32F34654"/>
    <w:uiPriority w:val="99"/>
    <w:qFormat/>
    <w:rsid w:val="003E2441"/>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3E2441"/>
    <w:rPr>
      <w:rFonts w:ascii="Georgia" w:eastAsia="Calibri" w:hAnsi="Georgia"/>
      <w:u w:val="single"/>
      <w:lang w:val="x-none" w:eastAsia="zh-CN"/>
    </w:rPr>
  </w:style>
  <w:style w:type="paragraph" w:customStyle="1" w:styleId="UnderlineS">
    <w:name w:val="Underline S"/>
    <w:basedOn w:val="Normal"/>
    <w:link w:val="UnderlineSChar"/>
    <w:qFormat/>
    <w:rsid w:val="003E2441"/>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3E2441"/>
    <w:rPr>
      <w:rFonts w:ascii="Georgia" w:eastAsia="SimSun" w:hAnsi="Georgia"/>
      <w:sz w:val="12"/>
    </w:rPr>
  </w:style>
  <w:style w:type="paragraph" w:customStyle="1" w:styleId="Ununderlined">
    <w:name w:val="Ununderlined"/>
    <w:basedOn w:val="Normal"/>
    <w:link w:val="UnunderlinedChar"/>
    <w:qFormat/>
    <w:rsid w:val="003E2441"/>
    <w:rPr>
      <w:rFonts w:ascii="Georgia" w:eastAsia="SimSun" w:hAnsi="Georgia" w:cstheme="minorBidi"/>
      <w:sz w:val="12"/>
    </w:rPr>
  </w:style>
  <w:style w:type="character" w:customStyle="1" w:styleId="HighlightingChar">
    <w:name w:val="Highlighting Char"/>
    <w:link w:val="Highlighting"/>
    <w:locked/>
    <w:rsid w:val="003E2441"/>
    <w:rPr>
      <w:rFonts w:ascii="Georgia" w:eastAsia="SimSun" w:hAnsi="Georgia"/>
      <w:u w:val="thick"/>
    </w:rPr>
  </w:style>
  <w:style w:type="paragraph" w:customStyle="1" w:styleId="Highlighting">
    <w:name w:val="Highlighting"/>
    <w:basedOn w:val="Normal"/>
    <w:link w:val="HighlightingChar"/>
    <w:autoRedefine/>
    <w:qFormat/>
    <w:rsid w:val="003E2441"/>
    <w:rPr>
      <w:rFonts w:ascii="Georgia" w:eastAsia="SimSun" w:hAnsi="Georgia" w:cstheme="minorBidi"/>
      <w:u w:val="thick"/>
    </w:rPr>
  </w:style>
  <w:style w:type="character" w:customStyle="1" w:styleId="CITEChar0">
    <w:name w:val="CITE Char"/>
    <w:link w:val="CITE"/>
    <w:locked/>
    <w:rsid w:val="003E2441"/>
    <w:rPr>
      <w:rFonts w:ascii="Arial" w:eastAsia="Times New Roman" w:hAnsi="Arial" w:cs="Arial"/>
      <w:iCs/>
      <w:smallCaps/>
      <w:sz w:val="20"/>
      <w:szCs w:val="20"/>
      <w:u w:val="double"/>
    </w:rPr>
  </w:style>
  <w:style w:type="paragraph" w:customStyle="1" w:styleId="CITE">
    <w:name w:val="CITE"/>
    <w:basedOn w:val="Heading2"/>
    <w:link w:val="CITEChar0"/>
    <w:autoRedefine/>
    <w:qFormat/>
    <w:rsid w:val="003E2441"/>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3E2441"/>
    <w:pPr>
      <w:spacing w:before="100" w:beforeAutospacing="1" w:after="100" w:afterAutospacing="1"/>
    </w:pPr>
    <w:rPr>
      <w:rFonts w:eastAsia="Times New Roman"/>
      <w:sz w:val="24"/>
      <w:lang w:eastAsia="zh-CN"/>
    </w:rPr>
  </w:style>
  <w:style w:type="paragraph" w:customStyle="1" w:styleId="Analytics">
    <w:name w:val="Analytics"/>
    <w:basedOn w:val="Normal"/>
    <w:link w:val="AnalyticsChar"/>
    <w:uiPriority w:val="4"/>
    <w:qFormat/>
    <w:rsid w:val="003E2441"/>
    <w:rPr>
      <w:rFonts w:eastAsia="Calibri"/>
      <w:b/>
      <w:sz w:val="24"/>
    </w:rPr>
  </w:style>
  <w:style w:type="paragraph" w:customStyle="1" w:styleId="D345FF3D873148C5AE3FBF3267827368">
    <w:name w:val="D345FF3D873148C5AE3FBF3267827368"/>
    <w:uiPriority w:val="99"/>
    <w:qFormat/>
    <w:rsid w:val="003E2441"/>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3E244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3E2441"/>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3E244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3E2441"/>
    <w:rPr>
      <w:b/>
      <w:sz w:val="28"/>
    </w:rPr>
  </w:style>
  <w:style w:type="character" w:customStyle="1" w:styleId="SourcenameChar">
    <w:name w:val="Source name Char"/>
    <w:link w:val="Sourcename"/>
    <w:locked/>
    <w:rsid w:val="003E244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3E2441"/>
    <w:rPr>
      <w:b/>
      <w:bCs/>
      <w:sz w:val="20"/>
    </w:rPr>
  </w:style>
  <w:style w:type="character" w:customStyle="1" w:styleId="underlinedcardChar">
    <w:name w:val="underlined card Char"/>
    <w:link w:val="underlinedcard0"/>
    <w:locked/>
    <w:rsid w:val="003E244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3E2441"/>
    <w:rPr>
      <w:sz w:val="22"/>
      <w:u w:val="single"/>
    </w:rPr>
  </w:style>
  <w:style w:type="paragraph" w:customStyle="1" w:styleId="FullText">
    <w:name w:val="Full Text"/>
    <w:basedOn w:val="Normal"/>
    <w:uiPriority w:val="99"/>
    <w:qFormat/>
    <w:rsid w:val="003E2441"/>
    <w:rPr>
      <w:rFonts w:eastAsia="Times New Roman"/>
      <w:sz w:val="16"/>
    </w:rPr>
  </w:style>
  <w:style w:type="character" w:customStyle="1" w:styleId="TextUnderlineChar">
    <w:name w:val="Text Underline Char"/>
    <w:link w:val="TextUnderline"/>
    <w:locked/>
    <w:rsid w:val="003E244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3E2441"/>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3E244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3E2441"/>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3E244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3E2441"/>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3E2441"/>
    <w:pPr>
      <w:spacing w:before="240"/>
      <w:outlineLvl w:val="2"/>
    </w:pPr>
    <w:rPr>
      <w:rFonts w:eastAsia="Times New Roman"/>
      <w:b/>
    </w:rPr>
  </w:style>
  <w:style w:type="character" w:customStyle="1" w:styleId="CiteCardChar">
    <w:name w:val="Cite_Card Char"/>
    <w:link w:val="CiteCard0"/>
    <w:locked/>
    <w:rsid w:val="003E2441"/>
    <w:rPr>
      <w:rFonts w:ascii="Times New Roman" w:eastAsia="Times New Roman" w:hAnsi="Times New Roman" w:cs="Arial"/>
      <w:bCs/>
      <w:sz w:val="20"/>
      <w:szCs w:val="20"/>
    </w:rPr>
  </w:style>
  <w:style w:type="paragraph" w:customStyle="1" w:styleId="CiteCard0">
    <w:name w:val="Cite_Card"/>
    <w:link w:val="CiteCardChar"/>
    <w:qFormat/>
    <w:rsid w:val="003E2441"/>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3E2441"/>
    <w:pPr>
      <w:widowControl w:val="0"/>
    </w:pPr>
    <w:rPr>
      <w:rFonts w:eastAsia="MS Mincho"/>
      <w:color w:val="auto"/>
    </w:rPr>
  </w:style>
  <w:style w:type="paragraph" w:customStyle="1" w:styleId="dropcap">
    <w:name w:val="dropcap"/>
    <w:basedOn w:val="Normal"/>
    <w:uiPriority w:val="99"/>
    <w:qFormat/>
    <w:rsid w:val="003E2441"/>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3E2441"/>
    <w:rPr>
      <w:rFonts w:ascii="Georgia" w:eastAsia="Times New Roman" w:hAnsi="Georgia" w:cs="Times New Roman"/>
      <w:szCs w:val="24"/>
      <w:u w:val="single"/>
    </w:rPr>
  </w:style>
  <w:style w:type="paragraph" w:customStyle="1" w:styleId="StyleStyle49pt6">
    <w:name w:val="Style Style4 + 9 pt6"/>
    <w:basedOn w:val="Style4"/>
    <w:link w:val="StyleStyle49pt6Char"/>
    <w:qFormat/>
    <w:rsid w:val="003E2441"/>
    <w:rPr>
      <w:rFonts w:ascii="Georgia" w:hAnsi="Georgia"/>
    </w:rPr>
  </w:style>
  <w:style w:type="character" w:customStyle="1" w:styleId="UnderlineCharCharCharCharChar">
    <w:name w:val="Underline Char Char Char Char Char"/>
    <w:link w:val="UnderlineCharCharCharChar"/>
    <w:locked/>
    <w:rsid w:val="003E244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3E2441"/>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3E244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3E2441"/>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E244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3E2441"/>
    <w:rPr>
      <w:rFonts w:ascii="Georgia" w:hAnsi="Georgia" w:cs="Calibri"/>
      <w:b/>
      <w:bCs/>
      <w:u w:val="single"/>
    </w:rPr>
  </w:style>
  <w:style w:type="character" w:customStyle="1" w:styleId="DebatenoramlChar">
    <w:name w:val="Debatenoraml Char"/>
    <w:link w:val="Debatenoraml"/>
    <w:locked/>
    <w:rsid w:val="003E2441"/>
    <w:rPr>
      <w:rFonts w:ascii="Times New Roman" w:hAnsi="Times New Roman" w:cs="Times New Roman"/>
    </w:rPr>
  </w:style>
  <w:style w:type="paragraph" w:customStyle="1" w:styleId="Debatenoraml">
    <w:name w:val="Debatenoraml"/>
    <w:basedOn w:val="NoSpacing"/>
    <w:link w:val="DebatenoramlChar"/>
    <w:qFormat/>
    <w:rsid w:val="003E2441"/>
    <w:pPr>
      <w:spacing w:line="240" w:lineRule="auto"/>
    </w:pPr>
    <w:rPr>
      <w:rFonts w:ascii="Times New Roman" w:hAnsi="Times New Roman" w:cs="Times New Roman"/>
    </w:rPr>
  </w:style>
  <w:style w:type="paragraph" w:customStyle="1" w:styleId="SynergyTag">
    <w:name w:val="SynergyTag"/>
    <w:basedOn w:val="Normal"/>
    <w:uiPriority w:val="99"/>
    <w:qFormat/>
    <w:rsid w:val="003E2441"/>
    <w:rPr>
      <w:rFonts w:eastAsia="Calibri"/>
      <w:b/>
    </w:rPr>
  </w:style>
  <w:style w:type="character" w:customStyle="1" w:styleId="QualsChar">
    <w:name w:val="Quals Char"/>
    <w:link w:val="Quals"/>
    <w:locked/>
    <w:rsid w:val="003E2441"/>
    <w:rPr>
      <w:rFonts w:ascii="Georgia" w:eastAsia="Calibri" w:hAnsi="Georgia"/>
      <w:sz w:val="18"/>
    </w:rPr>
  </w:style>
  <w:style w:type="paragraph" w:customStyle="1" w:styleId="Quals">
    <w:name w:val="Quals"/>
    <w:basedOn w:val="Normal"/>
    <w:link w:val="QualsChar"/>
    <w:qFormat/>
    <w:rsid w:val="003E2441"/>
    <w:rPr>
      <w:rFonts w:ascii="Georgia" w:eastAsia="Calibri" w:hAnsi="Georgia" w:cstheme="minorBidi"/>
      <w:sz w:val="18"/>
    </w:rPr>
  </w:style>
  <w:style w:type="paragraph" w:customStyle="1" w:styleId="times">
    <w:name w:val="times"/>
    <w:basedOn w:val="Normal"/>
    <w:qFormat/>
    <w:rsid w:val="003E2441"/>
    <w:pPr>
      <w:spacing w:before="100" w:beforeAutospacing="1" w:after="100" w:afterAutospacing="1"/>
    </w:pPr>
    <w:rPr>
      <w:rFonts w:eastAsia="Times New Roman"/>
      <w:sz w:val="24"/>
    </w:rPr>
  </w:style>
  <w:style w:type="paragraph" w:customStyle="1" w:styleId="BodyA">
    <w:name w:val="Body A"/>
    <w:uiPriority w:val="99"/>
    <w:qFormat/>
    <w:rsid w:val="003E2441"/>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3E2441"/>
    <w:rPr>
      <w:rFonts w:ascii="Georgia" w:eastAsia="Times New Roman" w:hAnsi="Georgia"/>
      <w:b/>
      <w:caps/>
      <w:szCs w:val="28"/>
      <w:u w:val="single"/>
    </w:rPr>
  </w:style>
  <w:style w:type="paragraph" w:customStyle="1" w:styleId="Starred">
    <w:name w:val="Starred"/>
    <w:basedOn w:val="Normal"/>
    <w:link w:val="StarredChar"/>
    <w:qFormat/>
    <w:rsid w:val="003E2441"/>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3E2441"/>
    <w:rPr>
      <w:rFonts w:ascii="Georgia" w:eastAsia="Times New Roman" w:hAnsi="Georgia"/>
      <w:b/>
      <w:caps/>
      <w:szCs w:val="28"/>
      <w:u w:val="single"/>
    </w:rPr>
  </w:style>
  <w:style w:type="paragraph" w:customStyle="1" w:styleId="NotStarred">
    <w:name w:val="NotStarred"/>
    <w:basedOn w:val="Normal"/>
    <w:link w:val="NotStarredChar"/>
    <w:qFormat/>
    <w:rsid w:val="003E2441"/>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3E2441"/>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3E244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3E2441"/>
    <w:pPr>
      <w:pBdr>
        <w:top w:val="single" w:sz="4" w:space="0" w:color="auto"/>
        <w:left w:val="single" w:sz="4" w:space="0" w:color="auto"/>
        <w:bottom w:val="single" w:sz="4" w:space="0" w:color="auto"/>
        <w:right w:val="single" w:sz="4" w:space="0" w:color="auto"/>
      </w:pBdr>
    </w:pPr>
    <w:rPr>
      <w:rFonts w:eastAsiaTheme="minorHAnsi"/>
      <w:szCs w:val="22"/>
      <w:bdr w:val="single" w:sz="4" w:space="0" w:color="auto" w:frame="1"/>
    </w:rPr>
  </w:style>
  <w:style w:type="character" w:customStyle="1" w:styleId="H4TagChar1">
    <w:name w:val="H4 (Tag) Char1"/>
    <w:link w:val="H4Tag"/>
    <w:locked/>
    <w:rsid w:val="003E2441"/>
    <w:rPr>
      <w:rFonts w:ascii="Georgia" w:eastAsia="Calibri" w:hAnsi="Georgia"/>
      <w:b/>
    </w:rPr>
  </w:style>
  <w:style w:type="paragraph" w:customStyle="1" w:styleId="H4Tag">
    <w:name w:val="H4 (Tag)"/>
    <w:basedOn w:val="Normal"/>
    <w:link w:val="H4TagChar1"/>
    <w:qFormat/>
    <w:rsid w:val="003E2441"/>
    <w:rPr>
      <w:rFonts w:ascii="Georgia" w:eastAsia="Calibri" w:hAnsi="Georgia" w:cstheme="minorBidi"/>
      <w:b/>
    </w:rPr>
  </w:style>
  <w:style w:type="paragraph" w:customStyle="1" w:styleId="CM25">
    <w:name w:val="CM25"/>
    <w:basedOn w:val="Default"/>
    <w:next w:val="Default"/>
    <w:qFormat/>
    <w:rsid w:val="003E2441"/>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3E2441"/>
    <w:rPr>
      <w:rFonts w:ascii="Georgia" w:hAnsi="Georgia"/>
      <w:b/>
    </w:rPr>
  </w:style>
  <w:style w:type="paragraph" w:customStyle="1" w:styleId="Debate-CardTagandCite-F6">
    <w:name w:val="Debate- Card Tag and Cite- F6"/>
    <w:basedOn w:val="Normal"/>
    <w:link w:val="Debate-CardTagandCite-F6Char"/>
    <w:qFormat/>
    <w:rsid w:val="003E2441"/>
    <w:pPr>
      <w:contextualSpacing/>
    </w:pPr>
    <w:rPr>
      <w:rFonts w:ascii="Georgia" w:hAnsi="Georgia" w:cstheme="minorBidi"/>
      <w:b/>
    </w:rPr>
  </w:style>
  <w:style w:type="character" w:customStyle="1" w:styleId="CardtextChar4">
    <w:name w:val="Card text Char"/>
    <w:link w:val="Cardtext3"/>
    <w:locked/>
    <w:rsid w:val="003E2441"/>
    <w:rPr>
      <w:rFonts w:ascii="Arial Narrow" w:hAnsi="Arial Narrow"/>
      <w:u w:val="single"/>
    </w:rPr>
  </w:style>
  <w:style w:type="paragraph" w:customStyle="1" w:styleId="Cardtext3">
    <w:name w:val="Card text"/>
    <w:link w:val="CardtextChar4"/>
    <w:qFormat/>
    <w:rsid w:val="003E2441"/>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3E2441"/>
    <w:rPr>
      <w:rFonts w:ascii="Georgia" w:eastAsia="Times New Roman" w:hAnsi="Georgia"/>
      <w:b/>
      <w:szCs w:val="28"/>
      <w:u w:val="single"/>
    </w:rPr>
  </w:style>
  <w:style w:type="paragraph" w:customStyle="1" w:styleId="NewHeading2">
    <w:name w:val="NewHeading2"/>
    <w:basedOn w:val="Normal"/>
    <w:link w:val="NewHeading2Char"/>
    <w:qFormat/>
    <w:rsid w:val="003E2441"/>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3E2441"/>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3E2441"/>
    <w:rPr>
      <w:rFonts w:eastAsia="Calibri"/>
    </w:rPr>
  </w:style>
  <w:style w:type="paragraph" w:customStyle="1" w:styleId="TagLine">
    <w:name w:val="Tag Line"/>
    <w:basedOn w:val="Normal"/>
    <w:next w:val="FullText"/>
    <w:uiPriority w:val="99"/>
    <w:qFormat/>
    <w:rsid w:val="003E2441"/>
    <w:rPr>
      <w:rFonts w:ascii="Arial Narrow" w:eastAsia="Times New Roman" w:hAnsi="Arial Narrow"/>
      <w:b/>
      <w:sz w:val="28"/>
    </w:rPr>
  </w:style>
  <w:style w:type="paragraph" w:customStyle="1" w:styleId="Card6pt">
    <w:name w:val="Card 6pt"/>
    <w:basedOn w:val="Normal"/>
    <w:uiPriority w:val="99"/>
    <w:qFormat/>
    <w:rsid w:val="003E2441"/>
    <w:pPr>
      <w:ind w:left="288" w:right="288"/>
    </w:pPr>
    <w:rPr>
      <w:rFonts w:ascii="Georgia" w:eastAsia="Calibri" w:hAnsi="Georgia"/>
      <w:color w:val="000000"/>
      <w:sz w:val="12"/>
      <w:szCs w:val="20"/>
    </w:rPr>
  </w:style>
  <w:style w:type="character" w:customStyle="1" w:styleId="FullCiteChar">
    <w:name w:val="Full Cite Char"/>
    <w:link w:val="FullCite"/>
    <w:locked/>
    <w:rsid w:val="003E2441"/>
    <w:rPr>
      <w:rFonts w:ascii="Garamond" w:eastAsia="Calibri" w:hAnsi="Garamond"/>
    </w:rPr>
  </w:style>
  <w:style w:type="paragraph" w:customStyle="1" w:styleId="FullCite">
    <w:name w:val="Full Cite"/>
    <w:basedOn w:val="Normal"/>
    <w:next w:val="Normal"/>
    <w:link w:val="FullCiteChar"/>
    <w:qFormat/>
    <w:rsid w:val="003E2441"/>
    <w:rPr>
      <w:rFonts w:ascii="Garamond" w:eastAsia="Calibri" w:hAnsi="Garamond" w:cstheme="minorBidi"/>
    </w:rPr>
  </w:style>
  <w:style w:type="character" w:customStyle="1" w:styleId="StyleCardStyleBlackUnderlineChar">
    <w:name w:val="Style Card Style + Black Underline Char"/>
    <w:link w:val="StyleCardStyleBlackUnderline"/>
    <w:locked/>
    <w:rsid w:val="003E244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3E2441"/>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3E2441"/>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3E2441"/>
    <w:rPr>
      <w:rFonts w:ascii="Century Gothic" w:eastAsia="Times New Roman" w:hAnsi="Century Gothic"/>
      <w:sz w:val="16"/>
    </w:rPr>
  </w:style>
  <w:style w:type="character" w:customStyle="1" w:styleId="StylecardThickunderlineChar">
    <w:name w:val="Style card + Thick underline Char"/>
    <w:link w:val="StylecardThickunderline"/>
    <w:locked/>
    <w:rsid w:val="003E244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3E2441"/>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3E244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3E2441"/>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3E2441"/>
    <w:pPr>
      <w:spacing w:after="200" w:line="276" w:lineRule="auto"/>
    </w:pPr>
    <w:rPr>
      <w:rFonts w:eastAsia="Calibri"/>
      <w:color w:val="auto"/>
      <w:sz w:val="22"/>
    </w:rPr>
  </w:style>
  <w:style w:type="paragraph" w:customStyle="1" w:styleId="font-null">
    <w:name w:val="font-null"/>
    <w:basedOn w:val="Normal"/>
    <w:uiPriority w:val="99"/>
    <w:qFormat/>
    <w:rsid w:val="003E2441"/>
    <w:pPr>
      <w:spacing w:before="100" w:beforeAutospacing="1" w:after="100" w:afterAutospacing="1"/>
    </w:pPr>
    <w:rPr>
      <w:rFonts w:eastAsia="Times New Roman"/>
      <w:sz w:val="24"/>
    </w:rPr>
  </w:style>
  <w:style w:type="paragraph" w:customStyle="1" w:styleId="rteindent1">
    <w:name w:val="rteindent1"/>
    <w:basedOn w:val="Normal"/>
    <w:uiPriority w:val="99"/>
    <w:qFormat/>
    <w:rsid w:val="003E2441"/>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3E2441"/>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3E2441"/>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3E2441"/>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3E2441"/>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3E2441"/>
    <w:pPr>
      <w:spacing w:before="100" w:beforeAutospacing="1" w:after="100" w:afterAutospacing="1"/>
    </w:pPr>
    <w:rPr>
      <w:rFonts w:eastAsia="Times New Roman"/>
      <w:sz w:val="24"/>
    </w:rPr>
  </w:style>
  <w:style w:type="paragraph" w:customStyle="1" w:styleId="class">
    <w:name w:val="class"/>
    <w:basedOn w:val="Normal"/>
    <w:uiPriority w:val="99"/>
    <w:qFormat/>
    <w:rsid w:val="003E2441"/>
    <w:pPr>
      <w:spacing w:before="100" w:beforeAutospacing="1" w:after="100" w:afterAutospacing="1"/>
    </w:pPr>
    <w:rPr>
      <w:rFonts w:eastAsia="Times New Roman"/>
      <w:sz w:val="24"/>
    </w:rPr>
  </w:style>
  <w:style w:type="character" w:customStyle="1" w:styleId="blocktitleChar0">
    <w:name w:val="block title Char"/>
    <w:link w:val="blocktitle0"/>
    <w:locked/>
    <w:rsid w:val="003E2441"/>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3E2441"/>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3E2441"/>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3E2441"/>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3E2441"/>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3E2441"/>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3E2441"/>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3E2441"/>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E2441"/>
    <w:rPr>
      <w:rFonts w:ascii="Georgia" w:eastAsia="SimSun" w:hAnsi="Georgia" w:cstheme="minorBidi"/>
      <w:b/>
      <w:bCs/>
      <w:szCs w:val="22"/>
    </w:rPr>
  </w:style>
  <w:style w:type="paragraph" w:customStyle="1" w:styleId="summary">
    <w:name w:val="summary"/>
    <w:basedOn w:val="Normal"/>
    <w:uiPriority w:val="99"/>
    <w:qFormat/>
    <w:rsid w:val="003E2441"/>
    <w:pPr>
      <w:spacing w:before="100" w:beforeAutospacing="1" w:after="100" w:afterAutospacing="1"/>
    </w:pPr>
    <w:rPr>
      <w:rFonts w:eastAsia="Times New Roman"/>
      <w:sz w:val="24"/>
    </w:rPr>
  </w:style>
  <w:style w:type="paragraph" w:customStyle="1" w:styleId="Caption2">
    <w:name w:val="Caption2"/>
    <w:basedOn w:val="Normal"/>
    <w:uiPriority w:val="99"/>
    <w:qFormat/>
    <w:rsid w:val="003E2441"/>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3E244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3E2441"/>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3E2441"/>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3E2441"/>
    <w:pPr>
      <w:keepNext/>
      <w:ind w:left="288" w:right="288"/>
    </w:pPr>
    <w:rPr>
      <w:rFonts w:ascii="Georgia" w:eastAsia="MS Gothic" w:hAnsi="Georgia"/>
      <w:szCs w:val="20"/>
    </w:rPr>
  </w:style>
  <w:style w:type="paragraph" w:customStyle="1" w:styleId="Little">
    <w:name w:val="Little"/>
    <w:basedOn w:val="Normal"/>
    <w:next w:val="Normal"/>
    <w:link w:val="LittleChar"/>
    <w:qFormat/>
    <w:rsid w:val="003E2441"/>
    <w:pPr>
      <w:ind w:left="288"/>
    </w:pPr>
    <w:rPr>
      <w:rFonts w:ascii="Garamond" w:eastAsia="Times New Roman" w:hAnsi="Garamond"/>
      <w:sz w:val="16"/>
    </w:rPr>
  </w:style>
  <w:style w:type="paragraph" w:customStyle="1" w:styleId="AAAcard">
    <w:name w:val="AAAcard"/>
    <w:basedOn w:val="Normal"/>
    <w:uiPriority w:val="99"/>
    <w:qFormat/>
    <w:rsid w:val="003E2441"/>
    <w:pPr>
      <w:ind w:left="288" w:right="288"/>
    </w:pPr>
    <w:rPr>
      <w:rFonts w:eastAsia="Times New Roman"/>
    </w:rPr>
  </w:style>
  <w:style w:type="paragraph" w:customStyle="1" w:styleId="Caption3">
    <w:name w:val="Caption3"/>
    <w:basedOn w:val="Normal"/>
    <w:uiPriority w:val="99"/>
    <w:qFormat/>
    <w:rsid w:val="003E2441"/>
    <w:pPr>
      <w:spacing w:before="100" w:beforeAutospacing="1" w:after="100" w:afterAutospacing="1"/>
    </w:pPr>
    <w:rPr>
      <w:rFonts w:eastAsia="Times New Roman"/>
      <w:sz w:val="24"/>
    </w:rPr>
  </w:style>
  <w:style w:type="paragraph" w:customStyle="1" w:styleId="body-12-5">
    <w:name w:val="body-12-5"/>
    <w:basedOn w:val="Normal"/>
    <w:uiPriority w:val="99"/>
    <w:qFormat/>
    <w:rsid w:val="003E2441"/>
    <w:pPr>
      <w:spacing w:before="100" w:beforeAutospacing="1" w:after="100" w:afterAutospacing="1"/>
    </w:pPr>
    <w:rPr>
      <w:rFonts w:eastAsia="Times New Roman"/>
      <w:sz w:val="24"/>
    </w:rPr>
  </w:style>
  <w:style w:type="paragraph" w:customStyle="1" w:styleId="infuse">
    <w:name w:val="infuse"/>
    <w:basedOn w:val="Normal"/>
    <w:uiPriority w:val="99"/>
    <w:qFormat/>
    <w:rsid w:val="003E2441"/>
    <w:pPr>
      <w:spacing w:before="100" w:beforeAutospacing="1" w:after="100" w:afterAutospacing="1"/>
    </w:pPr>
    <w:rPr>
      <w:rFonts w:eastAsia="Times New Roman"/>
      <w:sz w:val="24"/>
    </w:rPr>
  </w:style>
  <w:style w:type="paragraph" w:customStyle="1" w:styleId="fontreg">
    <w:name w:val="font_reg"/>
    <w:basedOn w:val="Normal"/>
    <w:uiPriority w:val="99"/>
    <w:qFormat/>
    <w:rsid w:val="003E2441"/>
    <w:pPr>
      <w:spacing w:before="100" w:beforeAutospacing="1" w:after="100" w:afterAutospacing="1"/>
    </w:pPr>
    <w:rPr>
      <w:rFonts w:eastAsia="Times New Roman"/>
      <w:sz w:val="24"/>
    </w:rPr>
  </w:style>
  <w:style w:type="paragraph" w:customStyle="1" w:styleId="CITEF3">
    <w:name w:val="CITE F3"/>
    <w:uiPriority w:val="99"/>
    <w:qFormat/>
    <w:rsid w:val="003E2441"/>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3E244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E244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E244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3E2441"/>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3E2441"/>
    <w:pPr>
      <w:ind w:left="144"/>
    </w:pPr>
    <w:rPr>
      <w:rFonts w:ascii="Cambria" w:eastAsia="Calibri" w:hAnsi="Cambria"/>
      <w:sz w:val="24"/>
    </w:rPr>
  </w:style>
  <w:style w:type="paragraph" w:customStyle="1" w:styleId="FreeFormA">
    <w:name w:val="Free Form A"/>
    <w:autoRedefine/>
    <w:uiPriority w:val="99"/>
    <w:qFormat/>
    <w:rsid w:val="003E2441"/>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3E2441"/>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3E2441"/>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3E2441"/>
    <w:rPr>
      <w:rFonts w:eastAsia="Times New Roman"/>
      <w:sz w:val="10"/>
    </w:rPr>
  </w:style>
  <w:style w:type="paragraph" w:customStyle="1" w:styleId="subheader">
    <w:name w:val="subheader"/>
    <w:basedOn w:val="Normal"/>
    <w:uiPriority w:val="99"/>
    <w:qFormat/>
    <w:rsid w:val="003E2441"/>
    <w:pPr>
      <w:spacing w:before="100" w:beforeAutospacing="1" w:after="100" w:afterAutospacing="1"/>
    </w:pPr>
    <w:rPr>
      <w:rFonts w:eastAsia="Times New Roman"/>
      <w:sz w:val="24"/>
    </w:rPr>
  </w:style>
  <w:style w:type="paragraph" w:customStyle="1" w:styleId="firstletter">
    <w:name w:val="firstletter"/>
    <w:basedOn w:val="Normal"/>
    <w:uiPriority w:val="99"/>
    <w:qFormat/>
    <w:rsid w:val="003E2441"/>
    <w:pPr>
      <w:spacing w:before="100" w:beforeAutospacing="1" w:after="100" w:afterAutospacing="1"/>
    </w:pPr>
    <w:rPr>
      <w:rFonts w:eastAsia="Times New Roman"/>
      <w:sz w:val="24"/>
    </w:rPr>
  </w:style>
  <w:style w:type="paragraph" w:customStyle="1" w:styleId="more">
    <w:name w:val="more"/>
    <w:basedOn w:val="Normal"/>
    <w:uiPriority w:val="99"/>
    <w:qFormat/>
    <w:rsid w:val="003E2441"/>
    <w:pPr>
      <w:spacing w:before="100" w:beforeAutospacing="1" w:after="100" w:afterAutospacing="1"/>
    </w:pPr>
    <w:rPr>
      <w:rFonts w:eastAsia="Times New Roman"/>
      <w:sz w:val="24"/>
    </w:rPr>
  </w:style>
  <w:style w:type="paragraph" w:customStyle="1" w:styleId="story">
    <w:name w:val="story"/>
    <w:basedOn w:val="Normal"/>
    <w:uiPriority w:val="99"/>
    <w:qFormat/>
    <w:rsid w:val="003E2441"/>
    <w:pPr>
      <w:spacing w:before="100" w:beforeAutospacing="1" w:after="100" w:afterAutospacing="1"/>
    </w:pPr>
    <w:rPr>
      <w:rFonts w:eastAsia="Times New Roman"/>
      <w:sz w:val="24"/>
    </w:rPr>
  </w:style>
  <w:style w:type="paragraph" w:customStyle="1" w:styleId="H1numbered">
    <w:name w:val="H1 numbered"/>
    <w:basedOn w:val="Normal"/>
    <w:uiPriority w:val="99"/>
    <w:qFormat/>
    <w:rsid w:val="003E2441"/>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3E2441"/>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3E2441"/>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3E2441"/>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3E2441"/>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3E2441"/>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3E2441"/>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3E2441"/>
    <w:pPr>
      <w:widowControl w:val="0"/>
      <w:spacing w:after="63"/>
    </w:pPr>
    <w:rPr>
      <w:rFonts w:ascii="Arial" w:hAnsi="Arial"/>
      <w:color w:val="auto"/>
    </w:rPr>
  </w:style>
  <w:style w:type="paragraph" w:customStyle="1" w:styleId="CM35">
    <w:name w:val="CM35"/>
    <w:basedOn w:val="Default"/>
    <w:next w:val="Default"/>
    <w:uiPriority w:val="99"/>
    <w:qFormat/>
    <w:rsid w:val="003E2441"/>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3E2441"/>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3E244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3E2441"/>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3E244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3E2441"/>
    <w:rPr>
      <w:rFonts w:ascii="Georgia" w:hAnsi="Georgia"/>
      <w:sz w:val="22"/>
      <w:szCs w:val="22"/>
      <w:lang w:val="x-none" w:eastAsia="x-none"/>
    </w:rPr>
  </w:style>
  <w:style w:type="character" w:customStyle="1" w:styleId="StyleCards11ptUnderlineChar">
    <w:name w:val="Style Cards + 11 pt Underline Char"/>
    <w:link w:val="StyleCards11ptUnderline"/>
    <w:locked/>
    <w:rsid w:val="003E244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3E2441"/>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3E244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3E2441"/>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3E244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E2441"/>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3E244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3E2441"/>
    <w:rPr>
      <w:rFonts w:ascii="Georgia" w:hAnsi="Georgia" w:cstheme="minorBidi"/>
      <w:lang w:val="x-none" w:eastAsia="x-none"/>
    </w:rPr>
  </w:style>
  <w:style w:type="character" w:customStyle="1" w:styleId="NormalFontChar">
    <w:name w:val="Normal Font Char"/>
    <w:link w:val="NormalFont"/>
    <w:locked/>
    <w:rsid w:val="003E2441"/>
    <w:rPr>
      <w:rFonts w:ascii="Times New Roman" w:eastAsia="Times New Roman" w:hAnsi="Times New Roman" w:cs="Times New Roman"/>
      <w:sz w:val="20"/>
      <w:szCs w:val="20"/>
    </w:rPr>
  </w:style>
  <w:style w:type="paragraph" w:customStyle="1" w:styleId="NormalFont">
    <w:name w:val="Normal Font"/>
    <w:link w:val="NormalFontChar"/>
    <w:qFormat/>
    <w:rsid w:val="003E2441"/>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3E2441"/>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3E244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3E2441"/>
    <w:rPr>
      <w:u w:val="single"/>
      <w:lang w:val="x-none" w:eastAsia="x-none"/>
    </w:rPr>
  </w:style>
  <w:style w:type="character" w:customStyle="1" w:styleId="StyleNormalFont11ptBoldUnderlineChar">
    <w:name w:val="Style Normal Font + 11 pt Bold Underline Char"/>
    <w:link w:val="StyleNormalFont11ptBoldUnderline"/>
    <w:locked/>
    <w:rsid w:val="003E244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E2441"/>
    <w:rPr>
      <w:b/>
      <w:bCs/>
      <w:u w:val="single"/>
      <w:lang w:val="x-none" w:eastAsia="x-none"/>
    </w:rPr>
  </w:style>
  <w:style w:type="paragraph" w:customStyle="1" w:styleId="Smallfont0">
    <w:name w:val="Smallfont"/>
    <w:basedOn w:val="Normal"/>
    <w:uiPriority w:val="99"/>
    <w:qFormat/>
    <w:rsid w:val="003E2441"/>
    <w:rPr>
      <w:rFonts w:eastAsia="Times New Roman"/>
      <w:sz w:val="15"/>
    </w:rPr>
  </w:style>
  <w:style w:type="paragraph" w:customStyle="1" w:styleId="formatvorlage2">
    <w:name w:val="formatvorlage2"/>
    <w:basedOn w:val="Normal"/>
    <w:uiPriority w:val="99"/>
    <w:qFormat/>
    <w:rsid w:val="003E2441"/>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3E244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3E2441"/>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3E244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3E2441"/>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3E244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3E2441"/>
    <w:pPr>
      <w:ind w:left="144"/>
    </w:pPr>
    <w:rPr>
      <w:rFonts w:ascii="Georgia" w:eastAsia="Times New Roman" w:hAnsi="Georgia" w:cstheme="minorBidi"/>
      <w:lang w:val="x-none" w:eastAsia="x-none"/>
    </w:rPr>
  </w:style>
  <w:style w:type="paragraph" w:customStyle="1" w:styleId="deck">
    <w:name w:val="deck"/>
    <w:basedOn w:val="Normal"/>
    <w:uiPriority w:val="99"/>
    <w:qFormat/>
    <w:rsid w:val="003E2441"/>
    <w:pPr>
      <w:spacing w:before="100" w:beforeAutospacing="1" w:after="100" w:afterAutospacing="1"/>
    </w:pPr>
    <w:rPr>
      <w:rFonts w:eastAsia="Times New Roman"/>
      <w:sz w:val="24"/>
    </w:rPr>
  </w:style>
  <w:style w:type="paragraph" w:customStyle="1" w:styleId="i1">
    <w:name w:val="i1"/>
    <w:basedOn w:val="Normal"/>
    <w:uiPriority w:val="99"/>
    <w:qFormat/>
    <w:rsid w:val="003E2441"/>
    <w:pPr>
      <w:spacing w:before="100" w:beforeAutospacing="1" w:after="100" w:afterAutospacing="1"/>
    </w:pPr>
    <w:rPr>
      <w:rFonts w:eastAsia="Times New Roman"/>
      <w:sz w:val="24"/>
    </w:rPr>
  </w:style>
  <w:style w:type="paragraph" w:customStyle="1" w:styleId="question">
    <w:name w:val="question"/>
    <w:basedOn w:val="Normal"/>
    <w:uiPriority w:val="99"/>
    <w:qFormat/>
    <w:rsid w:val="003E2441"/>
    <w:pPr>
      <w:spacing w:before="100" w:beforeAutospacing="1" w:after="100" w:afterAutospacing="1"/>
    </w:pPr>
    <w:rPr>
      <w:rFonts w:eastAsia="Times New Roman"/>
      <w:sz w:val="24"/>
    </w:rPr>
  </w:style>
  <w:style w:type="paragraph" w:customStyle="1" w:styleId="bodycopy">
    <w:name w:val="bodycopy"/>
    <w:basedOn w:val="Normal"/>
    <w:uiPriority w:val="99"/>
    <w:qFormat/>
    <w:rsid w:val="003E2441"/>
    <w:pPr>
      <w:spacing w:before="100" w:beforeAutospacing="1" w:after="100" w:afterAutospacing="1"/>
    </w:pPr>
    <w:rPr>
      <w:rFonts w:eastAsia="Times New Roman"/>
      <w:sz w:val="24"/>
    </w:rPr>
  </w:style>
  <w:style w:type="paragraph" w:customStyle="1" w:styleId="Fifth">
    <w:name w:val="Fifth"/>
    <w:basedOn w:val="Normal"/>
    <w:link w:val="FifthChar"/>
    <w:qFormat/>
    <w:rsid w:val="003E2441"/>
    <w:rPr>
      <w:rFonts w:eastAsia="Calibri"/>
    </w:rPr>
  </w:style>
  <w:style w:type="paragraph" w:customStyle="1" w:styleId="NoteLevel22">
    <w:name w:val="Note Level 22"/>
    <w:basedOn w:val="Normal"/>
    <w:next w:val="Normal"/>
    <w:uiPriority w:val="99"/>
    <w:qFormat/>
    <w:rsid w:val="003E2441"/>
    <w:pPr>
      <w:keepNext/>
      <w:ind w:left="288" w:right="288"/>
    </w:pPr>
    <w:rPr>
      <w:rFonts w:ascii="Georgia" w:eastAsia="MS Gothic" w:hAnsi="Georgia"/>
      <w:szCs w:val="20"/>
    </w:rPr>
  </w:style>
  <w:style w:type="paragraph" w:customStyle="1" w:styleId="wp-caption-text">
    <w:name w:val="wp-caption-text"/>
    <w:basedOn w:val="Normal"/>
    <w:qFormat/>
    <w:rsid w:val="003E2441"/>
    <w:pPr>
      <w:spacing w:before="100" w:beforeAutospacing="1" w:after="100" w:afterAutospacing="1"/>
    </w:pPr>
    <w:rPr>
      <w:rFonts w:eastAsia="Times New Roman"/>
      <w:sz w:val="24"/>
    </w:rPr>
  </w:style>
  <w:style w:type="paragraph" w:customStyle="1" w:styleId="svarticle">
    <w:name w:val="svarticle"/>
    <w:basedOn w:val="Normal"/>
    <w:uiPriority w:val="99"/>
    <w:qFormat/>
    <w:rsid w:val="003E2441"/>
    <w:pPr>
      <w:spacing w:before="100" w:beforeAutospacing="1" w:after="100" w:afterAutospacing="1"/>
    </w:pPr>
    <w:rPr>
      <w:rFonts w:eastAsia="Times New Roman"/>
      <w:sz w:val="24"/>
    </w:rPr>
  </w:style>
  <w:style w:type="paragraph" w:customStyle="1" w:styleId="canvas-atom">
    <w:name w:val="canvas-atom"/>
    <w:basedOn w:val="Normal"/>
    <w:uiPriority w:val="99"/>
    <w:qFormat/>
    <w:rsid w:val="003E2441"/>
    <w:pPr>
      <w:spacing w:before="100" w:beforeAutospacing="1" w:after="100" w:afterAutospacing="1"/>
    </w:pPr>
    <w:rPr>
      <w:sz w:val="24"/>
    </w:rPr>
  </w:style>
  <w:style w:type="paragraph" w:customStyle="1" w:styleId="tweet-text">
    <w:name w:val="tweet-text"/>
    <w:basedOn w:val="Normal"/>
    <w:uiPriority w:val="99"/>
    <w:qFormat/>
    <w:rsid w:val="003E2441"/>
    <w:pPr>
      <w:spacing w:before="100" w:beforeAutospacing="1" w:after="100" w:afterAutospacing="1"/>
    </w:pPr>
  </w:style>
  <w:style w:type="paragraph" w:customStyle="1" w:styleId="description">
    <w:name w:val="description"/>
    <w:basedOn w:val="Normal"/>
    <w:uiPriority w:val="99"/>
    <w:qFormat/>
    <w:rsid w:val="003E2441"/>
    <w:pPr>
      <w:spacing w:before="100" w:beforeAutospacing="1" w:after="100" w:afterAutospacing="1"/>
    </w:pPr>
  </w:style>
  <w:style w:type="paragraph" w:customStyle="1" w:styleId="graf">
    <w:name w:val="graf"/>
    <w:basedOn w:val="Normal"/>
    <w:uiPriority w:val="99"/>
    <w:qFormat/>
    <w:rsid w:val="003E2441"/>
    <w:pPr>
      <w:spacing w:before="100" w:beforeAutospacing="1" w:after="100" w:afterAutospacing="1"/>
    </w:pPr>
  </w:style>
  <w:style w:type="paragraph" w:customStyle="1" w:styleId="column">
    <w:name w:val="column"/>
    <w:basedOn w:val="Normal"/>
    <w:uiPriority w:val="99"/>
    <w:qFormat/>
    <w:rsid w:val="003E2441"/>
    <w:pPr>
      <w:spacing w:before="100" w:beforeAutospacing="1" w:after="100" w:afterAutospacing="1"/>
    </w:pPr>
  </w:style>
  <w:style w:type="paragraph" w:customStyle="1" w:styleId="recirc-container">
    <w:name w:val="recirc-container"/>
    <w:basedOn w:val="Normal"/>
    <w:uiPriority w:val="99"/>
    <w:qFormat/>
    <w:rsid w:val="003E2441"/>
    <w:pPr>
      <w:spacing w:before="100" w:beforeAutospacing="1" w:after="100" w:afterAutospacing="1"/>
    </w:pPr>
    <w:rPr>
      <w:sz w:val="24"/>
    </w:rPr>
  </w:style>
  <w:style w:type="paragraph" w:customStyle="1" w:styleId="selectionshareable">
    <w:name w:val="selectionshareable"/>
    <w:basedOn w:val="Normal"/>
    <w:uiPriority w:val="99"/>
    <w:qFormat/>
    <w:rsid w:val="003E2441"/>
    <w:pPr>
      <w:spacing w:before="100" w:beforeAutospacing="1" w:after="100" w:afterAutospacing="1"/>
    </w:pPr>
    <w:rPr>
      <w:sz w:val="24"/>
    </w:rPr>
  </w:style>
  <w:style w:type="paragraph" w:customStyle="1" w:styleId="interstitial-link">
    <w:name w:val="interstitial-link"/>
    <w:basedOn w:val="Normal"/>
    <w:uiPriority w:val="99"/>
    <w:qFormat/>
    <w:rsid w:val="003E2441"/>
    <w:pPr>
      <w:spacing w:before="100" w:beforeAutospacing="1" w:after="100" w:afterAutospacing="1"/>
    </w:pPr>
    <w:rPr>
      <w:sz w:val="24"/>
    </w:rPr>
  </w:style>
  <w:style w:type="paragraph" w:customStyle="1" w:styleId="see-also">
    <w:name w:val="see-also"/>
    <w:basedOn w:val="Normal"/>
    <w:uiPriority w:val="99"/>
    <w:qFormat/>
    <w:rsid w:val="003E2441"/>
    <w:pPr>
      <w:spacing w:before="100" w:beforeAutospacing="1" w:after="100" w:afterAutospacing="1"/>
    </w:pPr>
    <w:rPr>
      <w:sz w:val="24"/>
    </w:rPr>
  </w:style>
  <w:style w:type="character" w:styleId="SubtleEmphasis">
    <w:name w:val="Subtle Emphasis"/>
    <w:uiPriority w:val="19"/>
    <w:qFormat/>
    <w:rsid w:val="003E2441"/>
    <w:rPr>
      <w:rFonts w:ascii="Georgia" w:hAnsi="Georgia" w:hint="default"/>
      <w:i/>
      <w:iCs/>
      <w:color w:val="808080"/>
    </w:rPr>
  </w:style>
  <w:style w:type="character" w:customStyle="1" w:styleId="cardchar00">
    <w:name w:val="cardchar0"/>
    <w:basedOn w:val="DefaultParagraphFont"/>
    <w:rsid w:val="003E2441"/>
  </w:style>
  <w:style w:type="character" w:customStyle="1" w:styleId="UnderlineNon-bold">
    <w:name w:val="Underline Non - bold"/>
    <w:rsid w:val="003E2441"/>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3E2441"/>
  </w:style>
  <w:style w:type="character" w:customStyle="1" w:styleId="StyleHeading4UnderlinedsmalltextGaramondChar">
    <w:name w:val="Style Heading 4Underlinedsmall text + Garamond Char"/>
    <w:link w:val="StyleHeading4UnderlinedsmalltextGaramond"/>
    <w:locked/>
    <w:rsid w:val="003E2441"/>
    <w:rPr>
      <w:rFonts w:ascii="Times New Roman" w:hAnsi="Times New Roman" w:cs="Times New Roman"/>
    </w:rPr>
  </w:style>
  <w:style w:type="character" w:customStyle="1" w:styleId="Heading5Char2">
    <w:name w:val="Heading 5 Char2"/>
    <w:rsid w:val="003E2441"/>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3E2441"/>
    <w:rPr>
      <w:rFonts w:ascii="Arial" w:hAnsi="Arial" w:cs="Arial"/>
      <w:vanish/>
      <w:sz w:val="16"/>
      <w:szCs w:val="16"/>
    </w:rPr>
  </w:style>
  <w:style w:type="paragraph" w:styleId="z-TopofForm">
    <w:name w:val="HTML Top of Form"/>
    <w:basedOn w:val="Normal"/>
    <w:next w:val="Normal"/>
    <w:link w:val="z-TopofFormChar"/>
    <w:hidden/>
    <w:uiPriority w:val="99"/>
    <w:unhideWhenUsed/>
    <w:rsid w:val="003E2441"/>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3E2441"/>
    <w:rPr>
      <w:rFonts w:ascii="Arial" w:hAnsi="Arial" w:cs="Arial"/>
      <w:vanish/>
      <w:sz w:val="16"/>
      <w:szCs w:val="16"/>
    </w:rPr>
  </w:style>
  <w:style w:type="character" w:customStyle="1" w:styleId="z-BottomofFormChar">
    <w:name w:val="z-Bottom of Form Char"/>
    <w:basedOn w:val="DefaultParagraphFont"/>
    <w:link w:val="z-BottomofForm"/>
    <w:uiPriority w:val="99"/>
    <w:rsid w:val="003E244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E2441"/>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3E2441"/>
    <w:rPr>
      <w:rFonts w:ascii="Arial" w:hAnsi="Arial" w:cs="Arial"/>
      <w:vanish/>
      <w:sz w:val="16"/>
      <w:szCs w:val="16"/>
    </w:rPr>
  </w:style>
  <w:style w:type="character" w:customStyle="1" w:styleId="Style2CharChar">
    <w:name w:val="Style2 Char Char"/>
    <w:rsid w:val="003E2441"/>
    <w:rPr>
      <w:u w:val="thick"/>
      <w:lang w:val="en-US" w:eastAsia="en-US" w:bidi="ar-SA"/>
    </w:rPr>
  </w:style>
  <w:style w:type="character" w:customStyle="1" w:styleId="authordate1">
    <w:name w:val="authordate"/>
    <w:rsid w:val="003E2441"/>
  </w:style>
  <w:style w:type="character" w:customStyle="1" w:styleId="underline0">
    <w:name w:val="%underline"/>
    <w:qFormat/>
    <w:rsid w:val="003E2441"/>
    <w:rPr>
      <w:rFonts w:ascii="Times New Roman" w:hAnsi="Times New Roman" w:cs="Times New Roman" w:hint="default"/>
      <w:strike w:val="0"/>
      <w:dstrike w:val="0"/>
      <w:sz w:val="16"/>
      <w:u w:val="none"/>
      <w:effect w:val="none"/>
    </w:rPr>
  </w:style>
  <w:style w:type="character" w:customStyle="1" w:styleId="AUNDERLINE0">
    <w:name w:val="AUNDERLINE"/>
    <w:qFormat/>
    <w:rsid w:val="003E2441"/>
    <w:rPr>
      <w:rFonts w:ascii="Times New Roman" w:hAnsi="Times New Roman" w:cs="Times New Roman" w:hint="default"/>
      <w:sz w:val="20"/>
      <w:u w:val="single"/>
    </w:rPr>
  </w:style>
  <w:style w:type="character" w:customStyle="1" w:styleId="UnderlinedCharChar">
    <w:name w:val="Underlined Char Char"/>
    <w:rsid w:val="003E2441"/>
    <w:rPr>
      <w:rFonts w:ascii="Garamond" w:hAnsi="Garamond" w:hint="default"/>
      <w:szCs w:val="28"/>
      <w:u w:val="single"/>
      <w:lang w:val="en-US" w:eastAsia="en-US" w:bidi="ar-SA"/>
    </w:rPr>
  </w:style>
  <w:style w:type="character" w:customStyle="1" w:styleId="slug-doi">
    <w:name w:val="slug-doi"/>
    <w:basedOn w:val="DefaultParagraphFont"/>
    <w:rsid w:val="003E2441"/>
  </w:style>
  <w:style w:type="character" w:customStyle="1" w:styleId="af">
    <w:name w:val="af"/>
    <w:basedOn w:val="DefaultParagraphFont"/>
    <w:rsid w:val="003E2441"/>
  </w:style>
  <w:style w:type="character" w:customStyle="1" w:styleId="ab">
    <w:name w:val="ab"/>
    <w:basedOn w:val="DefaultParagraphFont"/>
    <w:rsid w:val="003E2441"/>
  </w:style>
  <w:style w:type="character" w:customStyle="1" w:styleId="em">
    <w:name w:val="em"/>
    <w:basedOn w:val="DefaultParagraphFont"/>
    <w:rsid w:val="003E2441"/>
  </w:style>
  <w:style w:type="character" w:customStyle="1" w:styleId="au">
    <w:name w:val="au"/>
    <w:basedOn w:val="DefaultParagraphFont"/>
    <w:rsid w:val="003E2441"/>
  </w:style>
  <w:style w:type="character" w:customStyle="1" w:styleId="ti">
    <w:name w:val="ti"/>
    <w:basedOn w:val="DefaultParagraphFont"/>
    <w:rsid w:val="003E2441"/>
  </w:style>
  <w:style w:type="character" w:customStyle="1" w:styleId="subheadblue">
    <w:name w:val="subhead_blue"/>
    <w:basedOn w:val="DefaultParagraphFont"/>
    <w:rsid w:val="003E2441"/>
  </w:style>
  <w:style w:type="character" w:customStyle="1" w:styleId="affiliation">
    <w:name w:val="affiliation"/>
    <w:basedOn w:val="DefaultParagraphFont"/>
    <w:rsid w:val="003E2441"/>
  </w:style>
  <w:style w:type="character" w:customStyle="1" w:styleId="slug-doi-wrapper">
    <w:name w:val="slug-doi-wrapper"/>
    <w:basedOn w:val="DefaultParagraphFont"/>
    <w:rsid w:val="003E2441"/>
  </w:style>
  <w:style w:type="character" w:customStyle="1" w:styleId="slug-metadata-noteahead-of-print">
    <w:name w:val="slug-metadata-note ahead-of-print"/>
    <w:basedOn w:val="DefaultParagraphFont"/>
    <w:rsid w:val="003E2441"/>
  </w:style>
  <w:style w:type="character" w:customStyle="1" w:styleId="slug-ahead-of-print-date">
    <w:name w:val="slug-ahead-of-print-date"/>
    <w:basedOn w:val="DefaultParagraphFont"/>
    <w:rsid w:val="003E2441"/>
  </w:style>
  <w:style w:type="character" w:customStyle="1" w:styleId="medium-bold">
    <w:name w:val="medium-bold"/>
    <w:basedOn w:val="DefaultParagraphFont"/>
    <w:rsid w:val="003E2441"/>
  </w:style>
  <w:style w:type="character" w:customStyle="1" w:styleId="updated-short-citation">
    <w:name w:val="updated-short-citation"/>
    <w:basedOn w:val="DefaultParagraphFont"/>
    <w:rsid w:val="003E2441"/>
  </w:style>
  <w:style w:type="character" w:customStyle="1" w:styleId="goohl0">
    <w:name w:val="goohl0"/>
    <w:basedOn w:val="DefaultParagraphFont"/>
    <w:rsid w:val="003E2441"/>
  </w:style>
  <w:style w:type="character" w:customStyle="1" w:styleId="CharChar6">
    <w:name w:val="Char Char6"/>
    <w:rsid w:val="003E2441"/>
    <w:rPr>
      <w:rFonts w:ascii="Arial" w:hAnsi="Arial" w:cs="Arial" w:hint="default"/>
      <w:bCs/>
      <w:sz w:val="16"/>
      <w:szCs w:val="26"/>
      <w:lang w:val="en-US" w:eastAsia="en-US" w:bidi="ar-SA"/>
    </w:rPr>
  </w:style>
  <w:style w:type="character" w:customStyle="1" w:styleId="TagCharChar1">
    <w:name w:val="Tag Char Char1"/>
    <w:rsid w:val="003E2441"/>
    <w:rPr>
      <w:b/>
      <w:bCs w:val="0"/>
      <w:sz w:val="24"/>
      <w:szCs w:val="24"/>
      <w:lang w:val="en-US" w:eastAsia="en-US" w:bidi="ar-SA"/>
    </w:rPr>
  </w:style>
  <w:style w:type="character" w:customStyle="1" w:styleId="12TimesNewRoman">
    <w:name w:val="12 Times New Roman"/>
    <w:rsid w:val="003E244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3E244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3E2441"/>
    <w:rPr>
      <w:rFonts w:ascii="Times New Roman" w:hAnsi="Times New Roman" w:cs="Times New Roman" w:hint="default"/>
      <w:strike w:val="0"/>
      <w:dstrike w:val="0"/>
      <w:sz w:val="14"/>
      <w:u w:val="none"/>
      <w:effect w:val="none"/>
    </w:rPr>
  </w:style>
  <w:style w:type="character" w:customStyle="1" w:styleId="F8-UnderlineBold">
    <w:name w:val="F8 - Underline/Bold"/>
    <w:rsid w:val="003E2441"/>
    <w:rPr>
      <w:rFonts w:ascii="Times New Roman" w:hAnsi="Times New Roman" w:cs="Times New Roman" w:hint="default"/>
      <w:b/>
      <w:bCs w:val="0"/>
      <w:sz w:val="20"/>
      <w:u w:val="single"/>
    </w:rPr>
  </w:style>
  <w:style w:type="character" w:customStyle="1" w:styleId="F7-SmallFont">
    <w:name w:val="F7 - Small Font"/>
    <w:rsid w:val="003E2441"/>
    <w:rPr>
      <w:rFonts w:ascii="Times New Roman" w:hAnsi="Times New Roman" w:cs="Times New Roman" w:hint="default"/>
      <w:sz w:val="14"/>
    </w:rPr>
  </w:style>
  <w:style w:type="character" w:customStyle="1" w:styleId="Brief-Bold">
    <w:name w:val="Brief - Bold"/>
    <w:rsid w:val="003E2441"/>
    <w:rPr>
      <w:rFonts w:ascii="Times New Roman" w:hAnsi="Times New Roman" w:cs="Times New Roman" w:hint="default"/>
      <w:b/>
      <w:bCs w:val="0"/>
    </w:rPr>
  </w:style>
  <w:style w:type="character" w:customStyle="1" w:styleId="Card-Underline">
    <w:name w:val="Card - Underline"/>
    <w:rsid w:val="003E2441"/>
    <w:rPr>
      <w:rFonts w:ascii="Times New Roman" w:hAnsi="Times New Roman" w:cs="Times New Roman" w:hint="default"/>
      <w:u w:val="single"/>
    </w:rPr>
  </w:style>
  <w:style w:type="character" w:customStyle="1" w:styleId="beriefunderline">
    <w:name w:val="berief = underline"/>
    <w:rsid w:val="003E2441"/>
    <w:rPr>
      <w:rFonts w:ascii="Times New Roman" w:eastAsia="Times New Roman" w:hAnsi="Times New Roman" w:cs="Times New Roman" w:hint="default"/>
      <w:sz w:val="20"/>
      <w:u w:val="single"/>
    </w:rPr>
  </w:style>
  <w:style w:type="character" w:customStyle="1" w:styleId="BoldText10pt">
    <w:name w:val="Bold Text 10 pt"/>
    <w:rsid w:val="003E244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3E2441"/>
    <w:rPr>
      <w:i/>
      <w:iCs w:val="0"/>
    </w:rPr>
  </w:style>
  <w:style w:type="character" w:customStyle="1" w:styleId="eoeaheader">
    <w:name w:val="eoea_header"/>
    <w:basedOn w:val="DefaultParagraphFont"/>
    <w:rsid w:val="003E2441"/>
  </w:style>
  <w:style w:type="character" w:customStyle="1" w:styleId="SC4208902">
    <w:name w:val="SC.4.208902"/>
    <w:rsid w:val="003E2441"/>
    <w:rPr>
      <w:rFonts w:ascii="Century" w:hAnsi="Century" w:cs="Century" w:hint="default"/>
      <w:color w:val="000000"/>
      <w:sz w:val="22"/>
      <w:szCs w:val="22"/>
    </w:rPr>
  </w:style>
  <w:style w:type="character" w:customStyle="1" w:styleId="SC4208915">
    <w:name w:val="SC.4.208915"/>
    <w:rsid w:val="003E2441"/>
    <w:rPr>
      <w:rFonts w:ascii="Century" w:hAnsi="Century" w:cs="Century" w:hint="default"/>
      <w:color w:val="000000"/>
      <w:sz w:val="13"/>
      <w:szCs w:val="13"/>
    </w:rPr>
  </w:style>
  <w:style w:type="character" w:customStyle="1" w:styleId="SC273764">
    <w:name w:val="SC.2.73764"/>
    <w:rsid w:val="003E2441"/>
    <w:rPr>
      <w:rFonts w:ascii="Century" w:hAnsi="Century" w:cs="Century" w:hint="default"/>
      <w:color w:val="000000"/>
      <w:sz w:val="72"/>
      <w:szCs w:val="72"/>
    </w:rPr>
  </w:style>
  <w:style w:type="character" w:customStyle="1" w:styleId="SC273779">
    <w:name w:val="SC.2.73779"/>
    <w:rsid w:val="003E2441"/>
    <w:rPr>
      <w:rFonts w:ascii="Century" w:hAnsi="Century" w:cs="Century" w:hint="default"/>
      <w:color w:val="000000"/>
      <w:sz w:val="40"/>
      <w:szCs w:val="40"/>
    </w:rPr>
  </w:style>
  <w:style w:type="character" w:customStyle="1" w:styleId="SC273763">
    <w:name w:val="SC.2.73763"/>
    <w:rsid w:val="003E2441"/>
    <w:rPr>
      <w:rFonts w:ascii="Century" w:hAnsi="Century" w:cs="Century" w:hint="default"/>
      <w:b/>
      <w:bCs/>
      <w:color w:val="000000"/>
    </w:rPr>
  </w:style>
  <w:style w:type="character" w:customStyle="1" w:styleId="SC4208910">
    <w:name w:val="SC.4.208910"/>
    <w:rsid w:val="003E2441"/>
    <w:rPr>
      <w:rFonts w:ascii="Century" w:hAnsi="Century" w:cs="Century" w:hint="default"/>
      <w:color w:val="000000"/>
      <w:sz w:val="28"/>
      <w:szCs w:val="28"/>
    </w:rPr>
  </w:style>
  <w:style w:type="character" w:customStyle="1" w:styleId="SC4208911">
    <w:name w:val="SC.4.208911"/>
    <w:rsid w:val="003E2441"/>
    <w:rPr>
      <w:rFonts w:ascii="Century" w:hAnsi="Century" w:cs="Century" w:hint="default"/>
      <w:color w:val="000000"/>
    </w:rPr>
  </w:style>
  <w:style w:type="character" w:customStyle="1" w:styleId="articlesubtitle">
    <w:name w:val="article_sub_title"/>
    <w:basedOn w:val="DefaultParagraphFont"/>
    <w:rsid w:val="003E2441"/>
  </w:style>
  <w:style w:type="character" w:customStyle="1" w:styleId="newsdate2">
    <w:name w:val="news_date2"/>
    <w:basedOn w:val="DefaultParagraphFont"/>
    <w:rsid w:val="003E2441"/>
  </w:style>
  <w:style w:type="character" w:customStyle="1" w:styleId="readarticleheader">
    <w:name w:val="readarticleheader"/>
    <w:basedOn w:val="DefaultParagraphFont"/>
    <w:rsid w:val="003E2441"/>
  </w:style>
  <w:style w:type="character" w:customStyle="1" w:styleId="UnderlineChar20">
    <w:name w:val="Underline Char2"/>
    <w:rsid w:val="003E2441"/>
    <w:rPr>
      <w:rFonts w:ascii="Trebuchet MS" w:hAnsi="Trebuchet MS" w:hint="default"/>
      <w:u w:val="thick"/>
      <w:lang w:val="en-US" w:eastAsia="zh-CN" w:bidi="ar-SA"/>
    </w:rPr>
  </w:style>
  <w:style w:type="character" w:customStyle="1" w:styleId="BoldUnderliningChar">
    <w:name w:val="Bold Underlining Char"/>
    <w:rsid w:val="003E2441"/>
    <w:rPr>
      <w:rFonts w:ascii="Arial Narrow" w:eastAsia="Times New Roman" w:hAnsi="Arial Narrow" w:hint="default"/>
      <w:b/>
      <w:bCs w:val="0"/>
      <w:szCs w:val="24"/>
      <w:u w:val="single"/>
      <w:lang w:val="en-GB" w:eastAsia="en-US" w:bidi="ar-SA"/>
    </w:rPr>
  </w:style>
  <w:style w:type="character" w:customStyle="1" w:styleId="medium-normal1">
    <w:name w:val="medium-normal1"/>
    <w:rsid w:val="003E2441"/>
    <w:rPr>
      <w:rFonts w:ascii="Arial" w:hAnsi="Arial" w:cs="Arial" w:hint="default"/>
      <w:b w:val="0"/>
      <w:bCs w:val="0"/>
      <w:i w:val="0"/>
      <w:iCs w:val="0"/>
      <w:sz w:val="20"/>
      <w:szCs w:val="20"/>
    </w:rPr>
  </w:style>
  <w:style w:type="character" w:customStyle="1" w:styleId="UnderlinedCardChar0">
    <w:name w:val="Underlined Card Char"/>
    <w:rsid w:val="003E2441"/>
    <w:rPr>
      <w:rFonts w:ascii="Palatino Linotype" w:hAnsi="Palatino Linotype" w:hint="default"/>
      <w:u w:val="single"/>
      <w:lang w:val="en-US" w:eastAsia="en-US" w:bidi="ar-SA"/>
    </w:rPr>
  </w:style>
  <w:style w:type="character" w:customStyle="1" w:styleId="char">
    <w:name w:val="char"/>
    <w:basedOn w:val="DefaultParagraphFont"/>
    <w:rsid w:val="003E2441"/>
  </w:style>
  <w:style w:type="character" w:customStyle="1" w:styleId="UnderlineCharCharCharCharCharChar">
    <w:name w:val="Underline Char Char Char Char Char Char"/>
    <w:rsid w:val="003E2441"/>
    <w:rPr>
      <w:rFonts w:ascii="Arial Narrow" w:hAnsi="Arial Narrow" w:hint="default"/>
      <w:szCs w:val="24"/>
      <w:u w:val="single"/>
      <w:lang w:val="en-US" w:eastAsia="en-US" w:bidi="ar-SA"/>
    </w:rPr>
  </w:style>
  <w:style w:type="character" w:customStyle="1" w:styleId="klink">
    <w:name w:val="klink"/>
    <w:basedOn w:val="DefaultParagraphFont"/>
    <w:rsid w:val="003E2441"/>
  </w:style>
  <w:style w:type="character" w:customStyle="1" w:styleId="date10">
    <w:name w:val="date1"/>
    <w:basedOn w:val="DefaultParagraphFont"/>
    <w:rsid w:val="003E2441"/>
  </w:style>
  <w:style w:type="character" w:customStyle="1" w:styleId="bolding1">
    <w:name w:val="bolding1"/>
    <w:rsid w:val="003E2441"/>
    <w:rPr>
      <w:b/>
      <w:bCs/>
    </w:rPr>
  </w:style>
  <w:style w:type="character" w:customStyle="1" w:styleId="bookoptions1">
    <w:name w:val="book_options1"/>
    <w:rsid w:val="003E2441"/>
    <w:rPr>
      <w:b/>
      <w:bCs/>
      <w:color w:val="333366"/>
    </w:rPr>
  </w:style>
  <w:style w:type="character" w:customStyle="1" w:styleId="descriptionblock">
    <w:name w:val="description block"/>
    <w:basedOn w:val="DefaultParagraphFont"/>
    <w:rsid w:val="003E2441"/>
  </w:style>
  <w:style w:type="character" w:customStyle="1" w:styleId="detailsboxblock">
    <w:name w:val="detailsbox block"/>
    <w:basedOn w:val="DefaultParagraphFont"/>
    <w:rsid w:val="003E2441"/>
  </w:style>
  <w:style w:type="character" w:customStyle="1" w:styleId="Char3">
    <w:name w:val="Char3"/>
    <w:rsid w:val="003E2441"/>
    <w:rPr>
      <w:rFonts w:ascii="Arial" w:hAnsi="Arial" w:cs="Arial" w:hint="default"/>
      <w:bCs/>
      <w:u w:val="thick"/>
      <w:lang w:val="en-US" w:eastAsia="en-US" w:bidi="ar-SA"/>
    </w:rPr>
  </w:style>
  <w:style w:type="character" w:customStyle="1" w:styleId="texto11">
    <w:name w:val="texto11"/>
    <w:rsid w:val="003E2441"/>
    <w:rPr>
      <w:rFonts w:ascii="Arial" w:hAnsi="Arial" w:cs="Arial" w:hint="default"/>
      <w:b w:val="0"/>
      <w:bCs w:val="0"/>
      <w:i w:val="0"/>
      <w:iCs w:val="0"/>
      <w:caps w:val="0"/>
      <w:color w:val="000000"/>
      <w:sz w:val="26"/>
      <w:szCs w:val="26"/>
    </w:rPr>
  </w:style>
  <w:style w:type="character" w:customStyle="1" w:styleId="CardTagChar">
    <w:name w:val="Card Tag Char"/>
    <w:rsid w:val="003E2441"/>
    <w:rPr>
      <w:rFonts w:ascii="Arial Narrow" w:hAnsi="Arial Narrow" w:hint="default"/>
      <w:b/>
      <w:bCs w:val="0"/>
      <w:sz w:val="24"/>
      <w:szCs w:val="24"/>
      <w:lang w:val="en-US" w:eastAsia="en-US" w:bidi="ar-SA"/>
    </w:rPr>
  </w:style>
  <w:style w:type="character" w:customStyle="1" w:styleId="DebateCiteCharCharChar">
    <w:name w:val="Debate Cite Char Char Char"/>
    <w:rsid w:val="003E2441"/>
    <w:rPr>
      <w:b/>
      <w:bCs w:val="0"/>
      <w:sz w:val="32"/>
      <w:szCs w:val="32"/>
      <w:lang w:val="en-US" w:eastAsia="en-US" w:bidi="ar-SA"/>
    </w:rPr>
  </w:style>
  <w:style w:type="character" w:customStyle="1" w:styleId="TagChar3">
    <w:name w:val="Tag Char3"/>
    <w:rsid w:val="003E2441"/>
    <w:rPr>
      <w:rFonts w:ascii="Palatino Linotype" w:hAnsi="Palatino Linotype" w:hint="default"/>
      <w:b/>
      <w:bCs w:val="0"/>
      <w:sz w:val="24"/>
      <w:szCs w:val="24"/>
      <w:lang w:val="en-US" w:eastAsia="en-US" w:bidi="ar-SA"/>
    </w:rPr>
  </w:style>
  <w:style w:type="character" w:customStyle="1" w:styleId="Style10ptBold">
    <w:name w:val="Style 10 pt Bold"/>
    <w:rsid w:val="003E2441"/>
    <w:rPr>
      <w:b/>
      <w:bCs/>
      <w:sz w:val="20"/>
    </w:rPr>
  </w:style>
  <w:style w:type="character" w:customStyle="1" w:styleId="text9">
    <w:name w:val="text9"/>
    <w:basedOn w:val="DefaultParagraphFont"/>
    <w:rsid w:val="003E2441"/>
  </w:style>
  <w:style w:type="character" w:customStyle="1" w:styleId="text21">
    <w:name w:val="text21"/>
    <w:basedOn w:val="DefaultParagraphFont"/>
    <w:rsid w:val="003E2441"/>
  </w:style>
  <w:style w:type="character" w:customStyle="1" w:styleId="text19">
    <w:name w:val="text19"/>
    <w:basedOn w:val="DefaultParagraphFont"/>
    <w:rsid w:val="003E2441"/>
  </w:style>
  <w:style w:type="character" w:customStyle="1" w:styleId="term2">
    <w:name w:val="term2"/>
    <w:rsid w:val="003E2441"/>
    <w:rPr>
      <w:b/>
      <w:bCs/>
    </w:rPr>
  </w:style>
  <w:style w:type="character" w:customStyle="1" w:styleId="pmterms12">
    <w:name w:val="pmterms12"/>
    <w:rsid w:val="003E2441"/>
    <w:rPr>
      <w:b/>
      <w:bCs/>
      <w:i w:val="0"/>
      <w:iCs w:val="0"/>
      <w:color w:val="000000"/>
    </w:rPr>
  </w:style>
  <w:style w:type="character" w:customStyle="1" w:styleId="ToReadChar">
    <w:name w:val="To Read Char"/>
    <w:rsid w:val="003E2441"/>
    <w:rPr>
      <w:rFonts w:ascii="Verdana" w:hAnsi="Verdana" w:hint="default"/>
      <w:b/>
      <w:bCs w:val="0"/>
      <w:szCs w:val="24"/>
      <w:u w:val="single"/>
      <w:lang w:val="en-US" w:eastAsia="en-US" w:bidi="ar-SA"/>
    </w:rPr>
  </w:style>
  <w:style w:type="character" w:customStyle="1" w:styleId="ToReadCharChar">
    <w:name w:val="To Read Char Char"/>
    <w:rsid w:val="003E2441"/>
    <w:rPr>
      <w:rFonts w:ascii="Verdana" w:hAnsi="Verdana" w:hint="default"/>
      <w:b/>
      <w:bCs w:val="0"/>
      <w:szCs w:val="24"/>
      <w:u w:val="single"/>
      <w:lang w:val="en-US" w:eastAsia="en-US" w:bidi="ar-SA"/>
    </w:rPr>
  </w:style>
  <w:style w:type="character" w:customStyle="1" w:styleId="bio">
    <w:name w:val="bio"/>
    <w:basedOn w:val="DefaultParagraphFont"/>
    <w:rsid w:val="003E2441"/>
  </w:style>
  <w:style w:type="character" w:customStyle="1" w:styleId="storytextstyle">
    <w:name w:val="storytextstyle"/>
    <w:basedOn w:val="DefaultParagraphFont"/>
    <w:rsid w:val="003E2441"/>
  </w:style>
  <w:style w:type="character" w:customStyle="1" w:styleId="cardunderlinedCharChar">
    <w:name w:val="card underlined Char Char"/>
    <w:rsid w:val="003E2441"/>
    <w:rPr>
      <w:rFonts w:ascii="Arial" w:hAnsi="Arial" w:cs="Arial" w:hint="default"/>
      <w:sz w:val="22"/>
      <w:szCs w:val="24"/>
      <w:u w:val="single"/>
      <w:lang w:val="en-US" w:eastAsia="en-US" w:bidi="ar-SA"/>
    </w:rPr>
  </w:style>
  <w:style w:type="character" w:customStyle="1" w:styleId="Style2Char0">
    <w:name w:val="Style2 Char"/>
    <w:rsid w:val="003E2441"/>
    <w:rPr>
      <w:rFonts w:ascii="Book Antiqua" w:hAnsi="Book Antiqua" w:hint="default"/>
      <w:u w:val="thick"/>
      <w:lang w:val="en-US" w:eastAsia="en-US" w:bidi="ar-SA"/>
    </w:rPr>
  </w:style>
  <w:style w:type="character" w:customStyle="1" w:styleId="Style2Char1">
    <w:name w:val="Style2 Char1"/>
    <w:rsid w:val="003E2441"/>
    <w:rPr>
      <w:rFonts w:ascii="Book Antiqua" w:hAnsi="Book Antiqua" w:hint="default"/>
      <w:szCs w:val="24"/>
      <w:u w:val="thick"/>
      <w:lang w:val="en-US" w:eastAsia="en-US" w:bidi="ar-SA"/>
    </w:rPr>
  </w:style>
  <w:style w:type="character" w:customStyle="1" w:styleId="articlehead21">
    <w:name w:val="articlehead21"/>
    <w:rsid w:val="003E2441"/>
    <w:rPr>
      <w:rFonts w:ascii="Arial" w:hAnsi="Arial" w:cs="Arial" w:hint="default"/>
      <w:b/>
      <w:bCs/>
      <w:color w:val="660000"/>
      <w:sz w:val="20"/>
      <w:szCs w:val="20"/>
    </w:rPr>
  </w:style>
  <w:style w:type="character" w:customStyle="1" w:styleId="TagCiteChar1">
    <w:name w:val="Tag/Cite Char1"/>
    <w:rsid w:val="003E2441"/>
    <w:rPr>
      <w:b/>
      <w:bCs w:val="0"/>
      <w:lang w:val="en-US" w:eastAsia="en-US" w:bidi="ar-SA"/>
    </w:rPr>
  </w:style>
  <w:style w:type="character" w:customStyle="1" w:styleId="goohl2">
    <w:name w:val="goohl2"/>
    <w:basedOn w:val="DefaultParagraphFont"/>
    <w:rsid w:val="003E2441"/>
  </w:style>
  <w:style w:type="character" w:customStyle="1" w:styleId="CardCharChar0">
    <w:name w:val="Card Char Char"/>
    <w:rsid w:val="003E2441"/>
    <w:rPr>
      <w:lang w:val="en-US" w:eastAsia="en-US" w:bidi="ar-SA"/>
    </w:rPr>
  </w:style>
  <w:style w:type="character" w:customStyle="1" w:styleId="BriefTitle1Char">
    <w:name w:val="Brief Title 1 Char"/>
    <w:rsid w:val="003E2441"/>
    <w:rPr>
      <w:b/>
      <w:bCs w:val="0"/>
      <w:u w:val="single"/>
      <w:lang w:val="en-US" w:eastAsia="en-US" w:bidi="ar-SA"/>
    </w:rPr>
  </w:style>
  <w:style w:type="character" w:customStyle="1" w:styleId="TagCiteCharChar">
    <w:name w:val="Tag/Cite Char Char"/>
    <w:rsid w:val="003E2441"/>
    <w:rPr>
      <w:b/>
      <w:bCs w:val="0"/>
      <w:lang w:val="en-US" w:eastAsia="en-US" w:bidi="ar-SA"/>
    </w:rPr>
  </w:style>
  <w:style w:type="character" w:customStyle="1" w:styleId="btx">
    <w:name w:val="btx"/>
    <w:basedOn w:val="DefaultParagraphFont"/>
    <w:rsid w:val="003E2441"/>
  </w:style>
  <w:style w:type="character" w:customStyle="1" w:styleId="CardChar10">
    <w:name w:val="Card Char1"/>
    <w:rsid w:val="003E2441"/>
    <w:rPr>
      <w:lang w:val="en-US" w:eastAsia="en-US" w:bidi="ar-SA"/>
    </w:rPr>
  </w:style>
  <w:style w:type="character" w:customStyle="1" w:styleId="prodgeneral1">
    <w:name w:val="prodgeneral1"/>
    <w:rsid w:val="003E2441"/>
    <w:rPr>
      <w:rFonts w:ascii="Verdana" w:hAnsi="Verdana" w:hint="default"/>
      <w:b w:val="0"/>
      <w:bCs w:val="0"/>
      <w:caps w:val="0"/>
      <w:color w:val="000000"/>
      <w:spacing w:val="0"/>
      <w:sz w:val="16"/>
      <w:szCs w:val="16"/>
    </w:rPr>
  </w:style>
  <w:style w:type="character" w:customStyle="1" w:styleId="summary1">
    <w:name w:val="summary1"/>
    <w:rsid w:val="003E2441"/>
    <w:rPr>
      <w:rFonts w:ascii="Arial" w:hAnsi="Arial" w:cs="Arial" w:hint="default"/>
      <w:sz w:val="18"/>
      <w:szCs w:val="18"/>
    </w:rPr>
  </w:style>
  <w:style w:type="character" w:customStyle="1" w:styleId="text3">
    <w:name w:val="text3"/>
    <w:basedOn w:val="DefaultParagraphFont"/>
    <w:rsid w:val="003E2441"/>
  </w:style>
  <w:style w:type="character" w:customStyle="1" w:styleId="cardtextsmallChar">
    <w:name w:val="card text small Char"/>
    <w:rsid w:val="003E2441"/>
    <w:rPr>
      <w:rFonts w:ascii="Arial Narrow" w:hAnsi="Arial Narrow" w:hint="default"/>
      <w:sz w:val="16"/>
      <w:szCs w:val="24"/>
      <w:lang w:val="en-US" w:eastAsia="en-US" w:bidi="ar-SA"/>
    </w:rPr>
  </w:style>
  <w:style w:type="character" w:customStyle="1" w:styleId="countrytitle1">
    <w:name w:val="countrytitle1"/>
    <w:rsid w:val="003E2441"/>
    <w:rPr>
      <w:rFonts w:ascii="Verdana" w:hAnsi="Verdana" w:hint="default"/>
      <w:b/>
      <w:bCs/>
      <w:color w:val="293643"/>
      <w:sz w:val="24"/>
      <w:szCs w:val="24"/>
    </w:rPr>
  </w:style>
  <w:style w:type="character" w:customStyle="1" w:styleId="storyheader1">
    <w:name w:val="storyheader1"/>
    <w:rsid w:val="003E2441"/>
    <w:rPr>
      <w:rFonts w:ascii="Verdana" w:hAnsi="Verdana" w:hint="default"/>
      <w:b/>
      <w:bCs/>
      <w:color w:val="000000"/>
      <w:sz w:val="21"/>
      <w:szCs w:val="21"/>
    </w:rPr>
  </w:style>
  <w:style w:type="character" w:customStyle="1" w:styleId="cardunderlinedChar0">
    <w:name w:val="card underlined Char"/>
    <w:rsid w:val="003E2441"/>
    <w:rPr>
      <w:rFonts w:ascii="Arial" w:hAnsi="Arial" w:cs="Arial" w:hint="default"/>
      <w:sz w:val="22"/>
      <w:szCs w:val="24"/>
      <w:u w:val="single"/>
      <w:lang w:val="en-US" w:eastAsia="en-US" w:bidi="ar-SA"/>
    </w:rPr>
  </w:style>
  <w:style w:type="character" w:customStyle="1" w:styleId="article1">
    <w:name w:val="article1"/>
    <w:rsid w:val="003E2441"/>
    <w:rPr>
      <w:rFonts w:ascii="Verdana" w:hAnsi="Verdana" w:hint="default"/>
      <w:color w:val="333333"/>
      <w:sz w:val="16"/>
      <w:szCs w:val="16"/>
    </w:rPr>
  </w:style>
  <w:style w:type="character" w:customStyle="1" w:styleId="story-posted-date1">
    <w:name w:val="story-posted-date1"/>
    <w:rsid w:val="003E244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3E244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3E2441"/>
  </w:style>
  <w:style w:type="character" w:customStyle="1" w:styleId="textmedium">
    <w:name w:val="textmedium"/>
    <w:basedOn w:val="DefaultParagraphFont"/>
    <w:rsid w:val="003E2441"/>
  </w:style>
  <w:style w:type="character" w:customStyle="1" w:styleId="citation1">
    <w:name w:val="citation1"/>
    <w:rsid w:val="003E2441"/>
    <w:rPr>
      <w:rFonts w:ascii="Verdana" w:hAnsi="Verdana" w:hint="default"/>
      <w:sz w:val="17"/>
      <w:szCs w:val="17"/>
    </w:rPr>
  </w:style>
  <w:style w:type="character" w:customStyle="1" w:styleId="hithighlite">
    <w:name w:val="hithighlite"/>
    <w:basedOn w:val="DefaultParagraphFont"/>
    <w:rsid w:val="003E2441"/>
  </w:style>
  <w:style w:type="character" w:customStyle="1" w:styleId="articlecontent">
    <w:name w:val="articlecontent"/>
    <w:basedOn w:val="DefaultParagraphFont"/>
    <w:rsid w:val="003E2441"/>
  </w:style>
  <w:style w:type="character" w:customStyle="1" w:styleId="fource1">
    <w:name w:val="fource1"/>
    <w:rsid w:val="003E2441"/>
    <w:rPr>
      <w:sz w:val="34"/>
      <w:szCs w:val="34"/>
    </w:rPr>
  </w:style>
  <w:style w:type="character" w:customStyle="1" w:styleId="LanguageStrikeChar">
    <w:name w:val="Language Strike Char"/>
    <w:rsid w:val="003E2441"/>
    <w:rPr>
      <w:rFonts w:ascii="Arial Narrow" w:hAnsi="Arial Narrow" w:hint="default"/>
      <w:strike/>
      <w:szCs w:val="24"/>
      <w:lang w:val="en-US" w:eastAsia="en-US" w:bidi="ar-SA"/>
    </w:rPr>
  </w:style>
  <w:style w:type="character" w:customStyle="1" w:styleId="normal11">
    <w:name w:val="normal1"/>
    <w:basedOn w:val="DefaultParagraphFont"/>
    <w:rsid w:val="003E2441"/>
  </w:style>
  <w:style w:type="character" w:customStyle="1" w:styleId="ds">
    <w:name w:val="ds"/>
    <w:basedOn w:val="DefaultParagraphFont"/>
    <w:rsid w:val="003E2441"/>
  </w:style>
  <w:style w:type="character" w:customStyle="1" w:styleId="UnderliningChar1">
    <w:name w:val="Underlining Char1"/>
    <w:rsid w:val="003E2441"/>
    <w:rPr>
      <w:rFonts w:ascii="Arial Narrow" w:hAnsi="Arial Narrow" w:hint="default"/>
      <w:szCs w:val="24"/>
      <w:u w:val="single"/>
      <w:lang w:val="en-US" w:eastAsia="en-US" w:bidi="ar-SA"/>
    </w:rPr>
  </w:style>
  <w:style w:type="character" w:customStyle="1" w:styleId="UnderliningChar2">
    <w:name w:val="Underlining Char2"/>
    <w:rsid w:val="003E2441"/>
    <w:rPr>
      <w:rFonts w:ascii="Arial Narrow" w:hAnsi="Arial Narrow" w:hint="default"/>
      <w:szCs w:val="24"/>
      <w:u w:val="single"/>
      <w:lang w:val="en-US" w:eastAsia="en-US" w:bidi="ar-SA"/>
    </w:rPr>
  </w:style>
  <w:style w:type="character" w:customStyle="1" w:styleId="MicroTextChar1">
    <w:name w:val="MicroText Char1"/>
    <w:rsid w:val="003E2441"/>
    <w:rPr>
      <w:rFonts w:ascii="Arial Narrow" w:hAnsi="Arial Narrow" w:hint="default"/>
      <w:sz w:val="12"/>
      <w:szCs w:val="24"/>
      <w:lang w:val="en-US" w:eastAsia="en-US" w:bidi="ar-SA"/>
    </w:rPr>
  </w:style>
  <w:style w:type="character" w:customStyle="1" w:styleId="DefaultPara">
    <w:name w:val="Default Para"/>
    <w:rsid w:val="003E2441"/>
    <w:rPr>
      <w:sz w:val="20"/>
    </w:rPr>
  </w:style>
  <w:style w:type="character" w:customStyle="1" w:styleId="SYSHYPERTEXT">
    <w:name w:val="SYS_HYPERTEXT"/>
    <w:rsid w:val="003E2441"/>
    <w:rPr>
      <w:color w:val="0000FF"/>
      <w:u w:val="single"/>
    </w:rPr>
  </w:style>
  <w:style w:type="character" w:customStyle="1" w:styleId="Hyperlink1">
    <w:name w:val="Hyperlink1"/>
    <w:rsid w:val="003E244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E244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E2441"/>
    <w:rPr>
      <w:rFonts w:ascii="Arial Narrow" w:hAnsi="Arial Narrow" w:hint="default"/>
      <w:noProof w:val="0"/>
      <w:szCs w:val="24"/>
      <w:u w:val="single"/>
      <w:lang w:val="en-US" w:eastAsia="en-US" w:bidi="ar-SA"/>
    </w:rPr>
  </w:style>
  <w:style w:type="character" w:customStyle="1" w:styleId="BlockHeading1Char">
    <w:name w:val="Block Heading 1 Char"/>
    <w:rsid w:val="003E244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3E2441"/>
    <w:rPr>
      <w:b/>
      <w:bCs w:val="0"/>
      <w:sz w:val="24"/>
      <w:szCs w:val="24"/>
      <w:u w:val="single"/>
      <w:lang w:val="en-US" w:eastAsia="en-US" w:bidi="ar-SA"/>
    </w:rPr>
  </w:style>
  <w:style w:type="character" w:customStyle="1" w:styleId="StyleTagTimesNewRomanChar">
    <w:name w:val="Style Tag + Times New Roman Char"/>
    <w:rsid w:val="003E244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E2441"/>
    <w:rPr>
      <w:rFonts w:ascii="Arial Narrow" w:hAnsi="Arial Narrow" w:cs="Arial" w:hint="default"/>
      <w:b/>
      <w:bCs/>
      <w:iCs/>
      <w:sz w:val="24"/>
      <w:szCs w:val="28"/>
      <w:lang w:val="en-US" w:eastAsia="en-US" w:bidi="ar-SA"/>
    </w:rPr>
  </w:style>
  <w:style w:type="character" w:customStyle="1" w:styleId="UnderliningCharChar">
    <w:name w:val="Underlining Char Char"/>
    <w:rsid w:val="003E2441"/>
    <w:rPr>
      <w:rFonts w:ascii="Arial Narrow" w:hAnsi="Arial Narrow" w:hint="default"/>
      <w:szCs w:val="24"/>
      <w:u w:val="single"/>
      <w:lang w:val="en-US" w:eastAsia="en-US" w:bidi="ar-SA"/>
    </w:rPr>
  </w:style>
  <w:style w:type="character" w:customStyle="1" w:styleId="StyleArialNarrow12ptBold">
    <w:name w:val="Style Arial Narrow 12 pt Bold"/>
    <w:rsid w:val="003E2441"/>
    <w:rPr>
      <w:rFonts w:ascii="Arial Narrow" w:hAnsi="Arial Narrow" w:hint="default"/>
      <w:b/>
      <w:bCs/>
      <w:sz w:val="24"/>
    </w:rPr>
  </w:style>
  <w:style w:type="character" w:customStyle="1" w:styleId="Style1CharChar">
    <w:name w:val="Style1 Char Char"/>
    <w:rsid w:val="003E244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3E2441"/>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3E2441"/>
    <w:rPr>
      <w:u w:val="single"/>
    </w:rPr>
  </w:style>
  <w:style w:type="character" w:customStyle="1" w:styleId="UnderlinedCharChar1">
    <w:name w:val="Underlined Char Char1"/>
    <w:rsid w:val="003E2441"/>
    <w:rPr>
      <w:rFonts w:ascii="Bell MT" w:eastAsia="Times New Roman" w:hAnsi="Bell MT" w:hint="default"/>
      <w:bCs/>
      <w:iCs/>
      <w:sz w:val="22"/>
      <w:u w:val="single"/>
    </w:rPr>
  </w:style>
  <w:style w:type="character" w:customStyle="1" w:styleId="Heading2CharChar2">
    <w:name w:val="Heading 2 Char Char2"/>
    <w:rsid w:val="003E2441"/>
    <w:rPr>
      <w:rFonts w:ascii="Arial" w:hAnsi="Arial" w:cs="Arial" w:hint="default"/>
      <w:b/>
      <w:bCs/>
      <w:iCs/>
      <w:sz w:val="22"/>
      <w:szCs w:val="28"/>
      <w:lang w:val="en-US" w:eastAsia="en-US" w:bidi="ar-SA"/>
    </w:rPr>
  </w:style>
  <w:style w:type="character" w:customStyle="1" w:styleId="doctitle">
    <w:name w:val="doctitle"/>
    <w:rsid w:val="003E2441"/>
  </w:style>
  <w:style w:type="character" w:customStyle="1" w:styleId="cardtext-underlined0">
    <w:name w:val="card text- underlined"/>
    <w:rsid w:val="003E2441"/>
    <w:rPr>
      <w:rFonts w:ascii="Garamond" w:hAnsi="Garamond" w:hint="default"/>
      <w:u w:val="single"/>
    </w:rPr>
  </w:style>
  <w:style w:type="character" w:customStyle="1" w:styleId="BodyText1">
    <w:name w:val="Body Text1"/>
    <w:basedOn w:val="DefaultParagraphFont"/>
    <w:rsid w:val="003E2441"/>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3E2441"/>
  </w:style>
  <w:style w:type="character" w:customStyle="1" w:styleId="BriefTitleChar">
    <w:name w:val="Brief Title Char"/>
    <w:basedOn w:val="DefaultParagraphFont"/>
    <w:rsid w:val="003E2441"/>
    <w:rPr>
      <w:b/>
      <w:bCs w:val="0"/>
      <w:sz w:val="24"/>
      <w:szCs w:val="24"/>
      <w:u w:val="single"/>
      <w:lang w:val="en-US" w:eastAsia="en-US" w:bidi="ar-SA"/>
    </w:rPr>
  </w:style>
  <w:style w:type="character" w:customStyle="1" w:styleId="BriefTitle2Char">
    <w:name w:val="Brief Title 2 Char"/>
    <w:basedOn w:val="BriefTitleChar"/>
    <w:rsid w:val="003E244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3E2441"/>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3E2441"/>
    <w:rPr>
      <w:rFonts w:ascii="Georgia" w:hAnsi="Georgia" w:hint="default"/>
      <w:b/>
      <w:bCs w:val="0"/>
      <w:sz w:val="24"/>
    </w:rPr>
  </w:style>
  <w:style w:type="character" w:customStyle="1" w:styleId="Emphasis20">
    <w:name w:val="Emphasis 2"/>
    <w:uiPriority w:val="1"/>
    <w:qFormat/>
    <w:rsid w:val="003E2441"/>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3E2441"/>
    <w:rPr>
      <w:rFonts w:ascii="AGaramond" w:hAnsi="AGaramond" w:cs="AGaramond" w:hint="default"/>
      <w:color w:val="211D1E"/>
      <w:sz w:val="14"/>
      <w:szCs w:val="14"/>
    </w:rPr>
  </w:style>
  <w:style w:type="character" w:customStyle="1" w:styleId="CharacterStyle2">
    <w:name w:val="Character Style 2"/>
    <w:uiPriority w:val="99"/>
    <w:rsid w:val="003E2441"/>
    <w:rPr>
      <w:sz w:val="20"/>
      <w:szCs w:val="20"/>
    </w:rPr>
  </w:style>
  <w:style w:type="character" w:customStyle="1" w:styleId="cross-head">
    <w:name w:val="cross-head"/>
    <w:rsid w:val="003E2441"/>
  </w:style>
  <w:style w:type="character" w:customStyle="1" w:styleId="dateline">
    <w:name w:val="dateline"/>
    <w:rsid w:val="003E2441"/>
  </w:style>
  <w:style w:type="character" w:customStyle="1" w:styleId="Subtitle1">
    <w:name w:val="Subtitle1"/>
    <w:rsid w:val="003E2441"/>
  </w:style>
  <w:style w:type="character" w:customStyle="1" w:styleId="metaorigin">
    <w:name w:val="meta_origin"/>
    <w:rsid w:val="003E2441"/>
  </w:style>
  <w:style w:type="character" w:customStyle="1" w:styleId="mandelbrotrefrag">
    <w:name w:val="mandelbrot_refrag"/>
    <w:rsid w:val="003E2441"/>
  </w:style>
  <w:style w:type="character" w:customStyle="1" w:styleId="eminfo">
    <w:name w:val="eminfo"/>
    <w:rsid w:val="003E2441"/>
  </w:style>
  <w:style w:type="character" w:customStyle="1" w:styleId="emhighlight">
    <w:name w:val="emhighlight"/>
    <w:rsid w:val="003E2441"/>
  </w:style>
  <w:style w:type="character" w:customStyle="1" w:styleId="name">
    <w:name w:val="name"/>
    <w:rsid w:val="003E2441"/>
  </w:style>
  <w:style w:type="character" w:customStyle="1" w:styleId="tkrname">
    <w:name w:val="tkrname"/>
    <w:rsid w:val="003E2441"/>
  </w:style>
  <w:style w:type="character" w:customStyle="1" w:styleId="tkrchange">
    <w:name w:val="tkrchange"/>
    <w:rsid w:val="003E2441"/>
  </w:style>
  <w:style w:type="character" w:customStyle="1" w:styleId="source-org">
    <w:name w:val="source-org"/>
    <w:rsid w:val="003E2441"/>
  </w:style>
  <w:style w:type="character" w:customStyle="1" w:styleId="updated">
    <w:name w:val="updated"/>
    <w:rsid w:val="003E2441"/>
  </w:style>
  <w:style w:type="character" w:customStyle="1" w:styleId="last">
    <w:name w:val="last"/>
    <w:rsid w:val="003E2441"/>
  </w:style>
  <w:style w:type="character" w:customStyle="1" w:styleId="Style11ptBoldUnderline1">
    <w:name w:val="Style 11 pt Bold Underline1"/>
    <w:rsid w:val="003E2441"/>
    <w:rPr>
      <w:b/>
      <w:bCs/>
      <w:sz w:val="20"/>
      <w:u w:val="single"/>
    </w:rPr>
  </w:style>
  <w:style w:type="character" w:customStyle="1" w:styleId="StyleStyleunderlineBold11pt">
    <w:name w:val="Style Style underline + Bold + 11 pt"/>
    <w:rsid w:val="003E2441"/>
    <w:rPr>
      <w:bCs/>
      <w:sz w:val="20"/>
      <w:u w:val="single"/>
    </w:rPr>
  </w:style>
  <w:style w:type="character" w:customStyle="1" w:styleId="StyleunderlineAsianTimesNewRomanBold">
    <w:name w:val="Style underline + (Asian) Times New Roman Bold"/>
    <w:rsid w:val="003E2441"/>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3E2441"/>
    <w:rPr>
      <w:b/>
      <w:bCs/>
      <w:sz w:val="20"/>
      <w:u w:val="single"/>
      <w:bdr w:val="single" w:sz="4" w:space="0" w:color="auto" w:frame="1"/>
    </w:rPr>
  </w:style>
  <w:style w:type="character" w:customStyle="1" w:styleId="A5">
    <w:name w:val="A5"/>
    <w:uiPriority w:val="99"/>
    <w:rsid w:val="003E2441"/>
    <w:rPr>
      <w:rFonts w:ascii="Times New Roman" w:hAnsi="Times New Roman" w:cs="Times New Roman" w:hint="default"/>
      <w:color w:val="000000"/>
      <w:sz w:val="13"/>
      <w:szCs w:val="13"/>
    </w:rPr>
  </w:style>
  <w:style w:type="character" w:customStyle="1" w:styleId="quotepeekbase">
    <w:name w:val="quotepeekbase"/>
    <w:rsid w:val="003E2441"/>
  </w:style>
  <w:style w:type="character" w:customStyle="1" w:styleId="cardChar11">
    <w:name w:val="card Char1"/>
    <w:rsid w:val="003E2441"/>
    <w:rPr>
      <w:rFonts w:ascii="Calibri" w:eastAsia="Calibri" w:hAnsi="Calibri" w:cs="Calibri" w:hint="default"/>
      <w:sz w:val="24"/>
      <w:szCs w:val="22"/>
      <w:lang w:val="x-none" w:eastAsia="x-none"/>
    </w:rPr>
  </w:style>
  <w:style w:type="character" w:customStyle="1" w:styleId="NormalCard">
    <w:name w:val="Normal Card"/>
    <w:uiPriority w:val="1"/>
    <w:qFormat/>
    <w:rsid w:val="003E2441"/>
    <w:rPr>
      <w:rFonts w:ascii="Times New Roman" w:hAnsi="Times New Roman" w:cs="Times New Roman" w:hint="default"/>
      <w:sz w:val="24"/>
    </w:rPr>
  </w:style>
  <w:style w:type="character" w:customStyle="1" w:styleId="HighlightedUnderline0">
    <w:name w:val="Highlighted Underline"/>
    <w:uiPriority w:val="1"/>
    <w:qFormat/>
    <w:rsid w:val="003E244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3E2441"/>
    <w:rPr>
      <w:rFonts w:ascii="Times New Roman" w:hAnsi="Times New Roman" w:cs="Times New Roman" w:hint="default"/>
      <w:sz w:val="16"/>
      <w:szCs w:val="16"/>
    </w:rPr>
  </w:style>
  <w:style w:type="character" w:customStyle="1" w:styleId="timebox">
    <w:name w:val="timebox"/>
    <w:rsid w:val="003E2441"/>
  </w:style>
  <w:style w:type="character" w:customStyle="1" w:styleId="Heading2Subtext">
    <w:name w:val="Heading 2 Subtext"/>
    <w:rsid w:val="003E2441"/>
    <w:rPr>
      <w:rFonts w:ascii="Times New Roman" w:hAnsi="Times New Roman" w:cs="Times New Roman" w:hint="default"/>
      <w:sz w:val="16"/>
    </w:rPr>
  </w:style>
  <w:style w:type="character" w:customStyle="1" w:styleId="-SmallText-">
    <w:name w:val="-Small Text-"/>
    <w:rsid w:val="003E2441"/>
    <w:rPr>
      <w:rFonts w:ascii="Garamond" w:hAnsi="Garamond" w:hint="default"/>
      <w:sz w:val="16"/>
    </w:rPr>
  </w:style>
  <w:style w:type="character" w:customStyle="1" w:styleId="label">
    <w:name w:val="label"/>
    <w:rsid w:val="003E2441"/>
  </w:style>
  <w:style w:type="character" w:customStyle="1" w:styleId="BoldUnderlineCharChar">
    <w:name w:val="BoldUnderline Char Char"/>
    <w:rsid w:val="003E244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3E2441"/>
  </w:style>
  <w:style w:type="character" w:customStyle="1" w:styleId="FontStyle477">
    <w:name w:val="Font Style477"/>
    <w:basedOn w:val="DefaultParagraphFont"/>
    <w:uiPriority w:val="99"/>
    <w:rsid w:val="003E2441"/>
    <w:rPr>
      <w:rFonts w:ascii="Times New Roman" w:hAnsi="Times New Roman" w:cs="Times New Roman" w:hint="default"/>
      <w:sz w:val="18"/>
      <w:szCs w:val="18"/>
    </w:rPr>
  </w:style>
  <w:style w:type="character" w:customStyle="1" w:styleId="FontStyle505">
    <w:name w:val="Font Style505"/>
    <w:basedOn w:val="DefaultParagraphFont"/>
    <w:uiPriority w:val="99"/>
    <w:rsid w:val="003E2441"/>
    <w:rPr>
      <w:rFonts w:ascii="Times New Roman" w:hAnsi="Times New Roman" w:cs="Times New Roman" w:hint="default"/>
      <w:sz w:val="18"/>
      <w:szCs w:val="18"/>
    </w:rPr>
  </w:style>
  <w:style w:type="character" w:customStyle="1" w:styleId="FontStyle514">
    <w:name w:val="Font Style514"/>
    <w:basedOn w:val="DefaultParagraphFont"/>
    <w:uiPriority w:val="99"/>
    <w:rsid w:val="003E2441"/>
    <w:rPr>
      <w:rFonts w:ascii="Times New Roman" w:hAnsi="Times New Roman" w:cs="Times New Roman" w:hint="default"/>
      <w:sz w:val="14"/>
      <w:szCs w:val="14"/>
    </w:rPr>
  </w:style>
  <w:style w:type="character" w:customStyle="1" w:styleId="FontStyle500">
    <w:name w:val="Font Style500"/>
    <w:basedOn w:val="DefaultParagraphFont"/>
    <w:uiPriority w:val="99"/>
    <w:rsid w:val="003E2441"/>
    <w:rPr>
      <w:rFonts w:ascii="Times New Roman" w:hAnsi="Times New Roman" w:cs="Times New Roman" w:hint="default"/>
      <w:b/>
      <w:bCs/>
      <w:sz w:val="16"/>
      <w:szCs w:val="16"/>
    </w:rPr>
  </w:style>
  <w:style w:type="character" w:customStyle="1" w:styleId="CardCite1">
    <w:name w:val="CardCite1"/>
    <w:qFormat/>
    <w:rsid w:val="003E2441"/>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3E244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3E2441"/>
    <w:rPr>
      <w:rFonts w:ascii="Times New Roman" w:hAnsi="Times New Roman" w:cs="Times New Roman" w:hint="default"/>
      <w:b/>
      <w:bCs/>
      <w:sz w:val="22"/>
      <w:szCs w:val="22"/>
    </w:rPr>
  </w:style>
  <w:style w:type="character" w:customStyle="1" w:styleId="CharacterStyle3">
    <w:name w:val="Character Style 3"/>
    <w:uiPriority w:val="99"/>
    <w:rsid w:val="003E2441"/>
    <w:rPr>
      <w:rFonts w:ascii="Bookman Old Style" w:hAnsi="Bookman Old Style" w:cs="Bookman Old Style" w:hint="default"/>
      <w:spacing w:val="-5"/>
      <w:sz w:val="18"/>
      <w:szCs w:val="18"/>
    </w:rPr>
  </w:style>
  <w:style w:type="character" w:customStyle="1" w:styleId="Style8pt1">
    <w:name w:val="Style 8 pt1"/>
    <w:rsid w:val="003E2441"/>
    <w:rPr>
      <w:rFonts w:ascii="Georgia" w:hAnsi="Georgia" w:hint="default"/>
      <w:sz w:val="16"/>
    </w:rPr>
  </w:style>
  <w:style w:type="character" w:customStyle="1" w:styleId="UnderlineStyleChar7">
    <w:name w:val="Underline Style Char7"/>
    <w:rsid w:val="003E2441"/>
    <w:rPr>
      <w:rFonts w:ascii="Garamond" w:hAnsi="Garamond" w:hint="default"/>
      <w:sz w:val="22"/>
      <w:szCs w:val="24"/>
      <w:u w:val="single"/>
      <w:lang w:val="en-US" w:eastAsia="en-US" w:bidi="ar-SA"/>
    </w:rPr>
  </w:style>
  <w:style w:type="character" w:customStyle="1" w:styleId="StyleArial6ptBold">
    <w:name w:val="Style Arial 6 pt Bold"/>
    <w:rsid w:val="003E2441"/>
    <w:rPr>
      <w:rFonts w:ascii="Arial" w:hAnsi="Arial" w:cs="Arial" w:hint="default"/>
      <w:bCs/>
      <w:sz w:val="12"/>
    </w:rPr>
  </w:style>
  <w:style w:type="character" w:customStyle="1" w:styleId="Heading2Char5">
    <w:name w:val="Heading 2 Char5"/>
    <w:rsid w:val="003E2441"/>
    <w:rPr>
      <w:rFonts w:ascii="Garamond" w:hAnsi="Garamond" w:cs="Arial" w:hint="default"/>
      <w:b/>
      <w:bCs/>
      <w:iCs/>
      <w:sz w:val="24"/>
      <w:szCs w:val="28"/>
      <w:lang w:val="en-US" w:eastAsia="en-US" w:bidi="ar-SA"/>
    </w:rPr>
  </w:style>
  <w:style w:type="character" w:customStyle="1" w:styleId="TagGreg">
    <w:name w:val="TagGreg"/>
    <w:uiPriority w:val="1"/>
    <w:qFormat/>
    <w:rsid w:val="003E2441"/>
    <w:rPr>
      <w:b/>
      <w:bCs w:val="0"/>
      <w:sz w:val="24"/>
    </w:rPr>
  </w:style>
  <w:style w:type="character" w:customStyle="1" w:styleId="StyleDebateUnderline10pt">
    <w:name w:val="Style Debate Underline + 10 pt"/>
    <w:rsid w:val="003E2441"/>
    <w:rPr>
      <w:rFonts w:ascii="Times New Roman" w:hAnsi="Times New Roman" w:cs="Times New Roman" w:hint="default"/>
      <w:sz w:val="20"/>
      <w:szCs w:val="20"/>
      <w:u w:val="single"/>
    </w:rPr>
  </w:style>
  <w:style w:type="character" w:customStyle="1" w:styleId="underlinedCharChar0">
    <w:name w:val="underlined Char Char"/>
    <w:locked/>
    <w:rsid w:val="003E2441"/>
    <w:rPr>
      <w:u w:val="single"/>
    </w:rPr>
  </w:style>
  <w:style w:type="character" w:customStyle="1" w:styleId="SourceBold">
    <w:name w:val="Source Bold"/>
    <w:rsid w:val="003E2441"/>
    <w:rPr>
      <w:rFonts w:ascii="Arial Narrow" w:hAnsi="Arial Narrow" w:hint="default"/>
      <w:b/>
      <w:bCs w:val="0"/>
      <w:strike w:val="0"/>
      <w:dstrike w:val="0"/>
      <w:sz w:val="24"/>
      <w:u w:val="none"/>
      <w:effect w:val="none"/>
    </w:rPr>
  </w:style>
  <w:style w:type="character" w:customStyle="1" w:styleId="2xBoldUnderline">
    <w:name w:val="2x_Bold_Underline"/>
    <w:rsid w:val="003E2441"/>
    <w:rPr>
      <w:b/>
      <w:bCs/>
      <w:sz w:val="24"/>
      <w:u w:val="thick"/>
    </w:rPr>
  </w:style>
  <w:style w:type="character" w:customStyle="1" w:styleId="Dottedunderline">
    <w:name w:val="Dotted underline"/>
    <w:rsid w:val="003E2441"/>
    <w:rPr>
      <w:u w:val="dotted"/>
    </w:rPr>
  </w:style>
  <w:style w:type="character" w:customStyle="1" w:styleId="readChar">
    <w:name w:val="read Char"/>
    <w:rsid w:val="003E2441"/>
    <w:rPr>
      <w:szCs w:val="22"/>
      <w:u w:val="single"/>
      <w:lang w:val="en-US" w:eastAsia="en-US" w:bidi="ar-SA"/>
    </w:rPr>
  </w:style>
  <w:style w:type="character" w:customStyle="1" w:styleId="underlining0">
    <w:name w:val="underlining"/>
    <w:rsid w:val="003E2441"/>
    <w:rPr>
      <w:u w:val="single"/>
    </w:rPr>
  </w:style>
  <w:style w:type="character" w:customStyle="1" w:styleId="btitle">
    <w:name w:val="btitle"/>
    <w:rsid w:val="003E2441"/>
  </w:style>
  <w:style w:type="character" w:customStyle="1" w:styleId="green">
    <w:name w:val="green"/>
    <w:rsid w:val="003E2441"/>
  </w:style>
  <w:style w:type="character" w:customStyle="1" w:styleId="BodyText20">
    <w:name w:val="Body Text2"/>
    <w:rsid w:val="003E244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
    <w:uiPriority w:val="99"/>
    <w:rsid w:val="003E244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3E244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3E244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3E244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3E244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3E244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3E2441"/>
    <w:rPr>
      <w:rFonts w:ascii="Sylfaen" w:hAnsi="Sylfaen" w:cs="Sylfaen" w:hint="default"/>
      <w:i/>
      <w:iCs/>
      <w:strike w:val="0"/>
      <w:dstrike w:val="0"/>
      <w:sz w:val="19"/>
      <w:szCs w:val="19"/>
      <w:u w:val="none"/>
      <w:effect w:val="none"/>
      <w:shd w:val="clear" w:color="auto" w:fill="FFFFFF"/>
    </w:rPr>
  </w:style>
  <w:style w:type="character" w:customStyle="1" w:styleId="1">
    <w:name w:val="1"/>
    <w:rsid w:val="003E2441"/>
    <w:rPr>
      <w:rFonts w:ascii="Arial" w:hAnsi="Arial" w:cs="Arial" w:hint="default"/>
      <w:bCs/>
      <w:sz w:val="20"/>
      <w:u w:val="single"/>
      <w:lang w:val="en-US" w:eastAsia="en-US" w:bidi="ar-SA"/>
    </w:rPr>
  </w:style>
  <w:style w:type="character" w:customStyle="1" w:styleId="CharChar31">
    <w:name w:val="Char Char31"/>
    <w:rsid w:val="003E2441"/>
    <w:rPr>
      <w:rFonts w:ascii="Arial" w:hAnsi="Arial" w:cs="Arial" w:hint="default"/>
      <w:b/>
      <w:bCs/>
      <w:iCs/>
      <w:lang w:val="en-US" w:eastAsia="en-US" w:bidi="ar-SA"/>
    </w:rPr>
  </w:style>
  <w:style w:type="character" w:customStyle="1" w:styleId="Subtitle2">
    <w:name w:val="Subtitle2"/>
    <w:rsid w:val="003E2441"/>
  </w:style>
  <w:style w:type="character" w:customStyle="1" w:styleId="drop">
    <w:name w:val="drop"/>
    <w:rsid w:val="003E2441"/>
  </w:style>
  <w:style w:type="character" w:customStyle="1" w:styleId="bioline">
    <w:name w:val="bioline"/>
    <w:rsid w:val="003E2441"/>
  </w:style>
  <w:style w:type="character" w:customStyle="1" w:styleId="articletitle0">
    <w:name w:val="article_title"/>
    <w:rsid w:val="003E2441"/>
  </w:style>
  <w:style w:type="character" w:customStyle="1" w:styleId="A4">
    <w:name w:val="A4"/>
    <w:uiPriority w:val="99"/>
    <w:rsid w:val="003E2441"/>
    <w:rPr>
      <w:color w:val="000000"/>
    </w:rPr>
  </w:style>
  <w:style w:type="character" w:customStyle="1" w:styleId="s2">
    <w:name w:val="s2"/>
    <w:rsid w:val="003E2441"/>
  </w:style>
  <w:style w:type="character" w:customStyle="1" w:styleId="s4">
    <w:name w:val="s4"/>
    <w:rsid w:val="003E2441"/>
  </w:style>
  <w:style w:type="character" w:customStyle="1" w:styleId="s5">
    <w:name w:val="s5"/>
    <w:rsid w:val="003E2441"/>
  </w:style>
  <w:style w:type="character" w:customStyle="1" w:styleId="cap">
    <w:name w:val="cap"/>
    <w:rsid w:val="003E2441"/>
  </w:style>
  <w:style w:type="character" w:customStyle="1" w:styleId="rightsnotice">
    <w:name w:val="rightsnotice"/>
    <w:rsid w:val="003E2441"/>
  </w:style>
  <w:style w:type="character" w:customStyle="1" w:styleId="Caption1">
    <w:name w:val="Caption1"/>
    <w:rsid w:val="003E2441"/>
  </w:style>
  <w:style w:type="character" w:customStyle="1" w:styleId="credit">
    <w:name w:val="credit"/>
    <w:rsid w:val="003E2441"/>
  </w:style>
  <w:style w:type="character" w:customStyle="1" w:styleId="scaps">
    <w:name w:val="scaps"/>
    <w:rsid w:val="003E2441"/>
  </w:style>
  <w:style w:type="character" w:customStyle="1" w:styleId="current-article">
    <w:name w:val="current-article"/>
    <w:rsid w:val="003E2441"/>
  </w:style>
  <w:style w:type="character" w:customStyle="1" w:styleId="related-current-indicator">
    <w:name w:val="related-current-indicator"/>
    <w:rsid w:val="003E2441"/>
  </w:style>
  <w:style w:type="character" w:customStyle="1" w:styleId="bylclear">
    <w:name w:val="bylclear"/>
    <w:rsid w:val="003E2441"/>
  </w:style>
  <w:style w:type="character" w:customStyle="1" w:styleId="timestamp">
    <w:name w:val="timestamp"/>
    <w:rsid w:val="003E2441"/>
  </w:style>
  <w:style w:type="character" w:customStyle="1" w:styleId="comments">
    <w:name w:val="comments"/>
    <w:rsid w:val="003E2441"/>
  </w:style>
  <w:style w:type="character" w:customStyle="1" w:styleId="essaytext">
    <w:name w:val="essaytext"/>
    <w:rsid w:val="003E2441"/>
  </w:style>
  <w:style w:type="character" w:customStyle="1" w:styleId="username">
    <w:name w:val="username"/>
    <w:rsid w:val="003E2441"/>
  </w:style>
  <w:style w:type="character" w:customStyle="1" w:styleId="toplinks">
    <w:name w:val="toplinks"/>
    <w:rsid w:val="003E2441"/>
  </w:style>
  <w:style w:type="character" w:customStyle="1" w:styleId="A3">
    <w:name w:val="A3"/>
    <w:uiPriority w:val="99"/>
    <w:rsid w:val="003E2441"/>
    <w:rPr>
      <w:rFonts w:ascii="Perpetua" w:hAnsi="Perpetua" w:cs="Perpetua" w:hint="default"/>
      <w:color w:val="000000"/>
      <w:sz w:val="15"/>
      <w:szCs w:val="15"/>
    </w:rPr>
  </w:style>
  <w:style w:type="character" w:customStyle="1" w:styleId="see">
    <w:name w:val="see"/>
    <w:rsid w:val="003E2441"/>
  </w:style>
  <w:style w:type="character" w:customStyle="1" w:styleId="first-letter">
    <w:name w:val="first-letter"/>
    <w:rsid w:val="003E2441"/>
  </w:style>
  <w:style w:type="character" w:customStyle="1" w:styleId="focusparagraph">
    <w:name w:val="focusparagraph"/>
    <w:rsid w:val="003E2441"/>
  </w:style>
  <w:style w:type="character" w:customStyle="1" w:styleId="lightblue">
    <w:name w:val="lightblue"/>
    <w:rsid w:val="003E2441"/>
  </w:style>
  <w:style w:type="character" w:customStyle="1" w:styleId="StyleUnderlineCharChar9pt">
    <w:name w:val="Style Underline Char Char + 9 pt"/>
    <w:rsid w:val="003E244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3E2441"/>
  </w:style>
  <w:style w:type="character" w:customStyle="1" w:styleId="Title10">
    <w:name w:val="Title1"/>
    <w:rsid w:val="003E2441"/>
  </w:style>
  <w:style w:type="character" w:customStyle="1" w:styleId="BoldandUnderlineCharCharCharChar">
    <w:name w:val="Bold and Underline Char Char Char Char"/>
    <w:rsid w:val="003E2441"/>
    <w:rPr>
      <w:b/>
      <w:bCs w:val="0"/>
      <w:noProof w:val="0"/>
      <w:u w:val="single"/>
      <w:lang w:val="en-US" w:eastAsia="en-US" w:bidi="ar-SA"/>
    </w:rPr>
  </w:style>
  <w:style w:type="character" w:customStyle="1" w:styleId="FontStyle29">
    <w:name w:val="Font Style29"/>
    <w:uiPriority w:val="99"/>
    <w:rsid w:val="003E2441"/>
    <w:rPr>
      <w:rFonts w:ascii="Arial" w:hAnsi="Arial" w:cs="Arial" w:hint="default"/>
      <w:sz w:val="14"/>
      <w:szCs w:val="14"/>
    </w:rPr>
  </w:style>
  <w:style w:type="character" w:customStyle="1" w:styleId="CardsUnderlined">
    <w:name w:val="Cards Underlined"/>
    <w:qFormat/>
    <w:rsid w:val="003E2441"/>
    <w:rPr>
      <w:rFonts w:ascii="Helvetica" w:hAnsi="Helvetica" w:cs="Helvetica" w:hint="default"/>
      <w:sz w:val="22"/>
      <w:szCs w:val="24"/>
      <w:u w:val="thick"/>
    </w:rPr>
  </w:style>
  <w:style w:type="character" w:customStyle="1" w:styleId="titles">
    <w:name w:val="titles"/>
    <w:rsid w:val="003E2441"/>
  </w:style>
  <w:style w:type="character" w:customStyle="1" w:styleId="articletext0">
    <w:name w:val="article_text"/>
    <w:rsid w:val="003E2441"/>
  </w:style>
  <w:style w:type="character" w:customStyle="1" w:styleId="contentauthor">
    <w:name w:val="contentauthor"/>
    <w:rsid w:val="003E2441"/>
  </w:style>
  <w:style w:type="character" w:customStyle="1" w:styleId="subarticleheader">
    <w:name w:val="subarticleheader"/>
    <w:rsid w:val="003E2441"/>
  </w:style>
  <w:style w:type="character" w:customStyle="1" w:styleId="spelle">
    <w:name w:val="spelle"/>
    <w:rsid w:val="003E2441"/>
  </w:style>
  <w:style w:type="character" w:customStyle="1" w:styleId="grame">
    <w:name w:val="grame"/>
    <w:rsid w:val="003E2441"/>
  </w:style>
  <w:style w:type="character" w:customStyle="1" w:styleId="newstitle1">
    <w:name w:val="newstitle1"/>
    <w:rsid w:val="003E2441"/>
  </w:style>
  <w:style w:type="character" w:customStyle="1" w:styleId="copy">
    <w:name w:val="copy"/>
    <w:rsid w:val="003E2441"/>
  </w:style>
  <w:style w:type="character" w:customStyle="1" w:styleId="topheadline">
    <w:name w:val="topheadline"/>
    <w:rsid w:val="003E2441"/>
  </w:style>
  <w:style w:type="character" w:customStyle="1" w:styleId="Stylereduce27pt">
    <w:name w:val="Style reduce2 + 7 pt"/>
    <w:rsid w:val="003E2441"/>
    <w:rPr>
      <w:rFonts w:ascii="Times New Roman" w:hAnsi="Times New Roman" w:cs="Arial" w:hint="default"/>
      <w:color w:val="000000"/>
      <w:sz w:val="14"/>
      <w:szCs w:val="22"/>
    </w:rPr>
  </w:style>
  <w:style w:type="character" w:customStyle="1" w:styleId="srtitle">
    <w:name w:val="srtitle"/>
    <w:rsid w:val="003E2441"/>
  </w:style>
  <w:style w:type="character" w:customStyle="1" w:styleId="st1">
    <w:name w:val="st1"/>
    <w:rsid w:val="003E2441"/>
  </w:style>
  <w:style w:type="character" w:customStyle="1" w:styleId="StyleStyleGaramond">
    <w:name w:val="Style Style Garamond +"/>
    <w:rsid w:val="003E2441"/>
    <w:rPr>
      <w:rFonts w:ascii="Garamond" w:hAnsi="Garamond" w:cs="Times New Roman" w:hint="default"/>
      <w:sz w:val="20"/>
    </w:rPr>
  </w:style>
  <w:style w:type="character" w:customStyle="1" w:styleId="quotechar0">
    <w:name w:val="quotechar"/>
    <w:rsid w:val="003E2441"/>
  </w:style>
  <w:style w:type="character" w:customStyle="1" w:styleId="boldunderline0">
    <w:name w:val="boldunderline"/>
    <w:rsid w:val="003E2441"/>
  </w:style>
  <w:style w:type="character" w:customStyle="1" w:styleId="A8">
    <w:name w:val="A8"/>
    <w:rsid w:val="003E2441"/>
    <w:rPr>
      <w:rFonts w:ascii="Scala" w:hAnsi="Scala" w:cs="Scala" w:hint="default"/>
      <w:color w:val="000000"/>
      <w:sz w:val="15"/>
      <w:szCs w:val="15"/>
    </w:rPr>
  </w:style>
  <w:style w:type="character" w:customStyle="1" w:styleId="A0">
    <w:name w:val="A0"/>
    <w:uiPriority w:val="99"/>
    <w:rsid w:val="003E2441"/>
    <w:rPr>
      <w:rFonts w:ascii="Scala" w:hAnsi="Scala" w:cs="Scala" w:hint="default"/>
      <w:color w:val="000000"/>
      <w:sz w:val="16"/>
      <w:szCs w:val="16"/>
    </w:rPr>
  </w:style>
  <w:style w:type="character" w:customStyle="1" w:styleId="Date11">
    <w:name w:val="Date11"/>
    <w:rsid w:val="003E2441"/>
  </w:style>
  <w:style w:type="character" w:customStyle="1" w:styleId="Boxout">
    <w:name w:val="Box out"/>
    <w:uiPriority w:val="1"/>
    <w:qFormat/>
    <w:rsid w:val="003E2441"/>
    <w:rPr>
      <w:rFonts w:ascii="Tahoma" w:hAnsi="Tahoma" w:cs="Tahoma" w:hint="default"/>
      <w:b/>
      <w:bCs w:val="0"/>
      <w:sz w:val="20"/>
      <w:u w:val="single"/>
      <w:bdr w:val="none" w:sz="0" w:space="0" w:color="auto" w:frame="1"/>
      <w:shd w:val="clear" w:color="auto" w:fill="A9E8F5"/>
    </w:rPr>
  </w:style>
  <w:style w:type="character" w:customStyle="1" w:styleId="metad">
    <w:name w:val="metad"/>
    <w:rsid w:val="003E2441"/>
  </w:style>
  <w:style w:type="character" w:customStyle="1" w:styleId="sifr-alternate">
    <w:name w:val="sifr-alternate"/>
    <w:rsid w:val="003E2441"/>
  </w:style>
  <w:style w:type="character" w:customStyle="1" w:styleId="justify1">
    <w:name w:val="justify1"/>
    <w:rsid w:val="003E2441"/>
  </w:style>
  <w:style w:type="character" w:customStyle="1" w:styleId="artbody1">
    <w:name w:val="art_body1"/>
    <w:rsid w:val="003E2441"/>
    <w:rPr>
      <w:rFonts w:ascii="Arial" w:hAnsi="Arial" w:cs="Arial" w:hint="default"/>
    </w:rPr>
  </w:style>
  <w:style w:type="character" w:customStyle="1" w:styleId="A1">
    <w:name w:val="A1"/>
    <w:uiPriority w:val="99"/>
    <w:rsid w:val="003E2441"/>
    <w:rPr>
      <w:rFonts w:ascii="Book Antiqua" w:hAnsi="Book Antiqua" w:cs="Book Antiqua" w:hint="default"/>
      <w:color w:val="221E1F"/>
      <w:sz w:val="22"/>
      <w:szCs w:val="22"/>
    </w:rPr>
  </w:style>
  <w:style w:type="character" w:customStyle="1" w:styleId="reality">
    <w:name w:val="reality"/>
    <w:rsid w:val="003E2441"/>
  </w:style>
  <w:style w:type="character" w:customStyle="1" w:styleId="text2">
    <w:name w:val="text2"/>
    <w:rsid w:val="003E2441"/>
  </w:style>
  <w:style w:type="character" w:customStyle="1" w:styleId="StyleUnderlineChar2CharChar11pt">
    <w:name w:val="Style Underline Char2 Char Char + 11 pt"/>
    <w:rsid w:val="003E2441"/>
    <w:rPr>
      <w:rFonts w:ascii="Times New Roman" w:hAnsi="Times New Roman" w:cs="Times New Roman" w:hint="default"/>
      <w:sz w:val="20"/>
      <w:u w:val="single"/>
    </w:rPr>
  </w:style>
  <w:style w:type="character" w:customStyle="1" w:styleId="StyleStyleBoldUnderline11pt">
    <w:name w:val="Style Style Bold Underline + 11 pt"/>
    <w:rsid w:val="003E2441"/>
    <w:rPr>
      <w:b/>
      <w:bCs/>
      <w:sz w:val="20"/>
      <w:u w:val="single"/>
    </w:rPr>
  </w:style>
  <w:style w:type="character" w:customStyle="1" w:styleId="articlehead2">
    <w:name w:val="articlehead2"/>
    <w:rsid w:val="003E2441"/>
  </w:style>
  <w:style w:type="character" w:customStyle="1" w:styleId="pronset">
    <w:name w:val="pronset"/>
    <w:rsid w:val="003E2441"/>
  </w:style>
  <w:style w:type="character" w:customStyle="1" w:styleId="prondelim">
    <w:name w:val="prondelim"/>
    <w:rsid w:val="003E2441"/>
  </w:style>
  <w:style w:type="character" w:customStyle="1" w:styleId="prontoggle">
    <w:name w:val="pron_toggle"/>
    <w:rsid w:val="003E2441"/>
  </w:style>
  <w:style w:type="character" w:customStyle="1" w:styleId="boldface">
    <w:name w:val="boldface"/>
    <w:rsid w:val="003E2441"/>
  </w:style>
  <w:style w:type="character" w:customStyle="1" w:styleId="secondary-bf">
    <w:name w:val="secondary-bf"/>
    <w:rsid w:val="003E2441"/>
  </w:style>
  <w:style w:type="table" w:styleId="ColorfulGrid-Accent1">
    <w:name w:val="Colorful Grid Accent 1"/>
    <w:basedOn w:val="TableNormal"/>
    <w:link w:val="ColorfulGrid-Accent1Char"/>
    <w:uiPriority w:val="29"/>
    <w:unhideWhenUsed/>
    <w:rsid w:val="003E2441"/>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3E2441"/>
    <w:rPr>
      <w:rFonts w:ascii="Times New Roman" w:hAnsi="Times New Roman" w:cs="Times New Roman" w:hint="default"/>
      <w:iCs/>
      <w:color w:val="000000"/>
      <w:sz w:val="16"/>
    </w:rPr>
  </w:style>
  <w:style w:type="character" w:customStyle="1" w:styleId="Boxout0">
    <w:name w:val="Boxout"/>
    <w:uiPriority w:val="1"/>
    <w:qFormat/>
    <w:rsid w:val="003E244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3E2441"/>
  </w:style>
  <w:style w:type="character" w:customStyle="1" w:styleId="pg">
    <w:name w:val="pg"/>
    <w:qFormat/>
    <w:rsid w:val="003E2441"/>
  </w:style>
  <w:style w:type="character" w:customStyle="1" w:styleId="detailtitle">
    <w:name w:val="detailtitle"/>
    <w:rsid w:val="003E2441"/>
  </w:style>
  <w:style w:type="character" w:customStyle="1" w:styleId="storydate">
    <w:name w:val="storydate"/>
    <w:rsid w:val="003E2441"/>
  </w:style>
  <w:style w:type="character" w:customStyle="1" w:styleId="preloadwrap">
    <w:name w:val="preloadwrap"/>
    <w:rsid w:val="003E2441"/>
  </w:style>
  <w:style w:type="character" w:customStyle="1" w:styleId="creditwrap">
    <w:name w:val="creditwrap"/>
    <w:rsid w:val="003E2441"/>
  </w:style>
  <w:style w:type="character" w:customStyle="1" w:styleId="DefaultChar1">
    <w:name w:val="Default Char1"/>
    <w:rsid w:val="003E2441"/>
    <w:rPr>
      <w:noProof w:val="0"/>
      <w:color w:val="000000"/>
      <w:lang w:val="en-US" w:eastAsia="en-US" w:bidi="ar-SA"/>
    </w:rPr>
  </w:style>
  <w:style w:type="character" w:customStyle="1" w:styleId="textunderlineChar0">
    <w:name w:val="text underline Char"/>
    <w:link w:val="textunderline0"/>
    <w:rsid w:val="003E2441"/>
    <w:rPr>
      <w:sz w:val="24"/>
      <w:u w:val="thick"/>
    </w:rPr>
  </w:style>
  <w:style w:type="character" w:customStyle="1" w:styleId="BoldChar">
    <w:name w:val="Bold Char"/>
    <w:rsid w:val="003E2441"/>
    <w:rPr>
      <w:rFonts w:ascii="Times New Roman" w:eastAsia="Times New Roman" w:hAnsi="Times New Roman" w:cs="Times New Roman" w:hint="default"/>
      <w:b/>
      <w:bCs w:val="0"/>
      <w:szCs w:val="24"/>
    </w:rPr>
  </w:style>
  <w:style w:type="character" w:customStyle="1" w:styleId="pmterms31">
    <w:name w:val="pmterms31"/>
    <w:rsid w:val="003E2441"/>
    <w:rPr>
      <w:b/>
      <w:bCs/>
      <w:i w:val="0"/>
      <w:iCs w:val="0"/>
      <w:color w:val="000000"/>
    </w:rPr>
  </w:style>
  <w:style w:type="character" w:customStyle="1" w:styleId="copyrightdescription">
    <w:name w:val="copyrightdescription"/>
    <w:qFormat/>
    <w:rsid w:val="003E2441"/>
  </w:style>
  <w:style w:type="character" w:customStyle="1" w:styleId="ft01">
    <w:name w:val="ft01"/>
    <w:rsid w:val="003E2441"/>
    <w:rPr>
      <w:rFonts w:ascii="Times" w:hAnsi="Times" w:cs="Times" w:hint="default"/>
      <w:color w:val="000000"/>
      <w:sz w:val="14"/>
      <w:szCs w:val="14"/>
    </w:rPr>
  </w:style>
  <w:style w:type="character" w:customStyle="1" w:styleId="ft11">
    <w:name w:val="ft11"/>
    <w:rsid w:val="003E2441"/>
    <w:rPr>
      <w:rFonts w:ascii="Times" w:hAnsi="Times" w:cs="Times" w:hint="default"/>
      <w:color w:val="000000"/>
      <w:sz w:val="17"/>
      <w:szCs w:val="17"/>
    </w:rPr>
  </w:style>
  <w:style w:type="character" w:customStyle="1" w:styleId="ft21">
    <w:name w:val="ft21"/>
    <w:rsid w:val="003E2441"/>
    <w:rPr>
      <w:rFonts w:ascii="Times" w:hAnsi="Times" w:cs="Times" w:hint="default"/>
      <w:color w:val="000000"/>
      <w:sz w:val="15"/>
      <w:szCs w:val="15"/>
    </w:rPr>
  </w:style>
  <w:style w:type="character" w:customStyle="1" w:styleId="ft31">
    <w:name w:val="ft31"/>
    <w:rsid w:val="003E2441"/>
    <w:rPr>
      <w:rFonts w:ascii="Times" w:hAnsi="Times" w:cs="Times" w:hint="default"/>
      <w:color w:val="000000"/>
      <w:sz w:val="15"/>
      <w:szCs w:val="15"/>
    </w:rPr>
  </w:style>
  <w:style w:type="character" w:customStyle="1" w:styleId="dquo">
    <w:name w:val="dquo"/>
    <w:rsid w:val="003E2441"/>
  </w:style>
  <w:style w:type="character" w:customStyle="1" w:styleId="caps2">
    <w:name w:val="caps2"/>
    <w:rsid w:val="003E2441"/>
  </w:style>
  <w:style w:type="character" w:customStyle="1" w:styleId="CardsFont12ptCharCharCharChar">
    <w:name w:val="Cards + Font: 12 pt Char Char Char Char"/>
    <w:rsid w:val="003E2441"/>
    <w:rPr>
      <w:sz w:val="24"/>
      <w:szCs w:val="24"/>
      <w:u w:val="thick"/>
      <w:lang w:val="en-US" w:eastAsia="en-US" w:bidi="ar-SA"/>
    </w:rPr>
  </w:style>
  <w:style w:type="character" w:customStyle="1" w:styleId="ccs">
    <w:name w:val="c cs"/>
    <w:rsid w:val="003E2441"/>
  </w:style>
  <w:style w:type="character" w:customStyle="1" w:styleId="UnderlinedEvChar">
    <w:name w:val="Underlined Ev Char"/>
    <w:link w:val="UnderlinedEv"/>
    <w:rsid w:val="003E2441"/>
    <w:rPr>
      <w:rFonts w:ascii="Times New Roman" w:eastAsia="Times New Roman" w:hAnsi="Times New Roman" w:cs="Times New Roman"/>
      <w:szCs w:val="24"/>
      <w:u w:val="single"/>
    </w:rPr>
  </w:style>
  <w:style w:type="character" w:customStyle="1" w:styleId="dropshadow">
    <w:name w:val="dropshadow"/>
    <w:rsid w:val="003E2441"/>
  </w:style>
  <w:style w:type="character" w:customStyle="1" w:styleId="d05ws">
    <w:name w:val="d05ws"/>
    <w:rsid w:val="003E2441"/>
  </w:style>
  <w:style w:type="character" w:customStyle="1" w:styleId="rzibod">
    <w:name w:val="rzibod"/>
    <w:rsid w:val="003E2441"/>
  </w:style>
  <w:style w:type="character" w:customStyle="1" w:styleId="StyleBold1">
    <w:name w:val="Style Bold1"/>
    <w:rsid w:val="003E2441"/>
    <w:rPr>
      <w:rFonts w:ascii="Georgia" w:hAnsi="Georgia" w:hint="default"/>
      <w:b/>
      <w:bCs/>
      <w:sz w:val="22"/>
    </w:rPr>
  </w:style>
  <w:style w:type="character" w:customStyle="1" w:styleId="headertext">
    <w:name w:val="headertext"/>
    <w:rsid w:val="003E2441"/>
  </w:style>
  <w:style w:type="character" w:customStyle="1" w:styleId="endnote-reference">
    <w:name w:val="endnote-reference"/>
    <w:rsid w:val="003E2441"/>
  </w:style>
  <w:style w:type="character" w:customStyle="1" w:styleId="officialsname">
    <w:name w:val="official_s_name"/>
    <w:rsid w:val="003E2441"/>
  </w:style>
  <w:style w:type="character" w:customStyle="1" w:styleId="audience">
    <w:name w:val="audience"/>
    <w:rsid w:val="003E2441"/>
  </w:style>
  <w:style w:type="character" w:customStyle="1" w:styleId="A7">
    <w:name w:val="A7"/>
    <w:uiPriority w:val="99"/>
    <w:rsid w:val="003E2441"/>
    <w:rPr>
      <w:rFonts w:ascii="Myriad Pro" w:hAnsi="Myriad Pro" w:cs="Myriad Pro" w:hint="default"/>
      <w:color w:val="0066B1"/>
      <w:sz w:val="22"/>
      <w:szCs w:val="22"/>
    </w:rPr>
  </w:style>
  <w:style w:type="character" w:customStyle="1" w:styleId="normalchar">
    <w:name w:val="normal__char"/>
    <w:rsid w:val="003E2441"/>
  </w:style>
  <w:style w:type="character" w:customStyle="1" w:styleId="hyperlink002cheading0020100200028block0020title0029char">
    <w:name w:val="hyperlink_002cheading_00201_0020_0028block_0020title_0029__char"/>
    <w:rsid w:val="003E2441"/>
  </w:style>
  <w:style w:type="character" w:customStyle="1" w:styleId="underline002cstyle0020bold0020underlinechar">
    <w:name w:val="underline_002cstyle_0020bold_0020underline__char"/>
    <w:rsid w:val="003E2441"/>
  </w:style>
  <w:style w:type="character" w:customStyle="1" w:styleId="copyboldblack">
    <w:name w:val="copyboldblack"/>
    <w:rsid w:val="003E2441"/>
  </w:style>
  <w:style w:type="character" w:customStyle="1" w:styleId="copybold">
    <w:name w:val="copybold"/>
    <w:rsid w:val="003E2441"/>
  </w:style>
  <w:style w:type="character" w:customStyle="1" w:styleId="author-date0">
    <w:name w:val="author-date"/>
    <w:rsid w:val="003E2441"/>
  </w:style>
  <w:style w:type="character" w:customStyle="1" w:styleId="hidden">
    <w:name w:val="hidden"/>
    <w:rsid w:val="003E2441"/>
  </w:style>
  <w:style w:type="character" w:customStyle="1" w:styleId="articlebegin">
    <w:name w:val="articlebegin"/>
    <w:rsid w:val="003E2441"/>
  </w:style>
  <w:style w:type="character" w:customStyle="1" w:styleId="mediaoverlay">
    <w:name w:val="mediaoverlay"/>
    <w:rsid w:val="003E2441"/>
  </w:style>
  <w:style w:type="character" w:customStyle="1" w:styleId="blogcaption">
    <w:name w:val="blog_caption"/>
    <w:rsid w:val="003E2441"/>
  </w:style>
  <w:style w:type="character" w:customStyle="1" w:styleId="commnet-abuzz">
    <w:name w:val="commnet-abuzz"/>
    <w:rsid w:val="003E2441"/>
  </w:style>
  <w:style w:type="character" w:customStyle="1" w:styleId="fbconnectbuttontext">
    <w:name w:val="fbconnectbutton_text"/>
    <w:rsid w:val="003E2441"/>
  </w:style>
  <w:style w:type="character" w:customStyle="1" w:styleId="fbsharecountinner">
    <w:name w:val="fb_share_count_inner"/>
    <w:rsid w:val="003E2441"/>
  </w:style>
  <w:style w:type="character" w:customStyle="1" w:styleId="stbuttontext">
    <w:name w:val="stbuttontext"/>
    <w:rsid w:val="003E2441"/>
  </w:style>
  <w:style w:type="character" w:customStyle="1" w:styleId="source">
    <w:name w:val="source"/>
    <w:rsid w:val="003E2441"/>
  </w:style>
  <w:style w:type="character" w:customStyle="1" w:styleId="pubdate">
    <w:name w:val="pubdate"/>
    <w:rsid w:val="003E2441"/>
  </w:style>
  <w:style w:type="character" w:customStyle="1" w:styleId="grey">
    <w:name w:val="grey"/>
    <w:rsid w:val="003E2441"/>
  </w:style>
  <w:style w:type="character" w:customStyle="1" w:styleId="postdate">
    <w:name w:val="post_date"/>
    <w:rsid w:val="003E2441"/>
  </w:style>
  <w:style w:type="character" w:customStyle="1" w:styleId="bdx">
    <w:name w:val="bdx"/>
    <w:rsid w:val="003E2441"/>
  </w:style>
  <w:style w:type="character" w:customStyle="1" w:styleId="bdl">
    <w:name w:val="bdl"/>
    <w:rsid w:val="003E2441"/>
  </w:style>
  <w:style w:type="character" w:customStyle="1" w:styleId="breadcrumbitemcurrent">
    <w:name w:val="breadcrumbitemcurrent"/>
    <w:rsid w:val="003E2441"/>
  </w:style>
  <w:style w:type="character" w:customStyle="1" w:styleId="bbl">
    <w:name w:val="bbl"/>
    <w:rsid w:val="003E2441"/>
  </w:style>
  <w:style w:type="character" w:customStyle="1" w:styleId="Date2">
    <w:name w:val="Date2"/>
    <w:rsid w:val="003E2441"/>
  </w:style>
  <w:style w:type="character" w:customStyle="1" w:styleId="company">
    <w:name w:val="company"/>
    <w:rsid w:val="003E2441"/>
  </w:style>
  <w:style w:type="character" w:customStyle="1" w:styleId="itxtnewhookspan">
    <w:name w:val="itxtnewhookspan"/>
    <w:rsid w:val="003E2441"/>
  </w:style>
  <w:style w:type="character" w:customStyle="1" w:styleId="gstxthlt">
    <w:name w:val="gstxt_hlt"/>
    <w:rsid w:val="003E2441"/>
  </w:style>
  <w:style w:type="character" w:customStyle="1" w:styleId="SubtleEmphasis1">
    <w:name w:val="Subtle Emphasis1"/>
    <w:uiPriority w:val="19"/>
    <w:qFormat/>
    <w:rsid w:val="003E2441"/>
    <w:rPr>
      <w:rFonts w:ascii="Times New Roman" w:hAnsi="Times New Roman" w:cs="Times New Roman" w:hint="default"/>
      <w:b/>
      <w:bCs w:val="0"/>
      <w:iCs/>
      <w:color w:val="auto"/>
      <w:sz w:val="22"/>
    </w:rPr>
  </w:style>
  <w:style w:type="character" w:customStyle="1" w:styleId="StyleBoldRed">
    <w:name w:val="Style Bold Red"/>
    <w:rsid w:val="003E2441"/>
    <w:rPr>
      <w:b/>
      <w:bCs/>
      <w:color w:val="auto"/>
    </w:rPr>
  </w:style>
  <w:style w:type="character" w:customStyle="1" w:styleId="StyleTimesNewRoman8pt">
    <w:name w:val="Style Times New Roman 8 pt"/>
    <w:rsid w:val="003E2441"/>
    <w:rPr>
      <w:rFonts w:ascii="Georgia" w:hAnsi="Georgia" w:hint="default"/>
      <w:sz w:val="16"/>
    </w:rPr>
  </w:style>
  <w:style w:type="character" w:customStyle="1" w:styleId="StyleStyle7pt8pt">
    <w:name w:val="Style Style 7 pt + 8 pt"/>
    <w:rsid w:val="003E2441"/>
    <w:rPr>
      <w:sz w:val="16"/>
    </w:rPr>
  </w:style>
  <w:style w:type="character" w:customStyle="1" w:styleId="StyleStyleThickunderlineBold1">
    <w:name w:val="Style Style Thick underline + Bold1"/>
    <w:rsid w:val="003E2441"/>
    <w:rPr>
      <w:b/>
      <w:bCs/>
      <w:u w:val="thick"/>
    </w:rPr>
  </w:style>
  <w:style w:type="character" w:customStyle="1" w:styleId="StyleUnderline2">
    <w:name w:val="Style Underline2"/>
    <w:rsid w:val="003E2441"/>
    <w:rPr>
      <w:u w:val="single"/>
    </w:rPr>
  </w:style>
  <w:style w:type="character" w:customStyle="1" w:styleId="ShrinkText">
    <w:name w:val="Shrink Text"/>
    <w:rsid w:val="003E2441"/>
    <w:rPr>
      <w:sz w:val="16"/>
    </w:rPr>
  </w:style>
  <w:style w:type="character" w:customStyle="1" w:styleId="smallcaps">
    <w:name w:val="smallcaps"/>
    <w:rsid w:val="003E2441"/>
  </w:style>
  <w:style w:type="character" w:customStyle="1" w:styleId="goldbldtext">
    <w:name w:val="goldbldtext"/>
    <w:rsid w:val="003E2441"/>
  </w:style>
  <w:style w:type="character" w:customStyle="1" w:styleId="cardshighlight0">
    <w:name w:val="cardshighlight"/>
    <w:rsid w:val="003E2441"/>
  </w:style>
  <w:style w:type="character" w:customStyle="1" w:styleId="cardsfont12pt1">
    <w:name w:val="cardsfont12pt"/>
    <w:rsid w:val="003E2441"/>
  </w:style>
  <w:style w:type="character" w:customStyle="1" w:styleId="ft1">
    <w:name w:val="ft1"/>
    <w:rsid w:val="003E2441"/>
  </w:style>
  <w:style w:type="character" w:customStyle="1" w:styleId="ft6">
    <w:name w:val="ft6"/>
    <w:rsid w:val="003E2441"/>
  </w:style>
  <w:style w:type="character" w:customStyle="1" w:styleId="kicker">
    <w:name w:val="kicker"/>
    <w:rsid w:val="003E2441"/>
  </w:style>
  <w:style w:type="character" w:customStyle="1" w:styleId="backcontent">
    <w:name w:val="backcontent"/>
    <w:rsid w:val="003E2441"/>
  </w:style>
  <w:style w:type="character" w:customStyle="1" w:styleId="daystmp">
    <w:name w:val="daystmp"/>
    <w:rsid w:val="003E2441"/>
  </w:style>
  <w:style w:type="character" w:customStyle="1" w:styleId="cardsfont12ptchar">
    <w:name w:val="cardsfont12ptchar"/>
    <w:rsid w:val="003E2441"/>
  </w:style>
  <w:style w:type="character" w:customStyle="1" w:styleId="gal">
    <w:name w:val="gal"/>
    <w:rsid w:val="003E2441"/>
  </w:style>
  <w:style w:type="character" w:customStyle="1" w:styleId="submitted">
    <w:name w:val="submitted"/>
    <w:rsid w:val="003E2441"/>
  </w:style>
  <w:style w:type="character" w:customStyle="1" w:styleId="imagedateline">
    <w:name w:val="image_dateline"/>
    <w:rsid w:val="003E2441"/>
  </w:style>
  <w:style w:type="character" w:customStyle="1" w:styleId="authordatecharchar">
    <w:name w:val="authordatecharchar"/>
    <w:rsid w:val="003E2441"/>
  </w:style>
  <w:style w:type="character" w:customStyle="1" w:styleId="style1char0">
    <w:name w:val="style1char"/>
    <w:rsid w:val="003E2441"/>
  </w:style>
  <w:style w:type="character" w:customStyle="1" w:styleId="tagcharchar0">
    <w:name w:val="tagcharchar"/>
    <w:rsid w:val="003E2441"/>
  </w:style>
  <w:style w:type="character" w:customStyle="1" w:styleId="underlinedcharchar2">
    <w:name w:val="underlinedcharchar"/>
    <w:rsid w:val="003E2441"/>
  </w:style>
  <w:style w:type="character" w:customStyle="1" w:styleId="BoxedChar">
    <w:name w:val="Boxed Char"/>
    <w:rsid w:val="003E2441"/>
    <w:rPr>
      <w:rFonts w:ascii="Arial Narrow" w:hAnsi="Arial Narrow" w:hint="default"/>
      <w:b/>
      <w:bCs w:val="0"/>
      <w:sz w:val="18"/>
      <w:bdr w:val="single" w:sz="6" w:space="0" w:color="auto" w:frame="1"/>
    </w:rPr>
  </w:style>
  <w:style w:type="character" w:customStyle="1" w:styleId="Style11ptUnderline2">
    <w:name w:val="Style 11 pt Underline2"/>
    <w:rsid w:val="003E2441"/>
    <w:rPr>
      <w:sz w:val="20"/>
      <w:u w:val="single"/>
    </w:rPr>
  </w:style>
  <w:style w:type="character" w:customStyle="1" w:styleId="Style11ptBoldUnderline2">
    <w:name w:val="Style 11 pt Bold Underline2"/>
    <w:rsid w:val="003E2441"/>
    <w:rPr>
      <w:b/>
      <w:bCs/>
      <w:sz w:val="20"/>
      <w:u w:val="single"/>
    </w:rPr>
  </w:style>
  <w:style w:type="character" w:customStyle="1" w:styleId="nw">
    <w:name w:val="nw"/>
    <w:rsid w:val="003E2441"/>
  </w:style>
  <w:style w:type="character" w:customStyle="1" w:styleId="Styleunderline11ptBoldBorderSinglesolidlineAuto">
    <w:name w:val="Style underline + 11 pt Bold Border: : (Single solid line Auto ..."/>
    <w:rsid w:val="003E2441"/>
    <w:rPr>
      <w:b/>
      <w:bCs/>
      <w:sz w:val="20"/>
      <w:u w:val="single"/>
      <w:bdr w:val="single" w:sz="4" w:space="0" w:color="auto" w:frame="1"/>
    </w:rPr>
  </w:style>
  <w:style w:type="character" w:customStyle="1" w:styleId="cardCharCharChar1">
    <w:name w:val="card Char Char Char1"/>
    <w:rsid w:val="003E2441"/>
    <w:rPr>
      <w:lang w:val="en-US" w:eastAsia="en-US" w:bidi="ar-SA"/>
    </w:rPr>
  </w:style>
  <w:style w:type="character" w:customStyle="1" w:styleId="authors1">
    <w:name w:val="authors1"/>
    <w:rsid w:val="003E2441"/>
    <w:rPr>
      <w:rFonts w:ascii="Verdana" w:hAnsi="Verdana" w:hint="default"/>
      <w:b/>
      <w:bCs/>
      <w:color w:val="006699"/>
      <w:sz w:val="20"/>
      <w:szCs w:val="20"/>
    </w:rPr>
  </w:style>
  <w:style w:type="character" w:customStyle="1" w:styleId="headlinesectionlarge">
    <w:name w:val="headline_section_large"/>
    <w:rsid w:val="003E2441"/>
  </w:style>
  <w:style w:type="character" w:customStyle="1" w:styleId="Styleunderline11ptBlack">
    <w:name w:val="Style underline + 11 pt Black"/>
    <w:rsid w:val="003E2441"/>
    <w:rPr>
      <w:color w:val="000000"/>
      <w:sz w:val="20"/>
      <w:u w:val="single"/>
    </w:rPr>
  </w:style>
  <w:style w:type="character" w:customStyle="1" w:styleId="Styleunderline11ptBoldBlack">
    <w:name w:val="Style underline + 11 pt Bold Black"/>
    <w:rsid w:val="003E2441"/>
    <w:rPr>
      <w:b/>
      <w:bCs/>
      <w:color w:val="000000"/>
      <w:sz w:val="20"/>
      <w:u w:val="single"/>
    </w:rPr>
  </w:style>
  <w:style w:type="character" w:customStyle="1" w:styleId="Style11ptBoldBlackUnderline">
    <w:name w:val="Style 11 pt Bold Black Underline"/>
    <w:rsid w:val="003E2441"/>
    <w:rPr>
      <w:b/>
      <w:bCs/>
      <w:color w:val="000000"/>
      <w:sz w:val="20"/>
      <w:u w:val="single"/>
    </w:rPr>
  </w:style>
  <w:style w:type="character" w:customStyle="1" w:styleId="Style11ptBoldBlackUnderlineBorderSinglesolidline">
    <w:name w:val="Style 11 pt Bold Black Underline Border: : (Single solid line ..."/>
    <w:rsid w:val="003E2441"/>
    <w:rPr>
      <w:b/>
      <w:bCs/>
      <w:color w:val="000000"/>
      <w:sz w:val="20"/>
      <w:u w:val="single"/>
      <w:bdr w:val="single" w:sz="4" w:space="0" w:color="auto" w:frame="1"/>
    </w:rPr>
  </w:style>
  <w:style w:type="character" w:customStyle="1" w:styleId="StyleLatinMeridien-Italic11ptItalicUnderline">
    <w:name w:val="Style (Latin) Meridien-Italic 11 pt Italic Underline"/>
    <w:rsid w:val="003E2441"/>
    <w:rPr>
      <w:rFonts w:ascii="Meridien-Italic" w:hAnsi="Meridien-Italic" w:hint="default"/>
      <w:i/>
      <w:iCs/>
      <w:sz w:val="20"/>
      <w:u w:val="single"/>
    </w:rPr>
  </w:style>
  <w:style w:type="character" w:customStyle="1" w:styleId="Citation-AuthorDate">
    <w:name w:val="Citation - Author/Date"/>
    <w:rsid w:val="003E2441"/>
    <w:rPr>
      <w:b/>
      <w:bCs w:val="0"/>
      <w:smallCaps/>
      <w:sz w:val="24"/>
      <w:u w:val="single"/>
    </w:rPr>
  </w:style>
  <w:style w:type="character" w:customStyle="1" w:styleId="underlinestylechar0">
    <w:name w:val="underlinestylechar"/>
    <w:rsid w:val="003E2441"/>
  </w:style>
  <w:style w:type="character" w:customStyle="1" w:styleId="highlight">
    <w:name w:val="highlight"/>
    <w:rsid w:val="003E2441"/>
  </w:style>
  <w:style w:type="character" w:customStyle="1" w:styleId="DottedUnderline0">
    <w:name w:val="Dotted Underline"/>
    <w:rsid w:val="003E2441"/>
    <w:rPr>
      <w:rFonts w:ascii="Times New Roman" w:hAnsi="Times New Roman" w:cs="Times New Roman" w:hint="default"/>
      <w:sz w:val="20"/>
      <w:u w:val="dottedHeavy"/>
    </w:rPr>
  </w:style>
  <w:style w:type="character" w:customStyle="1" w:styleId="titleauthoretc">
    <w:name w:val="titleauthoretc"/>
    <w:rsid w:val="003E2441"/>
  </w:style>
  <w:style w:type="character" w:customStyle="1" w:styleId="labeltext">
    <w:name w:val="labeltext"/>
    <w:rsid w:val="003E2441"/>
  </w:style>
  <w:style w:type="character" w:customStyle="1" w:styleId="viewlink">
    <w:name w:val="viewlink"/>
    <w:rsid w:val="003E2441"/>
  </w:style>
  <w:style w:type="character" w:customStyle="1" w:styleId="share">
    <w:name w:val="share"/>
    <w:rsid w:val="003E2441"/>
  </w:style>
  <w:style w:type="character" w:customStyle="1" w:styleId="inlinkchart">
    <w:name w:val="inlink_chart"/>
    <w:rsid w:val="003E2441"/>
  </w:style>
  <w:style w:type="character" w:customStyle="1" w:styleId="underLight">
    <w:name w:val="underLight"/>
    <w:uiPriority w:val="1"/>
    <w:qFormat/>
    <w:rsid w:val="003E244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3E2441"/>
  </w:style>
  <w:style w:type="character" w:customStyle="1" w:styleId="author-rss">
    <w:name w:val="author-rss"/>
    <w:rsid w:val="003E2441"/>
  </w:style>
  <w:style w:type="character" w:customStyle="1" w:styleId="fbsharecountwrapper">
    <w:name w:val="fb_share_count_wrapper"/>
    <w:rsid w:val="003E2441"/>
  </w:style>
  <w:style w:type="character" w:customStyle="1" w:styleId="fbbuttontext">
    <w:name w:val="fb_button_text"/>
    <w:rsid w:val="003E2441"/>
  </w:style>
  <w:style w:type="character" w:customStyle="1" w:styleId="hw">
    <w:name w:val="hw"/>
    <w:rsid w:val="003E2441"/>
  </w:style>
  <w:style w:type="character" w:customStyle="1" w:styleId="linktotop">
    <w:name w:val="linktotop"/>
    <w:rsid w:val="003E2441"/>
  </w:style>
  <w:style w:type="character" w:customStyle="1" w:styleId="maintextbldleft">
    <w:name w:val="maintextbldleft"/>
    <w:rsid w:val="003E2441"/>
  </w:style>
  <w:style w:type="character" w:customStyle="1" w:styleId="maintextleft">
    <w:name w:val="maintextleft"/>
    <w:rsid w:val="003E2441"/>
  </w:style>
  <w:style w:type="character" w:customStyle="1" w:styleId="descriptionstyle1block">
    <w:name w:val="description style1 block"/>
    <w:rsid w:val="003E2441"/>
  </w:style>
  <w:style w:type="character" w:customStyle="1" w:styleId="gutter-right-1">
    <w:name w:val="gutter-right-1"/>
    <w:basedOn w:val="DefaultParagraphFont"/>
    <w:rsid w:val="003E2441"/>
  </w:style>
  <w:style w:type="character" w:customStyle="1" w:styleId="ssl3">
    <w:name w:val="ss_l3"/>
    <w:rsid w:val="003E2441"/>
  </w:style>
  <w:style w:type="character" w:customStyle="1" w:styleId="FontStyle39">
    <w:name w:val="Font Style39"/>
    <w:uiPriority w:val="99"/>
    <w:rsid w:val="003E2441"/>
    <w:rPr>
      <w:rFonts w:ascii="Constantia" w:hAnsi="Constantia" w:cs="Constantia" w:hint="default"/>
      <w:b/>
      <w:bCs/>
      <w:sz w:val="18"/>
      <w:szCs w:val="18"/>
    </w:rPr>
  </w:style>
  <w:style w:type="character" w:customStyle="1" w:styleId="6">
    <w:name w:val="6"/>
    <w:rsid w:val="003E2441"/>
    <w:rPr>
      <w:rFonts w:ascii="Arial" w:hAnsi="Arial" w:cs="Arial" w:hint="default"/>
      <w:bCs/>
      <w:sz w:val="20"/>
      <w:u w:val="single"/>
      <w:lang w:val="en-US" w:eastAsia="en-US" w:bidi="ar-SA"/>
    </w:rPr>
  </w:style>
  <w:style w:type="character" w:customStyle="1" w:styleId="Header11">
    <w:name w:val="Header11"/>
    <w:rsid w:val="003E2441"/>
  </w:style>
  <w:style w:type="character" w:customStyle="1" w:styleId="posa">
    <w:name w:val="pos(a)"/>
    <w:basedOn w:val="DefaultParagraphFont"/>
    <w:rsid w:val="003E2441"/>
  </w:style>
  <w:style w:type="character" w:customStyle="1" w:styleId="u-hiddeninnarrowenv">
    <w:name w:val="u-hiddeninnarrowenv"/>
    <w:basedOn w:val="DefaultParagraphFont"/>
    <w:rsid w:val="003E2441"/>
  </w:style>
  <w:style w:type="character" w:customStyle="1" w:styleId="followbutton-bird">
    <w:name w:val="followbutton-bird"/>
    <w:basedOn w:val="DefaultParagraphFont"/>
    <w:rsid w:val="003E2441"/>
  </w:style>
  <w:style w:type="character" w:customStyle="1" w:styleId="tweetauthor-name">
    <w:name w:val="tweetauthor-name"/>
    <w:basedOn w:val="DefaultParagraphFont"/>
    <w:rsid w:val="003E2441"/>
  </w:style>
  <w:style w:type="character" w:customStyle="1" w:styleId="tweetauthor-verifiedbadge">
    <w:name w:val="tweetauthor-verifiedbadge"/>
    <w:basedOn w:val="DefaultParagraphFont"/>
    <w:rsid w:val="003E2441"/>
  </w:style>
  <w:style w:type="character" w:customStyle="1" w:styleId="tweetauthor-screenname">
    <w:name w:val="tweetauthor-screenname"/>
    <w:basedOn w:val="DefaultParagraphFont"/>
    <w:rsid w:val="003E2441"/>
  </w:style>
  <w:style w:type="character" w:customStyle="1" w:styleId="u-hiddenvisually">
    <w:name w:val="u-hiddenvisually"/>
    <w:basedOn w:val="DefaultParagraphFont"/>
    <w:rsid w:val="003E2441"/>
  </w:style>
  <w:style w:type="character" w:customStyle="1" w:styleId="tweetaction-stat">
    <w:name w:val="tweetaction-stat"/>
    <w:basedOn w:val="DefaultParagraphFont"/>
    <w:rsid w:val="003E2441"/>
  </w:style>
  <w:style w:type="character" w:customStyle="1" w:styleId="related">
    <w:name w:val="related"/>
    <w:basedOn w:val="DefaultParagraphFont"/>
    <w:rsid w:val="003E2441"/>
  </w:style>
  <w:style w:type="character" w:customStyle="1" w:styleId="related-content">
    <w:name w:val="related-content"/>
    <w:basedOn w:val="DefaultParagraphFont"/>
    <w:rsid w:val="003E2441"/>
  </w:style>
  <w:style w:type="character" w:customStyle="1" w:styleId="name-of-author">
    <w:name w:val="name-of-author"/>
    <w:basedOn w:val="DefaultParagraphFont"/>
    <w:rsid w:val="003E2441"/>
  </w:style>
  <w:style w:type="character" w:customStyle="1" w:styleId="first-name">
    <w:name w:val="first-name"/>
    <w:basedOn w:val="DefaultParagraphFont"/>
    <w:rsid w:val="003E2441"/>
  </w:style>
  <w:style w:type="character" w:customStyle="1" w:styleId="last-name">
    <w:name w:val="last-name"/>
    <w:basedOn w:val="DefaultParagraphFont"/>
    <w:rsid w:val="003E2441"/>
  </w:style>
  <w:style w:type="character" w:customStyle="1" w:styleId="caption10">
    <w:name w:val="caption1"/>
    <w:basedOn w:val="DefaultParagraphFont"/>
    <w:rsid w:val="003E2441"/>
  </w:style>
  <w:style w:type="character" w:customStyle="1" w:styleId="recirc-text">
    <w:name w:val="&quot;recirc-text”"/>
    <w:basedOn w:val="DefaultParagraphFont"/>
    <w:rsid w:val="003E2441"/>
  </w:style>
  <w:style w:type="character" w:customStyle="1" w:styleId="video-icon">
    <w:name w:val="video-icon"/>
    <w:basedOn w:val="DefaultParagraphFont"/>
    <w:rsid w:val="003E2441"/>
  </w:style>
  <w:style w:type="character" w:customStyle="1" w:styleId="powa-shot-play-btn-text">
    <w:name w:val="powa-shot-play-btn-text"/>
    <w:basedOn w:val="DefaultParagraphFont"/>
    <w:rsid w:val="003E2441"/>
  </w:style>
  <w:style w:type="character" w:customStyle="1" w:styleId="powa-shot-click">
    <w:name w:val="powa-shot-click"/>
    <w:basedOn w:val="DefaultParagraphFont"/>
    <w:rsid w:val="003E2441"/>
  </w:style>
  <w:style w:type="character" w:customStyle="1" w:styleId="wpv-blurb">
    <w:name w:val="wpv-blurb"/>
    <w:basedOn w:val="DefaultParagraphFont"/>
    <w:rsid w:val="003E2441"/>
  </w:style>
  <w:style w:type="character" w:customStyle="1" w:styleId="pb-caption">
    <w:name w:val="pb-caption"/>
    <w:basedOn w:val="DefaultParagraphFont"/>
    <w:rsid w:val="003E2441"/>
  </w:style>
  <w:style w:type="character" w:customStyle="1" w:styleId="Heading5Char1">
    <w:name w:val="Heading 5 Char1"/>
    <w:aliases w:val="Text Char1"/>
    <w:basedOn w:val="DefaultParagraphFont"/>
    <w:semiHidden/>
    <w:rsid w:val="003E2441"/>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3E2441"/>
    <w:rPr>
      <w:vertAlign w:val="baseline"/>
    </w:rPr>
  </w:style>
  <w:style w:type="character" w:customStyle="1" w:styleId="Heading7Char1">
    <w:name w:val="Heading 7 Char1"/>
    <w:basedOn w:val="DefaultParagraphFont"/>
    <w:semiHidden/>
    <w:rsid w:val="003E2441"/>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3E244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3E2441"/>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3E2441"/>
    <w:rPr>
      <w:rFonts w:ascii="Calibri" w:hAnsi="Calibri" w:cs="Calibri"/>
    </w:rPr>
  </w:style>
  <w:style w:type="numbering" w:customStyle="1" w:styleId="NoList2">
    <w:name w:val="No List2"/>
    <w:next w:val="NoList"/>
    <w:uiPriority w:val="99"/>
    <w:semiHidden/>
    <w:unhideWhenUsed/>
    <w:rsid w:val="003E2441"/>
  </w:style>
  <w:style w:type="numbering" w:customStyle="1" w:styleId="NoList3">
    <w:name w:val="No List3"/>
    <w:next w:val="NoList"/>
    <w:uiPriority w:val="99"/>
    <w:semiHidden/>
    <w:unhideWhenUsed/>
    <w:rsid w:val="003E2441"/>
  </w:style>
  <w:style w:type="numbering" w:customStyle="1" w:styleId="NoList4">
    <w:name w:val="No List4"/>
    <w:next w:val="NoList"/>
    <w:uiPriority w:val="99"/>
    <w:semiHidden/>
    <w:unhideWhenUsed/>
    <w:rsid w:val="003E2441"/>
  </w:style>
  <w:style w:type="numbering" w:customStyle="1" w:styleId="NoList5">
    <w:name w:val="No List5"/>
    <w:next w:val="NoList"/>
    <w:semiHidden/>
    <w:unhideWhenUsed/>
    <w:rsid w:val="003E2441"/>
  </w:style>
  <w:style w:type="paragraph" w:styleId="BlockText">
    <w:name w:val="Block Text"/>
    <w:basedOn w:val="Normal"/>
    <w:rsid w:val="003E2441"/>
    <w:pPr>
      <w:ind w:left="229" w:right="229"/>
    </w:pPr>
    <w:rPr>
      <w:rFonts w:ascii="Verdana" w:eastAsia="Times New Roman" w:hAnsi="Verdana"/>
      <w:sz w:val="16"/>
      <w:szCs w:val="20"/>
    </w:rPr>
  </w:style>
  <w:style w:type="paragraph" w:styleId="NormalIndent">
    <w:name w:val="Normal Indent"/>
    <w:basedOn w:val="Normal"/>
    <w:rsid w:val="003E2441"/>
    <w:pPr>
      <w:ind w:left="720"/>
    </w:pPr>
    <w:rPr>
      <w:rFonts w:eastAsia="Times New Roman"/>
      <w:szCs w:val="20"/>
    </w:rPr>
  </w:style>
  <w:style w:type="paragraph" w:styleId="EnvelopeReturn">
    <w:name w:val="envelope return"/>
    <w:basedOn w:val="Normal"/>
    <w:rsid w:val="003E2441"/>
    <w:rPr>
      <w:rFonts w:eastAsia="Times New Roman"/>
      <w:sz w:val="24"/>
      <w:szCs w:val="20"/>
    </w:rPr>
  </w:style>
  <w:style w:type="paragraph" w:styleId="EnvelopeAddress">
    <w:name w:val="envelope address"/>
    <w:basedOn w:val="Normal"/>
    <w:rsid w:val="003E2441"/>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3E2441"/>
  </w:style>
  <w:style w:type="numbering" w:customStyle="1" w:styleId="NoList7">
    <w:name w:val="No List7"/>
    <w:next w:val="NoList"/>
    <w:semiHidden/>
    <w:unhideWhenUsed/>
    <w:rsid w:val="003E2441"/>
  </w:style>
  <w:style w:type="paragraph" w:styleId="ListBullet">
    <w:name w:val="List Bullet"/>
    <w:basedOn w:val="Normal"/>
    <w:link w:val="ListBulletChar"/>
    <w:uiPriority w:val="99"/>
    <w:unhideWhenUsed/>
    <w:rsid w:val="003E2441"/>
    <w:pPr>
      <w:tabs>
        <w:tab w:val="num" w:pos="360"/>
      </w:tabs>
      <w:ind w:left="360" w:hanging="360"/>
      <w:contextualSpacing/>
    </w:pPr>
    <w:rPr>
      <w:rFonts w:eastAsia="Calibri"/>
    </w:rPr>
  </w:style>
  <w:style w:type="table" w:styleId="MediumGrid1">
    <w:name w:val="Medium Grid 1"/>
    <w:basedOn w:val="TableNormal"/>
    <w:uiPriority w:val="67"/>
    <w:rsid w:val="003E2441"/>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3E2441"/>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3E2441"/>
  </w:style>
  <w:style w:type="numbering" w:customStyle="1" w:styleId="NoList111">
    <w:name w:val="No List111"/>
    <w:next w:val="NoList"/>
    <w:uiPriority w:val="99"/>
    <w:semiHidden/>
    <w:unhideWhenUsed/>
    <w:rsid w:val="003E2441"/>
  </w:style>
  <w:style w:type="numbering" w:customStyle="1" w:styleId="NoList1111">
    <w:name w:val="No List1111"/>
    <w:next w:val="NoList"/>
    <w:uiPriority w:val="99"/>
    <w:semiHidden/>
    <w:unhideWhenUsed/>
    <w:rsid w:val="003E2441"/>
  </w:style>
  <w:style w:type="numbering" w:customStyle="1" w:styleId="NoList11111">
    <w:name w:val="No List11111"/>
    <w:next w:val="NoList"/>
    <w:uiPriority w:val="99"/>
    <w:semiHidden/>
    <w:unhideWhenUsed/>
    <w:rsid w:val="003E2441"/>
  </w:style>
  <w:style w:type="numbering" w:customStyle="1" w:styleId="NoList111111">
    <w:name w:val="No List111111"/>
    <w:next w:val="NoList"/>
    <w:uiPriority w:val="99"/>
    <w:semiHidden/>
    <w:unhideWhenUsed/>
    <w:rsid w:val="003E2441"/>
  </w:style>
  <w:style w:type="numbering" w:customStyle="1" w:styleId="NoList1111111">
    <w:name w:val="No List1111111"/>
    <w:next w:val="NoList"/>
    <w:uiPriority w:val="99"/>
    <w:semiHidden/>
    <w:unhideWhenUsed/>
    <w:rsid w:val="003E2441"/>
  </w:style>
  <w:style w:type="numbering" w:customStyle="1" w:styleId="NoList11111111">
    <w:name w:val="No List11111111"/>
    <w:next w:val="NoList"/>
    <w:uiPriority w:val="99"/>
    <w:semiHidden/>
    <w:unhideWhenUsed/>
    <w:rsid w:val="003E2441"/>
  </w:style>
  <w:style w:type="numbering" w:customStyle="1" w:styleId="NoList111111111">
    <w:name w:val="No List111111111"/>
    <w:next w:val="NoList"/>
    <w:uiPriority w:val="99"/>
    <w:semiHidden/>
    <w:unhideWhenUsed/>
    <w:rsid w:val="003E2441"/>
  </w:style>
  <w:style w:type="numbering" w:customStyle="1" w:styleId="NoList1111111111">
    <w:name w:val="No List1111111111"/>
    <w:next w:val="NoList"/>
    <w:uiPriority w:val="99"/>
    <w:semiHidden/>
    <w:unhideWhenUsed/>
    <w:rsid w:val="003E2441"/>
  </w:style>
  <w:style w:type="numbering" w:customStyle="1" w:styleId="NoList11111111111">
    <w:name w:val="No List11111111111"/>
    <w:next w:val="NoList"/>
    <w:uiPriority w:val="99"/>
    <w:semiHidden/>
    <w:unhideWhenUsed/>
    <w:rsid w:val="003E2441"/>
  </w:style>
  <w:style w:type="numbering" w:customStyle="1" w:styleId="NoList111111111111">
    <w:name w:val="No List111111111111"/>
    <w:next w:val="NoList"/>
    <w:uiPriority w:val="99"/>
    <w:semiHidden/>
    <w:unhideWhenUsed/>
    <w:rsid w:val="003E2441"/>
  </w:style>
  <w:style w:type="numbering" w:customStyle="1" w:styleId="NoList1111111111111">
    <w:name w:val="No List1111111111111"/>
    <w:next w:val="NoList"/>
    <w:uiPriority w:val="99"/>
    <w:semiHidden/>
    <w:unhideWhenUsed/>
    <w:rsid w:val="003E2441"/>
  </w:style>
  <w:style w:type="numbering" w:customStyle="1" w:styleId="NoList11111111111111">
    <w:name w:val="No List11111111111111"/>
    <w:next w:val="NoList"/>
    <w:uiPriority w:val="99"/>
    <w:semiHidden/>
    <w:unhideWhenUsed/>
    <w:rsid w:val="003E2441"/>
  </w:style>
  <w:style w:type="numbering" w:customStyle="1" w:styleId="NoList111111111111111">
    <w:name w:val="No List111111111111111"/>
    <w:next w:val="NoList"/>
    <w:uiPriority w:val="99"/>
    <w:semiHidden/>
    <w:unhideWhenUsed/>
    <w:rsid w:val="003E2441"/>
  </w:style>
  <w:style w:type="numbering" w:customStyle="1" w:styleId="NoList1111111111111111">
    <w:name w:val="No List1111111111111111"/>
    <w:next w:val="NoList"/>
    <w:uiPriority w:val="99"/>
    <w:semiHidden/>
    <w:unhideWhenUsed/>
    <w:rsid w:val="003E2441"/>
  </w:style>
  <w:style w:type="numbering" w:customStyle="1" w:styleId="NoList11111111111111111">
    <w:name w:val="No List11111111111111111"/>
    <w:next w:val="NoList"/>
    <w:uiPriority w:val="99"/>
    <w:semiHidden/>
    <w:unhideWhenUsed/>
    <w:rsid w:val="003E2441"/>
  </w:style>
  <w:style w:type="character" w:customStyle="1" w:styleId="FontStyle220">
    <w:name w:val="Font Style220"/>
    <w:basedOn w:val="DefaultParagraphFont"/>
    <w:uiPriority w:val="99"/>
    <w:rsid w:val="003E2441"/>
    <w:rPr>
      <w:rFonts w:ascii="Candara" w:hAnsi="Candara" w:cs="Candara" w:hint="default"/>
      <w:i/>
      <w:iCs/>
      <w:sz w:val="18"/>
      <w:szCs w:val="18"/>
    </w:rPr>
  </w:style>
  <w:style w:type="character" w:customStyle="1" w:styleId="FontStyle290">
    <w:name w:val="Font Style290"/>
    <w:basedOn w:val="DefaultParagraphFont"/>
    <w:uiPriority w:val="99"/>
    <w:rsid w:val="003E244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E2441"/>
    <w:rPr>
      <w:rFonts w:ascii="Arial" w:hAnsi="Arial" w:cs="Arial"/>
      <w:b/>
      <w:bCs/>
      <w:sz w:val="16"/>
      <w:szCs w:val="16"/>
    </w:rPr>
  </w:style>
  <w:style w:type="paragraph" w:customStyle="1" w:styleId="analytic0">
    <w:name w:val="analytic"/>
    <w:basedOn w:val="Normal"/>
    <w:link w:val="analyticChar0"/>
    <w:uiPriority w:val="4"/>
    <w:qFormat/>
    <w:rsid w:val="003E2441"/>
    <w:pPr>
      <w:spacing w:before="120"/>
    </w:pPr>
    <w:rPr>
      <w:b/>
      <w:sz w:val="20"/>
    </w:rPr>
  </w:style>
  <w:style w:type="character" w:customStyle="1" w:styleId="analyticChar0">
    <w:name w:val="analytic Char"/>
    <w:basedOn w:val="DefaultParagraphFont"/>
    <w:link w:val="analytic0"/>
    <w:uiPriority w:val="4"/>
    <w:rsid w:val="003E2441"/>
    <w:rPr>
      <w:rFonts w:ascii="Times New Roman" w:hAnsi="Times New Roman" w:cs="Times New Roman"/>
      <w:b/>
      <w:sz w:val="20"/>
    </w:rPr>
  </w:style>
  <w:style w:type="character" w:customStyle="1" w:styleId="m-5498913268213319940gmail-styleunderline">
    <w:name w:val="m_-5498913268213319940gmail-styleunderline"/>
    <w:basedOn w:val="DefaultParagraphFont"/>
    <w:rsid w:val="003E2441"/>
  </w:style>
  <w:style w:type="paragraph" w:customStyle="1" w:styleId="speakable">
    <w:name w:val="speakable"/>
    <w:basedOn w:val="Normal"/>
    <w:uiPriority w:val="99"/>
    <w:qFormat/>
    <w:rsid w:val="003E2441"/>
    <w:pPr>
      <w:spacing w:before="100" w:beforeAutospacing="1" w:after="100" w:afterAutospacing="1"/>
    </w:pPr>
    <w:rPr>
      <w:rFonts w:eastAsia="Times New Roman"/>
      <w:sz w:val="24"/>
      <w:szCs w:val="24"/>
    </w:rPr>
  </w:style>
  <w:style w:type="character" w:customStyle="1" w:styleId="overlay">
    <w:name w:val="overlay"/>
    <w:basedOn w:val="DefaultParagraphFont"/>
    <w:rsid w:val="003E2441"/>
  </w:style>
  <w:style w:type="character" w:customStyle="1" w:styleId="copyright">
    <w:name w:val="copyright"/>
    <w:basedOn w:val="DefaultParagraphFont"/>
    <w:rsid w:val="003E2441"/>
  </w:style>
  <w:style w:type="character" w:customStyle="1" w:styleId="TagCharCharCharChar">
    <w:name w:val="Tag Char Char Char Char"/>
    <w:basedOn w:val="DefaultParagraphFont"/>
    <w:rsid w:val="003E2441"/>
    <w:rPr>
      <w:rFonts w:ascii="Calibri" w:hAnsi="Calibri" w:cs="Calibri"/>
      <w:b/>
      <w:sz w:val="24"/>
    </w:rPr>
  </w:style>
  <w:style w:type="paragraph" w:customStyle="1" w:styleId="g-body">
    <w:name w:val="g-body"/>
    <w:basedOn w:val="Normal"/>
    <w:uiPriority w:val="99"/>
    <w:qFormat/>
    <w:rsid w:val="003E2441"/>
    <w:pPr>
      <w:spacing w:before="100" w:beforeAutospacing="1" w:after="100" w:afterAutospacing="1"/>
    </w:pPr>
    <w:rPr>
      <w:rFonts w:eastAsia="Times New Roman"/>
      <w:sz w:val="24"/>
      <w:szCs w:val="24"/>
    </w:rPr>
  </w:style>
  <w:style w:type="paragraph" w:customStyle="1" w:styleId="g-pstyle0">
    <w:name w:val="g-pstyle0"/>
    <w:basedOn w:val="Normal"/>
    <w:uiPriority w:val="99"/>
    <w:qFormat/>
    <w:rsid w:val="003E2441"/>
    <w:pPr>
      <w:spacing w:before="100" w:beforeAutospacing="1" w:after="100" w:afterAutospacing="1"/>
    </w:pPr>
    <w:rPr>
      <w:rFonts w:eastAsia="Times New Roman"/>
      <w:sz w:val="24"/>
      <w:szCs w:val="24"/>
    </w:rPr>
  </w:style>
  <w:style w:type="paragraph" w:customStyle="1" w:styleId="g-pstyle1">
    <w:name w:val="g-pstyle1"/>
    <w:basedOn w:val="Normal"/>
    <w:uiPriority w:val="99"/>
    <w:qFormat/>
    <w:rsid w:val="003E2441"/>
    <w:pPr>
      <w:spacing w:before="100" w:beforeAutospacing="1" w:after="100" w:afterAutospacing="1"/>
    </w:pPr>
    <w:rPr>
      <w:rFonts w:eastAsia="Times New Roman"/>
      <w:sz w:val="24"/>
      <w:szCs w:val="24"/>
    </w:rPr>
  </w:style>
  <w:style w:type="paragraph" w:customStyle="1" w:styleId="g-asset-hed">
    <w:name w:val="g-asset-hed"/>
    <w:basedOn w:val="Normal"/>
    <w:uiPriority w:val="99"/>
    <w:qFormat/>
    <w:rsid w:val="003E2441"/>
    <w:pPr>
      <w:spacing w:before="100" w:beforeAutospacing="1" w:after="100" w:afterAutospacing="1"/>
    </w:pPr>
    <w:rPr>
      <w:rFonts w:eastAsia="Times New Roman"/>
      <w:sz w:val="24"/>
      <w:szCs w:val="24"/>
    </w:rPr>
  </w:style>
  <w:style w:type="paragraph" w:customStyle="1" w:styleId="js-tweet-text">
    <w:name w:val="js-tweet-text"/>
    <w:basedOn w:val="Normal"/>
    <w:uiPriority w:val="99"/>
    <w:qFormat/>
    <w:rsid w:val="003E2441"/>
    <w:pPr>
      <w:spacing w:before="100" w:beforeAutospacing="1" w:after="100" w:afterAutospacing="1"/>
    </w:pPr>
    <w:rPr>
      <w:sz w:val="24"/>
    </w:rPr>
  </w:style>
  <w:style w:type="paragraph" w:customStyle="1" w:styleId="style41">
    <w:name w:val="style4"/>
    <w:basedOn w:val="Normal"/>
    <w:uiPriority w:val="99"/>
    <w:qFormat/>
    <w:rsid w:val="003E2441"/>
    <w:pPr>
      <w:spacing w:before="100" w:beforeAutospacing="1" w:after="100" w:afterAutospacing="1"/>
    </w:pPr>
    <w:rPr>
      <w:sz w:val="24"/>
    </w:rPr>
  </w:style>
  <w:style w:type="paragraph" w:customStyle="1" w:styleId="speech">
    <w:name w:val="speech"/>
    <w:basedOn w:val="Normal"/>
    <w:uiPriority w:val="99"/>
    <w:qFormat/>
    <w:rsid w:val="003E2441"/>
    <w:pPr>
      <w:spacing w:before="100" w:beforeAutospacing="1" w:after="100" w:afterAutospacing="1"/>
    </w:pPr>
    <w:rPr>
      <w:sz w:val="24"/>
    </w:rPr>
  </w:style>
  <w:style w:type="character" w:customStyle="1" w:styleId="adtext">
    <w:name w:val="adtext"/>
    <w:basedOn w:val="DefaultParagraphFont"/>
    <w:rsid w:val="003E2441"/>
  </w:style>
  <w:style w:type="character" w:customStyle="1" w:styleId="UL-Bold">
    <w:name w:val="UL-Bold"/>
    <w:basedOn w:val="DefaultParagraphFont"/>
    <w:rsid w:val="003E2441"/>
    <w:rPr>
      <w:u w:val="thick"/>
    </w:rPr>
  </w:style>
  <w:style w:type="character" w:customStyle="1" w:styleId="UL-None">
    <w:name w:val="UL-None"/>
    <w:basedOn w:val="DefaultParagraphFont"/>
    <w:rsid w:val="003E2441"/>
    <w:rPr>
      <w:strike w:val="0"/>
      <w:dstrike w:val="0"/>
      <w:u w:val="none"/>
      <w:effect w:val="none"/>
    </w:rPr>
  </w:style>
  <w:style w:type="character" w:customStyle="1" w:styleId="gl">
    <w:name w:val="gl"/>
    <w:basedOn w:val="DefaultParagraphFont"/>
    <w:rsid w:val="003E2441"/>
  </w:style>
  <w:style w:type="character" w:customStyle="1" w:styleId="qu730rj69h">
    <w:name w:val="qu730rj69h"/>
    <w:basedOn w:val="DefaultParagraphFont"/>
    <w:rsid w:val="003E2441"/>
  </w:style>
  <w:style w:type="paragraph" w:customStyle="1" w:styleId="optext">
    <w:name w:val="optext"/>
    <w:basedOn w:val="Normal"/>
    <w:uiPriority w:val="99"/>
    <w:qFormat/>
    <w:rsid w:val="003E2441"/>
    <w:pPr>
      <w:spacing w:before="100" w:beforeAutospacing="1" w:after="100" w:afterAutospacing="1"/>
    </w:pPr>
    <w:rPr>
      <w:sz w:val="24"/>
    </w:rPr>
  </w:style>
  <w:style w:type="character" w:customStyle="1" w:styleId="lmy74qr12z">
    <w:name w:val="lmy74qr12z"/>
    <w:basedOn w:val="DefaultParagraphFont"/>
    <w:rsid w:val="003E2441"/>
  </w:style>
  <w:style w:type="character" w:customStyle="1" w:styleId="icr880">
    <w:name w:val="icr880"/>
    <w:basedOn w:val="DefaultParagraphFont"/>
    <w:rsid w:val="003E2441"/>
  </w:style>
  <w:style w:type="character" w:customStyle="1" w:styleId="hx23q54">
    <w:name w:val="hx23q54"/>
    <w:basedOn w:val="DefaultParagraphFont"/>
    <w:rsid w:val="003E2441"/>
  </w:style>
  <w:style w:type="character" w:customStyle="1" w:styleId="m-5348258726587825636gmail-style13ptbold">
    <w:name w:val="m_-5348258726587825636gmail-style13ptbold"/>
    <w:basedOn w:val="DefaultParagraphFont"/>
    <w:rsid w:val="003E2441"/>
  </w:style>
  <w:style w:type="character" w:customStyle="1" w:styleId="m-5348258726587825636gmail-styleunderline">
    <w:name w:val="m_-5348258726587825636gmail-styleunderline"/>
    <w:basedOn w:val="DefaultParagraphFont"/>
    <w:rsid w:val="003E2441"/>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3E2441"/>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3E2441"/>
  </w:style>
  <w:style w:type="character" w:customStyle="1" w:styleId="CardsFont12ptCharChar">
    <w:name w:val="Cards + Font: 12 pt Char Char"/>
    <w:basedOn w:val="DefaultParagraphFont"/>
    <w:rsid w:val="003E2441"/>
    <w:rPr>
      <w:sz w:val="24"/>
      <w:szCs w:val="24"/>
      <w:u w:val="thick"/>
      <w:lang w:val="en-US" w:eastAsia="en-US" w:bidi="ar-SA"/>
    </w:rPr>
  </w:style>
  <w:style w:type="character" w:customStyle="1" w:styleId="NothingChar1">
    <w:name w:val="Nothing Char1"/>
    <w:basedOn w:val="DefaultParagraphFont"/>
    <w:rsid w:val="003E2441"/>
    <w:rPr>
      <w:lang w:val="en-US" w:eastAsia="en-US" w:bidi="ar-SA"/>
    </w:rPr>
  </w:style>
  <w:style w:type="paragraph" w:customStyle="1" w:styleId="useless">
    <w:name w:val="useless"/>
    <w:basedOn w:val="Normal"/>
    <w:uiPriority w:val="99"/>
    <w:qFormat/>
    <w:rsid w:val="003E2441"/>
    <w:rPr>
      <w:rFonts w:eastAsia="Times New Roman"/>
      <w:sz w:val="12"/>
      <w:szCs w:val="24"/>
    </w:rPr>
  </w:style>
  <w:style w:type="character" w:customStyle="1" w:styleId="DDIUnderline">
    <w:name w:val="DDI Underline"/>
    <w:qFormat/>
    <w:rsid w:val="003E2441"/>
    <w:rPr>
      <w:rFonts w:ascii="Times New Roman" w:hAnsi="Times New Roman"/>
      <w:sz w:val="24"/>
      <w:u w:val="single"/>
    </w:rPr>
  </w:style>
  <w:style w:type="character" w:customStyle="1" w:styleId="Char1">
    <w:name w:val="Char1"/>
    <w:basedOn w:val="DefaultParagraphFont"/>
    <w:rsid w:val="003E2441"/>
    <w:rPr>
      <w:rFonts w:cs="Arial"/>
      <w:b/>
      <w:bCs/>
      <w:iCs/>
      <w:sz w:val="24"/>
      <w:szCs w:val="28"/>
      <w:lang w:val="en-US" w:eastAsia="en-US" w:bidi="ar-SA"/>
    </w:rPr>
  </w:style>
  <w:style w:type="paragraph" w:customStyle="1" w:styleId="ALLCAPS">
    <w:name w:val="ALL CAPS"/>
    <w:basedOn w:val="Normal"/>
    <w:link w:val="ALLCAPSChar"/>
    <w:qFormat/>
    <w:rsid w:val="003E2441"/>
    <w:rPr>
      <w:rFonts w:eastAsia="Times New Roman"/>
      <w:b/>
      <w:caps/>
    </w:rPr>
  </w:style>
  <w:style w:type="character" w:customStyle="1" w:styleId="ALLCAPSChar">
    <w:name w:val="ALL CAPS Char"/>
    <w:basedOn w:val="DefaultParagraphFont"/>
    <w:link w:val="ALLCAPS"/>
    <w:rsid w:val="003E2441"/>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3E2441"/>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3E2441"/>
    <w:rPr>
      <w:rFonts w:ascii="Times New Roman" w:eastAsia="Times New Roman" w:hAnsi="Times New Roman" w:cs="Times New Roman"/>
      <w:b/>
      <w:sz w:val="24"/>
    </w:rPr>
  </w:style>
  <w:style w:type="character" w:customStyle="1" w:styleId="10ptnotbold">
    <w:name w:val="10ptnotbold"/>
    <w:basedOn w:val="DefaultParagraphFont"/>
    <w:rsid w:val="003E2441"/>
    <w:rPr>
      <w:sz w:val="20"/>
    </w:rPr>
  </w:style>
  <w:style w:type="character" w:customStyle="1" w:styleId="Cites-AuthorDate">
    <w:name w:val="Cites-Author/Date"/>
    <w:rsid w:val="003E2441"/>
    <w:rPr>
      <w:rFonts w:ascii="Helvetica" w:hAnsi="Helvetica"/>
      <w:b/>
      <w:sz w:val="22"/>
      <w:szCs w:val="24"/>
      <w:u w:val="thick"/>
    </w:rPr>
  </w:style>
  <w:style w:type="paragraph" w:customStyle="1" w:styleId="CiteTag">
    <w:name w:val="Cite/Tag"/>
    <w:basedOn w:val="Normal"/>
    <w:uiPriority w:val="99"/>
    <w:qFormat/>
    <w:rsid w:val="003E2441"/>
    <w:rPr>
      <w:rFonts w:eastAsia="Cambria"/>
      <w:b/>
      <w:szCs w:val="24"/>
    </w:rPr>
  </w:style>
  <w:style w:type="character" w:customStyle="1" w:styleId="CardsFont6ptChar1">
    <w:name w:val="Cards + Font: 6 pt Char1"/>
    <w:basedOn w:val="CardsChar"/>
    <w:link w:val="CardsFont6pt"/>
    <w:rsid w:val="003E2441"/>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3E2441"/>
  </w:style>
  <w:style w:type="character" w:customStyle="1" w:styleId="m489902567989944824gmail-styleunderline">
    <w:name w:val="m_489902567989944824gmail-styleunderline"/>
    <w:basedOn w:val="DefaultParagraphFont"/>
    <w:rsid w:val="003E2441"/>
  </w:style>
  <w:style w:type="character" w:customStyle="1" w:styleId="UnresolvedMention2">
    <w:name w:val="Unresolved Mention2"/>
    <w:basedOn w:val="DefaultParagraphFont"/>
    <w:uiPriority w:val="99"/>
    <w:rsid w:val="003E2441"/>
    <w:rPr>
      <w:color w:val="808080"/>
      <w:shd w:val="clear" w:color="auto" w:fill="E6E6E6"/>
    </w:rPr>
  </w:style>
  <w:style w:type="character" w:customStyle="1" w:styleId="swauthor">
    <w:name w:val="sw_author"/>
    <w:rsid w:val="003E2441"/>
  </w:style>
  <w:style w:type="character" w:customStyle="1" w:styleId="UnderlineCharChar3">
    <w:name w:val="Underline Char Char3"/>
    <w:rsid w:val="003E2441"/>
    <w:rPr>
      <w:szCs w:val="24"/>
      <w:u w:val="single"/>
      <w:lang w:val="en-US" w:eastAsia="en-US" w:bidi="ar-SA"/>
    </w:rPr>
  </w:style>
  <w:style w:type="character" w:customStyle="1" w:styleId="tl8wme">
    <w:name w:val="tl8wme"/>
    <w:basedOn w:val="DefaultParagraphFont"/>
    <w:rsid w:val="003E2441"/>
  </w:style>
  <w:style w:type="character" w:customStyle="1" w:styleId="Mention3">
    <w:name w:val="Mention3"/>
    <w:basedOn w:val="DefaultParagraphFont"/>
    <w:uiPriority w:val="99"/>
    <w:semiHidden/>
    <w:unhideWhenUsed/>
    <w:rsid w:val="003E2441"/>
    <w:rPr>
      <w:color w:val="2B579A"/>
      <w:shd w:val="clear" w:color="auto" w:fill="E6E6E6"/>
    </w:rPr>
  </w:style>
  <w:style w:type="character" w:customStyle="1" w:styleId="m-5251091010484660064gmail-style13ptbold">
    <w:name w:val="m_-5251091010484660064gmail-style13ptbold"/>
    <w:basedOn w:val="DefaultParagraphFont"/>
    <w:rsid w:val="003E2441"/>
  </w:style>
  <w:style w:type="character" w:customStyle="1" w:styleId="m-5251091010484660064gmail-styleunderline">
    <w:name w:val="m_-5251091010484660064gmail-styleunderline"/>
    <w:basedOn w:val="DefaultParagraphFont"/>
    <w:rsid w:val="003E2441"/>
  </w:style>
  <w:style w:type="character" w:customStyle="1" w:styleId="tablecaption">
    <w:name w:val="tablecaption"/>
    <w:basedOn w:val="DefaultParagraphFont"/>
    <w:rsid w:val="003E2441"/>
  </w:style>
  <w:style w:type="character" w:customStyle="1" w:styleId="StyleLatinHelvetica105ptBlack">
    <w:name w:val="Style (Latin) Helvetica 10.5 pt Black"/>
    <w:basedOn w:val="DefaultParagraphFont"/>
    <w:rsid w:val="003E2441"/>
    <w:rPr>
      <w:rFonts w:ascii="Times New Roman" w:hAnsi="Times New Roman"/>
      <w:color w:val="000000"/>
      <w:sz w:val="21"/>
    </w:rPr>
  </w:style>
  <w:style w:type="character" w:customStyle="1" w:styleId="m-413333960618644972gmail-style13ptbold">
    <w:name w:val="m_-413333960618644972gmail-style13ptbold"/>
    <w:basedOn w:val="DefaultParagraphFont"/>
    <w:rsid w:val="003E2441"/>
  </w:style>
  <w:style w:type="character" w:customStyle="1" w:styleId="m-413333960618644972gmail-styleunderline">
    <w:name w:val="m_-413333960618644972gmail-styleunderline"/>
    <w:basedOn w:val="DefaultParagraphFont"/>
    <w:rsid w:val="003E2441"/>
  </w:style>
  <w:style w:type="character" w:customStyle="1" w:styleId="m8314098763611656848gmail-stylestylebold12pt">
    <w:name w:val="m_8314098763611656848gmail-stylestylebold12pt"/>
    <w:basedOn w:val="DefaultParagraphFont"/>
    <w:rsid w:val="003E2441"/>
  </w:style>
  <w:style w:type="character" w:customStyle="1" w:styleId="m8314098763611656848gmail-styleboldunderline">
    <w:name w:val="m_8314098763611656848gmail-styleboldunderline"/>
    <w:basedOn w:val="DefaultParagraphFont"/>
    <w:rsid w:val="003E2441"/>
  </w:style>
  <w:style w:type="paragraph" w:customStyle="1" w:styleId="Spacer">
    <w:name w:val="Spacer"/>
    <w:basedOn w:val="Heading1"/>
    <w:link w:val="SpacerChar"/>
    <w:autoRedefine/>
    <w:uiPriority w:val="4"/>
    <w:qFormat/>
    <w:rsid w:val="003E2441"/>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3E2441"/>
    <w:rPr>
      <w:rFonts w:ascii="Georgia" w:eastAsiaTheme="majorEastAsia" w:hAnsi="Georgia" w:cstheme="majorBidi"/>
      <w:b/>
      <w:bCs/>
      <w:sz w:val="24"/>
      <w:szCs w:val="32"/>
    </w:rPr>
  </w:style>
  <w:style w:type="paragraph" w:customStyle="1" w:styleId="msonormal0">
    <w:name w:val="msonormal"/>
    <w:basedOn w:val="Normal"/>
    <w:qFormat/>
    <w:rsid w:val="003E2441"/>
    <w:pPr>
      <w:spacing w:before="100" w:beforeAutospacing="1" w:after="100" w:afterAutospacing="1"/>
    </w:pPr>
    <w:rPr>
      <w:rFonts w:eastAsia="Times New Roman"/>
      <w:sz w:val="24"/>
    </w:rPr>
  </w:style>
  <w:style w:type="paragraph" w:customStyle="1" w:styleId="TxBr41p1">
    <w:name w:val="TxBr_41p1"/>
    <w:basedOn w:val="Normal"/>
    <w:qFormat/>
    <w:rsid w:val="003E2441"/>
    <w:pPr>
      <w:tabs>
        <w:tab w:val="left" w:pos="204"/>
      </w:tabs>
      <w:autoSpaceDE w:val="0"/>
      <w:autoSpaceDN w:val="0"/>
      <w:adjustRightInd w:val="0"/>
      <w:spacing w:line="238" w:lineRule="atLeast"/>
      <w:jc w:val="both"/>
    </w:pPr>
    <w:rPr>
      <w:rFonts w:eastAsia="Times New Roman" w:cstheme="minorBidi"/>
      <w:sz w:val="24"/>
    </w:rPr>
  </w:style>
  <w:style w:type="character" w:customStyle="1" w:styleId="BlockTitleCharChar">
    <w:name w:val="Block Title Char Char"/>
    <w:rsid w:val="003E2441"/>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Read stuff Char,Very Small Text Char"/>
    <w:qFormat/>
    <w:rsid w:val="003E2441"/>
    <w:rPr>
      <w:rFonts w:ascii="Arial Narrow" w:hAnsi="Arial Narrow" w:cs="Times New Roman"/>
      <w:color w:val="000000"/>
      <w:sz w:val="16"/>
    </w:rPr>
  </w:style>
  <w:style w:type="character" w:customStyle="1" w:styleId="CiteReal0">
    <w:name w:val="CiteReal"/>
    <w:uiPriority w:val="1"/>
    <w:qFormat/>
    <w:rsid w:val="003E2441"/>
    <w:rPr>
      <w:rFonts w:ascii="Arial" w:hAnsi="Arial"/>
      <w:b/>
      <w:sz w:val="24"/>
      <w:u w:val="single"/>
    </w:rPr>
  </w:style>
  <w:style w:type="character" w:customStyle="1" w:styleId="dropcap1">
    <w:name w:val="dropcap1"/>
    <w:rsid w:val="003E2441"/>
  </w:style>
  <w:style w:type="paragraph" w:customStyle="1" w:styleId="Style31">
    <w:name w:val="Style31"/>
    <w:basedOn w:val="Normal"/>
    <w:uiPriority w:val="99"/>
    <w:rsid w:val="003E2441"/>
    <w:pPr>
      <w:spacing w:line="197" w:lineRule="exact"/>
      <w:jc w:val="both"/>
    </w:pPr>
    <w:rPr>
      <w:rFonts w:ascii="Palatino Linotype" w:hAnsi="Palatino Linotype" w:cs="Palatino Linotype"/>
    </w:rPr>
  </w:style>
  <w:style w:type="paragraph" w:customStyle="1" w:styleId="Style42">
    <w:name w:val="Style42"/>
    <w:basedOn w:val="Normal"/>
    <w:uiPriority w:val="99"/>
    <w:rsid w:val="003E2441"/>
    <w:pPr>
      <w:spacing w:line="202" w:lineRule="exact"/>
      <w:jc w:val="both"/>
    </w:pPr>
    <w:rPr>
      <w:rFonts w:ascii="Palatino Linotype" w:hAnsi="Palatino Linotype" w:cs="Palatino Linotype"/>
    </w:rPr>
  </w:style>
  <w:style w:type="paragraph" w:customStyle="1" w:styleId="Style51">
    <w:name w:val="Style51"/>
    <w:basedOn w:val="Normal"/>
    <w:uiPriority w:val="99"/>
    <w:rsid w:val="003E2441"/>
    <w:pPr>
      <w:spacing w:line="200" w:lineRule="exact"/>
      <w:jc w:val="both"/>
    </w:pPr>
    <w:rPr>
      <w:rFonts w:ascii="Palatino Linotype" w:hAnsi="Palatino Linotype" w:cs="Palatino Linotype"/>
    </w:rPr>
  </w:style>
  <w:style w:type="character" w:customStyle="1" w:styleId="FontStyle72">
    <w:name w:val="Font Style72"/>
    <w:uiPriority w:val="99"/>
    <w:rsid w:val="003E2441"/>
    <w:rPr>
      <w:rFonts w:ascii="Cambria" w:hAnsi="Cambria" w:cs="Cambria" w:hint="default"/>
      <w:sz w:val="16"/>
      <w:szCs w:val="16"/>
    </w:rPr>
  </w:style>
  <w:style w:type="character" w:customStyle="1" w:styleId="FontStyle73">
    <w:name w:val="Font Style73"/>
    <w:uiPriority w:val="99"/>
    <w:rsid w:val="003E2441"/>
    <w:rPr>
      <w:rFonts w:ascii="Cambria" w:hAnsi="Cambria" w:cs="Cambria" w:hint="default"/>
      <w:i/>
      <w:iCs/>
      <w:sz w:val="16"/>
      <w:szCs w:val="16"/>
    </w:rPr>
  </w:style>
  <w:style w:type="character" w:customStyle="1" w:styleId="UnderlinestyleChar2">
    <w:name w:val="Underline style Char2"/>
    <w:rsid w:val="003E2441"/>
    <w:rPr>
      <w:sz w:val="22"/>
      <w:szCs w:val="24"/>
      <w:u w:val="single"/>
      <w:lang w:val="en-US" w:eastAsia="en-US" w:bidi="ar-SA"/>
    </w:rPr>
  </w:style>
  <w:style w:type="paragraph" w:customStyle="1" w:styleId="CitationCharChar">
    <w:name w:val="Citation Char Char"/>
    <w:basedOn w:val="Normal"/>
    <w:uiPriority w:val="6"/>
    <w:qFormat/>
    <w:rsid w:val="003E2441"/>
    <w:pPr>
      <w:ind w:left="1440" w:right="1440"/>
    </w:pPr>
    <w:rPr>
      <w:rFonts w:ascii="Cambria" w:eastAsia="Verdana" w:hAnsi="Cambria" w:cs="Cambria"/>
      <w:szCs w:val="20"/>
      <w:u w:val="single"/>
    </w:rPr>
  </w:style>
  <w:style w:type="character" w:customStyle="1" w:styleId="FontStyle49">
    <w:name w:val="Font Style49"/>
    <w:uiPriority w:val="99"/>
    <w:rsid w:val="003E2441"/>
    <w:rPr>
      <w:rFonts w:ascii="Cambria" w:hAnsi="Cambria" w:cs="Cambria"/>
      <w:sz w:val="20"/>
      <w:szCs w:val="20"/>
    </w:rPr>
  </w:style>
  <w:style w:type="character" w:customStyle="1" w:styleId="FontStyle50">
    <w:name w:val="Font Style50"/>
    <w:uiPriority w:val="99"/>
    <w:rsid w:val="003E244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3E2441"/>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3E2441"/>
    <w:rPr>
      <w:rFonts w:ascii="Cambria" w:eastAsia="Cambria" w:hAnsi="Cambria" w:cs="Cambria"/>
      <w:spacing w:val="-3"/>
      <w:szCs w:val="20"/>
    </w:rPr>
  </w:style>
  <w:style w:type="character" w:customStyle="1" w:styleId="kn">
    <w:name w:val="kn"/>
    <w:basedOn w:val="DefaultParagraphFont"/>
    <w:rsid w:val="003E2441"/>
  </w:style>
  <w:style w:type="character" w:customStyle="1" w:styleId="StyleStyleUnderlineUnderlineStyleBoldUnderlineIntenseEmphas">
    <w:name w:val="Style Style UnderlineUnderlineStyle Bold UnderlineIntense Emphas..."/>
    <w:basedOn w:val="DefaultParagraphFont"/>
    <w:rsid w:val="003E2441"/>
    <w:rPr>
      <w:b/>
      <w:bCs/>
      <w:sz w:val="26"/>
      <w:u w:val="single"/>
    </w:rPr>
  </w:style>
  <w:style w:type="character" w:customStyle="1" w:styleId="articoloinside">
    <w:name w:val="articolo_inside"/>
    <w:rsid w:val="003E2441"/>
  </w:style>
  <w:style w:type="paragraph" w:customStyle="1" w:styleId="pagetools">
    <w:name w:val="pagetools"/>
    <w:basedOn w:val="Normal"/>
    <w:rsid w:val="003E2441"/>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3E2441"/>
  </w:style>
  <w:style w:type="character" w:customStyle="1" w:styleId="job">
    <w:name w:val="job"/>
    <w:basedOn w:val="DefaultParagraphFont"/>
    <w:rsid w:val="003E2441"/>
  </w:style>
  <w:style w:type="character" w:customStyle="1" w:styleId="publisher">
    <w:name w:val="publisher"/>
    <w:basedOn w:val="DefaultParagraphFont"/>
    <w:rsid w:val="003E2441"/>
  </w:style>
  <w:style w:type="character" w:customStyle="1" w:styleId="pubyear">
    <w:name w:val="pubyear"/>
    <w:basedOn w:val="DefaultParagraphFont"/>
    <w:rsid w:val="003E2441"/>
  </w:style>
  <w:style w:type="character" w:customStyle="1" w:styleId="pubcity">
    <w:name w:val="pubcity"/>
    <w:basedOn w:val="DefaultParagraphFont"/>
    <w:rsid w:val="003E2441"/>
  </w:style>
  <w:style w:type="character" w:customStyle="1" w:styleId="bodycontentlink">
    <w:name w:val="bodycontentlink"/>
    <w:basedOn w:val="DefaultParagraphFont"/>
    <w:rsid w:val="003E2441"/>
  </w:style>
  <w:style w:type="paragraph" w:customStyle="1" w:styleId="C-Text">
    <w:name w:val="C-Text"/>
    <w:basedOn w:val="Normal"/>
    <w:rsid w:val="003E2441"/>
    <w:pPr>
      <w:tabs>
        <w:tab w:val="num" w:pos="720"/>
      </w:tabs>
      <w:ind w:left="720" w:hanging="360"/>
    </w:pPr>
    <w:rPr>
      <w:rFonts w:ascii="Book Antiqua" w:hAnsi="Book Antiqua" w:cstheme="minorBidi"/>
      <w:sz w:val="24"/>
    </w:rPr>
  </w:style>
  <w:style w:type="character" w:customStyle="1" w:styleId="ecdate">
    <w:name w:val="ec_date"/>
    <w:basedOn w:val="DefaultParagraphFont"/>
    <w:rsid w:val="003E2441"/>
    <w:rPr>
      <w:rFonts w:ascii="Symbol" w:hAnsi="Symbol" w:hint="default"/>
      <w:sz w:val="20"/>
      <w:szCs w:val="20"/>
      <w:shd w:val="clear" w:color="auto" w:fill="FFFFFF"/>
    </w:rPr>
  </w:style>
  <w:style w:type="paragraph" w:customStyle="1" w:styleId="ecmsonormal">
    <w:name w:val="ec_msonormal"/>
    <w:basedOn w:val="Normal"/>
    <w:rsid w:val="003E2441"/>
    <w:pPr>
      <w:shd w:val="clear" w:color="auto" w:fill="FFFFFF"/>
      <w:spacing w:before="100" w:beforeAutospacing="1" w:after="100" w:afterAutospacing="1"/>
      <w:textAlignment w:val="top"/>
    </w:pPr>
    <w:rPr>
      <w:rFonts w:ascii="Symbol" w:hAnsi="Symbol" w:cstheme="minorBidi"/>
    </w:rPr>
  </w:style>
  <w:style w:type="character" w:customStyle="1" w:styleId="hittermhilite">
    <w:name w:val="hittermhilite"/>
    <w:basedOn w:val="DefaultParagraphFont"/>
    <w:rsid w:val="003E2441"/>
  </w:style>
  <w:style w:type="character" w:customStyle="1" w:styleId="articleheadline">
    <w:name w:val="articleheadline"/>
    <w:basedOn w:val="DefaultParagraphFont"/>
    <w:rsid w:val="003E2441"/>
  </w:style>
  <w:style w:type="paragraph" w:customStyle="1" w:styleId="u-intro">
    <w:name w:val="u-intro"/>
    <w:basedOn w:val="Normal"/>
    <w:rsid w:val="003E2441"/>
    <w:pPr>
      <w:spacing w:before="100" w:beforeAutospacing="1" w:after="100" w:afterAutospacing="1"/>
    </w:pPr>
    <w:rPr>
      <w:rFonts w:ascii="Georgia" w:hAnsi="Georgia" w:cstheme="minorBidi"/>
      <w:sz w:val="24"/>
    </w:rPr>
  </w:style>
  <w:style w:type="character" w:customStyle="1" w:styleId="u-byline">
    <w:name w:val="u-byline"/>
    <w:basedOn w:val="DefaultParagraphFont"/>
    <w:rsid w:val="003E2441"/>
  </w:style>
  <w:style w:type="character" w:customStyle="1" w:styleId="articlebya">
    <w:name w:val="articleby_a"/>
    <w:basedOn w:val="DefaultParagraphFont"/>
    <w:rsid w:val="003E2441"/>
  </w:style>
  <w:style w:type="character" w:customStyle="1" w:styleId="popupwinby">
    <w:name w:val="popupwinby"/>
    <w:basedOn w:val="DefaultParagraphFont"/>
    <w:rsid w:val="003E2441"/>
  </w:style>
  <w:style w:type="character" w:customStyle="1" w:styleId="storyheader">
    <w:name w:val="storyheader"/>
    <w:basedOn w:val="DefaultParagraphFont"/>
    <w:rsid w:val="003E2441"/>
  </w:style>
  <w:style w:type="character" w:customStyle="1" w:styleId="marron">
    <w:name w:val="marron"/>
    <w:basedOn w:val="DefaultParagraphFont"/>
    <w:rsid w:val="003E2441"/>
  </w:style>
  <w:style w:type="paragraph" w:customStyle="1" w:styleId="StyleNormalWeb10pt">
    <w:name w:val="Style Normal (Web) + 10 pt"/>
    <w:basedOn w:val="NormalWeb"/>
    <w:next w:val="Normal"/>
    <w:rsid w:val="003E2441"/>
    <w:rPr>
      <w:rFonts w:ascii="Bookman Old Style" w:eastAsiaTheme="minorHAnsi" w:hAnsi="Bookman Old Style" w:cstheme="minorBidi"/>
      <w:sz w:val="20"/>
      <w:szCs w:val="22"/>
      <w:lang w:bidi="ar-SA"/>
    </w:rPr>
  </w:style>
  <w:style w:type="character" w:customStyle="1" w:styleId="StyleNormalWeb10ptChar">
    <w:name w:val="Style Normal (Web) + 10 pt Char"/>
    <w:basedOn w:val="DefaultParagraphFont"/>
    <w:rsid w:val="003E2441"/>
    <w:rPr>
      <w:szCs w:val="24"/>
      <w:lang w:val="en-US" w:eastAsia="en-US" w:bidi="ar-SA"/>
    </w:rPr>
  </w:style>
  <w:style w:type="paragraph" w:customStyle="1" w:styleId="TagCiteShells">
    <w:name w:val="Tag/Cite/Shells"/>
    <w:basedOn w:val="Normal"/>
    <w:rsid w:val="003E2441"/>
    <w:rPr>
      <w:rFonts w:ascii="Georgia" w:hAnsi="Georgia" w:cstheme="minorBidi"/>
      <w:b/>
    </w:rPr>
  </w:style>
  <w:style w:type="paragraph" w:customStyle="1" w:styleId="DefinitionTerm">
    <w:name w:val="Definition Term"/>
    <w:basedOn w:val="Normal"/>
    <w:next w:val="Normal"/>
    <w:rsid w:val="003E2441"/>
    <w:rPr>
      <w:rFonts w:ascii="Georgia" w:hAnsi="Georgia" w:cstheme="minorBidi"/>
      <w:snapToGrid w:val="0"/>
      <w:sz w:val="24"/>
    </w:rPr>
  </w:style>
  <w:style w:type="character" w:customStyle="1" w:styleId="Style3CharChar">
    <w:name w:val="Style3 Char Char"/>
    <w:basedOn w:val="DefaultParagraphFont"/>
    <w:rsid w:val="003E244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3E2441"/>
    <w:pPr>
      <w:spacing w:after="60"/>
    </w:pPr>
    <w:rPr>
      <w:rFonts w:ascii="Georgia" w:eastAsia="Segoe UI" w:hAnsi="Georgia" w:cs="Cambria"/>
      <w:bCs/>
      <w:caps/>
      <w:sz w:val="20"/>
      <w:lang w:eastAsia="zh-CN"/>
    </w:rPr>
  </w:style>
  <w:style w:type="character" w:customStyle="1" w:styleId="NormalChar0">
    <w:name w:val="Normal Char"/>
    <w:basedOn w:val="DefaultParagraphFont"/>
    <w:rsid w:val="003E2441"/>
    <w:rPr>
      <w:lang w:eastAsia="en-US"/>
    </w:rPr>
  </w:style>
  <w:style w:type="character" w:customStyle="1" w:styleId="BoldUnderlineChar2">
    <w:name w:val="Bold + Underline Char"/>
    <w:basedOn w:val="DefaultParagraphFont"/>
    <w:rsid w:val="003E2441"/>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link w:val="CardsFont12ptCharCharCharCharCharCharCharCharCharChar"/>
    <w:rsid w:val="003E2441"/>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3E2441"/>
  </w:style>
  <w:style w:type="character" w:customStyle="1" w:styleId="CharacterStyle7">
    <w:name w:val="Character Style 7"/>
    <w:rsid w:val="003E2441"/>
    <w:rPr>
      <w:rFonts w:ascii="Trebuchet MS" w:hAnsi="Trebuchet MS" w:cs="Trebuchet MS"/>
      <w:sz w:val="20"/>
      <w:szCs w:val="20"/>
      <w:u w:val="single"/>
    </w:rPr>
  </w:style>
  <w:style w:type="character" w:customStyle="1" w:styleId="StyleStyle4Char">
    <w:name w:val="Style Style4 + Char"/>
    <w:basedOn w:val="DefaultParagraphFont"/>
    <w:rsid w:val="003E244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3E244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3E2441"/>
    <w:rPr>
      <w:rFonts w:ascii="Symbol" w:hAnsi="Symbol" w:cstheme="minorBidi"/>
      <w:sz w:val="21"/>
      <w:szCs w:val="21"/>
      <w:u w:val="thick"/>
    </w:rPr>
  </w:style>
  <w:style w:type="character" w:customStyle="1" w:styleId="UnderlinedEvidenceCharChar">
    <w:name w:val="Underlined Evidence Char Char"/>
    <w:basedOn w:val="DefaultParagraphFont"/>
    <w:rsid w:val="003E2441"/>
    <w:rPr>
      <w:rFonts w:ascii="Symbol" w:hAnsi="Symbol"/>
      <w:sz w:val="21"/>
      <w:szCs w:val="21"/>
      <w:u w:val="thick"/>
      <w:lang w:val="en-US" w:eastAsia="en-US" w:bidi="ar-SA"/>
    </w:rPr>
  </w:style>
  <w:style w:type="character" w:styleId="PlaceholderText">
    <w:name w:val="Placeholder Text"/>
    <w:basedOn w:val="DefaultParagraphFont"/>
    <w:uiPriority w:val="99"/>
    <w:rsid w:val="003E2441"/>
    <w:rPr>
      <w:color w:val="808080"/>
    </w:rPr>
  </w:style>
  <w:style w:type="paragraph" w:customStyle="1" w:styleId="Cite8">
    <w:name w:val="Cite8"/>
    <w:basedOn w:val="Normal"/>
    <w:autoRedefine/>
    <w:qFormat/>
    <w:rsid w:val="003E2441"/>
    <w:rPr>
      <w:rFonts w:ascii="Trebuchet MS" w:eastAsia="Verdana" w:hAnsi="Trebuchet MS" w:cs="Cambria"/>
      <w:sz w:val="16"/>
    </w:rPr>
  </w:style>
  <w:style w:type="paragraph" w:customStyle="1" w:styleId="8font">
    <w:name w:val="8font"/>
    <w:basedOn w:val="Normal"/>
    <w:next w:val="Normal"/>
    <w:autoRedefine/>
    <w:qFormat/>
    <w:rsid w:val="003E2441"/>
    <w:rPr>
      <w:rFonts w:ascii="Georgia" w:eastAsia="Cambria Math" w:hAnsi="Georgia" w:cs="Cambria"/>
      <w:sz w:val="16"/>
      <w:szCs w:val="16"/>
    </w:rPr>
  </w:style>
  <w:style w:type="character" w:customStyle="1" w:styleId="NoterefInText">
    <w:name w:val="_NoterefInText"/>
    <w:uiPriority w:val="99"/>
    <w:rsid w:val="003E2441"/>
    <w:rPr>
      <w:rFonts w:cs="AKDPE C+ Utopia"/>
      <w:color w:val="000000"/>
    </w:rPr>
  </w:style>
  <w:style w:type="character" w:customStyle="1" w:styleId="postauthor">
    <w:name w:val="postauthor"/>
    <w:basedOn w:val="DefaultParagraphFont"/>
    <w:rsid w:val="003E2441"/>
  </w:style>
  <w:style w:type="paragraph" w:customStyle="1" w:styleId="notes-source-hasnotes">
    <w:name w:val="notes-source-hasnotes"/>
    <w:basedOn w:val="Normal"/>
    <w:rsid w:val="003E2441"/>
    <w:pPr>
      <w:spacing w:before="100" w:beforeAutospacing="1" w:after="100" w:afterAutospacing="1"/>
    </w:pPr>
    <w:rPr>
      <w:rFonts w:ascii="Tahoma" w:hAnsi="Tahoma" w:cstheme="minorBidi"/>
      <w:szCs w:val="20"/>
    </w:rPr>
  </w:style>
  <w:style w:type="character" w:customStyle="1" w:styleId="span">
    <w:name w:val="span"/>
    <w:basedOn w:val="DefaultParagraphFont"/>
    <w:rsid w:val="003E2441"/>
  </w:style>
  <w:style w:type="character" w:customStyle="1" w:styleId="maintitle">
    <w:name w:val="maintitle"/>
    <w:basedOn w:val="DefaultParagraphFont"/>
    <w:rsid w:val="003E2441"/>
  </w:style>
  <w:style w:type="character" w:customStyle="1" w:styleId="thirdparty-logo">
    <w:name w:val="thirdparty-logo"/>
    <w:basedOn w:val="DefaultParagraphFont"/>
    <w:rsid w:val="003E2441"/>
  </w:style>
  <w:style w:type="character" w:customStyle="1" w:styleId="posted">
    <w:name w:val="posted"/>
    <w:basedOn w:val="DefaultParagraphFont"/>
    <w:rsid w:val="003E2441"/>
  </w:style>
  <w:style w:type="character" w:customStyle="1" w:styleId="ticker">
    <w:name w:val="ticker"/>
    <w:basedOn w:val="DefaultParagraphFont"/>
    <w:rsid w:val="003E2441"/>
  </w:style>
  <w:style w:type="paragraph" w:customStyle="1" w:styleId="articlemeta">
    <w:name w:val="articlemeta"/>
    <w:basedOn w:val="Normal"/>
    <w:rsid w:val="003E2441"/>
    <w:pPr>
      <w:spacing w:before="100" w:beforeAutospacing="1" w:after="100" w:afterAutospacing="1"/>
    </w:pPr>
    <w:rPr>
      <w:rFonts w:ascii="Tahoma" w:hAnsi="Tahoma" w:cstheme="minorBidi"/>
      <w:szCs w:val="20"/>
    </w:rPr>
  </w:style>
  <w:style w:type="character" w:customStyle="1" w:styleId="vcard">
    <w:name w:val="vcard"/>
    <w:basedOn w:val="DefaultParagraphFont"/>
    <w:rsid w:val="003E2441"/>
  </w:style>
  <w:style w:type="character" w:customStyle="1" w:styleId="print-footnote">
    <w:name w:val="print-footnote"/>
    <w:basedOn w:val="DefaultParagraphFont"/>
    <w:rsid w:val="003E2441"/>
  </w:style>
  <w:style w:type="character" w:customStyle="1" w:styleId="datestring">
    <w:name w:val="datestring"/>
    <w:basedOn w:val="DefaultParagraphFont"/>
    <w:rsid w:val="003E2441"/>
  </w:style>
  <w:style w:type="paragraph" w:customStyle="1" w:styleId="noindent0">
    <w:name w:val="no_indent"/>
    <w:basedOn w:val="Normal"/>
    <w:rsid w:val="003E2441"/>
    <w:pPr>
      <w:spacing w:before="100" w:beforeAutospacing="1" w:after="100" w:afterAutospacing="1"/>
    </w:pPr>
    <w:rPr>
      <w:rFonts w:ascii="Tahoma" w:hAnsi="Tahoma" w:cstheme="minorBidi"/>
      <w:szCs w:val="20"/>
    </w:rPr>
  </w:style>
  <w:style w:type="character" w:customStyle="1" w:styleId="email">
    <w:name w:val="email"/>
    <w:basedOn w:val="DefaultParagraphFont"/>
    <w:rsid w:val="003E2441"/>
  </w:style>
  <w:style w:type="paragraph" w:customStyle="1" w:styleId="left">
    <w:name w:val="left"/>
    <w:basedOn w:val="Normal"/>
    <w:rsid w:val="003E2441"/>
    <w:pPr>
      <w:spacing w:before="100" w:beforeAutospacing="1" w:after="100" w:afterAutospacing="1"/>
    </w:pPr>
    <w:rPr>
      <w:rFonts w:ascii="Tahoma" w:hAnsi="Tahoma" w:cstheme="minorBidi"/>
      <w:szCs w:val="20"/>
    </w:rPr>
  </w:style>
  <w:style w:type="paragraph" w:customStyle="1" w:styleId="right">
    <w:name w:val="right"/>
    <w:basedOn w:val="Normal"/>
    <w:rsid w:val="003E2441"/>
    <w:pPr>
      <w:spacing w:before="100" w:beforeAutospacing="1" w:after="100" w:afterAutospacing="1"/>
    </w:pPr>
    <w:rPr>
      <w:rFonts w:ascii="Tahoma" w:hAnsi="Tahoma" w:cstheme="minorBidi"/>
      <w:szCs w:val="20"/>
    </w:rPr>
  </w:style>
  <w:style w:type="character" w:customStyle="1" w:styleId="gptad">
    <w:name w:val="gptad"/>
    <w:basedOn w:val="DefaultParagraphFont"/>
    <w:rsid w:val="003E2441"/>
  </w:style>
  <w:style w:type="paragraph" w:customStyle="1" w:styleId="creditpostedmodified">
    <w:name w:val="credit_posted_modified"/>
    <w:basedOn w:val="Normal"/>
    <w:rsid w:val="003E2441"/>
    <w:pPr>
      <w:spacing w:before="100" w:beforeAutospacing="1" w:after="100" w:afterAutospacing="1"/>
    </w:pPr>
    <w:rPr>
      <w:rFonts w:ascii="Tahoma" w:hAnsi="Tahoma" w:cstheme="minorBidi"/>
      <w:szCs w:val="20"/>
    </w:rPr>
  </w:style>
  <w:style w:type="character" w:customStyle="1" w:styleId="creditline">
    <w:name w:val="creditline"/>
    <w:basedOn w:val="DefaultParagraphFont"/>
    <w:rsid w:val="003E2441"/>
  </w:style>
  <w:style w:type="character" w:customStyle="1" w:styleId="grd">
    <w:name w:val="grd"/>
    <w:basedOn w:val="DefaultParagraphFont"/>
    <w:rsid w:val="003E2441"/>
  </w:style>
  <w:style w:type="paragraph" w:customStyle="1" w:styleId="hs-text-container">
    <w:name w:val="hs-text-container"/>
    <w:basedOn w:val="Normal"/>
    <w:rsid w:val="003E2441"/>
    <w:pPr>
      <w:spacing w:before="100" w:beforeAutospacing="1" w:after="100" w:afterAutospacing="1"/>
    </w:pPr>
    <w:rPr>
      <w:rFonts w:ascii="Tahoma" w:hAnsi="Tahoma" w:cstheme="minorBidi"/>
      <w:szCs w:val="20"/>
    </w:rPr>
  </w:style>
  <w:style w:type="character" w:customStyle="1" w:styleId="created">
    <w:name w:val="created"/>
    <w:basedOn w:val="DefaultParagraphFont"/>
    <w:rsid w:val="003E2441"/>
  </w:style>
  <w:style w:type="character" w:customStyle="1" w:styleId="changed">
    <w:name w:val="changed"/>
    <w:basedOn w:val="DefaultParagraphFont"/>
    <w:rsid w:val="003E2441"/>
  </w:style>
  <w:style w:type="character" w:customStyle="1" w:styleId="article-author-name">
    <w:name w:val="article-author-name"/>
    <w:basedOn w:val="DefaultParagraphFont"/>
    <w:rsid w:val="003E2441"/>
  </w:style>
  <w:style w:type="character" w:customStyle="1" w:styleId="bioexcerpt">
    <w:name w:val="bio_excerpt"/>
    <w:basedOn w:val="DefaultParagraphFont"/>
    <w:rsid w:val="003E2441"/>
  </w:style>
  <w:style w:type="character" w:customStyle="1" w:styleId="commentcount">
    <w:name w:val="comment_count"/>
    <w:basedOn w:val="DefaultParagraphFont"/>
    <w:rsid w:val="003E2441"/>
  </w:style>
  <w:style w:type="character" w:customStyle="1" w:styleId="searchtermshighlighted">
    <w:name w:val="searchtermshighlighted"/>
    <w:basedOn w:val="DefaultParagraphFont"/>
    <w:rsid w:val="003E2441"/>
  </w:style>
  <w:style w:type="character" w:customStyle="1" w:styleId="contributornametrigger">
    <w:name w:val="contributornametrigger"/>
    <w:basedOn w:val="DefaultParagraphFont"/>
    <w:rsid w:val="003E2441"/>
  </w:style>
  <w:style w:type="character" w:customStyle="1" w:styleId="bylinepipe">
    <w:name w:val="bylinepipe"/>
    <w:basedOn w:val="DefaultParagraphFont"/>
    <w:rsid w:val="003E2441"/>
  </w:style>
  <w:style w:type="character" w:customStyle="1" w:styleId="lucenesearchresulturlb">
    <w:name w:val="lucene_search_result_url_b"/>
    <w:basedOn w:val="DefaultParagraphFont"/>
    <w:rsid w:val="003E2441"/>
  </w:style>
  <w:style w:type="character" w:customStyle="1" w:styleId="faculty-title">
    <w:name w:val="faculty-title"/>
    <w:basedOn w:val="DefaultParagraphFont"/>
    <w:rsid w:val="003E2441"/>
  </w:style>
  <w:style w:type="character" w:customStyle="1" w:styleId="count">
    <w:name w:val="count"/>
    <w:basedOn w:val="DefaultParagraphFont"/>
    <w:rsid w:val="003E2441"/>
  </w:style>
  <w:style w:type="character" w:customStyle="1" w:styleId="volume">
    <w:name w:val="volume"/>
    <w:basedOn w:val="DefaultParagraphFont"/>
    <w:rsid w:val="003E2441"/>
  </w:style>
  <w:style w:type="character" w:customStyle="1" w:styleId="issue">
    <w:name w:val="issue"/>
    <w:basedOn w:val="DefaultParagraphFont"/>
    <w:rsid w:val="003E2441"/>
  </w:style>
  <w:style w:type="character" w:customStyle="1" w:styleId="pages">
    <w:name w:val="pages"/>
    <w:basedOn w:val="DefaultParagraphFont"/>
    <w:rsid w:val="003E2441"/>
  </w:style>
  <w:style w:type="character" w:customStyle="1" w:styleId="field-content">
    <w:name w:val="field-content"/>
    <w:basedOn w:val="DefaultParagraphFont"/>
    <w:rsid w:val="003E2441"/>
  </w:style>
  <w:style w:type="character" w:customStyle="1" w:styleId="person">
    <w:name w:val="person"/>
    <w:basedOn w:val="DefaultParagraphFont"/>
    <w:rsid w:val="003E2441"/>
  </w:style>
  <w:style w:type="character" w:customStyle="1" w:styleId="corresponding">
    <w:name w:val="corresponding"/>
    <w:basedOn w:val="DefaultParagraphFont"/>
    <w:rsid w:val="003E2441"/>
  </w:style>
  <w:style w:type="character" w:customStyle="1" w:styleId="entry-date">
    <w:name w:val="entry-date"/>
    <w:basedOn w:val="DefaultParagraphFont"/>
    <w:rsid w:val="003E2441"/>
  </w:style>
  <w:style w:type="paragraph" w:customStyle="1" w:styleId="entry-meta">
    <w:name w:val="entry-meta"/>
    <w:basedOn w:val="Normal"/>
    <w:rsid w:val="003E2441"/>
    <w:pPr>
      <w:spacing w:before="100" w:beforeAutospacing="1" w:after="100" w:afterAutospacing="1"/>
    </w:pPr>
    <w:rPr>
      <w:rFonts w:ascii="Tahoma" w:hAnsi="Tahoma" w:cstheme="minorBidi"/>
      <w:szCs w:val="20"/>
    </w:rPr>
  </w:style>
  <w:style w:type="character" w:customStyle="1" w:styleId="post-time">
    <w:name w:val="post-time"/>
    <w:basedOn w:val="DefaultParagraphFont"/>
    <w:rsid w:val="003E2441"/>
  </w:style>
  <w:style w:type="character" w:customStyle="1" w:styleId="post-category">
    <w:name w:val="post-category"/>
    <w:basedOn w:val="DefaultParagraphFont"/>
    <w:rsid w:val="003E2441"/>
  </w:style>
  <w:style w:type="character" w:customStyle="1" w:styleId="post-author">
    <w:name w:val="post-author"/>
    <w:basedOn w:val="DefaultParagraphFont"/>
    <w:rsid w:val="003E2441"/>
  </w:style>
  <w:style w:type="character" w:customStyle="1" w:styleId="A10">
    <w:name w:val="A10"/>
    <w:uiPriority w:val="99"/>
    <w:rsid w:val="003E2441"/>
    <w:rPr>
      <w:rFonts w:cs="MS Mincho"/>
      <w:color w:val="000000"/>
      <w:sz w:val="11"/>
      <w:szCs w:val="11"/>
    </w:rPr>
  </w:style>
  <w:style w:type="paragraph" w:customStyle="1" w:styleId="Pa10">
    <w:name w:val="Pa10"/>
    <w:basedOn w:val="Default"/>
    <w:next w:val="Default"/>
    <w:uiPriority w:val="99"/>
    <w:rsid w:val="003E2441"/>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3E2441"/>
    <w:pPr>
      <w:widowControl w:val="0"/>
      <w:spacing w:line="241" w:lineRule="atLeast"/>
    </w:pPr>
    <w:rPr>
      <w:rFonts w:ascii="Verdana" w:eastAsiaTheme="minorEastAsia" w:hAnsi="Verdana" w:cs="Cambria"/>
      <w:color w:val="auto"/>
    </w:rPr>
  </w:style>
  <w:style w:type="character" w:customStyle="1" w:styleId="A9">
    <w:name w:val="A9"/>
    <w:uiPriority w:val="99"/>
    <w:rsid w:val="003E2441"/>
    <w:rPr>
      <w:rFonts w:cs="MS Mincho"/>
      <w:color w:val="000000"/>
      <w:sz w:val="14"/>
      <w:szCs w:val="14"/>
    </w:rPr>
  </w:style>
  <w:style w:type="paragraph" w:customStyle="1" w:styleId="articledetails">
    <w:name w:val="articledetails"/>
    <w:basedOn w:val="Normal"/>
    <w:rsid w:val="003E2441"/>
    <w:pPr>
      <w:spacing w:before="100" w:beforeAutospacing="1" w:after="100" w:afterAutospacing="1"/>
    </w:pPr>
    <w:rPr>
      <w:rFonts w:ascii="Tahoma" w:hAnsi="Tahoma" w:cstheme="minorBidi"/>
      <w:szCs w:val="20"/>
    </w:rPr>
  </w:style>
  <w:style w:type="character" w:customStyle="1" w:styleId="posted-and-updated">
    <w:name w:val="posted-and-updated"/>
    <w:basedOn w:val="DefaultParagraphFont"/>
    <w:rsid w:val="003E2441"/>
  </w:style>
  <w:style w:type="paragraph" w:customStyle="1" w:styleId="aff">
    <w:name w:val="aff"/>
    <w:basedOn w:val="Normal"/>
    <w:rsid w:val="003E2441"/>
    <w:pPr>
      <w:spacing w:before="100" w:beforeAutospacing="1" w:after="100" w:afterAutospacing="1"/>
    </w:pPr>
    <w:rPr>
      <w:rFonts w:ascii="Tahoma" w:hAnsi="Tahoma" w:cstheme="minorBidi"/>
      <w:szCs w:val="20"/>
    </w:rPr>
  </w:style>
  <w:style w:type="character" w:customStyle="1" w:styleId="entry-author">
    <w:name w:val="entry-author"/>
    <w:basedOn w:val="DefaultParagraphFont"/>
    <w:rsid w:val="003E2441"/>
  </w:style>
  <w:style w:type="character" w:customStyle="1" w:styleId="entry-author-name">
    <w:name w:val="entry-author-name"/>
    <w:basedOn w:val="DefaultParagraphFont"/>
    <w:rsid w:val="003E2441"/>
  </w:style>
  <w:style w:type="character" w:customStyle="1" w:styleId="arial11">
    <w:name w:val="arial_11"/>
    <w:basedOn w:val="DefaultParagraphFont"/>
    <w:rsid w:val="003E2441"/>
  </w:style>
  <w:style w:type="character" w:customStyle="1" w:styleId="contrib-degrees">
    <w:name w:val="contrib-degrees"/>
    <w:basedOn w:val="DefaultParagraphFont"/>
    <w:rsid w:val="003E2441"/>
  </w:style>
  <w:style w:type="character" w:customStyle="1" w:styleId="contrib-on-behalf-of">
    <w:name w:val="contrib-on-behalf-of"/>
    <w:basedOn w:val="DefaultParagraphFont"/>
    <w:rsid w:val="003E2441"/>
  </w:style>
  <w:style w:type="character" w:customStyle="1" w:styleId="pubtime">
    <w:name w:val="pubtime"/>
    <w:basedOn w:val="DefaultParagraphFont"/>
    <w:rsid w:val="003E2441"/>
  </w:style>
  <w:style w:type="character" w:customStyle="1" w:styleId="time">
    <w:name w:val="time"/>
    <w:basedOn w:val="DefaultParagraphFont"/>
    <w:rsid w:val="003E2441"/>
  </w:style>
  <w:style w:type="character" w:customStyle="1" w:styleId="fbcommentscount">
    <w:name w:val="fb_comments_count"/>
    <w:basedOn w:val="DefaultParagraphFont"/>
    <w:rsid w:val="003E2441"/>
  </w:style>
  <w:style w:type="character" w:customStyle="1" w:styleId="stsharethiscustom">
    <w:name w:val="st_sharethis_custom"/>
    <w:basedOn w:val="DefaultParagraphFont"/>
    <w:rsid w:val="003E2441"/>
  </w:style>
  <w:style w:type="paragraph" w:customStyle="1" w:styleId="permalinkable">
    <w:name w:val="permalinkable"/>
    <w:basedOn w:val="Normal"/>
    <w:rsid w:val="003E2441"/>
    <w:pPr>
      <w:spacing w:before="100" w:beforeAutospacing="1" w:after="100" w:afterAutospacing="1"/>
    </w:pPr>
    <w:rPr>
      <w:rFonts w:ascii="Tahoma" w:hAnsi="Tahoma" w:cstheme="minorBidi"/>
      <w:szCs w:val="20"/>
    </w:rPr>
  </w:style>
  <w:style w:type="character" w:customStyle="1" w:styleId="post-date">
    <w:name w:val="post-date"/>
    <w:basedOn w:val="DefaultParagraphFont"/>
    <w:rsid w:val="003E2441"/>
  </w:style>
  <w:style w:type="character" w:customStyle="1" w:styleId="link-external">
    <w:name w:val="link-external"/>
    <w:basedOn w:val="DefaultParagraphFont"/>
    <w:rsid w:val="003E2441"/>
  </w:style>
  <w:style w:type="character" w:customStyle="1" w:styleId="articleauthor">
    <w:name w:val="article_author"/>
    <w:basedOn w:val="DefaultParagraphFont"/>
    <w:rsid w:val="003E2441"/>
  </w:style>
  <w:style w:type="character" w:customStyle="1" w:styleId="articleissue">
    <w:name w:val="article_issue"/>
    <w:basedOn w:val="DefaultParagraphFont"/>
    <w:rsid w:val="003E2441"/>
  </w:style>
  <w:style w:type="character" w:customStyle="1" w:styleId="a-size-large">
    <w:name w:val="a-size-large"/>
    <w:basedOn w:val="DefaultParagraphFont"/>
    <w:rsid w:val="003E2441"/>
  </w:style>
  <w:style w:type="character" w:customStyle="1" w:styleId="a-size-medium">
    <w:name w:val="a-size-medium"/>
    <w:basedOn w:val="DefaultParagraphFont"/>
    <w:rsid w:val="003E2441"/>
  </w:style>
  <w:style w:type="character" w:customStyle="1" w:styleId="contribution">
    <w:name w:val="contribution"/>
    <w:basedOn w:val="DefaultParagraphFont"/>
    <w:rsid w:val="003E2441"/>
  </w:style>
  <w:style w:type="character" w:customStyle="1" w:styleId="a-color-secondary">
    <w:name w:val="a-color-secondary"/>
    <w:basedOn w:val="DefaultParagraphFont"/>
    <w:rsid w:val="003E2441"/>
  </w:style>
  <w:style w:type="paragraph" w:customStyle="1" w:styleId="sbyline">
    <w:name w:val="sbyline"/>
    <w:basedOn w:val="Normal"/>
    <w:rsid w:val="003E2441"/>
    <w:pPr>
      <w:spacing w:before="100" w:beforeAutospacing="1" w:after="100" w:afterAutospacing="1"/>
    </w:pPr>
    <w:rPr>
      <w:rFonts w:ascii="Tahoma" w:hAnsi="Tahoma" w:cstheme="minorBidi"/>
      <w:szCs w:val="20"/>
    </w:rPr>
  </w:style>
  <w:style w:type="character" w:customStyle="1" w:styleId="ui-author">
    <w:name w:val="ui-author"/>
    <w:basedOn w:val="DefaultParagraphFont"/>
    <w:rsid w:val="003E2441"/>
  </w:style>
  <w:style w:type="character" w:customStyle="1" w:styleId="ui-staffline">
    <w:name w:val="ui-staffline"/>
    <w:basedOn w:val="DefaultParagraphFont"/>
    <w:rsid w:val="003E2441"/>
  </w:style>
  <w:style w:type="paragraph" w:customStyle="1" w:styleId="promotion-tag-p">
    <w:name w:val="promotion-tag-p"/>
    <w:basedOn w:val="Normal"/>
    <w:rsid w:val="003E2441"/>
    <w:pPr>
      <w:spacing w:before="100" w:beforeAutospacing="1" w:after="100" w:afterAutospacing="1"/>
    </w:pPr>
    <w:rPr>
      <w:rFonts w:ascii="Tahoma" w:hAnsi="Tahoma" w:cstheme="minorBidi"/>
      <w:szCs w:val="20"/>
    </w:rPr>
  </w:style>
  <w:style w:type="paragraph" w:customStyle="1" w:styleId="heading">
    <w:name w:val="heading"/>
    <w:basedOn w:val="Normal"/>
    <w:rsid w:val="003E2441"/>
    <w:pPr>
      <w:spacing w:before="100" w:beforeAutospacing="1" w:after="100" w:afterAutospacing="1"/>
    </w:pPr>
    <w:rPr>
      <w:rFonts w:ascii="Tahoma" w:hAnsi="Tahoma" w:cstheme="minorBidi"/>
      <w:szCs w:val="20"/>
    </w:rPr>
  </w:style>
  <w:style w:type="character" w:customStyle="1" w:styleId="value">
    <w:name w:val="value"/>
    <w:basedOn w:val="DefaultParagraphFont"/>
    <w:rsid w:val="003E2441"/>
  </w:style>
  <w:style w:type="character" w:customStyle="1" w:styleId="specialissuelabel">
    <w:name w:val="specialissuelabel"/>
    <w:basedOn w:val="DefaultParagraphFont"/>
    <w:rsid w:val="003E2441"/>
  </w:style>
  <w:style w:type="character" w:customStyle="1" w:styleId="referencediv">
    <w:name w:val="referencediv"/>
    <w:basedOn w:val="DefaultParagraphFont"/>
    <w:rsid w:val="003E2441"/>
  </w:style>
  <w:style w:type="character" w:customStyle="1" w:styleId="wp-smiley">
    <w:name w:val="wp-smiley"/>
    <w:basedOn w:val="DefaultParagraphFont"/>
    <w:rsid w:val="003E2441"/>
  </w:style>
  <w:style w:type="character" w:customStyle="1" w:styleId="meta-prep">
    <w:name w:val="meta-prep"/>
    <w:basedOn w:val="DefaultParagraphFont"/>
    <w:rsid w:val="003E2441"/>
  </w:style>
  <w:style w:type="character" w:customStyle="1" w:styleId="artjournal">
    <w:name w:val="art_journal"/>
    <w:basedOn w:val="DefaultParagraphFont"/>
    <w:rsid w:val="003E2441"/>
  </w:style>
  <w:style w:type="character" w:customStyle="1" w:styleId="artdatevolumeissuepart">
    <w:name w:val="art_datevolumeissuepart"/>
    <w:basedOn w:val="DefaultParagraphFont"/>
    <w:rsid w:val="003E2441"/>
  </w:style>
  <w:style w:type="character" w:customStyle="1" w:styleId="artpages">
    <w:name w:val="art_pages"/>
    <w:basedOn w:val="DefaultParagraphFont"/>
    <w:rsid w:val="003E2441"/>
  </w:style>
  <w:style w:type="character" w:customStyle="1" w:styleId="singlehighlightclass">
    <w:name w:val="single_highlight_class"/>
    <w:basedOn w:val="DefaultParagraphFont"/>
    <w:rsid w:val="003E2441"/>
  </w:style>
  <w:style w:type="character" w:customStyle="1" w:styleId="degree">
    <w:name w:val="degree"/>
    <w:basedOn w:val="DefaultParagraphFont"/>
    <w:rsid w:val="003E2441"/>
  </w:style>
  <w:style w:type="character" w:customStyle="1" w:styleId="major">
    <w:name w:val="major"/>
    <w:basedOn w:val="DefaultParagraphFont"/>
    <w:rsid w:val="003E2441"/>
  </w:style>
  <w:style w:type="character" w:customStyle="1" w:styleId="authors">
    <w:name w:val="authors"/>
    <w:basedOn w:val="DefaultParagraphFont"/>
    <w:rsid w:val="003E2441"/>
  </w:style>
  <w:style w:type="character" w:customStyle="1" w:styleId="views">
    <w:name w:val="views"/>
    <w:basedOn w:val="DefaultParagraphFont"/>
    <w:rsid w:val="003E2441"/>
  </w:style>
  <w:style w:type="character" w:customStyle="1" w:styleId="stmainservices">
    <w:name w:val="stmainservices"/>
    <w:basedOn w:val="DefaultParagraphFont"/>
    <w:rsid w:val="003E2441"/>
  </w:style>
  <w:style w:type="character" w:customStyle="1" w:styleId="stbubblehcount">
    <w:name w:val="stbubble_hcount"/>
    <w:basedOn w:val="DefaultParagraphFont"/>
    <w:rsid w:val="003E2441"/>
  </w:style>
  <w:style w:type="paragraph" w:customStyle="1" w:styleId="Document">
    <w:name w:val="_Document"/>
    <w:basedOn w:val="Default"/>
    <w:next w:val="Default"/>
    <w:uiPriority w:val="99"/>
    <w:rsid w:val="003E2441"/>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3E2441"/>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3E2441"/>
    <w:pPr>
      <w:widowControl w:val="0"/>
    </w:pPr>
    <w:rPr>
      <w:rFonts w:ascii="AKDPE C+ Utopia" w:eastAsiaTheme="minorEastAsia" w:hAnsi="AKDPE C+ Utopia" w:cs="Cambria"/>
      <w:color w:val="auto"/>
    </w:rPr>
  </w:style>
  <w:style w:type="paragraph" w:customStyle="1" w:styleId="collapsed-hide">
    <w:name w:val="collapsed-hide"/>
    <w:basedOn w:val="Normal"/>
    <w:rsid w:val="003E2441"/>
    <w:pPr>
      <w:spacing w:before="100" w:beforeAutospacing="1" w:after="100" w:afterAutospacing="1"/>
    </w:pPr>
    <w:rPr>
      <w:rFonts w:ascii="Tahoma" w:hAnsi="Tahoma" w:cstheme="minorBidi"/>
      <w:szCs w:val="20"/>
    </w:rPr>
  </w:style>
  <w:style w:type="paragraph" w:customStyle="1" w:styleId="Pa7">
    <w:name w:val="Pa7"/>
    <w:basedOn w:val="Default"/>
    <w:next w:val="Default"/>
    <w:uiPriority w:val="99"/>
    <w:rsid w:val="003E2441"/>
    <w:pPr>
      <w:widowControl w:val="0"/>
      <w:spacing w:line="211" w:lineRule="atLeast"/>
    </w:pPr>
    <w:rPr>
      <w:rFonts w:ascii="Courier New" w:eastAsiaTheme="minorEastAsia" w:hAnsi="Courier New" w:cs="Cambria"/>
      <w:color w:val="auto"/>
    </w:rPr>
  </w:style>
  <w:style w:type="paragraph" w:customStyle="1" w:styleId="odd">
    <w:name w:val="odd"/>
    <w:basedOn w:val="Normal"/>
    <w:rsid w:val="003E2441"/>
    <w:pPr>
      <w:spacing w:before="100" w:beforeAutospacing="1" w:after="100" w:afterAutospacing="1"/>
    </w:pPr>
    <w:rPr>
      <w:rFonts w:ascii="Tahoma" w:hAnsi="Tahoma" w:cstheme="minorBidi"/>
      <w:szCs w:val="20"/>
    </w:rPr>
  </w:style>
  <w:style w:type="character" w:customStyle="1" w:styleId="article-date">
    <w:name w:val="article-date"/>
    <w:basedOn w:val="DefaultParagraphFont"/>
    <w:rsid w:val="003E2441"/>
  </w:style>
  <w:style w:type="character" w:customStyle="1" w:styleId="article-author">
    <w:name w:val="article-author"/>
    <w:basedOn w:val="DefaultParagraphFont"/>
    <w:rsid w:val="003E2441"/>
  </w:style>
  <w:style w:type="character" w:customStyle="1" w:styleId="tolocaltime">
    <w:name w:val="tolocaltime"/>
    <w:basedOn w:val="DefaultParagraphFont"/>
    <w:rsid w:val="003E2441"/>
  </w:style>
  <w:style w:type="character" w:customStyle="1" w:styleId="pb-byline">
    <w:name w:val="pb-byline"/>
    <w:basedOn w:val="DefaultParagraphFont"/>
    <w:rsid w:val="003E2441"/>
  </w:style>
  <w:style w:type="character" w:customStyle="1" w:styleId="pb-timestamp">
    <w:name w:val="pb-timestamp"/>
    <w:basedOn w:val="DefaultParagraphFont"/>
    <w:rsid w:val="003E2441"/>
  </w:style>
  <w:style w:type="paragraph" w:customStyle="1" w:styleId="Pa8">
    <w:name w:val="Pa8"/>
    <w:basedOn w:val="Default"/>
    <w:next w:val="Default"/>
    <w:uiPriority w:val="99"/>
    <w:rsid w:val="003E2441"/>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3E2441"/>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3E2441"/>
  </w:style>
  <w:style w:type="character" w:customStyle="1" w:styleId="even">
    <w:name w:val="even"/>
    <w:basedOn w:val="DefaultParagraphFont"/>
    <w:rsid w:val="003E2441"/>
  </w:style>
  <w:style w:type="paragraph" w:customStyle="1" w:styleId="volissue">
    <w:name w:val="volissue"/>
    <w:basedOn w:val="Normal"/>
    <w:rsid w:val="003E2441"/>
    <w:pPr>
      <w:spacing w:before="100" w:beforeAutospacing="1" w:after="100" w:afterAutospacing="1"/>
    </w:pPr>
    <w:rPr>
      <w:rFonts w:ascii="Tahoma" w:hAnsi="Tahoma" w:cstheme="minorBidi"/>
      <w:szCs w:val="20"/>
    </w:rPr>
  </w:style>
  <w:style w:type="character" w:customStyle="1" w:styleId="view-count">
    <w:name w:val="view-count"/>
    <w:basedOn w:val="DefaultParagraphFont"/>
    <w:rsid w:val="003E2441"/>
  </w:style>
  <w:style w:type="character" w:customStyle="1" w:styleId="tChar">
    <w:name w:val="t Char"/>
    <w:rsid w:val="003E2441"/>
    <w:rPr>
      <w:rFonts w:ascii="Georgia" w:eastAsia="Times New Roman" w:hAnsi="Georgia" w:cs="Calibri"/>
      <w:b/>
      <w:lang w:val="x-none" w:eastAsia="x-none"/>
    </w:rPr>
  </w:style>
  <w:style w:type="paragraph" w:customStyle="1" w:styleId="BoldUnderlineChar20">
    <w:name w:val="BoldUnderline Char2"/>
    <w:link w:val="BoldUnderlineChar2Char"/>
    <w:rsid w:val="003E2441"/>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3E2441"/>
    <w:rPr>
      <w:rFonts w:ascii="Times New Roman" w:eastAsia="Times New Roman" w:hAnsi="Times New Roman" w:cs="Times New Roman"/>
      <w:b/>
      <w:sz w:val="20"/>
      <w:szCs w:val="24"/>
      <w:u w:val="single"/>
    </w:rPr>
  </w:style>
  <w:style w:type="character" w:customStyle="1" w:styleId="UnderlineCharChar4">
    <w:name w:val="Underline Char Char4"/>
    <w:rsid w:val="003E2441"/>
    <w:rPr>
      <w:szCs w:val="24"/>
      <w:u w:val="single"/>
      <w:lang w:val="en-US" w:eastAsia="en-US" w:bidi="ar-SA"/>
    </w:rPr>
  </w:style>
  <w:style w:type="character" w:customStyle="1" w:styleId="BoldUnderlineCharChar3">
    <w:name w:val="BoldUnderline Char Char3"/>
    <w:rsid w:val="003E2441"/>
    <w:rPr>
      <w:b/>
      <w:szCs w:val="24"/>
      <w:u w:val="single"/>
      <w:lang w:val="en-US" w:eastAsia="en-US" w:bidi="ar-SA"/>
    </w:rPr>
  </w:style>
  <w:style w:type="character" w:customStyle="1" w:styleId="BoldUnderlineCharChar2">
    <w:name w:val="BoldUnderline Char Char2"/>
    <w:rsid w:val="003E2441"/>
    <w:rPr>
      <w:b/>
      <w:szCs w:val="24"/>
      <w:u w:val="single"/>
      <w:lang w:val="en-US" w:eastAsia="en-US" w:bidi="ar-SA"/>
    </w:rPr>
  </w:style>
  <w:style w:type="paragraph" w:customStyle="1" w:styleId="UnderlineCard0">
    <w:name w:val="UnderlineCard"/>
    <w:basedOn w:val="Heading3"/>
    <w:link w:val="UnderlineCardChar"/>
    <w:qFormat/>
    <w:rsid w:val="003E2441"/>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3E2441"/>
    <w:rPr>
      <w:rFonts w:ascii="Georgia" w:eastAsia="Calibri" w:hAnsi="Georgia" w:cs="Times New Roman"/>
      <w:sz w:val="20"/>
      <w:szCs w:val="20"/>
      <w:u w:val="single"/>
      <w:lang w:val="x-none" w:eastAsia="x-none"/>
    </w:rPr>
  </w:style>
  <w:style w:type="character" w:customStyle="1" w:styleId="5Notunderlined">
    <w:name w:val="5 Not underlined"/>
    <w:rsid w:val="003E2441"/>
    <w:rPr>
      <w:rFonts w:ascii="Times New Roman" w:hAnsi="Times New Roman"/>
      <w:sz w:val="16"/>
    </w:rPr>
  </w:style>
  <w:style w:type="character" w:customStyle="1" w:styleId="volume-issue">
    <w:name w:val="volume-issue"/>
    <w:rsid w:val="003E2441"/>
    <w:rPr>
      <w:rFonts w:cs="Times New Roman"/>
    </w:rPr>
  </w:style>
  <w:style w:type="character" w:customStyle="1" w:styleId="i">
    <w:name w:val="i"/>
    <w:basedOn w:val="DefaultParagraphFont"/>
    <w:uiPriority w:val="99"/>
    <w:rsid w:val="003E2441"/>
  </w:style>
  <w:style w:type="character" w:customStyle="1" w:styleId="storytext">
    <w:name w:val="storytext"/>
    <w:basedOn w:val="DefaultParagraphFont"/>
    <w:rsid w:val="003E2441"/>
  </w:style>
  <w:style w:type="character" w:customStyle="1" w:styleId="heading3char0">
    <w:name w:val="heading3char"/>
    <w:rsid w:val="003E2441"/>
  </w:style>
  <w:style w:type="character" w:customStyle="1" w:styleId="boldness1">
    <w:name w:val="boldness1"/>
    <w:rsid w:val="003E2441"/>
  </w:style>
  <w:style w:type="paragraph" w:customStyle="1" w:styleId="Cardd">
    <w:name w:val="Cardd"/>
    <w:basedOn w:val="Normal"/>
    <w:uiPriority w:val="4"/>
    <w:qFormat/>
    <w:rsid w:val="003E2441"/>
    <w:pPr>
      <w:ind w:left="288" w:right="288"/>
    </w:pPr>
    <w:rPr>
      <w:rFonts w:ascii="Georgia" w:hAnsi="Georgia" w:cstheme="minorBidi"/>
    </w:rPr>
  </w:style>
  <w:style w:type="paragraph" w:customStyle="1" w:styleId="document0">
    <w:name w:val="document"/>
    <w:basedOn w:val="Normal"/>
    <w:qFormat/>
    <w:rsid w:val="003E2441"/>
    <w:pPr>
      <w:spacing w:before="100" w:beforeAutospacing="1" w:after="100" w:afterAutospacing="1"/>
    </w:pPr>
    <w:rPr>
      <w:rFonts w:ascii="Georgia" w:eastAsia="Times New Roman" w:hAnsi="Georgia" w:cstheme="minorBidi"/>
    </w:rPr>
  </w:style>
  <w:style w:type="character" w:customStyle="1" w:styleId="Heading3CharCharCharChar">
    <w:name w:val="Heading 3 Char Char Char Char"/>
    <w:basedOn w:val="DefaultParagraphFont"/>
    <w:rsid w:val="003E2441"/>
    <w:rPr>
      <w:rFonts w:cs="Arial"/>
      <w:bCs/>
      <w:szCs w:val="26"/>
      <w:u w:val="single"/>
      <w:lang w:val="en-US" w:eastAsia="en-US" w:bidi="ar-SA"/>
    </w:rPr>
  </w:style>
  <w:style w:type="character" w:customStyle="1" w:styleId="current-selection">
    <w:name w:val="current-selection"/>
    <w:basedOn w:val="DefaultParagraphFont"/>
    <w:rsid w:val="003E2441"/>
  </w:style>
  <w:style w:type="character" w:customStyle="1" w:styleId="a2">
    <w:name w:val="_"/>
    <w:basedOn w:val="DefaultParagraphFont"/>
    <w:rsid w:val="003E2441"/>
  </w:style>
  <w:style w:type="paragraph" w:customStyle="1" w:styleId="Shrink6">
    <w:name w:val="Shrink 6"/>
    <w:basedOn w:val="Normal"/>
    <w:qFormat/>
    <w:rsid w:val="003E2441"/>
    <w:rPr>
      <w:rFonts w:ascii="Georgia" w:eastAsia="Calibri" w:hAnsi="Georgia"/>
      <w:sz w:val="12"/>
    </w:rPr>
  </w:style>
  <w:style w:type="character" w:customStyle="1" w:styleId="messagecontent">
    <w:name w:val="message_content"/>
    <w:rsid w:val="003E2441"/>
  </w:style>
  <w:style w:type="character" w:customStyle="1" w:styleId="StyleUnderlineChar">
    <w:name w:val="Style Underline Char"/>
    <w:basedOn w:val="DefaultParagraphFont"/>
    <w:rsid w:val="003E2441"/>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3E2441"/>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3E2441"/>
    <w:rPr>
      <w:rFonts w:ascii="Georgia" w:eastAsia="Times New Roman" w:hAnsi="Georgia" w:cs="Arial"/>
      <w:b/>
      <w:bCs/>
      <w:kern w:val="32"/>
      <w:sz w:val="24"/>
      <w:szCs w:val="32"/>
      <w:u w:val="single"/>
    </w:rPr>
  </w:style>
  <w:style w:type="character" w:customStyle="1" w:styleId="twelptblackblack1">
    <w:name w:val="twelptblackblack1"/>
    <w:basedOn w:val="DefaultParagraphFont"/>
    <w:rsid w:val="003E2441"/>
    <w:rPr>
      <w:rFonts w:ascii="Verdana" w:hAnsi="Verdana" w:hint="default"/>
      <w:color w:val="000000"/>
      <w:sz w:val="16"/>
      <w:szCs w:val="16"/>
    </w:rPr>
  </w:style>
  <w:style w:type="character" w:customStyle="1" w:styleId="Heading3CharCharCharChar1">
    <w:name w:val="Heading 3 Char Char Char Char1"/>
    <w:rsid w:val="003E2441"/>
    <w:rPr>
      <w:rFonts w:cs="Arial"/>
      <w:bCs/>
      <w:szCs w:val="26"/>
      <w:u w:val="single"/>
      <w:lang w:val="en-US" w:eastAsia="en-US" w:bidi="ar-SA"/>
    </w:rPr>
  </w:style>
  <w:style w:type="paragraph" w:customStyle="1" w:styleId="conintrotext">
    <w:name w:val="conintrotext"/>
    <w:basedOn w:val="Normal"/>
    <w:uiPriority w:val="99"/>
    <w:rsid w:val="003E2441"/>
    <w:pPr>
      <w:spacing w:before="100" w:beforeAutospacing="1" w:after="100" w:afterAutospacing="1"/>
    </w:pPr>
    <w:rPr>
      <w:rFonts w:ascii="Georgia" w:eastAsia="Times New Roman" w:hAnsi="Georgia" w:cstheme="minorBidi"/>
      <w:sz w:val="24"/>
    </w:rPr>
  </w:style>
  <w:style w:type="character" w:customStyle="1" w:styleId="comment-body">
    <w:name w:val="comment-body"/>
    <w:rsid w:val="003E2441"/>
  </w:style>
  <w:style w:type="character" w:customStyle="1" w:styleId="UnderlineCharCharChar1">
    <w:name w:val="Underline Char Char Char1"/>
    <w:rsid w:val="003E244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3E244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3E2441"/>
    <w:rPr>
      <w:rFonts w:asciiTheme="minorHAnsi" w:eastAsia="MS Mincho" w:hAnsiTheme="minorHAnsi" w:cstheme="minorBidi"/>
      <w:b/>
      <w:u w:val="single"/>
    </w:rPr>
  </w:style>
  <w:style w:type="character" w:customStyle="1" w:styleId="mw-headline">
    <w:name w:val="mw-headline"/>
    <w:rsid w:val="003E2441"/>
  </w:style>
  <w:style w:type="character" w:customStyle="1" w:styleId="flagicon">
    <w:name w:val="flagicon"/>
    <w:rsid w:val="003E2441"/>
  </w:style>
  <w:style w:type="paragraph" w:customStyle="1" w:styleId="assert">
    <w:name w:val="assert"/>
    <w:basedOn w:val="Normal"/>
    <w:uiPriority w:val="99"/>
    <w:rsid w:val="003E2441"/>
    <w:pPr>
      <w:spacing w:before="100" w:beforeAutospacing="1" w:after="100" w:afterAutospacing="1"/>
    </w:pPr>
    <w:rPr>
      <w:rFonts w:ascii="Georgia" w:eastAsia="Times New Roman" w:hAnsi="Georgia" w:cstheme="minorBidi"/>
      <w:sz w:val="24"/>
    </w:rPr>
  </w:style>
  <w:style w:type="character" w:customStyle="1" w:styleId="apturelink">
    <w:name w:val="apturelink"/>
    <w:rsid w:val="003E2441"/>
  </w:style>
  <w:style w:type="character" w:customStyle="1" w:styleId="apturelinkicon">
    <w:name w:val="apturelinkicon"/>
    <w:rsid w:val="003E2441"/>
  </w:style>
  <w:style w:type="paragraph" w:customStyle="1" w:styleId="Default1">
    <w:name w:val="Default1"/>
    <w:basedOn w:val="Default"/>
    <w:next w:val="Default"/>
    <w:uiPriority w:val="99"/>
    <w:rsid w:val="003E2441"/>
    <w:rPr>
      <w:color w:val="auto"/>
    </w:rPr>
  </w:style>
  <w:style w:type="paragraph" w:customStyle="1" w:styleId="center">
    <w:name w:val="center"/>
    <w:basedOn w:val="Normal"/>
    <w:uiPriority w:val="99"/>
    <w:rsid w:val="003E2441"/>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3E2441"/>
    <w:rPr>
      <w:rFonts w:ascii="Garamond" w:eastAsia="Times New Roman" w:hAnsi="Garamond" w:cs="Times New Roman"/>
      <w:sz w:val="16"/>
    </w:rPr>
  </w:style>
  <w:style w:type="character" w:customStyle="1" w:styleId="UnderlineChar1Char">
    <w:name w:val="Underline Char1 Char"/>
    <w:rsid w:val="003E244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3E244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3E2441"/>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3E244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3E2441"/>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3E244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3E2441"/>
    <w:rPr>
      <w:rFonts w:asciiTheme="minorHAnsi" w:eastAsia="MS Mincho" w:hAnsiTheme="minorHAnsi" w:cstheme="minorBidi"/>
      <w:b/>
      <w:u w:val="single"/>
    </w:rPr>
  </w:style>
  <w:style w:type="paragraph" w:customStyle="1" w:styleId="CardBody">
    <w:name w:val="Card Body"/>
    <w:basedOn w:val="Normal"/>
    <w:link w:val="CardBodyChar"/>
    <w:qFormat/>
    <w:rsid w:val="003E2441"/>
    <w:rPr>
      <w:rFonts w:ascii="Georgia" w:eastAsia="Times New Roman" w:hAnsi="Georgia" w:cstheme="minorBidi"/>
      <w:sz w:val="16"/>
    </w:rPr>
  </w:style>
  <w:style w:type="character" w:customStyle="1" w:styleId="CardBodyChar">
    <w:name w:val="Card Body Char"/>
    <w:link w:val="CardBody"/>
    <w:rsid w:val="003E2441"/>
    <w:rPr>
      <w:rFonts w:ascii="Georgia" w:eastAsia="Times New Roman" w:hAnsi="Georgia"/>
      <w:sz w:val="16"/>
    </w:rPr>
  </w:style>
  <w:style w:type="character" w:customStyle="1" w:styleId="ptitleinside">
    <w:name w:val="p_title_inside"/>
    <w:rsid w:val="003E2441"/>
  </w:style>
  <w:style w:type="paragraph" w:customStyle="1" w:styleId="StyleBoldandUnderlineChar11ptBorderSinglesolidline">
    <w:name w:val="Style Bold and Underline Char + 11 pt Border: : (Single solid line..."/>
    <w:link w:val="StyleBoldandUnderlineChar11ptBorderSinglesolidlineChar"/>
    <w:qFormat/>
    <w:rsid w:val="003E2441"/>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3E2441"/>
    <w:rPr>
      <w:rFonts w:eastAsia="Times New Roman"/>
      <w:b/>
      <w:bCs/>
      <w:szCs w:val="20"/>
      <w:u w:val="single"/>
      <w:bdr w:val="single" w:sz="4" w:space="0" w:color="auto"/>
    </w:rPr>
  </w:style>
  <w:style w:type="character" w:customStyle="1" w:styleId="Heading1CharChar1">
    <w:name w:val="Heading 1 Char Char1"/>
    <w:rsid w:val="003E2441"/>
    <w:rPr>
      <w:rFonts w:cs="Arial"/>
      <w:b/>
      <w:bCs/>
      <w:szCs w:val="32"/>
      <w:lang w:val="en-US" w:eastAsia="en-US" w:bidi="ar-SA"/>
    </w:rPr>
  </w:style>
  <w:style w:type="paragraph" w:customStyle="1" w:styleId="Indentation">
    <w:name w:val="Indentation"/>
    <w:basedOn w:val="Normal"/>
    <w:uiPriority w:val="99"/>
    <w:rsid w:val="003E2441"/>
    <w:pPr>
      <w:ind w:left="288" w:right="288"/>
    </w:pPr>
    <w:rPr>
      <w:rFonts w:ascii="Georgia" w:hAnsi="Georgia" w:cstheme="minorBidi"/>
    </w:rPr>
  </w:style>
  <w:style w:type="character" w:customStyle="1" w:styleId="StyleUnderlineCharChar9ptBold">
    <w:name w:val="Style Underline Char Char + 9 pt Bold"/>
    <w:rsid w:val="003E244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3E2441"/>
    <w:rPr>
      <w:rFonts w:ascii="Georgia" w:eastAsia="Times New Roman" w:hAnsi="Georgia" w:cstheme="minorBidi"/>
      <w:u w:val="single"/>
    </w:rPr>
  </w:style>
  <w:style w:type="character" w:customStyle="1" w:styleId="StyleStyle4ArialNarrow9ptChar">
    <w:name w:val="Style Style4 + Arial Narrow 9 pt Char"/>
    <w:link w:val="StyleStyle4ArialNarrow9pt"/>
    <w:rsid w:val="003E2441"/>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3E2441"/>
    <w:rPr>
      <w:rFonts w:ascii="Georgia" w:eastAsia="Times New Roman" w:hAnsi="Georgia" w:cstheme="minorBidi"/>
      <w:b/>
      <w:bCs/>
      <w:u w:val="single"/>
    </w:rPr>
  </w:style>
  <w:style w:type="character" w:customStyle="1" w:styleId="StyleStyle4ArialNarrow9ptBoldChar">
    <w:name w:val="Style Style4 + Arial Narrow 9 pt Bold Char"/>
    <w:link w:val="StyleStyle4ArialNarrow9ptBold"/>
    <w:rsid w:val="003E2441"/>
    <w:rPr>
      <w:rFonts w:ascii="Georgia" w:eastAsia="Times New Roman" w:hAnsi="Georgia"/>
      <w:b/>
      <w:bCs/>
      <w:u w:val="single"/>
    </w:rPr>
  </w:style>
  <w:style w:type="character" w:customStyle="1" w:styleId="StyleBoldandUnderlineCharChar29pt">
    <w:name w:val="Style Bold and Underline Char Char2 + 9 pt"/>
    <w:rsid w:val="003E2441"/>
    <w:rPr>
      <w:rFonts w:ascii="Times New Roman" w:hAnsi="Times New Roman"/>
      <w:b/>
      <w:bCs/>
      <w:noProof w:val="0"/>
      <w:sz w:val="20"/>
      <w:u w:val="single"/>
    </w:rPr>
  </w:style>
  <w:style w:type="character" w:customStyle="1" w:styleId="StyleUnderlineCharChar19pt">
    <w:name w:val="Style Underline Char Char1 + 9 pt"/>
    <w:rsid w:val="003E244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3E244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3E2441"/>
    <w:rPr>
      <w:rFonts w:ascii="Georgia" w:eastAsia="Times New Roman" w:hAnsi="Georgia"/>
      <w:b/>
      <w:smallCaps/>
      <w:sz w:val="24"/>
      <w:szCs w:val="24"/>
      <w:u w:val="single"/>
    </w:rPr>
  </w:style>
  <w:style w:type="character" w:customStyle="1" w:styleId="CardTextCharChar">
    <w:name w:val="Card Text Char Char"/>
    <w:rsid w:val="003E2441"/>
    <w:rPr>
      <w:rFonts w:ascii="Times New Roman" w:eastAsia="Times New Roman" w:hAnsi="Times New Roman" w:cs="Times New Roman"/>
      <w:sz w:val="20"/>
      <w:szCs w:val="20"/>
    </w:rPr>
  </w:style>
  <w:style w:type="character" w:customStyle="1" w:styleId="citeChar1">
    <w:name w:val="cite Char"/>
    <w:locked/>
    <w:rsid w:val="003E2441"/>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3E244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3E2441"/>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3E2441"/>
    <w:rPr>
      <w:i/>
      <w:iCs/>
      <w:sz w:val="20"/>
      <w:u w:val="single"/>
    </w:rPr>
  </w:style>
  <w:style w:type="character" w:customStyle="1" w:styleId="HIGHLIGHT0">
    <w:name w:val="HIGHLIGHT"/>
    <w:uiPriority w:val="1"/>
    <w:qFormat/>
    <w:rsid w:val="003E2441"/>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3E2441"/>
    <w:pPr>
      <w:widowControl w:val="0"/>
      <w:autoSpaceDE/>
      <w:autoSpaceDN/>
      <w:adjustRightInd/>
      <w:outlineLvl w:val="9"/>
    </w:pPr>
    <w:rPr>
      <w:sz w:val="28"/>
      <w:szCs w:val="24"/>
    </w:rPr>
  </w:style>
  <w:style w:type="character" w:customStyle="1" w:styleId="HiddenBlockHeaderChar">
    <w:name w:val="Hidden Block Header Char"/>
    <w:link w:val="HiddenBlockHeader"/>
    <w:rsid w:val="003E2441"/>
    <w:rPr>
      <w:rFonts w:ascii="Times New Roman" w:eastAsia="Times New Roman" w:hAnsi="Times New Roman" w:cs="Times New Roman"/>
      <w:b/>
      <w:sz w:val="28"/>
      <w:szCs w:val="24"/>
    </w:rPr>
  </w:style>
  <w:style w:type="character" w:customStyle="1" w:styleId="FifthChar">
    <w:name w:val="Fifth Char"/>
    <w:link w:val="Fifth"/>
    <w:rsid w:val="003E2441"/>
    <w:rPr>
      <w:rFonts w:ascii="Times New Roman" w:eastAsia="Calibri" w:hAnsi="Times New Roman" w:cs="Times New Roman"/>
    </w:rPr>
  </w:style>
  <w:style w:type="paragraph" w:customStyle="1" w:styleId="Third">
    <w:name w:val="Third"/>
    <w:basedOn w:val="Normal"/>
    <w:link w:val="ThirdChar"/>
    <w:rsid w:val="003E2441"/>
    <w:rPr>
      <w:rFonts w:ascii="Georgia" w:eastAsia="Times New Roman" w:hAnsi="Georgia" w:cstheme="minorBidi"/>
      <w:b/>
      <w:u w:val="single"/>
      <w:lang w:val="x-none" w:eastAsia="x-none"/>
    </w:rPr>
  </w:style>
  <w:style w:type="character" w:customStyle="1" w:styleId="ThirdChar">
    <w:name w:val="Third Char"/>
    <w:link w:val="Third"/>
    <w:rsid w:val="003E2441"/>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aliases w:val="Char Char2"/>
    <w:next w:val="Normal"/>
    <w:rsid w:val="003E244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3E2441"/>
    <w:rPr>
      <w:rFonts w:ascii="Times New Roman" w:eastAsia="Times New Roman" w:hAnsi="Times New Roman"/>
      <w:szCs w:val="24"/>
    </w:rPr>
  </w:style>
  <w:style w:type="character" w:customStyle="1" w:styleId="article-record-publication-volume-issue">
    <w:name w:val="article-record-publication-volume-issue"/>
    <w:rsid w:val="003E2441"/>
  </w:style>
  <w:style w:type="character" w:customStyle="1" w:styleId="NothingCharChar">
    <w:name w:val="Nothing Char Char"/>
    <w:link w:val="NothingCharCharChar"/>
    <w:rsid w:val="003E2441"/>
  </w:style>
  <w:style w:type="paragraph" w:customStyle="1" w:styleId="DebateUnderlineBoldChar">
    <w:name w:val="Debate Underline Bold Char"/>
    <w:basedOn w:val="Normal"/>
    <w:link w:val="DebateUnderlineBoldCharChar"/>
    <w:rsid w:val="003E2441"/>
    <w:pPr>
      <w:jc w:val="both"/>
    </w:pPr>
    <w:rPr>
      <w:rFonts w:ascii="Georgia" w:eastAsia="Times New Roman" w:hAnsi="Georgia" w:cstheme="minorBidi"/>
      <w:b/>
      <w:u w:val="thick"/>
    </w:rPr>
  </w:style>
  <w:style w:type="character" w:customStyle="1" w:styleId="DebateUnderlineBoldCharChar">
    <w:name w:val="Debate Underline Bold Char Char"/>
    <w:link w:val="DebateUnderlineBoldChar"/>
    <w:rsid w:val="003E2441"/>
    <w:rPr>
      <w:rFonts w:ascii="Georgia" w:eastAsia="Times New Roman" w:hAnsi="Georgia"/>
      <w:b/>
      <w:u w:val="thick"/>
    </w:rPr>
  </w:style>
  <w:style w:type="character" w:customStyle="1" w:styleId="resultbodyblack">
    <w:name w:val="resultbodyblack"/>
    <w:qFormat/>
    <w:rsid w:val="003E2441"/>
    <w:rPr>
      <w:rFonts w:cs="Times New Roman"/>
    </w:rPr>
  </w:style>
  <w:style w:type="paragraph" w:customStyle="1" w:styleId="bloctitles">
    <w:name w:val="bloc titles"/>
    <w:basedOn w:val="Heading1"/>
    <w:next w:val="Normal"/>
    <w:link w:val="bloctitlesChar"/>
    <w:autoRedefine/>
    <w:rsid w:val="003E2441"/>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sz w:val="28"/>
      <w:u w:val="single"/>
    </w:rPr>
  </w:style>
  <w:style w:type="character" w:customStyle="1" w:styleId="bloctitlesChar">
    <w:name w:val="bloc titles Char"/>
    <w:link w:val="bloctitles"/>
    <w:rsid w:val="003E2441"/>
    <w:rPr>
      <w:rFonts w:ascii="Georgia" w:eastAsia="Malgun Gothic" w:hAnsi="Georgia" w:cs="Arial"/>
      <w:b/>
      <w:bCs/>
      <w:sz w:val="28"/>
      <w:szCs w:val="32"/>
      <w:u w:val="single"/>
    </w:rPr>
  </w:style>
  <w:style w:type="paragraph" w:customStyle="1" w:styleId="CiteSmallText">
    <w:name w:val="Cite Small Text"/>
    <w:basedOn w:val="Normal"/>
    <w:uiPriority w:val="99"/>
    <w:rsid w:val="003E2441"/>
    <w:pPr>
      <w:widowControl w:val="0"/>
      <w:spacing w:after="200"/>
    </w:pPr>
    <w:rPr>
      <w:rFonts w:ascii="Helvetica Neue" w:hAnsi="Helvetica Neue" w:cstheme="minorBidi"/>
      <w:b/>
      <w:sz w:val="18"/>
    </w:rPr>
  </w:style>
  <w:style w:type="character" w:customStyle="1" w:styleId="3TagCite">
    <w:name w:val="3 Tag/Cite"/>
    <w:rsid w:val="003E2441"/>
    <w:rPr>
      <w:rFonts w:ascii="Times New Roman" w:hAnsi="Times New Roman"/>
      <w:b/>
    </w:rPr>
  </w:style>
  <w:style w:type="character" w:customStyle="1" w:styleId="4Qualifications">
    <w:name w:val="4 Qualifications"/>
    <w:rsid w:val="003E2441"/>
    <w:rPr>
      <w:rFonts w:ascii="Times New Roman" w:hAnsi="Times New Roman"/>
      <w:sz w:val="19"/>
    </w:rPr>
  </w:style>
  <w:style w:type="character" w:customStyle="1" w:styleId="6Underlined">
    <w:name w:val="6 Underlined"/>
    <w:rsid w:val="003E2441"/>
    <w:rPr>
      <w:rFonts w:ascii="Times New Roman" w:hAnsi="Times New Roman"/>
      <w:b/>
      <w:sz w:val="21"/>
      <w:u w:val="single"/>
    </w:rPr>
  </w:style>
  <w:style w:type="paragraph" w:customStyle="1" w:styleId="Cards1CharChar">
    <w:name w:val="Cards1 Char Char"/>
    <w:basedOn w:val="Normal"/>
    <w:link w:val="Cards1CharCharChar"/>
    <w:rsid w:val="003E2441"/>
    <w:pPr>
      <w:autoSpaceDE w:val="0"/>
      <w:autoSpaceDN w:val="0"/>
      <w:adjustRightInd w:val="0"/>
      <w:ind w:left="432" w:right="432"/>
      <w:jc w:val="both"/>
    </w:pPr>
    <w:rPr>
      <w:rFonts w:ascii="Georgia" w:hAnsi="Georgia" w:cstheme="minorBidi"/>
      <w:lang w:val="x-none"/>
    </w:rPr>
  </w:style>
  <w:style w:type="character" w:customStyle="1" w:styleId="Cards1CharCharChar">
    <w:name w:val="Cards1 Char Char Char"/>
    <w:link w:val="Cards1CharChar"/>
    <w:rsid w:val="003E2441"/>
    <w:rPr>
      <w:rFonts w:ascii="Georgia" w:hAnsi="Georgia"/>
      <w:lang w:val="x-none"/>
    </w:rPr>
  </w:style>
  <w:style w:type="character" w:customStyle="1" w:styleId="UnderlineCharCharCharCharCharCharCharChar">
    <w:name w:val="Underline Char Char Char Char Char Char Char Char"/>
    <w:link w:val="UnderlineCharCharCharCharCharCharChar"/>
    <w:rsid w:val="003E2441"/>
    <w:rPr>
      <w:u w:val="single"/>
    </w:rPr>
  </w:style>
  <w:style w:type="paragraph" w:customStyle="1" w:styleId="UnderlineCharCharCharCharCharCharChar">
    <w:name w:val="Underline Char Char Char Char Char Char Char"/>
    <w:basedOn w:val="Normal"/>
    <w:link w:val="UnderlineCharCharCharCharCharCharCharChar"/>
    <w:rsid w:val="003E2441"/>
    <w:rPr>
      <w:rFonts w:asciiTheme="minorHAnsi" w:hAnsiTheme="minorHAnsi" w:cstheme="minorBidi"/>
      <w:u w:val="single"/>
    </w:rPr>
  </w:style>
  <w:style w:type="paragraph" w:customStyle="1" w:styleId="CitesCharChar">
    <w:name w:val="Cites Char Char"/>
    <w:next w:val="Normal"/>
    <w:link w:val="CitesCharCharChar"/>
    <w:rsid w:val="003E2441"/>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3E2441"/>
    <w:rPr>
      <w:rFonts w:ascii="Times New Roman" w:eastAsia="Times New Roman" w:hAnsi="Times New Roman" w:cs="Times New Roman"/>
      <w:sz w:val="20"/>
      <w:szCs w:val="24"/>
    </w:rPr>
  </w:style>
  <w:style w:type="character" w:customStyle="1" w:styleId="nohighlighting">
    <w:name w:val="no highlighting"/>
    <w:rsid w:val="003E244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3E2441"/>
    <w:rPr>
      <w:rFonts w:ascii="Cambria" w:hAnsi="Cambria" w:hint="default"/>
      <w:sz w:val="21"/>
      <w:u w:val="single"/>
    </w:rPr>
  </w:style>
  <w:style w:type="paragraph" w:customStyle="1" w:styleId="Swag">
    <w:name w:val="Swag"/>
    <w:basedOn w:val="Normal"/>
    <w:link w:val="SwagChar"/>
    <w:qFormat/>
    <w:rsid w:val="003E2441"/>
    <w:rPr>
      <w:rFonts w:ascii="Georgia" w:hAnsi="Georgia" w:cstheme="minorBidi"/>
      <w:color w:val="0000FF"/>
      <w:sz w:val="12"/>
      <w:u w:val="single"/>
    </w:rPr>
  </w:style>
  <w:style w:type="character" w:customStyle="1" w:styleId="SwagChar">
    <w:name w:val="Swag Char"/>
    <w:link w:val="Swag"/>
    <w:rsid w:val="003E2441"/>
    <w:rPr>
      <w:rFonts w:ascii="Georgia" w:hAnsi="Georgia"/>
      <w:color w:val="0000FF"/>
      <w:sz w:val="12"/>
      <w:u w:val="single"/>
    </w:rPr>
  </w:style>
  <w:style w:type="paragraph" w:customStyle="1" w:styleId="StyleUnderlineTimesNewRoman1">
    <w:name w:val="Style Underline + Times New Roman1"/>
    <w:link w:val="StyleUnderlineTimesNewRoman1Char"/>
    <w:rsid w:val="003E2441"/>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3E2441"/>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3E2441"/>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3E2441"/>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3E2441"/>
    <w:rPr>
      <w:rFonts w:ascii="Garamond" w:eastAsia="MS Mincho" w:hAnsi="Garamond" w:cstheme="minorBidi"/>
    </w:rPr>
  </w:style>
  <w:style w:type="character" w:customStyle="1" w:styleId="StyleStyleCardTextLeft-075Right0Char">
    <w:name w:val="Style Style Card Text + Left:  -0.75&quot; + Right:  0&quot; Char"/>
    <w:link w:val="StyleStyleCardTextLeft-075Right0"/>
    <w:rsid w:val="003E2441"/>
    <w:rPr>
      <w:rFonts w:ascii="Garamond" w:eastAsia="MS Mincho" w:hAnsi="Garamond"/>
    </w:rPr>
  </w:style>
  <w:style w:type="character" w:customStyle="1" w:styleId="CharChar61">
    <w:name w:val="Char Char61"/>
    <w:rsid w:val="003E2441"/>
    <w:rPr>
      <w:rFonts w:cs="Arial"/>
      <w:bCs/>
      <w:sz w:val="16"/>
      <w:szCs w:val="26"/>
      <w:lang w:val="en-US" w:eastAsia="en-US" w:bidi="ar-SA"/>
    </w:rPr>
  </w:style>
  <w:style w:type="character" w:customStyle="1" w:styleId="ListBulletChar">
    <w:name w:val="List Bullet Char"/>
    <w:link w:val="ListBullet"/>
    <w:uiPriority w:val="99"/>
    <w:rsid w:val="003E2441"/>
    <w:rPr>
      <w:rFonts w:ascii="Times New Roman" w:eastAsia="Calibri" w:hAnsi="Times New Roman" w:cs="Times New Roman"/>
    </w:rPr>
  </w:style>
  <w:style w:type="paragraph" w:customStyle="1" w:styleId="subhead10">
    <w:name w:val="subhead1"/>
    <w:basedOn w:val="Normal"/>
    <w:uiPriority w:val="99"/>
    <w:rsid w:val="003E2441"/>
    <w:pPr>
      <w:spacing w:before="100" w:beforeAutospacing="1" w:after="100" w:afterAutospacing="1"/>
    </w:pPr>
    <w:rPr>
      <w:rFonts w:ascii="Georgia" w:eastAsia="Times New Roman" w:hAnsi="Georgia" w:cstheme="minorBidi"/>
      <w:sz w:val="24"/>
    </w:rPr>
  </w:style>
  <w:style w:type="character" w:customStyle="1" w:styleId="styledate">
    <w:name w:val="styledate"/>
    <w:rsid w:val="003E2441"/>
  </w:style>
  <w:style w:type="character" w:customStyle="1" w:styleId="BoldandUnderlineChar1">
    <w:name w:val="Bold and Underline Char1"/>
    <w:rsid w:val="003E2441"/>
    <w:rPr>
      <w:b/>
      <w:szCs w:val="24"/>
      <w:u w:val="single"/>
      <w:lang w:val="en-US" w:eastAsia="en-US" w:bidi="ar-SA"/>
    </w:rPr>
  </w:style>
  <w:style w:type="character" w:customStyle="1" w:styleId="BoldandUnderlineChar1Char2">
    <w:name w:val="Bold and Underline Char1 Char2"/>
    <w:rsid w:val="003E2441"/>
    <w:rPr>
      <w:b/>
      <w:szCs w:val="24"/>
      <w:u w:val="single"/>
      <w:lang w:val="en-US" w:eastAsia="en-US" w:bidi="ar-SA"/>
    </w:rPr>
  </w:style>
  <w:style w:type="character" w:customStyle="1" w:styleId="BoldandUnderlineCharChar1">
    <w:name w:val="Bold and Underline Char Char1"/>
    <w:rsid w:val="003E2441"/>
    <w:rPr>
      <w:b/>
      <w:szCs w:val="24"/>
      <w:u w:val="single"/>
      <w:lang w:val="en-US" w:eastAsia="en-US" w:bidi="ar-SA"/>
    </w:rPr>
  </w:style>
  <w:style w:type="character" w:customStyle="1" w:styleId="BoldandUnderlineChar6">
    <w:name w:val="Bold and Underline Char6"/>
    <w:rsid w:val="003E2441"/>
    <w:rPr>
      <w:b/>
      <w:szCs w:val="24"/>
      <w:u w:val="single"/>
      <w:lang w:val="en-US" w:eastAsia="en-US" w:bidi="ar-SA"/>
    </w:rPr>
  </w:style>
  <w:style w:type="character" w:customStyle="1" w:styleId="title-link-wrapper">
    <w:name w:val="title-link-wrapper"/>
    <w:rsid w:val="003E2441"/>
  </w:style>
  <w:style w:type="character" w:customStyle="1" w:styleId="medium-font">
    <w:name w:val="medium-font"/>
    <w:rsid w:val="003E2441"/>
  </w:style>
  <w:style w:type="paragraph" w:customStyle="1" w:styleId="abstract">
    <w:name w:val="abstract"/>
    <w:basedOn w:val="Normal"/>
    <w:uiPriority w:val="99"/>
    <w:rsid w:val="003E2441"/>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qFormat/>
    <w:rsid w:val="003E2441"/>
    <w:rPr>
      <w:rFonts w:ascii="Georgia" w:eastAsia="Times New Roman" w:hAnsi="Georgia" w:cstheme="minorBidi"/>
      <w:b/>
      <w:bCs/>
      <w:u w:val="single"/>
    </w:rPr>
  </w:style>
  <w:style w:type="character" w:customStyle="1" w:styleId="StyleUnderlineChar11ptBold2Char">
    <w:name w:val="Style Underline Char + 11 pt Bold2 Char"/>
    <w:link w:val="StyleUnderlineChar11ptBold2"/>
    <w:rsid w:val="003E2441"/>
    <w:rPr>
      <w:rFonts w:ascii="Georgia" w:eastAsia="Times New Roman" w:hAnsi="Georgia"/>
      <w:b/>
      <w:bCs/>
      <w:u w:val="single"/>
    </w:rPr>
  </w:style>
  <w:style w:type="character" w:customStyle="1" w:styleId="ReallySamllTextChar">
    <w:name w:val="ReallySamllText Char"/>
    <w:link w:val="ReallySamllText"/>
    <w:rsid w:val="003E2441"/>
    <w:rPr>
      <w:sz w:val="12"/>
      <w:szCs w:val="24"/>
    </w:rPr>
  </w:style>
  <w:style w:type="paragraph" w:customStyle="1" w:styleId="StyleStyleUnderlineTimesNewRoman11pt">
    <w:name w:val="Style Style Underline + Times New Roman + 11 pt"/>
    <w:basedOn w:val="Normal"/>
    <w:link w:val="StyleStyleUnderlineTimesNewRoman11ptChar"/>
    <w:rsid w:val="003E2441"/>
    <w:rPr>
      <w:rFonts w:ascii="Georgia" w:eastAsia="Times New Roman" w:hAnsi="Georgia" w:cstheme="minorBidi"/>
      <w:u w:val="single"/>
    </w:rPr>
  </w:style>
  <w:style w:type="character" w:customStyle="1" w:styleId="StyleStyleUnderlineTimesNewRoman11ptChar">
    <w:name w:val="Style Style Underline + Times New Roman + 11 pt Char"/>
    <w:link w:val="StyleStyleUnderlineTimesNewRoman11pt"/>
    <w:rsid w:val="003E2441"/>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3E2441"/>
    <w:rPr>
      <w:rFonts w:ascii="Georgia" w:eastAsia="Times New Roman" w:hAnsi="Georgia" w:cstheme="minorBidi"/>
      <w:u w:val="single"/>
    </w:rPr>
  </w:style>
  <w:style w:type="character" w:customStyle="1" w:styleId="StyleStyleUnderlineTimesNewRomanBold11ptNotBoldChar">
    <w:name w:val="Style Style Underline + Times New Roman Bold + 11 pt Not Bold Char"/>
    <w:link w:val="StyleStyleUnderlineTimesNewRomanBold11ptNotBold"/>
    <w:rsid w:val="003E2441"/>
    <w:rPr>
      <w:rFonts w:ascii="Georgia" w:eastAsia="Times New Roman" w:hAnsi="Georgia"/>
      <w:u w:val="single"/>
    </w:rPr>
  </w:style>
  <w:style w:type="character" w:customStyle="1" w:styleId="style10">
    <w:name w:val="style1"/>
    <w:rsid w:val="003E2441"/>
  </w:style>
  <w:style w:type="character" w:customStyle="1" w:styleId="pmtermsel">
    <w:name w:val="pmtermsel"/>
    <w:rsid w:val="003E2441"/>
  </w:style>
  <w:style w:type="character" w:customStyle="1" w:styleId="showipapr">
    <w:name w:val="show_ipapr"/>
    <w:rsid w:val="003E2441"/>
  </w:style>
  <w:style w:type="character" w:customStyle="1" w:styleId="dnindex">
    <w:name w:val="dnindex"/>
    <w:rsid w:val="003E2441"/>
  </w:style>
  <w:style w:type="character" w:customStyle="1" w:styleId="23">
    <w:name w:val="23"/>
    <w:rsid w:val="003E2441"/>
    <w:rPr>
      <w:rFonts w:ascii="Times New Roman" w:hAnsi="Times New Roman" w:cs="Arial"/>
      <w:bCs/>
      <w:sz w:val="20"/>
      <w:u w:val="single"/>
      <w:lang w:val="en-US" w:eastAsia="en-US" w:bidi="ar-SA"/>
    </w:rPr>
  </w:style>
  <w:style w:type="character" w:customStyle="1" w:styleId="33">
    <w:name w:val="33"/>
    <w:rsid w:val="003E2441"/>
    <w:rPr>
      <w:rFonts w:ascii="Times New Roman" w:hAnsi="Times New Roman" w:cs="Arial"/>
      <w:b/>
      <w:bCs/>
      <w:sz w:val="20"/>
      <w:u w:val="single"/>
      <w:lang w:val="en-US" w:eastAsia="en-US" w:bidi="ar-SA"/>
    </w:rPr>
  </w:style>
  <w:style w:type="character" w:customStyle="1" w:styleId="55">
    <w:name w:val="55"/>
    <w:rsid w:val="003E2441"/>
    <w:rPr>
      <w:rFonts w:cs="Arial"/>
      <w:bCs/>
      <w:sz w:val="20"/>
      <w:u w:val="single"/>
      <w:lang w:val="en-US" w:eastAsia="en-US" w:bidi="ar-SA"/>
    </w:rPr>
  </w:style>
  <w:style w:type="character" w:customStyle="1" w:styleId="authoraffil">
    <w:name w:val="authoraffil"/>
    <w:rsid w:val="003E2441"/>
  </w:style>
  <w:style w:type="character" w:customStyle="1" w:styleId="CharChar8">
    <w:name w:val="Char Char8"/>
    <w:rsid w:val="003E2441"/>
    <w:rPr>
      <w:rFonts w:ascii="Georgia" w:eastAsia="Times New Roman" w:hAnsi="Georgia"/>
      <w:b/>
      <w:bCs/>
      <w:sz w:val="30"/>
      <w:szCs w:val="28"/>
      <w:u w:val="single"/>
    </w:rPr>
  </w:style>
  <w:style w:type="character" w:customStyle="1" w:styleId="FontStyle13">
    <w:name w:val="Font Style13"/>
    <w:uiPriority w:val="99"/>
    <w:rsid w:val="003E2441"/>
    <w:rPr>
      <w:rFonts w:ascii="Constantia" w:hAnsi="Constantia" w:cs="Constantia"/>
      <w:sz w:val="18"/>
      <w:szCs w:val="18"/>
    </w:rPr>
  </w:style>
  <w:style w:type="character" w:customStyle="1" w:styleId="TagsCharCharCharChar">
    <w:name w:val="Tags Char Char Char Char"/>
    <w:rsid w:val="003E2441"/>
    <w:rPr>
      <w:rFonts w:ascii="Times New Roman" w:eastAsia="Times New Roman" w:hAnsi="Times New Roman" w:cs="Times New Roman"/>
      <w:b/>
      <w:sz w:val="24"/>
      <w:szCs w:val="24"/>
    </w:rPr>
  </w:style>
  <w:style w:type="character" w:customStyle="1" w:styleId="Citation1Char">
    <w:name w:val="Citation1 Char"/>
    <w:link w:val="Citation10"/>
    <w:locked/>
    <w:rsid w:val="003E2441"/>
    <w:rPr>
      <w:rFonts w:ascii="Georgia" w:hAnsi="Georgia"/>
      <w:b/>
      <w:u w:val="single"/>
    </w:rPr>
  </w:style>
  <w:style w:type="paragraph" w:customStyle="1" w:styleId="Citation10">
    <w:name w:val="Citation1"/>
    <w:basedOn w:val="Normal"/>
    <w:link w:val="Citation1Char"/>
    <w:qFormat/>
    <w:rsid w:val="003E2441"/>
    <w:rPr>
      <w:rFonts w:ascii="Georgia" w:hAnsi="Georgia" w:cstheme="minorBidi"/>
      <w:b/>
      <w:u w:val="single"/>
    </w:rPr>
  </w:style>
  <w:style w:type="character" w:customStyle="1" w:styleId="TaglineChar">
    <w:name w:val="Tagline Char"/>
    <w:link w:val="Tagline0"/>
    <w:locked/>
    <w:rsid w:val="003E2441"/>
    <w:rPr>
      <w:rFonts w:ascii="Georgia" w:hAnsi="Georgia"/>
      <w:b/>
    </w:rPr>
  </w:style>
  <w:style w:type="paragraph" w:customStyle="1" w:styleId="Tagline0">
    <w:name w:val="Tagline"/>
    <w:basedOn w:val="Normal"/>
    <w:link w:val="TaglineChar"/>
    <w:qFormat/>
    <w:rsid w:val="003E2441"/>
    <w:rPr>
      <w:rFonts w:ascii="Georgia" w:hAnsi="Georgia" w:cstheme="minorBidi"/>
      <w:b/>
    </w:rPr>
  </w:style>
  <w:style w:type="paragraph" w:customStyle="1" w:styleId="NothingCharCharChar">
    <w:name w:val="Nothing Char Char Char"/>
    <w:link w:val="NothingCharChar"/>
    <w:rsid w:val="003E2441"/>
    <w:pPr>
      <w:spacing w:after="0" w:line="240" w:lineRule="auto"/>
      <w:jc w:val="both"/>
    </w:pPr>
  </w:style>
  <w:style w:type="paragraph" w:customStyle="1" w:styleId="StyleLeft021">
    <w:name w:val="Style Left:  0.2&quot;1"/>
    <w:basedOn w:val="Normal"/>
    <w:uiPriority w:val="99"/>
    <w:rsid w:val="003E2441"/>
    <w:pPr>
      <w:ind w:left="288"/>
    </w:pPr>
    <w:rPr>
      <w:rFonts w:ascii="Georgia" w:eastAsia="SimSun" w:hAnsi="Georgia" w:cstheme="minorBidi"/>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3E2441"/>
    <w:rPr>
      <w:rFonts w:ascii="Georgia" w:eastAsia="Times New Roman" w:hAnsi="Georgia" w:cstheme="minorBidi"/>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3E2441"/>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3E2441"/>
    <w:rPr>
      <w:rFonts w:ascii="Georgia" w:eastAsia="Times New Roman" w:hAnsi="Georgia" w:cstheme="minorBidi"/>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3E2441"/>
    <w:rPr>
      <w:rFonts w:ascii="Georgia" w:eastAsia="Times New Roman" w:hAnsi="Georgia"/>
      <w:u w:val="single"/>
      <w:bdr w:val="single" w:sz="4" w:space="0" w:color="auto"/>
    </w:rPr>
  </w:style>
  <w:style w:type="character" w:customStyle="1" w:styleId="boldcitationChar">
    <w:name w:val="bold citation Char"/>
    <w:rsid w:val="003E2441"/>
    <w:rPr>
      <w:rFonts w:ascii="Arial" w:hAnsi="Arial"/>
      <w:b/>
      <w:sz w:val="28"/>
      <w:szCs w:val="24"/>
      <w:u w:val="thick"/>
      <w:lang w:val="en-US" w:eastAsia="en-US" w:bidi="ar-SA"/>
    </w:rPr>
  </w:style>
  <w:style w:type="paragraph" w:customStyle="1" w:styleId="BlockTitle20">
    <w:name w:val="Block Title #2"/>
    <w:basedOn w:val="Normal"/>
    <w:uiPriority w:val="99"/>
    <w:rsid w:val="003E2441"/>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3E2441"/>
    <w:rPr>
      <w:rFonts w:ascii="Georgia" w:hAnsi="Georgia" w:cstheme="minorBidi"/>
      <w:b/>
    </w:rPr>
  </w:style>
  <w:style w:type="character" w:customStyle="1" w:styleId="BoldunderlineChar3">
    <w:name w:val="Bold/underline Char"/>
    <w:rsid w:val="003E2441"/>
    <w:rPr>
      <w:rFonts w:eastAsia="SimSun"/>
      <w:b/>
      <w:noProof w:val="0"/>
      <w:sz w:val="24"/>
      <w:szCs w:val="24"/>
      <w:u w:val="single"/>
      <w:lang w:val="en-US" w:eastAsia="zh-CN" w:bidi="ar-SA"/>
    </w:rPr>
  </w:style>
  <w:style w:type="character" w:customStyle="1" w:styleId="underlinetextchar0">
    <w:name w:val="underlinetextchar"/>
    <w:rsid w:val="003E2441"/>
  </w:style>
  <w:style w:type="character" w:customStyle="1" w:styleId="boldciteChar1">
    <w:name w:val="bold cite Char1"/>
    <w:rsid w:val="003E2441"/>
    <w:rPr>
      <w:b/>
      <w:sz w:val="28"/>
      <w:u w:val="thick" w:color="000000"/>
    </w:rPr>
  </w:style>
  <w:style w:type="character" w:customStyle="1" w:styleId="tagCharCharChar1">
    <w:name w:val="tag Char Char Char1"/>
    <w:rsid w:val="003E2441"/>
    <w:rPr>
      <w:b/>
      <w:sz w:val="24"/>
      <w:lang w:val="en-US" w:eastAsia="en-US" w:bidi="ar-SA"/>
    </w:rPr>
  </w:style>
  <w:style w:type="character" w:customStyle="1" w:styleId="underlinecardChar0">
    <w:name w:val="underline card Char"/>
    <w:rsid w:val="003E2441"/>
    <w:rPr>
      <w:rFonts w:ascii="Arial" w:hAnsi="Arial"/>
      <w:sz w:val="18"/>
      <w:szCs w:val="24"/>
      <w:u w:val="single"/>
      <w:lang w:val="en-US" w:eastAsia="en-US" w:bidi="ar-SA"/>
    </w:rPr>
  </w:style>
  <w:style w:type="paragraph" w:customStyle="1" w:styleId="date-comments">
    <w:name w:val="date-comments"/>
    <w:basedOn w:val="Normal"/>
    <w:uiPriority w:val="99"/>
    <w:rsid w:val="003E2441"/>
    <w:pPr>
      <w:spacing w:before="100" w:beforeAutospacing="1" w:after="100" w:afterAutospacing="1"/>
    </w:pPr>
    <w:rPr>
      <w:rFonts w:ascii="Times" w:hAnsi="Times" w:cstheme="minorBidi"/>
      <w:szCs w:val="20"/>
    </w:rPr>
  </w:style>
  <w:style w:type="character" w:customStyle="1" w:styleId="articleauthor0">
    <w:name w:val="articleauthor"/>
    <w:rsid w:val="003E2441"/>
  </w:style>
  <w:style w:type="character" w:customStyle="1" w:styleId="bodysubtoc">
    <w:name w:val="bodysubtoc"/>
    <w:rsid w:val="003E2441"/>
  </w:style>
  <w:style w:type="character" w:customStyle="1" w:styleId="lefttitlesmaller">
    <w:name w:val="lefttitlesmaller"/>
    <w:rsid w:val="003E2441"/>
  </w:style>
  <w:style w:type="character" w:customStyle="1" w:styleId="mb">
    <w:name w:val="mb"/>
    <w:rsid w:val="003E2441"/>
  </w:style>
  <w:style w:type="character" w:customStyle="1" w:styleId="submitted-date">
    <w:name w:val="submitted-date"/>
    <w:rsid w:val="003E2441"/>
  </w:style>
  <w:style w:type="character" w:customStyle="1" w:styleId="submitted-time">
    <w:name w:val="submitted-time"/>
    <w:rsid w:val="003E2441"/>
  </w:style>
  <w:style w:type="character" w:customStyle="1" w:styleId="A20">
    <w:name w:val="A2"/>
    <w:uiPriority w:val="99"/>
    <w:rsid w:val="003E2441"/>
    <w:rPr>
      <w:rFonts w:ascii="Sabon LT Std" w:hAnsi="Sabon LT Std" w:cs="Sabon LT Std" w:hint="default"/>
      <w:color w:val="000000"/>
      <w:sz w:val="15"/>
      <w:szCs w:val="15"/>
    </w:rPr>
  </w:style>
  <w:style w:type="character" w:customStyle="1" w:styleId="searchword">
    <w:name w:val="searchword"/>
    <w:rsid w:val="003E2441"/>
  </w:style>
  <w:style w:type="paragraph" w:customStyle="1" w:styleId="Heading2Char2CharChar12">
    <w:name w:val="Heading 2 Char2 Char Char12"/>
    <w:aliases w:val="Char Char Char Char Char Char1 Char Char Char Char Char1,Char Char22"/>
    <w:next w:val="Normal"/>
    <w:uiPriority w:val="99"/>
    <w:rsid w:val="003E244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3E2441"/>
    <w:rPr>
      <w:rFonts w:ascii="Times New Roman" w:hAnsi="Times New Roman" w:cs="Times New Roman"/>
      <w:sz w:val="18"/>
      <w:szCs w:val="18"/>
    </w:rPr>
  </w:style>
  <w:style w:type="character" w:customStyle="1" w:styleId="bylines">
    <w:name w:val="bylines"/>
    <w:basedOn w:val="DefaultParagraphFont"/>
    <w:rsid w:val="003E2441"/>
  </w:style>
  <w:style w:type="character" w:customStyle="1" w:styleId="StyleStyleBoldUnderlineUnderlineIntenseEmphasis1apple-style-2">
    <w:name w:val="Style Style Bold UnderlineUnderlineIntense Emphasis1apple-style-...2"/>
    <w:basedOn w:val="DefaultParagraphFont"/>
    <w:rsid w:val="003E2441"/>
    <w:rPr>
      <w:b w:val="0"/>
      <w:bCs/>
      <w:sz w:val="22"/>
      <w:u w:val="single"/>
    </w:rPr>
  </w:style>
  <w:style w:type="character" w:customStyle="1" w:styleId="FontStyle57">
    <w:name w:val="Font Style57"/>
    <w:rsid w:val="003E2441"/>
    <w:rPr>
      <w:rFonts w:ascii="Georgia" w:hAnsi="Georgia" w:cs="Georgia"/>
      <w:b/>
      <w:bCs/>
      <w:sz w:val="14"/>
      <w:szCs w:val="14"/>
    </w:rPr>
  </w:style>
  <w:style w:type="character" w:customStyle="1" w:styleId="FontStyle89">
    <w:name w:val="Font Style89"/>
    <w:rsid w:val="003E2441"/>
    <w:rPr>
      <w:rFonts w:ascii="Times New Roman" w:hAnsi="Times New Roman" w:cs="Times New Roman"/>
      <w:b/>
      <w:bCs/>
      <w:smallCaps/>
      <w:spacing w:val="40"/>
      <w:sz w:val="16"/>
      <w:szCs w:val="16"/>
    </w:rPr>
  </w:style>
  <w:style w:type="character" w:customStyle="1" w:styleId="style3Char0">
    <w:name w:val="style 3 Char"/>
    <w:rsid w:val="003E2441"/>
    <w:rPr>
      <w:sz w:val="18"/>
      <w:szCs w:val="24"/>
      <w:lang w:val="en-US" w:eastAsia="en-US" w:bidi="ar-SA"/>
    </w:rPr>
  </w:style>
  <w:style w:type="paragraph" w:customStyle="1" w:styleId="003Cite">
    <w:name w:val="003Cite"/>
    <w:basedOn w:val="Normal"/>
    <w:qFormat/>
    <w:rsid w:val="003E2441"/>
    <w:rPr>
      <w:rFonts w:eastAsia="Calibri"/>
      <w:sz w:val="16"/>
      <w:szCs w:val="16"/>
    </w:rPr>
  </w:style>
  <w:style w:type="paragraph" w:customStyle="1" w:styleId="NormalBold">
    <w:name w:val="Normal + Bold"/>
    <w:aliases w:val="Double Underline"/>
    <w:basedOn w:val="Normal"/>
    <w:link w:val="NormalBoldChar"/>
    <w:rsid w:val="003E2441"/>
    <w:pPr>
      <w:jc w:val="both"/>
    </w:pPr>
    <w:rPr>
      <w:rFonts w:ascii="Georgia" w:hAnsi="Georgia" w:cstheme="minorBidi"/>
      <w:b/>
      <w:color w:val="000000"/>
      <w:u w:val="single"/>
    </w:rPr>
  </w:style>
  <w:style w:type="character" w:customStyle="1" w:styleId="NormalBoldChar">
    <w:name w:val="Normal + Bold Char"/>
    <w:aliases w:val="Double Underline Char"/>
    <w:basedOn w:val="DefaultParagraphFont"/>
    <w:link w:val="NormalBold"/>
    <w:rsid w:val="003E2441"/>
    <w:rPr>
      <w:rFonts w:ascii="Georgia" w:hAnsi="Georgia"/>
      <w:b/>
      <w:color w:val="000000"/>
      <w:u w:val="single"/>
    </w:rPr>
  </w:style>
  <w:style w:type="paragraph" w:customStyle="1" w:styleId="StyleCards12ptThickunderline">
    <w:name w:val="Style Cards + 12 pt Thick underline"/>
    <w:basedOn w:val="Normal"/>
    <w:link w:val="StyleCards12ptThickunderlineChar2"/>
    <w:rsid w:val="003E2441"/>
    <w:pPr>
      <w:autoSpaceDE w:val="0"/>
      <w:autoSpaceDN w:val="0"/>
      <w:adjustRightInd w:val="0"/>
      <w:ind w:left="432" w:right="432"/>
      <w:jc w:val="both"/>
    </w:pPr>
    <w:rPr>
      <w:rFonts w:eastAsia="Times New Roman"/>
      <w:sz w:val="24"/>
      <w:u w:val="thick"/>
      <w:lang w:val="x-none" w:eastAsia="x-none"/>
    </w:rPr>
  </w:style>
  <w:style w:type="character" w:customStyle="1" w:styleId="StyleCards12ptThickunderlineChar2">
    <w:name w:val="Style Cards + 12 pt Thick underline Char2"/>
    <w:link w:val="StyleCards12ptThickunderline"/>
    <w:rsid w:val="003E2441"/>
    <w:rPr>
      <w:rFonts w:ascii="Times New Roman" w:eastAsia="Times New Roman" w:hAnsi="Times New Roman" w:cs="Times New Roman"/>
      <w:sz w:val="24"/>
      <w:u w:val="thick"/>
      <w:lang w:val="x-none" w:eastAsia="x-none"/>
    </w:rPr>
  </w:style>
  <w:style w:type="character" w:customStyle="1" w:styleId="BlockHeadingsChar1">
    <w:name w:val="Block Headings Char1"/>
    <w:rsid w:val="003E2441"/>
    <w:rPr>
      <w:b/>
      <w:caps/>
    </w:rPr>
  </w:style>
  <w:style w:type="character" w:customStyle="1" w:styleId="Longcite">
    <w:name w:val="Longcite"/>
    <w:rsid w:val="003E2441"/>
    <w:rPr>
      <w:sz w:val="16"/>
    </w:rPr>
  </w:style>
  <w:style w:type="paragraph" w:customStyle="1" w:styleId="NormalUnderline0">
    <w:name w:val="Normal + Underline"/>
    <w:basedOn w:val="Normal"/>
    <w:link w:val="NormalUnderlineChar0"/>
    <w:rsid w:val="003E2441"/>
    <w:pPr>
      <w:ind w:left="720"/>
    </w:pPr>
    <w:rPr>
      <w:rFonts w:eastAsia="Times New Roman"/>
      <w:b/>
      <w:sz w:val="24"/>
      <w:u w:val="single"/>
      <w:lang w:val="x-none" w:eastAsia="x-none"/>
    </w:rPr>
  </w:style>
  <w:style w:type="character" w:customStyle="1" w:styleId="NormalUnderlineChar0">
    <w:name w:val="Normal + Underline Char"/>
    <w:link w:val="NormalUnderline0"/>
    <w:rsid w:val="003E2441"/>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3E2441"/>
    <w:rPr>
      <w:rFonts w:ascii="Bookman Old Style" w:hAnsi="Bookman Old Style" w:cs="Bookman Old Style"/>
      <w:sz w:val="16"/>
      <w:szCs w:val="16"/>
    </w:rPr>
  </w:style>
  <w:style w:type="character" w:customStyle="1" w:styleId="FontStyle17">
    <w:name w:val="Font Style17"/>
    <w:uiPriority w:val="99"/>
    <w:rsid w:val="003E2441"/>
    <w:rPr>
      <w:rFonts w:ascii="Book Antiqua" w:hAnsi="Book Antiqua" w:cs="Book Antiqua"/>
      <w:i/>
      <w:iCs/>
      <w:spacing w:val="10"/>
      <w:sz w:val="22"/>
      <w:szCs w:val="22"/>
    </w:rPr>
  </w:style>
  <w:style w:type="character" w:customStyle="1" w:styleId="FontStyle329">
    <w:name w:val="Font Style329"/>
    <w:basedOn w:val="DefaultParagraphFont"/>
    <w:uiPriority w:val="99"/>
    <w:rsid w:val="003E2441"/>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3E2441"/>
  </w:style>
  <w:style w:type="character" w:customStyle="1" w:styleId="DateTimeChar">
    <w:name w:val="DateTime Char"/>
    <w:basedOn w:val="DefaultParagraphFont"/>
    <w:link w:val="DateTime"/>
    <w:uiPriority w:val="4"/>
    <w:rsid w:val="003E2441"/>
    <w:rPr>
      <w:rFonts w:ascii="Times New Roman" w:hAnsi="Times New Roman" w:cs="Times New Roman"/>
    </w:rPr>
  </w:style>
  <w:style w:type="paragraph" w:customStyle="1" w:styleId="Lecture">
    <w:name w:val="Lecture"/>
    <w:next w:val="BodyText"/>
    <w:link w:val="LectureChar"/>
    <w:autoRedefine/>
    <w:uiPriority w:val="4"/>
    <w:qFormat/>
    <w:rsid w:val="003E2441"/>
    <w:pPr>
      <w:spacing w:after="0"/>
      <w:outlineLvl w:val="5"/>
    </w:pPr>
    <w:rPr>
      <w:rFonts w:ascii="Arial" w:hAnsi="Arial" w:cs="Arial"/>
      <w:spacing w:val="-10"/>
    </w:rPr>
  </w:style>
  <w:style w:type="character" w:customStyle="1" w:styleId="LectureChar">
    <w:name w:val="Lecture Char"/>
    <w:basedOn w:val="DateTimeChar"/>
    <w:link w:val="Lecture"/>
    <w:uiPriority w:val="4"/>
    <w:rsid w:val="003E2441"/>
    <w:rPr>
      <w:rFonts w:ascii="Arial" w:hAnsi="Arial" w:cs="Arial"/>
      <w:spacing w:val="-10"/>
    </w:rPr>
  </w:style>
  <w:style w:type="character" w:customStyle="1" w:styleId="Mention4">
    <w:name w:val="Mention4"/>
    <w:basedOn w:val="DefaultParagraphFont"/>
    <w:uiPriority w:val="99"/>
    <w:semiHidden/>
    <w:unhideWhenUsed/>
    <w:rsid w:val="003E2441"/>
    <w:rPr>
      <w:color w:val="2B579A"/>
      <w:shd w:val="clear" w:color="auto" w:fill="E6E6E6"/>
    </w:rPr>
  </w:style>
  <w:style w:type="character" w:customStyle="1" w:styleId="UnresolvedMention3">
    <w:name w:val="Unresolved Mention3"/>
    <w:basedOn w:val="DefaultParagraphFont"/>
    <w:uiPriority w:val="99"/>
    <w:unhideWhenUsed/>
    <w:rsid w:val="003E2441"/>
    <w:rPr>
      <w:color w:val="808080"/>
      <w:shd w:val="clear" w:color="auto" w:fill="E6E6E6"/>
    </w:rPr>
  </w:style>
  <w:style w:type="character" w:customStyle="1" w:styleId="m-895152127622952443gmail-style13ptbold">
    <w:name w:val="m_-895152127622952443gmail-style13ptbold"/>
    <w:basedOn w:val="DefaultParagraphFont"/>
    <w:rsid w:val="003E2441"/>
  </w:style>
  <w:style w:type="character" w:customStyle="1" w:styleId="m4133802843404377303gmail-style13ptbold">
    <w:name w:val="m_4133802843404377303gmail-style13ptbold"/>
    <w:basedOn w:val="DefaultParagraphFont"/>
    <w:rsid w:val="003E2441"/>
  </w:style>
  <w:style w:type="character" w:customStyle="1" w:styleId="m4133802843404377303gmail-styleunderline">
    <w:name w:val="m_4133802843404377303gmail-styleunderline"/>
    <w:basedOn w:val="DefaultParagraphFont"/>
    <w:rsid w:val="003E2441"/>
  </w:style>
  <w:style w:type="character" w:customStyle="1" w:styleId="m1864609289044096952gmail-style13ptbold">
    <w:name w:val="m_1864609289044096952gmail-style13ptbold"/>
    <w:basedOn w:val="DefaultParagraphFont"/>
    <w:rsid w:val="003E2441"/>
  </w:style>
  <w:style w:type="character" w:customStyle="1" w:styleId="m-2434640214339110092gmail-style13ptbold">
    <w:name w:val="m_-2434640214339110092gmail-style13ptbold"/>
    <w:basedOn w:val="DefaultParagraphFont"/>
    <w:rsid w:val="003E2441"/>
  </w:style>
  <w:style w:type="character" w:customStyle="1" w:styleId="m-2434640214339110092gmail-styleunderline">
    <w:name w:val="m_-2434640214339110092gmail-styleunderline"/>
    <w:basedOn w:val="DefaultParagraphFont"/>
    <w:rsid w:val="003E2441"/>
  </w:style>
  <w:style w:type="character" w:customStyle="1" w:styleId="articlepage-articlebody-firstletter">
    <w:name w:val="articlepage-articlebody-firstletter"/>
    <w:basedOn w:val="DefaultParagraphFont"/>
    <w:rsid w:val="003E2441"/>
  </w:style>
  <w:style w:type="character" w:customStyle="1" w:styleId="UnresolvedMention32">
    <w:name w:val="Unresolved Mention32"/>
    <w:basedOn w:val="DefaultParagraphFont"/>
    <w:uiPriority w:val="99"/>
    <w:semiHidden/>
    <w:unhideWhenUsed/>
    <w:rsid w:val="003E2441"/>
    <w:rPr>
      <w:color w:val="605E5C"/>
      <w:shd w:val="clear" w:color="auto" w:fill="E1DFDD"/>
    </w:rPr>
  </w:style>
  <w:style w:type="character" w:customStyle="1" w:styleId="AnalyticsChar">
    <w:name w:val="Analytics Char"/>
    <w:basedOn w:val="DefaultParagraphFont"/>
    <w:link w:val="Analytics"/>
    <w:uiPriority w:val="4"/>
    <w:rsid w:val="003E2441"/>
    <w:rPr>
      <w:rFonts w:ascii="Times New Roman" w:eastAsia="Calibri" w:hAnsi="Times New Roman" w:cs="Times New Roman"/>
      <w:b/>
      <w:sz w:val="24"/>
    </w:rPr>
  </w:style>
  <w:style w:type="character" w:customStyle="1" w:styleId="m-2745674872889869693gmail-style13ptbold">
    <w:name w:val="m_-2745674872889869693gmail-style13ptbold"/>
    <w:basedOn w:val="DefaultParagraphFont"/>
    <w:rsid w:val="003E2441"/>
  </w:style>
  <w:style w:type="character" w:customStyle="1" w:styleId="m-2745674872889869693gmail-styleunderline">
    <w:name w:val="m_-2745674872889869693gmail-styleunderline"/>
    <w:basedOn w:val="DefaultParagraphFont"/>
    <w:rsid w:val="003E2441"/>
  </w:style>
  <w:style w:type="character" w:customStyle="1" w:styleId="UnresolvedMention31">
    <w:name w:val="Unresolved Mention31"/>
    <w:basedOn w:val="DefaultParagraphFont"/>
    <w:uiPriority w:val="99"/>
    <w:semiHidden/>
    <w:unhideWhenUsed/>
    <w:rsid w:val="003E2441"/>
    <w:rPr>
      <w:color w:val="808080"/>
      <w:shd w:val="clear" w:color="auto" w:fill="E6E6E6"/>
    </w:rPr>
  </w:style>
  <w:style w:type="character" w:customStyle="1" w:styleId="UnresolvedMention4">
    <w:name w:val="Unresolved Mention4"/>
    <w:basedOn w:val="DefaultParagraphFont"/>
    <w:uiPriority w:val="99"/>
    <w:semiHidden/>
    <w:unhideWhenUsed/>
    <w:rsid w:val="003E2441"/>
    <w:rPr>
      <w:color w:val="808080"/>
      <w:shd w:val="clear" w:color="auto" w:fill="E6E6E6"/>
    </w:rPr>
  </w:style>
  <w:style w:type="character" w:customStyle="1" w:styleId="m-8082899869479211226gmail-styleunderline">
    <w:name w:val="m_-8082899869479211226gmail-styleunderline"/>
    <w:basedOn w:val="DefaultParagraphFont"/>
    <w:rsid w:val="003E2441"/>
  </w:style>
  <w:style w:type="paragraph" w:customStyle="1" w:styleId="NoteLevel23">
    <w:name w:val="Note Level 23"/>
    <w:basedOn w:val="Normal"/>
    <w:next w:val="Normal"/>
    <w:uiPriority w:val="99"/>
    <w:qFormat/>
    <w:rsid w:val="003E2441"/>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3E2441"/>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3E2441"/>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3E2441"/>
    <w:rPr>
      <w:color w:val="605E5C"/>
      <w:shd w:val="clear" w:color="auto" w:fill="E1DFDD"/>
    </w:rPr>
  </w:style>
  <w:style w:type="character" w:customStyle="1" w:styleId="UnresolvedMention6">
    <w:name w:val="Unresolved Mention6"/>
    <w:basedOn w:val="DefaultParagraphFont"/>
    <w:uiPriority w:val="99"/>
    <w:semiHidden/>
    <w:unhideWhenUsed/>
    <w:rsid w:val="003E2441"/>
    <w:rPr>
      <w:color w:val="605E5C"/>
      <w:shd w:val="clear" w:color="auto" w:fill="E1DFDD"/>
    </w:rPr>
  </w:style>
  <w:style w:type="character" w:customStyle="1" w:styleId="footnote">
    <w:name w:val="footnote"/>
    <w:basedOn w:val="DefaultParagraphFont"/>
    <w:rsid w:val="003E2441"/>
  </w:style>
  <w:style w:type="character" w:customStyle="1" w:styleId="hubidentifier">
    <w:name w:val="hub_identifier"/>
    <w:basedOn w:val="DefaultParagraphFont"/>
    <w:rsid w:val="003E2441"/>
  </w:style>
  <w:style w:type="paragraph" w:customStyle="1" w:styleId="standardeinzug">
    <w:name w:val="standardeinzug"/>
    <w:basedOn w:val="Normal"/>
    <w:rsid w:val="003E2441"/>
    <w:pPr>
      <w:spacing w:before="100" w:beforeAutospacing="1" w:after="100" w:afterAutospacing="1"/>
    </w:pPr>
    <w:rPr>
      <w:rFonts w:eastAsia="Times New Roman"/>
      <w:sz w:val="24"/>
      <w:szCs w:val="24"/>
    </w:rPr>
  </w:style>
  <w:style w:type="paragraph" w:customStyle="1" w:styleId="aufzhlungnormal">
    <w:name w:val="aufzhlungnormal"/>
    <w:basedOn w:val="Normal"/>
    <w:rsid w:val="003E2441"/>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3E2441"/>
  </w:style>
  <w:style w:type="paragraph" w:customStyle="1" w:styleId="entrefilet">
    <w:name w:val="entrefilet"/>
    <w:basedOn w:val="Normal"/>
    <w:rsid w:val="003E2441"/>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3E2441"/>
    <w:pPr>
      <w:spacing w:before="100" w:beforeAutospacing="1" w:after="100" w:afterAutospacing="1"/>
    </w:pPr>
    <w:rPr>
      <w:rFonts w:eastAsia="Times New Roman"/>
      <w:sz w:val="24"/>
      <w:szCs w:val="24"/>
    </w:rPr>
  </w:style>
  <w:style w:type="paragraph" w:customStyle="1" w:styleId="tabberschrift">
    <w:name w:val="tabberschrift"/>
    <w:basedOn w:val="Normal"/>
    <w:rsid w:val="003E2441"/>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3E2441"/>
  </w:style>
  <w:style w:type="character" w:customStyle="1" w:styleId="m-268162420547309261gmail-stylestylebold12pt">
    <w:name w:val="m_-268162420547309261gmail-stylestylebold12pt"/>
    <w:basedOn w:val="DefaultParagraphFont"/>
    <w:rsid w:val="003E2441"/>
  </w:style>
  <w:style w:type="character" w:customStyle="1" w:styleId="m-268162420547309261gmail-styleboldunderline">
    <w:name w:val="m_-268162420547309261gmail-styleboldunderline"/>
    <w:basedOn w:val="DefaultParagraphFont"/>
    <w:rsid w:val="003E2441"/>
  </w:style>
  <w:style w:type="character" w:customStyle="1" w:styleId="m-5621139387307470627gmail-style13ptbold">
    <w:name w:val="m_-5621139387307470627gmail-style13ptbold"/>
    <w:basedOn w:val="DefaultParagraphFont"/>
    <w:rsid w:val="003E2441"/>
  </w:style>
  <w:style w:type="character" w:customStyle="1" w:styleId="m-5621139387307470627gmail-styleunderline">
    <w:name w:val="m_-5621139387307470627gmail-styleunderline"/>
    <w:basedOn w:val="DefaultParagraphFont"/>
    <w:rsid w:val="003E2441"/>
  </w:style>
  <w:style w:type="character" w:customStyle="1" w:styleId="m-4930835733434609408gmail-style13ptbold">
    <w:name w:val="m_-4930835733434609408gmail-style13ptbold"/>
    <w:basedOn w:val="DefaultParagraphFont"/>
    <w:rsid w:val="003E2441"/>
  </w:style>
  <w:style w:type="character" w:customStyle="1" w:styleId="m-4930835733434609408gmail-styleunderline">
    <w:name w:val="m_-4930835733434609408gmail-styleunderline"/>
    <w:basedOn w:val="DefaultParagraphFont"/>
    <w:rsid w:val="003E2441"/>
  </w:style>
  <w:style w:type="character" w:customStyle="1" w:styleId="m-2456650549122369157gmail-style13ptbold">
    <w:name w:val="m_-2456650549122369157gmail-style13ptbold"/>
    <w:basedOn w:val="DefaultParagraphFont"/>
    <w:rsid w:val="003E2441"/>
  </w:style>
  <w:style w:type="character" w:customStyle="1" w:styleId="m-2456650549122369157gmail-styleunderline">
    <w:name w:val="m_-2456650549122369157gmail-styleunderline"/>
    <w:basedOn w:val="DefaultParagraphFont"/>
    <w:rsid w:val="003E2441"/>
  </w:style>
  <w:style w:type="character" w:customStyle="1" w:styleId="hvr">
    <w:name w:val="hvr"/>
    <w:basedOn w:val="DefaultParagraphFont"/>
    <w:rsid w:val="003E2441"/>
  </w:style>
  <w:style w:type="character" w:customStyle="1" w:styleId="m-3350902899047358468gmail-styleunderline">
    <w:name w:val="m_-3350902899047358468gmail-styleunderline"/>
    <w:basedOn w:val="DefaultParagraphFont"/>
    <w:rsid w:val="003E2441"/>
  </w:style>
  <w:style w:type="paragraph" w:customStyle="1" w:styleId="Style5pt">
    <w:name w:val="Style 5 pt"/>
    <w:basedOn w:val="Normal"/>
    <w:link w:val="Style5ptChar"/>
    <w:rsid w:val="003E2441"/>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3E2441"/>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3E2441"/>
  </w:style>
  <w:style w:type="paragraph" w:customStyle="1" w:styleId="m462447500549623171gmail-msonormal">
    <w:name w:val="m_462447500549623171gmail-msonormal"/>
    <w:basedOn w:val="Normal"/>
    <w:uiPriority w:val="99"/>
    <w:rsid w:val="003E2441"/>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3E2441"/>
  </w:style>
  <w:style w:type="character" w:customStyle="1" w:styleId="SmallerReal">
    <w:name w:val="SmallerReal"/>
    <w:basedOn w:val="DefaultParagraphFont"/>
    <w:uiPriority w:val="1"/>
    <w:qFormat/>
    <w:rsid w:val="003E2441"/>
    <w:rPr>
      <w:rFonts w:ascii="Garamond" w:hAnsi="Garamond" w:hint="default"/>
      <w:sz w:val="16"/>
    </w:rPr>
  </w:style>
  <w:style w:type="paragraph" w:styleId="HTMLAddress">
    <w:name w:val="HTML Address"/>
    <w:basedOn w:val="Normal"/>
    <w:link w:val="HTMLAddressChar"/>
    <w:uiPriority w:val="99"/>
    <w:unhideWhenUsed/>
    <w:rsid w:val="003E2441"/>
    <w:pPr>
      <w:spacing w:after="0" w:line="240" w:lineRule="auto"/>
    </w:pPr>
    <w:rPr>
      <w:rFonts w:eastAsia="Times New Roman"/>
      <w:i/>
      <w:iCs/>
      <w:sz w:val="24"/>
      <w:szCs w:val="24"/>
    </w:rPr>
  </w:style>
  <w:style w:type="character" w:customStyle="1" w:styleId="HTMLAddressChar">
    <w:name w:val="HTML Address Char"/>
    <w:basedOn w:val="DefaultParagraphFont"/>
    <w:link w:val="HTMLAddress"/>
    <w:uiPriority w:val="99"/>
    <w:rsid w:val="003E2441"/>
    <w:rPr>
      <w:rFonts w:ascii="Times New Roman" w:eastAsia="Times New Roman" w:hAnsi="Times New Roman" w:cs="Times New Roman"/>
      <w:i/>
      <w:iCs/>
      <w:sz w:val="24"/>
      <w:szCs w:val="24"/>
    </w:rPr>
  </w:style>
  <w:style w:type="character" w:customStyle="1" w:styleId="separator">
    <w:name w:val="separator"/>
    <w:basedOn w:val="DefaultParagraphFont"/>
    <w:rsid w:val="003E2441"/>
  </w:style>
  <w:style w:type="paragraph" w:customStyle="1" w:styleId="dek">
    <w:name w:val="dek"/>
    <w:basedOn w:val="Normal"/>
    <w:uiPriority w:val="99"/>
    <w:rsid w:val="003E2441"/>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3E2441"/>
  </w:style>
  <w:style w:type="character" w:customStyle="1" w:styleId="serialtitle">
    <w:name w:val="serial_title"/>
    <w:basedOn w:val="DefaultParagraphFont"/>
    <w:rsid w:val="003E2441"/>
  </w:style>
  <w:style w:type="character" w:customStyle="1" w:styleId="volumeissue">
    <w:name w:val="volume_issue"/>
    <w:basedOn w:val="DefaultParagraphFont"/>
    <w:rsid w:val="003E2441"/>
  </w:style>
  <w:style w:type="character" w:customStyle="1" w:styleId="pagerange">
    <w:name w:val="page_range"/>
    <w:basedOn w:val="DefaultParagraphFont"/>
    <w:rsid w:val="003E2441"/>
  </w:style>
  <w:style w:type="character" w:customStyle="1" w:styleId="doilink">
    <w:name w:val="doi_link"/>
    <w:basedOn w:val="DefaultParagraphFont"/>
    <w:rsid w:val="003E2441"/>
  </w:style>
  <w:style w:type="paragraph" w:customStyle="1" w:styleId="para">
    <w:name w:val="para"/>
    <w:basedOn w:val="Normal"/>
    <w:rsid w:val="003E2441"/>
    <w:pPr>
      <w:spacing w:before="100" w:beforeAutospacing="1" w:after="100" w:afterAutospacing="1" w:line="256" w:lineRule="auto"/>
    </w:pPr>
    <w:rPr>
      <w:rFonts w:eastAsia="Times New Roman"/>
      <w:sz w:val="24"/>
      <w:szCs w:val="24"/>
    </w:rPr>
  </w:style>
  <w:style w:type="character" w:customStyle="1" w:styleId="headingnumber">
    <w:name w:val="headingnumber"/>
    <w:basedOn w:val="DefaultParagraphFont"/>
    <w:rsid w:val="003E2441"/>
  </w:style>
  <w:style w:type="character" w:customStyle="1" w:styleId="internalref">
    <w:name w:val="internalref"/>
    <w:basedOn w:val="DefaultParagraphFont"/>
    <w:rsid w:val="003E2441"/>
  </w:style>
  <w:style w:type="paragraph" w:customStyle="1" w:styleId="Analyitc">
    <w:name w:val="Analyitc"/>
    <w:basedOn w:val="Normal"/>
    <w:uiPriority w:val="4"/>
    <w:qFormat/>
    <w:rsid w:val="003E2441"/>
    <w:rPr>
      <w:b/>
      <w:color w:val="0070C0"/>
      <w:sz w:val="28"/>
    </w:rPr>
  </w:style>
  <w:style w:type="character" w:customStyle="1" w:styleId="l7">
    <w:name w:val="l7"/>
    <w:basedOn w:val="DefaultParagraphFont"/>
    <w:rsid w:val="003E2441"/>
  </w:style>
  <w:style w:type="character" w:customStyle="1" w:styleId="l6">
    <w:name w:val="l6"/>
    <w:basedOn w:val="DefaultParagraphFont"/>
    <w:rsid w:val="003E2441"/>
  </w:style>
  <w:style w:type="character" w:customStyle="1" w:styleId="l8">
    <w:name w:val="l8"/>
    <w:basedOn w:val="DefaultParagraphFont"/>
    <w:rsid w:val="003E2441"/>
  </w:style>
  <w:style w:type="character" w:customStyle="1" w:styleId="l9">
    <w:name w:val="l9"/>
    <w:basedOn w:val="DefaultParagraphFont"/>
    <w:rsid w:val="003E2441"/>
  </w:style>
  <w:style w:type="character" w:customStyle="1" w:styleId="m-134349766280542120gmail-style13ptbold">
    <w:name w:val="m_-134349766280542120gmail-style13ptbold"/>
    <w:basedOn w:val="DefaultParagraphFont"/>
    <w:rsid w:val="003E2441"/>
  </w:style>
  <w:style w:type="character" w:customStyle="1" w:styleId="m-134349766280542120gmail-msohyperlink">
    <w:name w:val="m_-134349766280542120gmail-msohyperlink"/>
    <w:basedOn w:val="DefaultParagraphFont"/>
    <w:rsid w:val="003E2441"/>
  </w:style>
  <w:style w:type="character" w:customStyle="1" w:styleId="m-134349766280542120gmail-styleunderline">
    <w:name w:val="m_-134349766280542120gmail-styleunderline"/>
    <w:basedOn w:val="DefaultParagraphFont"/>
    <w:rsid w:val="003E2441"/>
  </w:style>
  <w:style w:type="character" w:customStyle="1" w:styleId="m-134349766280542120gmail-cite">
    <w:name w:val="m_-134349766280542120gmail-cite"/>
    <w:basedOn w:val="DefaultParagraphFont"/>
    <w:rsid w:val="003E2441"/>
  </w:style>
  <w:style w:type="character" w:customStyle="1" w:styleId="m-134349766280542120gmail-underline">
    <w:name w:val="m_-134349766280542120gmail-underline"/>
    <w:basedOn w:val="DefaultParagraphFont"/>
    <w:rsid w:val="003E2441"/>
  </w:style>
  <w:style w:type="character" w:customStyle="1" w:styleId="m-134349766280542120gmail-underline0">
    <w:name w:val="m_-134349766280542120gmail-underline0"/>
    <w:basedOn w:val="DefaultParagraphFont"/>
    <w:rsid w:val="003E2441"/>
  </w:style>
  <w:style w:type="paragraph" w:customStyle="1" w:styleId="element">
    <w:name w:val="element"/>
    <w:basedOn w:val="Normal"/>
    <w:rsid w:val="003E2441"/>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3E2441"/>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3E2441"/>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3E2441"/>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3E2441"/>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3E2441"/>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3E2441"/>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3E2441"/>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3E2441"/>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3E2441"/>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3E2441"/>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3E2441"/>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3E2441"/>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3E2441"/>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3E2441"/>
  </w:style>
  <w:style w:type="character" w:customStyle="1" w:styleId="wsj-article-credit">
    <w:name w:val="wsj-article-credit"/>
    <w:basedOn w:val="DefaultParagraphFont"/>
    <w:rsid w:val="003E2441"/>
  </w:style>
  <w:style w:type="character" w:customStyle="1" w:styleId="wsj-article-credit-tag">
    <w:name w:val="wsj-article-credit-tag"/>
    <w:basedOn w:val="DefaultParagraphFont"/>
    <w:rsid w:val="003E2441"/>
  </w:style>
  <w:style w:type="paragraph" w:customStyle="1" w:styleId="initial">
    <w:name w:val="initial"/>
    <w:basedOn w:val="Normal"/>
    <w:rsid w:val="003E2441"/>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3E2441"/>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3E2441"/>
    <w:rPr>
      <w:rFonts w:ascii="Arial Narrow" w:hAnsi="Arial Narrow"/>
      <w:sz w:val="22"/>
      <w:szCs w:val="24"/>
      <w:u w:val="single"/>
      <w:lang w:val="en-US" w:eastAsia="en-US" w:bidi="ar-SA"/>
    </w:rPr>
  </w:style>
  <w:style w:type="paragraph" w:customStyle="1" w:styleId="detailsub">
    <w:name w:val="detail__sub"/>
    <w:basedOn w:val="Normal"/>
    <w:rsid w:val="003E2441"/>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3E2441"/>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3E2441"/>
  </w:style>
  <w:style w:type="character" w:customStyle="1" w:styleId="m-299895914748161361gmail-styleunderline">
    <w:name w:val="m_-299895914748161361gmail-styleunderline"/>
    <w:basedOn w:val="DefaultParagraphFont"/>
    <w:rsid w:val="003E2441"/>
  </w:style>
  <w:style w:type="paragraph" w:customStyle="1" w:styleId="counter-paragraph">
    <w:name w:val="counter-paragraph"/>
    <w:basedOn w:val="Normal"/>
    <w:rsid w:val="003E2441"/>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3E2441"/>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3E2441"/>
  </w:style>
  <w:style w:type="paragraph" w:customStyle="1" w:styleId="m-266642551691440061gmail-cards">
    <w:name w:val="m_-266642551691440061gmail-cards"/>
    <w:basedOn w:val="Normal"/>
    <w:rsid w:val="003E2441"/>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3E2441"/>
  </w:style>
  <w:style w:type="paragraph" w:customStyle="1" w:styleId="listingexcerpt">
    <w:name w:val="listing__excerpt"/>
    <w:basedOn w:val="Normal"/>
    <w:rsid w:val="003E2441"/>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3E2441"/>
  </w:style>
  <w:style w:type="paragraph" w:customStyle="1" w:styleId="specialbutton">
    <w:name w:val="special__button"/>
    <w:basedOn w:val="Normal"/>
    <w:rsid w:val="003E2441"/>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3E2441"/>
  </w:style>
  <w:style w:type="character" w:customStyle="1" w:styleId="StyleUnderliningChar9ptBold">
    <w:name w:val="Style Underlining Char + 9 pt Bold"/>
    <w:rsid w:val="003E2441"/>
    <w:rPr>
      <w:rFonts w:ascii="Times New Roman" w:hAnsi="Times New Roman"/>
      <w:b/>
      <w:bCs/>
      <w:sz w:val="20"/>
      <w:szCs w:val="24"/>
      <w:u w:val="single"/>
    </w:rPr>
  </w:style>
  <w:style w:type="character" w:customStyle="1" w:styleId="StyleUnderliningChar9pt">
    <w:name w:val="Style Underlining Char + 9 pt"/>
    <w:rsid w:val="003E2441"/>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3E2441"/>
  </w:style>
  <w:style w:type="paragraph" w:customStyle="1" w:styleId="font--body">
    <w:name w:val="font--body"/>
    <w:basedOn w:val="Normal"/>
    <w:rsid w:val="003E2441"/>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3E2441"/>
  </w:style>
  <w:style w:type="character" w:customStyle="1" w:styleId="playbutton-flyout">
    <w:name w:val="playbutton-flyout"/>
    <w:basedOn w:val="DefaultParagraphFont"/>
    <w:rsid w:val="003E2441"/>
  </w:style>
  <w:style w:type="character" w:customStyle="1" w:styleId="inlinevideo-videolabel">
    <w:name w:val="inlinevideo-videolabel"/>
    <w:basedOn w:val="DefaultParagraphFont"/>
    <w:rsid w:val="003E2441"/>
  </w:style>
  <w:style w:type="character" w:customStyle="1" w:styleId="inlinevideo-videoduration">
    <w:name w:val="inlinevideo-videoduration"/>
    <w:basedOn w:val="DefaultParagraphFont"/>
    <w:rsid w:val="003E2441"/>
  </w:style>
  <w:style w:type="character" w:customStyle="1" w:styleId="m2037045589135560752gmail-style13ptbold">
    <w:name w:val="m_2037045589135560752gmail-style13ptbold"/>
    <w:basedOn w:val="DefaultParagraphFont"/>
    <w:rsid w:val="003E2441"/>
  </w:style>
  <w:style w:type="paragraph" w:customStyle="1" w:styleId="css-exrw3m">
    <w:name w:val="css-exrw3m"/>
    <w:basedOn w:val="Normal"/>
    <w:rsid w:val="003E2441"/>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3E2441"/>
  </w:style>
  <w:style w:type="character" w:customStyle="1" w:styleId="m5672147096563703424gmail-styleunderline">
    <w:name w:val="m_5672147096563703424gmail-styleunderline"/>
    <w:basedOn w:val="DefaultParagraphFont"/>
    <w:rsid w:val="003E2441"/>
  </w:style>
  <w:style w:type="character" w:customStyle="1" w:styleId="m-4276249887353823691gmail-style13ptbold">
    <w:name w:val="m_-4276249887353823691gmail-style13ptbold"/>
    <w:basedOn w:val="DefaultParagraphFont"/>
    <w:rsid w:val="003E2441"/>
  </w:style>
  <w:style w:type="character" w:customStyle="1" w:styleId="m-4276249887353823691gmail-styleunderline">
    <w:name w:val="m_-4276249887353823691gmail-styleunderline"/>
    <w:basedOn w:val="DefaultParagraphFont"/>
    <w:rsid w:val="003E2441"/>
  </w:style>
  <w:style w:type="character" w:customStyle="1" w:styleId="legacybig">
    <w:name w:val="legacybig"/>
    <w:basedOn w:val="DefaultParagraphFont"/>
    <w:rsid w:val="003E2441"/>
  </w:style>
  <w:style w:type="character" w:customStyle="1" w:styleId="art-author">
    <w:name w:val="art-author"/>
    <w:basedOn w:val="DefaultParagraphFont"/>
    <w:rsid w:val="003E2441"/>
  </w:style>
  <w:style w:type="paragraph" w:customStyle="1" w:styleId="first">
    <w:name w:val="first"/>
    <w:basedOn w:val="Normal"/>
    <w:qFormat/>
    <w:rsid w:val="003E2441"/>
    <w:pPr>
      <w:spacing w:before="100" w:beforeAutospacing="1" w:after="100" w:afterAutospacing="1"/>
    </w:pPr>
    <w:rPr>
      <w:rFonts w:eastAsia="Times New Roman" w:cs="Calibri"/>
      <w:szCs w:val="24"/>
    </w:rPr>
  </w:style>
  <w:style w:type="character" w:customStyle="1" w:styleId="fpred">
    <w:name w:val="fp_red"/>
    <w:basedOn w:val="DefaultParagraphFont"/>
    <w:rsid w:val="003E2441"/>
  </w:style>
  <w:style w:type="paragraph" w:customStyle="1" w:styleId="Style30">
    <w:name w:val="Style 3"/>
    <w:qFormat/>
    <w:rsid w:val="003E2441"/>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paragraph" w:customStyle="1" w:styleId="Style5">
    <w:name w:val="Style 5"/>
    <w:qFormat/>
    <w:rsid w:val="003E2441"/>
    <w:pPr>
      <w:widowControl w:val="0"/>
      <w:autoSpaceDE w:val="0"/>
      <w:autoSpaceDN w:val="0"/>
      <w:spacing w:after="0" w:line="271" w:lineRule="auto"/>
      <w:ind w:right="72"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3E2441"/>
  </w:style>
  <w:style w:type="character" w:customStyle="1" w:styleId="snapnoshots">
    <w:name w:val="snap_noshots"/>
    <w:basedOn w:val="DefaultParagraphFont"/>
    <w:rsid w:val="003E2441"/>
  </w:style>
  <w:style w:type="character" w:customStyle="1" w:styleId="typarticle">
    <w:name w:val="typ_article"/>
    <w:basedOn w:val="DefaultParagraphFont"/>
    <w:rsid w:val="003E2441"/>
  </w:style>
  <w:style w:type="paragraph" w:customStyle="1" w:styleId="normalweb1">
    <w:name w:val="normalweb1"/>
    <w:basedOn w:val="Normal"/>
    <w:qFormat/>
    <w:rsid w:val="003E2441"/>
    <w:pPr>
      <w:spacing w:before="100" w:beforeAutospacing="1" w:after="100" w:afterAutospacing="1"/>
    </w:pPr>
    <w:rPr>
      <w:rFonts w:eastAsia="Times New Roman" w:cs="Calibri"/>
      <w:szCs w:val="24"/>
    </w:rPr>
  </w:style>
  <w:style w:type="character" w:customStyle="1" w:styleId="dispurl">
    <w:name w:val="dispurl"/>
    <w:basedOn w:val="DefaultParagraphFont"/>
    <w:rsid w:val="003E2441"/>
  </w:style>
  <w:style w:type="character" w:customStyle="1" w:styleId="resultbodyitalic">
    <w:name w:val="resultbodyitalic"/>
    <w:basedOn w:val="DefaultParagraphFont"/>
    <w:rsid w:val="003E2441"/>
  </w:style>
  <w:style w:type="character" w:customStyle="1" w:styleId="resultbody">
    <w:name w:val="resultbody"/>
    <w:basedOn w:val="DefaultParagraphFont"/>
    <w:qFormat/>
    <w:rsid w:val="003E2441"/>
  </w:style>
  <w:style w:type="paragraph" w:customStyle="1" w:styleId="10">
    <w:name w:val="... 1"/>
    <w:basedOn w:val="Default"/>
    <w:next w:val="Default"/>
    <w:qFormat/>
    <w:rsid w:val="003E2441"/>
    <w:rPr>
      <w:color w:val="auto"/>
    </w:rPr>
  </w:style>
  <w:style w:type="paragraph" w:customStyle="1" w:styleId="aa">
    <w:name w:val=".."/>
    <w:basedOn w:val="Default"/>
    <w:next w:val="Default"/>
    <w:qFormat/>
    <w:rsid w:val="003E2441"/>
    <w:rPr>
      <w:color w:val="auto"/>
    </w:rPr>
  </w:style>
  <w:style w:type="paragraph" w:customStyle="1" w:styleId="ac">
    <w:name w:val="...."/>
    <w:basedOn w:val="Default"/>
    <w:next w:val="Default"/>
    <w:qFormat/>
    <w:rsid w:val="003E2441"/>
    <w:rPr>
      <w:color w:val="auto"/>
    </w:rPr>
  </w:style>
  <w:style w:type="paragraph" w:customStyle="1" w:styleId="s0">
    <w:name w:val="s0"/>
    <w:basedOn w:val="Normal"/>
    <w:qFormat/>
    <w:rsid w:val="003E2441"/>
    <w:pPr>
      <w:spacing w:before="100" w:beforeAutospacing="1" w:after="100" w:afterAutospacing="1"/>
    </w:pPr>
    <w:rPr>
      <w:rFonts w:eastAsia="Times New Roman" w:cs="Calibri"/>
      <w:szCs w:val="24"/>
    </w:rPr>
  </w:style>
  <w:style w:type="character" w:customStyle="1" w:styleId="Header2">
    <w:name w:val="Header2"/>
    <w:basedOn w:val="DefaultParagraphFont"/>
    <w:rsid w:val="003E2441"/>
  </w:style>
  <w:style w:type="numbering" w:customStyle="1" w:styleId="NoList12">
    <w:name w:val="No List12"/>
    <w:next w:val="NoList"/>
    <w:uiPriority w:val="99"/>
    <w:semiHidden/>
    <w:unhideWhenUsed/>
    <w:rsid w:val="003E2441"/>
  </w:style>
  <w:style w:type="numbering" w:customStyle="1" w:styleId="NoList13">
    <w:name w:val="No List13"/>
    <w:next w:val="NoList"/>
    <w:uiPriority w:val="99"/>
    <w:semiHidden/>
    <w:unhideWhenUsed/>
    <w:rsid w:val="003E2441"/>
  </w:style>
  <w:style w:type="numbering" w:customStyle="1" w:styleId="NoList14">
    <w:name w:val="No List14"/>
    <w:next w:val="NoList"/>
    <w:uiPriority w:val="99"/>
    <w:semiHidden/>
    <w:unhideWhenUsed/>
    <w:rsid w:val="003E2441"/>
  </w:style>
  <w:style w:type="numbering" w:customStyle="1" w:styleId="NoList15">
    <w:name w:val="No List15"/>
    <w:next w:val="NoList"/>
    <w:uiPriority w:val="99"/>
    <w:semiHidden/>
    <w:unhideWhenUsed/>
    <w:rsid w:val="003E2441"/>
  </w:style>
  <w:style w:type="numbering" w:customStyle="1" w:styleId="NoList16">
    <w:name w:val="No List16"/>
    <w:next w:val="NoList"/>
    <w:uiPriority w:val="99"/>
    <w:semiHidden/>
    <w:unhideWhenUsed/>
    <w:rsid w:val="003E2441"/>
  </w:style>
  <w:style w:type="numbering" w:customStyle="1" w:styleId="NoList21">
    <w:name w:val="No List21"/>
    <w:next w:val="NoList"/>
    <w:uiPriority w:val="99"/>
    <w:semiHidden/>
    <w:unhideWhenUsed/>
    <w:rsid w:val="003E2441"/>
  </w:style>
  <w:style w:type="numbering" w:customStyle="1" w:styleId="NoList31">
    <w:name w:val="No List31"/>
    <w:next w:val="NoList"/>
    <w:uiPriority w:val="99"/>
    <w:semiHidden/>
    <w:unhideWhenUsed/>
    <w:rsid w:val="003E2441"/>
  </w:style>
  <w:style w:type="numbering" w:customStyle="1" w:styleId="NoList121">
    <w:name w:val="No List121"/>
    <w:next w:val="NoList"/>
    <w:uiPriority w:val="99"/>
    <w:semiHidden/>
    <w:unhideWhenUsed/>
    <w:rsid w:val="003E2441"/>
  </w:style>
  <w:style w:type="numbering" w:customStyle="1" w:styleId="NoList41">
    <w:name w:val="No List41"/>
    <w:next w:val="NoList"/>
    <w:uiPriority w:val="99"/>
    <w:semiHidden/>
    <w:unhideWhenUsed/>
    <w:rsid w:val="003E2441"/>
  </w:style>
  <w:style w:type="numbering" w:customStyle="1" w:styleId="NoList131">
    <w:name w:val="No List131"/>
    <w:next w:val="NoList"/>
    <w:uiPriority w:val="99"/>
    <w:semiHidden/>
    <w:unhideWhenUsed/>
    <w:rsid w:val="003E2441"/>
  </w:style>
  <w:style w:type="numbering" w:customStyle="1" w:styleId="NoList51">
    <w:name w:val="No List51"/>
    <w:next w:val="NoList"/>
    <w:uiPriority w:val="99"/>
    <w:semiHidden/>
    <w:unhideWhenUsed/>
    <w:rsid w:val="003E2441"/>
  </w:style>
  <w:style w:type="numbering" w:customStyle="1" w:styleId="NoList141">
    <w:name w:val="No List141"/>
    <w:next w:val="NoList"/>
    <w:uiPriority w:val="99"/>
    <w:semiHidden/>
    <w:unhideWhenUsed/>
    <w:rsid w:val="003E2441"/>
  </w:style>
  <w:style w:type="numbering" w:customStyle="1" w:styleId="NoList61">
    <w:name w:val="No List61"/>
    <w:next w:val="NoList"/>
    <w:uiPriority w:val="99"/>
    <w:semiHidden/>
    <w:unhideWhenUsed/>
    <w:rsid w:val="003E2441"/>
  </w:style>
  <w:style w:type="numbering" w:customStyle="1" w:styleId="NoList151">
    <w:name w:val="No List151"/>
    <w:next w:val="NoList"/>
    <w:uiPriority w:val="99"/>
    <w:semiHidden/>
    <w:unhideWhenUsed/>
    <w:rsid w:val="003E2441"/>
  </w:style>
  <w:style w:type="numbering" w:customStyle="1" w:styleId="NoList8">
    <w:name w:val="No List8"/>
    <w:next w:val="NoList"/>
    <w:uiPriority w:val="99"/>
    <w:semiHidden/>
    <w:unhideWhenUsed/>
    <w:rsid w:val="003E2441"/>
  </w:style>
  <w:style w:type="numbering" w:customStyle="1" w:styleId="NoList17">
    <w:name w:val="No List17"/>
    <w:next w:val="NoList"/>
    <w:uiPriority w:val="99"/>
    <w:semiHidden/>
    <w:unhideWhenUsed/>
    <w:rsid w:val="003E2441"/>
  </w:style>
  <w:style w:type="numbering" w:customStyle="1" w:styleId="NoList22">
    <w:name w:val="No List22"/>
    <w:next w:val="NoList"/>
    <w:uiPriority w:val="99"/>
    <w:semiHidden/>
    <w:unhideWhenUsed/>
    <w:rsid w:val="003E2441"/>
  </w:style>
  <w:style w:type="numbering" w:customStyle="1" w:styleId="NoList112">
    <w:name w:val="No List112"/>
    <w:next w:val="NoList"/>
    <w:uiPriority w:val="99"/>
    <w:semiHidden/>
    <w:unhideWhenUsed/>
    <w:rsid w:val="003E2441"/>
  </w:style>
  <w:style w:type="numbering" w:customStyle="1" w:styleId="NoList32">
    <w:name w:val="No List32"/>
    <w:next w:val="NoList"/>
    <w:uiPriority w:val="99"/>
    <w:semiHidden/>
    <w:unhideWhenUsed/>
    <w:rsid w:val="003E2441"/>
  </w:style>
  <w:style w:type="numbering" w:customStyle="1" w:styleId="NoList122">
    <w:name w:val="No List122"/>
    <w:next w:val="NoList"/>
    <w:uiPriority w:val="99"/>
    <w:semiHidden/>
    <w:unhideWhenUsed/>
    <w:rsid w:val="003E2441"/>
  </w:style>
  <w:style w:type="numbering" w:customStyle="1" w:styleId="NoList42">
    <w:name w:val="No List42"/>
    <w:next w:val="NoList"/>
    <w:uiPriority w:val="99"/>
    <w:semiHidden/>
    <w:unhideWhenUsed/>
    <w:rsid w:val="003E2441"/>
  </w:style>
  <w:style w:type="numbering" w:customStyle="1" w:styleId="NoList132">
    <w:name w:val="No List132"/>
    <w:next w:val="NoList"/>
    <w:uiPriority w:val="99"/>
    <w:semiHidden/>
    <w:unhideWhenUsed/>
    <w:rsid w:val="003E2441"/>
  </w:style>
  <w:style w:type="numbering" w:customStyle="1" w:styleId="NoList52">
    <w:name w:val="No List52"/>
    <w:next w:val="NoList"/>
    <w:uiPriority w:val="99"/>
    <w:semiHidden/>
    <w:unhideWhenUsed/>
    <w:rsid w:val="003E2441"/>
  </w:style>
  <w:style w:type="numbering" w:customStyle="1" w:styleId="NoList142">
    <w:name w:val="No List142"/>
    <w:next w:val="NoList"/>
    <w:uiPriority w:val="99"/>
    <w:semiHidden/>
    <w:unhideWhenUsed/>
    <w:rsid w:val="003E2441"/>
  </w:style>
  <w:style w:type="numbering" w:customStyle="1" w:styleId="NoList62">
    <w:name w:val="No List62"/>
    <w:next w:val="NoList"/>
    <w:uiPriority w:val="99"/>
    <w:semiHidden/>
    <w:unhideWhenUsed/>
    <w:rsid w:val="003E2441"/>
  </w:style>
  <w:style w:type="numbering" w:customStyle="1" w:styleId="NoList152">
    <w:name w:val="No List152"/>
    <w:next w:val="NoList"/>
    <w:uiPriority w:val="99"/>
    <w:semiHidden/>
    <w:unhideWhenUsed/>
    <w:rsid w:val="003E2441"/>
  </w:style>
  <w:style w:type="character" w:customStyle="1" w:styleId="oldTagChar">
    <w:name w:val="oldTag Char"/>
    <w:link w:val="oldTag"/>
    <w:locked/>
    <w:rsid w:val="003E2441"/>
    <w:rPr>
      <w:rFonts w:ascii="Times New Roman" w:hAnsi="Times New Roman" w:cs="Times New Roman"/>
      <w:b/>
    </w:rPr>
  </w:style>
  <w:style w:type="paragraph" w:customStyle="1" w:styleId="oldTag">
    <w:name w:val="oldTag"/>
    <w:basedOn w:val="Normal"/>
    <w:next w:val="Normal"/>
    <w:link w:val="oldTagChar"/>
    <w:qFormat/>
    <w:rsid w:val="003E2441"/>
    <w:pPr>
      <w:spacing w:line="256" w:lineRule="auto"/>
      <w:outlineLvl w:val="2"/>
    </w:pPr>
    <w:rPr>
      <w:b/>
    </w:rPr>
  </w:style>
  <w:style w:type="paragraph" w:customStyle="1" w:styleId="StyletagPalatinoLinotype10pt">
    <w:name w:val="Style tag + Palatino Linotype 10 pt"/>
    <w:basedOn w:val="oldTag"/>
    <w:uiPriority w:val="99"/>
    <w:qFormat/>
    <w:rsid w:val="003E2441"/>
    <w:rPr>
      <w:bCs/>
      <w:caps/>
      <w:sz w:val="20"/>
    </w:rPr>
  </w:style>
  <w:style w:type="paragraph" w:customStyle="1" w:styleId="FakeHeader">
    <w:name w:val="Fake Header"/>
    <w:basedOn w:val="Smalltext"/>
    <w:uiPriority w:val="99"/>
    <w:qFormat/>
    <w:rsid w:val="003E2441"/>
    <w:pPr>
      <w:spacing w:line="256" w:lineRule="auto"/>
      <w:jc w:val="center"/>
    </w:pPr>
    <w:rPr>
      <w:rFonts w:cs="Calibri"/>
      <w:b/>
      <w:sz w:val="36"/>
      <w:szCs w:val="26"/>
      <w:u w:val="single"/>
    </w:rPr>
  </w:style>
  <w:style w:type="paragraph" w:customStyle="1" w:styleId="Tagging">
    <w:name w:val="Tagging"/>
    <w:basedOn w:val="Normal"/>
    <w:autoRedefine/>
    <w:uiPriority w:val="99"/>
    <w:qFormat/>
    <w:rsid w:val="003E2441"/>
    <w:pPr>
      <w:spacing w:line="256" w:lineRule="auto"/>
    </w:pPr>
    <w:rPr>
      <w:rFonts w:eastAsia="Times New Roman" w:cs="Calibri"/>
      <w:b/>
      <w:szCs w:val="24"/>
    </w:rPr>
  </w:style>
  <w:style w:type="paragraph" w:customStyle="1" w:styleId="NormalWeb10">
    <w:name w:val="Normal (Web)1"/>
    <w:basedOn w:val="Normal"/>
    <w:uiPriority w:val="99"/>
    <w:qFormat/>
    <w:rsid w:val="003E2441"/>
    <w:pPr>
      <w:spacing w:before="100" w:beforeAutospacing="1" w:after="100" w:afterAutospacing="1" w:line="256" w:lineRule="auto"/>
    </w:pPr>
    <w:rPr>
      <w:rFonts w:ascii="Arial Unicode MS" w:eastAsia="Arial Unicode MS" w:hAnsi="Arial Unicode MS" w:cs="Arial Unicode MS"/>
      <w:szCs w:val="20"/>
    </w:rPr>
  </w:style>
  <w:style w:type="paragraph" w:customStyle="1" w:styleId="Number">
    <w:name w:val="Number"/>
    <w:basedOn w:val="Heading2"/>
    <w:uiPriority w:val="99"/>
    <w:qFormat/>
    <w:rsid w:val="003E2441"/>
    <w:pPr>
      <w:keepLines w:val="0"/>
      <w:pageBreakBefore w:val="0"/>
      <w:numPr>
        <w:numId w:val="13"/>
      </w:numPr>
      <w:tabs>
        <w:tab w:val="left" w:pos="144"/>
      </w:tabs>
      <w:spacing w:before="240" w:after="240" w:line="256" w:lineRule="auto"/>
      <w:jc w:val="left"/>
    </w:pPr>
    <w:rPr>
      <w:rFonts w:eastAsia="SimSun" w:cs="Arial"/>
      <w:bCs/>
      <w:iCs/>
      <w:sz w:val="24"/>
      <w:szCs w:val="28"/>
      <w:u w:val="none"/>
      <w:lang w:eastAsia="zh-CN"/>
    </w:rPr>
  </w:style>
  <w:style w:type="paragraph" w:customStyle="1" w:styleId="BlockTitleCharChar1">
    <w:name w:val="Block Title Char Char1"/>
    <w:basedOn w:val="Normal"/>
    <w:next w:val="Normal"/>
    <w:uiPriority w:val="99"/>
    <w:qFormat/>
    <w:rsid w:val="003E2441"/>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3E2441"/>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3E2441"/>
    <w:pPr>
      <w:spacing w:after="200" w:line="276" w:lineRule="auto"/>
    </w:pPr>
    <w:rPr>
      <w:u w:val="single"/>
    </w:rPr>
  </w:style>
  <w:style w:type="character" w:customStyle="1" w:styleId="StyleUnderline9pt2Char">
    <w:name w:val="Style Underline + 9 pt2 Char"/>
    <w:basedOn w:val="UnderlineChar20"/>
    <w:link w:val="StyleUnderline9pt2"/>
    <w:locked/>
    <w:rsid w:val="003E2441"/>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3E2441"/>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3E2441"/>
    <w:rPr>
      <w:b/>
      <w:u w:val="single"/>
    </w:rPr>
  </w:style>
  <w:style w:type="paragraph" w:customStyle="1" w:styleId="EmphasisText">
    <w:name w:val="Emphasis Text"/>
    <w:basedOn w:val="UnderlinedText"/>
    <w:link w:val="EmphasisTextChar"/>
    <w:qFormat/>
    <w:rsid w:val="003E2441"/>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3E2441"/>
    <w:rPr>
      <w:rFonts w:ascii="Arial Narrow" w:eastAsia="Times New Roman" w:hAnsi="Arial Narrow" w:cs="Calibri"/>
      <w:sz w:val="20"/>
      <w:szCs w:val="24"/>
      <w:u w:val="single"/>
    </w:rPr>
  </w:style>
  <w:style w:type="paragraph" w:customStyle="1" w:styleId="StyleStyle49pt1">
    <w:name w:val="Style Style4 + 9 pt1"/>
    <w:basedOn w:val="Style4"/>
    <w:link w:val="StyleStyle49pt1Char"/>
    <w:qFormat/>
    <w:rsid w:val="003E2441"/>
    <w:pPr>
      <w:spacing w:line="256" w:lineRule="auto"/>
    </w:pPr>
    <w:rPr>
      <w:rFonts w:ascii="Arial Narrow" w:hAnsi="Arial Narrow" w:cs="Calibri"/>
      <w:sz w:val="20"/>
    </w:rPr>
  </w:style>
  <w:style w:type="character" w:customStyle="1" w:styleId="StyleStyle49ptBold1Char">
    <w:name w:val="Style Style4 + 9 pt Bold1 Char"/>
    <w:link w:val="StyleStyle49ptBold1"/>
    <w:locked/>
    <w:rsid w:val="003E2441"/>
    <w:rPr>
      <w:b/>
      <w:bCs/>
      <w:u w:val="single"/>
    </w:rPr>
  </w:style>
  <w:style w:type="paragraph" w:customStyle="1" w:styleId="StyleStyle49ptBold1">
    <w:name w:val="Style Style4 + 9 pt Bold1"/>
    <w:basedOn w:val="Style4"/>
    <w:link w:val="StyleStyle49ptBold1Char"/>
    <w:qFormat/>
    <w:rsid w:val="003E2441"/>
    <w:pPr>
      <w:spacing w:line="256" w:lineRule="auto"/>
    </w:pPr>
    <w:rPr>
      <w:rFonts w:asciiTheme="minorHAnsi" w:eastAsiaTheme="minorHAnsi" w:hAnsiTheme="minorHAnsi" w:cstheme="minorBidi"/>
      <w:b/>
      <w:bCs/>
      <w:szCs w:val="22"/>
    </w:rPr>
  </w:style>
  <w:style w:type="character" w:customStyle="1" w:styleId="StyleStyle49pt2Char">
    <w:name w:val="Style Style4 + 9 pt2 Char"/>
    <w:basedOn w:val="Style4Char"/>
    <w:link w:val="StyleStyle49pt2"/>
    <w:locked/>
    <w:rsid w:val="003E2441"/>
    <w:rPr>
      <w:rFonts w:ascii="Arial Narrow" w:eastAsia="Times New Roman" w:hAnsi="Arial Narrow" w:cs="Calibri"/>
      <w:sz w:val="20"/>
      <w:szCs w:val="24"/>
      <w:u w:val="single"/>
    </w:rPr>
  </w:style>
  <w:style w:type="paragraph" w:customStyle="1" w:styleId="StyleStyle49pt2">
    <w:name w:val="Style Style4 + 9 pt2"/>
    <w:basedOn w:val="Style4"/>
    <w:link w:val="StyleStyle49pt2Char"/>
    <w:qFormat/>
    <w:rsid w:val="003E2441"/>
    <w:pPr>
      <w:spacing w:line="256" w:lineRule="auto"/>
    </w:pPr>
    <w:rPr>
      <w:rFonts w:ascii="Arial Narrow" w:hAnsi="Arial Narrow" w:cs="Calibri"/>
      <w:sz w:val="20"/>
    </w:rPr>
  </w:style>
  <w:style w:type="character" w:customStyle="1" w:styleId="StyleStyle49ptBold2Char">
    <w:name w:val="Style Style4 + 9 pt Bold2 Char"/>
    <w:link w:val="StyleStyle49ptBold2"/>
    <w:locked/>
    <w:rsid w:val="003E2441"/>
    <w:rPr>
      <w:b/>
      <w:bCs/>
      <w:u w:val="single"/>
    </w:rPr>
  </w:style>
  <w:style w:type="paragraph" w:customStyle="1" w:styleId="StyleStyle49ptBold2">
    <w:name w:val="Style Style4 + 9 pt Bold2"/>
    <w:basedOn w:val="Style4"/>
    <w:link w:val="StyleStyle49ptBold2Char"/>
    <w:qFormat/>
    <w:rsid w:val="003E2441"/>
    <w:pPr>
      <w:spacing w:line="256" w:lineRule="auto"/>
    </w:pPr>
    <w:rPr>
      <w:rFonts w:asciiTheme="minorHAnsi" w:eastAsiaTheme="minorHAnsi" w:hAnsiTheme="minorHAnsi" w:cstheme="minorBidi"/>
      <w:b/>
      <w:bCs/>
      <w:szCs w:val="22"/>
    </w:rPr>
  </w:style>
  <w:style w:type="character" w:customStyle="1" w:styleId="CiteBodyChar">
    <w:name w:val="Cite Body Char"/>
    <w:link w:val="CiteBody"/>
    <w:locked/>
    <w:rsid w:val="003E2441"/>
    <w:rPr>
      <w:szCs w:val="16"/>
    </w:rPr>
  </w:style>
  <w:style w:type="paragraph" w:customStyle="1" w:styleId="CiteBody">
    <w:name w:val="Cite Body"/>
    <w:basedOn w:val="Normal"/>
    <w:link w:val="CiteBodyChar"/>
    <w:qFormat/>
    <w:rsid w:val="003E2441"/>
    <w:pPr>
      <w:spacing w:line="256" w:lineRule="auto"/>
    </w:pPr>
    <w:rPr>
      <w:rFonts w:asciiTheme="minorHAnsi" w:hAnsiTheme="minorHAnsi" w:cstheme="minorBidi"/>
      <w:szCs w:val="16"/>
    </w:rPr>
  </w:style>
  <w:style w:type="character" w:customStyle="1" w:styleId="CiteBoldChar">
    <w:name w:val="Cite Bold Char"/>
    <w:link w:val="CiteBold"/>
    <w:locked/>
    <w:rsid w:val="003E2441"/>
    <w:rPr>
      <w:b/>
      <w:szCs w:val="16"/>
    </w:rPr>
  </w:style>
  <w:style w:type="paragraph" w:customStyle="1" w:styleId="CiteBold">
    <w:name w:val="Cite Bold"/>
    <w:basedOn w:val="CiteBody"/>
    <w:link w:val="CiteBoldChar"/>
    <w:qFormat/>
    <w:rsid w:val="003E2441"/>
    <w:rPr>
      <w:b/>
    </w:rPr>
  </w:style>
  <w:style w:type="character" w:customStyle="1" w:styleId="StyleCardBody11ptUnderlineChar">
    <w:name w:val="Style Card Body + 11 pt Underline Char"/>
    <w:link w:val="StyleCardBody11ptUnderline"/>
    <w:locked/>
    <w:rsid w:val="003E2441"/>
    <w:rPr>
      <w:u w:val="single"/>
    </w:rPr>
  </w:style>
  <w:style w:type="paragraph" w:customStyle="1" w:styleId="StyleCardBody11ptUnderline">
    <w:name w:val="Style Card Body + 11 pt Underline"/>
    <w:basedOn w:val="CardBody"/>
    <w:link w:val="StyleCardBody11ptUnderlineChar"/>
    <w:qFormat/>
    <w:rsid w:val="003E2441"/>
    <w:pPr>
      <w:spacing w:line="256" w:lineRule="auto"/>
    </w:pPr>
    <w:rPr>
      <w:rFonts w:asciiTheme="minorHAnsi" w:eastAsiaTheme="minorHAnsi" w:hAnsiTheme="minorHAnsi"/>
      <w:sz w:val="22"/>
      <w:u w:val="single"/>
    </w:rPr>
  </w:style>
  <w:style w:type="character" w:customStyle="1" w:styleId="StyleStyle49pt4Char">
    <w:name w:val="Style Style4 + 9 pt4 Char"/>
    <w:basedOn w:val="Style4Char"/>
    <w:link w:val="StyleStyle49pt4"/>
    <w:locked/>
    <w:rsid w:val="003E2441"/>
    <w:rPr>
      <w:rFonts w:ascii="Arial Narrow" w:eastAsia="Times New Roman" w:hAnsi="Arial Narrow" w:cs="Calibri"/>
      <w:sz w:val="20"/>
      <w:szCs w:val="24"/>
      <w:u w:val="single"/>
    </w:rPr>
  </w:style>
  <w:style w:type="paragraph" w:customStyle="1" w:styleId="StyleStyle49pt4">
    <w:name w:val="Style Style4 + 9 pt4"/>
    <w:basedOn w:val="Style4"/>
    <w:link w:val="StyleStyle49pt4Char"/>
    <w:qFormat/>
    <w:rsid w:val="003E2441"/>
    <w:pPr>
      <w:spacing w:line="256" w:lineRule="auto"/>
    </w:pPr>
    <w:rPr>
      <w:rFonts w:ascii="Arial Narrow" w:hAnsi="Arial Narrow" w:cs="Calibri"/>
      <w:sz w:val="20"/>
    </w:rPr>
  </w:style>
  <w:style w:type="character" w:customStyle="1" w:styleId="StyleStyle49ptBold4Char">
    <w:name w:val="Style Style4 + 9 pt Bold4 Char"/>
    <w:link w:val="StyleStyle49ptBold4"/>
    <w:locked/>
    <w:rsid w:val="003E2441"/>
    <w:rPr>
      <w:b/>
      <w:bCs/>
      <w:u w:val="single"/>
    </w:rPr>
  </w:style>
  <w:style w:type="paragraph" w:customStyle="1" w:styleId="StyleStyle49ptBold4">
    <w:name w:val="Style Style4 + 9 pt Bold4"/>
    <w:basedOn w:val="Style4"/>
    <w:link w:val="StyleStyle49ptBold4Char"/>
    <w:qFormat/>
    <w:rsid w:val="003E2441"/>
    <w:pPr>
      <w:spacing w:line="256" w:lineRule="auto"/>
    </w:pPr>
    <w:rPr>
      <w:rFonts w:asciiTheme="minorHAnsi" w:eastAsiaTheme="minorHAnsi" w:hAnsiTheme="minorHAnsi" w:cstheme="minorBidi"/>
      <w:b/>
      <w:bCs/>
      <w:szCs w:val="22"/>
    </w:rPr>
  </w:style>
  <w:style w:type="character" w:customStyle="1" w:styleId="StyleStyle49pt5Char">
    <w:name w:val="Style Style4 + 9 pt5 Char"/>
    <w:basedOn w:val="Style4Char"/>
    <w:link w:val="StyleStyle49pt5"/>
    <w:locked/>
    <w:rsid w:val="003E2441"/>
    <w:rPr>
      <w:rFonts w:ascii="Arial Narrow" w:eastAsia="Times New Roman" w:hAnsi="Arial Narrow" w:cs="Calibri"/>
      <w:sz w:val="20"/>
      <w:szCs w:val="24"/>
      <w:u w:val="single"/>
    </w:rPr>
  </w:style>
  <w:style w:type="paragraph" w:customStyle="1" w:styleId="StyleStyle49pt5">
    <w:name w:val="Style Style4 + 9 pt5"/>
    <w:basedOn w:val="Style4"/>
    <w:link w:val="StyleStyle49pt5Char"/>
    <w:qFormat/>
    <w:rsid w:val="003E2441"/>
    <w:pPr>
      <w:spacing w:line="256" w:lineRule="auto"/>
    </w:pPr>
    <w:rPr>
      <w:rFonts w:ascii="Arial Narrow" w:hAnsi="Arial Narrow" w:cs="Calibri"/>
      <w:sz w:val="20"/>
    </w:rPr>
  </w:style>
  <w:style w:type="character" w:customStyle="1" w:styleId="StyleStyle49ptBold5Char">
    <w:name w:val="Style Style4 + 9 pt Bold5 Char"/>
    <w:link w:val="StyleStyle49ptBold5"/>
    <w:locked/>
    <w:rsid w:val="003E2441"/>
    <w:rPr>
      <w:b/>
      <w:bCs/>
      <w:u w:val="single"/>
    </w:rPr>
  </w:style>
  <w:style w:type="paragraph" w:customStyle="1" w:styleId="StyleStyle49ptBold5">
    <w:name w:val="Style Style4 + 9 pt Bold5"/>
    <w:basedOn w:val="Style4"/>
    <w:link w:val="StyleStyle49ptBold5Char"/>
    <w:qFormat/>
    <w:rsid w:val="003E2441"/>
    <w:pPr>
      <w:spacing w:line="256" w:lineRule="auto"/>
    </w:pPr>
    <w:rPr>
      <w:rFonts w:asciiTheme="minorHAnsi" w:eastAsiaTheme="minorHAnsi" w:hAnsiTheme="minorHAnsi" w:cstheme="minorBidi"/>
      <w:b/>
      <w:bCs/>
      <w:szCs w:val="22"/>
    </w:rPr>
  </w:style>
  <w:style w:type="character" w:customStyle="1" w:styleId="StyleStyle49pt7Char">
    <w:name w:val="Style Style4 + 9 pt7 Char"/>
    <w:basedOn w:val="Style4Char"/>
    <w:link w:val="StyleStyle49pt7"/>
    <w:locked/>
    <w:rsid w:val="003E2441"/>
    <w:rPr>
      <w:rFonts w:ascii="Arial Narrow" w:eastAsia="Times New Roman" w:hAnsi="Arial Narrow" w:cs="Calibri"/>
      <w:sz w:val="20"/>
      <w:szCs w:val="24"/>
      <w:u w:val="single"/>
    </w:rPr>
  </w:style>
  <w:style w:type="paragraph" w:customStyle="1" w:styleId="StyleStyle49pt7">
    <w:name w:val="Style Style4 + 9 pt7"/>
    <w:basedOn w:val="Style4"/>
    <w:link w:val="StyleStyle49pt7Char"/>
    <w:qFormat/>
    <w:rsid w:val="003E2441"/>
    <w:pPr>
      <w:spacing w:line="256" w:lineRule="auto"/>
    </w:pPr>
    <w:rPr>
      <w:rFonts w:ascii="Arial Narrow" w:hAnsi="Arial Narrow" w:cs="Calibri"/>
      <w:sz w:val="20"/>
    </w:rPr>
  </w:style>
  <w:style w:type="paragraph" w:customStyle="1" w:styleId="FONT7">
    <w:name w:val="FONT 7"/>
    <w:uiPriority w:val="99"/>
    <w:qFormat/>
    <w:rsid w:val="003E2441"/>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3E2441"/>
    <w:pPr>
      <w:spacing w:line="256" w:lineRule="auto"/>
    </w:pPr>
    <w:rPr>
      <w:rFonts w:asciiTheme="minorHAnsi" w:eastAsiaTheme="minorHAnsi" w:hAnsiTheme="minorHAnsi" w:cs="Calibri"/>
    </w:rPr>
  </w:style>
  <w:style w:type="character" w:customStyle="1" w:styleId="StyleCardText11ptBoldUnderlineChar">
    <w:name w:val="Style Card Text + 11 pt Bold Underline Char"/>
    <w:link w:val="StyleCardText11ptBoldUnderline"/>
    <w:locked/>
    <w:rsid w:val="003E2441"/>
    <w:rPr>
      <w:b/>
      <w:bCs/>
      <w:u w:val="single"/>
    </w:rPr>
  </w:style>
  <w:style w:type="paragraph" w:customStyle="1" w:styleId="StyleCardText11ptBoldUnderline">
    <w:name w:val="Style Card Text + 11 pt Bold Underline"/>
    <w:basedOn w:val="Normal"/>
    <w:link w:val="StyleCardText11ptBoldUnderlineChar"/>
    <w:qFormat/>
    <w:rsid w:val="003E2441"/>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3E2441"/>
    <w:rPr>
      <w:rFonts w:ascii="Arial Narrow" w:eastAsia="Times New Roman" w:hAnsi="Arial Narrow" w:cs="Calibri"/>
      <w:sz w:val="20"/>
      <w:szCs w:val="24"/>
      <w:u w:val="single"/>
    </w:rPr>
  </w:style>
  <w:style w:type="paragraph" w:customStyle="1" w:styleId="StyleStyle49pt9">
    <w:name w:val="Style Style4 + 9 pt9"/>
    <w:basedOn w:val="Style4"/>
    <w:link w:val="StyleStyle49pt9Char"/>
    <w:qFormat/>
    <w:rsid w:val="003E2441"/>
    <w:pPr>
      <w:spacing w:line="256" w:lineRule="auto"/>
    </w:pPr>
    <w:rPr>
      <w:rFonts w:ascii="Arial Narrow" w:hAnsi="Arial Narrow" w:cs="Calibri"/>
      <w:sz w:val="20"/>
    </w:rPr>
  </w:style>
  <w:style w:type="character" w:customStyle="1" w:styleId="StyleStyle49ptBold6Char">
    <w:name w:val="Style Style4 + 9 pt Bold6 Char"/>
    <w:link w:val="StyleStyle49ptBold6"/>
    <w:locked/>
    <w:rsid w:val="003E2441"/>
    <w:rPr>
      <w:b/>
      <w:bCs/>
      <w:u w:val="single"/>
    </w:rPr>
  </w:style>
  <w:style w:type="paragraph" w:customStyle="1" w:styleId="StyleStyle49ptBold6">
    <w:name w:val="Style Style4 + 9 pt Bold6"/>
    <w:basedOn w:val="Style4"/>
    <w:link w:val="StyleStyle49ptBold6Char"/>
    <w:qFormat/>
    <w:rsid w:val="003E2441"/>
    <w:pPr>
      <w:spacing w:line="256" w:lineRule="auto"/>
    </w:pPr>
    <w:rPr>
      <w:rFonts w:asciiTheme="minorHAnsi" w:eastAsiaTheme="minorHAnsi" w:hAnsiTheme="minorHAnsi" w:cstheme="minorBidi"/>
      <w:b/>
      <w:bCs/>
      <w:szCs w:val="22"/>
    </w:rPr>
  </w:style>
  <w:style w:type="character" w:customStyle="1" w:styleId="StyleCircled11ptBorderSinglesolidlineAuto05ptChar">
    <w:name w:val="Style Circled + 11 pt Border: : (Single solid line Auto  0.5 pt ... Char"/>
    <w:link w:val="StyleCircled11ptBorderSinglesolidlineAuto05pt"/>
    <w:locked/>
    <w:rsid w:val="003E2441"/>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3E2441"/>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3E2441"/>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3E2441"/>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3E2441"/>
    <w:rPr>
      <w:b/>
      <w:u w:val="thick"/>
    </w:rPr>
  </w:style>
  <w:style w:type="paragraph" w:customStyle="1" w:styleId="textboldChar">
    <w:name w:val="text bold Char"/>
    <w:basedOn w:val="Normal"/>
    <w:link w:val="textboldCharChar"/>
    <w:qFormat/>
    <w:rsid w:val="003E2441"/>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3E2441"/>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3E2441"/>
    <w:pPr>
      <w:widowControl w:val="0"/>
      <w:spacing w:line="256" w:lineRule="auto"/>
    </w:pPr>
    <w:rPr>
      <w:rFonts w:eastAsia="Times New Roman"/>
      <w:szCs w:val="20"/>
    </w:rPr>
  </w:style>
  <w:style w:type="paragraph" w:customStyle="1" w:styleId="Card10f2">
    <w:name w:val="Card.10.f2"/>
    <w:basedOn w:val="Normal"/>
    <w:autoRedefine/>
    <w:uiPriority w:val="99"/>
    <w:qFormat/>
    <w:rsid w:val="003E2441"/>
    <w:pPr>
      <w:spacing w:line="256" w:lineRule="auto"/>
    </w:pPr>
    <w:rPr>
      <w:rFonts w:eastAsia="Calibri" w:cs="Calibri"/>
      <w:szCs w:val="20"/>
    </w:rPr>
  </w:style>
  <w:style w:type="paragraph" w:customStyle="1" w:styleId="StyleStyle1">
    <w:name w:val="Style Style1 +"/>
    <w:basedOn w:val="Normal"/>
    <w:uiPriority w:val="99"/>
    <w:qFormat/>
    <w:rsid w:val="003E2441"/>
    <w:pPr>
      <w:spacing w:line="256" w:lineRule="auto"/>
    </w:pPr>
    <w:rPr>
      <w:rFonts w:eastAsia="Calibri" w:cs="Calibri"/>
      <w:szCs w:val="24"/>
    </w:rPr>
  </w:style>
  <w:style w:type="paragraph" w:customStyle="1" w:styleId="StyleLinespacingDouble">
    <w:name w:val="Style Line spacing:  Double"/>
    <w:basedOn w:val="Normal"/>
    <w:uiPriority w:val="99"/>
    <w:qFormat/>
    <w:rsid w:val="003E2441"/>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3E2441"/>
  </w:style>
  <w:style w:type="paragraph" w:customStyle="1" w:styleId="CardTextUnderlined">
    <w:name w:val="Card Text Underlined"/>
    <w:basedOn w:val="Normal"/>
    <w:uiPriority w:val="99"/>
    <w:qFormat/>
    <w:rsid w:val="003E2441"/>
    <w:pPr>
      <w:spacing w:line="256" w:lineRule="auto"/>
    </w:pPr>
    <w:rPr>
      <w:rFonts w:ascii="Arial Narrow" w:eastAsia="Calibri" w:hAnsi="Arial Narrow" w:cs="Calibri"/>
      <w:szCs w:val="24"/>
      <w:u w:val="single"/>
    </w:rPr>
  </w:style>
  <w:style w:type="paragraph" w:customStyle="1" w:styleId="normalChar1">
    <w:name w:val="normal Char"/>
    <w:basedOn w:val="Normal"/>
    <w:uiPriority w:val="99"/>
    <w:qFormat/>
    <w:rsid w:val="003E2441"/>
    <w:pPr>
      <w:spacing w:line="256" w:lineRule="auto"/>
    </w:pPr>
    <w:rPr>
      <w:rFonts w:eastAsia="Calibri" w:cs="Calibri"/>
      <w:szCs w:val="24"/>
    </w:rPr>
  </w:style>
  <w:style w:type="character" w:customStyle="1" w:styleId="MicroMicroTextChar">
    <w:name w:val="MicroMicroText Char"/>
    <w:link w:val="MicroMicroText"/>
    <w:locked/>
    <w:rsid w:val="003E2441"/>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3E2441"/>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3E2441"/>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3E2441"/>
    <w:pPr>
      <w:pBdr>
        <w:top w:val="single" w:sz="4" w:space="0" w:color="auto"/>
        <w:left w:val="single" w:sz="4" w:space="0" w:color="auto"/>
        <w:bottom w:val="single" w:sz="4" w:space="0" w:color="auto"/>
        <w:right w:val="single" w:sz="4" w:space="0" w:color="auto"/>
      </w:pBdr>
    </w:pPr>
    <w:rPr>
      <w:rFonts w:ascii="Times New Roman" w:hAnsi="Times New Roman"/>
      <w:b/>
      <w:bCs/>
      <w:sz w:val="20"/>
      <w:szCs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3E2441"/>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3E2441"/>
    <w:rPr>
      <w:rFonts w:ascii="Times New Roman" w:hAnsi="Times New Roman"/>
      <w:b/>
      <w:bCs/>
      <w:sz w:val="20"/>
      <w:szCs w:val="22"/>
      <w:u w:val="thick"/>
    </w:rPr>
  </w:style>
  <w:style w:type="character" w:customStyle="1" w:styleId="StyleSmallTimesNewRoman11ptChar">
    <w:name w:val="Style Small + Times New Roman 11 pt Char"/>
    <w:basedOn w:val="DefaultParagraphFont"/>
    <w:link w:val="StyleSmallTimesNewRoman11pt"/>
    <w:locked/>
    <w:rsid w:val="003E2441"/>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3E2441"/>
    <w:rPr>
      <w:rFonts w:ascii="Times New Roman" w:hAnsi="Times New Roman"/>
      <w:sz w:val="20"/>
      <w:szCs w:val="22"/>
    </w:rPr>
  </w:style>
  <w:style w:type="character" w:customStyle="1" w:styleId="StyleSmallTimesNewRoman11ptThickunderlineChar">
    <w:name w:val="Style Small + Times New Roman 11 pt Thick underline Char"/>
    <w:link w:val="StyleSmallTimesNewRoman11ptThickunderline"/>
    <w:locked/>
    <w:rsid w:val="003E2441"/>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3E2441"/>
    <w:rPr>
      <w:rFonts w:ascii="Times New Roman" w:hAnsi="Times New Roman"/>
      <w:sz w:val="20"/>
      <w:szCs w:val="22"/>
      <w:u w:val="thick"/>
    </w:rPr>
  </w:style>
  <w:style w:type="paragraph" w:customStyle="1" w:styleId="article-text">
    <w:name w:val="article-text"/>
    <w:basedOn w:val="Normal"/>
    <w:next w:val="Normal"/>
    <w:autoRedefine/>
    <w:qFormat/>
    <w:rsid w:val="003E2441"/>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3E2441"/>
    <w:pPr>
      <w:jc w:val="center"/>
    </w:pPr>
    <w:rPr>
      <w:rFonts w:eastAsia="Times New Roman" w:cs="Calibri"/>
      <w:b/>
      <w:szCs w:val="20"/>
      <w:u w:val="single"/>
    </w:rPr>
  </w:style>
  <w:style w:type="paragraph" w:customStyle="1" w:styleId="TagStyle0">
    <w:name w:val="Tag Style"/>
    <w:basedOn w:val="Normal"/>
    <w:next w:val="Normal"/>
    <w:autoRedefine/>
    <w:qFormat/>
    <w:rsid w:val="003E2441"/>
    <w:rPr>
      <w:rFonts w:eastAsia="Times New Roman" w:cs="Calibri"/>
      <w:b/>
      <w:szCs w:val="20"/>
    </w:rPr>
  </w:style>
  <w:style w:type="paragraph" w:customStyle="1" w:styleId="Pa19">
    <w:name w:val="Pa19"/>
    <w:basedOn w:val="Normal"/>
    <w:next w:val="Normal"/>
    <w:autoRedefine/>
    <w:qFormat/>
    <w:rsid w:val="003E2441"/>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3E2441"/>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3E2441"/>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3E2441"/>
    <w:rPr>
      <w:rFonts w:ascii="Arial" w:hAnsi="Arial"/>
      <w:color w:val="auto"/>
    </w:rPr>
  </w:style>
  <w:style w:type="paragraph" w:customStyle="1" w:styleId="prnewsp">
    <w:name w:val="prnews_p"/>
    <w:basedOn w:val="Normal"/>
    <w:qFormat/>
    <w:rsid w:val="003E2441"/>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3E2441"/>
  </w:style>
  <w:style w:type="character" w:customStyle="1" w:styleId="CharChar32">
    <w:name w:val="Char Char32"/>
    <w:basedOn w:val="DefaultParagraphFont"/>
    <w:rsid w:val="003E2441"/>
    <w:rPr>
      <w:rFonts w:ascii="Arial" w:hAnsi="Arial" w:cs="Arial" w:hint="default"/>
      <w:b/>
      <w:bCs/>
      <w:iCs/>
      <w:lang w:val="en-US" w:eastAsia="en-US" w:bidi="ar-SA"/>
    </w:rPr>
  </w:style>
  <w:style w:type="character" w:customStyle="1" w:styleId="CharChar13">
    <w:name w:val="Char Char13"/>
    <w:rsid w:val="003E2441"/>
    <w:rPr>
      <w:rFonts w:ascii="Arial" w:hAnsi="Arial" w:cs="Arial" w:hint="default"/>
      <w:b/>
      <w:bCs/>
      <w:iCs/>
      <w:sz w:val="22"/>
      <w:szCs w:val="28"/>
      <w:lang w:val="en-US" w:eastAsia="en-US" w:bidi="ar-SA"/>
    </w:rPr>
  </w:style>
  <w:style w:type="character" w:customStyle="1" w:styleId="CharChar116">
    <w:name w:val="Char Char116"/>
    <w:rsid w:val="003E2441"/>
    <w:rPr>
      <w:rFonts w:ascii="Arial" w:hAnsi="Arial" w:cs="Arial" w:hint="default"/>
      <w:bCs/>
      <w:szCs w:val="26"/>
      <w:u w:val="single"/>
      <w:lang w:val="en-US" w:eastAsia="en-US" w:bidi="ar-SA"/>
    </w:rPr>
  </w:style>
  <w:style w:type="character" w:customStyle="1" w:styleId="CharChar12">
    <w:name w:val="Char Char12"/>
    <w:rsid w:val="003E2441"/>
    <w:rPr>
      <w:rFonts w:ascii="Arial" w:hAnsi="Arial" w:cs="Arial" w:hint="default"/>
      <w:bCs/>
      <w:szCs w:val="26"/>
      <w:u w:val="single"/>
      <w:lang w:val="en-US" w:eastAsia="en-US" w:bidi="ar-SA"/>
    </w:rPr>
  </w:style>
  <w:style w:type="character" w:customStyle="1" w:styleId="CharChar115">
    <w:name w:val="Char Char115"/>
    <w:rsid w:val="003E2441"/>
    <w:rPr>
      <w:rFonts w:ascii="Arial" w:hAnsi="Arial" w:cs="Arial" w:hint="default"/>
      <w:bCs/>
      <w:szCs w:val="26"/>
      <w:u w:val="single"/>
      <w:lang w:val="en-US" w:eastAsia="en-US" w:bidi="ar-SA"/>
    </w:rPr>
  </w:style>
  <w:style w:type="character" w:customStyle="1" w:styleId="StylePalatinoLinotype6pt">
    <w:name w:val="Style Palatino Linotype 6 pt"/>
    <w:rsid w:val="003E2441"/>
    <w:rPr>
      <w:rFonts w:ascii="Times New Roman" w:hAnsi="Times New Roman" w:cs="Times New Roman" w:hint="default"/>
      <w:sz w:val="20"/>
    </w:rPr>
  </w:style>
  <w:style w:type="character" w:customStyle="1" w:styleId="Highighted-New">
    <w:name w:val="Highighted - New"/>
    <w:rsid w:val="003E2441"/>
    <w:rPr>
      <w:rFonts w:ascii="Arial Narrow" w:hAnsi="Arial Narrow" w:hint="default"/>
      <w:sz w:val="16"/>
      <w:u w:val="single"/>
      <w:bdr w:val="none" w:sz="0" w:space="0" w:color="auto" w:frame="1"/>
      <w:shd w:val="clear" w:color="auto" w:fill="00FF00"/>
    </w:rPr>
  </w:style>
  <w:style w:type="character" w:customStyle="1" w:styleId="tagCharCharCharChar0">
    <w:name w:val="tag Char Char Char Char"/>
    <w:rsid w:val="003E2441"/>
    <w:rPr>
      <w:b/>
      <w:bCs w:val="0"/>
      <w:sz w:val="24"/>
    </w:rPr>
  </w:style>
  <w:style w:type="character" w:customStyle="1" w:styleId="CiteCharCharCharChar">
    <w:name w:val="Cite Char Char Char Char"/>
    <w:aliases w:val="Cite Char Char Char Char Char Char Char,Cite Char Char Char Char Char Char Char Char"/>
    <w:rsid w:val="003E2441"/>
    <w:rPr>
      <w:rFonts w:ascii="Arial" w:hAnsi="Arial" w:cs="Arial" w:hint="default"/>
      <w:b/>
      <w:bCs/>
      <w:sz w:val="24"/>
      <w:szCs w:val="26"/>
      <w:lang w:val="en-US" w:eastAsia="en-US" w:bidi="ar-SA"/>
    </w:rPr>
  </w:style>
  <w:style w:type="character" w:customStyle="1" w:styleId="cardCharChar10">
    <w:name w:val="card Char Char1"/>
    <w:rsid w:val="003E2441"/>
    <w:rPr>
      <w:lang w:val="en-US" w:eastAsia="en-US" w:bidi="ar-SA"/>
    </w:rPr>
  </w:style>
  <w:style w:type="character" w:customStyle="1" w:styleId="BlockTitleCharChar1Char">
    <w:name w:val="Block Title Char Char1 Char"/>
    <w:rsid w:val="003E2441"/>
    <w:rPr>
      <w:b/>
      <w:bCs w:val="0"/>
      <w:sz w:val="32"/>
      <w:u w:val="single"/>
    </w:rPr>
  </w:style>
  <w:style w:type="character" w:customStyle="1" w:styleId="Header1Char">
    <w:name w:val="Header1 Char"/>
    <w:rsid w:val="003E2441"/>
    <w:rPr>
      <w:rFonts w:ascii="Arial" w:hAnsi="Arial" w:cs="Arial" w:hint="default"/>
      <w:b/>
      <w:bCs/>
      <w:caps/>
      <w:kern w:val="32"/>
      <w:sz w:val="28"/>
      <w:szCs w:val="28"/>
    </w:rPr>
  </w:style>
  <w:style w:type="character" w:customStyle="1" w:styleId="StyleArial12ptBoldItalic">
    <w:name w:val="Style Arial 12 pt Bold Italic"/>
    <w:rsid w:val="003E2441"/>
    <w:rPr>
      <w:rFonts w:ascii="Times New Roman" w:hAnsi="Times New Roman" w:cs="Times New Roman" w:hint="default"/>
      <w:b/>
      <w:bCs/>
      <w:iCs/>
      <w:sz w:val="24"/>
    </w:rPr>
  </w:style>
  <w:style w:type="character" w:customStyle="1" w:styleId="Styleunderline12pt">
    <w:name w:val="Style underline + 12 pt"/>
    <w:rsid w:val="003E2441"/>
    <w:rPr>
      <w:rFonts w:ascii="Times New Roman" w:hAnsi="Times New Roman" w:cs="Times New Roman" w:hint="default"/>
      <w:bCs/>
      <w:sz w:val="20"/>
      <w:u w:val="single"/>
    </w:rPr>
  </w:style>
  <w:style w:type="character" w:customStyle="1" w:styleId="StyleUnderlineChar19pt">
    <w:name w:val="Style Underline Char1 + 9 pt"/>
    <w:basedOn w:val="UnderlineChar1"/>
    <w:rsid w:val="003E2441"/>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3E2441"/>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3E2441"/>
    <w:rPr>
      <w:rFonts w:ascii="Times New Roman" w:hAnsi="Times New Roman" w:cs="Times New Roman" w:hint="default"/>
      <w:sz w:val="20"/>
      <w:u w:val="single"/>
      <w:lang w:val="en-US" w:eastAsia="en-US" w:bidi="ar-SA"/>
    </w:rPr>
  </w:style>
  <w:style w:type="character" w:customStyle="1" w:styleId="Style9ptUnderline1">
    <w:name w:val="Style 9 pt Underline1"/>
    <w:rsid w:val="003E2441"/>
    <w:rPr>
      <w:sz w:val="20"/>
      <w:u w:val="single"/>
    </w:rPr>
  </w:style>
  <w:style w:type="character" w:customStyle="1" w:styleId="StyleUnderlineChar19pt2">
    <w:name w:val="Style Underline Char1 + 9 pt2"/>
    <w:basedOn w:val="UnderlineChar1"/>
    <w:rsid w:val="003E2441"/>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3E2441"/>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3E2441"/>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3E2441"/>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3E2441"/>
  </w:style>
  <w:style w:type="character" w:customStyle="1" w:styleId="3">
    <w:name w:val="3"/>
    <w:rsid w:val="003E2441"/>
    <w:rPr>
      <w:rFonts w:ascii="Arial" w:hAnsi="Arial" w:cs="Arial" w:hint="default"/>
      <w:bCs/>
      <w:sz w:val="20"/>
      <w:u w:val="single"/>
      <w:lang w:val="en-US" w:eastAsia="en-US" w:bidi="ar-SA"/>
    </w:rPr>
  </w:style>
  <w:style w:type="character" w:customStyle="1" w:styleId="4">
    <w:name w:val="4"/>
    <w:rsid w:val="003E2441"/>
    <w:rPr>
      <w:rFonts w:ascii="Arial" w:hAnsi="Arial" w:cs="Arial" w:hint="default"/>
      <w:bCs/>
      <w:sz w:val="20"/>
      <w:u w:val="single"/>
      <w:lang w:val="en-US" w:eastAsia="en-US" w:bidi="ar-SA"/>
    </w:rPr>
  </w:style>
  <w:style w:type="character" w:customStyle="1" w:styleId="7">
    <w:name w:val="7"/>
    <w:rsid w:val="003E2441"/>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3E2441"/>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3E2441"/>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3E2441"/>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3E2441"/>
    <w:rPr>
      <w:sz w:val="20"/>
      <w:u w:val="single"/>
    </w:rPr>
  </w:style>
  <w:style w:type="character" w:customStyle="1" w:styleId="StyleUnderlineChar9ptBold1">
    <w:name w:val="Style Underline Char + 9 pt Bold1"/>
    <w:rsid w:val="003E2441"/>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3E2441"/>
    <w:rPr>
      <w:sz w:val="20"/>
      <w:u w:val="single"/>
    </w:rPr>
  </w:style>
  <w:style w:type="character" w:customStyle="1" w:styleId="Styleunderline9ptBold">
    <w:name w:val="Style underline + 9 pt Bold"/>
    <w:rsid w:val="003E2441"/>
    <w:rPr>
      <w:b/>
      <w:bCs/>
      <w:sz w:val="20"/>
      <w:u w:val="single"/>
    </w:rPr>
  </w:style>
  <w:style w:type="character" w:customStyle="1" w:styleId="newsstorytitle">
    <w:name w:val="news_story_title"/>
    <w:basedOn w:val="DefaultParagraphFont"/>
    <w:rsid w:val="003E2441"/>
  </w:style>
  <w:style w:type="character" w:customStyle="1" w:styleId="34">
    <w:name w:val="34"/>
    <w:rsid w:val="003E2441"/>
    <w:rPr>
      <w:rFonts w:ascii="Times New Roman" w:hAnsi="Times New Roman" w:cs="Arial" w:hint="default"/>
      <w:bCs/>
      <w:sz w:val="20"/>
      <w:u w:val="single"/>
      <w:lang w:val="en-US" w:eastAsia="en-US" w:bidi="ar-SA"/>
    </w:rPr>
  </w:style>
  <w:style w:type="character" w:customStyle="1" w:styleId="45">
    <w:name w:val="45"/>
    <w:rsid w:val="003E2441"/>
    <w:rPr>
      <w:rFonts w:ascii="Times New Roman" w:hAnsi="Times New Roman" w:cs="Arial" w:hint="default"/>
      <w:b/>
      <w:bCs/>
      <w:sz w:val="20"/>
      <w:u w:val="single"/>
      <w:lang w:val="en-US" w:eastAsia="en-US" w:bidi="ar-SA"/>
    </w:rPr>
  </w:style>
  <w:style w:type="character" w:customStyle="1" w:styleId="Style9ptUnderline5">
    <w:name w:val="Style 9 pt Underline5"/>
    <w:rsid w:val="003E2441"/>
    <w:rPr>
      <w:rFonts w:ascii="Times New Roman" w:hAnsi="Times New Roman" w:cs="Times New Roman" w:hint="default"/>
      <w:sz w:val="20"/>
      <w:u w:val="single"/>
    </w:rPr>
  </w:style>
  <w:style w:type="character" w:customStyle="1" w:styleId="Style9ptBoldUnderline2">
    <w:name w:val="Style 9 pt Bold Underline2"/>
    <w:rsid w:val="003E2441"/>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3E2441"/>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3E2441"/>
    <w:rPr>
      <w:rFonts w:ascii="Times New Roman" w:hAnsi="Times New Roman" w:cs="Times New Roman" w:hint="default"/>
      <w:sz w:val="20"/>
    </w:rPr>
  </w:style>
  <w:style w:type="character" w:customStyle="1" w:styleId="StyleUnderlineCharChar9pt2">
    <w:name w:val="Style Underline Char Char + 9 pt2"/>
    <w:basedOn w:val="UnderlineCharChar"/>
    <w:rsid w:val="003E2441"/>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3E2441"/>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3E2441"/>
    <w:rPr>
      <w:b/>
      <w:bCs/>
      <w:sz w:val="20"/>
      <w:u w:val="single"/>
      <w:bdr w:val="single" w:sz="4" w:space="0" w:color="auto" w:frame="1"/>
    </w:rPr>
  </w:style>
  <w:style w:type="character" w:customStyle="1" w:styleId="Style9ptUnderline7">
    <w:name w:val="Style 9 pt Underline7"/>
    <w:rsid w:val="003E2441"/>
    <w:rPr>
      <w:sz w:val="20"/>
      <w:u w:val="single"/>
    </w:rPr>
  </w:style>
  <w:style w:type="character" w:customStyle="1" w:styleId="Style9ptBoldUnderline3">
    <w:name w:val="Style 9 pt Bold Underline3"/>
    <w:rsid w:val="003E2441"/>
    <w:rPr>
      <w:b/>
      <w:bCs/>
      <w:sz w:val="20"/>
      <w:u w:val="single"/>
    </w:rPr>
  </w:style>
  <w:style w:type="character" w:customStyle="1" w:styleId="Style9ptUnderline8">
    <w:name w:val="Style 9 pt Underline8"/>
    <w:rsid w:val="003E2441"/>
    <w:rPr>
      <w:sz w:val="20"/>
      <w:u w:val="single"/>
    </w:rPr>
  </w:style>
  <w:style w:type="character" w:customStyle="1" w:styleId="66">
    <w:name w:val="66"/>
    <w:rsid w:val="003E2441"/>
    <w:rPr>
      <w:rFonts w:ascii="Arial" w:hAnsi="Arial" w:cs="Arial" w:hint="default"/>
      <w:bCs/>
      <w:sz w:val="20"/>
      <w:u w:val="single"/>
      <w:lang w:val="en-US" w:eastAsia="en-US" w:bidi="ar-SA"/>
    </w:rPr>
  </w:style>
  <w:style w:type="character" w:customStyle="1" w:styleId="Style9ptUnderline9">
    <w:name w:val="Style 9 pt Underline9"/>
    <w:rsid w:val="003E2441"/>
    <w:rPr>
      <w:sz w:val="20"/>
      <w:u w:val="single"/>
    </w:rPr>
  </w:style>
  <w:style w:type="character" w:customStyle="1" w:styleId="Style9ptBoldUnderline4">
    <w:name w:val="Style 9 pt Bold Underline4"/>
    <w:rsid w:val="003E2441"/>
    <w:rPr>
      <w:b/>
      <w:bCs/>
      <w:sz w:val="20"/>
      <w:u w:val="single"/>
    </w:rPr>
  </w:style>
  <w:style w:type="character" w:customStyle="1" w:styleId="titleblue14">
    <w:name w:val="titleblue14"/>
    <w:basedOn w:val="DefaultParagraphFont"/>
    <w:rsid w:val="003E2441"/>
  </w:style>
  <w:style w:type="character" w:customStyle="1" w:styleId="b">
    <w:name w:val="b"/>
    <w:basedOn w:val="DefaultParagraphFont"/>
    <w:rsid w:val="003E2441"/>
  </w:style>
  <w:style w:type="character" w:customStyle="1" w:styleId="StyleUnderlineCharChar9pt3">
    <w:name w:val="Style Underline Char Char + 9 pt3"/>
    <w:basedOn w:val="UnderlineCharChar"/>
    <w:rsid w:val="003E2441"/>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3E2441"/>
    <w:rPr>
      <w:sz w:val="20"/>
      <w:u w:val="single"/>
    </w:rPr>
  </w:style>
  <w:style w:type="character" w:customStyle="1" w:styleId="manchettebig2">
    <w:name w:val="manchettebig2"/>
    <w:basedOn w:val="DefaultParagraphFont"/>
    <w:rsid w:val="003E2441"/>
  </w:style>
  <w:style w:type="character" w:customStyle="1" w:styleId="ln2">
    <w:name w:val="ln2"/>
    <w:basedOn w:val="DefaultParagraphFont"/>
    <w:rsid w:val="003E2441"/>
  </w:style>
  <w:style w:type="character" w:customStyle="1" w:styleId="Aunderline1">
    <w:name w:val="Aunderline"/>
    <w:basedOn w:val="DefaultParagraphFont"/>
    <w:qFormat/>
    <w:rsid w:val="003E2441"/>
    <w:rPr>
      <w:rFonts w:ascii="Times New Roman" w:hAnsi="Times New Roman" w:cs="Times New Roman" w:hint="default"/>
      <w:w w:val="106"/>
      <w:sz w:val="20"/>
      <w:szCs w:val="20"/>
      <w:u w:val="single"/>
    </w:rPr>
  </w:style>
  <w:style w:type="character" w:customStyle="1" w:styleId="StyleStyle1Char">
    <w:name w:val="Style Style1 + Char"/>
    <w:basedOn w:val="Style1Char"/>
    <w:rsid w:val="003E2441"/>
    <w:rPr>
      <w:rFonts w:ascii="Times New Roman" w:eastAsiaTheme="majorEastAsia" w:hAnsi="Times New Roman" w:cs="Times New Roman" w:hint="default"/>
      <w:b/>
      <w:bCs/>
      <w:kern w:val="32"/>
      <w:sz w:val="20"/>
      <w:szCs w:val="20"/>
      <w:u w:val="single"/>
      <w:lang w:eastAsia="zh-CN"/>
    </w:rPr>
  </w:style>
  <w:style w:type="character" w:customStyle="1" w:styleId="editorname">
    <w:name w:val="editorname"/>
    <w:basedOn w:val="DefaultParagraphFont"/>
    <w:rsid w:val="003E2441"/>
  </w:style>
  <w:style w:type="character" w:customStyle="1" w:styleId="Card10f2Char">
    <w:name w:val="Card.10.f2 Char"/>
    <w:basedOn w:val="DefaultParagraphFont"/>
    <w:rsid w:val="003E2441"/>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3E2441"/>
    <w:rPr>
      <w:rFonts w:ascii="Cambria" w:hAnsi="Cambria" w:cs="Times New Roman" w:hint="default"/>
      <w:sz w:val="20"/>
      <w:szCs w:val="20"/>
    </w:rPr>
  </w:style>
  <w:style w:type="character" w:customStyle="1" w:styleId="NormalspacingChar">
    <w:name w:val="Normal + spacing Char"/>
    <w:basedOn w:val="StyleLinespacingDoubleChar"/>
    <w:rsid w:val="003E2441"/>
    <w:rPr>
      <w:rFonts w:ascii="Cambria" w:hAnsi="Cambria" w:cs="Times New Roman" w:hint="default"/>
      <w:sz w:val="20"/>
      <w:szCs w:val="20"/>
    </w:rPr>
  </w:style>
  <w:style w:type="character" w:customStyle="1" w:styleId="textbold0">
    <w:name w:val="textbold"/>
    <w:basedOn w:val="DefaultParagraphFont"/>
    <w:rsid w:val="003E2441"/>
  </w:style>
  <w:style w:type="character" w:customStyle="1" w:styleId="textitalics">
    <w:name w:val="textitalics"/>
    <w:basedOn w:val="DefaultParagraphFont"/>
    <w:rsid w:val="003E2441"/>
  </w:style>
  <w:style w:type="character" w:customStyle="1" w:styleId="cardtextsmallCharChar">
    <w:name w:val="card text small Char Char"/>
    <w:basedOn w:val="DefaultParagraphFont"/>
    <w:rsid w:val="003E2441"/>
    <w:rPr>
      <w:rFonts w:ascii="Arial Narrow" w:hAnsi="Arial Narrow" w:cs="Times New Roman" w:hint="default"/>
      <w:sz w:val="16"/>
    </w:rPr>
  </w:style>
  <w:style w:type="character" w:customStyle="1" w:styleId="reportbody1">
    <w:name w:val="reportbody1"/>
    <w:basedOn w:val="DefaultParagraphFont"/>
    <w:rsid w:val="003E2441"/>
    <w:rPr>
      <w:rFonts w:ascii="Tahoma" w:hAnsi="Tahoma" w:cs="Tahoma" w:hint="default"/>
      <w:color w:val="000000"/>
      <w:sz w:val="14"/>
      <w:szCs w:val="14"/>
    </w:rPr>
  </w:style>
  <w:style w:type="character" w:customStyle="1" w:styleId="UNDERLINECharChar0">
    <w:name w:val="UNDERLINE Char Char"/>
    <w:rsid w:val="003E2441"/>
    <w:rPr>
      <w:bCs/>
      <w:kern w:val="28"/>
      <w:szCs w:val="32"/>
      <w:u w:val="single"/>
    </w:rPr>
  </w:style>
  <w:style w:type="character" w:customStyle="1" w:styleId="Bold12">
    <w:name w:val="Bold12"/>
    <w:uiPriority w:val="1"/>
    <w:qFormat/>
    <w:rsid w:val="003E2441"/>
    <w:rPr>
      <w:rFonts w:ascii="Times New Roman" w:hAnsi="Times New Roman" w:cs="Times New Roman" w:hint="default"/>
      <w:b/>
      <w:bCs w:val="0"/>
      <w:sz w:val="24"/>
    </w:rPr>
  </w:style>
  <w:style w:type="character" w:customStyle="1" w:styleId="NotBold10Final">
    <w:name w:val="NotBold10Final"/>
    <w:uiPriority w:val="1"/>
    <w:qFormat/>
    <w:rsid w:val="003E2441"/>
    <w:rPr>
      <w:rFonts w:ascii="Times New Roman" w:hAnsi="Times New Roman" w:cs="Times New Roman" w:hint="default"/>
      <w:b w:val="0"/>
      <w:bCs w:val="0"/>
      <w:i w:val="0"/>
      <w:iCs w:val="0"/>
      <w:sz w:val="20"/>
    </w:rPr>
  </w:style>
  <w:style w:type="character" w:customStyle="1" w:styleId="gsstx">
    <w:name w:val="gsstx"/>
    <w:rsid w:val="003E2441"/>
  </w:style>
  <w:style w:type="character" w:customStyle="1" w:styleId="StyleBox12ptBold">
    <w:name w:val="Style Box + 12 pt Bold"/>
    <w:basedOn w:val="DefaultParagraphFont"/>
    <w:rsid w:val="003E2441"/>
    <w:rPr>
      <w:rFonts w:ascii="Georgia" w:hAnsi="Georgia" w:hint="default"/>
      <w:b/>
      <w:bCs/>
      <w:sz w:val="22"/>
      <w:u w:val="single"/>
      <w:bdr w:val="none" w:sz="0" w:space="0" w:color="auto" w:frame="1"/>
    </w:rPr>
  </w:style>
  <w:style w:type="character" w:customStyle="1" w:styleId="StyleBox12pt">
    <w:name w:val="Style Box + 12 pt"/>
    <w:basedOn w:val="DefaultParagraphFont"/>
    <w:rsid w:val="003E2441"/>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3E2441"/>
    <w:rPr>
      <w:rFonts w:ascii="Georgia" w:hAnsi="Georgia" w:cs="Calibri"/>
      <w:b w:val="0"/>
      <w:bCs/>
      <w:i/>
      <w:iCs/>
      <w:sz w:val="22"/>
      <w:u w:val="single"/>
      <w:bdr w:val="none" w:sz="0" w:space="0" w:color="auto" w:frame="1"/>
    </w:rPr>
  </w:style>
  <w:style w:type="character" w:customStyle="1" w:styleId="bcktital">
    <w:name w:val="bckt_ital"/>
    <w:rsid w:val="003E2441"/>
  </w:style>
  <w:style w:type="character" w:customStyle="1" w:styleId="StyleGaramondText1">
    <w:name w:val="Style Garamond Text 1"/>
    <w:basedOn w:val="DefaultParagraphFont"/>
    <w:rsid w:val="003E2441"/>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3E2441"/>
    <w:rPr>
      <w:rFonts w:ascii="Georgia" w:hAnsi="Georgia" w:hint="default"/>
      <w:color w:val="0D0D0D" w:themeColor="text1" w:themeTint="F2"/>
      <w:sz w:val="22"/>
      <w:u w:val="single"/>
    </w:rPr>
  </w:style>
  <w:style w:type="character" w:customStyle="1" w:styleId="CardChar2">
    <w:name w:val="Card Char2"/>
    <w:basedOn w:val="DefaultParagraphFont"/>
    <w:rsid w:val="003E2441"/>
    <w:rPr>
      <w:rFonts w:ascii="Times New Roman" w:eastAsia="Times New Roman" w:hAnsi="Times New Roman" w:cs="Times New Roman" w:hint="default"/>
      <w:bCs/>
      <w:color w:val="000000"/>
      <w:sz w:val="20"/>
      <w:szCs w:val="20"/>
    </w:rPr>
  </w:style>
  <w:style w:type="character" w:customStyle="1" w:styleId="A13">
    <w:name w:val="A13"/>
    <w:rsid w:val="003E2441"/>
    <w:rPr>
      <w:rFonts w:ascii="Baskerville" w:hAnsi="Baskerville" w:cs="Baskerville" w:hint="default"/>
      <w:color w:val="000000"/>
      <w:sz w:val="106"/>
      <w:szCs w:val="106"/>
    </w:rPr>
  </w:style>
  <w:style w:type="character" w:customStyle="1" w:styleId="A17">
    <w:name w:val="A17"/>
    <w:rsid w:val="003E2441"/>
    <w:rPr>
      <w:rFonts w:ascii="Baskerville" w:hAnsi="Baskerville" w:cs="Baskerville" w:hint="default"/>
      <w:color w:val="000000"/>
      <w:sz w:val="12"/>
      <w:szCs w:val="12"/>
    </w:rPr>
  </w:style>
  <w:style w:type="character" w:customStyle="1" w:styleId="A14">
    <w:name w:val="A14"/>
    <w:rsid w:val="003E2441"/>
    <w:rPr>
      <w:rFonts w:ascii="Frutiger 45 Light" w:hAnsi="Frutiger 45 Light" w:cs="Frutiger 45 Light" w:hint="default"/>
      <w:b/>
      <w:bCs/>
      <w:i/>
      <w:iCs/>
      <w:color w:val="000000"/>
      <w:sz w:val="36"/>
      <w:szCs w:val="36"/>
    </w:rPr>
  </w:style>
  <w:style w:type="character" w:customStyle="1" w:styleId="A200">
    <w:name w:val="A20"/>
    <w:rsid w:val="003E2441"/>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3E2441"/>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3E2441"/>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3E2441"/>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3E2441"/>
    <w:rPr>
      <w:rFonts w:ascii="Arial" w:hAnsi="Arial" w:cs="Arial" w:hint="default"/>
      <w:b/>
      <w:bCs/>
      <w:sz w:val="24"/>
      <w:szCs w:val="26"/>
      <w:lang w:val="en-US" w:eastAsia="en-US" w:bidi="ar-SA"/>
    </w:rPr>
  </w:style>
  <w:style w:type="character" w:customStyle="1" w:styleId="brief-smalltext0">
    <w:name w:val="brief-smalltext"/>
    <w:basedOn w:val="DefaultParagraphFont"/>
    <w:rsid w:val="003E2441"/>
  </w:style>
  <w:style w:type="character" w:customStyle="1" w:styleId="style52">
    <w:name w:val="style5"/>
    <w:basedOn w:val="DefaultParagraphFont"/>
    <w:rsid w:val="003E2441"/>
  </w:style>
  <w:style w:type="character" w:customStyle="1" w:styleId="TagCharCharCharCharCharChar">
    <w:name w:val="Tag Char Char Char Char Char Char"/>
    <w:rsid w:val="003E2441"/>
    <w:rPr>
      <w:rFonts w:ascii="Arial" w:hAnsi="Arial" w:cs="Arial" w:hint="default"/>
      <w:b/>
      <w:bCs/>
      <w:sz w:val="24"/>
      <w:szCs w:val="26"/>
      <w:lang w:val="en-US" w:eastAsia="en-US" w:bidi="ar-SA"/>
    </w:rPr>
  </w:style>
  <w:style w:type="character" w:customStyle="1" w:styleId="pmterms2">
    <w:name w:val="pmterms2"/>
    <w:basedOn w:val="DefaultParagraphFont"/>
    <w:rsid w:val="003E2441"/>
  </w:style>
  <w:style w:type="character" w:customStyle="1" w:styleId="pmterms3">
    <w:name w:val="pmterms3"/>
    <w:basedOn w:val="DefaultParagraphFont"/>
    <w:rsid w:val="003E2441"/>
  </w:style>
  <w:style w:type="character" w:customStyle="1" w:styleId="interiorheadline">
    <w:name w:val="interiorheadline"/>
    <w:basedOn w:val="DefaultParagraphFont"/>
    <w:rsid w:val="003E2441"/>
  </w:style>
  <w:style w:type="character" w:customStyle="1" w:styleId="Heading31CharCharCharChar1">
    <w:name w:val="Heading 31 Char Char Char Char1"/>
    <w:rsid w:val="003E2441"/>
    <w:rPr>
      <w:rFonts w:ascii="Arial" w:hAnsi="Arial" w:cs="Arial" w:hint="default"/>
      <w:b/>
      <w:bCs/>
      <w:sz w:val="24"/>
      <w:szCs w:val="26"/>
      <w:lang w:val="en-US" w:eastAsia="en-US" w:bidi="ar-SA"/>
    </w:rPr>
  </w:style>
  <w:style w:type="character" w:customStyle="1" w:styleId="Heading31CharCharChar">
    <w:name w:val="Heading 31 Char Char Char"/>
    <w:rsid w:val="003E2441"/>
    <w:rPr>
      <w:rFonts w:ascii="Arial" w:hAnsi="Arial" w:cs="Arial" w:hint="default"/>
      <w:b/>
      <w:bCs/>
      <w:sz w:val="24"/>
      <w:szCs w:val="26"/>
      <w:lang w:val="en-US" w:eastAsia="en-US" w:bidi="ar-SA"/>
    </w:rPr>
  </w:style>
  <w:style w:type="character" w:customStyle="1" w:styleId="CharChar33">
    <w:name w:val="Char Char33"/>
    <w:rsid w:val="003E2441"/>
    <w:rPr>
      <w:rFonts w:ascii="Arial" w:hAnsi="Arial" w:cs="Arial" w:hint="default"/>
      <w:b/>
      <w:bCs/>
      <w:szCs w:val="32"/>
      <w:lang w:val="en-US" w:eastAsia="en-US" w:bidi="ar-SA"/>
    </w:rPr>
  </w:style>
  <w:style w:type="character" w:customStyle="1" w:styleId="CharChar117">
    <w:name w:val="Char Char117"/>
    <w:rsid w:val="003E2441"/>
    <w:rPr>
      <w:rFonts w:ascii="Arial" w:hAnsi="Arial" w:cs="Arial" w:hint="default"/>
      <w:bCs/>
      <w:szCs w:val="26"/>
      <w:u w:val="single"/>
      <w:lang w:val="en-US" w:eastAsia="en-US" w:bidi="ar-SA"/>
    </w:rPr>
  </w:style>
  <w:style w:type="character" w:customStyle="1" w:styleId="prnewsspan">
    <w:name w:val="prnews_span"/>
    <w:basedOn w:val="DefaultParagraphFont"/>
    <w:rsid w:val="003E2441"/>
  </w:style>
  <w:style w:type="table" w:customStyle="1" w:styleId="ColorfulGrid-Accent11">
    <w:name w:val="Colorful Grid - Accent 11"/>
    <w:basedOn w:val="TableNormal"/>
    <w:uiPriority w:val="29"/>
    <w:semiHidden/>
    <w:rsid w:val="003E2441"/>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
    <w:name w:val="Table Grid1"/>
    <w:basedOn w:val="TableNormal"/>
    <w:rsid w:val="003E244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3E2441"/>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3E2441"/>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3E244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3E2441"/>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3E244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3E2441"/>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3E244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3E2441"/>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3E244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3E2441"/>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3E244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3E2441"/>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3E244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3E2441"/>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3E2441"/>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3E2441"/>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3E2441"/>
    <w:rPr>
      <w:rFonts w:ascii="Times New Roman" w:eastAsia="MS Mincho" w:hAnsi="Times New Roman" w:cs="Calibri"/>
      <w:b/>
      <w:szCs w:val="24"/>
      <w:u w:val="single"/>
    </w:rPr>
  </w:style>
  <w:style w:type="character" w:customStyle="1" w:styleId="SubtitleChar2">
    <w:name w:val="Subtitle Char2"/>
    <w:basedOn w:val="DefaultParagraphFont"/>
    <w:uiPriority w:val="11"/>
    <w:rsid w:val="003E2441"/>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3E2441"/>
  </w:style>
  <w:style w:type="character" w:customStyle="1" w:styleId="m1575249786560259391gmail-style13ptbold">
    <w:name w:val="m_1575249786560259391gmail-style13ptbold"/>
    <w:basedOn w:val="DefaultParagraphFont"/>
    <w:rsid w:val="003E2441"/>
  </w:style>
  <w:style w:type="paragraph" w:customStyle="1" w:styleId="m-8120030040935583278gmail-msonospacing">
    <w:name w:val="m_-8120030040935583278gmail-msonospacing"/>
    <w:basedOn w:val="Normal"/>
    <w:qFormat/>
    <w:rsid w:val="003E2441"/>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3E2441"/>
  </w:style>
  <w:style w:type="character" w:customStyle="1" w:styleId="m-8120030040935583278gmail-styleunderline">
    <w:name w:val="m_-8120030040935583278gmail-styleunderline"/>
    <w:basedOn w:val="DefaultParagraphFont"/>
    <w:rsid w:val="003E2441"/>
  </w:style>
  <w:style w:type="character" w:customStyle="1" w:styleId="m3640724044946509868gmail-m-753298044461936151gmail-style13ptbold">
    <w:name w:val="m_3640724044946509868gmail-m_-753298044461936151gmail-style13ptbold"/>
    <w:basedOn w:val="DefaultParagraphFont"/>
    <w:rsid w:val="003E2441"/>
  </w:style>
  <w:style w:type="character" w:customStyle="1" w:styleId="m3640724044946509868gmail-m-753298044461936151gmail-styleunderline">
    <w:name w:val="m_3640724044946509868gmail-m_-753298044461936151gmail-styleunderline"/>
    <w:basedOn w:val="DefaultParagraphFont"/>
    <w:rsid w:val="003E2441"/>
  </w:style>
  <w:style w:type="character" w:customStyle="1" w:styleId="m6193703118997007224gmail-style13ptbold">
    <w:name w:val="m_6193703118997007224gmail-style13ptbold"/>
    <w:basedOn w:val="DefaultParagraphFont"/>
    <w:rsid w:val="003E2441"/>
  </w:style>
  <w:style w:type="character" w:customStyle="1" w:styleId="m6193703118997007224gmail-styleunderline">
    <w:name w:val="m_6193703118997007224gmail-styleunderline"/>
    <w:basedOn w:val="DefaultParagraphFont"/>
    <w:rsid w:val="003E2441"/>
  </w:style>
  <w:style w:type="character" w:customStyle="1" w:styleId="m-1239616313416637319gmail-style13ptbold">
    <w:name w:val="m_-1239616313416637319gmail-style13ptbold"/>
    <w:basedOn w:val="DefaultParagraphFont"/>
    <w:rsid w:val="003E2441"/>
  </w:style>
  <w:style w:type="character" w:customStyle="1" w:styleId="m-1239616313416637319gmail-styleunderline">
    <w:name w:val="m_-1239616313416637319gmail-styleunderline"/>
    <w:basedOn w:val="DefaultParagraphFont"/>
    <w:rsid w:val="003E2441"/>
  </w:style>
  <w:style w:type="paragraph" w:customStyle="1" w:styleId="m-5451374272084387600gmail-msonormal">
    <w:name w:val="m_-5451374272084387600gmail-msonormal"/>
    <w:basedOn w:val="Normal"/>
    <w:qFormat/>
    <w:rsid w:val="003E2441"/>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3E2441"/>
  </w:style>
  <w:style w:type="character" w:customStyle="1" w:styleId="m-5451374272084387600gmail-styleunderline">
    <w:name w:val="m_-5451374272084387600gmail-styleunderline"/>
    <w:basedOn w:val="DefaultParagraphFont"/>
    <w:rsid w:val="003E2441"/>
  </w:style>
  <w:style w:type="character" w:customStyle="1" w:styleId="standardtext1b">
    <w:name w:val="standardtext1b"/>
    <w:basedOn w:val="DefaultParagraphFont"/>
    <w:rsid w:val="003E2441"/>
  </w:style>
  <w:style w:type="character" w:customStyle="1" w:styleId="postsubtitle">
    <w:name w:val="post_subtitle"/>
    <w:basedOn w:val="DefaultParagraphFont"/>
    <w:rsid w:val="003E2441"/>
  </w:style>
  <w:style w:type="character" w:customStyle="1" w:styleId="m8349405746915611004gmail-styleunderline">
    <w:name w:val="m_8349405746915611004gmail-styleunderline"/>
    <w:basedOn w:val="DefaultParagraphFont"/>
    <w:rsid w:val="003E2441"/>
  </w:style>
  <w:style w:type="character" w:customStyle="1" w:styleId="m-8890476860932431250gmail-styleunderline">
    <w:name w:val="m_-8890476860932431250gmail-styleunderline"/>
    <w:basedOn w:val="DefaultParagraphFont"/>
    <w:rsid w:val="003E2441"/>
  </w:style>
  <w:style w:type="character" w:customStyle="1" w:styleId="m-7985672042231231606gmail-style13ptbold">
    <w:name w:val="m_-7985672042231231606gmail-style13ptbold"/>
    <w:basedOn w:val="DefaultParagraphFont"/>
    <w:rsid w:val="003E2441"/>
  </w:style>
  <w:style w:type="character" w:customStyle="1" w:styleId="m-7985672042231231606gmail-styleunderline">
    <w:name w:val="m_-7985672042231231606gmail-styleunderline"/>
    <w:basedOn w:val="DefaultParagraphFont"/>
    <w:rsid w:val="003E2441"/>
  </w:style>
  <w:style w:type="paragraph" w:customStyle="1" w:styleId="StylecardArialNarrow9pt">
    <w:name w:val="Style card + Arial Narrow 9 pt"/>
    <w:basedOn w:val="Normal"/>
    <w:link w:val="StylecardArialNarrow9ptChar"/>
    <w:qFormat/>
    <w:rsid w:val="003E2441"/>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3E2441"/>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3E2441"/>
    <w:rPr>
      <w:rFonts w:ascii="Calibri" w:hAnsi="Calibri"/>
      <w:b/>
      <w:iCs/>
      <w:sz w:val="20"/>
      <w:u w:val="single"/>
    </w:rPr>
  </w:style>
  <w:style w:type="character" w:customStyle="1" w:styleId="StyleMinimizeCharArialNarrow9pt">
    <w:name w:val="Style Minimize Char + Arial Narrow 9 pt"/>
    <w:basedOn w:val="MinimizeChar"/>
    <w:rsid w:val="003E2441"/>
    <w:rPr>
      <w:rFonts w:ascii="Arial" w:eastAsia="Times New Roman" w:hAnsi="Arial" w:cs="Calibri"/>
      <w:color w:val="000000"/>
      <w:sz w:val="20"/>
      <w:szCs w:val="20"/>
      <w:lang w:val="en-US" w:eastAsia="en-US" w:bidi="ar-SA"/>
    </w:rPr>
  </w:style>
  <w:style w:type="character" w:customStyle="1" w:styleId="Bodytext5">
    <w:name w:val="Body text_"/>
    <w:basedOn w:val="DefaultParagraphFont"/>
    <w:rsid w:val="003E2441"/>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3E2441"/>
    <w:pPr>
      <w:spacing w:before="100" w:beforeAutospacing="1" w:after="100" w:afterAutospacing="1"/>
    </w:pPr>
    <w:rPr>
      <w:rFonts w:eastAsia="Times New Roman" w:cs="Calibri"/>
      <w:sz w:val="24"/>
      <w:szCs w:val="24"/>
    </w:rPr>
  </w:style>
  <w:style w:type="paragraph" w:customStyle="1" w:styleId="CardText20">
    <w:name w:val="Card Text2"/>
    <w:basedOn w:val="Normal"/>
    <w:uiPriority w:val="4"/>
    <w:qFormat/>
    <w:rsid w:val="003E2441"/>
    <w:pPr>
      <w:ind w:left="288" w:right="288"/>
    </w:pPr>
    <w:rPr>
      <w:sz w:val="16"/>
    </w:rPr>
  </w:style>
  <w:style w:type="character" w:customStyle="1" w:styleId="StyletinyBoldChar">
    <w:name w:val="Style tiny + Bold Char"/>
    <w:basedOn w:val="tinyChar"/>
    <w:link w:val="StyletinyBold"/>
    <w:locked/>
    <w:rsid w:val="003E2441"/>
    <w:rPr>
      <w:rFonts w:ascii="Georgia" w:eastAsia="Malgun Gothic" w:hAnsi="Georgia" w:cs="Times New Roman"/>
      <w:bCs/>
      <w:sz w:val="12"/>
      <w:szCs w:val="24"/>
      <w:lang w:eastAsia="ko-KR"/>
    </w:rPr>
  </w:style>
  <w:style w:type="paragraph" w:customStyle="1" w:styleId="StyletinyBold">
    <w:name w:val="Style tiny + Bold"/>
    <w:basedOn w:val="tiny"/>
    <w:link w:val="StyletinyBoldChar"/>
    <w:qFormat/>
    <w:rsid w:val="003E2441"/>
    <w:rPr>
      <w:rFonts w:ascii="Georgia" w:hAnsi="Georgia"/>
      <w:bCs/>
      <w:lang w:eastAsia="ko-KR"/>
    </w:rPr>
  </w:style>
  <w:style w:type="character" w:customStyle="1" w:styleId="m-7723935538954412833gmail-styleunderline">
    <w:name w:val="m_-7723935538954412833gmail-styleunderline"/>
    <w:basedOn w:val="DefaultParagraphFont"/>
    <w:rsid w:val="003E2441"/>
  </w:style>
  <w:style w:type="character" w:customStyle="1" w:styleId="m8315103747088905037gmail-style13ptbold">
    <w:name w:val="m_8315103747088905037gmail-style13ptbold"/>
    <w:basedOn w:val="DefaultParagraphFont"/>
    <w:rsid w:val="003E2441"/>
  </w:style>
  <w:style w:type="character" w:customStyle="1" w:styleId="m8315103747088905037gmail-styleunderline">
    <w:name w:val="m_8315103747088905037gmail-styleunderline"/>
    <w:basedOn w:val="DefaultParagraphFont"/>
    <w:rsid w:val="003E2441"/>
  </w:style>
  <w:style w:type="character" w:customStyle="1" w:styleId="m-5918764401038664981gmail-heading4char">
    <w:name w:val="m_-5918764401038664981gmail-heading4char"/>
    <w:basedOn w:val="DefaultParagraphFont"/>
    <w:rsid w:val="003E2441"/>
  </w:style>
  <w:style w:type="character" w:customStyle="1" w:styleId="m-5918764401038664981gmail-styleunderline">
    <w:name w:val="m_-5918764401038664981gmail-styleunderline"/>
    <w:basedOn w:val="DefaultParagraphFont"/>
    <w:rsid w:val="003E2441"/>
  </w:style>
  <w:style w:type="character" w:customStyle="1" w:styleId="SmallFont5pt">
    <w:name w:val="Small Font (5 pt)"/>
    <w:rsid w:val="003E2441"/>
    <w:rPr>
      <w:sz w:val="10"/>
    </w:rPr>
  </w:style>
  <w:style w:type="character" w:customStyle="1" w:styleId="11">
    <w:name w:val="11"/>
    <w:rsid w:val="003E2441"/>
    <w:rPr>
      <w:rFonts w:ascii="Arial" w:hAnsi="Arial" w:cs="Arial" w:hint="default"/>
      <w:bCs/>
      <w:sz w:val="20"/>
      <w:u w:val="single"/>
      <w:lang w:val="en-US" w:eastAsia="en-US" w:bidi="ar-SA"/>
    </w:rPr>
  </w:style>
  <w:style w:type="paragraph" w:customStyle="1" w:styleId="card0">
    <w:name w:val="%card"/>
    <w:basedOn w:val="Normal"/>
    <w:link w:val="cardChar3"/>
    <w:uiPriority w:val="99"/>
    <w:qFormat/>
    <w:rsid w:val="003E2441"/>
    <w:pPr>
      <w:ind w:left="288" w:right="288"/>
    </w:pPr>
    <w:rPr>
      <w:rFonts w:eastAsia="Times New Roman"/>
      <w:sz w:val="20"/>
      <w:szCs w:val="20"/>
    </w:rPr>
  </w:style>
  <w:style w:type="character" w:customStyle="1" w:styleId="cardChar3">
    <w:name w:val="%card Char"/>
    <w:link w:val="card0"/>
    <w:uiPriority w:val="99"/>
    <w:rsid w:val="003E2441"/>
    <w:rPr>
      <w:rFonts w:ascii="Times New Roman" w:eastAsia="Times New Roman" w:hAnsi="Times New Roman" w:cs="Times New Roman"/>
      <w:sz w:val="20"/>
      <w:szCs w:val="20"/>
    </w:rPr>
  </w:style>
  <w:style w:type="paragraph" w:customStyle="1" w:styleId="p">
    <w:name w:val="p"/>
    <w:basedOn w:val="Normal"/>
    <w:rsid w:val="003E2441"/>
    <w:pPr>
      <w:spacing w:before="100" w:beforeAutospacing="1" w:after="100" w:afterAutospacing="1" w:line="240" w:lineRule="auto"/>
    </w:pPr>
    <w:rPr>
      <w:rFonts w:eastAsia="Times New Roman"/>
      <w:sz w:val="24"/>
      <w:szCs w:val="24"/>
    </w:rPr>
  </w:style>
  <w:style w:type="paragraph" w:customStyle="1" w:styleId="Caption4">
    <w:name w:val="Caption4"/>
    <w:basedOn w:val="Normal"/>
    <w:rsid w:val="003E2441"/>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3E2441"/>
  </w:style>
  <w:style w:type="character" w:customStyle="1" w:styleId="ff1">
    <w:name w:val="ff1"/>
    <w:basedOn w:val="DefaultParagraphFont"/>
    <w:rsid w:val="003E2441"/>
  </w:style>
  <w:style w:type="character" w:customStyle="1" w:styleId="ff2">
    <w:name w:val="ff2"/>
    <w:basedOn w:val="DefaultParagraphFont"/>
    <w:rsid w:val="003E2441"/>
  </w:style>
  <w:style w:type="character" w:customStyle="1" w:styleId="display">
    <w:name w:val="display"/>
    <w:basedOn w:val="DefaultParagraphFont"/>
    <w:rsid w:val="003E2441"/>
  </w:style>
  <w:style w:type="paragraph" w:customStyle="1" w:styleId="Citation0">
    <w:name w:val="Citation"/>
    <w:basedOn w:val="Normal"/>
    <w:autoRedefine/>
    <w:qFormat/>
    <w:rsid w:val="003E2441"/>
    <w:rPr>
      <w:rFonts w:eastAsia="Times New Roman" w:cs="Garamond"/>
      <w:bCs/>
      <w:u w:val="single"/>
    </w:rPr>
  </w:style>
  <w:style w:type="character" w:customStyle="1" w:styleId="titlechar0">
    <w:name w:val="titlechar"/>
    <w:basedOn w:val="DefaultParagraphFont"/>
    <w:rsid w:val="003E2441"/>
  </w:style>
  <w:style w:type="character" w:customStyle="1" w:styleId="vm-hook">
    <w:name w:val="vm-hook"/>
    <w:basedOn w:val="DefaultParagraphFont"/>
    <w:rsid w:val="003E2441"/>
  </w:style>
  <w:style w:type="character" w:customStyle="1" w:styleId="dfm-title">
    <w:name w:val="dfm-title"/>
    <w:basedOn w:val="DefaultParagraphFont"/>
    <w:rsid w:val="003E2441"/>
  </w:style>
  <w:style w:type="character" w:customStyle="1" w:styleId="StyleLatinBodyCalibri8pt">
    <w:name w:val="Style (Latin) +Body (Calibri) 8 pt"/>
    <w:basedOn w:val="DefaultParagraphFont"/>
    <w:rsid w:val="003E2441"/>
    <w:rPr>
      <w:rFonts w:asciiTheme="minorHAnsi" w:hAnsiTheme="minorHAnsi"/>
      <w:sz w:val="22"/>
    </w:rPr>
  </w:style>
  <w:style w:type="character" w:customStyle="1" w:styleId="ListLabel12">
    <w:name w:val="ListLabel 12"/>
    <w:qFormat/>
    <w:rsid w:val="003E2441"/>
    <w:rPr>
      <w:strike w:val="0"/>
      <w:dstrike w:val="0"/>
      <w:color w:val="000000"/>
      <w:spacing w:val="0"/>
      <w:w w:val="100"/>
      <w:sz w:val="16"/>
      <w:lang w:val="en-US"/>
    </w:rPr>
  </w:style>
  <w:style w:type="character" w:customStyle="1" w:styleId="ListLabel11">
    <w:name w:val="ListLabel 11"/>
    <w:qFormat/>
    <w:rsid w:val="003E2441"/>
    <w:rPr>
      <w:strike w:val="0"/>
      <w:dstrike w:val="0"/>
      <w:color w:val="000000"/>
      <w:spacing w:val="70"/>
      <w:w w:val="100"/>
      <w:sz w:val="16"/>
      <w:lang w:val="en-US"/>
    </w:rPr>
  </w:style>
  <w:style w:type="character" w:customStyle="1" w:styleId="ListLabel10">
    <w:name w:val="ListLabel 10"/>
    <w:qFormat/>
    <w:rsid w:val="003E2441"/>
    <w:rPr>
      <w:strike w:val="0"/>
      <w:dstrike w:val="0"/>
      <w:color w:val="000000"/>
      <w:spacing w:val="0"/>
      <w:w w:val="100"/>
      <w:sz w:val="18"/>
      <w:lang w:val="en-US"/>
    </w:rPr>
  </w:style>
  <w:style w:type="character" w:customStyle="1" w:styleId="ListLabel9">
    <w:name w:val="ListLabel 9"/>
    <w:qFormat/>
    <w:rsid w:val="003E2441"/>
    <w:rPr>
      <w:strike w:val="0"/>
      <w:dstrike w:val="0"/>
      <w:color w:val="000000"/>
      <w:spacing w:val="0"/>
      <w:w w:val="100"/>
      <w:sz w:val="21"/>
      <w:lang w:val="en-US"/>
    </w:rPr>
  </w:style>
  <w:style w:type="character" w:customStyle="1" w:styleId="ListLabel8">
    <w:name w:val="ListLabel 8"/>
    <w:qFormat/>
    <w:rsid w:val="003E2441"/>
    <w:rPr>
      <w:strike w:val="0"/>
      <w:dstrike w:val="0"/>
      <w:color w:val="000000"/>
      <w:spacing w:val="0"/>
      <w:w w:val="100"/>
      <w:sz w:val="20"/>
      <w:lang w:val="en-US"/>
    </w:rPr>
  </w:style>
  <w:style w:type="character" w:customStyle="1" w:styleId="ListLabel7">
    <w:name w:val="ListLabel 7"/>
    <w:qFormat/>
    <w:rsid w:val="003E2441"/>
    <w:rPr>
      <w:strike w:val="0"/>
      <w:dstrike w:val="0"/>
      <w:color w:val="000000"/>
      <w:spacing w:val="0"/>
      <w:w w:val="100"/>
      <w:sz w:val="20"/>
      <w:lang w:val="en-US"/>
    </w:rPr>
  </w:style>
  <w:style w:type="character" w:customStyle="1" w:styleId="ListLabel6">
    <w:name w:val="ListLabel 6"/>
    <w:qFormat/>
    <w:rsid w:val="003E2441"/>
    <w:rPr>
      <w:i/>
      <w:strike w:val="0"/>
      <w:dstrike w:val="0"/>
      <w:color w:val="000000"/>
      <w:spacing w:val="0"/>
      <w:w w:val="100"/>
      <w:sz w:val="20"/>
      <w:lang w:val="en-US"/>
    </w:rPr>
  </w:style>
  <w:style w:type="character" w:customStyle="1" w:styleId="ListLabel5">
    <w:name w:val="ListLabel 5"/>
    <w:qFormat/>
    <w:rsid w:val="003E2441"/>
    <w:rPr>
      <w:strike w:val="0"/>
      <w:dstrike w:val="0"/>
      <w:color w:val="000000"/>
      <w:spacing w:val="0"/>
      <w:w w:val="100"/>
      <w:sz w:val="20"/>
      <w:lang w:val="en-US"/>
    </w:rPr>
  </w:style>
  <w:style w:type="character" w:customStyle="1" w:styleId="ListLabel4">
    <w:name w:val="ListLabel 4"/>
    <w:qFormat/>
    <w:rsid w:val="003E2441"/>
    <w:rPr>
      <w:strike w:val="0"/>
      <w:dstrike w:val="0"/>
      <w:color w:val="000000"/>
      <w:spacing w:val="0"/>
      <w:w w:val="100"/>
      <w:sz w:val="19"/>
      <w:lang w:val="en-US"/>
    </w:rPr>
  </w:style>
  <w:style w:type="character" w:customStyle="1" w:styleId="ListLabel3">
    <w:name w:val="ListLabel 3"/>
    <w:qFormat/>
    <w:rsid w:val="003E2441"/>
    <w:rPr>
      <w:i/>
      <w:strike w:val="0"/>
      <w:dstrike w:val="0"/>
      <w:color w:val="000000"/>
      <w:spacing w:val="0"/>
      <w:w w:val="100"/>
      <w:sz w:val="20"/>
      <w:lang w:val="en-US"/>
    </w:rPr>
  </w:style>
  <w:style w:type="character" w:customStyle="1" w:styleId="ListLabel2">
    <w:name w:val="ListLabel 2"/>
    <w:qFormat/>
    <w:rsid w:val="003E2441"/>
    <w:rPr>
      <w:strike w:val="0"/>
      <w:dstrike w:val="0"/>
      <w:color w:val="000000"/>
      <w:spacing w:val="0"/>
      <w:w w:val="100"/>
      <w:sz w:val="20"/>
      <w:lang w:val="en-US"/>
    </w:rPr>
  </w:style>
  <w:style w:type="character" w:customStyle="1" w:styleId="ListLabel1">
    <w:name w:val="ListLabel 1"/>
    <w:qFormat/>
    <w:rsid w:val="003E2441"/>
    <w:rPr>
      <w:i/>
      <w:strike w:val="0"/>
      <w:dstrike w:val="0"/>
      <w:color w:val="000000"/>
      <w:spacing w:val="0"/>
      <w:w w:val="100"/>
      <w:sz w:val="18"/>
      <w:lang w:val="en-US"/>
    </w:rPr>
  </w:style>
  <w:style w:type="character" w:customStyle="1" w:styleId="tabtitle">
    <w:name w:val="tabtitle"/>
    <w:basedOn w:val="DefaultParagraphFont"/>
    <w:qFormat/>
    <w:rsid w:val="003E2441"/>
    <w:rPr>
      <w:rFonts w:cs="Times New Roman"/>
    </w:rPr>
  </w:style>
  <w:style w:type="character" w:customStyle="1" w:styleId="resultbodysmallitalic">
    <w:name w:val="resultbodysmallitalic"/>
    <w:basedOn w:val="DefaultParagraphFont"/>
    <w:qFormat/>
    <w:rsid w:val="003E2441"/>
    <w:rPr>
      <w:rFonts w:cs="Times New Roman"/>
    </w:rPr>
  </w:style>
  <w:style w:type="character" w:customStyle="1" w:styleId="resultpron">
    <w:name w:val="resultpron"/>
    <w:basedOn w:val="DefaultParagraphFont"/>
    <w:qFormat/>
    <w:rsid w:val="003E2441"/>
    <w:rPr>
      <w:rFonts w:cs="Times New Roman"/>
    </w:rPr>
  </w:style>
  <w:style w:type="character" w:customStyle="1" w:styleId="NumberingSymbols">
    <w:name w:val="Numbering Symbols"/>
    <w:qFormat/>
    <w:rsid w:val="003E2441"/>
  </w:style>
  <w:style w:type="character" w:customStyle="1" w:styleId="StrongEmphasis">
    <w:name w:val="Strong Emphasis"/>
    <w:qFormat/>
    <w:rsid w:val="003E2441"/>
    <w:rPr>
      <w:b/>
      <w:bCs/>
    </w:rPr>
  </w:style>
  <w:style w:type="character" w:customStyle="1" w:styleId="senselabel">
    <w:name w:val="sense_label"/>
    <w:basedOn w:val="DefaultParagraphFont"/>
    <w:qFormat/>
    <w:rsid w:val="003E2441"/>
  </w:style>
  <w:style w:type="character" w:customStyle="1" w:styleId="HTMLTypewriter3">
    <w:name w:val="HTML Typewriter3"/>
    <w:basedOn w:val="DefaultParagraphFont"/>
    <w:qFormat/>
    <w:rsid w:val="003E2441"/>
    <w:rPr>
      <w:rFonts w:ascii="Courier New" w:eastAsia="SimSun" w:hAnsi="Courier New" w:cs="Courier New"/>
      <w:sz w:val="20"/>
      <w:szCs w:val="20"/>
    </w:rPr>
  </w:style>
  <w:style w:type="character" w:customStyle="1" w:styleId="VisitedInternetLink">
    <w:name w:val="Visited Internet Link"/>
    <w:basedOn w:val="DefaultParagraphFont"/>
    <w:rsid w:val="003E2441"/>
    <w:rPr>
      <w:color w:val="800080"/>
      <w:u w:val="single"/>
    </w:rPr>
  </w:style>
  <w:style w:type="character" w:customStyle="1" w:styleId="domtooltips">
    <w:name w:val="domtooltips"/>
    <w:basedOn w:val="DefaultParagraphFont"/>
    <w:qFormat/>
    <w:rsid w:val="003E2441"/>
  </w:style>
  <w:style w:type="paragraph" w:customStyle="1" w:styleId="Index">
    <w:name w:val="Index"/>
    <w:basedOn w:val="Normal"/>
    <w:qFormat/>
    <w:rsid w:val="003E2441"/>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3E2441"/>
    <w:pPr>
      <w:suppressAutoHyphens/>
      <w:overflowPunct w:val="0"/>
    </w:pPr>
    <w:rPr>
      <w:rFonts w:ascii="Liberation Sans" w:eastAsia="Droid Sans Fallback" w:hAnsi="Liberation Sans"/>
      <w:color w:val="00000A"/>
    </w:rPr>
  </w:style>
  <w:style w:type="paragraph" w:customStyle="1" w:styleId="FrameContents">
    <w:name w:val="Frame Contents"/>
    <w:basedOn w:val="Normal"/>
    <w:qFormat/>
    <w:rsid w:val="003E2441"/>
    <w:pPr>
      <w:suppressAutoHyphens/>
      <w:overflowPunct w:val="0"/>
    </w:pPr>
    <w:rPr>
      <w:rFonts w:ascii="Liberation Sans" w:eastAsia="Droid Sans Fallback" w:hAnsi="Liberation Sans"/>
      <w:color w:val="00000A"/>
    </w:rPr>
  </w:style>
  <w:style w:type="paragraph" w:customStyle="1" w:styleId="TAGLINE1">
    <w:name w:val="TAG LINE"/>
    <w:next w:val="Normal"/>
    <w:qFormat/>
    <w:rsid w:val="003E2441"/>
    <w:pPr>
      <w:spacing w:after="0" w:line="240" w:lineRule="auto"/>
    </w:pPr>
    <w:rPr>
      <w:rFonts w:ascii="Times New Roman" w:eastAsia="Times New Roman" w:hAnsi="Times New Roman" w:cs="Arial"/>
      <w:bCs/>
      <w:caps/>
      <w:color w:val="00000A"/>
      <w:sz w:val="20"/>
      <w:szCs w:val="20"/>
    </w:rPr>
  </w:style>
  <w:style w:type="character" w:customStyle="1" w:styleId="StyleGaramond">
    <w:name w:val="Style Garamond"/>
    <w:qFormat/>
    <w:rsid w:val="003E2441"/>
    <w:rPr>
      <w:rFonts w:ascii="Garamond" w:hAnsi="Garamond" w:cs="Garamond"/>
    </w:rPr>
  </w:style>
  <w:style w:type="character" w:customStyle="1" w:styleId="StyletagGaramondChar">
    <w:name w:val="Style tag + Garamond Char"/>
    <w:qFormat/>
    <w:rsid w:val="003E2441"/>
    <w:rPr>
      <w:rFonts w:ascii="Garamond" w:hAnsi="Garamond" w:cs="Garamond"/>
      <w:b/>
      <w:bCs/>
      <w:sz w:val="24"/>
      <w:szCs w:val="24"/>
      <w:lang w:val="en-US" w:bidi="ar-SA"/>
    </w:rPr>
  </w:style>
  <w:style w:type="character" w:customStyle="1" w:styleId="StylecardGaramond12ptUnderlineChar">
    <w:name w:val="Style card + Garamond 12 pt Underline Char"/>
    <w:qFormat/>
    <w:rsid w:val="003E2441"/>
    <w:rPr>
      <w:rFonts w:ascii="Garamond" w:hAnsi="Garamond" w:cs="Garamond"/>
      <w:sz w:val="24"/>
      <w:szCs w:val="24"/>
      <w:u w:val="single"/>
      <w:lang w:val="en-US" w:bidi="ar-SA"/>
    </w:rPr>
  </w:style>
  <w:style w:type="character" w:customStyle="1" w:styleId="WW8Num2z0">
    <w:name w:val="WW8Num2z0"/>
    <w:qFormat/>
    <w:rsid w:val="003E2441"/>
  </w:style>
  <w:style w:type="character" w:customStyle="1" w:styleId="WW8Num2z1">
    <w:name w:val="WW8Num2z1"/>
    <w:qFormat/>
    <w:rsid w:val="003E2441"/>
  </w:style>
  <w:style w:type="character" w:customStyle="1" w:styleId="WW8Num2z2">
    <w:name w:val="WW8Num2z2"/>
    <w:qFormat/>
    <w:rsid w:val="003E2441"/>
  </w:style>
  <w:style w:type="character" w:customStyle="1" w:styleId="WW8Num2z3">
    <w:name w:val="WW8Num2z3"/>
    <w:qFormat/>
    <w:rsid w:val="003E2441"/>
  </w:style>
  <w:style w:type="character" w:customStyle="1" w:styleId="WW8Num2z4">
    <w:name w:val="WW8Num2z4"/>
    <w:qFormat/>
    <w:rsid w:val="003E2441"/>
  </w:style>
  <w:style w:type="character" w:customStyle="1" w:styleId="WW8Num2z5">
    <w:name w:val="WW8Num2z5"/>
    <w:qFormat/>
    <w:rsid w:val="003E2441"/>
  </w:style>
  <w:style w:type="character" w:customStyle="1" w:styleId="WW8Num2z6">
    <w:name w:val="WW8Num2z6"/>
    <w:qFormat/>
    <w:rsid w:val="003E2441"/>
  </w:style>
  <w:style w:type="character" w:customStyle="1" w:styleId="WW8Num2z7">
    <w:name w:val="WW8Num2z7"/>
    <w:qFormat/>
    <w:rsid w:val="003E2441"/>
  </w:style>
  <w:style w:type="character" w:customStyle="1" w:styleId="WW8Num2z8">
    <w:name w:val="WW8Num2z8"/>
    <w:qFormat/>
    <w:rsid w:val="003E2441"/>
  </w:style>
  <w:style w:type="character" w:customStyle="1" w:styleId="WW8Num5z0">
    <w:name w:val="WW8Num5z0"/>
    <w:qFormat/>
    <w:rsid w:val="003E2441"/>
  </w:style>
  <w:style w:type="character" w:customStyle="1" w:styleId="WW8Num5z1">
    <w:name w:val="WW8Num5z1"/>
    <w:qFormat/>
    <w:rsid w:val="003E2441"/>
  </w:style>
  <w:style w:type="character" w:customStyle="1" w:styleId="WW8Num5z2">
    <w:name w:val="WW8Num5z2"/>
    <w:qFormat/>
    <w:rsid w:val="003E2441"/>
  </w:style>
  <w:style w:type="character" w:customStyle="1" w:styleId="WW8Num5z3">
    <w:name w:val="WW8Num5z3"/>
    <w:qFormat/>
    <w:rsid w:val="003E2441"/>
  </w:style>
  <w:style w:type="character" w:customStyle="1" w:styleId="WW8Num5z4">
    <w:name w:val="WW8Num5z4"/>
    <w:qFormat/>
    <w:rsid w:val="003E2441"/>
  </w:style>
  <w:style w:type="character" w:customStyle="1" w:styleId="WW8Num5z5">
    <w:name w:val="WW8Num5z5"/>
    <w:qFormat/>
    <w:rsid w:val="003E2441"/>
  </w:style>
  <w:style w:type="character" w:customStyle="1" w:styleId="WW8Num5z6">
    <w:name w:val="WW8Num5z6"/>
    <w:qFormat/>
    <w:rsid w:val="003E2441"/>
  </w:style>
  <w:style w:type="character" w:customStyle="1" w:styleId="WW8Num5z7">
    <w:name w:val="WW8Num5z7"/>
    <w:qFormat/>
    <w:rsid w:val="003E2441"/>
  </w:style>
  <w:style w:type="character" w:customStyle="1" w:styleId="WW8Num5z8">
    <w:name w:val="WW8Num5z8"/>
    <w:qFormat/>
    <w:rsid w:val="003E2441"/>
  </w:style>
  <w:style w:type="character" w:customStyle="1" w:styleId="CardsFont12ptCharCharCharCharCharCharCharCharCharChar">
    <w:name w:val="Cards + Font: 12 pt Char Char Char Char Char Char Char Char Char Char"/>
    <w:link w:val="CardsFont12ptCharCharCharCharCharCharCharCharChar"/>
    <w:qFormat/>
    <w:rsid w:val="003E2441"/>
    <w:rPr>
      <w:rFonts w:ascii="Georgia" w:hAnsi="Georgia"/>
      <w:sz w:val="24"/>
      <w:u w:val="thick"/>
    </w:rPr>
  </w:style>
  <w:style w:type="character" w:customStyle="1" w:styleId="ListLabel19">
    <w:name w:val="ListLabel 19"/>
    <w:qFormat/>
    <w:rsid w:val="003E2441"/>
    <w:rPr>
      <w:b/>
      <w:i/>
      <w:strike w:val="0"/>
      <w:dstrike w:val="0"/>
      <w:spacing w:val="0"/>
      <w:w w:val="100"/>
      <w:sz w:val="26"/>
    </w:rPr>
  </w:style>
  <w:style w:type="numbering" w:customStyle="1" w:styleId="WW8Num2">
    <w:name w:val="WW8Num2"/>
    <w:qFormat/>
    <w:rsid w:val="003E2441"/>
  </w:style>
  <w:style w:type="numbering" w:customStyle="1" w:styleId="WW8Num5">
    <w:name w:val="WW8Num5"/>
    <w:qFormat/>
    <w:rsid w:val="003E2441"/>
  </w:style>
  <w:style w:type="paragraph" w:customStyle="1" w:styleId="NewDebate">
    <w:name w:val="New Debate"/>
    <w:basedOn w:val="Heading4"/>
    <w:link w:val="NewDebateChar"/>
    <w:uiPriority w:val="4"/>
    <w:qFormat/>
    <w:rsid w:val="003E2441"/>
    <w:rPr>
      <w:bCs/>
      <w:iCs w:val="0"/>
    </w:rPr>
  </w:style>
  <w:style w:type="character" w:customStyle="1" w:styleId="NewDebateChar">
    <w:name w:val="New Debate Char"/>
    <w:basedOn w:val="DefaultParagraphFont"/>
    <w:link w:val="NewDebate"/>
    <w:uiPriority w:val="4"/>
    <w:rsid w:val="003E2441"/>
    <w:rPr>
      <w:rFonts w:ascii="Times New Roman" w:eastAsiaTheme="majorEastAsia" w:hAnsi="Times New Roman" w:cstheme="majorBidi"/>
      <w:b/>
      <w:bCs/>
      <w:sz w:val="26"/>
    </w:rPr>
  </w:style>
  <w:style w:type="character" w:customStyle="1" w:styleId="SmallFontCharCharCharChar">
    <w:name w:val="Small Font Char Char Char Char"/>
    <w:basedOn w:val="DefaultParagraphFont"/>
    <w:rsid w:val="003E2441"/>
    <w:rPr>
      <w:rFonts w:ascii="Arial" w:hAnsi="Arial"/>
      <w:sz w:val="12"/>
      <w:szCs w:val="24"/>
    </w:rPr>
  </w:style>
  <w:style w:type="character" w:customStyle="1" w:styleId="regtext">
    <w:name w:val="regtext"/>
    <w:basedOn w:val="DefaultParagraphFont"/>
    <w:rsid w:val="003E2441"/>
  </w:style>
  <w:style w:type="character" w:customStyle="1" w:styleId="bps-topic-ident">
    <w:name w:val="bps-topic-ident"/>
    <w:basedOn w:val="DefaultParagraphFont"/>
    <w:rsid w:val="003E2441"/>
  </w:style>
  <w:style w:type="paragraph" w:customStyle="1" w:styleId="tagcite1">
    <w:name w:val="tagcite"/>
    <w:basedOn w:val="Normal"/>
    <w:qFormat/>
    <w:rsid w:val="003E2441"/>
    <w:rPr>
      <w:rFonts w:eastAsia="Times New Roman"/>
      <w:b/>
    </w:rPr>
  </w:style>
  <w:style w:type="paragraph" w:customStyle="1" w:styleId="Regular">
    <w:name w:val="Regular"/>
    <w:link w:val="RegularChar"/>
    <w:rsid w:val="003E2441"/>
    <w:pPr>
      <w:spacing w:after="0" w:line="240" w:lineRule="auto"/>
    </w:pPr>
    <w:rPr>
      <w:rFonts w:ascii="Garamond" w:eastAsia="Times New Roman" w:hAnsi="Garamond" w:cs="Arial"/>
      <w:bCs/>
      <w:kern w:val="20"/>
      <w:sz w:val="20"/>
      <w:szCs w:val="32"/>
    </w:rPr>
  </w:style>
  <w:style w:type="paragraph" w:customStyle="1" w:styleId="Boldunderline1">
    <w:name w:val="Bold underline"/>
    <w:basedOn w:val="Normal"/>
    <w:rsid w:val="003E2441"/>
    <w:rPr>
      <w:rFonts w:eastAsia="Times New Roman" w:cs="Arial"/>
      <w:b/>
      <w:bCs/>
      <w:kern w:val="20"/>
      <w:sz w:val="20"/>
      <w:szCs w:val="32"/>
      <w:u w:val="single"/>
    </w:rPr>
  </w:style>
  <w:style w:type="character" w:customStyle="1" w:styleId="BoldunderlineChar4">
    <w:name w:val="Bold underline Char"/>
    <w:basedOn w:val="DefaultParagraphFont"/>
    <w:rsid w:val="003E2441"/>
    <w:rPr>
      <w:rFonts w:ascii="Garamond" w:hAnsi="Garamond" w:cs="Arial"/>
      <w:b/>
      <w:bCs/>
      <w:kern w:val="20"/>
      <w:szCs w:val="32"/>
      <w:u w:val="single"/>
      <w:lang w:val="en-US" w:eastAsia="en-US" w:bidi="ar-SA"/>
    </w:rPr>
  </w:style>
  <w:style w:type="paragraph" w:customStyle="1" w:styleId="tag1">
    <w:name w:val="tag1"/>
    <w:basedOn w:val="Normal"/>
    <w:qFormat/>
    <w:rsid w:val="003E2441"/>
    <w:rPr>
      <w:rFonts w:eastAsia="Times New Roman"/>
      <w:b/>
      <w:szCs w:val="20"/>
    </w:rPr>
  </w:style>
  <w:style w:type="paragraph" w:customStyle="1" w:styleId="DebateCardSmall">
    <w:name w:val="Debate Card Small"/>
    <w:basedOn w:val="Normal"/>
    <w:link w:val="DebateCardSmallChar"/>
    <w:qFormat/>
    <w:rsid w:val="003E2441"/>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3E2441"/>
    <w:rPr>
      <w:rFonts w:ascii="Times New Roman" w:eastAsia="Times New Roman" w:hAnsi="Times New Roman" w:cs="Times New Roman"/>
      <w:sz w:val="16"/>
      <w:szCs w:val="16"/>
      <w:lang w:val="x-none" w:eastAsia="x-none"/>
    </w:rPr>
  </w:style>
  <w:style w:type="character" w:customStyle="1" w:styleId="asset-metabar-time">
    <w:name w:val="asset-metabar-time"/>
    <w:basedOn w:val="DefaultParagraphFont"/>
    <w:rsid w:val="003E2441"/>
  </w:style>
  <w:style w:type="paragraph" w:customStyle="1" w:styleId="BBCite">
    <w:name w:val="BB Cite"/>
    <w:basedOn w:val="Normal"/>
    <w:autoRedefine/>
    <w:rsid w:val="003E2441"/>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3E2441"/>
  </w:style>
  <w:style w:type="character" w:customStyle="1" w:styleId="red-subtitle">
    <w:name w:val="red-subtitle"/>
    <w:basedOn w:val="DefaultParagraphFont"/>
    <w:rsid w:val="003E2441"/>
  </w:style>
  <w:style w:type="paragraph" w:customStyle="1" w:styleId="articlebodynormaltext">
    <w:name w:val="articlebody_normaltext"/>
    <w:basedOn w:val="Normal"/>
    <w:rsid w:val="003E2441"/>
    <w:pPr>
      <w:spacing w:before="100" w:beforeAutospacing="1" w:after="100" w:afterAutospacing="1"/>
    </w:pPr>
    <w:rPr>
      <w:rFonts w:ascii="Georgia" w:hAnsi="Georgia"/>
    </w:rPr>
  </w:style>
  <w:style w:type="character" w:customStyle="1" w:styleId="Bodytext21">
    <w:name w:val="Body text (2)_"/>
    <w:basedOn w:val="DefaultParagraphFont"/>
    <w:link w:val="Bodytext22"/>
    <w:rsid w:val="003E2441"/>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3E2441"/>
    <w:pPr>
      <w:widowControl w:val="0"/>
      <w:shd w:val="clear" w:color="auto" w:fill="FFFFFF"/>
      <w:spacing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rsid w:val="003E2441"/>
    <w:rPr>
      <w:iCs w:val="0"/>
      <w:sz w:val="22"/>
    </w:rPr>
  </w:style>
  <w:style w:type="paragraph" w:customStyle="1" w:styleId="StyleHeading4TagBigcardNotBold">
    <w:name w:val="Style Heading 4TagBig card + Not Bold"/>
    <w:basedOn w:val="Heading4"/>
    <w:rsid w:val="003E2441"/>
    <w:rPr>
      <w:iCs w:val="0"/>
    </w:rPr>
  </w:style>
  <w:style w:type="character" w:customStyle="1" w:styleId="StyleUnderlineBorderSinglesolidlineAuto05ptLinew">
    <w:name w:val="Style Underline Border: : (Single solid line Auto  0.5 pt Line w..."/>
    <w:basedOn w:val="DefaultParagraphFont"/>
    <w:rsid w:val="003E2441"/>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3E2441"/>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3E2441"/>
    <w:rPr>
      <w:b w:val="0"/>
      <w:bCs w:val="0"/>
      <w:sz w:val="14"/>
      <w:u w:val="none"/>
    </w:rPr>
  </w:style>
  <w:style w:type="character" w:customStyle="1" w:styleId="Style7ptBold">
    <w:name w:val="Style 7 pt Bold"/>
    <w:basedOn w:val="DefaultParagraphFont"/>
    <w:rsid w:val="003E2441"/>
    <w:rPr>
      <w:b w:val="0"/>
      <w:bCs/>
      <w:sz w:val="14"/>
    </w:rPr>
  </w:style>
  <w:style w:type="paragraph" w:customStyle="1" w:styleId="Stylecardtext8pt">
    <w:name w:val="Style card text + 8 pt"/>
    <w:basedOn w:val="Normal"/>
    <w:rsid w:val="003E2441"/>
    <w:pPr>
      <w:ind w:right="288"/>
    </w:pPr>
    <w:rPr>
      <w:sz w:val="16"/>
    </w:rPr>
  </w:style>
  <w:style w:type="paragraph" w:customStyle="1" w:styleId="Stylecardtext5pt">
    <w:name w:val="Style card text + 5 pt"/>
    <w:basedOn w:val="Normal"/>
    <w:rsid w:val="003E2441"/>
    <w:pPr>
      <w:ind w:right="288"/>
    </w:pPr>
    <w:rPr>
      <w:sz w:val="10"/>
    </w:rPr>
  </w:style>
  <w:style w:type="character" w:customStyle="1" w:styleId="StyleStyleBoldUnderlineUnderlineIntenseEmphasis1apple-style-">
    <w:name w:val="Style Style Bold UnderlineUnderlineIntense Emphasis1apple-style-..."/>
    <w:basedOn w:val="DefaultParagraphFont"/>
    <w:rsid w:val="003E244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E244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E2441"/>
    <w:rPr>
      <w:rFonts w:ascii="Georgia" w:hAnsi="Georgia"/>
      <w:u w:val="single"/>
    </w:rPr>
  </w:style>
  <w:style w:type="paragraph" w:customStyle="1" w:styleId="StyleCardsGeorgia12ptBoldThickunderlineBorderSin">
    <w:name w:val="Style Cards + Georgia 12 pt Bold Thick underline Border: : (Sin..."/>
    <w:basedOn w:val="Normal"/>
    <w:rsid w:val="003E2441"/>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3E2441"/>
    <w:rPr>
      <w:rFonts w:ascii="Georgia" w:hAnsi="Georgia"/>
      <w:sz w:val="24"/>
      <w:u w:val="single"/>
    </w:rPr>
  </w:style>
  <w:style w:type="paragraph" w:customStyle="1" w:styleId="StyleCardsGeorgia">
    <w:name w:val="Style Cards + Georgia"/>
    <w:basedOn w:val="Normal"/>
    <w:rsid w:val="003E2441"/>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3E2441"/>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3E2441"/>
    <w:pPr>
      <w:spacing w:after="200" w:line="276" w:lineRule="auto"/>
      <w:contextualSpacing/>
    </w:pPr>
    <w:rPr>
      <w:rFonts w:eastAsia="Malgun Gothic"/>
      <w:sz w:val="24"/>
      <w:u w:val="single"/>
    </w:rPr>
  </w:style>
  <w:style w:type="paragraph" w:styleId="Index1">
    <w:name w:val="index 1"/>
    <w:basedOn w:val="Normal"/>
    <w:next w:val="Normal"/>
    <w:autoRedefine/>
    <w:unhideWhenUsed/>
    <w:rsid w:val="003E2441"/>
    <w:pPr>
      <w:ind w:left="220" w:hanging="220"/>
    </w:pPr>
  </w:style>
  <w:style w:type="paragraph" w:customStyle="1" w:styleId="Quote2">
    <w:name w:val="Quote2"/>
    <w:basedOn w:val="Default"/>
    <w:next w:val="Default"/>
    <w:rsid w:val="003E244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3E2441"/>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3E2441"/>
    <w:pPr>
      <w:keepNext/>
      <w:keepLines/>
      <w:spacing w:before="200"/>
      <w:outlineLvl w:val="3"/>
    </w:pPr>
    <w:rPr>
      <w:rFonts w:eastAsia="Times New Roman"/>
      <w:b/>
      <w:bCs/>
      <w:iCs/>
      <w:sz w:val="26"/>
    </w:rPr>
  </w:style>
  <w:style w:type="paragraph" w:customStyle="1" w:styleId="post-subtitle">
    <w:name w:val="post-subtitle"/>
    <w:basedOn w:val="Normal"/>
    <w:rsid w:val="003E2441"/>
    <w:pPr>
      <w:spacing w:before="100" w:beforeAutospacing="1" w:after="100" w:afterAutospacing="1"/>
    </w:pPr>
    <w:rPr>
      <w:rFonts w:eastAsia="Times New Roman"/>
      <w:szCs w:val="24"/>
    </w:rPr>
  </w:style>
  <w:style w:type="paragraph" w:customStyle="1" w:styleId="Pa1">
    <w:name w:val="Pa1"/>
    <w:basedOn w:val="Default"/>
    <w:next w:val="Default"/>
    <w:uiPriority w:val="99"/>
    <w:rsid w:val="003E2441"/>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tagline2">
    <w:name w:val="tagline"/>
    <w:basedOn w:val="Normal"/>
    <w:rsid w:val="003E2441"/>
    <w:pPr>
      <w:spacing w:before="100" w:beforeAutospacing="1" w:after="100" w:afterAutospacing="1"/>
    </w:pPr>
    <w:rPr>
      <w:rFonts w:eastAsia="Times New Roman"/>
      <w:szCs w:val="24"/>
    </w:rPr>
  </w:style>
  <w:style w:type="paragraph" w:customStyle="1" w:styleId="Block1">
    <w:name w:val="Block1"/>
    <w:basedOn w:val="Normal"/>
    <w:next w:val="Normal"/>
    <w:uiPriority w:val="3"/>
    <w:qFormat/>
    <w:rsid w:val="003E2441"/>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3E2441"/>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paragraph" w:customStyle="1" w:styleId="ReallySamllText">
    <w:name w:val="ReallySamllText"/>
    <w:basedOn w:val="Normal"/>
    <w:link w:val="ReallySamllTextChar"/>
    <w:autoRedefine/>
    <w:rsid w:val="003E2441"/>
    <w:rPr>
      <w:rFonts w:asciiTheme="minorHAnsi" w:hAnsiTheme="minorHAnsi" w:cstheme="minorBidi"/>
      <w:sz w:val="12"/>
      <w:szCs w:val="24"/>
    </w:rPr>
  </w:style>
  <w:style w:type="paragraph" w:customStyle="1" w:styleId="CardCites">
    <w:name w:val="Card Cites"/>
    <w:basedOn w:val="Normal"/>
    <w:next w:val="Normal"/>
    <w:qFormat/>
    <w:rsid w:val="003E2441"/>
    <w:rPr>
      <w:rFonts w:eastAsia="Times New Roman"/>
      <w:b/>
      <w:sz w:val="20"/>
      <w:szCs w:val="24"/>
    </w:rPr>
  </w:style>
  <w:style w:type="paragraph" w:customStyle="1" w:styleId="NormalWeb3">
    <w:name w:val="Normal (Web)3"/>
    <w:basedOn w:val="Normal"/>
    <w:rsid w:val="003E2441"/>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3E2441"/>
    <w:pPr>
      <w:ind w:left="400"/>
    </w:pPr>
    <w:rPr>
      <w:rFonts w:eastAsia="Times New Roman"/>
      <w:szCs w:val="24"/>
    </w:rPr>
  </w:style>
  <w:style w:type="paragraph" w:customStyle="1" w:styleId="TagCiteChar2">
    <w:name w:val="Tag / Cite Char"/>
    <w:basedOn w:val="Normal"/>
    <w:rsid w:val="003E2441"/>
    <w:rPr>
      <w:rFonts w:eastAsia="Times New Roman"/>
      <w:b/>
      <w:color w:val="000000"/>
      <w:szCs w:val="24"/>
    </w:rPr>
  </w:style>
  <w:style w:type="paragraph" w:customStyle="1" w:styleId="PageNumber2">
    <w:name w:val="Page Number2"/>
    <w:basedOn w:val="Normal"/>
    <w:next w:val="Normal"/>
    <w:rsid w:val="003E2441"/>
    <w:rPr>
      <w:rFonts w:eastAsia="Times New Roman"/>
      <w:sz w:val="20"/>
      <w:szCs w:val="24"/>
    </w:rPr>
  </w:style>
  <w:style w:type="paragraph" w:customStyle="1" w:styleId="HeaderFooter">
    <w:name w:val="Header &amp; Footer"/>
    <w:rsid w:val="003E2441"/>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3E2441"/>
    <w:rPr>
      <w:rFonts w:ascii="Arial Narrow" w:eastAsia="Times New Roman" w:hAnsi="Arial Narrow"/>
      <w:color w:val="000000"/>
      <w:sz w:val="16"/>
      <w:szCs w:val="24"/>
    </w:rPr>
  </w:style>
  <w:style w:type="paragraph" w:customStyle="1" w:styleId="HeaderDebate">
    <w:name w:val="Header Debate"/>
    <w:basedOn w:val="Normal"/>
    <w:rsid w:val="003E2441"/>
    <w:pPr>
      <w:jc w:val="center"/>
      <w:outlineLvl w:val="0"/>
    </w:pPr>
    <w:rPr>
      <w:rFonts w:eastAsia="Times New Roman"/>
      <w:b/>
      <w:sz w:val="48"/>
      <w:szCs w:val="24"/>
      <w:u w:val="words"/>
    </w:rPr>
  </w:style>
  <w:style w:type="paragraph" w:customStyle="1" w:styleId="CardTagCharChar">
    <w:name w:val="Card Tag Char Char"/>
    <w:basedOn w:val="Normal"/>
    <w:rsid w:val="003E2441"/>
    <w:rPr>
      <w:rFonts w:eastAsia="Times New Roman"/>
      <w:b/>
      <w:szCs w:val="24"/>
    </w:rPr>
  </w:style>
  <w:style w:type="paragraph" w:customStyle="1" w:styleId="fixed">
    <w:name w:val="fixed"/>
    <w:basedOn w:val="Normal"/>
    <w:rsid w:val="003E2441"/>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3E2441"/>
    <w:pPr>
      <w:spacing w:before="100" w:beforeAutospacing="1" w:after="100" w:afterAutospacing="1"/>
    </w:pPr>
    <w:rPr>
      <w:rFonts w:eastAsia="Times New Roman"/>
      <w:szCs w:val="24"/>
    </w:rPr>
  </w:style>
  <w:style w:type="paragraph" w:customStyle="1" w:styleId="ExecutiveSummarytext">
    <w:name w:val="Executive Summary text"/>
    <w:basedOn w:val="Normal"/>
    <w:next w:val="Normal"/>
    <w:rsid w:val="003E2441"/>
    <w:pPr>
      <w:autoSpaceDE w:val="0"/>
      <w:autoSpaceDN w:val="0"/>
      <w:adjustRightInd w:val="0"/>
    </w:pPr>
    <w:rPr>
      <w:rFonts w:ascii="Arial" w:eastAsia="Times New Roman" w:hAnsi="Arial"/>
      <w:szCs w:val="24"/>
    </w:rPr>
  </w:style>
  <w:style w:type="character" w:customStyle="1" w:styleId="NormalUnderlineChar1">
    <w:name w:val="Normal Underline Char1"/>
    <w:locked/>
    <w:rsid w:val="003E2441"/>
    <w:rPr>
      <w:u w:val="single"/>
    </w:rPr>
  </w:style>
  <w:style w:type="character" w:customStyle="1" w:styleId="CardUpSize-LightChar">
    <w:name w:val="CardUpSize - Light Char"/>
    <w:link w:val="CardUpSize-Light"/>
    <w:locked/>
    <w:rsid w:val="003E2441"/>
    <w:rPr>
      <w:rFonts w:ascii="Times New Roman" w:eastAsia="Times New Roman" w:hAnsi="Times New Roman"/>
      <w:szCs w:val="32"/>
      <w:u w:val="single"/>
    </w:rPr>
  </w:style>
  <w:style w:type="paragraph" w:customStyle="1" w:styleId="CardUpSize-Light">
    <w:name w:val="CardUpSize - Light"/>
    <w:basedOn w:val="Normal"/>
    <w:link w:val="CardUpSize-LightChar"/>
    <w:rsid w:val="003E2441"/>
    <w:pPr>
      <w:jc w:val="both"/>
    </w:pPr>
    <w:rPr>
      <w:rFonts w:eastAsia="Times New Roman" w:cstheme="minorBidi"/>
      <w:szCs w:val="32"/>
      <w:u w:val="single"/>
    </w:rPr>
  </w:style>
  <w:style w:type="character" w:customStyle="1" w:styleId="CiteCardUpSize-HeavyChar">
    <w:name w:val="Cite // CardUpSize - Heavy Char"/>
    <w:link w:val="CiteCardUpSize-Heavy"/>
    <w:locked/>
    <w:rsid w:val="003E2441"/>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3E2441"/>
    <w:pPr>
      <w:jc w:val="both"/>
    </w:pPr>
    <w:rPr>
      <w:rFonts w:eastAsia="Times New Roman" w:cstheme="minorBidi"/>
      <w:b/>
      <w:szCs w:val="32"/>
      <w:u w:val="single"/>
    </w:rPr>
  </w:style>
  <w:style w:type="paragraph" w:customStyle="1" w:styleId="SmallCite">
    <w:name w:val="Small Cite"/>
    <w:basedOn w:val="Normal"/>
    <w:rsid w:val="003E2441"/>
    <w:rPr>
      <w:rFonts w:ascii="Verdana" w:eastAsia="Times New Roman" w:hAnsi="Verdana"/>
      <w:sz w:val="16"/>
      <w:szCs w:val="24"/>
    </w:rPr>
  </w:style>
  <w:style w:type="paragraph" w:customStyle="1" w:styleId="clearformatting">
    <w:name w:val="clear formatting"/>
    <w:basedOn w:val="Heading2"/>
    <w:rsid w:val="003E2441"/>
    <w:pPr>
      <w:keepNext w:val="0"/>
      <w:keepLines w:val="0"/>
      <w:autoSpaceDE w:val="0"/>
      <w:autoSpaceDN w:val="0"/>
      <w:adjustRightInd w:val="0"/>
      <w:spacing w:before="0"/>
      <w:jc w:val="left"/>
      <w:outlineLvl w:val="9"/>
    </w:pPr>
    <w:rPr>
      <w:b w:val="0"/>
      <w:bCs/>
      <w:sz w:val="24"/>
      <w:szCs w:val="18"/>
      <w:u w:val="none"/>
    </w:rPr>
  </w:style>
  <w:style w:type="paragraph" w:customStyle="1" w:styleId="Blocktitle3">
    <w:name w:val="Block title"/>
    <w:basedOn w:val="Heading1"/>
    <w:autoRedefine/>
    <w:rsid w:val="003E2441"/>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rsid w:val="003E2441"/>
    <w:pPr>
      <w:spacing w:after="240" w:line="360" w:lineRule="atLeast"/>
    </w:pPr>
    <w:rPr>
      <w:rFonts w:eastAsia="Times New Roman"/>
      <w:b/>
      <w:bCs/>
      <w:sz w:val="16"/>
      <w:szCs w:val="16"/>
    </w:rPr>
  </w:style>
  <w:style w:type="paragraph" w:customStyle="1" w:styleId="PlaceholderText1">
    <w:name w:val="Placeholder Text1"/>
    <w:basedOn w:val="Normal"/>
    <w:rsid w:val="003E2441"/>
    <w:pPr>
      <w:keepNext/>
      <w:numPr>
        <w:numId w:val="14"/>
      </w:numPr>
      <w:outlineLvl w:val="0"/>
    </w:pPr>
    <w:rPr>
      <w:rFonts w:eastAsia="MS Gothic"/>
      <w:szCs w:val="24"/>
    </w:rPr>
  </w:style>
  <w:style w:type="character" w:customStyle="1" w:styleId="ImportantTextChar">
    <w:name w:val="Important Text Char"/>
    <w:link w:val="ImportantText"/>
    <w:locked/>
    <w:rsid w:val="003E2441"/>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3E2441"/>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3E2441"/>
    <w:rPr>
      <w:rFonts w:ascii="HNKAOE+Arial" w:hAnsi="HNKAOE+Arial"/>
    </w:rPr>
  </w:style>
  <w:style w:type="paragraph" w:customStyle="1" w:styleId="StyleBodyText11ptBlackUnderline">
    <w:name w:val="Style Body Text + 11 pt Black Underline"/>
    <w:basedOn w:val="BodyText"/>
    <w:link w:val="StyleBodyText11ptBlackUnderlineChar"/>
    <w:rsid w:val="003E2441"/>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3E2441"/>
    <w:rPr>
      <w:rFonts w:ascii="HNKAOE+Arial" w:hAnsi="HNKAOE+Arial"/>
    </w:rPr>
  </w:style>
  <w:style w:type="paragraph" w:customStyle="1" w:styleId="StyleBodyText11ptBoldBlack">
    <w:name w:val="Style Body Text + 11 pt Bold Black"/>
    <w:basedOn w:val="BodyText"/>
    <w:link w:val="StyleBodyText11ptBoldBlackChar"/>
    <w:rsid w:val="003E2441"/>
    <w:pPr>
      <w:autoSpaceDE w:val="0"/>
      <w:autoSpaceDN w:val="0"/>
      <w:adjustRightInd w:val="0"/>
      <w:spacing w:after="0"/>
    </w:pPr>
    <w:rPr>
      <w:rFonts w:ascii="HNKAOE+Arial" w:hAnsi="HNKAOE+Arial" w:cstheme="minorBidi"/>
    </w:rPr>
  </w:style>
  <w:style w:type="character" w:customStyle="1" w:styleId="Heading5SizeDownChar">
    <w:name w:val="Heading 5 Size Down Char"/>
    <w:link w:val="Heading5SizeDown"/>
    <w:locked/>
    <w:rsid w:val="003E2441"/>
    <w:rPr>
      <w:rFonts w:ascii="Times New Roman" w:eastAsia="Times New Roman" w:hAnsi="Times New Roman"/>
      <w:szCs w:val="16"/>
    </w:rPr>
  </w:style>
  <w:style w:type="paragraph" w:customStyle="1" w:styleId="Heading5SizeDown">
    <w:name w:val="Heading 5 Size Down"/>
    <w:basedOn w:val="Normal"/>
    <w:link w:val="Heading5SizeDownChar"/>
    <w:autoRedefine/>
    <w:rsid w:val="003E2441"/>
    <w:pPr>
      <w:tabs>
        <w:tab w:val="left" w:pos="1440"/>
      </w:tabs>
      <w:jc w:val="both"/>
    </w:pPr>
    <w:rPr>
      <w:rFonts w:eastAsia="Times New Roman" w:cstheme="minorBidi"/>
      <w:szCs w:val="16"/>
    </w:rPr>
  </w:style>
  <w:style w:type="character" w:customStyle="1" w:styleId="Normal2BoldChar">
    <w:name w:val="Normal2 + Bold Char"/>
    <w:link w:val="Normal2Bold"/>
    <w:locked/>
    <w:rsid w:val="003E2441"/>
    <w:rPr>
      <w:rFonts w:ascii="Times New Roman" w:eastAsia="Times New Roman" w:hAnsi="Times New Roman" w:cs="Arial"/>
      <w:b/>
      <w:szCs w:val="44"/>
    </w:rPr>
  </w:style>
  <w:style w:type="paragraph" w:customStyle="1" w:styleId="Normal2Bold">
    <w:name w:val="Normal2 + Bold"/>
    <w:basedOn w:val="Normal"/>
    <w:link w:val="Normal2BoldChar"/>
    <w:rsid w:val="003E2441"/>
    <w:pPr>
      <w:tabs>
        <w:tab w:val="left" w:pos="1440"/>
      </w:tabs>
    </w:pPr>
    <w:rPr>
      <w:rFonts w:eastAsia="Times New Roman" w:cs="Arial"/>
      <w:b/>
      <w:szCs w:val="44"/>
    </w:rPr>
  </w:style>
  <w:style w:type="character" w:customStyle="1" w:styleId="ListContentsChar">
    <w:name w:val="List Contents Char"/>
    <w:link w:val="ListContents"/>
    <w:locked/>
    <w:rsid w:val="003E2441"/>
    <w:rPr>
      <w:rFonts w:ascii="Times New Roman" w:eastAsia="Times New Roman" w:hAnsi="Times New Roman"/>
      <w:lang w:eastAsia="ar-SA"/>
    </w:rPr>
  </w:style>
  <w:style w:type="paragraph" w:customStyle="1" w:styleId="ListContents">
    <w:name w:val="List Contents"/>
    <w:basedOn w:val="Normal"/>
    <w:link w:val="ListContentsChar"/>
    <w:rsid w:val="003E2441"/>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3E2441"/>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3E2441"/>
    <w:rPr>
      <w:color w:val="231F20"/>
      <w:u w:val="single"/>
    </w:rPr>
  </w:style>
  <w:style w:type="character" w:customStyle="1" w:styleId="UnimportantCharChar">
    <w:name w:val="Unimportant Char Char"/>
    <w:link w:val="Unimportant"/>
    <w:locked/>
    <w:rsid w:val="003E2441"/>
    <w:rPr>
      <w:rFonts w:ascii="Arial" w:eastAsia="Times New Roman" w:hAnsi="Arial"/>
      <w:sz w:val="12"/>
    </w:rPr>
  </w:style>
  <w:style w:type="paragraph" w:customStyle="1" w:styleId="Unimportant">
    <w:name w:val="Unimportant"/>
    <w:basedOn w:val="Normal"/>
    <w:link w:val="UnimportantCharChar"/>
    <w:rsid w:val="003E2441"/>
    <w:pPr>
      <w:jc w:val="both"/>
    </w:pPr>
    <w:rPr>
      <w:rFonts w:ascii="Arial" w:eastAsia="Times New Roman" w:hAnsi="Arial" w:cstheme="minorBidi"/>
      <w:sz w:val="12"/>
    </w:rPr>
  </w:style>
  <w:style w:type="character" w:customStyle="1" w:styleId="TagCiteChar3">
    <w:name w:val="Tag &amp; Cite Char"/>
    <w:link w:val="TagCite2"/>
    <w:locked/>
    <w:rsid w:val="003E2441"/>
    <w:rPr>
      <w:rFonts w:ascii="Arial" w:eastAsia="Times New Roman" w:hAnsi="Arial"/>
      <w:b/>
    </w:rPr>
  </w:style>
  <w:style w:type="paragraph" w:customStyle="1" w:styleId="TagCite2">
    <w:name w:val="Tag &amp; Cite"/>
    <w:basedOn w:val="Normal"/>
    <w:link w:val="TagCiteChar3"/>
    <w:rsid w:val="003E2441"/>
    <w:pPr>
      <w:jc w:val="both"/>
    </w:pPr>
    <w:rPr>
      <w:rFonts w:ascii="Arial" w:eastAsia="Times New Roman" w:hAnsi="Arial" w:cstheme="minorBidi"/>
      <w:b/>
    </w:rPr>
  </w:style>
  <w:style w:type="character" w:customStyle="1" w:styleId="HighlightedTextChar">
    <w:name w:val="Highlighted Text Char"/>
    <w:link w:val="HighlightedText"/>
    <w:locked/>
    <w:rsid w:val="003E2441"/>
    <w:rPr>
      <w:rFonts w:ascii="Arial" w:eastAsia="Times New Roman" w:hAnsi="Arial"/>
      <w:b/>
      <w:u w:val="thick"/>
    </w:rPr>
  </w:style>
  <w:style w:type="paragraph" w:customStyle="1" w:styleId="HighlightedText">
    <w:name w:val="Highlighted Text"/>
    <w:basedOn w:val="Normal"/>
    <w:link w:val="HighlightedTextChar"/>
    <w:rsid w:val="003E2441"/>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3E2441"/>
    <w:rPr>
      <w:rFonts w:ascii="Arial" w:eastAsia="Times New Roman" w:hAnsi="Arial"/>
      <w:sz w:val="20"/>
      <w:szCs w:val="20"/>
    </w:rPr>
  </w:style>
  <w:style w:type="paragraph" w:customStyle="1" w:styleId="textunderline0">
    <w:name w:val="text underline"/>
    <w:basedOn w:val="Normal"/>
    <w:link w:val="textunderlineChar0"/>
    <w:autoRedefine/>
    <w:rsid w:val="003E2441"/>
    <w:rPr>
      <w:rFonts w:asciiTheme="minorHAnsi" w:hAnsiTheme="minorHAnsi" w:cstheme="minorBidi"/>
      <w:sz w:val="24"/>
      <w:u w:val="thick"/>
    </w:rPr>
  </w:style>
  <w:style w:type="character" w:customStyle="1" w:styleId="DebateTagChar">
    <w:name w:val="Debate Tag Char"/>
    <w:link w:val="DebateTag"/>
    <w:locked/>
    <w:rsid w:val="003E2441"/>
    <w:rPr>
      <w:rFonts w:ascii="Garamond" w:hAnsi="Garamond"/>
      <w:b/>
    </w:rPr>
  </w:style>
  <w:style w:type="paragraph" w:customStyle="1" w:styleId="DebateTag">
    <w:name w:val="Debate Tag"/>
    <w:basedOn w:val="Normal"/>
    <w:link w:val="DebateTagChar"/>
    <w:autoRedefine/>
    <w:rsid w:val="003E2441"/>
    <w:pPr>
      <w:tabs>
        <w:tab w:val="left" w:pos="270"/>
      </w:tabs>
    </w:pPr>
    <w:rPr>
      <w:rFonts w:ascii="Garamond" w:hAnsi="Garamond" w:cstheme="minorBidi"/>
      <w:b/>
    </w:rPr>
  </w:style>
  <w:style w:type="paragraph" w:customStyle="1" w:styleId="DebateCite">
    <w:name w:val="Debate Cite"/>
    <w:basedOn w:val="Normal"/>
    <w:autoRedefine/>
    <w:rsid w:val="003E2441"/>
    <w:pPr>
      <w:tabs>
        <w:tab w:val="left" w:pos="270"/>
      </w:tabs>
    </w:pPr>
    <w:rPr>
      <w:rFonts w:eastAsia="Times New Roman"/>
      <w:sz w:val="20"/>
      <w:szCs w:val="24"/>
    </w:rPr>
  </w:style>
  <w:style w:type="paragraph" w:customStyle="1" w:styleId="BlockTitle10">
    <w:name w:val="Block Title #1"/>
    <w:basedOn w:val="Heading1"/>
    <w:rsid w:val="003E2441"/>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caps/>
      <w:color w:val="000000"/>
      <w:kern w:val="32"/>
      <w:sz w:val="32"/>
    </w:rPr>
  </w:style>
  <w:style w:type="paragraph" w:customStyle="1" w:styleId="PreformattedText">
    <w:name w:val="Preformatted Text"/>
    <w:basedOn w:val="Normal"/>
    <w:rsid w:val="003E2441"/>
    <w:pPr>
      <w:widowControl w:val="0"/>
      <w:suppressAutoHyphens/>
    </w:pPr>
    <w:rPr>
      <w:rFonts w:ascii="Courier New" w:eastAsia="Courier New" w:hAnsi="Courier New"/>
      <w:sz w:val="20"/>
      <w:szCs w:val="20"/>
    </w:rPr>
  </w:style>
  <w:style w:type="paragraph" w:customStyle="1" w:styleId="MaggieTag">
    <w:name w:val="MaggieTag"/>
    <w:basedOn w:val="Heading2"/>
    <w:rsid w:val="003E2441"/>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3E2441"/>
    <w:rPr>
      <w:rFonts w:ascii="Times New Roman" w:eastAsia="Times New Roman" w:hAnsi="Times New Roman"/>
    </w:rPr>
  </w:style>
  <w:style w:type="paragraph" w:customStyle="1" w:styleId="Heading4Cite">
    <w:name w:val="Heading 4 Cite"/>
    <w:basedOn w:val="Normal"/>
    <w:link w:val="Heading4CiteChar"/>
    <w:autoRedefine/>
    <w:rsid w:val="003E2441"/>
    <w:rPr>
      <w:rFonts w:eastAsia="Times New Roman" w:cstheme="minorBidi"/>
    </w:rPr>
  </w:style>
  <w:style w:type="character" w:customStyle="1" w:styleId="UnunderlinedTextChar">
    <w:name w:val="Ununderlined Text Char"/>
    <w:link w:val="UnunderlinedText"/>
    <w:locked/>
    <w:rsid w:val="003E2441"/>
    <w:rPr>
      <w:rFonts w:eastAsia="Times New Roman"/>
      <w:bCs/>
      <w:sz w:val="12"/>
    </w:rPr>
  </w:style>
  <w:style w:type="paragraph" w:customStyle="1" w:styleId="UnunderlinedText">
    <w:name w:val="Ununderlined Text"/>
    <w:basedOn w:val="Normal"/>
    <w:link w:val="UnunderlinedTextChar"/>
    <w:autoRedefine/>
    <w:rsid w:val="003E2441"/>
    <w:pPr>
      <w:spacing w:after="200" w:line="276" w:lineRule="auto"/>
    </w:pPr>
    <w:rPr>
      <w:rFonts w:asciiTheme="minorHAnsi" w:eastAsia="Times New Roman" w:hAnsiTheme="minorHAnsi" w:cstheme="minorBidi"/>
      <w:bCs/>
      <w:sz w:val="12"/>
    </w:rPr>
  </w:style>
  <w:style w:type="paragraph" w:customStyle="1" w:styleId="BlockTitle4">
    <w:name w:val="%Block Title"/>
    <w:basedOn w:val="Heading1"/>
    <w:rsid w:val="003E2441"/>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bCs/>
      <w:kern w:val="32"/>
      <w:sz w:val="28"/>
    </w:rPr>
  </w:style>
  <w:style w:type="paragraph" w:customStyle="1" w:styleId="ThickUnderline">
    <w:name w:val="ThickUnderline"/>
    <w:rsid w:val="003E24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Heading3"/>
    <w:rsid w:val="003E2441"/>
    <w:pPr>
      <w:keepNext w:val="0"/>
      <w:keepLines w:val="0"/>
      <w:pageBreakBefore w:val="0"/>
      <w:widowControl w:val="0"/>
      <w:autoSpaceDE w:val="0"/>
      <w:autoSpaceDN w:val="0"/>
      <w:adjustRightInd w:val="0"/>
      <w:spacing w:before="0" w:line="240" w:lineRule="auto"/>
      <w:jc w:val="both"/>
    </w:pPr>
    <w:rPr>
      <w:rFonts w:eastAsia="Times New Roman" w:cs="Times-Roman"/>
      <w:b w:val="0"/>
      <w:bCs/>
      <w:sz w:val="20"/>
      <w:szCs w:val="22"/>
      <w:u w:val="dash"/>
      <w:lang w:bidi="en-US"/>
    </w:rPr>
  </w:style>
  <w:style w:type="character" w:customStyle="1" w:styleId="Card-UnderlineChar">
    <w:name w:val="Card-Underline Char"/>
    <w:link w:val="Card-Underline0"/>
    <w:locked/>
    <w:rsid w:val="003E2441"/>
    <w:rPr>
      <w:rFonts w:ascii="Century Gothic" w:eastAsia="Cambria" w:hAnsi="Century Gothic"/>
      <w:u w:val="thick"/>
    </w:rPr>
  </w:style>
  <w:style w:type="paragraph" w:customStyle="1" w:styleId="Card-Underline0">
    <w:name w:val="Card-Underline"/>
    <w:basedOn w:val="Normal"/>
    <w:link w:val="Card-UnderlineChar"/>
    <w:qFormat/>
    <w:rsid w:val="003E2441"/>
    <w:rPr>
      <w:rFonts w:ascii="Century Gothic" w:eastAsia="Cambria" w:hAnsi="Century Gothic" w:cstheme="minorBidi"/>
      <w:u w:val="thick"/>
    </w:rPr>
  </w:style>
  <w:style w:type="paragraph" w:customStyle="1" w:styleId="PageNumber3">
    <w:name w:val="Page Number3"/>
    <w:basedOn w:val="Normal"/>
    <w:next w:val="Normal"/>
    <w:rsid w:val="003E2441"/>
    <w:rPr>
      <w:rFonts w:eastAsia="Times New Roman"/>
      <w:sz w:val="20"/>
      <w:szCs w:val="24"/>
    </w:rPr>
  </w:style>
  <w:style w:type="paragraph" w:customStyle="1" w:styleId="PageNumber4">
    <w:name w:val="Page Number4"/>
    <w:basedOn w:val="Normal"/>
    <w:next w:val="Normal"/>
    <w:rsid w:val="003E2441"/>
    <w:rPr>
      <w:rFonts w:eastAsia="Times New Roman"/>
      <w:sz w:val="20"/>
      <w:szCs w:val="24"/>
    </w:rPr>
  </w:style>
  <w:style w:type="paragraph" w:customStyle="1" w:styleId="PageNumber5">
    <w:name w:val="Page Number5"/>
    <w:basedOn w:val="Normal"/>
    <w:next w:val="Normal"/>
    <w:rsid w:val="003E2441"/>
    <w:rPr>
      <w:rFonts w:eastAsia="Times New Roman"/>
      <w:sz w:val="20"/>
      <w:szCs w:val="24"/>
    </w:rPr>
  </w:style>
  <w:style w:type="paragraph" w:customStyle="1" w:styleId="smalltext10">
    <w:name w:val="small text1"/>
    <w:basedOn w:val="Normal"/>
    <w:next w:val="Normal"/>
    <w:uiPriority w:val="4"/>
    <w:qFormat/>
    <w:rsid w:val="003E2441"/>
    <w:pPr>
      <w:keepNext/>
      <w:keepLines/>
      <w:spacing w:before="200"/>
      <w:outlineLvl w:val="3"/>
    </w:pPr>
    <w:rPr>
      <w:rFonts w:eastAsia="Times New Roman"/>
      <w:b/>
      <w:bCs/>
      <w:iCs/>
      <w:sz w:val="26"/>
    </w:rPr>
  </w:style>
  <w:style w:type="character" w:customStyle="1" w:styleId="CircleChar">
    <w:name w:val="Circle Char"/>
    <w:link w:val="Circle"/>
    <w:locked/>
    <w:rsid w:val="003E2441"/>
    <w:rPr>
      <w:rFonts w:ascii="Times New Roman" w:eastAsia="Times New Roman" w:hAnsi="Times New Roman"/>
      <w:b/>
      <w:u w:val="words"/>
    </w:rPr>
  </w:style>
  <w:style w:type="paragraph" w:customStyle="1" w:styleId="Circle">
    <w:name w:val="Circle"/>
    <w:basedOn w:val="Normal"/>
    <w:link w:val="CircleChar"/>
    <w:rsid w:val="003E2441"/>
    <w:rPr>
      <w:rFonts w:eastAsia="Times New Roman" w:cstheme="minorBidi"/>
      <w:b/>
      <w:u w:val="words"/>
    </w:rPr>
  </w:style>
  <w:style w:type="paragraph" w:customStyle="1" w:styleId="PageNumber6">
    <w:name w:val="Page Number6"/>
    <w:basedOn w:val="Normal"/>
    <w:next w:val="Normal"/>
    <w:rsid w:val="003E2441"/>
    <w:rPr>
      <w:rFonts w:eastAsia="Times New Roman"/>
      <w:sz w:val="20"/>
      <w:szCs w:val="24"/>
    </w:rPr>
  </w:style>
  <w:style w:type="paragraph" w:customStyle="1" w:styleId="user">
    <w:name w:val="user"/>
    <w:basedOn w:val="Normal"/>
    <w:rsid w:val="003E2441"/>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3E2441"/>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3E2441"/>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3E2441"/>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3E2441"/>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3E2441"/>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3E2441"/>
    <w:rPr>
      <w:rFonts w:eastAsia="Times New Roman"/>
      <w:sz w:val="20"/>
      <w:szCs w:val="24"/>
    </w:rPr>
  </w:style>
  <w:style w:type="paragraph" w:customStyle="1" w:styleId="DebateTag0">
    <w:name w:val="DebateTag"/>
    <w:basedOn w:val="Normal"/>
    <w:qFormat/>
    <w:rsid w:val="003E2441"/>
    <w:rPr>
      <w:b/>
      <w:szCs w:val="24"/>
    </w:rPr>
  </w:style>
  <w:style w:type="character" w:customStyle="1" w:styleId="Style8ptChar">
    <w:name w:val="Style 8 pt Char"/>
    <w:rsid w:val="003E2441"/>
    <w:rPr>
      <w:rFonts w:ascii="Garamond" w:eastAsia="Calibri" w:hAnsi="Garamond" w:hint="default"/>
      <w:sz w:val="16"/>
      <w:szCs w:val="22"/>
    </w:rPr>
  </w:style>
  <w:style w:type="character" w:customStyle="1" w:styleId="message-item">
    <w:name w:val="message-item"/>
    <w:rsid w:val="003E2441"/>
  </w:style>
  <w:style w:type="character" w:customStyle="1" w:styleId="lightheader">
    <w:name w:val="lightheader"/>
    <w:rsid w:val="003E2441"/>
  </w:style>
  <w:style w:type="character" w:customStyle="1" w:styleId="datestamp">
    <w:name w:val="datestamp"/>
    <w:rsid w:val="003E2441"/>
  </w:style>
  <w:style w:type="character" w:customStyle="1" w:styleId="forenames">
    <w:name w:val="forenames"/>
    <w:rsid w:val="003E2441"/>
  </w:style>
  <w:style w:type="character" w:customStyle="1" w:styleId="surname">
    <w:name w:val="surname"/>
    <w:rsid w:val="003E2441"/>
  </w:style>
  <w:style w:type="character" w:customStyle="1" w:styleId="refpreview">
    <w:name w:val="refpreview"/>
    <w:rsid w:val="003E2441"/>
  </w:style>
  <w:style w:type="character" w:customStyle="1" w:styleId="loose1">
    <w:name w:val="loose1"/>
    <w:rsid w:val="003E2441"/>
  </w:style>
  <w:style w:type="character" w:customStyle="1" w:styleId="gsa">
    <w:name w:val="gs_a"/>
    <w:rsid w:val="003E2441"/>
  </w:style>
  <w:style w:type="character" w:customStyle="1" w:styleId="goohl1">
    <w:name w:val="goohl1"/>
    <w:rsid w:val="003E2441"/>
  </w:style>
  <w:style w:type="character" w:customStyle="1" w:styleId="mainarttitle">
    <w:name w:val="mainarttitle"/>
    <w:rsid w:val="003E2441"/>
  </w:style>
  <w:style w:type="character" w:customStyle="1" w:styleId="mainartauthor">
    <w:name w:val="mainartauthor"/>
    <w:rsid w:val="003E2441"/>
  </w:style>
  <w:style w:type="character" w:customStyle="1" w:styleId="mainartdate">
    <w:name w:val="mainartdate"/>
    <w:rsid w:val="003E2441"/>
  </w:style>
  <w:style w:type="character" w:customStyle="1" w:styleId="gsggs">
    <w:name w:val="gs_ggs"/>
    <w:rsid w:val="003E2441"/>
  </w:style>
  <w:style w:type="character" w:customStyle="1" w:styleId="ahead">
    <w:name w:val="a_head"/>
    <w:rsid w:val="003E2441"/>
  </w:style>
  <w:style w:type="character" w:customStyle="1" w:styleId="docbody">
    <w:name w:val="docbody"/>
    <w:rsid w:val="003E2441"/>
  </w:style>
  <w:style w:type="character" w:customStyle="1" w:styleId="superscript">
    <w:name w:val="superscript"/>
    <w:rsid w:val="003E2441"/>
  </w:style>
  <w:style w:type="character" w:customStyle="1" w:styleId="bwxsm">
    <w:name w:val="b w xsm"/>
    <w:rsid w:val="003E2441"/>
  </w:style>
  <w:style w:type="character" w:customStyle="1" w:styleId="fstd">
    <w:name w:val="f std"/>
    <w:rsid w:val="003E2441"/>
  </w:style>
  <w:style w:type="character" w:customStyle="1" w:styleId="heading2char2charchar1">
    <w:name w:val="heading2char2charchar1"/>
    <w:rsid w:val="003E2441"/>
  </w:style>
  <w:style w:type="character" w:customStyle="1" w:styleId="charchar60">
    <w:name w:val="charchar6"/>
    <w:rsid w:val="003E2441"/>
  </w:style>
  <w:style w:type="character" w:customStyle="1" w:styleId="bio1">
    <w:name w:val="bio1"/>
    <w:rsid w:val="003E2441"/>
    <w:rPr>
      <w:rFonts w:ascii="Arial" w:hAnsi="Arial" w:cs="Arial" w:hint="default"/>
      <w:i/>
      <w:iCs/>
      <w:color w:val="000000"/>
      <w:sz w:val="20"/>
      <w:szCs w:val="20"/>
    </w:rPr>
  </w:style>
  <w:style w:type="character" w:customStyle="1" w:styleId="cardCharCharCharCharCharChar">
    <w:name w:val="card Char Char Char Char Char Char"/>
    <w:rsid w:val="003E2441"/>
    <w:rPr>
      <w:sz w:val="24"/>
      <w:szCs w:val="24"/>
      <w:lang w:val="en-US" w:eastAsia="en-US" w:bidi="ar-SA"/>
    </w:rPr>
  </w:style>
  <w:style w:type="character" w:customStyle="1" w:styleId="Style24ptBoldUnderlineCenteredCharChar">
    <w:name w:val="Style 24 pt Bold Underline Centered Char Char"/>
    <w:rsid w:val="003E2441"/>
    <w:rPr>
      <w:b/>
      <w:bCs/>
      <w:sz w:val="48"/>
      <w:szCs w:val="24"/>
      <w:u w:val="single"/>
      <w:lang w:val="en-US" w:eastAsia="en-US" w:bidi="ar-SA"/>
    </w:rPr>
  </w:style>
  <w:style w:type="character" w:customStyle="1" w:styleId="TagCiteCharChar0">
    <w:name w:val="Tag / Cite Char Char"/>
    <w:rsid w:val="003E2441"/>
    <w:rPr>
      <w:b/>
      <w:bCs w:val="0"/>
      <w:color w:val="000000"/>
      <w:sz w:val="24"/>
      <w:szCs w:val="24"/>
      <w:lang w:val="en-US" w:eastAsia="en-US" w:bidi="ar-SA"/>
    </w:rPr>
  </w:style>
  <w:style w:type="character" w:customStyle="1" w:styleId="CardTextUnderlinedCharChar">
    <w:name w:val="Card Text Underlined Char Char"/>
    <w:rsid w:val="003E2441"/>
    <w:rPr>
      <w:rFonts w:ascii="Arial Narrow" w:hAnsi="Arial Narrow" w:hint="default"/>
      <w:szCs w:val="24"/>
      <w:u w:val="single"/>
      <w:lang w:val="en-US" w:eastAsia="en-US" w:bidi="ar-SA"/>
    </w:rPr>
  </w:style>
  <w:style w:type="character" w:customStyle="1" w:styleId="CardTagCharCharChar">
    <w:name w:val="Card Tag Char Char Char"/>
    <w:rsid w:val="003E2441"/>
    <w:rPr>
      <w:b/>
      <w:bCs w:val="0"/>
      <w:sz w:val="24"/>
      <w:szCs w:val="24"/>
      <w:lang w:val="en-US" w:eastAsia="en-US" w:bidi="ar-SA"/>
    </w:rPr>
  </w:style>
  <w:style w:type="character" w:customStyle="1" w:styleId="mainbody">
    <w:name w:val="mainbody"/>
    <w:rsid w:val="003E2441"/>
  </w:style>
  <w:style w:type="character" w:customStyle="1" w:styleId="UnderlineStyleChar20">
    <w:name w:val="Underline Style Char2"/>
    <w:rsid w:val="003E2441"/>
    <w:rPr>
      <w:rFonts w:ascii="Garamond" w:hAnsi="Garamond" w:hint="default"/>
      <w:sz w:val="22"/>
      <w:szCs w:val="24"/>
      <w:u w:val="single"/>
      <w:lang w:val="en-US" w:eastAsia="en-US" w:bidi="ar-SA"/>
    </w:rPr>
  </w:style>
  <w:style w:type="character" w:customStyle="1" w:styleId="Style1Char2">
    <w:name w:val="Style1 Char2"/>
    <w:rsid w:val="003E2441"/>
    <w:rPr>
      <w:szCs w:val="24"/>
    </w:rPr>
  </w:style>
  <w:style w:type="character" w:customStyle="1" w:styleId="t13">
    <w:name w:val="t13"/>
    <w:rsid w:val="003E2441"/>
  </w:style>
  <w:style w:type="character" w:customStyle="1" w:styleId="lead">
    <w:name w:val="lead"/>
    <w:rsid w:val="003E2441"/>
  </w:style>
  <w:style w:type="paragraph" w:customStyle="1" w:styleId="CardDownx1">
    <w:name w:val="CardDown x1"/>
    <w:basedOn w:val="Normal"/>
    <w:link w:val="CardDownx1Char"/>
    <w:rsid w:val="003E2441"/>
  </w:style>
  <w:style w:type="character" w:customStyle="1" w:styleId="CardDownx1Char">
    <w:name w:val="CardDown x1 Char"/>
    <w:link w:val="CardDownx1"/>
    <w:locked/>
    <w:rsid w:val="003E2441"/>
    <w:rPr>
      <w:rFonts w:ascii="Times New Roman" w:hAnsi="Times New Roman" w:cs="Times New Roman"/>
    </w:rPr>
  </w:style>
  <w:style w:type="character" w:customStyle="1" w:styleId="CharChar17">
    <w:name w:val="Char Char17"/>
    <w:locked/>
    <w:rsid w:val="003E2441"/>
    <w:rPr>
      <w:rFonts w:ascii="Arial" w:hAnsi="Arial" w:cs="Arial" w:hint="default"/>
      <w:b/>
      <w:bCs/>
      <w:sz w:val="26"/>
      <w:szCs w:val="26"/>
    </w:rPr>
  </w:style>
  <w:style w:type="character" w:customStyle="1" w:styleId="address">
    <w:name w:val="address"/>
    <w:rsid w:val="003E2441"/>
  </w:style>
  <w:style w:type="character" w:customStyle="1" w:styleId="ilspan">
    <w:name w:val="il_span"/>
    <w:rsid w:val="003E2441"/>
  </w:style>
  <w:style w:type="character" w:customStyle="1" w:styleId="articletitle1">
    <w:name w:val="articletitle1"/>
    <w:rsid w:val="003E2441"/>
    <w:rPr>
      <w:rFonts w:ascii="Times New Roman" w:hAnsi="Times New Roman" w:cs="Times New Roman" w:hint="default"/>
      <w:b/>
      <w:bCs/>
      <w:sz w:val="36"/>
      <w:szCs w:val="36"/>
    </w:rPr>
  </w:style>
  <w:style w:type="character" w:customStyle="1" w:styleId="leftidx1">
    <w:name w:val="leftidx1"/>
    <w:rsid w:val="003E2441"/>
    <w:rPr>
      <w:rFonts w:ascii="Verdana" w:hAnsi="Verdana" w:hint="default"/>
      <w:sz w:val="22"/>
      <w:szCs w:val="22"/>
    </w:rPr>
  </w:style>
  <w:style w:type="character" w:customStyle="1" w:styleId="blue1">
    <w:name w:val="blue1"/>
    <w:rsid w:val="003E2441"/>
    <w:rPr>
      <w:color w:val="0000FF"/>
    </w:rPr>
  </w:style>
  <w:style w:type="character" w:customStyle="1" w:styleId="author-link1">
    <w:name w:val="author-link1"/>
    <w:rsid w:val="003E2441"/>
    <w:rPr>
      <w:b w:val="0"/>
      <w:bCs w:val="0"/>
    </w:rPr>
  </w:style>
  <w:style w:type="character" w:customStyle="1" w:styleId="black1">
    <w:name w:val="black1"/>
    <w:rsid w:val="003E2441"/>
    <w:rPr>
      <w:color w:val="000000"/>
    </w:rPr>
  </w:style>
  <w:style w:type="character" w:customStyle="1" w:styleId="StyleunderlinedCharBold">
    <w:name w:val="Style underlined Char + Bold"/>
    <w:rsid w:val="003E2441"/>
    <w:rPr>
      <w:rFonts w:ascii="Times New Roman" w:hAnsi="Times New Roman" w:cs="Times New Roman" w:hint="default"/>
      <w:b/>
      <w:bCs/>
      <w:sz w:val="21"/>
      <w:szCs w:val="24"/>
      <w:u w:val="single"/>
    </w:rPr>
  </w:style>
  <w:style w:type="character" w:customStyle="1" w:styleId="ThickUnderlineCharChar">
    <w:name w:val="Thick Underline Char Char"/>
    <w:rsid w:val="003E2441"/>
    <w:rPr>
      <w:rFonts w:ascii="Calibri" w:eastAsia="Calibri" w:hAnsi="Calibri" w:hint="default"/>
    </w:rPr>
  </w:style>
  <w:style w:type="character" w:customStyle="1" w:styleId="CardUnderline">
    <w:name w:val="Card Underline"/>
    <w:rsid w:val="003E2441"/>
    <w:rPr>
      <w:rFonts w:ascii="Times New Roman" w:hAnsi="Times New Roman" w:cs="Times New Roman" w:hint="default"/>
      <w:sz w:val="20"/>
      <w:u w:val="single"/>
    </w:rPr>
  </w:style>
  <w:style w:type="character" w:customStyle="1" w:styleId="lingoregion">
    <w:name w:val="lingo_region"/>
    <w:rsid w:val="003E2441"/>
  </w:style>
  <w:style w:type="character" w:customStyle="1" w:styleId="cite0">
    <w:name w:val="%cite"/>
    <w:rsid w:val="003E2441"/>
    <w:rPr>
      <w:rFonts w:ascii="Times New Roman" w:hAnsi="Times New Roman" w:cs="Times New Roman" w:hint="default"/>
      <w:b/>
      <w:bCs w:val="0"/>
      <w:sz w:val="24"/>
    </w:rPr>
  </w:style>
  <w:style w:type="character" w:customStyle="1" w:styleId="Emphasis21">
    <w:name w:val="%Emphasis2"/>
    <w:rsid w:val="003E2441"/>
    <w:rPr>
      <w:rFonts w:ascii="Cooper Black" w:hAnsi="Cooper Black" w:hint="default"/>
      <w:iCs/>
      <w:u w:val="single"/>
    </w:rPr>
  </w:style>
  <w:style w:type="character" w:customStyle="1" w:styleId="AAAcite">
    <w:name w:val="AAAcite"/>
    <w:rsid w:val="003E2441"/>
    <w:rPr>
      <w:rFonts w:ascii="Times New Roman" w:hAnsi="Times New Roman" w:cs="Times New Roman" w:hint="default"/>
      <w:b/>
      <w:bCs w:val="0"/>
      <w:sz w:val="24"/>
    </w:rPr>
  </w:style>
  <w:style w:type="character" w:customStyle="1" w:styleId="tmplheaderlink">
    <w:name w:val="tmplheaderlink"/>
    <w:rsid w:val="003E2441"/>
    <w:rPr>
      <w:rFonts w:ascii="Times New Roman" w:hAnsi="Times New Roman" w:cs="Times New Roman" w:hint="default"/>
    </w:rPr>
  </w:style>
  <w:style w:type="character" w:customStyle="1" w:styleId="role">
    <w:name w:val="role"/>
    <w:rsid w:val="003E2441"/>
  </w:style>
  <w:style w:type="character" w:customStyle="1" w:styleId="pagination">
    <w:name w:val="pagination"/>
    <w:rsid w:val="003E2441"/>
  </w:style>
  <w:style w:type="character" w:customStyle="1" w:styleId="doi">
    <w:name w:val="doi"/>
    <w:rsid w:val="003E2441"/>
  </w:style>
  <w:style w:type="character" w:customStyle="1" w:styleId="bodycontents">
    <w:name w:val="bodycontents"/>
    <w:rsid w:val="003E2441"/>
  </w:style>
  <w:style w:type="character" w:customStyle="1" w:styleId="comma">
    <w:name w:val="comma"/>
    <w:rsid w:val="003E2441"/>
  </w:style>
  <w:style w:type="character" w:customStyle="1" w:styleId="pad5right">
    <w:name w:val="pad5right"/>
    <w:rsid w:val="003E2441"/>
  </w:style>
  <w:style w:type="character" w:customStyle="1" w:styleId="divider">
    <w:name w:val="divider"/>
    <w:rsid w:val="003E2441"/>
  </w:style>
  <w:style w:type="character" w:customStyle="1" w:styleId="blogdate">
    <w:name w:val="blogdate"/>
    <w:rsid w:val="003E2441"/>
  </w:style>
  <w:style w:type="character" w:customStyle="1" w:styleId="dot">
    <w:name w:val="dot"/>
    <w:rsid w:val="003E2441"/>
  </w:style>
  <w:style w:type="character" w:customStyle="1" w:styleId="hn-date">
    <w:name w:val="hn-date"/>
    <w:rsid w:val="003E2441"/>
  </w:style>
  <w:style w:type="character" w:customStyle="1" w:styleId="location">
    <w:name w:val="location"/>
    <w:rsid w:val="003E2441"/>
  </w:style>
  <w:style w:type="character" w:customStyle="1" w:styleId="dropcap-letter">
    <w:name w:val="dropcap-letter"/>
    <w:rsid w:val="003E2441"/>
  </w:style>
  <w:style w:type="character" w:customStyle="1" w:styleId="offscreen">
    <w:name w:val="offscreen"/>
    <w:rsid w:val="003E2441"/>
  </w:style>
  <w:style w:type="character" w:customStyle="1" w:styleId="linked-in">
    <w:name w:val="linked-in"/>
    <w:rsid w:val="003E2441"/>
  </w:style>
  <w:style w:type="character" w:customStyle="1" w:styleId="in-widget">
    <w:name w:val="in-widget"/>
    <w:rsid w:val="003E2441"/>
  </w:style>
  <w:style w:type="character" w:customStyle="1" w:styleId="in-right">
    <w:name w:val="in-right"/>
    <w:rsid w:val="003E2441"/>
  </w:style>
  <w:style w:type="character" w:customStyle="1" w:styleId="tickerwrap">
    <w:name w:val="ticker_wrap"/>
    <w:rsid w:val="003E2441"/>
  </w:style>
  <w:style w:type="character" w:customStyle="1" w:styleId="divs">
    <w:name w:val="divs"/>
    <w:rsid w:val="003E2441"/>
  </w:style>
  <w:style w:type="character" w:customStyle="1" w:styleId="in-top">
    <w:name w:val="in-top"/>
    <w:rsid w:val="003E2441"/>
  </w:style>
  <w:style w:type="numbering" w:customStyle="1" w:styleId="1ai1">
    <w:name w:val="1 / a / i1"/>
    <w:rsid w:val="003E2441"/>
    <w:pPr>
      <w:numPr>
        <w:numId w:val="14"/>
      </w:numPr>
    </w:pPr>
  </w:style>
  <w:style w:type="numbering" w:styleId="1ai">
    <w:name w:val="Outline List 1"/>
    <w:basedOn w:val="NoList"/>
    <w:unhideWhenUsed/>
    <w:rsid w:val="003E2441"/>
    <w:pPr>
      <w:numPr>
        <w:numId w:val="15"/>
      </w:numPr>
    </w:pPr>
  </w:style>
  <w:style w:type="character" w:customStyle="1" w:styleId="FontStyle310">
    <w:name w:val="Font Style310"/>
    <w:uiPriority w:val="99"/>
    <w:rsid w:val="003E2441"/>
    <w:rPr>
      <w:rFonts w:ascii="Times New Roman" w:hAnsi="Times New Roman" w:cs="Times New Roman"/>
      <w:b/>
      <w:bCs/>
      <w:i/>
      <w:iCs/>
      <w:spacing w:val="-10"/>
      <w:sz w:val="18"/>
      <w:szCs w:val="18"/>
    </w:rPr>
  </w:style>
  <w:style w:type="character" w:customStyle="1" w:styleId="FontStyle370">
    <w:name w:val="Font Style370"/>
    <w:uiPriority w:val="99"/>
    <w:rsid w:val="003E2441"/>
    <w:rPr>
      <w:rFonts w:ascii="Cambria" w:hAnsi="Cambria" w:cs="Cambria"/>
      <w:b/>
      <w:bCs/>
      <w:spacing w:val="-10"/>
      <w:sz w:val="18"/>
      <w:szCs w:val="18"/>
    </w:rPr>
  </w:style>
  <w:style w:type="character" w:customStyle="1" w:styleId="FontStyle302">
    <w:name w:val="Font Style302"/>
    <w:uiPriority w:val="99"/>
    <w:rsid w:val="003E2441"/>
    <w:rPr>
      <w:rFonts w:ascii="Times New Roman" w:hAnsi="Times New Roman" w:cs="Times New Roman"/>
      <w:b/>
      <w:bCs/>
      <w:sz w:val="22"/>
      <w:szCs w:val="22"/>
    </w:rPr>
  </w:style>
  <w:style w:type="character" w:customStyle="1" w:styleId="FontStyle347">
    <w:name w:val="Font Style347"/>
    <w:uiPriority w:val="99"/>
    <w:rsid w:val="003E2441"/>
    <w:rPr>
      <w:rFonts w:ascii="Times New Roman" w:hAnsi="Times New Roman" w:cs="Times New Roman"/>
      <w:b/>
      <w:bCs/>
      <w:spacing w:val="-10"/>
      <w:sz w:val="20"/>
      <w:szCs w:val="20"/>
    </w:rPr>
  </w:style>
  <w:style w:type="paragraph" w:customStyle="1" w:styleId="Style27">
    <w:name w:val="Style27"/>
    <w:basedOn w:val="Normal"/>
    <w:uiPriority w:val="99"/>
    <w:rsid w:val="003E2441"/>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3E2441"/>
    <w:rPr>
      <w:rFonts w:ascii="Times New Roman" w:hAnsi="Times New Roman" w:cs="Times New Roman"/>
      <w:spacing w:val="-10"/>
      <w:sz w:val="18"/>
      <w:szCs w:val="18"/>
    </w:rPr>
  </w:style>
  <w:style w:type="character" w:customStyle="1" w:styleId="FontStyle312">
    <w:name w:val="Font Style312"/>
    <w:uiPriority w:val="99"/>
    <w:rsid w:val="003E2441"/>
    <w:rPr>
      <w:rFonts w:ascii="Times New Roman" w:hAnsi="Times New Roman" w:cs="Times New Roman"/>
      <w:b/>
      <w:bCs/>
      <w:spacing w:val="-10"/>
      <w:sz w:val="16"/>
      <w:szCs w:val="16"/>
    </w:rPr>
  </w:style>
  <w:style w:type="character" w:customStyle="1" w:styleId="FontStyle346">
    <w:name w:val="Font Style346"/>
    <w:uiPriority w:val="99"/>
    <w:rsid w:val="003E2441"/>
    <w:rPr>
      <w:rFonts w:ascii="Times New Roman" w:hAnsi="Times New Roman" w:cs="Times New Roman"/>
      <w:b/>
      <w:bCs/>
      <w:spacing w:val="-10"/>
      <w:sz w:val="18"/>
      <w:szCs w:val="18"/>
    </w:rPr>
  </w:style>
  <w:style w:type="character" w:customStyle="1" w:styleId="FontStyle330">
    <w:name w:val="Font Style330"/>
    <w:uiPriority w:val="99"/>
    <w:rsid w:val="003E2441"/>
    <w:rPr>
      <w:rFonts w:ascii="Times New Roman" w:hAnsi="Times New Roman" w:cs="Times New Roman"/>
      <w:b/>
      <w:bCs/>
      <w:sz w:val="16"/>
      <w:szCs w:val="16"/>
    </w:rPr>
  </w:style>
  <w:style w:type="character" w:customStyle="1" w:styleId="FontStyle372">
    <w:name w:val="Font Style372"/>
    <w:uiPriority w:val="99"/>
    <w:rsid w:val="003E2441"/>
    <w:rPr>
      <w:rFonts w:ascii="Times New Roman" w:hAnsi="Times New Roman" w:cs="Times New Roman"/>
      <w:b/>
      <w:bCs/>
      <w:sz w:val="16"/>
      <w:szCs w:val="16"/>
    </w:rPr>
  </w:style>
  <w:style w:type="paragraph" w:customStyle="1" w:styleId="Style59">
    <w:name w:val="Style59"/>
    <w:basedOn w:val="Normal"/>
    <w:uiPriority w:val="99"/>
    <w:rsid w:val="003E2441"/>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3E2441"/>
    <w:rPr>
      <w:rFonts w:ascii="Times New Roman" w:hAnsi="Times New Roman" w:cs="Times New Roman"/>
      <w:b/>
      <w:bCs/>
      <w:i/>
      <w:iCs/>
      <w:sz w:val="16"/>
      <w:szCs w:val="16"/>
    </w:rPr>
  </w:style>
  <w:style w:type="paragraph" w:customStyle="1" w:styleId="Style200">
    <w:name w:val="Style20"/>
    <w:basedOn w:val="Normal"/>
    <w:uiPriority w:val="99"/>
    <w:rsid w:val="003E2441"/>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3E2441"/>
    <w:rPr>
      <w:rFonts w:ascii="Times New Roman" w:hAnsi="Times New Roman" w:cs="Times New Roman"/>
      <w:smallCaps/>
      <w:sz w:val="14"/>
      <w:szCs w:val="14"/>
    </w:rPr>
  </w:style>
  <w:style w:type="paragraph" w:customStyle="1" w:styleId="Style89">
    <w:name w:val="Style89"/>
    <w:basedOn w:val="Normal"/>
    <w:uiPriority w:val="99"/>
    <w:rsid w:val="003E2441"/>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3E2441"/>
    <w:rPr>
      <w:rFonts w:ascii="Times New Roman" w:hAnsi="Times New Roman" w:cs="Times New Roman"/>
      <w:b/>
      <w:bCs/>
      <w:spacing w:val="-10"/>
      <w:sz w:val="22"/>
      <w:szCs w:val="22"/>
    </w:rPr>
  </w:style>
  <w:style w:type="character" w:customStyle="1" w:styleId="FontStyle320">
    <w:name w:val="Font Style320"/>
    <w:uiPriority w:val="99"/>
    <w:rsid w:val="003E2441"/>
    <w:rPr>
      <w:rFonts w:ascii="Times New Roman" w:hAnsi="Times New Roman" w:cs="Times New Roman"/>
      <w:b/>
      <w:bCs/>
      <w:spacing w:val="-10"/>
      <w:sz w:val="22"/>
      <w:szCs w:val="22"/>
    </w:rPr>
  </w:style>
  <w:style w:type="character" w:customStyle="1" w:styleId="FontStyle352">
    <w:name w:val="Font Style352"/>
    <w:uiPriority w:val="99"/>
    <w:rsid w:val="003E2441"/>
    <w:rPr>
      <w:rFonts w:ascii="Times New Roman" w:hAnsi="Times New Roman" w:cs="Times New Roman"/>
      <w:b/>
      <w:bCs/>
      <w:sz w:val="16"/>
      <w:szCs w:val="16"/>
    </w:rPr>
  </w:style>
  <w:style w:type="character" w:customStyle="1" w:styleId="FontStyle356">
    <w:name w:val="Font Style356"/>
    <w:uiPriority w:val="99"/>
    <w:rsid w:val="003E2441"/>
    <w:rPr>
      <w:rFonts w:ascii="Times New Roman" w:hAnsi="Times New Roman" w:cs="Times New Roman"/>
      <w:b/>
      <w:bCs/>
      <w:spacing w:val="-10"/>
      <w:sz w:val="22"/>
      <w:szCs w:val="22"/>
    </w:rPr>
  </w:style>
  <w:style w:type="character" w:customStyle="1" w:styleId="FontStyle298">
    <w:name w:val="Font Style298"/>
    <w:uiPriority w:val="99"/>
    <w:rsid w:val="003E2441"/>
    <w:rPr>
      <w:rFonts w:ascii="Times New Roman" w:hAnsi="Times New Roman" w:cs="Times New Roman"/>
      <w:sz w:val="18"/>
      <w:szCs w:val="18"/>
    </w:rPr>
  </w:style>
  <w:style w:type="character" w:customStyle="1" w:styleId="FontStyle311">
    <w:name w:val="Font Style311"/>
    <w:uiPriority w:val="99"/>
    <w:rsid w:val="003E2441"/>
    <w:rPr>
      <w:rFonts w:ascii="Times New Roman" w:hAnsi="Times New Roman" w:cs="Times New Roman"/>
      <w:b/>
      <w:bCs/>
      <w:spacing w:val="-10"/>
      <w:sz w:val="18"/>
      <w:szCs w:val="18"/>
    </w:rPr>
  </w:style>
  <w:style w:type="character" w:customStyle="1" w:styleId="FontStyle332">
    <w:name w:val="Font Style332"/>
    <w:uiPriority w:val="99"/>
    <w:rsid w:val="003E2441"/>
    <w:rPr>
      <w:rFonts w:ascii="Times New Roman" w:hAnsi="Times New Roman" w:cs="Times New Roman"/>
      <w:b/>
      <w:bCs/>
      <w:i/>
      <w:iCs/>
      <w:spacing w:val="-10"/>
      <w:sz w:val="20"/>
      <w:szCs w:val="20"/>
    </w:rPr>
  </w:style>
  <w:style w:type="character" w:customStyle="1" w:styleId="FontStyle371">
    <w:name w:val="Font Style371"/>
    <w:uiPriority w:val="99"/>
    <w:rsid w:val="003E2441"/>
    <w:rPr>
      <w:rFonts w:ascii="Times New Roman" w:hAnsi="Times New Roman" w:cs="Times New Roman"/>
      <w:sz w:val="16"/>
      <w:szCs w:val="16"/>
    </w:rPr>
  </w:style>
  <w:style w:type="character" w:customStyle="1" w:styleId="FontStyle350">
    <w:name w:val="Font Style350"/>
    <w:uiPriority w:val="99"/>
    <w:rsid w:val="003E2441"/>
    <w:rPr>
      <w:rFonts w:ascii="Times New Roman" w:hAnsi="Times New Roman" w:cs="Times New Roman"/>
      <w:b/>
      <w:bCs/>
      <w:i/>
      <w:iCs/>
      <w:sz w:val="20"/>
      <w:szCs w:val="20"/>
    </w:rPr>
  </w:style>
  <w:style w:type="paragraph" w:customStyle="1" w:styleId="Style8">
    <w:name w:val="Style8"/>
    <w:basedOn w:val="Normal"/>
    <w:uiPriority w:val="99"/>
    <w:rsid w:val="003E2441"/>
    <w:pPr>
      <w:widowControl w:val="0"/>
      <w:autoSpaceDE w:val="0"/>
      <w:autoSpaceDN w:val="0"/>
      <w:adjustRightInd w:val="0"/>
    </w:pPr>
    <w:rPr>
      <w:rFonts w:eastAsia="Times New Roman"/>
      <w:sz w:val="24"/>
    </w:rPr>
  </w:style>
  <w:style w:type="paragraph" w:customStyle="1" w:styleId="Style53">
    <w:name w:val="Style5"/>
    <w:basedOn w:val="Normal"/>
    <w:link w:val="Style5Char"/>
    <w:qFormat/>
    <w:rsid w:val="003E2441"/>
    <w:pPr>
      <w:widowControl w:val="0"/>
      <w:autoSpaceDE w:val="0"/>
      <w:autoSpaceDN w:val="0"/>
      <w:adjustRightInd w:val="0"/>
      <w:spacing w:line="230" w:lineRule="exact"/>
      <w:jc w:val="both"/>
    </w:pPr>
    <w:rPr>
      <w:rFonts w:eastAsia="Times New Roman"/>
      <w:sz w:val="24"/>
    </w:rPr>
  </w:style>
  <w:style w:type="character" w:customStyle="1" w:styleId="FontStyle351">
    <w:name w:val="Font Style351"/>
    <w:uiPriority w:val="99"/>
    <w:rsid w:val="003E2441"/>
    <w:rPr>
      <w:rFonts w:ascii="Times New Roman" w:hAnsi="Times New Roman" w:cs="Times New Roman"/>
      <w:b/>
      <w:bCs/>
      <w:sz w:val="22"/>
      <w:szCs w:val="22"/>
    </w:rPr>
  </w:style>
  <w:style w:type="paragraph" w:customStyle="1" w:styleId="Style100">
    <w:name w:val="Style10"/>
    <w:basedOn w:val="Normal"/>
    <w:link w:val="Style10Char"/>
    <w:qFormat/>
    <w:rsid w:val="003E2441"/>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3E2441"/>
    <w:pPr>
      <w:widowControl w:val="0"/>
      <w:autoSpaceDE w:val="0"/>
      <w:autoSpaceDN w:val="0"/>
      <w:adjustRightInd w:val="0"/>
      <w:jc w:val="both"/>
    </w:pPr>
    <w:rPr>
      <w:rFonts w:eastAsia="Times New Roman"/>
      <w:sz w:val="24"/>
    </w:rPr>
  </w:style>
  <w:style w:type="character" w:customStyle="1" w:styleId="FontStyle369">
    <w:name w:val="Font Style369"/>
    <w:uiPriority w:val="99"/>
    <w:rsid w:val="003E2441"/>
    <w:rPr>
      <w:rFonts w:ascii="Times New Roman" w:hAnsi="Times New Roman" w:cs="Times New Roman"/>
      <w:b/>
      <w:bCs/>
      <w:spacing w:val="-10"/>
      <w:sz w:val="20"/>
      <w:szCs w:val="20"/>
    </w:rPr>
  </w:style>
  <w:style w:type="character" w:customStyle="1" w:styleId="FontStyle357">
    <w:name w:val="Font Style357"/>
    <w:uiPriority w:val="99"/>
    <w:rsid w:val="003E2441"/>
    <w:rPr>
      <w:rFonts w:ascii="Times New Roman" w:hAnsi="Times New Roman" w:cs="Times New Roman"/>
      <w:b/>
      <w:bCs/>
      <w:spacing w:val="-10"/>
      <w:sz w:val="22"/>
      <w:szCs w:val="22"/>
    </w:rPr>
  </w:style>
  <w:style w:type="paragraph" w:customStyle="1" w:styleId="Style67">
    <w:name w:val="Style67"/>
    <w:basedOn w:val="Normal"/>
    <w:uiPriority w:val="99"/>
    <w:rsid w:val="003E2441"/>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3E2441"/>
    <w:rPr>
      <w:rFonts w:ascii="Times New Roman" w:hAnsi="Times New Roman" w:cs="Times New Roman"/>
      <w:sz w:val="20"/>
      <w:szCs w:val="20"/>
    </w:rPr>
  </w:style>
  <w:style w:type="character" w:customStyle="1" w:styleId="FontStyle374">
    <w:name w:val="Font Style374"/>
    <w:uiPriority w:val="99"/>
    <w:rsid w:val="003E2441"/>
    <w:rPr>
      <w:rFonts w:ascii="Times New Roman" w:hAnsi="Times New Roman" w:cs="Times New Roman"/>
      <w:b/>
      <w:bCs/>
      <w:spacing w:val="-10"/>
      <w:sz w:val="22"/>
      <w:szCs w:val="22"/>
    </w:rPr>
  </w:style>
  <w:style w:type="paragraph" w:customStyle="1" w:styleId="Style300">
    <w:name w:val="Style30"/>
    <w:basedOn w:val="Normal"/>
    <w:uiPriority w:val="99"/>
    <w:rsid w:val="003E2441"/>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3E2441"/>
    <w:rPr>
      <w:rFonts w:ascii="Times New Roman" w:hAnsi="Times New Roman" w:cs="Times New Roman"/>
      <w:smallCaps/>
      <w:sz w:val="16"/>
      <w:szCs w:val="16"/>
    </w:rPr>
  </w:style>
  <w:style w:type="paragraph" w:customStyle="1" w:styleId="Style93">
    <w:name w:val="Style93"/>
    <w:basedOn w:val="Normal"/>
    <w:uiPriority w:val="99"/>
    <w:rsid w:val="003E2441"/>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3E2441"/>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3E2441"/>
    <w:rPr>
      <w:sz w:val="10"/>
      <w:szCs w:val="24"/>
      <w:lang w:val="en-US" w:eastAsia="en-US" w:bidi="ar-SA"/>
    </w:rPr>
  </w:style>
  <w:style w:type="character" w:customStyle="1" w:styleId="SmalltextCharCharCharChar0">
    <w:name w:val="Small text Char Char Char Char"/>
    <w:rsid w:val="003E2441"/>
    <w:rPr>
      <w:sz w:val="16"/>
      <w:szCs w:val="24"/>
      <w:lang w:val="en-US" w:eastAsia="en-US" w:bidi="ar-SA"/>
    </w:rPr>
  </w:style>
  <w:style w:type="paragraph" w:customStyle="1" w:styleId="boldcitation">
    <w:name w:val="bold citation"/>
    <w:basedOn w:val="Normal"/>
    <w:rsid w:val="003E2441"/>
    <w:rPr>
      <w:rFonts w:ascii="Arial" w:eastAsia="Times New Roman" w:hAnsi="Arial"/>
      <w:b/>
      <w:sz w:val="28"/>
      <w:u w:val="thick"/>
    </w:rPr>
  </w:style>
  <w:style w:type="character" w:customStyle="1" w:styleId="CardsCharCharChar">
    <w:name w:val="Cards Char Char Char"/>
    <w:rsid w:val="003E2441"/>
    <w:rPr>
      <w:szCs w:val="24"/>
      <w:lang w:val="en-US" w:eastAsia="en-US" w:bidi="ar-SA"/>
    </w:rPr>
  </w:style>
  <w:style w:type="character" w:customStyle="1" w:styleId="CardsCharCharCharChar">
    <w:name w:val="Cards Char Char Char Char"/>
    <w:rsid w:val="003E2441"/>
    <w:rPr>
      <w:szCs w:val="24"/>
      <w:lang w:val="en-US" w:eastAsia="en-US" w:bidi="ar-SA"/>
    </w:rPr>
  </w:style>
  <w:style w:type="character" w:customStyle="1" w:styleId="BlockHeadingsCharChar">
    <w:name w:val="Block Headings Char Char"/>
    <w:rsid w:val="003E2441"/>
    <w:rPr>
      <w:b/>
      <w:sz w:val="36"/>
      <w:szCs w:val="24"/>
      <w:u w:val="single"/>
      <w:lang w:val="en-US" w:eastAsia="en-US" w:bidi="ar-SA"/>
    </w:rPr>
  </w:style>
  <w:style w:type="paragraph" w:customStyle="1" w:styleId="NoSpacingCharCharChar">
    <w:name w:val="No Spacing Char Char Char"/>
    <w:next w:val="Normal"/>
    <w:rsid w:val="003E2441"/>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3E2441"/>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RegularChar">
    <w:name w:val="Regular Char"/>
    <w:link w:val="Regular"/>
    <w:rsid w:val="003E2441"/>
    <w:rPr>
      <w:rFonts w:ascii="Garamond" w:eastAsia="Times New Roman" w:hAnsi="Garamond" w:cs="Arial"/>
      <w:bCs/>
      <w:kern w:val="20"/>
      <w:sz w:val="20"/>
      <w:szCs w:val="32"/>
    </w:rPr>
  </w:style>
  <w:style w:type="character" w:customStyle="1" w:styleId="StyleTimesNewRoman">
    <w:name w:val="Style Times New Roman"/>
    <w:rsid w:val="003E2441"/>
    <w:rPr>
      <w:rFonts w:ascii="Garamond" w:hAnsi="Garamond"/>
    </w:rPr>
  </w:style>
  <w:style w:type="paragraph" w:customStyle="1" w:styleId="INDENTEDPARAGRAPH">
    <w:name w:val="INDENTED PARAGRAPH"/>
    <w:rsid w:val="003E2441"/>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3E2441"/>
    <w:rPr>
      <w:rFonts w:cs="Arial"/>
      <w:bCs/>
      <w:caps/>
      <w:color w:val="FFFFFF"/>
      <w:sz w:val="2"/>
      <w:szCs w:val="2"/>
      <w:lang w:val="en-US" w:eastAsia="en-US" w:bidi="ar-SA"/>
    </w:rPr>
  </w:style>
  <w:style w:type="paragraph" w:customStyle="1" w:styleId="Numbering">
    <w:name w:val="Numbering"/>
    <w:basedOn w:val="Normal"/>
    <w:next w:val="Normal"/>
    <w:rsid w:val="003E2441"/>
    <w:pPr>
      <w:widowControl w:val="0"/>
      <w:numPr>
        <w:numId w:val="20"/>
      </w:numPr>
      <w:suppressAutoHyphens/>
      <w:spacing w:after="200"/>
    </w:pPr>
    <w:rPr>
      <w:rFonts w:eastAsia="Times New Roman"/>
      <w:b/>
      <w:sz w:val="24"/>
      <w:szCs w:val="18"/>
    </w:rPr>
  </w:style>
  <w:style w:type="paragraph" w:customStyle="1" w:styleId="Un-IndexedHeading">
    <w:name w:val="Un-Indexed Heading"/>
    <w:basedOn w:val="Heading1"/>
    <w:next w:val="Normal"/>
    <w:rsid w:val="003E2441"/>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paragraph" w:customStyle="1" w:styleId="PageHeader">
    <w:name w:val="Page Header"/>
    <w:basedOn w:val="Normal"/>
    <w:rsid w:val="003E2441"/>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3E2441"/>
    <w:pPr>
      <w:numPr>
        <w:numId w:val="18"/>
      </w:numPr>
    </w:pPr>
  </w:style>
  <w:style w:type="paragraph" w:customStyle="1" w:styleId="Lettering">
    <w:name w:val="Lettering"/>
    <w:basedOn w:val="Numbering"/>
    <w:next w:val="Normal"/>
    <w:rsid w:val="003E2441"/>
    <w:pPr>
      <w:numPr>
        <w:numId w:val="16"/>
      </w:numPr>
    </w:pPr>
    <w:rPr>
      <w:szCs w:val="22"/>
    </w:rPr>
  </w:style>
  <w:style w:type="paragraph" w:customStyle="1" w:styleId="FileName">
    <w:name w:val="File Name"/>
    <w:basedOn w:val="Normal"/>
    <w:next w:val="Normal"/>
    <w:rsid w:val="003E2441"/>
    <w:pPr>
      <w:widowControl w:val="0"/>
      <w:numPr>
        <w:numId w:val="17"/>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3E2441"/>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3E2441"/>
    <w:pPr>
      <w:numPr>
        <w:numId w:val="19"/>
      </w:numPr>
      <w:tabs>
        <w:tab w:val="num" w:pos="360"/>
      </w:tabs>
      <w:ind w:left="360"/>
    </w:pPr>
  </w:style>
  <w:style w:type="paragraph" w:customStyle="1" w:styleId="CardContinued1">
    <w:name w:val="Card Continued 1"/>
    <w:basedOn w:val="Normal"/>
    <w:next w:val="Normal"/>
    <w:rsid w:val="003E2441"/>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3E2441"/>
    <w:pPr>
      <w:numPr>
        <w:numId w:val="0"/>
      </w:numPr>
      <w:spacing w:before="0" w:after="120"/>
      <w:jc w:val="left"/>
    </w:pPr>
  </w:style>
  <w:style w:type="paragraph" w:customStyle="1" w:styleId="Clearformatting0">
    <w:name w:val="Clear formatting"/>
    <w:basedOn w:val="Normal"/>
    <w:rsid w:val="003E2441"/>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3E2441"/>
  </w:style>
  <w:style w:type="paragraph" w:customStyle="1" w:styleId="SmallCardText">
    <w:name w:val="Small Card Text"/>
    <w:rsid w:val="003E2441"/>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3E2441"/>
    <w:rPr>
      <w:sz w:val="16"/>
      <w:szCs w:val="16"/>
      <w:lang w:val="en-US" w:eastAsia="en-US" w:bidi="ar-SA"/>
    </w:rPr>
  </w:style>
  <w:style w:type="paragraph" w:customStyle="1" w:styleId="TAGFONT">
    <w:name w:val="TAG FONT"/>
    <w:basedOn w:val="Normal"/>
    <w:autoRedefine/>
    <w:rsid w:val="003E2441"/>
    <w:rPr>
      <w:rFonts w:eastAsia="Times New Roman"/>
      <w:sz w:val="24"/>
    </w:rPr>
  </w:style>
  <w:style w:type="character" w:customStyle="1" w:styleId="mainarttxt">
    <w:name w:val="mainarttxt"/>
    <w:basedOn w:val="DefaultParagraphFont"/>
    <w:rsid w:val="003E2441"/>
  </w:style>
  <w:style w:type="paragraph" w:customStyle="1" w:styleId="TagChar1CharCharCharChar">
    <w:name w:val="Tag Char1 Char Char Char Char"/>
    <w:basedOn w:val="Normal"/>
    <w:rsid w:val="003E2441"/>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3E2441"/>
    <w:rPr>
      <w:sz w:val="20"/>
    </w:rPr>
  </w:style>
  <w:style w:type="character" w:customStyle="1" w:styleId="highlightChar">
    <w:name w:val="highlight Char"/>
    <w:rsid w:val="003E2441"/>
    <w:rPr>
      <w:sz w:val="24"/>
      <w:szCs w:val="24"/>
      <w:u w:val="single"/>
      <w:lang w:val="en-US" w:eastAsia="en-US" w:bidi="ar-SA"/>
    </w:rPr>
  </w:style>
  <w:style w:type="paragraph" w:customStyle="1" w:styleId="formfldssel">
    <w:name w:val="formfldssel"/>
    <w:basedOn w:val="Normal"/>
    <w:rsid w:val="003E2441"/>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3E2441"/>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3E2441"/>
    <w:pPr>
      <w:spacing w:before="100" w:beforeAutospacing="1" w:after="100" w:afterAutospacing="1"/>
    </w:pPr>
    <w:rPr>
      <w:rFonts w:ascii="Arial" w:eastAsia="Arial Unicode MS" w:hAnsi="Arial" w:cs="Arial"/>
      <w:b/>
      <w:bCs/>
      <w:sz w:val="20"/>
      <w:szCs w:val="20"/>
    </w:rPr>
  </w:style>
  <w:style w:type="character" w:customStyle="1" w:styleId="StyleCardTextUnderline3Char">
    <w:name w:val="Style Card Text + Underline3 Char"/>
    <w:rsid w:val="003E2441"/>
    <w:rPr>
      <w:rFonts w:eastAsia="SimSun"/>
      <w:szCs w:val="24"/>
      <w:u w:val="thick"/>
      <w:lang w:val="en-US" w:eastAsia="zh-CN" w:bidi="ar-SA"/>
    </w:rPr>
  </w:style>
  <w:style w:type="character" w:customStyle="1" w:styleId="BoldandUnderlineChar1Char2CharChar">
    <w:name w:val="Bold and Underline Char1 Char2 Char Char"/>
    <w:rsid w:val="003E2441"/>
    <w:rPr>
      <w:b/>
      <w:noProof w:val="0"/>
      <w:szCs w:val="24"/>
      <w:u w:val="single"/>
      <w:lang w:val="en-US" w:eastAsia="en-US" w:bidi="ar-SA"/>
    </w:rPr>
  </w:style>
  <w:style w:type="character" w:customStyle="1" w:styleId="UnderlineChar1Char1">
    <w:name w:val="Underline Char1 Char1"/>
    <w:rsid w:val="003E2441"/>
    <w:rPr>
      <w:noProof w:val="0"/>
      <w:szCs w:val="24"/>
      <w:u w:val="single"/>
      <w:lang w:val="en-US" w:eastAsia="en-US" w:bidi="ar-SA"/>
    </w:rPr>
  </w:style>
  <w:style w:type="paragraph" w:customStyle="1" w:styleId="Underlinestyle1">
    <w:name w:val="Underlinestyle"/>
    <w:basedOn w:val="Normal"/>
    <w:rsid w:val="003E2441"/>
    <w:pPr>
      <w:tabs>
        <w:tab w:val="left" w:pos="720"/>
      </w:tabs>
      <w:ind w:left="720"/>
    </w:pPr>
    <w:rPr>
      <w:rFonts w:eastAsia="Times New Roman"/>
      <w:szCs w:val="20"/>
      <w:u w:val="single"/>
    </w:rPr>
  </w:style>
  <w:style w:type="character" w:customStyle="1" w:styleId="featurecontentgray1">
    <w:name w:val="featurecontentgray1"/>
    <w:rsid w:val="003E2441"/>
    <w:rPr>
      <w:rFonts w:ascii="Arial" w:hAnsi="Arial" w:cs="Arial" w:hint="default"/>
      <w:color w:val="666666"/>
    </w:rPr>
  </w:style>
  <w:style w:type="character" w:customStyle="1" w:styleId="CardCharCharChar0">
    <w:name w:val="Card Char Char Char"/>
    <w:rsid w:val="003E2441"/>
    <w:rPr>
      <w:rFonts w:ascii="Book Antiqua" w:hAnsi="Book Antiqua"/>
      <w:szCs w:val="24"/>
      <w:lang w:val="en-US" w:eastAsia="en-US" w:bidi="ar-SA"/>
    </w:rPr>
  </w:style>
  <w:style w:type="character" w:customStyle="1" w:styleId="big1">
    <w:name w:val="big1"/>
    <w:rsid w:val="003E2441"/>
    <w:rPr>
      <w:sz w:val="28"/>
      <w:szCs w:val="28"/>
    </w:rPr>
  </w:style>
  <w:style w:type="character" w:customStyle="1" w:styleId="prodgeneral">
    <w:name w:val="prodgeneral"/>
    <w:basedOn w:val="DefaultParagraphFont"/>
    <w:rsid w:val="003E2441"/>
  </w:style>
  <w:style w:type="character" w:customStyle="1" w:styleId="StyleUnderlineChar0">
    <w:name w:val="Style Underline + Char"/>
    <w:rsid w:val="003E2441"/>
    <w:rPr>
      <w:rFonts w:eastAsia="SimSun" w:cs="Arial"/>
      <w:b/>
      <w:bCs/>
      <w:iCs/>
      <w:caps/>
      <w:sz w:val="24"/>
      <w:szCs w:val="24"/>
      <w:u w:val="single"/>
      <w:lang w:val="en-US" w:eastAsia="en-US" w:bidi="ar-SA"/>
    </w:rPr>
  </w:style>
  <w:style w:type="character" w:customStyle="1" w:styleId="StyleciteChar">
    <w:name w:val="Style cite + Char"/>
    <w:basedOn w:val="citeChar1"/>
    <w:rsid w:val="003E2441"/>
    <w:rPr>
      <w:rFonts w:ascii="Times New Roman" w:hAnsi="Times New Roman" w:cs="Times New Roman"/>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3E2441"/>
    <w:rPr>
      <w:rFonts w:eastAsia="Times New Roman"/>
      <w:b/>
      <w:sz w:val="24"/>
    </w:rPr>
  </w:style>
  <w:style w:type="paragraph" w:customStyle="1" w:styleId="RepeatHeader">
    <w:name w:val="Repeat Header"/>
    <w:basedOn w:val="HeaderDebate"/>
    <w:rsid w:val="003E2441"/>
    <w:pPr>
      <w:outlineLvl w:val="1"/>
    </w:pPr>
    <w:rPr>
      <w:szCs w:val="48"/>
    </w:rPr>
  </w:style>
  <w:style w:type="character" w:customStyle="1" w:styleId="sectiontitle">
    <w:name w:val="sectiontitle"/>
    <w:basedOn w:val="DefaultParagraphFont"/>
    <w:rsid w:val="003E2441"/>
  </w:style>
  <w:style w:type="character" w:customStyle="1" w:styleId="sectionsubtitle">
    <w:name w:val="sectionsubtitle"/>
    <w:basedOn w:val="DefaultParagraphFont"/>
    <w:rsid w:val="003E2441"/>
  </w:style>
  <w:style w:type="character" w:customStyle="1" w:styleId="EvidenceTag">
    <w:name w:val="Evidence Tag"/>
    <w:rsid w:val="003E2441"/>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3E244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3E244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3E244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3E244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3E2441"/>
    <w:rPr>
      <w:rFonts w:eastAsia="Times New Roman"/>
      <w:sz w:val="16"/>
    </w:rPr>
  </w:style>
  <w:style w:type="paragraph" w:customStyle="1" w:styleId="citationunderline">
    <w:name w:val="citation/underline"/>
    <w:autoRedefine/>
    <w:rsid w:val="003E2441"/>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3E2441"/>
  </w:style>
  <w:style w:type="character" w:customStyle="1" w:styleId="inside-head1">
    <w:name w:val="inside-head1"/>
    <w:rsid w:val="003E2441"/>
    <w:rPr>
      <w:rFonts w:ascii="Arial" w:hAnsi="Arial" w:cs="Arial" w:hint="default"/>
      <w:b/>
      <w:bCs/>
      <w:color w:val="000000"/>
      <w:spacing w:val="-15"/>
      <w:sz w:val="45"/>
      <w:szCs w:val="45"/>
    </w:rPr>
  </w:style>
  <w:style w:type="character" w:customStyle="1" w:styleId="datestamp1">
    <w:name w:val="datestamp1"/>
    <w:rsid w:val="003E2441"/>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3E2441"/>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3E2441"/>
  </w:style>
  <w:style w:type="paragraph" w:customStyle="1" w:styleId="links1">
    <w:name w:val="links1"/>
    <w:basedOn w:val="Normal"/>
    <w:rsid w:val="003E2441"/>
    <w:pPr>
      <w:spacing w:before="100" w:beforeAutospacing="1" w:after="100" w:afterAutospacing="1"/>
    </w:pPr>
    <w:rPr>
      <w:rFonts w:eastAsia="Times New Roman"/>
      <w:color w:val="FFFFFF"/>
      <w:sz w:val="16"/>
      <w:szCs w:val="16"/>
    </w:rPr>
  </w:style>
  <w:style w:type="paragraph" w:customStyle="1" w:styleId="endtext">
    <w:name w:val="endtext"/>
    <w:basedOn w:val="Normal"/>
    <w:rsid w:val="003E2441"/>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3E2441"/>
    <w:rPr>
      <w:rFonts w:ascii="Verdana" w:hAnsi="Verdana" w:hint="default"/>
      <w:b/>
      <w:bCs/>
      <w:sz w:val="32"/>
      <w:szCs w:val="32"/>
    </w:rPr>
  </w:style>
  <w:style w:type="character" w:customStyle="1" w:styleId="storydeck31">
    <w:name w:val="storydeck31"/>
    <w:rsid w:val="003E2441"/>
    <w:rPr>
      <w:rFonts w:ascii="Verdana" w:hAnsi="Verdana" w:hint="default"/>
      <w:i w:val="0"/>
      <w:iCs w:val="0"/>
      <w:sz w:val="21"/>
      <w:szCs w:val="21"/>
    </w:rPr>
  </w:style>
  <w:style w:type="character" w:customStyle="1" w:styleId="subtitle10">
    <w:name w:val="subtitle1"/>
    <w:rsid w:val="003E2441"/>
    <w:rPr>
      <w:rFonts w:ascii="Verdana" w:hAnsi="Verdana" w:hint="default"/>
      <w:b w:val="0"/>
      <w:bCs w:val="0"/>
      <w:vanish w:val="0"/>
      <w:webHidden w:val="0"/>
      <w:color w:val="484848"/>
      <w:sz w:val="14"/>
      <w:szCs w:val="14"/>
      <w:specVanish w:val="0"/>
    </w:rPr>
  </w:style>
  <w:style w:type="paragraph" w:customStyle="1" w:styleId="g">
    <w:name w:val="g"/>
    <w:basedOn w:val="Normal"/>
    <w:rsid w:val="003E2441"/>
    <w:pPr>
      <w:spacing w:before="240" w:after="240"/>
    </w:pPr>
    <w:rPr>
      <w:rFonts w:eastAsia="Times New Roman"/>
      <w:sz w:val="24"/>
    </w:rPr>
  </w:style>
  <w:style w:type="character" w:customStyle="1" w:styleId="clsbiolink">
    <w:name w:val="clsbiolink"/>
    <w:basedOn w:val="DefaultParagraphFont"/>
    <w:rsid w:val="003E2441"/>
  </w:style>
  <w:style w:type="character" w:customStyle="1" w:styleId="clssmaller">
    <w:name w:val="clssmaller"/>
    <w:basedOn w:val="DefaultParagraphFont"/>
    <w:rsid w:val="003E2441"/>
  </w:style>
  <w:style w:type="character" w:customStyle="1" w:styleId="sm1">
    <w:name w:val="sm1"/>
    <w:rsid w:val="003E2441"/>
    <w:rPr>
      <w:rFonts w:ascii="Verdana" w:hAnsi="Verdana" w:hint="default"/>
      <w:i w:val="0"/>
      <w:iCs w:val="0"/>
      <w:smallCaps w:val="0"/>
      <w:color w:val="000000"/>
      <w:sz w:val="17"/>
      <w:szCs w:val="17"/>
    </w:rPr>
  </w:style>
  <w:style w:type="character" w:customStyle="1" w:styleId="noindentChar">
    <w:name w:val="noindent Char"/>
    <w:rsid w:val="003E2441"/>
    <w:rPr>
      <w:rFonts w:ascii="Arial" w:hAnsi="Arial" w:cs="Arial"/>
      <w:sz w:val="24"/>
      <w:szCs w:val="24"/>
      <w:lang w:val="en-US" w:eastAsia="en-US" w:bidi="ar-SA"/>
    </w:rPr>
  </w:style>
  <w:style w:type="character" w:customStyle="1" w:styleId="SmallChar1">
    <w:name w:val="Small Char1"/>
    <w:rsid w:val="003E2441"/>
    <w:rPr>
      <w:sz w:val="16"/>
      <w:szCs w:val="24"/>
      <w:lang w:val="en-US" w:eastAsia="en-US" w:bidi="ar-SA"/>
    </w:rPr>
  </w:style>
  <w:style w:type="character" w:customStyle="1" w:styleId="fullcite0">
    <w:name w:val="fullcite"/>
    <w:basedOn w:val="DefaultParagraphFont"/>
    <w:rsid w:val="003E2441"/>
  </w:style>
  <w:style w:type="character" w:customStyle="1" w:styleId="Style9ptThickunderline">
    <w:name w:val="Style 9 pt Thick underline"/>
    <w:rsid w:val="003E2441"/>
    <w:rPr>
      <w:sz w:val="24"/>
      <w:u w:val="thick"/>
    </w:rPr>
  </w:style>
  <w:style w:type="paragraph" w:customStyle="1" w:styleId="Repeatheader0">
    <w:name w:val="Repeat header"/>
    <w:basedOn w:val="Normal"/>
    <w:autoRedefine/>
    <w:rsid w:val="003E2441"/>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3E2441"/>
    <w:rPr>
      <w:rFonts w:ascii="Times New Roman" w:eastAsia="Times New Roman" w:hAnsi="Times New Roman" w:cs="Times New Roman"/>
      <w:sz w:val="16"/>
    </w:rPr>
  </w:style>
  <w:style w:type="character" w:customStyle="1" w:styleId="CardNotUnderlinedChar">
    <w:name w:val="Card Not Underlined Char"/>
    <w:rsid w:val="003E2441"/>
    <w:rPr>
      <w:sz w:val="16"/>
      <w:lang w:val="en-US" w:eastAsia="en-US" w:bidi="ar-SA"/>
    </w:rPr>
  </w:style>
  <w:style w:type="paragraph" w:customStyle="1" w:styleId="CardNotUnderlined3">
    <w:name w:val="Card Not Underlined 3"/>
    <w:basedOn w:val="CardNotUnderlined"/>
    <w:rsid w:val="003E2441"/>
    <w:rPr>
      <w:rFonts w:ascii="Times New Roman" w:eastAsia="Times New Roman" w:hAnsi="Times New Roman" w:cs="Times New Roman"/>
      <w:sz w:val="18"/>
    </w:rPr>
  </w:style>
  <w:style w:type="paragraph" w:customStyle="1" w:styleId="CardNotUnderlinedFinal">
    <w:name w:val="Card Not Underlined Final"/>
    <w:basedOn w:val="CardNotUnderlined3"/>
    <w:rsid w:val="003E2441"/>
    <w:rPr>
      <w:sz w:val="20"/>
    </w:rPr>
  </w:style>
  <w:style w:type="character" w:customStyle="1" w:styleId="tagChar30">
    <w:name w:val="tag Char3"/>
    <w:rsid w:val="003E2441"/>
    <w:rPr>
      <w:b/>
      <w:sz w:val="24"/>
      <w:szCs w:val="24"/>
      <w:lang w:val="en-US" w:eastAsia="en-US" w:bidi="ar-SA"/>
    </w:rPr>
  </w:style>
  <w:style w:type="character" w:customStyle="1" w:styleId="link-mailto">
    <w:name w:val="link-mailto"/>
    <w:basedOn w:val="DefaultParagraphFont"/>
    <w:rsid w:val="003E2441"/>
  </w:style>
  <w:style w:type="character" w:customStyle="1" w:styleId="StyleUnderlineUnderlineChar">
    <w:name w:val="Style Underline + Underline Char"/>
    <w:rsid w:val="003E2441"/>
    <w:rPr>
      <w:rFonts w:ascii="Trebuchet MS" w:hAnsi="Trebuchet MS"/>
      <w:szCs w:val="18"/>
      <w:u w:val="single"/>
      <w:lang w:val="en-US" w:eastAsia="en-US" w:bidi="ar-SA"/>
    </w:rPr>
  </w:style>
  <w:style w:type="paragraph" w:customStyle="1" w:styleId="formfld">
    <w:name w:val="formfld"/>
    <w:basedOn w:val="Normal"/>
    <w:rsid w:val="003E2441"/>
    <w:pPr>
      <w:spacing w:before="100" w:beforeAutospacing="1" w:after="100" w:afterAutospacing="1"/>
    </w:pPr>
    <w:rPr>
      <w:rFonts w:ascii="Arial" w:eastAsia="Arial Unicode MS" w:hAnsi="Arial" w:cs="Arial"/>
      <w:sz w:val="20"/>
      <w:szCs w:val="20"/>
    </w:rPr>
  </w:style>
  <w:style w:type="paragraph" w:customStyle="1" w:styleId="UnderlineCards">
    <w:name w:val="Underline Cards"/>
    <w:basedOn w:val="Cards"/>
    <w:link w:val="UnderlineCardsChar"/>
    <w:rsid w:val="003E2441"/>
    <w:pPr>
      <w:autoSpaceDE/>
      <w:autoSpaceDN/>
      <w:adjustRightInd/>
      <w:spacing w:after="0" w:line="240" w:lineRule="auto"/>
      <w:ind w:left="288" w:right="0"/>
      <w:jc w:val="left"/>
    </w:pPr>
    <w:rPr>
      <w:szCs w:val="24"/>
      <w:u w:val="thick"/>
    </w:rPr>
  </w:style>
  <w:style w:type="character" w:customStyle="1" w:styleId="UnderlineCardsChar">
    <w:name w:val="Underline Cards Char"/>
    <w:link w:val="UnderlineCards"/>
    <w:rsid w:val="003E2441"/>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3E2441"/>
    <w:pPr>
      <w:autoSpaceDE/>
      <w:autoSpaceDN/>
      <w:adjustRightInd/>
      <w:spacing w:after="0" w:line="240" w:lineRule="auto"/>
      <w:ind w:left="288" w:right="0"/>
      <w:jc w:val="left"/>
    </w:pPr>
    <w:rPr>
      <w:sz w:val="14"/>
      <w:szCs w:val="24"/>
    </w:rPr>
  </w:style>
  <w:style w:type="character" w:customStyle="1" w:styleId="SmallCardsChar">
    <w:name w:val="Small Cards Char"/>
    <w:link w:val="SmallCards"/>
    <w:rsid w:val="003E2441"/>
    <w:rPr>
      <w:rFonts w:ascii="Times New Roman" w:eastAsia="Times New Roman" w:hAnsi="Times New Roman" w:cs="Times New Roman"/>
      <w:sz w:val="14"/>
      <w:szCs w:val="24"/>
    </w:rPr>
  </w:style>
  <w:style w:type="paragraph" w:customStyle="1" w:styleId="ReadingCites">
    <w:name w:val="Reading Cites"/>
    <w:basedOn w:val="Normal"/>
    <w:link w:val="ReadingCitesChar"/>
    <w:rsid w:val="003E2441"/>
    <w:rPr>
      <w:rFonts w:eastAsia="Times New Roman"/>
      <w:b/>
      <w:sz w:val="20"/>
      <w:szCs w:val="20"/>
    </w:rPr>
  </w:style>
  <w:style w:type="character" w:customStyle="1" w:styleId="ReadingCitesChar">
    <w:name w:val="Reading Cites Char"/>
    <w:link w:val="ReadingCites"/>
    <w:rsid w:val="003E2441"/>
    <w:rPr>
      <w:rFonts w:ascii="Times New Roman" w:eastAsia="Times New Roman" w:hAnsi="Times New Roman" w:cs="Times New Roman"/>
      <w:b/>
      <w:sz w:val="20"/>
      <w:szCs w:val="20"/>
    </w:rPr>
  </w:style>
  <w:style w:type="paragraph" w:customStyle="1" w:styleId="ContentsHeading">
    <w:name w:val="Contents Heading"/>
    <w:basedOn w:val="Heading1"/>
    <w:next w:val="Normal"/>
    <w:rsid w:val="003E2441"/>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3E2441"/>
    <w:pPr>
      <w:spacing w:before="100" w:beforeAutospacing="1" w:after="100" w:afterAutospacing="1"/>
    </w:pPr>
    <w:rPr>
      <w:rFonts w:eastAsia="Times New Roman"/>
      <w:sz w:val="20"/>
    </w:rPr>
  </w:style>
  <w:style w:type="character" w:customStyle="1" w:styleId="CharacterStyle8">
    <w:name w:val="Character Style 8"/>
    <w:rsid w:val="003E2441"/>
    <w:rPr>
      <w:sz w:val="22"/>
      <w:szCs w:val="22"/>
    </w:rPr>
  </w:style>
  <w:style w:type="paragraph" w:customStyle="1" w:styleId="Style110">
    <w:name w:val="Style 11"/>
    <w:rsid w:val="003E2441"/>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3E2441"/>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3E2441"/>
    <w:rPr>
      <w:rFonts w:ascii="Arial Narrow" w:hAnsi="Arial Narrow"/>
      <w:color w:val="000000"/>
      <w:sz w:val="22"/>
      <w:szCs w:val="22"/>
      <w:u w:val="single"/>
      <w:lang w:val="en-US" w:eastAsia="en-US" w:bidi="ar-SA"/>
    </w:rPr>
  </w:style>
  <w:style w:type="character" w:customStyle="1" w:styleId="CardText1Char1">
    <w:name w:val="Card Text 1 Char1"/>
    <w:rsid w:val="003E2441"/>
    <w:rPr>
      <w:rFonts w:ascii="Arial Narrow" w:hAnsi="Arial Narrow"/>
      <w:color w:val="000000"/>
      <w:sz w:val="22"/>
      <w:szCs w:val="22"/>
      <w:u w:val="single"/>
      <w:lang w:val="en-US" w:eastAsia="en-US" w:bidi="ar-SA"/>
    </w:rPr>
  </w:style>
  <w:style w:type="paragraph" w:customStyle="1" w:styleId="Style70">
    <w:name w:val="Style 7"/>
    <w:rsid w:val="003E2441"/>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3E2441"/>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3E2441"/>
  </w:style>
  <w:style w:type="character" w:customStyle="1" w:styleId="arttitle1">
    <w:name w:val="arttitle1"/>
    <w:rsid w:val="003E2441"/>
    <w:rPr>
      <w:b/>
      <w:bCs/>
      <w:color w:val="695B54"/>
    </w:rPr>
  </w:style>
  <w:style w:type="paragraph" w:customStyle="1" w:styleId="Heading11">
    <w:name w:val="Heading 11"/>
    <w:basedOn w:val="Normal"/>
    <w:next w:val="Normal"/>
    <w:rsid w:val="003E2441"/>
    <w:pPr>
      <w:keepNext/>
      <w:widowControl w:val="0"/>
      <w:suppressAutoHyphens/>
      <w:jc w:val="center"/>
    </w:pPr>
    <w:rPr>
      <w:rFonts w:eastAsia="Tahoma"/>
      <w:b/>
      <w:sz w:val="48"/>
      <w:szCs w:val="32"/>
      <w:u w:val="single"/>
    </w:rPr>
  </w:style>
  <w:style w:type="paragraph" w:customStyle="1" w:styleId="TextHeading">
    <w:name w:val="Text Heading"/>
    <w:basedOn w:val="Heading3"/>
    <w:rsid w:val="003E2441"/>
    <w:pPr>
      <w:keepLines w:val="0"/>
      <w:pageBreakBefore w:val="0"/>
      <w:spacing w:before="0"/>
      <w:jc w:val="left"/>
    </w:pPr>
    <w:rPr>
      <w:rFonts w:eastAsia="Times New Roman" w:cs="Arial"/>
      <w:sz w:val="22"/>
      <w:szCs w:val="26"/>
    </w:rPr>
  </w:style>
  <w:style w:type="character" w:customStyle="1" w:styleId="TextHeadingChar">
    <w:name w:val="Text Heading Char"/>
    <w:rsid w:val="003E2441"/>
    <w:rPr>
      <w:rFonts w:cs="Arial"/>
      <w:b/>
      <w:bCs/>
      <w:sz w:val="22"/>
      <w:szCs w:val="26"/>
      <w:u w:val="single"/>
      <w:lang w:val="en-US" w:eastAsia="en-US" w:bidi="ar-SA"/>
    </w:rPr>
  </w:style>
  <w:style w:type="character" w:customStyle="1" w:styleId="FootnoteCharacters">
    <w:name w:val="Footnote Characters"/>
    <w:rsid w:val="003E2441"/>
    <w:rPr>
      <w:vertAlign w:val="superscript"/>
    </w:rPr>
  </w:style>
  <w:style w:type="paragraph" w:customStyle="1" w:styleId="StyleHeading1BlockTitleHeading1Char1ALEXHeadingBrief-He2">
    <w:name w:val="Style Heading 1Block TitleHeading 1 Char1ALEXHeadingBrief - He...2"/>
    <w:basedOn w:val="Heading1"/>
    <w:autoRedefine/>
    <w:rsid w:val="003E244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3E244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3E2441"/>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rsid w:val="003E2441"/>
    <w:rPr>
      <w:rFonts w:ascii="Arial" w:eastAsia="Times New Roman" w:hAnsi="Arial"/>
      <w:smallCaps/>
    </w:rPr>
  </w:style>
  <w:style w:type="paragraph" w:customStyle="1" w:styleId="DebateBody">
    <w:name w:val="Debate Body"/>
    <w:basedOn w:val="Normal"/>
    <w:qFormat/>
    <w:rsid w:val="003E2441"/>
    <w:rPr>
      <w:rFonts w:ascii="Cambria" w:eastAsia="Cambria" w:hAnsi="Cambria"/>
      <w:b/>
      <w:caps/>
      <w:sz w:val="24"/>
    </w:rPr>
  </w:style>
  <w:style w:type="paragraph" w:customStyle="1" w:styleId="StyleDebateBodyBefore12pt">
    <w:name w:val="Style Debate Body + Before:  12 pt"/>
    <w:basedOn w:val="Normal"/>
    <w:next w:val="Normal"/>
    <w:rsid w:val="003E2441"/>
    <w:pPr>
      <w:spacing w:before="240"/>
    </w:pPr>
    <w:rPr>
      <w:rFonts w:eastAsia="Times New Roman"/>
      <w:bCs/>
      <w:sz w:val="20"/>
      <w:szCs w:val="20"/>
    </w:rPr>
  </w:style>
  <w:style w:type="paragraph" w:customStyle="1" w:styleId="StyleDebateBodyBefore12pt1">
    <w:name w:val="Style Debate Body + Before:  12 pt1"/>
    <w:basedOn w:val="Normal"/>
    <w:rsid w:val="003E2441"/>
    <w:pPr>
      <w:spacing w:before="240"/>
    </w:pPr>
    <w:rPr>
      <w:rFonts w:eastAsia="Times New Roman"/>
      <w:bCs/>
      <w:sz w:val="20"/>
      <w:szCs w:val="20"/>
    </w:rPr>
  </w:style>
  <w:style w:type="paragraph" w:customStyle="1" w:styleId="PageNumber11">
    <w:name w:val="Page Number11"/>
    <w:basedOn w:val="Normal"/>
    <w:next w:val="Normal"/>
    <w:rsid w:val="003E2441"/>
    <w:rPr>
      <w:rFonts w:eastAsia="Times New Roman"/>
      <w:sz w:val="20"/>
    </w:rPr>
  </w:style>
  <w:style w:type="character" w:customStyle="1" w:styleId="Heading2CharCharCharCharCharCharCharCharCharCharCharCharCharChar1">
    <w:name w:val="Heading 2 Char Char Char Char Char Char Char Char Char Char Char Char Char Char1"/>
    <w:rsid w:val="003E2441"/>
    <w:rPr>
      <w:rFonts w:eastAsia="SimSun" w:cs="Arial"/>
      <w:b/>
      <w:bCs/>
      <w:iCs/>
      <w:sz w:val="24"/>
      <w:szCs w:val="28"/>
      <w:lang w:val="en-US" w:eastAsia="zh-CN" w:bidi="ar-SA"/>
    </w:rPr>
  </w:style>
  <w:style w:type="character" w:customStyle="1" w:styleId="Char31">
    <w:name w:val="Char31"/>
    <w:rsid w:val="003E2441"/>
    <w:rPr>
      <w:rFonts w:cs="Arial"/>
      <w:bCs/>
      <w:u w:val="thick"/>
      <w:lang w:val="en-US" w:eastAsia="en-US" w:bidi="ar-SA"/>
    </w:rPr>
  </w:style>
  <w:style w:type="paragraph" w:customStyle="1" w:styleId="StyleHeading1Centered">
    <w:name w:val="Style Heading 1 + Centered"/>
    <w:basedOn w:val="Heading1"/>
    <w:rsid w:val="003E244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3E244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3E244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3E2441"/>
    <w:pPr>
      <w:spacing w:before="120"/>
    </w:pPr>
    <w:rPr>
      <w:rFonts w:eastAsia="Times New Roman"/>
      <w:sz w:val="20"/>
    </w:rPr>
  </w:style>
  <w:style w:type="character" w:customStyle="1" w:styleId="underliningChar0">
    <w:name w:val="underlining Char"/>
    <w:rsid w:val="003E2441"/>
    <w:rPr>
      <w:b/>
      <w:szCs w:val="24"/>
      <w:u w:val="single"/>
      <w:lang w:val="en-US" w:eastAsia="en-US" w:bidi="ar-SA"/>
    </w:rPr>
  </w:style>
  <w:style w:type="character" w:customStyle="1" w:styleId="notreadChar">
    <w:name w:val="not read Char"/>
    <w:rsid w:val="003E2441"/>
    <w:rPr>
      <w:sz w:val="18"/>
      <w:szCs w:val="24"/>
      <w:lang w:val="en-US" w:eastAsia="en-US" w:bidi="ar-SA"/>
    </w:rPr>
  </w:style>
  <w:style w:type="paragraph" w:customStyle="1" w:styleId="StyleStrong10ptNotBold">
    <w:name w:val="Style Strong + 10 pt Not Bold"/>
    <w:basedOn w:val="Normal"/>
    <w:autoRedefine/>
    <w:rsid w:val="003E2441"/>
    <w:pPr>
      <w:ind w:left="720" w:hanging="360"/>
    </w:pPr>
    <w:rPr>
      <w:rFonts w:eastAsia="Times New Roman"/>
      <w:sz w:val="26"/>
      <w:szCs w:val="26"/>
    </w:rPr>
  </w:style>
  <w:style w:type="character" w:customStyle="1" w:styleId="prbodytext1">
    <w:name w:val="pr_bodytext1"/>
    <w:rsid w:val="003E2441"/>
    <w:rPr>
      <w:rFonts w:ascii="Arial" w:hAnsi="Arial" w:cs="Arial" w:hint="default"/>
      <w:sz w:val="20"/>
      <w:szCs w:val="20"/>
    </w:rPr>
  </w:style>
  <w:style w:type="character" w:customStyle="1" w:styleId="smallCharChar">
    <w:name w:val="small Char Char"/>
    <w:rsid w:val="003E2441"/>
    <w:rPr>
      <w:rFonts w:ascii="Times New Roman" w:eastAsia="Times New Roman" w:hAnsi="Times New Roman" w:cs="Times New Roman"/>
      <w:sz w:val="12"/>
      <w:szCs w:val="16"/>
    </w:rPr>
  </w:style>
  <w:style w:type="character" w:customStyle="1" w:styleId="Undlerine">
    <w:name w:val="Undlerine"/>
    <w:qFormat/>
    <w:rsid w:val="003E2441"/>
    <w:rPr>
      <w:rFonts w:ascii="Times New Roman" w:hAnsi="Times New Roman"/>
      <w:w w:val="110"/>
      <w:sz w:val="20"/>
      <w:szCs w:val="20"/>
      <w:u w:val="single"/>
      <w:bdr w:val="none" w:sz="0" w:space="0" w:color="auto"/>
      <w:lang w:bidi="he-IL"/>
    </w:rPr>
  </w:style>
  <w:style w:type="character" w:customStyle="1" w:styleId="Boxes">
    <w:name w:val="Boxes"/>
    <w:qFormat/>
    <w:rsid w:val="003E2441"/>
    <w:rPr>
      <w:rFonts w:ascii="Times New Roman" w:hAnsi="Times New Roman"/>
      <w:sz w:val="20"/>
      <w:u w:val="single"/>
      <w:bdr w:val="single" w:sz="4" w:space="0" w:color="auto"/>
    </w:rPr>
  </w:style>
  <w:style w:type="character" w:customStyle="1" w:styleId="tim">
    <w:name w:val="tim"/>
    <w:qFormat/>
    <w:rsid w:val="003E2441"/>
    <w:rPr>
      <w:rFonts w:ascii="Times New Roman" w:hAnsi="Times New Roman"/>
      <w:sz w:val="20"/>
      <w:u w:val="single"/>
    </w:rPr>
  </w:style>
  <w:style w:type="character" w:customStyle="1" w:styleId="hl">
    <w:name w:val="hl"/>
    <w:basedOn w:val="DefaultParagraphFont"/>
    <w:rsid w:val="003E2441"/>
  </w:style>
  <w:style w:type="character" w:customStyle="1" w:styleId="clock1">
    <w:name w:val="clock1"/>
    <w:rsid w:val="003E2441"/>
    <w:rPr>
      <w:color w:val="B51B1B"/>
    </w:rPr>
  </w:style>
  <w:style w:type="character" w:customStyle="1" w:styleId="smallChar10">
    <w:name w:val="small Char1"/>
    <w:rsid w:val="003E2441"/>
    <w:rPr>
      <w:sz w:val="12"/>
      <w:szCs w:val="16"/>
      <w:lang w:val="en-US" w:eastAsia="en-US" w:bidi="ar-SA"/>
    </w:rPr>
  </w:style>
  <w:style w:type="character" w:customStyle="1" w:styleId="SmallCardsCharChar">
    <w:name w:val="Small Cards Char Char"/>
    <w:rsid w:val="003E2441"/>
    <w:rPr>
      <w:sz w:val="14"/>
      <w:szCs w:val="24"/>
      <w:lang w:val="en-US" w:eastAsia="en-US" w:bidi="ar-SA"/>
    </w:rPr>
  </w:style>
  <w:style w:type="paragraph" w:customStyle="1" w:styleId="NormalCards">
    <w:name w:val="Normal Cards"/>
    <w:basedOn w:val="Normal"/>
    <w:rsid w:val="003E2441"/>
    <w:pPr>
      <w:ind w:left="288"/>
    </w:pPr>
    <w:rPr>
      <w:rFonts w:eastAsia="Times New Roman"/>
      <w:sz w:val="20"/>
    </w:rPr>
  </w:style>
  <w:style w:type="character" w:customStyle="1" w:styleId="iniciales">
    <w:name w:val="iniciales"/>
    <w:basedOn w:val="DefaultParagraphFont"/>
    <w:rsid w:val="003E2441"/>
  </w:style>
  <w:style w:type="character" w:customStyle="1" w:styleId="Style10ptBoldUnderline">
    <w:name w:val="Style 10 pt Bold Underline"/>
    <w:rsid w:val="003E2441"/>
    <w:rPr>
      <w:b/>
      <w:bCs/>
      <w:sz w:val="20"/>
      <w:u w:val="single"/>
    </w:rPr>
  </w:style>
  <w:style w:type="paragraph" w:customStyle="1" w:styleId="outdent">
    <w:name w:val="outdent"/>
    <w:basedOn w:val="Normal"/>
    <w:rsid w:val="003E2441"/>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3E2441"/>
    <w:pPr>
      <w:spacing w:before="100" w:beforeAutospacing="1" w:after="100" w:afterAutospacing="1"/>
    </w:pPr>
    <w:rPr>
      <w:rFonts w:eastAsia="Times New Roman"/>
      <w:sz w:val="24"/>
    </w:rPr>
  </w:style>
  <w:style w:type="paragraph" w:customStyle="1" w:styleId="bulletfollow">
    <w:name w:val="bulletfollow"/>
    <w:basedOn w:val="Normal"/>
    <w:rsid w:val="003E2441"/>
    <w:pPr>
      <w:spacing w:before="100" w:beforeAutospacing="1" w:after="100" w:afterAutospacing="1"/>
    </w:pPr>
    <w:rPr>
      <w:rFonts w:eastAsia="Times New Roman"/>
      <w:sz w:val="24"/>
    </w:rPr>
  </w:style>
  <w:style w:type="paragraph" w:customStyle="1" w:styleId="bulleted">
    <w:name w:val="bulleted"/>
    <w:basedOn w:val="Normal"/>
    <w:rsid w:val="003E2441"/>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3E2441"/>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3E2441"/>
    <w:rPr>
      <w:rFonts w:ascii="Times New Roman" w:eastAsia="Times New Roman" w:hAnsi="Times New Roman" w:cs="Times New Roman"/>
      <w:strike/>
      <w:sz w:val="20"/>
      <w:szCs w:val="20"/>
    </w:rPr>
  </w:style>
  <w:style w:type="character" w:customStyle="1" w:styleId="UnderlineCardsCharChar">
    <w:name w:val="Underline Cards Char Char"/>
    <w:rsid w:val="003E2441"/>
    <w:rPr>
      <w:rFonts w:eastAsia="SimSun"/>
      <w:szCs w:val="24"/>
      <w:u w:val="thick"/>
      <w:lang w:val="en-US" w:eastAsia="en-US" w:bidi="ar-SA"/>
    </w:rPr>
  </w:style>
  <w:style w:type="character" w:customStyle="1" w:styleId="head">
    <w:name w:val="head"/>
    <w:basedOn w:val="DefaultParagraphFont"/>
    <w:rsid w:val="003E2441"/>
  </w:style>
  <w:style w:type="paragraph" w:customStyle="1" w:styleId="authorgroup">
    <w:name w:val="authorgroup"/>
    <w:basedOn w:val="Normal"/>
    <w:rsid w:val="003E2441"/>
    <w:pPr>
      <w:spacing w:before="100" w:beforeAutospacing="1" w:after="100" w:afterAutospacing="1"/>
    </w:pPr>
    <w:rPr>
      <w:rFonts w:eastAsia="Calibri"/>
      <w:sz w:val="24"/>
    </w:rPr>
  </w:style>
  <w:style w:type="paragraph" w:customStyle="1" w:styleId="affiliation1">
    <w:name w:val="affiliation1"/>
    <w:basedOn w:val="Normal"/>
    <w:rsid w:val="003E2441"/>
    <w:pPr>
      <w:spacing w:before="100" w:beforeAutospacing="1" w:after="100" w:afterAutospacing="1"/>
    </w:pPr>
    <w:rPr>
      <w:rFonts w:eastAsia="Calibri"/>
      <w:sz w:val="24"/>
    </w:rPr>
  </w:style>
  <w:style w:type="paragraph" w:customStyle="1" w:styleId="norm">
    <w:name w:val="norm"/>
    <w:basedOn w:val="Normal"/>
    <w:rsid w:val="003E2441"/>
    <w:pPr>
      <w:spacing w:before="100" w:beforeAutospacing="1" w:after="100" w:afterAutospacing="1"/>
    </w:pPr>
    <w:rPr>
      <w:rFonts w:eastAsia="Calibri"/>
      <w:sz w:val="24"/>
    </w:rPr>
  </w:style>
  <w:style w:type="character" w:customStyle="1" w:styleId="smallcapitals">
    <w:name w:val="smallcapitals"/>
    <w:basedOn w:val="DefaultParagraphFont"/>
    <w:rsid w:val="003E2441"/>
  </w:style>
  <w:style w:type="character" w:customStyle="1" w:styleId="number0">
    <w:name w:val="number"/>
    <w:basedOn w:val="DefaultParagraphFont"/>
    <w:rsid w:val="003E2441"/>
  </w:style>
  <w:style w:type="character" w:customStyle="1" w:styleId="articlebody1">
    <w:name w:val="articlebody1"/>
    <w:rsid w:val="003E2441"/>
  </w:style>
  <w:style w:type="character" w:customStyle="1" w:styleId="small1">
    <w:name w:val="small1"/>
    <w:rsid w:val="003E2441"/>
  </w:style>
  <w:style w:type="paragraph" w:customStyle="1" w:styleId="AuthorDate2">
    <w:name w:val="Author/Date"/>
    <w:basedOn w:val="Normal"/>
    <w:link w:val="AuthorDateChar1"/>
    <w:rsid w:val="003E2441"/>
    <w:rPr>
      <w:rFonts w:eastAsia="Times New Roman"/>
      <w:b/>
      <w:sz w:val="24"/>
      <w:szCs w:val="24"/>
      <w:u w:val="single"/>
    </w:rPr>
  </w:style>
  <w:style w:type="character" w:customStyle="1" w:styleId="AuthorDateChar1">
    <w:name w:val="Author/Date Char1"/>
    <w:link w:val="AuthorDate2"/>
    <w:rsid w:val="003E2441"/>
    <w:rPr>
      <w:rFonts w:ascii="Times New Roman" w:eastAsia="Times New Roman" w:hAnsi="Times New Roman" w:cs="Times New Roman"/>
      <w:b/>
      <w:sz w:val="24"/>
      <w:szCs w:val="24"/>
      <w:u w:val="single"/>
    </w:rPr>
  </w:style>
  <w:style w:type="character" w:customStyle="1" w:styleId="Shortcite">
    <w:name w:val="Shortcite"/>
    <w:basedOn w:val="DefaultParagraphFont"/>
    <w:rsid w:val="003E2441"/>
    <w:rPr>
      <w:rFonts w:ascii="Times New Roman" w:hAnsi="Times New Roman"/>
      <w:b/>
      <w:bCs/>
      <w:sz w:val="20"/>
    </w:rPr>
  </w:style>
  <w:style w:type="character" w:customStyle="1" w:styleId="Normal30">
    <w:name w:val="Normal3"/>
    <w:basedOn w:val="DefaultParagraphFont"/>
    <w:rsid w:val="003E2441"/>
  </w:style>
  <w:style w:type="paragraph" w:customStyle="1" w:styleId="PageNumber8">
    <w:name w:val="Page Number8"/>
    <w:basedOn w:val="Normal"/>
    <w:next w:val="Normal"/>
    <w:rsid w:val="003E2441"/>
    <w:rPr>
      <w:rFonts w:eastAsia="Times New Roman"/>
      <w:sz w:val="20"/>
      <w:szCs w:val="24"/>
    </w:rPr>
  </w:style>
  <w:style w:type="paragraph" w:customStyle="1" w:styleId="Heading12">
    <w:name w:val="Heading 12"/>
    <w:basedOn w:val="Normal"/>
    <w:next w:val="Normal"/>
    <w:rsid w:val="003E2441"/>
    <w:pPr>
      <w:keepNext/>
      <w:widowControl w:val="0"/>
      <w:suppressAutoHyphens/>
      <w:jc w:val="center"/>
    </w:pPr>
    <w:rPr>
      <w:rFonts w:eastAsia="Tahoma"/>
      <w:b/>
      <w:sz w:val="48"/>
      <w:szCs w:val="32"/>
      <w:u w:val="single"/>
    </w:rPr>
  </w:style>
  <w:style w:type="character" w:customStyle="1" w:styleId="cat-date-line4">
    <w:name w:val="cat-date-line4"/>
    <w:basedOn w:val="DefaultParagraphFont"/>
    <w:rsid w:val="003E2441"/>
  </w:style>
  <w:style w:type="character" w:customStyle="1" w:styleId="articledate">
    <w:name w:val="articledate"/>
    <w:basedOn w:val="DefaultParagraphFont"/>
    <w:rsid w:val="003E2441"/>
  </w:style>
  <w:style w:type="character" w:customStyle="1" w:styleId="post-byline">
    <w:name w:val="post-byline"/>
    <w:basedOn w:val="DefaultParagraphFont"/>
    <w:rsid w:val="003E2441"/>
  </w:style>
  <w:style w:type="character" w:customStyle="1" w:styleId="metadate">
    <w:name w:val="meta_date"/>
    <w:basedOn w:val="DefaultParagraphFont"/>
    <w:rsid w:val="003E2441"/>
  </w:style>
  <w:style w:type="character" w:customStyle="1" w:styleId="fa">
    <w:name w:val="fa"/>
    <w:basedOn w:val="DefaultParagraphFont"/>
    <w:rsid w:val="003E2441"/>
  </w:style>
  <w:style w:type="character" w:customStyle="1" w:styleId="longname">
    <w:name w:val="longname"/>
    <w:basedOn w:val="DefaultParagraphFont"/>
    <w:rsid w:val="003E2441"/>
  </w:style>
  <w:style w:type="character" w:customStyle="1" w:styleId="echocontainer">
    <w:name w:val="echo_container"/>
    <w:basedOn w:val="DefaultParagraphFont"/>
    <w:rsid w:val="003E2441"/>
  </w:style>
  <w:style w:type="character" w:customStyle="1" w:styleId="comment-display">
    <w:name w:val="comment-display"/>
    <w:basedOn w:val="DefaultParagraphFont"/>
    <w:rsid w:val="003E2441"/>
  </w:style>
  <w:style w:type="paragraph" w:customStyle="1" w:styleId="comment-count-label">
    <w:name w:val="comment-count-label"/>
    <w:basedOn w:val="Normal"/>
    <w:rsid w:val="003E2441"/>
    <w:pPr>
      <w:spacing w:before="100" w:beforeAutospacing="1" w:after="100" w:afterAutospacing="1"/>
    </w:pPr>
    <w:rPr>
      <w:rFonts w:ascii="Times" w:hAnsi="Times"/>
      <w:sz w:val="20"/>
      <w:szCs w:val="20"/>
    </w:rPr>
  </w:style>
  <w:style w:type="character" w:customStyle="1" w:styleId="echo-counter">
    <w:name w:val="echo-counter"/>
    <w:basedOn w:val="DefaultParagraphFont"/>
    <w:rsid w:val="003E2441"/>
  </w:style>
  <w:style w:type="character" w:customStyle="1" w:styleId="discussion-policy">
    <w:name w:val="discussion-policy"/>
    <w:basedOn w:val="DefaultParagraphFont"/>
    <w:rsid w:val="003E2441"/>
  </w:style>
  <w:style w:type="character" w:customStyle="1" w:styleId="echo-apps-conversations-streamcaption">
    <w:name w:val="echo-apps-conversations-streamcaption"/>
    <w:basedOn w:val="DefaultParagraphFont"/>
    <w:rsid w:val="003E2441"/>
  </w:style>
  <w:style w:type="character" w:customStyle="1" w:styleId="echo-streamserver-controls-stream-item-text">
    <w:name w:val="echo-streamserver-controls-stream-item-text"/>
    <w:basedOn w:val="DefaultParagraphFont"/>
    <w:rsid w:val="003E2441"/>
  </w:style>
  <w:style w:type="character" w:customStyle="1" w:styleId="echo-streamserver-controls-facepile-more">
    <w:name w:val="echo-streamserver-controls-facepile-more"/>
    <w:basedOn w:val="DefaultParagraphFont"/>
    <w:rsid w:val="003E2441"/>
  </w:style>
  <w:style w:type="character" w:customStyle="1" w:styleId="echo-primaryfont">
    <w:name w:val="echo-primaryfont"/>
    <w:basedOn w:val="DefaultParagraphFont"/>
    <w:rsid w:val="003E2441"/>
  </w:style>
  <w:style w:type="character" w:customStyle="1" w:styleId="section">
    <w:name w:val="section"/>
    <w:basedOn w:val="DefaultParagraphFont"/>
    <w:rsid w:val="003E2441"/>
  </w:style>
  <w:style w:type="character" w:customStyle="1" w:styleId="wpsr-txt-headline">
    <w:name w:val="wpsr-txt-headline"/>
    <w:basedOn w:val="DefaultParagraphFont"/>
    <w:rsid w:val="003E2441"/>
  </w:style>
  <w:style w:type="character" w:customStyle="1" w:styleId="asset-metabar-author">
    <w:name w:val="asset-metabar-author"/>
    <w:basedOn w:val="DefaultParagraphFont"/>
    <w:rsid w:val="003E2441"/>
  </w:style>
  <w:style w:type="character" w:customStyle="1" w:styleId="eza-dateline">
    <w:name w:val="eza-dateline"/>
    <w:basedOn w:val="DefaultParagraphFont"/>
    <w:rsid w:val="003E2441"/>
  </w:style>
  <w:style w:type="character" w:customStyle="1" w:styleId="eza-authors">
    <w:name w:val="eza-authors"/>
    <w:basedOn w:val="DefaultParagraphFont"/>
    <w:rsid w:val="003E2441"/>
  </w:style>
  <w:style w:type="character" w:customStyle="1" w:styleId="csmstaff">
    <w:name w:val="csm_staff"/>
    <w:basedOn w:val="DefaultParagraphFont"/>
    <w:rsid w:val="003E2441"/>
  </w:style>
  <w:style w:type="paragraph" w:customStyle="1" w:styleId="mol-para-with-font">
    <w:name w:val="mol-para-with-font"/>
    <w:basedOn w:val="Normal"/>
    <w:rsid w:val="003E2441"/>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3E2441"/>
  </w:style>
  <w:style w:type="character" w:customStyle="1" w:styleId="byline-text">
    <w:name w:val="byline-text"/>
    <w:basedOn w:val="DefaultParagraphFont"/>
    <w:rsid w:val="003E2441"/>
  </w:style>
  <w:style w:type="character" w:customStyle="1" w:styleId="itemauthor">
    <w:name w:val="itemauthor"/>
    <w:basedOn w:val="DefaultParagraphFont"/>
    <w:rsid w:val="003E2441"/>
  </w:style>
  <w:style w:type="character" w:customStyle="1" w:styleId="itemdatecreated">
    <w:name w:val="itemdatecreated"/>
    <w:basedOn w:val="DefaultParagraphFont"/>
    <w:rsid w:val="003E2441"/>
  </w:style>
  <w:style w:type="character" w:customStyle="1" w:styleId="slug-metadata-note">
    <w:name w:val="slug-metadata-note"/>
    <w:basedOn w:val="DefaultParagraphFont"/>
    <w:rsid w:val="003E2441"/>
  </w:style>
  <w:style w:type="character" w:customStyle="1" w:styleId="drop-capped">
    <w:name w:val="drop-capped"/>
    <w:basedOn w:val="DefaultParagraphFont"/>
    <w:rsid w:val="003E2441"/>
  </w:style>
  <w:style w:type="character" w:customStyle="1" w:styleId="published">
    <w:name w:val="published"/>
    <w:basedOn w:val="DefaultParagraphFont"/>
    <w:rsid w:val="003E2441"/>
  </w:style>
  <w:style w:type="paragraph" w:customStyle="1" w:styleId="articleopinion-standfirst">
    <w:name w:val="articleopinion-standfirst"/>
    <w:basedOn w:val="Normal"/>
    <w:rsid w:val="003E2441"/>
    <w:pPr>
      <w:spacing w:before="100" w:beforeAutospacing="1" w:after="100" w:afterAutospacing="1"/>
    </w:pPr>
    <w:rPr>
      <w:rFonts w:ascii="Times" w:hAnsi="Times"/>
      <w:sz w:val="20"/>
      <w:szCs w:val="20"/>
    </w:rPr>
  </w:style>
  <w:style w:type="paragraph" w:customStyle="1" w:styleId="snippet">
    <w:name w:val="snippet"/>
    <w:basedOn w:val="Normal"/>
    <w:rsid w:val="003E2441"/>
    <w:pPr>
      <w:spacing w:before="100" w:beforeAutospacing="1" w:after="100" w:afterAutospacing="1"/>
    </w:pPr>
    <w:rPr>
      <w:rFonts w:ascii="Times" w:hAnsi="Times"/>
      <w:sz w:val="20"/>
      <w:szCs w:val="20"/>
    </w:rPr>
  </w:style>
  <w:style w:type="character" w:customStyle="1" w:styleId="thetitle">
    <w:name w:val="the_title"/>
    <w:basedOn w:val="DefaultParagraphFont"/>
    <w:rsid w:val="003E2441"/>
  </w:style>
  <w:style w:type="character" w:customStyle="1" w:styleId="rupee">
    <w:name w:val="rupee"/>
    <w:basedOn w:val="DefaultParagraphFont"/>
    <w:rsid w:val="003E2441"/>
  </w:style>
  <w:style w:type="character" w:customStyle="1" w:styleId="grey1">
    <w:name w:val="grey1"/>
    <w:basedOn w:val="DefaultParagraphFont"/>
    <w:rsid w:val="003E2441"/>
  </w:style>
  <w:style w:type="paragraph" w:customStyle="1" w:styleId="Pa13">
    <w:name w:val="Pa13"/>
    <w:basedOn w:val="Default"/>
    <w:next w:val="Default"/>
    <w:uiPriority w:val="99"/>
    <w:rsid w:val="003E2441"/>
    <w:pPr>
      <w:widowControl w:val="0"/>
      <w:spacing w:line="201" w:lineRule="atLeast"/>
    </w:pPr>
    <w:rPr>
      <w:rFonts w:eastAsiaTheme="minorEastAsia"/>
      <w:color w:val="auto"/>
    </w:rPr>
  </w:style>
  <w:style w:type="paragraph" w:customStyle="1" w:styleId="Pa14">
    <w:name w:val="Pa14"/>
    <w:basedOn w:val="Default"/>
    <w:next w:val="Default"/>
    <w:uiPriority w:val="99"/>
    <w:rsid w:val="003E2441"/>
    <w:pPr>
      <w:widowControl w:val="0"/>
      <w:spacing w:line="241" w:lineRule="atLeast"/>
    </w:pPr>
    <w:rPr>
      <w:rFonts w:eastAsiaTheme="minorEastAsia"/>
      <w:color w:val="auto"/>
    </w:rPr>
  </w:style>
  <w:style w:type="paragraph" w:customStyle="1" w:styleId="Pa9">
    <w:name w:val="Pa9"/>
    <w:basedOn w:val="Default"/>
    <w:next w:val="Default"/>
    <w:uiPriority w:val="99"/>
    <w:rsid w:val="003E2441"/>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3E2441"/>
  </w:style>
  <w:style w:type="character" w:customStyle="1" w:styleId="reporttitle">
    <w:name w:val="report_title"/>
    <w:basedOn w:val="DefaultParagraphFont"/>
    <w:rsid w:val="003E2441"/>
  </w:style>
  <w:style w:type="character" w:customStyle="1" w:styleId="documenttype-longreleases">
    <w:name w:val="document_type_-_long_releases"/>
    <w:basedOn w:val="DefaultParagraphFont"/>
    <w:rsid w:val="003E2441"/>
  </w:style>
  <w:style w:type="character" w:customStyle="1" w:styleId="alt-date">
    <w:name w:val="alt-date"/>
    <w:basedOn w:val="DefaultParagraphFont"/>
    <w:rsid w:val="003E2441"/>
  </w:style>
  <w:style w:type="character" w:customStyle="1" w:styleId="entry-byline">
    <w:name w:val="entry-byline"/>
    <w:basedOn w:val="DefaultParagraphFont"/>
    <w:rsid w:val="003E2441"/>
  </w:style>
  <w:style w:type="character" w:customStyle="1" w:styleId="taglinecontrib">
    <w:name w:val="tagline_contrib"/>
    <w:basedOn w:val="DefaultParagraphFont"/>
    <w:rsid w:val="003E2441"/>
  </w:style>
  <w:style w:type="character" w:customStyle="1" w:styleId="articledate0">
    <w:name w:val="article_date"/>
    <w:basedOn w:val="DefaultParagraphFont"/>
    <w:rsid w:val="003E2441"/>
  </w:style>
  <w:style w:type="paragraph" w:customStyle="1" w:styleId="hg-daily">
    <w:name w:val="hg-daily"/>
    <w:basedOn w:val="Normal"/>
    <w:rsid w:val="003E2441"/>
    <w:pPr>
      <w:spacing w:before="100" w:beforeAutospacing="1" w:after="100" w:afterAutospacing="1"/>
    </w:pPr>
    <w:rPr>
      <w:rFonts w:ascii="Times" w:hAnsi="Times"/>
      <w:sz w:val="20"/>
      <w:szCs w:val="20"/>
    </w:rPr>
  </w:style>
  <w:style w:type="character" w:customStyle="1" w:styleId="cit">
    <w:name w:val="cit"/>
    <w:basedOn w:val="DefaultParagraphFont"/>
    <w:rsid w:val="003E2441"/>
  </w:style>
  <w:style w:type="paragraph" w:customStyle="1" w:styleId="buttonheading">
    <w:name w:val="buttonheading"/>
    <w:basedOn w:val="Normal"/>
    <w:rsid w:val="003E2441"/>
    <w:pPr>
      <w:spacing w:before="100" w:beforeAutospacing="1" w:after="100" w:afterAutospacing="1"/>
    </w:pPr>
    <w:rPr>
      <w:rFonts w:ascii="Times" w:hAnsi="Times"/>
      <w:sz w:val="20"/>
      <w:szCs w:val="20"/>
    </w:rPr>
  </w:style>
  <w:style w:type="character" w:customStyle="1" w:styleId="createdate">
    <w:name w:val="createdate"/>
    <w:basedOn w:val="DefaultParagraphFont"/>
    <w:rsid w:val="003E2441"/>
  </w:style>
  <w:style w:type="character" w:customStyle="1" w:styleId="text-label">
    <w:name w:val="text-label"/>
    <w:basedOn w:val="DefaultParagraphFont"/>
    <w:rsid w:val="003E2441"/>
  </w:style>
  <w:style w:type="paragraph" w:customStyle="1" w:styleId="TOC3Char">
    <w:name w:val="TOC 3 Char"/>
    <w:basedOn w:val="Normal"/>
    <w:next w:val="Normal"/>
    <w:rsid w:val="003E2441"/>
    <w:rPr>
      <w:rFonts w:eastAsia="Times New Roman"/>
      <w:sz w:val="24"/>
      <w:szCs w:val="20"/>
    </w:rPr>
  </w:style>
  <w:style w:type="paragraph" w:customStyle="1" w:styleId="TOC1Char">
    <w:name w:val="TOC 1 Char"/>
    <w:basedOn w:val="Normal"/>
    <w:next w:val="Normal"/>
    <w:rsid w:val="003E2441"/>
    <w:rPr>
      <w:rFonts w:eastAsia="Times New Roman"/>
      <w:b/>
      <w:sz w:val="24"/>
      <w:szCs w:val="20"/>
    </w:rPr>
  </w:style>
  <w:style w:type="character" w:customStyle="1" w:styleId="StyleCardtextChar10pt">
    <w:name w:val="Style Card text Char + 10 pt"/>
    <w:rsid w:val="003E2441"/>
    <w:rPr>
      <w:rFonts w:ascii="Georgia" w:eastAsia="Calibri" w:hAnsi="Georgia"/>
      <w:sz w:val="20"/>
      <w:u w:val="single"/>
      <w:lang w:bidi="ar-SA"/>
    </w:rPr>
  </w:style>
  <w:style w:type="paragraph" w:customStyle="1" w:styleId="ColorfulList-Accent11">
    <w:name w:val="Colorful List - Accent 11"/>
    <w:basedOn w:val="Normal"/>
    <w:uiPriority w:val="34"/>
    <w:qFormat/>
    <w:rsid w:val="003E2441"/>
    <w:pPr>
      <w:ind w:left="720"/>
      <w:contextualSpacing/>
      <w:jc w:val="both"/>
    </w:pPr>
    <w:rPr>
      <w:rFonts w:eastAsia="Times New Roman"/>
      <w:sz w:val="20"/>
      <w:szCs w:val="20"/>
    </w:rPr>
  </w:style>
  <w:style w:type="paragraph" w:customStyle="1" w:styleId="NoteLevel11">
    <w:name w:val="Note Level 11"/>
    <w:basedOn w:val="Normal"/>
    <w:uiPriority w:val="99"/>
    <w:rsid w:val="003E2441"/>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3E2441"/>
    <w:pPr>
      <w:keepNext/>
      <w:tabs>
        <w:tab w:val="num" w:pos="1440"/>
      </w:tabs>
      <w:ind w:left="1800" w:hanging="360"/>
      <w:outlineLvl w:val="2"/>
    </w:pPr>
    <w:rPr>
      <w:rFonts w:eastAsia="MS Gothic"/>
    </w:rPr>
  </w:style>
  <w:style w:type="paragraph" w:customStyle="1" w:styleId="NoteLevel41">
    <w:name w:val="Note Level 41"/>
    <w:basedOn w:val="Normal"/>
    <w:rsid w:val="003E2441"/>
    <w:pPr>
      <w:keepNext/>
      <w:tabs>
        <w:tab w:val="num" w:pos="2160"/>
      </w:tabs>
      <w:ind w:left="2520" w:hanging="360"/>
      <w:outlineLvl w:val="3"/>
    </w:pPr>
    <w:rPr>
      <w:rFonts w:eastAsia="MS Gothic"/>
    </w:rPr>
  </w:style>
  <w:style w:type="paragraph" w:customStyle="1" w:styleId="NoteLevel51">
    <w:name w:val="Note Level 51"/>
    <w:basedOn w:val="Normal"/>
    <w:rsid w:val="003E2441"/>
    <w:pPr>
      <w:keepNext/>
      <w:tabs>
        <w:tab w:val="num" w:pos="2880"/>
      </w:tabs>
      <w:ind w:left="3240" w:hanging="360"/>
      <w:outlineLvl w:val="4"/>
    </w:pPr>
    <w:rPr>
      <w:rFonts w:eastAsia="MS Gothic"/>
    </w:rPr>
  </w:style>
  <w:style w:type="paragraph" w:customStyle="1" w:styleId="NoteLevel61">
    <w:name w:val="Note Level 61"/>
    <w:basedOn w:val="Normal"/>
    <w:rsid w:val="003E2441"/>
    <w:pPr>
      <w:keepNext/>
      <w:tabs>
        <w:tab w:val="num" w:pos="3600"/>
      </w:tabs>
      <w:ind w:left="3960" w:hanging="360"/>
      <w:outlineLvl w:val="5"/>
    </w:pPr>
    <w:rPr>
      <w:rFonts w:eastAsia="MS Gothic"/>
    </w:rPr>
  </w:style>
  <w:style w:type="paragraph" w:customStyle="1" w:styleId="NoteLevel71">
    <w:name w:val="Note Level 71"/>
    <w:basedOn w:val="Normal"/>
    <w:rsid w:val="003E2441"/>
    <w:pPr>
      <w:keepNext/>
      <w:tabs>
        <w:tab w:val="num" w:pos="4320"/>
      </w:tabs>
      <w:ind w:left="4680" w:hanging="360"/>
      <w:outlineLvl w:val="6"/>
    </w:pPr>
    <w:rPr>
      <w:rFonts w:eastAsia="MS Gothic"/>
    </w:rPr>
  </w:style>
  <w:style w:type="paragraph" w:customStyle="1" w:styleId="NoteLevel81">
    <w:name w:val="Note Level 81"/>
    <w:basedOn w:val="Normal"/>
    <w:rsid w:val="003E2441"/>
    <w:pPr>
      <w:keepNext/>
      <w:tabs>
        <w:tab w:val="num" w:pos="5040"/>
      </w:tabs>
      <w:ind w:left="5400" w:hanging="360"/>
      <w:outlineLvl w:val="7"/>
    </w:pPr>
    <w:rPr>
      <w:rFonts w:eastAsia="MS Gothic"/>
    </w:rPr>
  </w:style>
  <w:style w:type="paragraph" w:customStyle="1" w:styleId="NoteLevel91">
    <w:name w:val="Note Level 91"/>
    <w:basedOn w:val="Normal"/>
    <w:rsid w:val="003E2441"/>
    <w:pPr>
      <w:keepNext/>
      <w:tabs>
        <w:tab w:val="num" w:pos="5760"/>
      </w:tabs>
      <w:ind w:left="6120" w:hanging="360"/>
      <w:outlineLvl w:val="8"/>
    </w:pPr>
    <w:rPr>
      <w:rFonts w:eastAsia="MS Gothic"/>
    </w:rPr>
  </w:style>
  <w:style w:type="paragraph" w:styleId="Index2">
    <w:name w:val="index 2"/>
    <w:basedOn w:val="Normal"/>
    <w:next w:val="Normal"/>
    <w:autoRedefine/>
    <w:rsid w:val="003E2441"/>
    <w:pPr>
      <w:spacing w:after="200" w:line="276" w:lineRule="auto"/>
      <w:ind w:left="400" w:hanging="200"/>
    </w:pPr>
    <w:rPr>
      <w:rFonts w:eastAsia="Times New Roman"/>
      <w:bCs/>
    </w:rPr>
  </w:style>
  <w:style w:type="paragraph" w:styleId="Index3">
    <w:name w:val="index 3"/>
    <w:basedOn w:val="Normal"/>
    <w:next w:val="Normal"/>
    <w:autoRedefine/>
    <w:rsid w:val="003E2441"/>
    <w:pPr>
      <w:spacing w:after="200" w:line="276" w:lineRule="auto"/>
      <w:ind w:left="600" w:hanging="200"/>
    </w:pPr>
    <w:rPr>
      <w:rFonts w:eastAsia="Times New Roman"/>
      <w:bCs/>
    </w:rPr>
  </w:style>
  <w:style w:type="paragraph" w:styleId="Index4">
    <w:name w:val="index 4"/>
    <w:basedOn w:val="Normal"/>
    <w:next w:val="Normal"/>
    <w:autoRedefine/>
    <w:rsid w:val="003E2441"/>
    <w:pPr>
      <w:spacing w:after="200" w:line="276" w:lineRule="auto"/>
      <w:ind w:left="800" w:hanging="200"/>
    </w:pPr>
    <w:rPr>
      <w:rFonts w:eastAsia="Times New Roman"/>
      <w:bCs/>
    </w:rPr>
  </w:style>
  <w:style w:type="paragraph" w:styleId="Index5">
    <w:name w:val="index 5"/>
    <w:basedOn w:val="Normal"/>
    <w:next w:val="Normal"/>
    <w:autoRedefine/>
    <w:rsid w:val="003E2441"/>
    <w:pPr>
      <w:spacing w:after="200" w:line="276" w:lineRule="auto"/>
      <w:ind w:left="1000" w:hanging="200"/>
    </w:pPr>
    <w:rPr>
      <w:rFonts w:eastAsia="Times New Roman"/>
      <w:bCs/>
    </w:rPr>
  </w:style>
  <w:style w:type="paragraph" w:styleId="Index6">
    <w:name w:val="index 6"/>
    <w:basedOn w:val="Normal"/>
    <w:next w:val="Normal"/>
    <w:autoRedefine/>
    <w:rsid w:val="003E2441"/>
    <w:pPr>
      <w:spacing w:after="200" w:line="276" w:lineRule="auto"/>
      <w:ind w:left="1200" w:hanging="200"/>
    </w:pPr>
    <w:rPr>
      <w:rFonts w:eastAsia="Times New Roman"/>
      <w:bCs/>
    </w:rPr>
  </w:style>
  <w:style w:type="paragraph" w:styleId="Index7">
    <w:name w:val="index 7"/>
    <w:basedOn w:val="Normal"/>
    <w:next w:val="Normal"/>
    <w:autoRedefine/>
    <w:rsid w:val="003E2441"/>
    <w:pPr>
      <w:spacing w:after="200" w:line="276" w:lineRule="auto"/>
      <w:ind w:left="1400" w:hanging="200"/>
    </w:pPr>
    <w:rPr>
      <w:rFonts w:eastAsia="Times New Roman"/>
      <w:bCs/>
    </w:rPr>
  </w:style>
  <w:style w:type="paragraph" w:styleId="Index8">
    <w:name w:val="index 8"/>
    <w:basedOn w:val="Normal"/>
    <w:next w:val="Normal"/>
    <w:autoRedefine/>
    <w:rsid w:val="003E2441"/>
    <w:pPr>
      <w:spacing w:after="200" w:line="276" w:lineRule="auto"/>
      <w:ind w:left="1600" w:hanging="200"/>
    </w:pPr>
    <w:rPr>
      <w:rFonts w:eastAsia="Times New Roman"/>
      <w:bCs/>
    </w:rPr>
  </w:style>
  <w:style w:type="paragraph" w:styleId="Index9">
    <w:name w:val="index 9"/>
    <w:basedOn w:val="Normal"/>
    <w:next w:val="Normal"/>
    <w:autoRedefine/>
    <w:rsid w:val="003E2441"/>
    <w:pPr>
      <w:spacing w:after="200" w:line="276" w:lineRule="auto"/>
      <w:ind w:left="1800" w:hanging="200"/>
    </w:pPr>
    <w:rPr>
      <w:rFonts w:eastAsia="Times New Roman"/>
      <w:bCs/>
    </w:rPr>
  </w:style>
  <w:style w:type="paragraph" w:styleId="IndexHeading">
    <w:name w:val="index heading"/>
    <w:basedOn w:val="Normal"/>
    <w:next w:val="Index1"/>
    <w:rsid w:val="003E2441"/>
    <w:pPr>
      <w:spacing w:after="200" w:line="276" w:lineRule="auto"/>
    </w:pPr>
    <w:rPr>
      <w:rFonts w:eastAsia="Times New Roman"/>
      <w:bCs/>
    </w:rPr>
  </w:style>
  <w:style w:type="character" w:customStyle="1" w:styleId="MediumGrid11">
    <w:name w:val="Medium Grid 11"/>
    <w:uiPriority w:val="99"/>
    <w:rsid w:val="003E2441"/>
    <w:rPr>
      <w:color w:val="808080"/>
    </w:rPr>
  </w:style>
  <w:style w:type="numbering" w:customStyle="1" w:styleId="NoList9">
    <w:name w:val="No List9"/>
    <w:next w:val="NoList"/>
    <w:semiHidden/>
    <w:unhideWhenUsed/>
    <w:rsid w:val="003E2441"/>
  </w:style>
  <w:style w:type="numbering" w:customStyle="1" w:styleId="NoList10">
    <w:name w:val="No List10"/>
    <w:next w:val="NoList"/>
    <w:semiHidden/>
    <w:unhideWhenUsed/>
    <w:rsid w:val="003E2441"/>
  </w:style>
  <w:style w:type="numbering" w:customStyle="1" w:styleId="NoList18">
    <w:name w:val="No List18"/>
    <w:next w:val="NoList"/>
    <w:uiPriority w:val="99"/>
    <w:semiHidden/>
    <w:unhideWhenUsed/>
    <w:rsid w:val="003E2441"/>
  </w:style>
  <w:style w:type="numbering" w:customStyle="1" w:styleId="NoList19">
    <w:name w:val="No List19"/>
    <w:next w:val="NoList"/>
    <w:uiPriority w:val="99"/>
    <w:semiHidden/>
    <w:unhideWhenUsed/>
    <w:rsid w:val="003E2441"/>
  </w:style>
  <w:style w:type="numbering" w:customStyle="1" w:styleId="NoList20">
    <w:name w:val="No List20"/>
    <w:next w:val="NoList"/>
    <w:semiHidden/>
    <w:unhideWhenUsed/>
    <w:rsid w:val="003E2441"/>
  </w:style>
  <w:style w:type="paragraph" w:customStyle="1" w:styleId="PlaceholderText2">
    <w:name w:val="Placeholder Text2"/>
    <w:basedOn w:val="Normal"/>
    <w:uiPriority w:val="99"/>
    <w:rsid w:val="003E2441"/>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3E2441"/>
    <w:pPr>
      <w:keepNext/>
      <w:tabs>
        <w:tab w:val="num" w:pos="1440"/>
      </w:tabs>
      <w:ind w:left="1800" w:hanging="360"/>
      <w:outlineLvl w:val="2"/>
    </w:pPr>
    <w:rPr>
      <w:rFonts w:eastAsia="MS Gothic"/>
      <w:sz w:val="24"/>
    </w:rPr>
  </w:style>
  <w:style w:type="paragraph" w:customStyle="1" w:styleId="LightList1">
    <w:name w:val="Light List1"/>
    <w:basedOn w:val="Normal"/>
    <w:rsid w:val="003E2441"/>
    <w:pPr>
      <w:keepNext/>
      <w:tabs>
        <w:tab w:val="num" w:pos="2160"/>
      </w:tabs>
      <w:ind w:left="2520" w:hanging="360"/>
      <w:outlineLvl w:val="3"/>
    </w:pPr>
    <w:rPr>
      <w:rFonts w:eastAsia="MS Gothic"/>
      <w:sz w:val="24"/>
    </w:rPr>
  </w:style>
  <w:style w:type="paragraph" w:customStyle="1" w:styleId="LightGrid1">
    <w:name w:val="Light Grid1"/>
    <w:basedOn w:val="Normal"/>
    <w:rsid w:val="003E2441"/>
    <w:pPr>
      <w:keepNext/>
      <w:tabs>
        <w:tab w:val="num" w:pos="2880"/>
      </w:tabs>
      <w:ind w:left="3240" w:hanging="360"/>
      <w:outlineLvl w:val="4"/>
    </w:pPr>
    <w:rPr>
      <w:rFonts w:eastAsia="MS Gothic"/>
      <w:sz w:val="24"/>
    </w:rPr>
  </w:style>
  <w:style w:type="paragraph" w:customStyle="1" w:styleId="MediumShading11">
    <w:name w:val="Medium Shading 11"/>
    <w:basedOn w:val="Normal"/>
    <w:rsid w:val="003E2441"/>
    <w:pPr>
      <w:keepNext/>
      <w:tabs>
        <w:tab w:val="num" w:pos="3600"/>
      </w:tabs>
      <w:ind w:left="3960" w:hanging="360"/>
      <w:outlineLvl w:val="5"/>
    </w:pPr>
    <w:rPr>
      <w:rFonts w:eastAsia="MS Gothic"/>
      <w:sz w:val="24"/>
    </w:rPr>
  </w:style>
  <w:style w:type="paragraph" w:customStyle="1" w:styleId="MediumShading21">
    <w:name w:val="Medium Shading 21"/>
    <w:basedOn w:val="Normal"/>
    <w:rsid w:val="003E2441"/>
    <w:pPr>
      <w:keepNext/>
      <w:tabs>
        <w:tab w:val="num" w:pos="4320"/>
      </w:tabs>
      <w:ind w:left="4680" w:hanging="360"/>
      <w:outlineLvl w:val="6"/>
    </w:pPr>
    <w:rPr>
      <w:rFonts w:eastAsia="MS Gothic"/>
      <w:sz w:val="24"/>
    </w:rPr>
  </w:style>
  <w:style w:type="paragraph" w:customStyle="1" w:styleId="MediumList11">
    <w:name w:val="Medium List 11"/>
    <w:basedOn w:val="Normal"/>
    <w:rsid w:val="003E2441"/>
    <w:pPr>
      <w:keepNext/>
      <w:tabs>
        <w:tab w:val="num" w:pos="5040"/>
      </w:tabs>
      <w:ind w:left="5400" w:hanging="360"/>
      <w:outlineLvl w:val="7"/>
    </w:pPr>
    <w:rPr>
      <w:rFonts w:eastAsia="MS Gothic"/>
      <w:sz w:val="24"/>
    </w:rPr>
  </w:style>
  <w:style w:type="paragraph" w:customStyle="1" w:styleId="MediumList21">
    <w:name w:val="Medium List 21"/>
    <w:basedOn w:val="Normal"/>
    <w:rsid w:val="003E2441"/>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3E2441"/>
    <w:rPr>
      <w:sz w:val="17"/>
      <w:szCs w:val="24"/>
      <w:lang w:val="en-US" w:eastAsia="en-US" w:bidi="ar-SA"/>
    </w:rPr>
  </w:style>
  <w:style w:type="paragraph" w:customStyle="1" w:styleId="TagsFutura">
    <w:name w:val="TagsFutura"/>
    <w:basedOn w:val="Normal"/>
    <w:next w:val="Heading3"/>
    <w:rsid w:val="003E2441"/>
    <w:rPr>
      <w:rFonts w:ascii="Futura" w:eastAsia="Times" w:hAnsi="Futura"/>
      <w:b/>
      <w:caps/>
      <w:sz w:val="18"/>
      <w:szCs w:val="20"/>
    </w:rPr>
  </w:style>
  <w:style w:type="character" w:customStyle="1" w:styleId="italics">
    <w:name w:val="italics"/>
    <w:basedOn w:val="DefaultParagraphFont"/>
    <w:rsid w:val="003E2441"/>
  </w:style>
  <w:style w:type="character" w:customStyle="1" w:styleId="m-3583723223135346788gmail-style13ptbold">
    <w:name w:val="m_-3583723223135346788gmail-style13ptbold"/>
    <w:basedOn w:val="DefaultParagraphFont"/>
    <w:rsid w:val="003E2441"/>
  </w:style>
  <w:style w:type="character" w:customStyle="1" w:styleId="m-3583723223135346788gmail-styleunderline">
    <w:name w:val="m_-3583723223135346788gmail-styleunderline"/>
    <w:basedOn w:val="DefaultParagraphFont"/>
    <w:rsid w:val="003E2441"/>
  </w:style>
  <w:style w:type="character" w:customStyle="1" w:styleId="BoldUnderline2">
    <w:name w:val="Bold.Underline"/>
    <w:uiPriority w:val="1"/>
    <w:qFormat/>
    <w:rsid w:val="003E2441"/>
    <w:rPr>
      <w:b/>
      <w:u w:val="single"/>
    </w:rPr>
  </w:style>
  <w:style w:type="character" w:customStyle="1" w:styleId="byl">
    <w:name w:val="byl"/>
    <w:rsid w:val="003E2441"/>
  </w:style>
  <w:style w:type="paragraph" w:customStyle="1" w:styleId="css-xhhu0i">
    <w:name w:val="css-xhhu0i"/>
    <w:basedOn w:val="Normal"/>
    <w:rsid w:val="003E2441"/>
    <w:pPr>
      <w:spacing w:before="100" w:beforeAutospacing="1" w:after="100" w:afterAutospacing="1"/>
    </w:pPr>
    <w:rPr>
      <w:rFonts w:eastAsia="Times New Roman"/>
      <w:sz w:val="24"/>
      <w:szCs w:val="24"/>
      <w:lang w:eastAsia="zh-CN"/>
    </w:rPr>
  </w:style>
  <w:style w:type="character" w:customStyle="1" w:styleId="m-8878800405382358272gmail-style13ptbold">
    <w:name w:val="m_-8878800405382358272gmail-style13ptbold"/>
    <w:basedOn w:val="DefaultParagraphFont"/>
    <w:rsid w:val="003E2441"/>
  </w:style>
  <w:style w:type="character" w:customStyle="1" w:styleId="m-8878800405382358272gmail-styleunderline">
    <w:name w:val="m_-8878800405382358272gmail-styleunderline"/>
    <w:basedOn w:val="DefaultParagraphFont"/>
    <w:rsid w:val="003E2441"/>
  </w:style>
  <w:style w:type="character" w:customStyle="1" w:styleId="Quotation">
    <w:name w:val="Quotation"/>
    <w:qFormat/>
    <w:rsid w:val="003E2441"/>
    <w:rPr>
      <w:rFonts w:ascii="Arial" w:hAnsi="Arial"/>
      <w:b/>
      <w:i/>
      <w:iCs/>
      <w:sz w:val="24"/>
      <w:u w:val="single"/>
    </w:rPr>
  </w:style>
  <w:style w:type="character" w:customStyle="1" w:styleId="m-5176787357700846886gmail-style13ptbold">
    <w:name w:val="m_-5176787357700846886gmail-style13ptbold"/>
    <w:basedOn w:val="DefaultParagraphFont"/>
    <w:rsid w:val="003E2441"/>
  </w:style>
  <w:style w:type="paragraph" w:customStyle="1" w:styleId="SmallText0">
    <w:name w:val="Small Text"/>
    <w:link w:val="SmallTextChar0"/>
    <w:qFormat/>
    <w:rsid w:val="003E2441"/>
    <w:pPr>
      <w:spacing w:after="200" w:line="276" w:lineRule="auto"/>
    </w:pPr>
    <w:rPr>
      <w:rFonts w:ascii="Times New Roman" w:eastAsia="MS Mincho" w:hAnsi="Times New Roman" w:cs="Times New Roman"/>
      <w:sz w:val="15"/>
      <w:szCs w:val="24"/>
      <w:lang w:eastAsia="ja-JP"/>
    </w:rPr>
  </w:style>
  <w:style w:type="character" w:styleId="IntenseEmphasis">
    <w:name w:val="Intense Emphasis"/>
    <w:aliases w:val="cites Char Ch,9.5 pt,Intense Emphasi,Box Out,Intense Emphasis5,Char Char Char1,Sty,Style Underli,Minimized Char,cites Char Char,Underlined Text Char,Underline Char,Title Char1,Block Heading Char1,title Char1"/>
    <w:uiPriority w:val="5"/>
    <w:qFormat/>
    <w:rsid w:val="003E2441"/>
    <w:rPr>
      <w:rFonts w:ascii="Arial" w:hAnsi="Arial" w:cs="Arial" w:hint="default"/>
      <w:b w:val="0"/>
      <w:bCs w:val="0"/>
      <w:sz w:val="20"/>
      <w:u w:val="single"/>
    </w:rPr>
  </w:style>
  <w:style w:type="character" w:customStyle="1" w:styleId="BlockChar2">
    <w:name w:val="Block Char2"/>
    <w:aliases w:val="Heading 3 Char Char Char1,Char1 Char1,Heading 3 Char3 Char1,Heading 3 Char4 Char Char Char1,Heading 3 Char3 Char Char Char Char1,Heading 3 Char1 Char Char Char Char Char1,Citation Char,n Char1"/>
    <w:basedOn w:val="DefaultParagraphFont"/>
    <w:uiPriority w:val="6"/>
    <w:semiHidden/>
    <w:qFormat/>
    <w:rsid w:val="003E2441"/>
    <w:rPr>
      <w:b w:val="0"/>
      <w:bCs w:val="0"/>
      <w:sz w:val="22"/>
      <w:u w:val="single"/>
    </w:rPr>
  </w:style>
  <w:style w:type="character" w:customStyle="1" w:styleId="storylink">
    <w:name w:val="story_link"/>
    <w:basedOn w:val="DefaultParagraphFont"/>
    <w:rsid w:val="003E2441"/>
  </w:style>
  <w:style w:type="paragraph" w:customStyle="1" w:styleId="AnalyticsGBN">
    <w:name w:val="AnalyticsGBN"/>
    <w:basedOn w:val="Normal"/>
    <w:link w:val="AnalyticsGBNChar"/>
    <w:autoRedefine/>
    <w:uiPriority w:val="4"/>
    <w:qFormat/>
    <w:rsid w:val="003E2441"/>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3E2441"/>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3E2441"/>
  </w:style>
  <w:style w:type="character" w:customStyle="1" w:styleId="article-published-date">
    <w:name w:val="article-published-date"/>
    <w:basedOn w:val="DefaultParagraphFont"/>
    <w:rsid w:val="003E2441"/>
  </w:style>
  <w:style w:type="paragraph" w:customStyle="1" w:styleId="m-6964456894805451263gmail-msonormal">
    <w:name w:val="m_-6964456894805451263gmail-msonormal"/>
    <w:basedOn w:val="Normal"/>
    <w:rsid w:val="003E2441"/>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3E2441"/>
  </w:style>
  <w:style w:type="character" w:customStyle="1" w:styleId="m-2807258978724535836gmail-heading4char">
    <w:name w:val="m_-2807258978724535836gmail-heading4char"/>
    <w:basedOn w:val="DefaultParagraphFont"/>
    <w:rsid w:val="003E2441"/>
  </w:style>
  <w:style w:type="character" w:customStyle="1" w:styleId="m-2807258978724535836gmail-styleunderline">
    <w:name w:val="m_-2807258978724535836gmail-styleunderline"/>
    <w:basedOn w:val="DefaultParagraphFont"/>
    <w:rsid w:val="003E2441"/>
  </w:style>
  <w:style w:type="character" w:customStyle="1" w:styleId="m6004444545773425567gmail-style13ptbold">
    <w:name w:val="m_6004444545773425567gmail-style13ptbold"/>
    <w:basedOn w:val="DefaultParagraphFont"/>
    <w:rsid w:val="003E2441"/>
  </w:style>
  <w:style w:type="character" w:customStyle="1" w:styleId="m6004444545773425567gmail-styleunderline">
    <w:name w:val="m_6004444545773425567gmail-styleunderline"/>
    <w:basedOn w:val="DefaultParagraphFont"/>
    <w:rsid w:val="003E2441"/>
  </w:style>
  <w:style w:type="paragraph" w:customStyle="1" w:styleId="m38239159385702382gmail-msonormal">
    <w:name w:val="m_38239159385702382gmail-msonormal"/>
    <w:basedOn w:val="Normal"/>
    <w:rsid w:val="003E2441"/>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3E2441"/>
  </w:style>
  <w:style w:type="paragraph" w:customStyle="1" w:styleId="m38239159385702382gmail-card">
    <w:name w:val="m_38239159385702382gmail-card"/>
    <w:basedOn w:val="Normal"/>
    <w:rsid w:val="003E2441"/>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3E2441"/>
  </w:style>
  <w:style w:type="character" w:customStyle="1" w:styleId="m38239159385702382gmail-underline">
    <w:name w:val="m_38239159385702382gmail-underline"/>
    <w:basedOn w:val="DefaultParagraphFont"/>
    <w:rsid w:val="003E2441"/>
  </w:style>
  <w:style w:type="character" w:customStyle="1" w:styleId="m-2593922536640332098gmail-style13ptbold">
    <w:name w:val="m_-2593922536640332098gmail-style13ptbold"/>
    <w:basedOn w:val="DefaultParagraphFont"/>
    <w:rsid w:val="003E2441"/>
  </w:style>
  <w:style w:type="character" w:customStyle="1" w:styleId="m-2593922536640332098gmail-styleunderline">
    <w:name w:val="m_-2593922536640332098gmail-styleunderline"/>
    <w:basedOn w:val="DefaultParagraphFont"/>
    <w:rsid w:val="003E2441"/>
  </w:style>
  <w:style w:type="character" w:customStyle="1" w:styleId="m-3222177990783861315gmail-style13ptbold">
    <w:name w:val="m_-3222177990783861315gmail-style13ptbold"/>
    <w:basedOn w:val="DefaultParagraphFont"/>
    <w:rsid w:val="003E2441"/>
  </w:style>
  <w:style w:type="character" w:customStyle="1" w:styleId="m-3222177990783861315gmail-styleunderline">
    <w:name w:val="m_-3222177990783861315gmail-styleunderline"/>
    <w:basedOn w:val="DefaultParagraphFont"/>
    <w:rsid w:val="003E2441"/>
  </w:style>
  <w:style w:type="character" w:customStyle="1" w:styleId="DebateSmallText">
    <w:name w:val="DebateSmallText"/>
    <w:rsid w:val="003E2441"/>
    <w:rPr>
      <w:rFonts w:ascii="Times New Roman" w:hAnsi="Times New Roman"/>
      <w:sz w:val="20"/>
    </w:rPr>
  </w:style>
  <w:style w:type="character" w:customStyle="1" w:styleId="m-3401163095456589440gmail-styleunderline">
    <w:name w:val="m_-3401163095456589440gmail-styleunderline"/>
    <w:basedOn w:val="DefaultParagraphFont"/>
    <w:rsid w:val="003E2441"/>
  </w:style>
  <w:style w:type="character" w:customStyle="1" w:styleId="articleimagecaption">
    <w:name w:val="article__image__caption"/>
    <w:basedOn w:val="DefaultParagraphFont"/>
    <w:rsid w:val="003E2441"/>
  </w:style>
  <w:style w:type="character" w:customStyle="1" w:styleId="articleimagecredits">
    <w:name w:val="article__image__credits"/>
    <w:basedOn w:val="DefaultParagraphFont"/>
    <w:rsid w:val="003E2441"/>
  </w:style>
  <w:style w:type="paragraph" w:customStyle="1" w:styleId="noname">
    <w:name w:val="no_name"/>
    <w:basedOn w:val="Normal"/>
    <w:rsid w:val="003E2441"/>
    <w:pPr>
      <w:spacing w:before="100" w:beforeAutospacing="1" w:after="100" w:afterAutospacing="1"/>
    </w:pPr>
    <w:rPr>
      <w:rFonts w:eastAsia="Times New Roman"/>
      <w:sz w:val="24"/>
    </w:rPr>
  </w:style>
  <w:style w:type="character" w:customStyle="1" w:styleId="3oh-">
    <w:name w:val="_3oh-"/>
    <w:basedOn w:val="DefaultParagraphFont"/>
    <w:rsid w:val="003E2441"/>
  </w:style>
  <w:style w:type="paragraph" w:customStyle="1" w:styleId="clay-paragraph">
    <w:name w:val="clay-paragraph"/>
    <w:basedOn w:val="Normal"/>
    <w:rsid w:val="003E2441"/>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3E2441"/>
  </w:style>
  <w:style w:type="character" w:customStyle="1" w:styleId="m-5156237671796814033gmail-styleunderline">
    <w:name w:val="m_-5156237671796814033gmail-styleunderline"/>
    <w:basedOn w:val="DefaultParagraphFont"/>
    <w:rsid w:val="003E2441"/>
  </w:style>
  <w:style w:type="paragraph" w:customStyle="1" w:styleId="css-1i0edl6">
    <w:name w:val="css-1i0edl6"/>
    <w:basedOn w:val="Normal"/>
    <w:rsid w:val="003E2441"/>
    <w:pPr>
      <w:spacing w:before="100" w:beforeAutospacing="1" w:after="100" w:afterAutospacing="1"/>
    </w:pPr>
    <w:rPr>
      <w:rFonts w:ascii="Times" w:hAnsi="Times"/>
      <w:sz w:val="20"/>
      <w:szCs w:val="20"/>
    </w:rPr>
  </w:style>
  <w:style w:type="paragraph" w:customStyle="1" w:styleId="desktop-rev">
    <w:name w:val="desktop-rev"/>
    <w:basedOn w:val="Normal"/>
    <w:rsid w:val="003E2441"/>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3E2441"/>
  </w:style>
  <w:style w:type="character" w:customStyle="1" w:styleId="m-5842435219695499946gmail-style13ptbold">
    <w:name w:val="m_-5842435219695499946gmail-style13ptbold"/>
    <w:basedOn w:val="DefaultParagraphFont"/>
    <w:rsid w:val="003E2441"/>
  </w:style>
  <w:style w:type="paragraph" w:customStyle="1" w:styleId="removeTag">
    <w:name w:val="removeTag"/>
    <w:basedOn w:val="Normal"/>
    <w:link w:val="removeTagChar"/>
    <w:uiPriority w:val="4"/>
    <w:qFormat/>
    <w:rsid w:val="003E2441"/>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3E2441"/>
    <w:rPr>
      <w:rFonts w:ascii="Times New Roman" w:eastAsiaTheme="majorEastAsia" w:hAnsi="Times New Roman" w:cstheme="majorBidi"/>
      <w:b/>
      <w:iCs/>
      <w:sz w:val="26"/>
    </w:rPr>
  </w:style>
  <w:style w:type="paragraph" w:customStyle="1" w:styleId="p402premiuminside">
    <w:name w:val="p402_premiuminside"/>
    <w:basedOn w:val="Normal"/>
    <w:rsid w:val="003E2441"/>
    <w:pPr>
      <w:spacing w:before="100" w:beforeAutospacing="1" w:after="100" w:afterAutospacing="1"/>
    </w:pPr>
  </w:style>
  <w:style w:type="character" w:customStyle="1" w:styleId="xstyle13ptbold">
    <w:name w:val="x_style13ptbold"/>
    <w:basedOn w:val="DefaultParagraphFont"/>
    <w:rsid w:val="003E2441"/>
  </w:style>
  <w:style w:type="paragraph" w:customStyle="1" w:styleId="xmsonormal">
    <w:name w:val="x_msonormal"/>
    <w:basedOn w:val="Normal"/>
    <w:rsid w:val="003E2441"/>
    <w:pPr>
      <w:spacing w:before="100" w:beforeAutospacing="1" w:after="100" w:afterAutospacing="1"/>
    </w:pPr>
    <w:rPr>
      <w:rFonts w:eastAsia="Times New Roman"/>
      <w:sz w:val="24"/>
    </w:rPr>
  </w:style>
  <w:style w:type="paragraph" w:customStyle="1" w:styleId="paragraph">
    <w:name w:val="paragraph"/>
    <w:basedOn w:val="Normal"/>
    <w:rsid w:val="003E2441"/>
    <w:pPr>
      <w:spacing w:before="100" w:beforeAutospacing="1" w:after="100" w:afterAutospacing="1"/>
    </w:pPr>
    <w:rPr>
      <w:rFonts w:eastAsia="Times New Roman"/>
      <w:sz w:val="24"/>
    </w:rPr>
  </w:style>
  <w:style w:type="character" w:customStyle="1" w:styleId="normaltextrun">
    <w:name w:val="normaltextrun"/>
    <w:basedOn w:val="DefaultParagraphFont"/>
    <w:rsid w:val="003E2441"/>
  </w:style>
  <w:style w:type="character" w:customStyle="1" w:styleId="eop">
    <w:name w:val="eop"/>
    <w:basedOn w:val="DefaultParagraphFont"/>
    <w:rsid w:val="003E2441"/>
  </w:style>
  <w:style w:type="paragraph" w:customStyle="1" w:styleId="TxBr16p1">
    <w:name w:val="TxBr_16p1"/>
    <w:basedOn w:val="Normal"/>
    <w:rsid w:val="003E2441"/>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3E2441"/>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3E244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3E244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3E2441"/>
  </w:style>
  <w:style w:type="paragraph" w:customStyle="1" w:styleId="StyleJustified">
    <w:name w:val="Style Justified"/>
    <w:basedOn w:val="Normal"/>
    <w:rsid w:val="003E2441"/>
    <w:rPr>
      <w:rFonts w:eastAsia="Times New Roman"/>
      <w:szCs w:val="20"/>
    </w:rPr>
  </w:style>
  <w:style w:type="character" w:customStyle="1" w:styleId="Style5Char">
    <w:name w:val="Style5 Char"/>
    <w:link w:val="Style53"/>
    <w:rsid w:val="003E2441"/>
    <w:rPr>
      <w:rFonts w:ascii="Times New Roman" w:eastAsia="Times New Roman" w:hAnsi="Times New Roman" w:cs="Times New Roman"/>
      <w:sz w:val="24"/>
    </w:rPr>
  </w:style>
  <w:style w:type="character" w:customStyle="1" w:styleId="Style10Char">
    <w:name w:val="Style10 Char"/>
    <w:link w:val="Style100"/>
    <w:rsid w:val="003E2441"/>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3E2441"/>
    <w:rPr>
      <w:b w:val="0"/>
      <w:bCs w:val="0"/>
      <w:sz w:val="22"/>
      <w:u w:val="single"/>
      <w:bdr w:val="none" w:sz="0" w:space="0" w:color="auto"/>
    </w:rPr>
  </w:style>
  <w:style w:type="character" w:customStyle="1" w:styleId="Headerorfooter">
    <w:name w:val="Header or footer"/>
    <w:basedOn w:val="DefaultParagraphFont"/>
    <w:rsid w:val="003E2441"/>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3E2441"/>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3E2441"/>
    <w:rPr>
      <w:rFonts w:eastAsia="Times New Roman"/>
      <w:szCs w:val="24"/>
      <w:u w:val="single"/>
    </w:rPr>
  </w:style>
  <w:style w:type="character" w:customStyle="1" w:styleId="amp">
    <w:name w:val="amp"/>
    <w:basedOn w:val="DefaultParagraphFont"/>
    <w:rsid w:val="003E2441"/>
  </w:style>
  <w:style w:type="character" w:customStyle="1" w:styleId="StyleUnderlineBorderSinglesolidlineAuto225ptLine">
    <w:name w:val="Style Underline Border: : (Single solid line Auto  2.25 pt Line ..."/>
    <w:basedOn w:val="DefaultParagraphFont"/>
    <w:rsid w:val="003E2441"/>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3E2441"/>
    <w:rPr>
      <w:b w:val="0"/>
      <w:sz w:val="24"/>
      <w:u w:val="single"/>
      <w:bdr w:val="none" w:sz="0" w:space="0" w:color="auto"/>
    </w:rPr>
  </w:style>
  <w:style w:type="character" w:customStyle="1" w:styleId="Bodytext10pt">
    <w:name w:val="Body text + 10 pt"/>
    <w:basedOn w:val="Bodytext5"/>
    <w:rsid w:val="003E2441"/>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3E2441"/>
  </w:style>
  <w:style w:type="character" w:customStyle="1" w:styleId="m4567405558892197225gmail-styleunderline">
    <w:name w:val="m_4567405558892197225gmail-styleunderline"/>
    <w:basedOn w:val="DefaultParagraphFont"/>
    <w:rsid w:val="003E2441"/>
  </w:style>
  <w:style w:type="character" w:customStyle="1" w:styleId="m2942784716910838910gmail-style13ptbold">
    <w:name w:val="m_2942784716910838910gmail-style13ptbold"/>
    <w:basedOn w:val="DefaultParagraphFont"/>
    <w:rsid w:val="003E2441"/>
  </w:style>
  <w:style w:type="character" w:customStyle="1" w:styleId="m2942784716910838910gmail-msohyperlink">
    <w:name w:val="m_2942784716910838910gmail-msohyperlink"/>
    <w:basedOn w:val="DefaultParagraphFont"/>
    <w:rsid w:val="003E2441"/>
  </w:style>
  <w:style w:type="character" w:customStyle="1" w:styleId="m2942784716910838910gmail-styleunderline">
    <w:name w:val="m_2942784716910838910gmail-styleunderline"/>
    <w:basedOn w:val="DefaultParagraphFont"/>
    <w:rsid w:val="003E2441"/>
  </w:style>
  <w:style w:type="paragraph" w:customStyle="1" w:styleId="font8">
    <w:name w:val="font_8"/>
    <w:basedOn w:val="Normal"/>
    <w:rsid w:val="003E2441"/>
    <w:pPr>
      <w:spacing w:before="100" w:beforeAutospacing="1" w:after="100" w:afterAutospacing="1"/>
    </w:pPr>
  </w:style>
  <w:style w:type="paragraph" w:customStyle="1" w:styleId="font9">
    <w:name w:val="font_9"/>
    <w:basedOn w:val="Normal"/>
    <w:rsid w:val="003E2441"/>
    <w:pPr>
      <w:spacing w:before="100" w:beforeAutospacing="1" w:after="100" w:afterAutospacing="1"/>
    </w:pPr>
  </w:style>
  <w:style w:type="character" w:customStyle="1" w:styleId="m-750723176661811423gmail-style13ptbold">
    <w:name w:val="m_-750723176661811423gmail-style13ptbold"/>
    <w:basedOn w:val="DefaultParagraphFont"/>
    <w:rsid w:val="003E2441"/>
  </w:style>
  <w:style w:type="character" w:customStyle="1" w:styleId="m-1958352629725285173style13ptbold">
    <w:name w:val="m_-1958352629725285173style13ptbold"/>
    <w:basedOn w:val="DefaultParagraphFont"/>
    <w:rsid w:val="003E2441"/>
  </w:style>
  <w:style w:type="character" w:customStyle="1" w:styleId="m-1958352629725285173styleunderline">
    <w:name w:val="m_-1958352629725285173styleunderline"/>
    <w:basedOn w:val="DefaultParagraphFont"/>
    <w:rsid w:val="003E2441"/>
  </w:style>
  <w:style w:type="paragraph" w:customStyle="1" w:styleId="generic-articlebody">
    <w:name w:val="generic-article__body"/>
    <w:basedOn w:val="Normal"/>
    <w:rsid w:val="003E2441"/>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3E2441"/>
  </w:style>
  <w:style w:type="paragraph" w:customStyle="1" w:styleId="Genealogy">
    <w:name w:val="Genealogy"/>
    <w:basedOn w:val="Heading4"/>
    <w:autoRedefine/>
    <w:qFormat/>
    <w:rsid w:val="003E2441"/>
    <w:rPr>
      <w:rFonts w:cs="Calibri"/>
    </w:rPr>
  </w:style>
  <w:style w:type="paragraph" w:customStyle="1" w:styleId="NoteLevel2">
    <w:name w:val="Note Level 2"/>
    <w:basedOn w:val="Normal"/>
    <w:next w:val="Normal"/>
    <w:uiPriority w:val="99"/>
    <w:qFormat/>
    <w:rsid w:val="003E2441"/>
    <w:pPr>
      <w:keepNext/>
      <w:ind w:left="288" w:right="288"/>
    </w:pPr>
    <w:rPr>
      <w:rFonts w:ascii="Georgia" w:eastAsia="MS Gothic" w:hAnsi="Georgia" w:cstheme="minorBid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raserinstitute.org/sites/default/files/intellectual-property-rights-protection-and-the%20biopharmaceutical-industry.pdf" TargetMode="External"/><Relationship Id="rId3" Type="http://schemas.openxmlformats.org/officeDocument/2006/relationships/styles" Target="styles.xml"/><Relationship Id="rId7" Type="http://schemas.openxmlformats.org/officeDocument/2006/relationships/hyperlink" Target="https://pubs.acs.org/doi/pdf/10.1021/acsmedchemlett.0c00319"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nk.springer.com/referenceworkentry/10.1007/978-981-10-1839-8_42-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andfonline.com/doi/pdf/10.1080/00455091.2016.1278150?needAccess=true" TargetMode="External"/><Relationship Id="rId4" Type="http://schemas.openxmlformats.org/officeDocument/2006/relationships/settings" Target="settings.xml"/><Relationship Id="rId9" Type="http://schemas.openxmlformats.org/officeDocument/2006/relationships/hyperlink" Target="https://ctc.usma.edu/biosecurity-in-the-wake-of-covid-19-the-urgent-action-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12526</Words>
  <Characters>71403</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3</cp:revision>
  <dcterms:created xsi:type="dcterms:W3CDTF">2021-09-16T20:49:00Z</dcterms:created>
  <dcterms:modified xsi:type="dcterms:W3CDTF">2021-09-16T21:12:00Z</dcterms:modified>
</cp:coreProperties>
</file>