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8EC1AC" w14:textId="355ED3C1" w:rsidR="005F3884" w:rsidRDefault="005F3884" w:rsidP="005F3884">
      <w:pPr>
        <w:pStyle w:val="Heading2"/>
      </w:pPr>
      <w:r>
        <w:t>OFF</w:t>
      </w:r>
    </w:p>
    <w:p w14:paraId="0F7E8035" w14:textId="663DBA7C" w:rsidR="005F3884" w:rsidRDefault="005F3884" w:rsidP="005F3884">
      <w:pPr>
        <w:pStyle w:val="Heading3"/>
      </w:pPr>
      <w:r>
        <w:t>NC – DA [Long]</w:t>
      </w:r>
    </w:p>
    <w:p w14:paraId="69280887" w14:textId="0C4E2CD0" w:rsidR="008F4685" w:rsidRDefault="008F4685" w:rsidP="008F4685">
      <w:pPr>
        <w:pStyle w:val="Heading4"/>
      </w:pPr>
      <w:r>
        <w:t>CP: We endorse the counter-hegemonic discourse the aff tries to implement but disagree that the member nations of the World Trade Organization should eliminate patents based on Indigenous Knowledge from patentability.</w:t>
      </w:r>
    </w:p>
    <w:p w14:paraId="775006F3" w14:textId="77777777" w:rsidR="008F4685" w:rsidRPr="008F4685" w:rsidRDefault="008F4685" w:rsidP="008F4685"/>
    <w:p w14:paraId="030939DD" w14:textId="77777777" w:rsidR="005F3884" w:rsidRDefault="005F3884" w:rsidP="005F3884">
      <w:pPr>
        <w:pStyle w:val="Heading4"/>
      </w:pPr>
      <w:r>
        <w:t>Pharmaceutical innovation is accelerating now – new medicines are substantially better than existing treatments.</w:t>
      </w:r>
    </w:p>
    <w:p w14:paraId="13FD8723" w14:textId="77777777" w:rsidR="005F3884" w:rsidRPr="004531FB" w:rsidRDefault="005F3884" w:rsidP="005F3884">
      <w:pPr>
        <w:rPr>
          <w:sz w:val="16"/>
        </w:rPr>
      </w:pPr>
      <w:r w:rsidRPr="004531FB">
        <w:rPr>
          <w:rStyle w:val="Style13ptBold"/>
        </w:rPr>
        <w:t>Wills, MBA, and Lipkus, PhD, 20</w:t>
      </w:r>
      <w:r w:rsidRPr="004531FB">
        <w:rPr>
          <w:sz w:val="16"/>
        </w:rPr>
        <w:t xml:space="preserve"> – Todd J. Wills [Managing Director @ Chemical Abstracts Service, MBA from THE Ohio State University] and Alan H. Lipkus [Senior Data Analyst @ Chemical Abstracts Service, PhD Physical Chemistry from the University of Rochester], “Structural Approach to Assessing the Innovativeness of New Drugs Finds Accelerating Rate of Innovation,” ACS Medicinal Chemistry Letters, Vol. 11, 2020, </w:t>
      </w:r>
      <w:hyperlink r:id="rId6" w:history="1">
        <w:r w:rsidRPr="004531FB">
          <w:rPr>
            <w:rStyle w:val="Hyperlink"/>
            <w:sz w:val="16"/>
          </w:rPr>
          <w:t>https://pubs.acs.org/doi/pdf/10.1021/acsmedchemlett.0c00319</w:t>
        </w:r>
      </w:hyperlink>
      <w:r w:rsidRPr="004531FB">
        <w:rPr>
          <w:sz w:val="16"/>
        </w:rPr>
        <w:t xml:space="preserve"> C.VC</w:t>
      </w:r>
    </w:p>
    <w:p w14:paraId="003617DF" w14:textId="77777777" w:rsidR="005F3884" w:rsidRPr="004531FB" w:rsidRDefault="005F3884" w:rsidP="005F3884">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r w:rsidRPr="004531FB">
        <w:rPr>
          <w:rStyle w:val="StyleUnderline"/>
        </w:rPr>
        <w:t xml:space="preserve">actually </w:t>
      </w:r>
      <w:r w:rsidRPr="00A2522C">
        <w:rPr>
          <w:rStyle w:val="StyleUnderline"/>
          <w:highlight w:val="yellow"/>
        </w:rPr>
        <w:t>increased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363E7B70" w14:textId="77777777" w:rsidR="005F3884" w:rsidRPr="004531FB" w:rsidRDefault="005F3884" w:rsidP="005F3884">
      <w:pPr>
        <w:rPr>
          <w:sz w:val="16"/>
        </w:rPr>
      </w:pPr>
      <w:r w:rsidRPr="004531FB">
        <w:rPr>
          <w:sz w:val="16"/>
        </w:rPr>
        <w:t>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a majority of Big Pharma originated Pioneers have historically been on new scaffolds.</w:t>
      </w:r>
    </w:p>
    <w:p w14:paraId="16123EB9" w14:textId="77777777" w:rsidR="005F3884" w:rsidRPr="004531FB" w:rsidRDefault="005F3884" w:rsidP="005F3884">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54FD0890" w14:textId="77777777" w:rsidR="005F3884" w:rsidRPr="004531FB" w:rsidRDefault="005F3884" w:rsidP="005F3884">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Therefore, a separate study of drug candidates with publically disclosed structures currently in clinical development could provide additional insights into innovation trends at an FDA regulatory review level and serve as a leading indicator of innovation trends at an FDA approval level.</w:t>
      </w:r>
    </w:p>
    <w:p w14:paraId="0A3E4F7D" w14:textId="77777777" w:rsidR="005F3884" w:rsidRPr="004531FB" w:rsidRDefault="005F3884" w:rsidP="005F3884">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137C135A" w14:textId="77777777" w:rsidR="005F3884" w:rsidRPr="00AB1385" w:rsidRDefault="005F3884" w:rsidP="005F3884"/>
    <w:p w14:paraId="19FF2C3B" w14:textId="77777777" w:rsidR="005F3884" w:rsidRDefault="005F3884" w:rsidP="005F3884">
      <w:pPr>
        <w:pStyle w:val="Heading4"/>
      </w:pPr>
      <w:r>
        <w:t>The biopharmaceutical industry is uniquely reliant on IP protections – undermining them would kill innovation by making an already expensive process completely unfeasible.</w:t>
      </w:r>
    </w:p>
    <w:p w14:paraId="6D508050" w14:textId="77777777" w:rsidR="005F3884" w:rsidRPr="00BE4941" w:rsidRDefault="005F3884" w:rsidP="005F3884">
      <w:pPr>
        <w:rPr>
          <w:sz w:val="16"/>
        </w:rPr>
      </w:pPr>
      <w:r w:rsidRPr="00BE4941">
        <w:rPr>
          <w:sz w:val="16"/>
        </w:rPr>
        <w:t xml:space="preserve">Kristina M. </w:t>
      </w:r>
      <w:r w:rsidRPr="00BE4941">
        <w:rPr>
          <w:rStyle w:val="Style13ptBold"/>
        </w:rPr>
        <w:t>Lybecker,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7"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445775B2" w14:textId="77777777" w:rsidR="005F3884" w:rsidRPr="00381E8C" w:rsidRDefault="005F3884" w:rsidP="005F3884">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DiMasi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 xml:space="preserve">(DiMasi,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Klevorick,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6A4B1896" w14:textId="77777777" w:rsidR="005F3884" w:rsidRPr="00381E8C" w:rsidRDefault="005F3884" w:rsidP="005F3884">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tremendous fixed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Apotex Inc. v. Wellcome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5DFB140C" w14:textId="77777777" w:rsidR="005F3884" w:rsidRPr="00381E8C" w:rsidRDefault="005F3884" w:rsidP="005F3884">
      <w:pPr>
        <w:rPr>
          <w:sz w:val="16"/>
        </w:rPr>
      </w:pPr>
      <w:r w:rsidRPr="00E51F4D">
        <w:rPr>
          <w:rStyle w:val="StyleUnderline"/>
        </w:rPr>
        <w:t xml:space="preserve">The biopharmaceutical industry is characterized by a number of legal and economic issues that </w:t>
      </w:r>
      <w:r w:rsidRPr="00E51F4D">
        <w:rPr>
          <w:rStyle w:val="Emphasis"/>
        </w:rPr>
        <w:t>distinguish it from other research-intensive industries</w:t>
      </w:r>
      <w:r w:rsidRPr="00381E8C">
        <w:rPr>
          <w:sz w:val="16"/>
        </w:rPr>
        <w:t xml:space="preserve">. Danzon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Danzon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the supply of future technologies</w:t>
      </w:r>
      <w:r w:rsidRPr="00BB372E">
        <w:rPr>
          <w:rStyle w:val="StyleUnderline"/>
        </w:rPr>
        <w:t>”</w:t>
      </w:r>
      <w:r w:rsidRPr="00BB372E">
        <w:rPr>
          <w:sz w:val="16"/>
        </w:rPr>
        <w:t xml:space="preserve"> (Danzon,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(Danzon,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043CFD3C" w14:textId="77777777" w:rsidR="005F3884" w:rsidRPr="00381E8C" w:rsidRDefault="005F3884" w:rsidP="005F3884">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are able to recover their investments</w:t>
      </w:r>
      <w:r w:rsidRPr="00381E8C">
        <w:rPr>
          <w:sz w:val="16"/>
        </w:rPr>
        <w:t>.</w:t>
      </w:r>
    </w:p>
    <w:p w14:paraId="32CB975A" w14:textId="77777777" w:rsidR="005F3884" w:rsidRPr="00381E8C" w:rsidRDefault="005F3884" w:rsidP="005F3884">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The report finds a success rate of merely 9.6%, a calculation that is significantly smaller than the widely-cited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477A2625" w14:textId="77777777" w:rsidR="005F3884" w:rsidRPr="00381E8C" w:rsidRDefault="005F3884" w:rsidP="005F3884">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recognized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34163A1A" w14:textId="50E4F7ED" w:rsidR="005F3884" w:rsidRDefault="005F3884" w:rsidP="005F3884"/>
    <w:p w14:paraId="3F11BED0" w14:textId="6C9A7475" w:rsidR="00A932E7" w:rsidRPr="00E86D81" w:rsidRDefault="002445F3" w:rsidP="00A932E7">
      <w:pPr>
        <w:pStyle w:val="Heading4"/>
      </w:pPr>
      <w:r>
        <w:t>50% of medicine comes from IK</w:t>
      </w:r>
    </w:p>
    <w:p w14:paraId="26D21A17" w14:textId="77777777" w:rsidR="00A932E7" w:rsidRDefault="00A932E7" w:rsidP="00A932E7">
      <w:r w:rsidRPr="00AE61A2">
        <w:rPr>
          <w:rStyle w:val="StyleUnderline"/>
        </w:rPr>
        <w:t>Eiland 08</w:t>
      </w:r>
      <w:r w:rsidRPr="00AE61A2">
        <w:t xml:space="preserve"> [Dr. Eiland received a doctorate in Oriental Archaeology from Oxford University and an LLM from the Munich Intellectual Property Law Center], “Patenting Traditional Medicine”, Nomos Verlagsgesellschaft mbH &amp; Co. KG, pg. 7-10, 2008 //SLC PK</w:t>
      </w:r>
      <w:r>
        <w:t xml:space="preserve"> </w:t>
      </w:r>
    </w:p>
    <w:p w14:paraId="653FA6BD" w14:textId="77777777" w:rsidR="00A932E7" w:rsidRPr="00821009" w:rsidRDefault="00A932E7" w:rsidP="00A932E7">
      <w:pPr>
        <w:pStyle w:val="ListParagraph"/>
        <w:numPr>
          <w:ilvl w:val="0"/>
          <w:numId w:val="24"/>
        </w:numPr>
      </w:pPr>
      <w:r>
        <w:t>TM = traditional medicine</w:t>
      </w:r>
    </w:p>
    <w:p w14:paraId="7B080F7E" w14:textId="7182545A" w:rsidR="00A932E7" w:rsidRPr="00A932E7" w:rsidRDefault="00A932E7" w:rsidP="005F3884">
      <w:pPr>
        <w:rPr>
          <w:u w:val="single"/>
        </w:rPr>
      </w:pPr>
      <w:r w:rsidRPr="006905D6">
        <w:rPr>
          <w:sz w:val="16"/>
        </w:rPr>
        <w:t xml:space="preserve">In 1982, it was estimated that </w:t>
      </w:r>
      <w:r w:rsidRPr="00AE61A2">
        <w:rPr>
          <w:rStyle w:val="StyleUnderline"/>
        </w:rPr>
        <w:t xml:space="preserve">about </w:t>
      </w:r>
      <w:r w:rsidRPr="00AE61A2">
        <w:rPr>
          <w:rStyle w:val="StyleUnderline"/>
          <w:highlight w:val="green"/>
        </w:rPr>
        <w:t>50 % of all</w:t>
      </w:r>
      <w:r w:rsidRPr="00AE61A2">
        <w:rPr>
          <w:rStyle w:val="StyleUnderline"/>
        </w:rPr>
        <w:t xml:space="preserve"> filled </w:t>
      </w:r>
      <w:r w:rsidRPr="00AE61A2">
        <w:rPr>
          <w:rStyle w:val="StyleUnderline"/>
          <w:highlight w:val="green"/>
        </w:rPr>
        <w:t>prescriptions</w:t>
      </w:r>
      <w:r w:rsidRPr="00AE61A2">
        <w:rPr>
          <w:rStyle w:val="StyleUnderline"/>
        </w:rPr>
        <w:t xml:space="preserve"> in the US </w:t>
      </w:r>
      <w:r w:rsidRPr="00AE61A2">
        <w:rPr>
          <w:rStyle w:val="StyleUnderline"/>
          <w:highlight w:val="green"/>
        </w:rPr>
        <w:t>originate</w:t>
      </w:r>
      <w:r w:rsidRPr="00AE61A2">
        <w:rPr>
          <w:rStyle w:val="StyleUnderline"/>
        </w:rPr>
        <w:t xml:space="preserve">d </w:t>
      </w:r>
      <w:r w:rsidRPr="00AE61A2">
        <w:rPr>
          <w:rStyle w:val="StyleUnderline"/>
          <w:highlight w:val="green"/>
        </w:rPr>
        <w:t>from drugs</w:t>
      </w:r>
      <w:r w:rsidRPr="00AE61A2">
        <w:rPr>
          <w:rStyle w:val="StyleUnderline"/>
        </w:rPr>
        <w:t xml:space="preserve"> that were </w:t>
      </w:r>
      <w:r w:rsidRPr="00AE61A2">
        <w:rPr>
          <w:rStyle w:val="StyleUnderline"/>
          <w:highlight w:val="green"/>
        </w:rPr>
        <w:t>derived</w:t>
      </w:r>
      <w:r w:rsidRPr="00AE61A2">
        <w:rPr>
          <w:rStyle w:val="StyleUnderline"/>
        </w:rPr>
        <w:t xml:space="preserve"> – one way or another – </w:t>
      </w:r>
      <w:r w:rsidRPr="00AE61A2">
        <w:rPr>
          <w:rStyle w:val="StyleUnderline"/>
          <w:highlight w:val="green"/>
        </w:rPr>
        <w:t>from natural substances</w:t>
      </w:r>
      <w:r w:rsidRPr="00AE61A2">
        <w:rPr>
          <w:rStyle w:val="StyleUnderline"/>
        </w:rPr>
        <w:t>.</w:t>
      </w:r>
      <w:r w:rsidRPr="006905D6">
        <w:rPr>
          <w:sz w:val="16"/>
        </w:rPr>
        <w:t xml:space="preserve"> This generated US sales of about 20 billion.4 Another estimate found that </w:t>
      </w:r>
      <w:r w:rsidRPr="00AE61A2">
        <w:rPr>
          <w:rStyle w:val="StyleUnderline"/>
          <w:highlight w:val="green"/>
        </w:rPr>
        <w:t>3/</w:t>
      </w:r>
      <w:r w:rsidRPr="00821009">
        <w:rPr>
          <w:rStyle w:val="StyleUnderline"/>
          <w:highlight w:val="green"/>
        </w:rPr>
        <w:t>4 of</w:t>
      </w:r>
      <w:r w:rsidRPr="00AE61A2">
        <w:rPr>
          <w:rStyle w:val="StyleUnderline"/>
        </w:rPr>
        <w:t xml:space="preserve"> the </w:t>
      </w:r>
      <w:r w:rsidRPr="00821009">
        <w:rPr>
          <w:rStyle w:val="StyleUnderline"/>
          <w:highlight w:val="green"/>
        </w:rPr>
        <w:t>plants used in prescription drugs</w:t>
      </w:r>
      <w:r w:rsidRPr="00AE61A2">
        <w:rPr>
          <w:rStyle w:val="StyleUnderline"/>
        </w:rPr>
        <w:t xml:space="preserve"> originally </w:t>
      </w:r>
      <w:r w:rsidRPr="00AE61A2">
        <w:rPr>
          <w:rStyle w:val="StyleUnderline"/>
          <w:highlight w:val="green"/>
        </w:rPr>
        <w:t>came to</w:t>
      </w:r>
      <w:r w:rsidRPr="00AE61A2">
        <w:rPr>
          <w:rStyle w:val="StyleUnderline"/>
        </w:rPr>
        <w:t xml:space="preserve"> the </w:t>
      </w:r>
      <w:r w:rsidRPr="00AE61A2">
        <w:rPr>
          <w:rStyle w:val="StyleUnderline"/>
          <w:highlight w:val="green"/>
        </w:rPr>
        <w:t>attention</w:t>
      </w:r>
      <w:r w:rsidRPr="00AE61A2">
        <w:rPr>
          <w:rStyle w:val="StyleUnderline"/>
        </w:rPr>
        <w:t xml:space="preserve"> of drug companies </w:t>
      </w:r>
      <w:r w:rsidRPr="00AE61A2">
        <w:rPr>
          <w:rStyle w:val="StyleUnderline"/>
          <w:highlight w:val="green"/>
        </w:rPr>
        <w:t xml:space="preserve">because </w:t>
      </w:r>
      <w:r w:rsidRPr="00821009">
        <w:rPr>
          <w:rStyle w:val="StyleUnderline"/>
          <w:highlight w:val="green"/>
        </w:rPr>
        <w:t>of</w:t>
      </w:r>
      <w:r w:rsidRPr="00AE61A2">
        <w:rPr>
          <w:rStyle w:val="StyleUnderline"/>
        </w:rPr>
        <w:t xml:space="preserve"> their use in </w:t>
      </w:r>
      <w:r w:rsidRPr="00AE61A2">
        <w:rPr>
          <w:rStyle w:val="StyleUnderline"/>
          <w:highlight w:val="green"/>
        </w:rPr>
        <w:t>TM</w:t>
      </w:r>
      <w:r w:rsidRPr="00AE61A2">
        <w:rPr>
          <w:rStyle w:val="StyleUnderline"/>
        </w:rPr>
        <w:t>.</w:t>
      </w:r>
      <w:r w:rsidRPr="006905D6">
        <w:rPr>
          <w:sz w:val="16"/>
        </w:rPr>
        <w:t xml:space="preserve">5 </w:t>
      </w:r>
      <w:r w:rsidRPr="00AE61A2">
        <w:rPr>
          <w:rStyle w:val="StyleUnderline"/>
        </w:rPr>
        <w:t xml:space="preserve">In 1995, the </w:t>
      </w:r>
      <w:r w:rsidRPr="00AE61A2">
        <w:rPr>
          <w:rStyle w:val="StyleUnderline"/>
          <w:highlight w:val="green"/>
        </w:rPr>
        <w:t>worldwide market value of TM</w:t>
      </w:r>
      <w:r w:rsidRPr="00AE61A2">
        <w:rPr>
          <w:rStyle w:val="StyleUnderline"/>
        </w:rPr>
        <w:t xml:space="preserve"> derived pharmaceuticals </w:t>
      </w:r>
      <w:r w:rsidRPr="00AE61A2">
        <w:rPr>
          <w:rStyle w:val="StyleUnderline"/>
          <w:highlight w:val="green"/>
        </w:rPr>
        <w:t>was estimated to be $43 billon</w:t>
      </w:r>
      <w:r w:rsidRPr="006905D6">
        <w:rPr>
          <w:sz w:val="16"/>
          <w:highlight w:val="green"/>
        </w:rPr>
        <w:t>.</w:t>
      </w:r>
      <w:r w:rsidRPr="006905D6">
        <w:rPr>
          <w:sz w:val="16"/>
        </w:rPr>
        <w:t xml:space="preserve">6 While one could argue about the precise values, TM has significant pharmaceutical applications. </w:t>
      </w:r>
      <w:r w:rsidRPr="00AE61A2">
        <w:rPr>
          <w:rStyle w:val="StyleUnderline"/>
        </w:rPr>
        <w:t xml:space="preserve">Drug companies are interested in acquiring </w:t>
      </w:r>
      <w:r w:rsidRPr="00AE61A2">
        <w:rPr>
          <w:rStyle w:val="StyleUnderline"/>
          <w:highlight w:val="green"/>
        </w:rPr>
        <w:t>TM</w:t>
      </w:r>
      <w:r w:rsidRPr="00AE61A2">
        <w:rPr>
          <w:rStyle w:val="StyleUnderline"/>
        </w:rPr>
        <w:t>, both natural substances, as well as the knowledge about how to use them.</w:t>
      </w:r>
    </w:p>
    <w:p w14:paraId="6E013316" w14:textId="77777777" w:rsidR="00A932E7" w:rsidRDefault="00A932E7" w:rsidP="005F3884"/>
    <w:p w14:paraId="53BFB70F" w14:textId="77777777" w:rsidR="005F3884" w:rsidRPr="00BB372E" w:rsidRDefault="005F3884" w:rsidP="005F3884">
      <w:pPr>
        <w:keepNext/>
        <w:keepLines/>
        <w:spacing w:before="40" w:after="0"/>
        <w:outlineLvl w:val="3"/>
        <w:rPr>
          <w:rFonts w:eastAsia="MS Gothic"/>
          <w:b/>
          <w:iCs/>
          <w:u w:val="single"/>
        </w:rPr>
      </w:pPr>
      <w:r w:rsidRPr="00BB372E">
        <w:rPr>
          <w:rFonts w:eastAsia="MS Gothic"/>
          <w:b/>
          <w:iCs/>
        </w:rPr>
        <w:t xml:space="preserve">Pharmaceutical innovation is </w:t>
      </w:r>
      <w:r w:rsidRPr="00BB372E">
        <w:rPr>
          <w:rFonts w:eastAsia="MS Gothic"/>
          <w:b/>
          <w:iCs/>
          <w:u w:val="single"/>
        </w:rPr>
        <w:t>key to protecting against future pandemics, bioterrorism, and antibiotic resistance.</w:t>
      </w:r>
    </w:p>
    <w:p w14:paraId="7CDE9C74" w14:textId="77777777" w:rsidR="005F3884" w:rsidRPr="00BB372E" w:rsidRDefault="005F3884" w:rsidP="005F3884">
      <w:pPr>
        <w:rPr>
          <w:rFonts w:eastAsia="Cambria"/>
          <w:sz w:val="16"/>
        </w:rPr>
      </w:pPr>
      <w:r w:rsidRPr="00BB372E">
        <w:rPr>
          <w:rFonts w:eastAsia="Cambria"/>
          <w:b/>
          <w:bCs/>
          <w:u w:val="single"/>
        </w:rPr>
        <w:t>Marjanovic and Fejiao ‘20</w:t>
      </w:r>
      <w:r w:rsidRPr="00BB372E">
        <w:rPr>
          <w:rFonts w:eastAsia="Cambria"/>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0324FE76" w14:textId="77777777" w:rsidR="005F3884" w:rsidRPr="00BB372E" w:rsidRDefault="005F3884" w:rsidP="005F3884">
      <w:pPr>
        <w:rPr>
          <w:rFonts w:eastAsia="Cambria"/>
          <w:sz w:val="16"/>
        </w:rPr>
      </w:pPr>
      <w:r w:rsidRPr="00BB372E">
        <w:rPr>
          <w:rFonts w:eastAsia="Cambria"/>
          <w:sz w:val="16"/>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bioterrorism con-text</w:t>
      </w:r>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well-recognised</w:t>
      </w:r>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compe-tition within the industry. However, </w:t>
      </w:r>
      <w:r w:rsidRPr="00BB372E">
        <w:rPr>
          <w:rFonts w:eastAsia="Cambria"/>
          <w:u w:val="single"/>
        </w:rPr>
        <w:t xml:space="preserve">the </w:t>
      </w:r>
      <w:r w:rsidRPr="00A2522C">
        <w:rPr>
          <w:rFonts w:eastAsia="Cambria"/>
          <w:highlight w:val="yellow"/>
          <w:u w:val="single"/>
        </w:rPr>
        <w:t>expertise, networks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sec-tor</w:t>
      </w:r>
      <w:r w:rsidRPr="00BB372E">
        <w:rPr>
          <w:rFonts w:eastAsia="Cambria"/>
          <w:sz w:val="16"/>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agents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imme-diate term. </w:t>
      </w:r>
      <w:r w:rsidRPr="00BB372E">
        <w:rPr>
          <w:rFonts w:eastAsia="Cambria"/>
          <w:sz w:val="16"/>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12 There are important policy questions as to whether – and how – industry could engage with such public health threats to an even greater extent under improved innova-tion conditions.</w:t>
      </w:r>
    </w:p>
    <w:p w14:paraId="3D42B322" w14:textId="77777777" w:rsidR="005F3884" w:rsidRDefault="005F3884" w:rsidP="005F3884">
      <w:pPr>
        <w:rPr>
          <w:rFonts w:eastAsia="Cambria"/>
          <w:sz w:val="16"/>
        </w:rPr>
      </w:pPr>
    </w:p>
    <w:p w14:paraId="42DEF705" w14:textId="77777777" w:rsidR="005F3884" w:rsidRDefault="005F3884" w:rsidP="005F3884">
      <w:pPr>
        <w:pStyle w:val="Heading4"/>
      </w:pPr>
      <w:r>
        <w:t>Bioterrorism and future pandemics cause extinction.</w:t>
      </w:r>
    </w:p>
    <w:p w14:paraId="7EB75939" w14:textId="77777777" w:rsidR="005F3884" w:rsidRPr="00CA2687" w:rsidRDefault="005F3884" w:rsidP="005F3884">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8" w:history="1">
        <w:r w:rsidRPr="00CA2687">
          <w:rPr>
            <w:rStyle w:val="Hyperlink"/>
            <w:sz w:val="16"/>
          </w:rPr>
          <w:t>https://ctc.usma.edu/biosecurity-in-the-wake-of-covid-19-the-urgent-action-needed/</w:t>
        </w:r>
      </w:hyperlink>
      <w:r w:rsidRPr="00CA2687">
        <w:rPr>
          <w:sz w:val="16"/>
        </w:rPr>
        <w:t xml:space="preserve"> C.VC</w:t>
      </w:r>
    </w:p>
    <w:p w14:paraId="5AE6DAD0" w14:textId="77777777" w:rsidR="005F3884" w:rsidRPr="00AB1385" w:rsidRDefault="005F3884" w:rsidP="005F3884">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may be confronted with other viruses </w:t>
      </w:r>
      <w:r w:rsidRPr="00AB1385">
        <w:rPr>
          <w:rStyle w:val="StyleUnderline"/>
        </w:rPr>
        <w:t xml:space="preserve">in the future </w:t>
      </w:r>
      <w:r w:rsidRPr="00A2522C">
        <w:rPr>
          <w:rStyle w:val="StyleUnderline"/>
          <w:highlight w:val="yellow"/>
        </w:rPr>
        <w:t>whose combination of virulence</w:t>
      </w:r>
      <w:r w:rsidRPr="00A2522C">
        <w:rPr>
          <w:sz w:val="16"/>
          <w:highlight w:val="yellow"/>
        </w:rPr>
        <w:t xml:space="preserve"> </w:t>
      </w:r>
      <w:r w:rsidRPr="00AB1385">
        <w:rPr>
          <w:sz w:val="16"/>
        </w:rPr>
        <w:t xml:space="preserve">(the harm a pathogen does to its host), </w:t>
      </w:r>
      <w:r w:rsidRPr="00A2522C">
        <w:rPr>
          <w:rStyle w:val="StyleUnderline"/>
          <w:highlight w:val="yellow"/>
        </w:rPr>
        <w:t>transmissibility, and other characteristics pose much greater danger</w:t>
      </w:r>
      <w:r w:rsidRPr="00AB1385">
        <w:rPr>
          <w:sz w:val="16"/>
        </w:rPr>
        <w:t>.</w:t>
      </w:r>
    </w:p>
    <w:p w14:paraId="6565482F" w14:textId="77777777" w:rsidR="005F3884" w:rsidRPr="00AB1385" w:rsidRDefault="005F3884" w:rsidP="005F3884">
      <w:pPr>
        <w:rPr>
          <w:sz w:val="16"/>
        </w:rPr>
      </w:pPr>
      <w:r w:rsidRPr="00AB1385">
        <w:rPr>
          <w:sz w:val="16"/>
        </w:rPr>
        <w:t xml:space="preserve">While overwhelming evidence points to SARS-CoV-2 spontaneously spreading to humans, </w:t>
      </w:r>
      <w:r w:rsidRPr="00AB1385">
        <w:rPr>
          <w:rStyle w:val="StyleUnderline"/>
        </w:rPr>
        <w:t xml:space="preserve">the </w:t>
      </w:r>
      <w:r w:rsidRPr="00A2522C">
        <w:rPr>
          <w:rStyle w:val="StyleUnderline"/>
          <w:highlight w:val="yellow"/>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A2522C">
        <w:rPr>
          <w:rStyle w:val="StyleUnderline"/>
          <w:highlight w:val="yellow"/>
        </w:rPr>
        <w:t xml:space="preserve">mean there is </w:t>
      </w:r>
      <w:r w:rsidRPr="00AB1385">
        <w:rPr>
          <w:rStyle w:val="StyleUnderline"/>
        </w:rPr>
        <w:t xml:space="preserve">also </w:t>
      </w:r>
      <w:r w:rsidRPr="00A2522C">
        <w:rPr>
          <w:rStyle w:val="StyleUnderline"/>
          <w:highlight w:val="yellow"/>
        </w:rPr>
        <w:t xml:space="preserve">the very real possibility that </w:t>
      </w:r>
      <w:r w:rsidRPr="00AB1385">
        <w:rPr>
          <w:rStyle w:val="StyleUnderline"/>
        </w:rPr>
        <w:t xml:space="preserve">in the future, </w:t>
      </w:r>
      <w:r w:rsidRPr="00A2522C">
        <w:rPr>
          <w:rStyle w:val="StyleUnderline"/>
          <w:highlight w:val="yellow"/>
        </w:rPr>
        <w:t xml:space="preserve">bad actors will try to </w:t>
      </w:r>
      <w:r w:rsidRPr="00A2522C">
        <w:rPr>
          <w:rStyle w:val="Emphasis"/>
          <w:highlight w:val="yellow"/>
        </w:rPr>
        <w:t>engineer or steal</w:t>
      </w:r>
      <w:r w:rsidRPr="00AB1385">
        <w:rPr>
          <w:rStyle w:val="StyleUnderline"/>
        </w:rPr>
        <w:t xml:space="preserve">/obtain </w:t>
      </w:r>
      <w:r w:rsidRPr="00A2522C">
        <w:rPr>
          <w:rStyle w:val="StyleUnderline"/>
          <w:highlight w:val="yellow"/>
        </w:rPr>
        <w:t xml:space="preserve">a </w:t>
      </w:r>
      <w:r w:rsidRPr="00AB1385">
        <w:rPr>
          <w:rStyle w:val="StyleUnderline"/>
        </w:rPr>
        <w:t xml:space="preserve">highly transmissible and highly virulent </w:t>
      </w:r>
      <w:r w:rsidRPr="00A2522C">
        <w:rPr>
          <w:rStyle w:val="StyleUnderline"/>
          <w:highlight w:val="yellow"/>
        </w:rPr>
        <w:t xml:space="preserve">virus and unleash it onto the world. Another risk is </w:t>
      </w:r>
      <w:r w:rsidRPr="00A2522C">
        <w:rPr>
          <w:rStyle w:val="Emphasis"/>
          <w:highlight w:val="yellow"/>
        </w:rPr>
        <w:t>accidental releases</w:t>
      </w:r>
      <w:r w:rsidRPr="00A2522C">
        <w:rPr>
          <w:rStyle w:val="StyleUnderline"/>
          <w:highlight w:val="yellow"/>
        </w:rPr>
        <w:t xml:space="preserve"> </w:t>
      </w:r>
      <w:r w:rsidRPr="00AB1385">
        <w:rPr>
          <w:rStyle w:val="StyleUnderline"/>
        </w:rPr>
        <w:t>from such biocontainment facilities</w:t>
      </w:r>
      <w:r w:rsidRPr="00AB1385">
        <w:rPr>
          <w:sz w:val="16"/>
        </w:rPr>
        <w:t>.</w:t>
      </w:r>
    </w:p>
    <w:p w14:paraId="798F1F1E" w14:textId="77777777" w:rsidR="005F3884" w:rsidRPr="00AB1385" w:rsidRDefault="005F3884" w:rsidP="005F3884">
      <w:pPr>
        <w:rPr>
          <w:sz w:val="16"/>
        </w:rPr>
      </w:pPr>
      <w:r w:rsidRPr="00AB1385">
        <w:rPr>
          <w:rStyle w:val="StyleUnderline"/>
        </w:rPr>
        <w:t>COVID-19, a highly transmissible but not very virulent pathogen, has had a devastating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A2522C">
        <w:rPr>
          <w:rStyle w:val="StyleUnderline"/>
          <w:highlight w:val="yellow"/>
        </w:rPr>
        <w:t xml:space="preserve">we should 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02A9BF42" w14:textId="77777777" w:rsidR="005F3884" w:rsidRPr="00AB1385" w:rsidRDefault="005F3884" w:rsidP="005F3884">
      <w:pPr>
        <w:rPr>
          <w:sz w:val="16"/>
        </w:rPr>
      </w:pPr>
      <w:r w:rsidRPr="00AB1385">
        <w:rPr>
          <w:sz w:val="16"/>
        </w:rPr>
        <w:t>The Need to Rethink Likelihood</w:t>
      </w:r>
    </w:p>
    <w:p w14:paraId="451AF61B" w14:textId="77777777" w:rsidR="005F3884" w:rsidRPr="00AB1385" w:rsidRDefault="005F3884" w:rsidP="005F3884">
      <w:pPr>
        <w:rPr>
          <w:sz w:val="16"/>
        </w:rPr>
      </w:pPr>
      <w:r w:rsidRPr="00AB1385">
        <w:rPr>
          <w:sz w:val="16"/>
        </w:rPr>
        <w:t xml:space="preserve">Given the fact that in late 2019 when, as far as is known, COVID-19 cases first started emerging in China, it had been more than a century since the previous catastrophic outbreak (the 1918-1919 “Spanish flu” pandemic),d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beings.e And when they do, as the COVID-19 pandemic illustrated, </w:t>
      </w:r>
      <w:r w:rsidRPr="00A2522C">
        <w:rPr>
          <w:rStyle w:val="StyleUnderline"/>
          <w:highlight w:val="yellow"/>
        </w:rPr>
        <w:t xml:space="preserve">the interconnectedness of a world </w:t>
      </w:r>
      <w:r w:rsidRPr="00AB1385">
        <w:rPr>
          <w:rStyle w:val="StyleUnderline"/>
        </w:rPr>
        <w:t>in which millions of people fly each day</w:t>
      </w:r>
      <w:r w:rsidRPr="00AB1385">
        <w:rPr>
          <w:sz w:val="16"/>
        </w:rPr>
        <w:t xml:space="preserve">6 </w:t>
      </w:r>
      <w:r w:rsidRPr="00A2522C">
        <w:rPr>
          <w:rStyle w:val="StyleUnderline"/>
          <w:highlight w:val="yellow"/>
        </w:rPr>
        <w:t>means they can spread very rapidly</w:t>
      </w:r>
      <w:r w:rsidRPr="00AB1385">
        <w:rPr>
          <w:sz w:val="16"/>
        </w:rPr>
        <w:t>.</w:t>
      </w:r>
    </w:p>
    <w:p w14:paraId="36604D51" w14:textId="77777777" w:rsidR="005F3884" w:rsidRPr="00AB1385" w:rsidRDefault="005F3884" w:rsidP="005F3884">
      <w:pPr>
        <w:rPr>
          <w:sz w:val="16"/>
        </w:rPr>
      </w:pPr>
      <w:r w:rsidRPr="00AB1385">
        <w:rPr>
          <w:rStyle w:val="StyleUnderline"/>
        </w:rPr>
        <w:t>There is also growing concern about engineered viruses. Not only have advances in synthetic biology</w:t>
      </w:r>
      <w:r w:rsidRPr="00AB1385">
        <w:rPr>
          <w:sz w:val="16"/>
        </w:rPr>
        <w:t xml:space="preserve"> (SynBio) </w:t>
      </w:r>
      <w:r w:rsidRPr="00AB1385">
        <w:rPr>
          <w:rStyle w:val="StyleUnderline"/>
        </w:rPr>
        <w:t xml:space="preserve">created growing capacity for extremely dangerous viruses to be engineered in a laboratory, but </w:t>
      </w:r>
      <w:r w:rsidRPr="00A2522C">
        <w:rPr>
          <w:rStyle w:val="StyleUnderline"/>
          <w:highlight w:val="yellow"/>
        </w:rPr>
        <w:t xml:space="preserve">the number of people with access to </w:t>
      </w:r>
      <w:r w:rsidRPr="00AB1385">
        <w:rPr>
          <w:rStyle w:val="StyleUnderline"/>
        </w:rPr>
        <w:t xml:space="preserve">potentially dangerous </w:t>
      </w:r>
      <w:r w:rsidRPr="00A2522C">
        <w:rPr>
          <w:rStyle w:val="StyleUnderline"/>
          <w:highlight w:val="yellow"/>
        </w:rPr>
        <w:t>‘dual use’ technology has greatly expanded</w:t>
      </w:r>
      <w:r w:rsidRPr="00A2522C">
        <w:rPr>
          <w:sz w:val="16"/>
          <w:highlight w:val="yellow"/>
        </w:rPr>
        <w:t xml:space="preserve"> </w:t>
      </w:r>
      <w:r w:rsidRPr="00AB1385">
        <w:rPr>
          <w:sz w:val="16"/>
        </w:rPr>
        <w:t>and continues to expand, making malevolent use of such technology ever more likely.</w:t>
      </w:r>
    </w:p>
    <w:p w14:paraId="2782EF4C" w14:textId="77777777" w:rsidR="005F3884" w:rsidRPr="00AB1385" w:rsidRDefault="005F3884" w:rsidP="005F3884">
      <w:pPr>
        <w:rPr>
          <w:sz w:val="16"/>
        </w:rPr>
      </w:pPr>
      <w:r w:rsidRPr="00AB1385">
        <w:rPr>
          <w:sz w:val="16"/>
        </w:rPr>
        <w:t>In the August 2020 issue of this publication, scientists at the U.S. Military Academy at West Point warned that:</w:t>
      </w:r>
    </w:p>
    <w:p w14:paraId="65230C66" w14:textId="77777777" w:rsidR="005F3884" w:rsidRPr="00AB1385" w:rsidRDefault="005F3884" w:rsidP="005F3884">
      <w:pPr>
        <w:rPr>
          <w:sz w:val="16"/>
        </w:rPr>
      </w:pPr>
      <w:r w:rsidRPr="00AB1385">
        <w:rPr>
          <w:sz w:val="16"/>
        </w:rPr>
        <w:t>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SynBio is changing the threat paradigm.</w:t>
      </w:r>
    </w:p>
    <w:p w14:paraId="0C9FA470" w14:textId="77777777" w:rsidR="005F3884" w:rsidRPr="00AB1385" w:rsidRDefault="005F3884" w:rsidP="005F3884">
      <w:pPr>
        <w:rPr>
          <w:sz w:val="16"/>
        </w:rPr>
      </w:pPr>
      <w:r w:rsidRPr="00AB1385">
        <w:rPr>
          <w:sz w:val="16"/>
        </w:rPr>
        <w:t xml:space="preserve">The cost threshold of engineering viruses is also lowering, with the West Point scientists warning that </w:t>
      </w:r>
      <w:r w:rsidRPr="00A2522C">
        <w:rPr>
          <w:rStyle w:val="StyleUnderline"/>
          <w:highlight w:val="yellow"/>
        </w:rPr>
        <w:t xml:space="preserve">synthetic biology has “placed </w:t>
      </w:r>
      <w:r w:rsidRPr="00AB1385">
        <w:rPr>
          <w:rStyle w:val="StyleUnderline"/>
        </w:rPr>
        <w:t xml:space="preserve">the ability to recreate some of the deadliest </w:t>
      </w:r>
      <w:r w:rsidRPr="00A2522C">
        <w:rPr>
          <w:rStyle w:val="StyleUnderline"/>
          <w:highlight w:val="yellow"/>
        </w:rPr>
        <w:t xml:space="preserve">infectious diseases </w:t>
      </w:r>
      <w:r w:rsidRPr="00AB1385">
        <w:rPr>
          <w:rStyle w:val="StyleUnderline"/>
        </w:rPr>
        <w:t xml:space="preserve">known well </w:t>
      </w:r>
      <w:r w:rsidRPr="00A2522C">
        <w:rPr>
          <w:rStyle w:val="StyleUnderline"/>
          <w:highlight w:val="yellow"/>
        </w:rPr>
        <w:t>within the grasp of the state-sponsored terrorist and the talented non-state actor</w:t>
      </w:r>
      <w:r w:rsidRPr="00AB1385">
        <w:rPr>
          <w:rStyle w:val="StyleUnderline"/>
        </w:rPr>
        <w:t>.”</w:t>
      </w:r>
      <w:r w:rsidRPr="00AB1385">
        <w:rPr>
          <w:sz w:val="16"/>
        </w:rPr>
        <w:t>7</w:t>
      </w:r>
    </w:p>
    <w:p w14:paraId="63740812" w14:textId="77777777" w:rsidR="005F3884" w:rsidRPr="00AB1385" w:rsidRDefault="005F3884" w:rsidP="005F3884">
      <w:pPr>
        <w:rPr>
          <w:sz w:val="16"/>
        </w:rPr>
      </w:pPr>
      <w:r w:rsidRPr="00AB1385">
        <w:rPr>
          <w:sz w:val="16"/>
        </w:rPr>
        <w:t xml:space="preserve">As already noted, </w:t>
      </w:r>
      <w:r w:rsidRPr="00AB1385">
        <w:rPr>
          <w:rStyle w:val="StyleUnderline"/>
        </w:rPr>
        <w:t xml:space="preserve">another source of vulnerability is that </w:t>
      </w:r>
      <w:r w:rsidRPr="00A2522C">
        <w:rPr>
          <w:rStyle w:val="StyleUnderline"/>
          <w:highlight w:val="yellow"/>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years.g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14:paraId="75667AE5" w14:textId="77777777" w:rsidR="005F3884" w:rsidRPr="00456FF0" w:rsidRDefault="005F3884" w:rsidP="005F3884">
      <w:pPr>
        <w:rPr>
          <w:sz w:val="16"/>
        </w:rPr>
      </w:pPr>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be seen as low. From this point forward, </w:t>
      </w:r>
      <w:r w:rsidRPr="00A2522C">
        <w:rPr>
          <w:rStyle w:val="StyleUnderline"/>
          <w:highlight w:val="yellow"/>
        </w:rPr>
        <w:t>there should no higher priority</w:t>
      </w:r>
      <w:r w:rsidRPr="00AB1385">
        <w:rPr>
          <w:rStyle w:val="StyleUnderline"/>
        </w:rPr>
        <w:t xml:space="preserve"> for the international community </w:t>
      </w:r>
      <w:r w:rsidRPr="00A2522C">
        <w:rPr>
          <w:rStyle w:val="StyleUnderline"/>
          <w:highlight w:val="yellow"/>
        </w:rPr>
        <w:t>than biosecurity</w:t>
      </w:r>
      <w:r w:rsidRPr="00AB1385">
        <w:rPr>
          <w:sz w:val="16"/>
        </w:rPr>
        <w:t>.</w:t>
      </w:r>
    </w:p>
    <w:p w14:paraId="32AA9678" w14:textId="77777777" w:rsidR="005F3884" w:rsidRDefault="005F3884" w:rsidP="005F3884">
      <w:pPr>
        <w:pStyle w:val="Heading2"/>
      </w:pPr>
      <w:r>
        <w:t>Advantage</w:t>
      </w:r>
    </w:p>
    <w:p w14:paraId="15D848A4" w14:textId="77777777" w:rsidR="005F3884" w:rsidRPr="00A7359E" w:rsidRDefault="005F3884" w:rsidP="005F3884">
      <w:pPr>
        <w:pStyle w:val="Heading4"/>
      </w:pPr>
      <w:r>
        <w:t>Ex1</w:t>
      </w:r>
    </w:p>
    <w:p w14:paraId="2567877C" w14:textId="77777777" w:rsidR="005F3884" w:rsidRDefault="005F3884" w:rsidP="005F3884">
      <w:r>
        <w:rPr>
          <w:b/>
          <w:sz w:val="26"/>
          <w:szCs w:val="26"/>
        </w:rPr>
        <w:t xml:space="preserve">1AC </w:t>
      </w:r>
      <w:r w:rsidRPr="00FA57FA">
        <w:rPr>
          <w:b/>
          <w:sz w:val="26"/>
          <w:szCs w:val="26"/>
        </w:rPr>
        <w:t xml:space="preserve">Breske ’18 </w:t>
      </w:r>
      <w:r w:rsidRPr="00FA57FA">
        <w:t xml:space="preserve">[Ashleigh,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w:t>
      </w:r>
      <w:hyperlink r:id="rId9" w:history="1">
        <w:r w:rsidRPr="008D303E">
          <w:rPr>
            <w:rStyle w:val="Hyperlink"/>
          </w:rPr>
          <w:t>http://doi.org/10.21061/spectra.v6i2.a.6]//pranav</w:t>
        </w:r>
      </w:hyperlink>
    </w:p>
    <w:p w14:paraId="0FC5539A" w14:textId="77777777" w:rsidR="005F3884" w:rsidRPr="00FA57FA" w:rsidRDefault="005F3884" w:rsidP="005F3884">
      <w:pPr>
        <w:rPr>
          <w:sz w:val="16"/>
          <w:szCs w:val="16"/>
        </w:rPr>
      </w:pPr>
      <w:r w:rsidRPr="00FA57FA">
        <w:rPr>
          <w:sz w:val="16"/>
          <w:szCs w:val="16"/>
        </w:rPr>
        <w:t xml:space="preserve">Through examples of epistemic exploitation and a review of current literature on biocolonialism, this paper will highlight issues of indigenous knowledge and resource appropriation and how they relate to neoliberal economic practices. According to Lorenzo Veracini, </w:t>
      </w:r>
      <w:r w:rsidRPr="00FA57FA">
        <w:rPr>
          <w:highlight w:val="green"/>
          <w:u w:val="single"/>
        </w:rPr>
        <w:t>the least visible types</w:t>
      </w:r>
      <w:r w:rsidRPr="00FA57FA">
        <w:rPr>
          <w:u w:val="single"/>
        </w:rPr>
        <w:t xml:space="preserve"> </w:t>
      </w:r>
      <w:r w:rsidRPr="00FA57FA">
        <w:rPr>
          <w:highlight w:val="green"/>
          <w:u w:val="single"/>
        </w:rPr>
        <w:t>of colonial subjugation</w:t>
      </w:r>
      <w:r w:rsidRPr="00FA57FA">
        <w:rPr>
          <w:u w:val="single"/>
        </w:rPr>
        <w:t xml:space="preserve">, like informal colonialism and trade imperialism, </w:t>
      </w:r>
      <w:r w:rsidRPr="00FA57FA">
        <w:rPr>
          <w:highlight w:val="green"/>
          <w:u w:val="single"/>
        </w:rPr>
        <w:t>are</w:t>
      </w:r>
      <w:r w:rsidRPr="00FA57FA">
        <w:rPr>
          <w:u w:val="single"/>
        </w:rPr>
        <w:t xml:space="preserve"> the </w:t>
      </w:r>
      <w:r w:rsidRPr="00FA57FA">
        <w:rPr>
          <w:highlight w:val="green"/>
          <w:u w:val="single"/>
        </w:rPr>
        <w:t>most resistant to change</w:t>
      </w:r>
      <w:r w:rsidRPr="00FA57FA">
        <w:rPr>
          <w:sz w:val="16"/>
          <w:szCs w:val="16"/>
        </w:rPr>
        <w:t xml:space="preserve">.i </w:t>
      </w:r>
      <w:r w:rsidRPr="00FA57FA">
        <w:rPr>
          <w:b/>
          <w:highlight w:val="green"/>
          <w:u w:val="single"/>
        </w:rPr>
        <w:t>This is especially</w:t>
      </w:r>
      <w:r w:rsidRPr="00FA57FA">
        <w:rPr>
          <w:b/>
          <w:u w:val="single"/>
        </w:rPr>
        <w:t xml:space="preserve"> </w:t>
      </w:r>
      <w:r w:rsidRPr="00FA57FA">
        <w:rPr>
          <w:b/>
          <w:highlight w:val="green"/>
          <w:u w:val="single"/>
        </w:rPr>
        <w:t>true for biocolonialism</w:t>
      </w:r>
      <w:r w:rsidRPr="00FA57FA">
        <w:rPr>
          <w:b/>
          <w:u w:val="single"/>
        </w:rPr>
        <w:t>, which arises through the dominant discourse of neoliberal economic practices around the world.</w:t>
      </w:r>
      <w:r w:rsidRPr="00FA57FA">
        <w:rPr>
          <w:sz w:val="16"/>
          <w:szCs w:val="16"/>
        </w:rPr>
        <w:t xml:space="preserve"> </w:t>
      </w:r>
      <w:r w:rsidRPr="00FA57FA">
        <w:rPr>
          <w:highlight w:val="green"/>
          <w:u w:val="single"/>
        </w:rPr>
        <w:t>This</w:t>
      </w:r>
      <w:r w:rsidRPr="00FA57FA">
        <w:rPr>
          <w:u w:val="single"/>
        </w:rPr>
        <w:t xml:space="preserve"> form of colonialism is based on the exploitation and extraction of traditional resources and knowledge through western conceptions of property ownership.</w:t>
      </w:r>
      <w:r w:rsidRPr="00FA57FA">
        <w:rPr>
          <w:sz w:val="16"/>
          <w:szCs w:val="16"/>
        </w:rPr>
        <w:t xml:space="preserve"> </w:t>
      </w:r>
      <w:r w:rsidRPr="00FA57FA">
        <w:rPr>
          <w:u w:val="single"/>
        </w:rPr>
        <w:t xml:space="preserve">Neoliberalism </w:t>
      </w:r>
      <w:r w:rsidRPr="00FA57FA">
        <w:rPr>
          <w:highlight w:val="green"/>
          <w:u w:val="single"/>
        </w:rPr>
        <w:t>has created</w:t>
      </w:r>
      <w:r w:rsidRPr="00FA57FA">
        <w:rPr>
          <w:u w:val="single"/>
        </w:rPr>
        <w:t xml:space="preserve"> a polarization in the world through </w:t>
      </w:r>
      <w:r w:rsidRPr="00FA57FA">
        <w:rPr>
          <w:highlight w:val="green"/>
          <w:u w:val="single"/>
        </w:rPr>
        <w:t>conflicts between ethnicities</w:t>
      </w:r>
      <w:r w:rsidRPr="00FA57FA">
        <w:rPr>
          <w:u w:val="single"/>
        </w:rPr>
        <w:t xml:space="preserve"> </w:t>
      </w:r>
      <w:r w:rsidRPr="00FA57FA">
        <w:rPr>
          <w:highlight w:val="green"/>
          <w:u w:val="single"/>
        </w:rPr>
        <w:t>and socio-economic levels</w:t>
      </w:r>
      <w:r w:rsidRPr="00FA57FA">
        <w:rPr>
          <w:u w:val="single"/>
        </w:rPr>
        <w:t xml:space="preserve">, </w:t>
      </w:r>
      <w:r w:rsidRPr="00FA57FA">
        <w:rPr>
          <w:highlight w:val="green"/>
          <w:u w:val="single"/>
        </w:rPr>
        <w:t xml:space="preserve">resulting in </w:t>
      </w:r>
      <w:r w:rsidRPr="00FA57FA">
        <w:rPr>
          <w:u w:val="single"/>
        </w:rPr>
        <w:t xml:space="preserve">a </w:t>
      </w:r>
      <w:r w:rsidRPr="00FA57FA">
        <w:rPr>
          <w:highlight w:val="green"/>
          <w:u w:val="single"/>
        </w:rPr>
        <w:t>dichotomy</w:t>
      </w:r>
      <w:r w:rsidRPr="00FA57FA">
        <w:rPr>
          <w:u w:val="single"/>
        </w:rPr>
        <w:t xml:space="preserve"> between the Global North and the Global South</w:t>
      </w:r>
      <w:r w:rsidRPr="00FA57FA">
        <w:rPr>
          <w:sz w:val="16"/>
          <w:szCs w:val="16"/>
        </w:rPr>
        <w:t xml:space="preserve">. </w:t>
      </w:r>
      <w:r w:rsidRPr="00FA57FA">
        <w:rPr>
          <w:b/>
          <w:u w:val="single"/>
        </w:rPr>
        <w:t xml:space="preserve">Concepts of </w:t>
      </w:r>
      <w:r w:rsidRPr="00731B25">
        <w:rPr>
          <w:b/>
          <w:highlight w:val="yellow"/>
          <w:u w:val="single"/>
        </w:rPr>
        <w:t>western legal practices</w:t>
      </w:r>
      <w:r w:rsidRPr="00FA57FA">
        <w:rPr>
          <w:b/>
          <w:u w:val="single"/>
        </w:rPr>
        <w:t xml:space="preserve">, </w:t>
      </w:r>
      <w:r w:rsidRPr="00FA57FA">
        <w:rPr>
          <w:b/>
          <w:highlight w:val="green"/>
          <w:u w:val="single"/>
        </w:rPr>
        <w:t>intellectual property rights</w:t>
      </w:r>
      <w:r w:rsidRPr="00FA57FA">
        <w:rPr>
          <w:b/>
          <w:u w:val="single"/>
        </w:rPr>
        <w:t xml:space="preserve">, </w:t>
      </w:r>
      <w:r w:rsidRPr="00731B25">
        <w:rPr>
          <w:b/>
          <w:highlight w:val="yellow"/>
          <w:u w:val="single"/>
        </w:rPr>
        <w:t>national property laws</w:t>
      </w:r>
      <w:r w:rsidRPr="00FA57FA">
        <w:rPr>
          <w:b/>
          <w:u w:val="single"/>
        </w:rPr>
        <w:t xml:space="preserve">, </w:t>
      </w:r>
      <w:r w:rsidRPr="00FA57FA">
        <w:rPr>
          <w:b/>
          <w:highlight w:val="green"/>
          <w:u w:val="single"/>
        </w:rPr>
        <w:t>and biotech</w:t>
      </w:r>
      <w:r w:rsidRPr="00FA57FA">
        <w:rPr>
          <w:b/>
          <w:u w:val="single"/>
        </w:rPr>
        <w:t xml:space="preserve">nology innovations </w:t>
      </w:r>
      <w:r w:rsidRPr="00FA57FA">
        <w:rPr>
          <w:b/>
          <w:highlight w:val="green"/>
          <w:u w:val="single"/>
        </w:rPr>
        <w:t>create a system of biocolonialism</w:t>
      </w:r>
      <w:r w:rsidRPr="00FA57FA">
        <w:rPr>
          <w:b/>
          <w:u w:val="single"/>
        </w:rPr>
        <w:t xml:space="preserve"> </w:t>
      </w:r>
      <w:r w:rsidRPr="00FA57FA">
        <w:rPr>
          <w:b/>
          <w:highlight w:val="green"/>
          <w:u w:val="single"/>
        </w:rPr>
        <w:t>with the</w:t>
      </w:r>
      <w:r w:rsidRPr="00FA57FA">
        <w:rPr>
          <w:b/>
          <w:u w:val="single"/>
        </w:rPr>
        <w:t xml:space="preserve"> dominant </w:t>
      </w:r>
      <w:r w:rsidRPr="00FA57FA">
        <w:rPr>
          <w:b/>
          <w:highlight w:val="green"/>
          <w:u w:val="single"/>
        </w:rPr>
        <w:t>North capitalizing</w:t>
      </w:r>
      <w:r w:rsidRPr="00FA57FA">
        <w:rPr>
          <w:b/>
          <w:u w:val="single"/>
        </w:rPr>
        <w:t xml:space="preserve"> on these policies and practices.</w:t>
      </w:r>
      <w:r w:rsidRPr="00FA57FA">
        <w:rPr>
          <w:sz w:val="16"/>
          <w:szCs w:val="16"/>
        </w:rPr>
        <w:t xml:space="preserve">ii </w:t>
      </w:r>
      <w:r w:rsidRPr="00FA57FA">
        <w:rPr>
          <w:b/>
          <w:highlight w:val="green"/>
          <w:u w:val="single"/>
        </w:rPr>
        <w:t>This</w:t>
      </w:r>
      <w:r w:rsidRPr="00FA57FA">
        <w:rPr>
          <w:b/>
          <w:u w:val="single"/>
        </w:rPr>
        <w:t xml:space="preserve"> has adversely affected the Global South in many ways and </w:t>
      </w:r>
      <w:r w:rsidRPr="00FA57FA">
        <w:rPr>
          <w:b/>
          <w:highlight w:val="green"/>
          <w:u w:val="single"/>
        </w:rPr>
        <w:t>acts</w:t>
      </w:r>
      <w:r w:rsidRPr="00FA57FA">
        <w:rPr>
          <w:b/>
          <w:u w:val="single"/>
        </w:rPr>
        <w:t xml:space="preserve"> </w:t>
      </w:r>
      <w:r w:rsidRPr="00FA57FA">
        <w:rPr>
          <w:b/>
          <w:highlight w:val="green"/>
          <w:u w:val="single"/>
        </w:rPr>
        <w:t>as</w:t>
      </w:r>
      <w:r w:rsidRPr="00FA57FA">
        <w:rPr>
          <w:b/>
          <w:u w:val="single"/>
        </w:rPr>
        <w:t xml:space="preserve"> an ideology </w:t>
      </w:r>
      <w:r w:rsidRPr="00FA57FA">
        <w:rPr>
          <w:b/>
          <w:highlight w:val="green"/>
          <w:u w:val="single"/>
        </w:rPr>
        <w:t>promoting</w:t>
      </w:r>
      <w:r w:rsidRPr="00FA57FA">
        <w:rPr>
          <w:b/>
          <w:u w:val="single"/>
        </w:rPr>
        <w:t xml:space="preserve"> profit and economic </w:t>
      </w:r>
      <w:r w:rsidRPr="00FA57FA">
        <w:rPr>
          <w:b/>
          <w:highlight w:val="green"/>
          <w:u w:val="single"/>
        </w:rPr>
        <w:t>growth at the</w:t>
      </w:r>
      <w:r w:rsidRPr="00FA57FA">
        <w:rPr>
          <w:b/>
          <w:u w:val="single"/>
        </w:rPr>
        <w:t xml:space="preserve"> </w:t>
      </w:r>
      <w:r w:rsidRPr="00FA57FA">
        <w:rPr>
          <w:b/>
          <w:highlight w:val="green"/>
          <w:u w:val="single"/>
        </w:rPr>
        <w:t>expense of the marginalized</w:t>
      </w:r>
      <w:r w:rsidRPr="00FA57FA">
        <w:rPr>
          <w:b/>
          <w:u w:val="single"/>
        </w:rPr>
        <w:t>.</w:t>
      </w:r>
      <w:r w:rsidRPr="00FA57FA">
        <w:rPr>
          <w:sz w:val="16"/>
          <w:szCs w:val="16"/>
        </w:rPr>
        <w:t xml:space="preserve"> </w:t>
      </w:r>
      <w:r w:rsidRPr="00FA57FA">
        <w:rPr>
          <w:highlight w:val="green"/>
          <w:u w:val="single"/>
        </w:rPr>
        <w:t>The shift</w:t>
      </w:r>
      <w:r w:rsidRPr="00FA57FA">
        <w:rPr>
          <w:u w:val="single"/>
        </w:rPr>
        <w:t xml:space="preserve"> to neoliberalism </w:t>
      </w:r>
      <w:r w:rsidRPr="00FA57FA">
        <w:rPr>
          <w:highlight w:val="green"/>
          <w:u w:val="single"/>
        </w:rPr>
        <w:t>has</w:t>
      </w:r>
      <w:r w:rsidRPr="00FA57FA">
        <w:rPr>
          <w:u w:val="single"/>
        </w:rPr>
        <w:t xml:space="preserve"> increased the divide between the developed and developing world and the “</w:t>
      </w:r>
      <w:r w:rsidRPr="00731B25">
        <w:rPr>
          <w:highlight w:val="yellow"/>
          <w:u w:val="single"/>
        </w:rPr>
        <w:t>ideology of the market, and the omnipresence of market forces, have left an indelible mark on the western conception of knowledge</w:t>
      </w:r>
      <w:r w:rsidRPr="00FA57FA">
        <w:rPr>
          <w:u w:val="single"/>
        </w:rPr>
        <w:t>.”</w:t>
      </w:r>
      <w:r w:rsidRPr="00FA57FA">
        <w:rPr>
          <w:sz w:val="16"/>
          <w:szCs w:val="16"/>
        </w:rPr>
        <w:t xml:space="preserve">iii </w:t>
      </w:r>
      <w:r w:rsidRPr="00FA57FA">
        <w:rPr>
          <w:b/>
          <w:u w:val="single"/>
        </w:rPr>
        <w:t xml:space="preserve">Power is often in the hands of </w:t>
      </w:r>
      <w:r w:rsidRPr="00731B25">
        <w:rPr>
          <w:b/>
          <w:highlight w:val="yellow"/>
          <w:u w:val="single"/>
        </w:rPr>
        <w:t>transnational corporations and lobbyist groups with the global economy becoming larger than individual nation-state economies</w:t>
      </w:r>
      <w:r w:rsidRPr="00FA57FA">
        <w:rPr>
          <w:b/>
          <w:u w:val="single"/>
        </w:rPr>
        <w:t>.</w:t>
      </w:r>
      <w:r w:rsidRPr="00FA57FA">
        <w:rPr>
          <w:sz w:val="16"/>
          <w:szCs w:val="16"/>
        </w:rPr>
        <w:t xml:space="preserve">iv Cori Hayden theorizes that bioprospecting is “an important site for thinking about how neoliberalism works.”v For Hayden, </w:t>
      </w:r>
      <w:r w:rsidRPr="00FA57FA">
        <w:rPr>
          <w:b/>
          <w:highlight w:val="green"/>
          <w:u w:val="single"/>
        </w:rPr>
        <w:t>biopiracy is</w:t>
      </w:r>
      <w:r w:rsidRPr="00FA57FA">
        <w:rPr>
          <w:b/>
          <w:u w:val="single"/>
        </w:rPr>
        <w:t xml:space="preserve"> an </w:t>
      </w:r>
      <w:r w:rsidRPr="00FA57FA">
        <w:rPr>
          <w:b/>
          <w:highlight w:val="green"/>
          <w:u w:val="single"/>
        </w:rPr>
        <w:t>institutionalized</w:t>
      </w:r>
      <w:r w:rsidRPr="00FA57FA">
        <w:rPr>
          <w:b/>
          <w:u w:val="single"/>
        </w:rPr>
        <w:t xml:space="preserve"> practice garnering transnational capital</w:t>
      </w:r>
      <w:r w:rsidRPr="00FA57FA">
        <w:rPr>
          <w:sz w:val="16"/>
          <w:szCs w:val="16"/>
        </w:rPr>
        <w:t xml:space="preserve">. In other words, </w:t>
      </w:r>
      <w:r w:rsidRPr="00FA57FA">
        <w:rPr>
          <w:u w:val="single"/>
        </w:rPr>
        <w:t>the opening of the market on biodiversity is argued to be both a development strategy and an argument for conservation within an economic framework</w:t>
      </w:r>
      <w:r w:rsidRPr="00FA57FA">
        <w:rPr>
          <w:sz w:val="16"/>
          <w:szCs w:val="16"/>
        </w:rPr>
        <w:t xml:space="preserve">. </w:t>
      </w:r>
      <w:r w:rsidRPr="00FA57FA">
        <w:rPr>
          <w:u w:val="single"/>
        </w:rPr>
        <w:t>For example, in Peru, foreign corporations have filed more than 11,690 patents on natural resources traditionally used by indigenous communities</w:t>
      </w:r>
      <w:r w:rsidRPr="00FA57FA">
        <w:rPr>
          <w:sz w:val="16"/>
          <w:szCs w:val="16"/>
        </w:rPr>
        <w:t xml:space="preserve">.vi </w:t>
      </w:r>
      <w:r w:rsidRPr="00FA57FA">
        <w:rPr>
          <w:b/>
          <w:highlight w:val="green"/>
          <w:u w:val="single"/>
        </w:rPr>
        <w:t>Corporate interest in medicinal plants</w:t>
      </w:r>
      <w:r w:rsidRPr="00FA57FA">
        <w:rPr>
          <w:b/>
          <w:u w:val="single"/>
        </w:rPr>
        <w:t xml:space="preserve"> and seeds </w:t>
      </w:r>
      <w:r w:rsidRPr="00FA57FA">
        <w:rPr>
          <w:b/>
          <w:highlight w:val="green"/>
          <w:u w:val="single"/>
        </w:rPr>
        <w:t>stems from</w:t>
      </w:r>
      <w:r w:rsidRPr="00FA57FA">
        <w:rPr>
          <w:b/>
          <w:u w:val="single"/>
        </w:rPr>
        <w:t xml:space="preserve"> long-term </w:t>
      </w:r>
      <w:r w:rsidRPr="00FA57FA">
        <w:rPr>
          <w:b/>
          <w:highlight w:val="green"/>
          <w:u w:val="single"/>
        </w:rPr>
        <w:t>economic goals</w:t>
      </w:r>
      <w:r w:rsidRPr="00FA57FA">
        <w:rPr>
          <w:b/>
          <w:u w:val="single"/>
        </w:rPr>
        <w:t>.</w:t>
      </w:r>
      <w:r w:rsidRPr="00FA57FA">
        <w:rPr>
          <w:sz w:val="16"/>
          <w:szCs w:val="16"/>
        </w:rPr>
        <w:t xml:space="preserve"> </w:t>
      </w:r>
      <w:r w:rsidRPr="00FA57FA">
        <w:rPr>
          <w:u w:val="single"/>
        </w:rPr>
        <w:t xml:space="preserve">This example illustrates the current trend of outside transnational corporations showing an interest in traditionally-used medicinal plants and seeds. </w:t>
      </w:r>
      <w:r w:rsidRPr="00FA57FA">
        <w:rPr>
          <w:b/>
          <w:u w:val="single"/>
        </w:rPr>
        <w:t xml:space="preserve">Within the globalized economy, </w:t>
      </w:r>
      <w:r w:rsidRPr="00FA57FA">
        <w:rPr>
          <w:b/>
          <w:highlight w:val="green"/>
          <w:u w:val="single"/>
        </w:rPr>
        <w:t>free trade agreements</w:t>
      </w:r>
      <w:r w:rsidRPr="00FA57FA">
        <w:rPr>
          <w:b/>
          <w:u w:val="single"/>
        </w:rPr>
        <w:t xml:space="preserve"> </w:t>
      </w:r>
      <w:r w:rsidRPr="00FA57FA">
        <w:rPr>
          <w:b/>
          <w:highlight w:val="green"/>
          <w:u w:val="single"/>
        </w:rPr>
        <w:t>create a power imbalance</w:t>
      </w:r>
      <w:r w:rsidRPr="00FA57FA">
        <w:rPr>
          <w:b/>
          <w:u w:val="single"/>
        </w:rPr>
        <w:t xml:space="preserve"> </w:t>
      </w:r>
      <w:r w:rsidRPr="00FA57FA">
        <w:rPr>
          <w:b/>
          <w:highlight w:val="green"/>
          <w:u w:val="single"/>
        </w:rPr>
        <w:t>between</w:t>
      </w:r>
      <w:r w:rsidRPr="00FA57FA">
        <w:rPr>
          <w:b/>
          <w:u w:val="single"/>
        </w:rPr>
        <w:t xml:space="preserve"> multinational corporations (</w:t>
      </w:r>
      <w:r w:rsidRPr="00FA57FA">
        <w:rPr>
          <w:b/>
          <w:highlight w:val="green"/>
          <w:u w:val="single"/>
        </w:rPr>
        <w:t>MNCs</w:t>
      </w:r>
      <w:r w:rsidRPr="00FA57FA">
        <w:rPr>
          <w:b/>
          <w:u w:val="single"/>
        </w:rPr>
        <w:t xml:space="preserve">) </w:t>
      </w:r>
      <w:r w:rsidRPr="00FA57FA">
        <w:rPr>
          <w:b/>
          <w:highlight w:val="green"/>
          <w:u w:val="single"/>
        </w:rPr>
        <w:t>and</w:t>
      </w:r>
      <w:r w:rsidRPr="00FA57FA">
        <w:rPr>
          <w:b/>
          <w:u w:val="single"/>
        </w:rPr>
        <w:t xml:space="preserve"> the </w:t>
      </w:r>
      <w:r w:rsidRPr="00FA57FA">
        <w:rPr>
          <w:b/>
          <w:highlight w:val="green"/>
          <w:u w:val="single"/>
        </w:rPr>
        <w:t>indigenous communities</w:t>
      </w:r>
      <w:r w:rsidRPr="00FA57FA">
        <w:rPr>
          <w:b/>
          <w:u w:val="single"/>
        </w:rPr>
        <w:t xml:space="preserve"> holding traditional knowledges and resources.</w:t>
      </w:r>
      <w:r w:rsidRPr="00FA57FA">
        <w:rPr>
          <w:sz w:val="16"/>
          <w:szCs w:val="16"/>
        </w:rPr>
        <w:t xml:space="preserve"> </w:t>
      </w:r>
      <w:r w:rsidRPr="00FA57FA">
        <w:rPr>
          <w:b/>
          <w:u w:val="single"/>
        </w:rPr>
        <w:t xml:space="preserve">Since </w:t>
      </w:r>
      <w:r w:rsidRPr="00FA57FA">
        <w:rPr>
          <w:b/>
          <w:highlight w:val="green"/>
          <w:u w:val="single"/>
        </w:rPr>
        <w:t>indigenous knowledge is disseminated</w:t>
      </w:r>
      <w:r w:rsidRPr="00FA57FA">
        <w:rPr>
          <w:b/>
          <w:u w:val="single"/>
        </w:rPr>
        <w:t xml:space="preserve"> among the community </w:t>
      </w:r>
      <w:r w:rsidRPr="00FA57FA">
        <w:rPr>
          <w:b/>
          <w:highlight w:val="green"/>
          <w:u w:val="single"/>
        </w:rPr>
        <w:t>and no one</w:t>
      </w:r>
      <w:r w:rsidRPr="00FA57FA">
        <w:rPr>
          <w:b/>
          <w:u w:val="single"/>
        </w:rPr>
        <w:t xml:space="preserve"> person </w:t>
      </w:r>
      <w:r w:rsidRPr="00FA57FA">
        <w:rPr>
          <w:b/>
          <w:highlight w:val="green"/>
          <w:u w:val="single"/>
        </w:rPr>
        <w:t>owns it</w:t>
      </w:r>
      <w:r w:rsidRPr="00FA57FA">
        <w:rPr>
          <w:b/>
          <w:u w:val="single"/>
        </w:rPr>
        <w:t xml:space="preserve"> in the western, legal sense,vii </w:t>
      </w:r>
      <w:r w:rsidRPr="00FA57FA">
        <w:rPr>
          <w:b/>
          <w:highlight w:val="green"/>
          <w:u w:val="single"/>
        </w:rPr>
        <w:t>MNCs use bioprospecting</w:t>
      </w:r>
      <w:r w:rsidRPr="00FA57FA">
        <w:rPr>
          <w:b/>
          <w:u w:val="single"/>
        </w:rPr>
        <w:t xml:space="preserve"> projects in areas with rich biodiversity </w:t>
      </w:r>
      <w:r w:rsidRPr="00FA57FA">
        <w:rPr>
          <w:b/>
          <w:highlight w:val="green"/>
          <w:u w:val="single"/>
        </w:rPr>
        <w:t>for future development</w:t>
      </w:r>
      <w:r w:rsidRPr="00FA57FA">
        <w:rPr>
          <w:b/>
          <w:u w:val="single"/>
        </w:rPr>
        <w:t xml:space="preserve"> of products.</w:t>
      </w:r>
      <w:r w:rsidRPr="00FA57FA">
        <w:rPr>
          <w:sz w:val="16"/>
          <w:szCs w:val="16"/>
        </w:rPr>
        <w:t xml:space="preserve">viii It has been found that bioprospecting success rates greatly increase with the inclusion of indigenous knowledge or local guidance. </w:t>
      </w:r>
      <w:r w:rsidRPr="00FA57FA">
        <w:rPr>
          <w:u w:val="single"/>
        </w:rPr>
        <w:t>These endeavors are financed as exploratory enterprises to find aspects of biodiversity and indigenous knowledge as resources that can be patented and used for future development.</w:t>
      </w:r>
      <w:r w:rsidRPr="00FA57FA">
        <w:rPr>
          <w:sz w:val="16"/>
          <w:szCs w:val="16"/>
        </w:rPr>
        <w:t xml:space="preserve"> </w:t>
      </w:r>
      <w:r w:rsidRPr="00FA57FA">
        <w:rPr>
          <w:b/>
          <w:highlight w:val="green"/>
          <w:u w:val="single"/>
        </w:rPr>
        <w:t>Bioprospecting</w:t>
      </w:r>
      <w:r w:rsidRPr="00FA57FA">
        <w:rPr>
          <w:b/>
          <w:u w:val="single"/>
        </w:rPr>
        <w:t xml:space="preserve"> can be </w:t>
      </w:r>
      <w:r w:rsidRPr="00FA57FA">
        <w:rPr>
          <w:b/>
          <w:highlight w:val="green"/>
          <w:u w:val="single"/>
        </w:rPr>
        <w:t>considered</w:t>
      </w:r>
      <w:r w:rsidRPr="00FA57FA">
        <w:rPr>
          <w:b/>
          <w:u w:val="single"/>
        </w:rPr>
        <w:t xml:space="preserve"> a form of </w:t>
      </w:r>
      <w:r w:rsidRPr="00FA57FA">
        <w:rPr>
          <w:b/>
          <w:highlight w:val="green"/>
          <w:u w:val="single"/>
        </w:rPr>
        <w:t>colonization</w:t>
      </w:r>
      <w:r w:rsidRPr="00FA57FA">
        <w:rPr>
          <w:b/>
          <w:u w:val="single"/>
        </w:rPr>
        <w:t xml:space="preserve"> using a “knowledge-based economy” with profit sought through marginalized peoples and their traditional resources</w:t>
      </w:r>
      <w:r w:rsidRPr="00FA57FA">
        <w:rPr>
          <w:sz w:val="16"/>
          <w:szCs w:val="16"/>
        </w:rPr>
        <w:t xml:space="preserve">.ix But, according to Hayden, </w:t>
      </w:r>
      <w:r w:rsidRPr="00FA57FA">
        <w:rPr>
          <w:b/>
          <w:u w:val="single"/>
        </w:rPr>
        <w:t xml:space="preserve">“[b]ioprospecting is the </w:t>
      </w:r>
      <w:r w:rsidRPr="00FA57FA">
        <w:rPr>
          <w:b/>
          <w:highlight w:val="green"/>
          <w:u w:val="single"/>
        </w:rPr>
        <w:t>new name for an old practice</w:t>
      </w:r>
      <w:r w:rsidRPr="00FA57FA">
        <w:rPr>
          <w:b/>
          <w:u w:val="single"/>
        </w:rPr>
        <w:t xml:space="preserve">: it refers to </w:t>
      </w:r>
      <w:r w:rsidRPr="00FA57FA">
        <w:rPr>
          <w:b/>
          <w:highlight w:val="green"/>
          <w:u w:val="single"/>
        </w:rPr>
        <w:t>corporate drug development</w:t>
      </w:r>
      <w:r w:rsidRPr="00FA57FA">
        <w:rPr>
          <w:b/>
          <w:u w:val="single"/>
        </w:rPr>
        <w:t xml:space="preserve"> based on </w:t>
      </w:r>
      <w:r w:rsidRPr="009C7BCF">
        <w:rPr>
          <w:b/>
          <w:u w:val="single"/>
        </w:rPr>
        <w:t>medicinal plants, traditional knowledge, and microbes culled from the “biodiversity-rich” regions of the globe</w:t>
      </w:r>
      <w:r w:rsidRPr="00FA57FA">
        <w:rPr>
          <w:b/>
          <w:u w:val="single"/>
        </w:rPr>
        <w:t xml:space="preserve">—most of which reside in the so-called </w:t>
      </w:r>
      <w:r w:rsidRPr="00FA57FA">
        <w:rPr>
          <w:b/>
          <w:highlight w:val="green"/>
          <w:u w:val="single"/>
        </w:rPr>
        <w:t>developing nations.”</w:t>
      </w:r>
      <w:r w:rsidRPr="00FA57FA">
        <w:rPr>
          <w:sz w:val="16"/>
          <w:szCs w:val="16"/>
        </w:rPr>
        <w:t xml:space="preserve"> (Hayden 2003, 1). </w:t>
      </w:r>
      <w:r w:rsidRPr="00FA57FA">
        <w:rPr>
          <w:b/>
          <w:u w:val="single"/>
        </w:rPr>
        <w:t xml:space="preserve">Bioprospecting can quickly lead to biopiracy, or the </w:t>
      </w:r>
      <w:r w:rsidRPr="009C7BCF">
        <w:rPr>
          <w:b/>
          <w:u w:val="single"/>
        </w:rPr>
        <w:t>appropriation of traditional knowledge and natural resources without due compensation</w:t>
      </w:r>
      <w:r w:rsidRPr="00731B25">
        <w:rPr>
          <w:sz w:val="16"/>
          <w:szCs w:val="16"/>
          <w:highlight w:val="yellow"/>
        </w:rPr>
        <w:t>.</w:t>
      </w:r>
      <w:r w:rsidRPr="00FA57FA">
        <w:rPr>
          <w:sz w:val="16"/>
          <w:szCs w:val="16"/>
        </w:rPr>
        <w:t xml:space="preserve">x </w:t>
      </w:r>
      <w:r w:rsidRPr="00FA57FA">
        <w:rPr>
          <w:highlight w:val="green"/>
          <w:u w:val="single"/>
        </w:rPr>
        <w:t>Biopiracy</w:t>
      </w:r>
      <w:r w:rsidRPr="00FA57FA">
        <w:rPr>
          <w:u w:val="single"/>
        </w:rPr>
        <w:t>—and by extension, the intellectual property and patent system—</w:t>
      </w:r>
      <w:r w:rsidRPr="00FA57FA">
        <w:rPr>
          <w:highlight w:val="green"/>
          <w:u w:val="single"/>
        </w:rPr>
        <w:t>is</w:t>
      </w:r>
      <w:r w:rsidRPr="00FA57FA">
        <w:rPr>
          <w:u w:val="single"/>
        </w:rPr>
        <w:t xml:space="preserve"> essentially </w:t>
      </w:r>
      <w:r w:rsidRPr="00FA57FA">
        <w:rPr>
          <w:highlight w:val="green"/>
          <w:u w:val="single"/>
        </w:rPr>
        <w:t>a new apparatus of power</w:t>
      </w:r>
      <w:r w:rsidRPr="00FA57FA">
        <w:rPr>
          <w:u w:val="single"/>
        </w:rPr>
        <w:t xml:space="preserve"> </w:t>
      </w:r>
      <w:r w:rsidRPr="00FA57FA">
        <w:rPr>
          <w:highlight w:val="green"/>
          <w:u w:val="single"/>
        </w:rPr>
        <w:t>used by MNCs.</w:t>
      </w:r>
      <w:r w:rsidRPr="00FA57FA">
        <w:rPr>
          <w:sz w:val="16"/>
          <w:szCs w:val="16"/>
        </w:rPr>
        <w:t xml:space="preserve"> Bioprospectors make claims on biological resources based on the assumption that the resources are available and open to everyone.xi </w:t>
      </w:r>
      <w:r w:rsidRPr="00FA57FA">
        <w:rPr>
          <w:b/>
          <w:u w:val="single"/>
        </w:rPr>
        <w:t xml:space="preserve">Initially, corporations present themselves as the protectors and innovators of these “universally” valuable resources. </w:t>
      </w:r>
      <w:r w:rsidRPr="00FA57FA">
        <w:rPr>
          <w:sz w:val="16"/>
          <w:szCs w:val="16"/>
        </w:rPr>
        <w:t xml:space="preserve">They claim that if it were not for their investments, the information and original sources might be lost. </w:t>
      </w:r>
      <w:r w:rsidRPr="00FA57FA">
        <w:rPr>
          <w:b/>
          <w:u w:val="single"/>
        </w:rPr>
        <w:t xml:space="preserve">However, it was only after the development of </w:t>
      </w:r>
      <w:r w:rsidRPr="00FA57FA">
        <w:rPr>
          <w:b/>
          <w:highlight w:val="green"/>
          <w:u w:val="single"/>
        </w:rPr>
        <w:t>international patents</w:t>
      </w:r>
      <w:r w:rsidRPr="00FA57FA">
        <w:rPr>
          <w:b/>
          <w:u w:val="single"/>
        </w:rPr>
        <w:t xml:space="preserve"> </w:t>
      </w:r>
      <w:r w:rsidRPr="00FA57FA">
        <w:rPr>
          <w:b/>
          <w:highlight w:val="green"/>
          <w:u w:val="single"/>
        </w:rPr>
        <w:t xml:space="preserve">and </w:t>
      </w:r>
      <w:r w:rsidRPr="009C7BCF">
        <w:rPr>
          <w:b/>
          <w:highlight w:val="yellow"/>
          <w:u w:val="single"/>
        </w:rPr>
        <w:t>free trade</w:t>
      </w:r>
      <w:r w:rsidRPr="00FA57FA">
        <w:rPr>
          <w:b/>
          <w:u w:val="single"/>
        </w:rPr>
        <w:t xml:space="preserve"> agreements that indigenous groups </w:t>
      </w:r>
      <w:r w:rsidRPr="00FA57FA">
        <w:rPr>
          <w:b/>
          <w:highlight w:val="green"/>
          <w:u w:val="single"/>
        </w:rPr>
        <w:t>understood</w:t>
      </w:r>
      <w:r w:rsidRPr="00FA57FA">
        <w:rPr>
          <w:b/>
          <w:u w:val="single"/>
        </w:rPr>
        <w:t xml:space="preserve"> their </w:t>
      </w:r>
      <w:r w:rsidRPr="00FA57FA">
        <w:rPr>
          <w:b/>
          <w:highlight w:val="green"/>
          <w:u w:val="single"/>
        </w:rPr>
        <w:t>exclusion from</w:t>
      </w:r>
      <w:r w:rsidRPr="00FA57FA">
        <w:rPr>
          <w:b/>
          <w:u w:val="single"/>
        </w:rPr>
        <w:t xml:space="preserve"> the </w:t>
      </w:r>
      <w:r w:rsidRPr="00FA57FA">
        <w:rPr>
          <w:b/>
          <w:highlight w:val="green"/>
          <w:u w:val="single"/>
        </w:rPr>
        <w:t>economic yields</w:t>
      </w:r>
      <w:r w:rsidRPr="00FA57FA">
        <w:rPr>
          <w:b/>
          <w:u w:val="single"/>
        </w:rPr>
        <w:t xml:space="preserve"> </w:t>
      </w:r>
      <w:r w:rsidRPr="00FA57FA">
        <w:rPr>
          <w:b/>
          <w:highlight w:val="green"/>
          <w:u w:val="single"/>
        </w:rPr>
        <w:t>gained by utilizing their</w:t>
      </w:r>
      <w:r w:rsidRPr="00FA57FA">
        <w:rPr>
          <w:b/>
          <w:u w:val="single"/>
        </w:rPr>
        <w:t xml:space="preserve"> </w:t>
      </w:r>
      <w:r w:rsidRPr="00FA57FA">
        <w:rPr>
          <w:b/>
          <w:highlight w:val="green"/>
          <w:u w:val="single"/>
        </w:rPr>
        <w:t>knowledge</w:t>
      </w:r>
      <w:r w:rsidRPr="00FA57FA">
        <w:rPr>
          <w:b/>
          <w:u w:val="single"/>
        </w:rPr>
        <w:t>.</w:t>
      </w:r>
      <w:r w:rsidRPr="00FA57FA">
        <w:rPr>
          <w:sz w:val="16"/>
          <w:szCs w:val="16"/>
        </w:rPr>
        <w:t xml:space="preserve">xii Essentially, </w:t>
      </w:r>
      <w:r w:rsidRPr="00FA57FA">
        <w:rPr>
          <w:b/>
          <w:highlight w:val="green"/>
          <w:u w:val="single"/>
        </w:rPr>
        <w:t>biocolonialism</w:t>
      </w:r>
      <w:r w:rsidRPr="009C7BCF">
        <w:rPr>
          <w:b/>
          <w:u w:val="single"/>
        </w:rPr>
        <w:t>, in the form of pharmaceutical and agricultural industry development by transnational corporations, is a “</w:t>
      </w:r>
      <w:r w:rsidRPr="009C7BCF">
        <w:rPr>
          <w:b/>
          <w:highlight w:val="yellow"/>
          <w:u w:val="single"/>
        </w:rPr>
        <w:t>continuation of the oppressive power relations that have historically informed the interactions of western and indigenous cultures, and part of a continuum of contemporary practices that constitute forms of cultural imperialism</w:t>
      </w:r>
      <w:r w:rsidRPr="00FA57FA">
        <w:rPr>
          <w:b/>
          <w:u w:val="single"/>
        </w:rPr>
        <w:t>.”</w:t>
      </w:r>
      <w:r w:rsidRPr="00FA57FA">
        <w:rPr>
          <w:sz w:val="16"/>
          <w:szCs w:val="16"/>
        </w:rPr>
        <w:t>xiii More simply</w:t>
      </w:r>
      <w:r w:rsidRPr="00FA57FA">
        <w:rPr>
          <w:b/>
          <w:u w:val="single"/>
        </w:rPr>
        <w:t xml:space="preserve">, it is a </w:t>
      </w:r>
      <w:r w:rsidRPr="009C7BCF">
        <w:rPr>
          <w:b/>
          <w:u w:val="single"/>
        </w:rPr>
        <w:t>form of dispossession and conquest</w:t>
      </w:r>
      <w:r w:rsidRPr="00FA57FA">
        <w:rPr>
          <w:b/>
          <w:u w:val="single"/>
        </w:rPr>
        <w:t xml:space="preserve"> through the lens of neoliberalism</w:t>
      </w:r>
      <w:r w:rsidRPr="00FA57FA">
        <w:rPr>
          <w:sz w:val="16"/>
          <w:szCs w:val="16"/>
        </w:rPr>
        <w:t>.</w:t>
      </w:r>
    </w:p>
    <w:p w14:paraId="2024ED39" w14:textId="77777777" w:rsidR="005F3884" w:rsidRDefault="005F3884" w:rsidP="005F3884"/>
    <w:p w14:paraId="43AD78FA" w14:textId="77777777" w:rsidR="005F3884" w:rsidRPr="00FA57FA" w:rsidRDefault="005F3884" w:rsidP="005F3884">
      <w:pPr>
        <w:pStyle w:val="Heading4"/>
        <w:rPr>
          <w:rFonts w:cs="Arial"/>
        </w:rPr>
      </w:pPr>
      <w:r>
        <w:rPr>
          <w:rFonts w:cs="Arial"/>
        </w:rPr>
        <w:t>Ex2</w:t>
      </w:r>
    </w:p>
    <w:p w14:paraId="7106DD6B" w14:textId="77777777" w:rsidR="005F3884" w:rsidRPr="00FA57FA" w:rsidRDefault="005F3884" w:rsidP="005F3884">
      <w:r>
        <w:rPr>
          <w:b/>
          <w:sz w:val="26"/>
          <w:szCs w:val="26"/>
        </w:rPr>
        <w:t xml:space="preserve">1AC </w:t>
      </w:r>
      <w:r w:rsidRPr="00FA57FA">
        <w:rPr>
          <w:b/>
          <w:sz w:val="26"/>
          <w:szCs w:val="26"/>
        </w:rPr>
        <w:t xml:space="preserve">Breske 2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2F694077" w14:textId="77777777" w:rsidR="005F3884" w:rsidRDefault="005F3884" w:rsidP="005F3884">
      <w:pPr>
        <w:rPr>
          <w:sz w:val="16"/>
          <w:szCs w:val="16"/>
        </w:rPr>
      </w:pPr>
      <w:r w:rsidRPr="00FA57FA">
        <w:rPr>
          <w:b/>
          <w:highlight w:val="green"/>
          <w:u w:val="single"/>
        </w:rPr>
        <w:t>Through biopiracy</w:t>
      </w:r>
      <w:r w:rsidRPr="00FA57FA">
        <w:rPr>
          <w:b/>
          <w:u w:val="single"/>
        </w:rPr>
        <w:t xml:space="preserve">, outside </w:t>
      </w:r>
      <w:r w:rsidRPr="00FA57FA">
        <w:rPr>
          <w:b/>
          <w:highlight w:val="green"/>
          <w:u w:val="single"/>
        </w:rPr>
        <w:t>corporations</w:t>
      </w:r>
      <w:r w:rsidRPr="00FA57FA">
        <w:rPr>
          <w:b/>
          <w:u w:val="single"/>
        </w:rPr>
        <w:t xml:space="preserve"> and nations can quickly </w:t>
      </w:r>
      <w:r w:rsidRPr="00FA57FA">
        <w:rPr>
          <w:b/>
          <w:highlight w:val="green"/>
          <w:u w:val="single"/>
        </w:rPr>
        <w:t>take resources and secure</w:t>
      </w:r>
      <w:r w:rsidRPr="00FA57FA">
        <w:rPr>
          <w:b/>
          <w:u w:val="single"/>
        </w:rPr>
        <w:t xml:space="preserve"> their </w:t>
      </w:r>
      <w:r w:rsidRPr="00FA57FA">
        <w:rPr>
          <w:b/>
          <w:highlight w:val="green"/>
          <w:u w:val="single"/>
        </w:rPr>
        <w:t>control</w:t>
      </w:r>
      <w:r w:rsidRPr="00FA57FA">
        <w:rPr>
          <w:b/>
          <w:u w:val="single"/>
        </w:rPr>
        <w:t xml:space="preserve"> </w:t>
      </w:r>
      <w:r w:rsidRPr="00FA57FA">
        <w:rPr>
          <w:b/>
          <w:highlight w:val="green"/>
          <w:u w:val="single"/>
        </w:rPr>
        <w:t>through international intellectual property rights and patents</w:t>
      </w:r>
      <w:r w:rsidRPr="00FA57FA">
        <w:rPr>
          <w:b/>
          <w:u w:val="single"/>
        </w:rPr>
        <w:t>.</w:t>
      </w:r>
      <w:r w:rsidRPr="00FA57FA">
        <w:rPr>
          <w:sz w:val="16"/>
          <w:szCs w:val="16"/>
        </w:rPr>
        <w:t xml:space="preserve"> </w:t>
      </w:r>
      <w:r w:rsidRPr="00FA57FA">
        <w:rPr>
          <w:b/>
          <w:u w:val="single"/>
        </w:rPr>
        <w:t xml:space="preserve">The </w:t>
      </w:r>
      <w:r w:rsidRPr="00FA57FA">
        <w:rPr>
          <w:b/>
          <w:highlight w:val="green"/>
          <w:u w:val="single"/>
        </w:rPr>
        <w:t>legitimation for</w:t>
      </w:r>
      <w:r w:rsidRPr="00FA57FA">
        <w:rPr>
          <w:b/>
          <w:u w:val="single"/>
        </w:rPr>
        <w:t xml:space="preserve"> these </w:t>
      </w:r>
      <w:r w:rsidRPr="00FA57FA">
        <w:rPr>
          <w:b/>
          <w:highlight w:val="green"/>
          <w:u w:val="single"/>
        </w:rPr>
        <w:t>corporations</w:t>
      </w:r>
      <w:r w:rsidRPr="00FA57FA">
        <w:rPr>
          <w:b/>
          <w:u w:val="single"/>
        </w:rPr>
        <w:t xml:space="preserve"> </w:t>
      </w:r>
      <w:r w:rsidRPr="00FA57FA">
        <w:rPr>
          <w:b/>
          <w:highlight w:val="green"/>
          <w:u w:val="single"/>
        </w:rPr>
        <w:t>stems from this</w:t>
      </w:r>
      <w:r w:rsidRPr="00FA57FA">
        <w:rPr>
          <w:b/>
          <w:u w:val="single"/>
        </w:rPr>
        <w:t xml:space="preserve"> westernized, </w:t>
      </w:r>
      <w:r w:rsidRPr="00731B25">
        <w:rPr>
          <w:b/>
          <w:highlight w:val="yellow"/>
          <w:u w:val="single"/>
        </w:rPr>
        <w:t>neoliberal economy</w:t>
      </w:r>
      <w:r w:rsidRPr="00FA57FA">
        <w:rPr>
          <w:b/>
          <w:u w:val="single"/>
        </w:rPr>
        <w:t xml:space="preserve"> and the </w:t>
      </w:r>
      <w:r w:rsidRPr="00731B25">
        <w:rPr>
          <w:b/>
          <w:highlight w:val="yellow"/>
          <w:u w:val="single"/>
        </w:rPr>
        <w:t>reduction in trade barriers</w:t>
      </w:r>
      <w:r w:rsidRPr="00FA57FA">
        <w:rPr>
          <w:b/>
          <w:u w:val="single"/>
        </w:rPr>
        <w:t xml:space="preserve"> that benefits the wealthier areas of the world at the expense of marginalized peoples</w:t>
      </w:r>
      <w:r w:rsidRPr="00FA57FA">
        <w:rPr>
          <w:u w:val="single"/>
        </w:rPr>
        <w:t xml:space="preserve">. </w:t>
      </w:r>
      <w:r w:rsidRPr="00FA57FA">
        <w:rPr>
          <w:highlight w:val="green"/>
          <w:u w:val="single"/>
        </w:rPr>
        <w:t>Power over these</w:t>
      </w:r>
      <w:r w:rsidRPr="00FA57FA">
        <w:rPr>
          <w:u w:val="single"/>
        </w:rPr>
        <w:t xml:space="preserve"> </w:t>
      </w:r>
      <w:r w:rsidRPr="00FA57FA">
        <w:rPr>
          <w:highlight w:val="green"/>
          <w:u w:val="single"/>
        </w:rPr>
        <w:t>populations becomes normalized</w:t>
      </w:r>
      <w:r w:rsidRPr="00FA57FA">
        <w:rPr>
          <w:u w:val="single"/>
        </w:rPr>
        <w:t xml:space="preserve"> as a conception of power over dominated subjects</w:t>
      </w:r>
      <w:r w:rsidRPr="00FA57FA">
        <w:rPr>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w:t>
      </w:r>
      <w:r w:rsidRPr="00731B25">
        <w:rPr>
          <w:rStyle w:val="StyleUnderline"/>
          <w:highlight w:val="yellow"/>
        </w:rPr>
        <w:t>market rationality is extended to all aspects of life</w:t>
      </w:r>
      <w:r w:rsidRPr="00FA57FA">
        <w:rPr>
          <w:sz w:val="16"/>
          <w:szCs w:val="16"/>
        </w:rPr>
        <w:t xml:space="preserve">. According to Wendy Brown, and her reading of Weber, there is nothing outside of the market. This is a system that allows for </w:t>
      </w:r>
      <w:r w:rsidRPr="00731B25">
        <w:rPr>
          <w:rStyle w:val="StyleUnderline"/>
          <w:highlight w:val="yellow"/>
        </w:rPr>
        <w:t>transnational entities to have greater control than individual sovereignties</w:t>
      </w:r>
      <w:r w:rsidRPr="00FA57FA">
        <w:rPr>
          <w:sz w:val="16"/>
          <w:szCs w:val="16"/>
        </w:rPr>
        <w:t xml:space="preserve">. The deregulation of the market, the </w:t>
      </w:r>
      <w:r w:rsidRPr="00731B25">
        <w:rPr>
          <w:rStyle w:val="StyleUnderline"/>
        </w:rPr>
        <w:t>elimination of tariffs and social safety nets, and an increase in the decimation of the environment and marginalized cultures are all hallmarks of neoliberalism</w:t>
      </w:r>
      <w:r w:rsidRPr="00FA57FA">
        <w:rPr>
          <w:sz w:val="16"/>
          <w:szCs w:val="16"/>
        </w:rPr>
        <w:t xml:space="preserve">.xvii </w:t>
      </w:r>
      <w:r w:rsidRPr="00FA57FA">
        <w:rPr>
          <w:b/>
          <w:u w:val="single"/>
        </w:rPr>
        <w:t xml:space="preserve">When societies and their traditional resources are incorporated into the economy, </w:t>
      </w:r>
      <w:r w:rsidRPr="00FA57FA">
        <w:rPr>
          <w:b/>
          <w:highlight w:val="green"/>
          <w:u w:val="single"/>
        </w:rPr>
        <w:t>they become a form of capital</w:t>
      </w:r>
      <w:r w:rsidRPr="00FA57FA">
        <w:rPr>
          <w:sz w:val="16"/>
          <w:szCs w:val="16"/>
          <w:highlight w:val="green"/>
        </w:rPr>
        <w:t>.</w:t>
      </w:r>
      <w:r w:rsidRPr="00FA57FA">
        <w:rPr>
          <w:sz w:val="16"/>
          <w:szCs w:val="16"/>
        </w:rPr>
        <w:t xml:space="preserve"> Essentially, in relation to resources and traditional knowledge, </w:t>
      </w:r>
      <w:r w:rsidRPr="00731B25">
        <w:rPr>
          <w:rStyle w:val="StyleUnderline"/>
          <w:highlight w:val="yellow"/>
        </w:rPr>
        <w:t>neoliberalism’s desire for profit creates a political tension between national interests and globalized capital</w:t>
      </w:r>
      <w:r w:rsidRPr="00FA57FA">
        <w:rPr>
          <w:sz w:val="16"/>
          <w:szCs w:val="16"/>
        </w:rPr>
        <w:t>.xviii</w:t>
      </w:r>
    </w:p>
    <w:p w14:paraId="1CBA4D5D" w14:textId="77777777" w:rsidR="005F3884" w:rsidRDefault="005F3884" w:rsidP="005F3884"/>
    <w:p w14:paraId="3236B836" w14:textId="77777777" w:rsidR="005F3884" w:rsidRDefault="005F3884" w:rsidP="005F3884">
      <w:pPr>
        <w:pStyle w:val="Heading4"/>
      </w:pPr>
      <w:r>
        <w:t>Exploitation is impossible – developing countries have bad patent laws anyways</w:t>
      </w:r>
    </w:p>
    <w:p w14:paraId="7845B7C5" w14:textId="77777777" w:rsidR="005F3884" w:rsidRPr="009C7BCF" w:rsidRDefault="005F3884" w:rsidP="005F3884">
      <w:r w:rsidRPr="009C7BCF">
        <w:rPr>
          <w:rStyle w:val="Style13ptBold"/>
        </w:rPr>
        <w:t>Crouch</w:t>
      </w:r>
      <w:r>
        <w:t xml:space="preserve"> 10/5/</w:t>
      </w:r>
      <w:r w:rsidRPr="009C7BCF">
        <w:rPr>
          <w:rStyle w:val="Style13ptBold"/>
        </w:rPr>
        <w:t>18</w:t>
      </w:r>
      <w:r>
        <w:t xml:space="preserve"> [Patently-O, America’s Leading Patent Law Source; “Considering the Value of Patents in African Countries”] [DS]</w:t>
      </w:r>
    </w:p>
    <w:p w14:paraId="25A7FDB3" w14:textId="77777777" w:rsidR="005F3884" w:rsidRDefault="005F3884" w:rsidP="005F3884">
      <w:r w:rsidRPr="009C7BCF">
        <w:rPr>
          <w:rStyle w:val="Emphasis"/>
          <w:highlight w:val="yellow"/>
        </w:rPr>
        <w:t xml:space="preserve">For many patent holders, protecting </w:t>
      </w:r>
      <w:r w:rsidRPr="009C7BCF">
        <w:rPr>
          <w:rStyle w:val="Emphasis"/>
        </w:rPr>
        <w:t xml:space="preserve">their </w:t>
      </w:r>
      <w:r w:rsidRPr="009C7BCF">
        <w:rPr>
          <w:rStyle w:val="Emphasis"/>
          <w:highlight w:val="yellow"/>
        </w:rPr>
        <w:t xml:space="preserve">inventions </w:t>
      </w:r>
      <w:r w:rsidRPr="009C7BCF">
        <w:rPr>
          <w:rStyle w:val="Emphasis"/>
        </w:rPr>
        <w:t xml:space="preserve">internationally </w:t>
      </w:r>
      <w:r w:rsidRPr="009C7BCF">
        <w:rPr>
          <w:rStyle w:val="Emphasis"/>
          <w:highlight w:val="yellow"/>
        </w:rPr>
        <w:t xml:space="preserve">does not extend </w:t>
      </w:r>
      <w:r w:rsidRPr="009C7BCF">
        <w:rPr>
          <w:rStyle w:val="Emphasis"/>
        </w:rPr>
        <w:t xml:space="preserve">much </w:t>
      </w:r>
      <w:r w:rsidRPr="009C7BCF">
        <w:rPr>
          <w:rStyle w:val="Emphasis"/>
          <w:highlight w:val="yellow"/>
        </w:rPr>
        <w:t>beyond the IP5</w:t>
      </w:r>
      <w:r w:rsidRPr="009C7BCF">
        <w:rPr>
          <w:rStyle w:val="Emphasis"/>
        </w:rPr>
        <w:t>: China, the United States, Japan, South Korea and Europe</w:t>
      </w:r>
      <w:r>
        <w:t>. The following graph of patent applications at the top ten offices shows that patent filings drop off very quickly outside of the IP5:</w:t>
      </w:r>
    </w:p>
    <w:p w14:paraId="38BC7CB1" w14:textId="77777777" w:rsidR="005F3884" w:rsidRDefault="005F3884" w:rsidP="005F3884">
      <w:r>
        <w:rPr>
          <w:noProof/>
        </w:rPr>
        <w:drawing>
          <wp:inline distT="0" distB="0" distL="0" distR="0" wp14:anchorId="60F249D9" wp14:editId="4A07F74D">
            <wp:extent cx="7622540" cy="290703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2540" cy="2907030"/>
                    </a:xfrm>
                    <a:prstGeom prst="rect">
                      <a:avLst/>
                    </a:prstGeom>
                    <a:noFill/>
                    <a:ln>
                      <a:noFill/>
                    </a:ln>
                  </pic:spPr>
                </pic:pic>
              </a:graphicData>
            </a:graphic>
          </wp:inline>
        </w:drawing>
      </w:r>
    </w:p>
    <w:p w14:paraId="320862C6" w14:textId="77777777" w:rsidR="005F3884" w:rsidRDefault="005F3884" w:rsidP="005F3884">
      <w:r>
        <w:t>Source: World Intellectual Property Indicators 2017, published by the World Intellectual Property Organization (WIPO)</w:t>
      </w:r>
    </w:p>
    <w:p w14:paraId="06C222EB" w14:textId="77777777" w:rsidR="005F3884" w:rsidRDefault="005F3884" w:rsidP="005F3884"/>
    <w:p w14:paraId="60C254CE" w14:textId="77777777" w:rsidR="005F3884" w:rsidRDefault="005F3884" w:rsidP="005F3884">
      <w:r>
        <w:t>Given the picture above, is there much value in having patents in other countries in the world? In particular, is there any real value in having patents in Africa, and especially in some of the smaller African countries?</w:t>
      </w:r>
    </w:p>
    <w:p w14:paraId="1A3C4EF6" w14:textId="77777777" w:rsidR="005F3884" w:rsidRDefault="005F3884" w:rsidP="005F3884"/>
    <w:p w14:paraId="16ADEAF8" w14:textId="77777777" w:rsidR="005F3884" w:rsidRDefault="005F3884" w:rsidP="005F3884">
      <w:r>
        <w:t xml:space="preserve">As a South African patent attorney, I am frequently asked a version of this question by clients overseas. Since a patent is a right to exclude others from practicing the invention, I am quizzed as to what the patent litigation landscape is like in Africa and how easily a patent can be enforced against a competitor. </w:t>
      </w:r>
      <w:r w:rsidRPr="009C7BCF">
        <w:rPr>
          <w:rStyle w:val="StyleUnderline"/>
          <w:highlight w:val="yellow"/>
        </w:rPr>
        <w:t>Patent litigation in Africa is rare</w:t>
      </w:r>
      <w:r>
        <w:t xml:space="preserve"> outside of South Africa, however, and </w:t>
      </w:r>
      <w:r w:rsidRPr="009C7BCF">
        <w:rPr>
          <w:rStyle w:val="StyleUnderline"/>
          <w:highlight w:val="yellow"/>
        </w:rPr>
        <w:t>objective measures of the strength of enforcement may not be available</w:t>
      </w:r>
      <w:r>
        <w:t xml:space="preserve"> in many African countries.</w:t>
      </w:r>
    </w:p>
    <w:p w14:paraId="0FBCF257" w14:textId="77777777" w:rsidR="005F3884" w:rsidRPr="00FA57FA" w:rsidRDefault="005F3884" w:rsidP="005F3884">
      <w:pPr>
        <w:pStyle w:val="Heading4"/>
        <w:rPr>
          <w:rFonts w:cs="Arial"/>
        </w:rPr>
      </w:pPr>
      <w:r>
        <w:rPr>
          <w:rFonts w:cs="Arial"/>
        </w:rPr>
        <w:t>Another alt cause – harker inserts yellow</w:t>
      </w:r>
    </w:p>
    <w:p w14:paraId="5EA9AAD3" w14:textId="77777777" w:rsidR="005F3884" w:rsidRPr="00FA57FA" w:rsidRDefault="005F3884" w:rsidP="005F3884">
      <w:r>
        <w:rPr>
          <w:b/>
          <w:sz w:val="26"/>
          <w:szCs w:val="26"/>
        </w:rPr>
        <w:t xml:space="preserve">1AC </w:t>
      </w:r>
      <w:r w:rsidRPr="00FA57FA">
        <w:rPr>
          <w:b/>
          <w:sz w:val="26"/>
          <w:szCs w:val="26"/>
        </w:rPr>
        <w:t xml:space="preserve">Breske 3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2E0B5BD6" w14:textId="77777777" w:rsidR="005F3884" w:rsidRPr="006A4D7F" w:rsidRDefault="005F3884" w:rsidP="005F3884">
      <w:pPr>
        <w:rPr>
          <w:sz w:val="16"/>
          <w:szCs w:val="16"/>
        </w:rPr>
      </w:pPr>
      <w:r w:rsidRPr="00FA57FA">
        <w:rPr>
          <w:b/>
          <w:u w:val="single"/>
        </w:rPr>
        <w:t xml:space="preserve">The global </w:t>
      </w:r>
      <w:r w:rsidRPr="00FA57FA">
        <w:rPr>
          <w:b/>
          <w:highlight w:val="green"/>
          <w:u w:val="single"/>
        </w:rPr>
        <w:t>demand for medicinal drugs</w:t>
      </w:r>
      <w:r w:rsidRPr="00FA57FA">
        <w:rPr>
          <w:b/>
          <w:u w:val="single"/>
        </w:rPr>
        <w:t xml:space="preserve"> has </w:t>
      </w:r>
      <w:r w:rsidRPr="00FA57FA">
        <w:rPr>
          <w:b/>
          <w:highlight w:val="green"/>
          <w:u w:val="single"/>
        </w:rPr>
        <w:t>led to</w:t>
      </w:r>
      <w:r w:rsidRPr="00FA57FA">
        <w:rPr>
          <w:b/>
          <w:u w:val="single"/>
        </w:rPr>
        <w:t xml:space="preserve"> an increase in </w:t>
      </w:r>
      <w:r w:rsidRPr="00FA57FA">
        <w:rPr>
          <w:b/>
          <w:highlight w:val="green"/>
          <w:u w:val="single"/>
        </w:rPr>
        <w:t>biopiracy</w:t>
      </w:r>
      <w:r w:rsidRPr="00FA57FA">
        <w:rPr>
          <w:b/>
          <w:u w:val="single"/>
        </w:rPr>
        <w:t xml:space="preserve"> in the Global South</w:t>
      </w:r>
      <w:r w:rsidRPr="00FA57FA">
        <w:rPr>
          <w:u w:val="single"/>
        </w:rPr>
        <w:t>. Once companies find something they believe will be profitable, they want to patent it straightaway so that no one else can capitalize off it.</w:t>
      </w:r>
      <w:r w:rsidRPr="00FA57FA">
        <w:rPr>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health.xxviii In some ways </w:t>
      </w:r>
      <w:r w:rsidRPr="00FA57FA">
        <w:rPr>
          <w:b/>
          <w:u w:val="single"/>
        </w:rPr>
        <w:t xml:space="preserve">it is </w:t>
      </w:r>
      <w:r w:rsidRPr="00FA57FA">
        <w:rPr>
          <w:b/>
          <w:highlight w:val="green"/>
          <w:u w:val="single"/>
        </w:rPr>
        <w:t>impossible for</w:t>
      </w:r>
      <w:r w:rsidRPr="00FA57FA">
        <w:rPr>
          <w:b/>
          <w:u w:val="single"/>
        </w:rPr>
        <w:t xml:space="preserve"> those in </w:t>
      </w:r>
      <w:r w:rsidRPr="00FA57FA">
        <w:rPr>
          <w:b/>
          <w:highlight w:val="green"/>
          <w:u w:val="single"/>
        </w:rPr>
        <w:t>developing countries to compete with MNCs</w:t>
      </w:r>
      <w:r w:rsidRPr="00FA57FA">
        <w:rPr>
          <w:b/>
          <w:u w:val="single"/>
        </w:rPr>
        <w:t xml:space="preserve"> due to how patents and intellectual property rights are sustained</w:t>
      </w:r>
      <w:r w:rsidRPr="00FA57FA">
        <w:rPr>
          <w:u w:val="single"/>
        </w:rPr>
        <w:t xml:space="preserve">. Since patents are held nationally instead of internationally, most patent holders tend to be from more developed countries. Because of this divide, </w:t>
      </w:r>
      <w:r w:rsidRPr="00FA57FA">
        <w:rPr>
          <w:b/>
          <w:u w:val="single"/>
        </w:rPr>
        <w:t>it is possible to inflate the price of patented medicines so that corporations can make an even greater profit, which leads to more global inequalities.</w:t>
      </w:r>
      <w:r w:rsidRPr="00FA57FA">
        <w:rPr>
          <w:u w:val="single"/>
        </w:rPr>
        <w:t xml:space="preserve"> </w:t>
      </w:r>
      <w:r w:rsidRPr="00FA57FA">
        <w:rPr>
          <w:b/>
          <w:u w:val="single"/>
        </w:rPr>
        <w:t>Rich states can also pay for access to technology for research and resources to control epidemics and infectious diseases more readily than poorer areas of the world.</w:t>
      </w:r>
      <w:r w:rsidRPr="00FA57FA">
        <w:rPr>
          <w:sz w:val="16"/>
          <w:szCs w:val="16"/>
        </w:rPr>
        <w:t xml:space="preserve"> </w:t>
      </w:r>
      <w:r w:rsidRPr="00FA57FA">
        <w:rPr>
          <w:b/>
          <w:u w:val="single"/>
        </w:rPr>
        <w:t xml:space="preserve">With the </w:t>
      </w:r>
      <w:r w:rsidRPr="00FA57FA">
        <w:rPr>
          <w:b/>
          <w:highlight w:val="green"/>
          <w:u w:val="single"/>
        </w:rPr>
        <w:t>establishment of the W</w:t>
      </w:r>
      <w:r w:rsidRPr="00FA57FA">
        <w:rPr>
          <w:b/>
          <w:u w:val="single"/>
        </w:rPr>
        <w:t xml:space="preserve">orld </w:t>
      </w:r>
      <w:r w:rsidRPr="00FA57FA">
        <w:rPr>
          <w:b/>
          <w:highlight w:val="green"/>
          <w:u w:val="single"/>
        </w:rPr>
        <w:t>T</w:t>
      </w:r>
      <w:r w:rsidRPr="00FA57FA">
        <w:rPr>
          <w:b/>
          <w:u w:val="single"/>
        </w:rPr>
        <w:t xml:space="preserve">rade </w:t>
      </w:r>
      <w:r w:rsidRPr="00FA57FA">
        <w:rPr>
          <w:b/>
          <w:highlight w:val="green"/>
          <w:u w:val="single"/>
        </w:rPr>
        <w:t>O</w:t>
      </w:r>
      <w:r w:rsidRPr="00FA57FA">
        <w:rPr>
          <w:b/>
          <w:u w:val="single"/>
        </w:rPr>
        <w:t xml:space="preserve">rganization in 1994, international trade negotiations opened, </w:t>
      </w:r>
      <w:r w:rsidRPr="00FA57FA">
        <w:rPr>
          <w:b/>
          <w:highlight w:val="green"/>
          <w:u w:val="single"/>
        </w:rPr>
        <w:t>and western</w:t>
      </w:r>
      <w:r w:rsidRPr="00FA57FA">
        <w:rPr>
          <w:b/>
          <w:u w:val="single"/>
        </w:rPr>
        <w:t xml:space="preserve"> </w:t>
      </w:r>
      <w:r w:rsidRPr="00FA57FA">
        <w:rPr>
          <w:b/>
          <w:highlight w:val="green"/>
          <w:u w:val="single"/>
        </w:rPr>
        <w:t>notions of intellectual property</w:t>
      </w:r>
      <w:r w:rsidRPr="00FA57FA">
        <w:rPr>
          <w:b/>
          <w:u w:val="single"/>
        </w:rPr>
        <w:t xml:space="preserve"> rights </w:t>
      </w:r>
      <w:r w:rsidRPr="00FA57FA">
        <w:rPr>
          <w:b/>
          <w:highlight w:val="green"/>
          <w:u w:val="single"/>
        </w:rPr>
        <w:t>took</w:t>
      </w:r>
      <w:r w:rsidRPr="00FA57FA">
        <w:rPr>
          <w:b/>
          <w:u w:val="single"/>
        </w:rPr>
        <w:t xml:space="preserve"> a firm </w:t>
      </w:r>
      <w:r w:rsidRPr="00FA57FA">
        <w:rPr>
          <w:b/>
          <w:highlight w:val="green"/>
          <w:u w:val="single"/>
        </w:rPr>
        <w:t>hold</w:t>
      </w:r>
      <w:r w:rsidRPr="00FA57FA">
        <w:rPr>
          <w:b/>
          <w:u w:val="single"/>
        </w:rPr>
        <w:t xml:space="preserve"> in pharmaceutical research and development, increasing the strength of MNCs.</w:t>
      </w:r>
      <w:r w:rsidRPr="00FA57FA">
        <w:rPr>
          <w:sz w:val="16"/>
          <w:szCs w:val="16"/>
        </w:rPr>
        <w:t xml:space="preserve"> This was classified under TRIPS, the Agreement on Trade Related Intellectual Property Rights.xxix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jurisdiction.”xxx Before TRIPS, which set consistent requirements, intellectual property was considered a domestic issue with protections set on the national level. </w:t>
      </w:r>
      <w:r w:rsidRPr="00FA57FA">
        <w:rPr>
          <w:u w:val="single"/>
        </w:rPr>
        <w:t>However, with TRIPS, transnational corporations are now much more successful at acquiring patents.</w:t>
      </w:r>
      <w:r w:rsidRPr="00FA57FA">
        <w:rPr>
          <w:sz w:val="16"/>
          <w:szCs w:val="16"/>
        </w:rPr>
        <w:t xml:space="preserve"> xxxi For example, looking at the number of patents held at the end of the twentieth century, most were filed by the United States (41.8%) and Europe (41.95%).xxxii </w:t>
      </w:r>
      <w:r w:rsidRPr="00FA57FA">
        <w:rPr>
          <w:b/>
          <w:u w:val="single"/>
        </w:rPr>
        <w:t xml:space="preserve">The </w:t>
      </w:r>
      <w:r w:rsidRPr="00FA57FA">
        <w:rPr>
          <w:b/>
          <w:highlight w:val="green"/>
          <w:u w:val="single"/>
        </w:rPr>
        <w:t>TRIPS</w:t>
      </w:r>
      <w:r w:rsidRPr="00FA57FA">
        <w:rPr>
          <w:b/>
          <w:u w:val="single"/>
        </w:rPr>
        <w:t xml:space="preserve"> agreements and domestic patent laws, specifically US law, shapes international IPRs and show that the legal system </w:t>
      </w:r>
      <w:r w:rsidRPr="00FA57FA">
        <w:rPr>
          <w:b/>
          <w:highlight w:val="green"/>
          <w:u w:val="single"/>
        </w:rPr>
        <w:t>is excluding indigenous</w:t>
      </w:r>
      <w:r w:rsidRPr="00FA57FA">
        <w:rPr>
          <w:b/>
          <w:u w:val="single"/>
        </w:rPr>
        <w:t xml:space="preserve"> or marginalized </w:t>
      </w:r>
      <w:r w:rsidRPr="00FA57FA">
        <w:rPr>
          <w:b/>
          <w:highlight w:val="green"/>
          <w:u w:val="single"/>
        </w:rPr>
        <w:t>communities</w:t>
      </w:r>
      <w:r w:rsidRPr="00FA57FA">
        <w:rPr>
          <w:sz w:val="16"/>
          <w:szCs w:val="16"/>
        </w:rPr>
        <w:t xml:space="preserve">. xxxiii </w:t>
      </w:r>
      <w:r w:rsidRPr="00FA57FA">
        <w:rPr>
          <w:b/>
          <w:highlight w:val="green"/>
          <w:u w:val="single"/>
        </w:rPr>
        <w:t>There has</w:t>
      </w:r>
      <w:r w:rsidRPr="00FA57FA">
        <w:rPr>
          <w:b/>
          <w:u w:val="single"/>
        </w:rPr>
        <w:t xml:space="preserve"> been a </w:t>
      </w:r>
      <w:r w:rsidRPr="00FA57FA">
        <w:rPr>
          <w:b/>
          <w:highlight w:val="green"/>
          <w:u w:val="single"/>
        </w:rPr>
        <w:t>push</w:t>
      </w:r>
      <w:r w:rsidRPr="00FA57FA">
        <w:rPr>
          <w:b/>
          <w:u w:val="single"/>
        </w:rPr>
        <w:t xml:space="preserve"> for TRIPS, predominantly by the pharmaceutical industry, </w:t>
      </w:r>
      <w:r w:rsidRPr="00FA57FA">
        <w:rPr>
          <w:b/>
          <w:highlight w:val="green"/>
          <w:u w:val="single"/>
        </w:rPr>
        <w:t>to restrict</w:t>
      </w:r>
      <w:r w:rsidRPr="00FA57FA">
        <w:rPr>
          <w:b/>
          <w:u w:val="single"/>
        </w:rPr>
        <w:t xml:space="preserve"> </w:t>
      </w:r>
      <w:r w:rsidRPr="00FA57FA">
        <w:rPr>
          <w:b/>
          <w:highlight w:val="green"/>
          <w:u w:val="single"/>
        </w:rPr>
        <w:t>profit potential</w:t>
      </w:r>
      <w:r w:rsidRPr="00FA57FA">
        <w:rPr>
          <w:b/>
          <w:u w:val="single"/>
        </w:rPr>
        <w:t xml:space="preserve"> by indigenous communities.</w:t>
      </w:r>
      <w:r w:rsidRPr="00FA57FA">
        <w:rPr>
          <w:sz w:val="16"/>
          <w:szCs w:val="16"/>
        </w:rPr>
        <w:t xml:space="preserve"> </w:t>
      </w:r>
      <w:r w:rsidRPr="004A0287">
        <w:rPr>
          <w:rStyle w:val="StyleUnderline"/>
          <w:highlight w:val="yellow"/>
        </w:rPr>
        <w:t>Corporations make minor genetic or chemical formula changes for their intellectual property claims and patents and can then claim their product is no longer directly linked to the initial source</w:t>
      </w:r>
      <w:r w:rsidRPr="00FA57FA">
        <w:rPr>
          <w:sz w:val="16"/>
          <w:szCs w:val="16"/>
        </w:rPr>
        <w:t xml:space="preserve">. Debra Harry has claimed that </w:t>
      </w:r>
      <w:r w:rsidRPr="00FA57FA">
        <w:rPr>
          <w:b/>
          <w:u w:val="single"/>
        </w:rPr>
        <w:t>the main problem with biocolonialism is the “manipulation and ownership of life itself, and the ancient knowledge systems held by Indigenous peoples.”</w:t>
      </w:r>
      <w:r w:rsidRPr="00FA57FA">
        <w:rPr>
          <w:sz w:val="16"/>
          <w:szCs w:val="16"/>
        </w:rPr>
        <w:t xml:space="preserve"> xxxiv </w:t>
      </w:r>
      <w:r w:rsidRPr="00FA57FA">
        <w:rPr>
          <w:b/>
          <w:u w:val="single"/>
        </w:rPr>
        <w:t xml:space="preserve">The </w:t>
      </w:r>
      <w:r w:rsidRPr="00FA57FA">
        <w:rPr>
          <w:b/>
          <w:highlight w:val="green"/>
          <w:u w:val="single"/>
        </w:rPr>
        <w:t>problem stems from</w:t>
      </w:r>
      <w:r w:rsidRPr="00FA57FA">
        <w:rPr>
          <w:b/>
          <w:u w:val="single"/>
        </w:rPr>
        <w:t xml:space="preserve"> the </w:t>
      </w:r>
      <w:r w:rsidRPr="00FA57FA">
        <w:rPr>
          <w:b/>
          <w:highlight w:val="green"/>
          <w:u w:val="single"/>
        </w:rPr>
        <w:t>belief that indigenous peoples are merely</w:t>
      </w:r>
      <w:r w:rsidRPr="00FA57FA">
        <w:rPr>
          <w:b/>
          <w:u w:val="single"/>
        </w:rPr>
        <w:t xml:space="preserve"> the </w:t>
      </w:r>
      <w:r w:rsidRPr="00FA57FA">
        <w:rPr>
          <w:b/>
          <w:highlight w:val="green"/>
          <w:u w:val="single"/>
        </w:rPr>
        <w:t>holders, not owners</w:t>
      </w:r>
      <w:r w:rsidRPr="00FA57FA">
        <w:rPr>
          <w:b/>
          <w:u w:val="single"/>
        </w:rPr>
        <w:t>, of communal knowledge. What are not considered are their territorial rights to the resources on their lands</w:t>
      </w:r>
      <w:r w:rsidRPr="00FA57FA">
        <w:rPr>
          <w:sz w:val="16"/>
          <w:szCs w:val="16"/>
        </w:rPr>
        <w:t>. Xxxv</w:t>
      </w:r>
    </w:p>
    <w:p w14:paraId="7F287285" w14:textId="77777777" w:rsidR="005F3884" w:rsidRPr="00FA57FA" w:rsidRDefault="005F3884" w:rsidP="005F3884">
      <w:pPr>
        <w:pStyle w:val="Heading4"/>
        <w:rPr>
          <w:rFonts w:cs="Arial"/>
        </w:rPr>
      </w:pPr>
      <w:r>
        <w:rPr>
          <w:rFonts w:cs="Arial"/>
        </w:rPr>
        <w:t>Circumvention – Harker inserts yellow</w:t>
      </w:r>
    </w:p>
    <w:p w14:paraId="4DBE51B3" w14:textId="77777777" w:rsidR="005F3884" w:rsidRPr="00FA57FA" w:rsidRDefault="005F3884" w:rsidP="005F3884">
      <w:r>
        <w:rPr>
          <w:b/>
          <w:sz w:val="26"/>
          <w:szCs w:val="26"/>
        </w:rPr>
        <w:t xml:space="preserve">1AC </w:t>
      </w:r>
      <w:r w:rsidRPr="00FA57FA">
        <w:rPr>
          <w:b/>
          <w:sz w:val="26"/>
          <w:szCs w:val="26"/>
        </w:rPr>
        <w:t xml:space="preserve">Breske 4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195123C2" w14:textId="77777777" w:rsidR="005F3884" w:rsidRPr="00FA57FA" w:rsidRDefault="005F3884" w:rsidP="005F3884">
      <w:pPr>
        <w:rPr>
          <w:sz w:val="16"/>
          <w:szCs w:val="16"/>
        </w:rPr>
      </w:pPr>
      <w:r w:rsidRPr="00FA57FA">
        <w:rPr>
          <w:sz w:val="16"/>
          <w:szCs w:val="16"/>
        </w:rPr>
        <w:t xml:space="preserve">Looking at the production of pharmaceuticals, </w:t>
      </w:r>
      <w:r w:rsidRPr="00FA57FA">
        <w:rPr>
          <w:b/>
          <w:u w:val="single"/>
        </w:rPr>
        <w:t>we can see the importance of Intellectual Property Rights (IPRs) in the debate over the accessibility of indigenous knowledge to outside corporations and investors</w:t>
      </w:r>
      <w:r w:rsidRPr="00FA57FA">
        <w:rPr>
          <w:sz w:val="16"/>
          <w:szCs w:val="16"/>
        </w:rPr>
        <w:t xml:space="preserve">. IPRs impact many different fields: healthcare, biodiversity, technology, human and cultural rights, research and development, and agricultural innovations; but, </w:t>
      </w:r>
      <w:r w:rsidRPr="00FA57FA">
        <w:rPr>
          <w:u w:val="single"/>
        </w:rPr>
        <w:t>the international system that established international intellectual property rights was hastily organized and linked to trade agreements.</w:t>
      </w:r>
      <w:r w:rsidRPr="00FA57FA">
        <w:rPr>
          <w:sz w:val="16"/>
          <w:szCs w:val="16"/>
        </w:rPr>
        <w:t xml:space="preserve"> xli Shiva claims </w:t>
      </w:r>
      <w:r w:rsidRPr="00FA57FA">
        <w:rPr>
          <w:b/>
          <w:highlight w:val="green"/>
          <w:u w:val="single"/>
        </w:rPr>
        <w:t>IPR laws</w:t>
      </w:r>
      <w:r w:rsidRPr="00FA57FA">
        <w:rPr>
          <w:b/>
          <w:u w:val="single"/>
        </w:rPr>
        <w:t xml:space="preserve">, under the development of TRIPS and the World Trade Organization (WTO), “have </w:t>
      </w:r>
      <w:r w:rsidRPr="00FA57FA">
        <w:rPr>
          <w:b/>
          <w:highlight w:val="green"/>
          <w:u w:val="single"/>
        </w:rPr>
        <w:t>unleashed</w:t>
      </w:r>
      <w:r w:rsidRPr="00FA57FA">
        <w:rPr>
          <w:b/>
          <w:u w:val="single"/>
        </w:rPr>
        <w:t xml:space="preserve"> an </w:t>
      </w:r>
      <w:r w:rsidRPr="00FA57FA">
        <w:rPr>
          <w:b/>
          <w:highlight w:val="green"/>
          <w:u w:val="single"/>
        </w:rPr>
        <w:t>epidemic of</w:t>
      </w:r>
      <w:r w:rsidRPr="00FA57FA">
        <w:rPr>
          <w:b/>
          <w:u w:val="single"/>
        </w:rPr>
        <w:t xml:space="preserve"> the </w:t>
      </w:r>
      <w:r w:rsidRPr="00FA57FA">
        <w:rPr>
          <w:b/>
          <w:highlight w:val="green"/>
          <w:u w:val="single"/>
        </w:rPr>
        <w:t>piracy of</w:t>
      </w:r>
      <w:r w:rsidRPr="00FA57FA">
        <w:rPr>
          <w:b/>
          <w:u w:val="single"/>
        </w:rPr>
        <w:t xml:space="preserve"> nature’s creativity and millennia of </w:t>
      </w:r>
      <w:r w:rsidRPr="00FA57FA">
        <w:rPr>
          <w:b/>
          <w:highlight w:val="green"/>
          <w:u w:val="single"/>
        </w:rPr>
        <w:t>indigenous innovation</w:t>
      </w:r>
      <w:r w:rsidRPr="00FA57FA">
        <w:rPr>
          <w:sz w:val="16"/>
          <w:szCs w:val="16"/>
        </w:rPr>
        <w:t xml:space="preserve">.” xlii </w:t>
      </w:r>
      <w:r w:rsidRPr="00710936">
        <w:rPr>
          <w:highlight w:val="yellow"/>
          <w:u w:val="single"/>
        </w:rPr>
        <w:t>Transnational corporations are taking advantage of slight “innovations” on traditional knowledge to maintain many of their IPRs</w:t>
      </w:r>
      <w:r w:rsidRPr="00FA57FA">
        <w:rPr>
          <w:sz w:val="16"/>
          <w:szCs w:val="16"/>
        </w:rPr>
        <w:t xml:space="preserve">. xliii </w:t>
      </w:r>
      <w:r w:rsidRPr="00FA57FA">
        <w:rPr>
          <w:b/>
          <w:u w:val="single"/>
        </w:rPr>
        <w:t xml:space="preserve">Together, </w:t>
      </w:r>
      <w:r w:rsidRPr="00FA57FA">
        <w:rPr>
          <w:b/>
          <w:highlight w:val="green"/>
          <w:u w:val="single"/>
        </w:rPr>
        <w:t>IPRs and TRIPS</w:t>
      </w:r>
      <w:r w:rsidRPr="00FA57FA">
        <w:rPr>
          <w:b/>
          <w:u w:val="single"/>
        </w:rPr>
        <w:t xml:space="preserve">, work to </w:t>
      </w:r>
      <w:r w:rsidRPr="00FA57FA">
        <w:rPr>
          <w:b/>
          <w:highlight w:val="green"/>
          <w:u w:val="single"/>
        </w:rPr>
        <w:t>suppress indigenous peoples’</w:t>
      </w:r>
      <w:r w:rsidRPr="00FA57FA">
        <w:rPr>
          <w:b/>
          <w:u w:val="single"/>
        </w:rPr>
        <w:t xml:space="preserve"> ability to control their </w:t>
      </w:r>
      <w:r w:rsidRPr="00FA57FA">
        <w:rPr>
          <w:b/>
          <w:highlight w:val="green"/>
          <w:u w:val="single"/>
        </w:rPr>
        <w:t>traditional way of life</w:t>
      </w:r>
      <w:r w:rsidRPr="00FA57FA">
        <w:rPr>
          <w:sz w:val="16"/>
          <w:szCs w:val="16"/>
        </w:rPr>
        <w:t xml:space="preserve">. The regulatory system includes domestic laws of developed areas of the world, like the United States, Japan, and Europe, and broader international intellectual property rights agreements. </w:t>
      </w:r>
      <w:r w:rsidRPr="00FA57FA">
        <w:rPr>
          <w:b/>
          <w:u w:val="single"/>
        </w:rPr>
        <w:t xml:space="preserve">These agreements resemble </w:t>
      </w:r>
      <w:r w:rsidRPr="00FA57FA">
        <w:rPr>
          <w:b/>
          <w:highlight w:val="green"/>
          <w:u w:val="single"/>
        </w:rPr>
        <w:t>doctrines</w:t>
      </w:r>
      <w:r w:rsidRPr="00FA57FA">
        <w:rPr>
          <w:b/>
          <w:u w:val="single"/>
        </w:rPr>
        <w:t xml:space="preserve"> </w:t>
      </w:r>
      <w:r w:rsidRPr="00FA57FA">
        <w:rPr>
          <w:b/>
          <w:highlight w:val="green"/>
          <w:u w:val="single"/>
        </w:rPr>
        <w:t>promoting colonialism</w:t>
      </w:r>
      <w:r w:rsidRPr="00FA57FA">
        <w:rPr>
          <w:b/>
          <w:u w:val="single"/>
        </w:rPr>
        <w:t xml:space="preserve"> since they </w:t>
      </w:r>
      <w:r w:rsidRPr="00FA57FA">
        <w:rPr>
          <w:b/>
          <w:highlight w:val="green"/>
          <w:u w:val="single"/>
        </w:rPr>
        <w:t>are legal documents</w:t>
      </w:r>
      <w:r w:rsidRPr="00FA57FA">
        <w:rPr>
          <w:b/>
          <w:u w:val="single"/>
        </w:rPr>
        <w:t xml:space="preserve"> </w:t>
      </w:r>
      <w:r w:rsidRPr="00FA57FA">
        <w:rPr>
          <w:b/>
          <w:highlight w:val="green"/>
          <w:u w:val="single"/>
        </w:rPr>
        <w:t>fostering</w:t>
      </w:r>
      <w:r w:rsidRPr="00FA57FA">
        <w:rPr>
          <w:b/>
          <w:u w:val="single"/>
        </w:rPr>
        <w:t xml:space="preserve"> the idea of </w:t>
      </w:r>
      <w:r w:rsidRPr="00FA57FA">
        <w:rPr>
          <w:b/>
          <w:highlight w:val="green"/>
          <w:u w:val="single"/>
        </w:rPr>
        <w:t>ownership by</w:t>
      </w:r>
      <w:r w:rsidRPr="00FA57FA">
        <w:rPr>
          <w:b/>
          <w:u w:val="single"/>
        </w:rPr>
        <w:t xml:space="preserve"> the dominant </w:t>
      </w:r>
      <w:r w:rsidRPr="00FA57FA">
        <w:rPr>
          <w:b/>
          <w:highlight w:val="green"/>
          <w:u w:val="single"/>
        </w:rPr>
        <w:t>colonizers</w:t>
      </w:r>
      <w:r w:rsidRPr="00FA57FA">
        <w:rPr>
          <w:b/>
          <w:u w:val="single"/>
        </w:rPr>
        <w:t>.</w:t>
      </w:r>
      <w:r w:rsidRPr="00FA57FA">
        <w:rPr>
          <w:sz w:val="16"/>
          <w:szCs w:val="16"/>
        </w:rPr>
        <w:t xml:space="preserve"> Xliv </w:t>
      </w:r>
      <w:r w:rsidRPr="00FA57FA">
        <w:rPr>
          <w:u w:val="single"/>
        </w:rPr>
        <w:t>Attempts have been made to establish a declaration that would negate corporate intellectual property rights if public health issues were brought forward by struggling nations’ governments.</w:t>
      </w:r>
      <w:r w:rsidRPr="00FA57FA">
        <w:rPr>
          <w:sz w:val="16"/>
          <w:szCs w:val="16"/>
        </w:rPr>
        <w:t xml:space="preserve"> xlv </w:t>
      </w:r>
      <w:r w:rsidRPr="00FA57FA">
        <w:rPr>
          <w:b/>
          <w:u w:val="single"/>
        </w:rPr>
        <w:t xml:space="preserve">But this does not address the issue of restoring indigenous intellectual property rights. </w:t>
      </w:r>
      <w:r w:rsidRPr="00FA57FA">
        <w:rPr>
          <w:b/>
          <w:highlight w:val="green"/>
          <w:u w:val="single"/>
        </w:rPr>
        <w:t>Large pharma</w:t>
      </w:r>
      <w:r w:rsidRPr="00FA57FA">
        <w:rPr>
          <w:b/>
          <w:u w:val="single"/>
        </w:rPr>
        <w:t>ceutical</w:t>
      </w:r>
      <w:r w:rsidRPr="00FA57FA">
        <w:rPr>
          <w:b/>
          <w:highlight w:val="green"/>
          <w:u w:val="single"/>
        </w:rPr>
        <w:t xml:space="preserve"> </w:t>
      </w:r>
      <w:r w:rsidRPr="00822523">
        <w:rPr>
          <w:b/>
          <w:highlight w:val="yellow"/>
          <w:u w:val="single"/>
        </w:rPr>
        <w:t>corporations</w:t>
      </w:r>
      <w:r w:rsidRPr="00FA57FA">
        <w:rPr>
          <w:b/>
          <w:u w:val="single"/>
        </w:rPr>
        <w:t xml:space="preserve"> in the United States and the European Union have </w:t>
      </w:r>
      <w:r w:rsidRPr="00822523">
        <w:rPr>
          <w:b/>
          <w:highlight w:val="yellow"/>
          <w:u w:val="single"/>
        </w:rPr>
        <w:t xml:space="preserve">used </w:t>
      </w:r>
      <w:r w:rsidRPr="00FA57FA">
        <w:rPr>
          <w:b/>
          <w:highlight w:val="green"/>
          <w:u w:val="single"/>
        </w:rPr>
        <w:t>their</w:t>
      </w:r>
      <w:r w:rsidRPr="00FA57FA">
        <w:rPr>
          <w:b/>
          <w:u w:val="single"/>
        </w:rPr>
        <w:t xml:space="preserve"> vast </w:t>
      </w:r>
      <w:r w:rsidRPr="00822523">
        <w:rPr>
          <w:b/>
          <w:highlight w:val="yellow"/>
          <w:u w:val="single"/>
        </w:rPr>
        <w:t>corporate wealth to prevent the nullification of their IPRs</w:t>
      </w:r>
      <w:r w:rsidRPr="00FA57FA">
        <w:rPr>
          <w:b/>
          <w:u w:val="single"/>
        </w:rPr>
        <w:t xml:space="preserve">. The </w:t>
      </w:r>
      <w:r w:rsidRPr="00FA57FA">
        <w:rPr>
          <w:b/>
          <w:highlight w:val="green"/>
          <w:u w:val="single"/>
        </w:rPr>
        <w:t>inability to invalidate</w:t>
      </w:r>
      <w:r w:rsidRPr="00FA57FA">
        <w:rPr>
          <w:b/>
          <w:u w:val="single"/>
        </w:rPr>
        <w:t xml:space="preserve"> their </w:t>
      </w:r>
      <w:r w:rsidRPr="00FA57FA">
        <w:rPr>
          <w:b/>
          <w:highlight w:val="green"/>
          <w:u w:val="single"/>
        </w:rPr>
        <w:t>IPRs means</w:t>
      </w:r>
      <w:r w:rsidRPr="00FA57FA">
        <w:rPr>
          <w:b/>
          <w:u w:val="single"/>
        </w:rPr>
        <w:t xml:space="preserve"> that pharmaceutical </w:t>
      </w:r>
      <w:r w:rsidRPr="00FA57FA">
        <w:rPr>
          <w:b/>
          <w:highlight w:val="green"/>
          <w:u w:val="single"/>
        </w:rPr>
        <w:t>companies</w:t>
      </w:r>
      <w:r w:rsidRPr="00FA57FA">
        <w:rPr>
          <w:b/>
          <w:u w:val="single"/>
        </w:rPr>
        <w:t xml:space="preserve"> have ensured rigidity in the trade agreements and prevented generics from being manufactured. This has also </w:t>
      </w:r>
      <w:r w:rsidRPr="00FA57FA">
        <w:rPr>
          <w:b/>
          <w:highlight w:val="green"/>
          <w:u w:val="single"/>
        </w:rPr>
        <w:t>ensured their</w:t>
      </w:r>
      <w:r w:rsidRPr="00FA57FA">
        <w:rPr>
          <w:b/>
          <w:u w:val="single"/>
        </w:rPr>
        <w:t xml:space="preserve"> continued legal </w:t>
      </w:r>
      <w:r w:rsidRPr="00FA57FA">
        <w:rPr>
          <w:b/>
          <w:highlight w:val="green"/>
          <w:u w:val="single"/>
        </w:rPr>
        <w:t>right to Indigenous</w:t>
      </w:r>
      <w:r w:rsidRPr="00FA57FA">
        <w:rPr>
          <w:b/>
          <w:u w:val="single"/>
        </w:rPr>
        <w:t xml:space="preserve"> </w:t>
      </w:r>
      <w:r w:rsidRPr="00FA57FA">
        <w:rPr>
          <w:b/>
          <w:highlight w:val="green"/>
          <w:u w:val="single"/>
        </w:rPr>
        <w:t>knowledge</w:t>
      </w:r>
      <w:r w:rsidRPr="00FA57FA">
        <w:rPr>
          <w:b/>
          <w:u w:val="single"/>
        </w:rPr>
        <w:t>, if not an ethical right</w:t>
      </w:r>
      <w:r w:rsidRPr="00FA57FA">
        <w:rPr>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25A7F878" w14:textId="77777777" w:rsidR="005F3884" w:rsidRDefault="005F3884" w:rsidP="005F3884"/>
    <w:p w14:paraId="37F3D65B" w14:textId="77777777" w:rsidR="005F3884" w:rsidRDefault="005F3884" w:rsidP="005F3884">
      <w:pPr>
        <w:pStyle w:val="Heading4"/>
      </w:pPr>
      <w:r>
        <w:t>You don’t endorse epistemic subsidiarity – Harker inserts yellow</w:t>
      </w:r>
    </w:p>
    <w:p w14:paraId="207334D5" w14:textId="77777777" w:rsidR="005F3884" w:rsidRPr="00FA57FA" w:rsidRDefault="005F3884" w:rsidP="005F3884">
      <w:r>
        <w:rPr>
          <w:b/>
          <w:sz w:val="26"/>
          <w:szCs w:val="26"/>
        </w:rPr>
        <w:t xml:space="preserve">1AC </w:t>
      </w:r>
      <w:r w:rsidRPr="00FA57FA">
        <w:rPr>
          <w:b/>
          <w:sz w:val="26"/>
          <w:szCs w:val="26"/>
        </w:rPr>
        <w:t xml:space="preserve">McGonigle 3 </w:t>
      </w:r>
      <w:r w:rsidRPr="00FA57FA">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11">
        <w:r w:rsidRPr="00FA57FA">
          <w:rPr>
            <w:color w:val="000000"/>
          </w:rPr>
          <w:t>https://doi.org/10.1093/jlb/lsw003]//pranav</w:t>
        </w:r>
      </w:hyperlink>
    </w:p>
    <w:p w14:paraId="7EBE85B3" w14:textId="77777777" w:rsidR="005F3884" w:rsidRPr="00FA57FA" w:rsidRDefault="005F3884" w:rsidP="005F3884">
      <w:pPr>
        <w:numPr>
          <w:ilvl w:val="0"/>
          <w:numId w:val="12"/>
        </w:numPr>
        <w:pBdr>
          <w:top w:val="nil"/>
          <w:left w:val="nil"/>
          <w:bottom w:val="nil"/>
          <w:right w:val="nil"/>
          <w:between w:val="nil"/>
        </w:pBdr>
        <w:spacing w:after="0"/>
        <w:rPr>
          <w:color w:val="000000"/>
          <w:sz w:val="16"/>
          <w:szCs w:val="16"/>
        </w:rPr>
      </w:pPr>
      <w:r w:rsidRPr="00FA57FA">
        <w:rPr>
          <w:color w:val="000000"/>
          <w:sz w:val="16"/>
          <w:szCs w:val="16"/>
        </w:rPr>
        <w:t>TEK = Traditional Ecological Knowledge</w:t>
      </w:r>
    </w:p>
    <w:p w14:paraId="6E1C1850" w14:textId="77777777" w:rsidR="005F3884" w:rsidRPr="00FA57FA" w:rsidRDefault="005F3884" w:rsidP="005F3884">
      <w:pPr>
        <w:numPr>
          <w:ilvl w:val="0"/>
          <w:numId w:val="12"/>
        </w:numPr>
        <w:pBdr>
          <w:top w:val="nil"/>
          <w:left w:val="nil"/>
          <w:bottom w:val="nil"/>
          <w:right w:val="nil"/>
          <w:between w:val="nil"/>
        </w:pBdr>
        <w:spacing w:after="0"/>
        <w:rPr>
          <w:color w:val="000000"/>
          <w:sz w:val="16"/>
          <w:szCs w:val="16"/>
        </w:rPr>
      </w:pPr>
      <w:r w:rsidRPr="00FA57FA">
        <w:rPr>
          <w:color w:val="000000"/>
          <w:sz w:val="16"/>
          <w:szCs w:val="16"/>
        </w:rPr>
        <w:t>Sui generis j means like specific to them/ is latin for “their own”</w:t>
      </w:r>
    </w:p>
    <w:p w14:paraId="46DDB1AB" w14:textId="77777777" w:rsidR="005F3884" w:rsidRPr="00FA57FA" w:rsidRDefault="005F3884" w:rsidP="005F3884">
      <w:pPr>
        <w:numPr>
          <w:ilvl w:val="0"/>
          <w:numId w:val="12"/>
        </w:numPr>
        <w:pBdr>
          <w:top w:val="nil"/>
          <w:left w:val="nil"/>
          <w:bottom w:val="nil"/>
          <w:right w:val="nil"/>
          <w:between w:val="nil"/>
        </w:pBdr>
        <w:spacing w:after="0"/>
        <w:rPr>
          <w:color w:val="000000"/>
          <w:sz w:val="16"/>
          <w:szCs w:val="16"/>
        </w:rPr>
      </w:pPr>
      <w:r w:rsidRPr="00FA57FA">
        <w:rPr>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r>
        <w:rPr>
          <w:color w:val="000000"/>
          <w:sz w:val="16"/>
          <w:szCs w:val="16"/>
        </w:rPr>
        <w:t xml:space="preserve">. This helps understand different conceptions of nature and our relationship to it – ie Indigenous people’s relationship is massively different than the western conception of owning nature – only our framework resolves this. </w:t>
      </w:r>
    </w:p>
    <w:p w14:paraId="41F5C9A8" w14:textId="77777777" w:rsidR="005F3884" w:rsidRPr="00FA57FA" w:rsidRDefault="005F3884" w:rsidP="005F3884">
      <w:pPr>
        <w:numPr>
          <w:ilvl w:val="0"/>
          <w:numId w:val="12"/>
        </w:numPr>
        <w:pBdr>
          <w:top w:val="nil"/>
          <w:left w:val="nil"/>
          <w:bottom w:val="nil"/>
          <w:right w:val="nil"/>
          <w:between w:val="nil"/>
        </w:pBdr>
        <w:rPr>
          <w:color w:val="000000"/>
          <w:sz w:val="16"/>
          <w:szCs w:val="16"/>
        </w:rPr>
      </w:pPr>
      <w:r w:rsidRPr="00FA57FA">
        <w:rPr>
          <w:color w:val="000000"/>
          <w:sz w:val="16"/>
          <w:szCs w:val="16"/>
        </w:rPr>
        <w:t>The framework is consequentialist (obviously limited as to what consequences matter), but is focused on producing the best legal strategy – if you prove that the squo/cp/alt or whatever is a better legal strategy for establishing protections for Indigenous populations or sui generis than the 1ac, you’d win – basic competition stuff lol</w:t>
      </w:r>
    </w:p>
    <w:p w14:paraId="0D461863" w14:textId="77777777" w:rsidR="005F3884" w:rsidRPr="00FA57FA" w:rsidRDefault="005F3884" w:rsidP="005F3884">
      <w:pPr>
        <w:numPr>
          <w:ilvl w:val="0"/>
          <w:numId w:val="12"/>
        </w:numPr>
        <w:pBdr>
          <w:top w:val="nil"/>
          <w:left w:val="nil"/>
          <w:bottom w:val="nil"/>
          <w:right w:val="nil"/>
          <w:between w:val="nil"/>
        </w:pBdr>
        <w:rPr>
          <w:color w:val="000000"/>
          <w:sz w:val="16"/>
          <w:szCs w:val="16"/>
        </w:rPr>
      </w:pPr>
      <w:r w:rsidRPr="00FA57FA">
        <w:rPr>
          <w:color w:val="000000"/>
          <w:sz w:val="16"/>
          <w:szCs w:val="16"/>
        </w:rPr>
        <w:t xml:space="preserve">To clarify, the 1AC does operate under a comparative world’s paradigm. </w:t>
      </w:r>
    </w:p>
    <w:p w14:paraId="55224616" w14:textId="77777777" w:rsidR="005F3884" w:rsidRPr="00231AF6" w:rsidRDefault="005F3884" w:rsidP="005F3884">
      <w:pPr>
        <w:rPr>
          <w:b/>
          <w:u w:val="single"/>
        </w:rPr>
      </w:pPr>
      <w:r w:rsidRPr="00FA57FA">
        <w:rPr>
          <w:sz w:val="14"/>
          <w:szCs w:val="14"/>
        </w:rPr>
        <w:t xml:space="preserve">In response to these shortcomings, </w:t>
      </w:r>
      <w:r w:rsidRPr="00FA57FA">
        <w:rPr>
          <w:highlight w:val="green"/>
          <w:u w:val="single"/>
        </w:rPr>
        <w:t>emerging insights</w:t>
      </w:r>
      <w:r w:rsidRPr="00FA57FA">
        <w:rPr>
          <w:u w:val="single"/>
        </w:rPr>
        <w:t xml:space="preserve"> from social studies of science may also help in thinking about the ethical problems, legal structures, and cultural clashes that anthropologists engaging in ethnopharmacology research may face. </w:t>
      </w:r>
      <w:r w:rsidRPr="00FA57FA">
        <w:rPr>
          <w:b/>
          <w:u w:val="single"/>
        </w:rPr>
        <w:t xml:space="preserve">Such scholarship may also offer insight for informing policy solutions and </w:t>
      </w:r>
      <w:r w:rsidRPr="00FA57FA">
        <w:rPr>
          <w:b/>
          <w:highlight w:val="green"/>
          <w:u w:val="single"/>
        </w:rPr>
        <w:t>establish</w:t>
      </w:r>
      <w:r w:rsidRPr="00FA57FA">
        <w:rPr>
          <w:b/>
          <w:u w:val="single"/>
        </w:rPr>
        <w:t xml:space="preserve">ing </w:t>
      </w:r>
      <w:r w:rsidRPr="00FA57FA">
        <w:rPr>
          <w:b/>
          <w:highlight w:val="green"/>
          <w:u w:val="single"/>
        </w:rPr>
        <w:t>better exchange agreements</w:t>
      </w:r>
      <w:r w:rsidRPr="00FA57FA">
        <w:rPr>
          <w:sz w:val="14"/>
          <w:szCs w:val="14"/>
        </w:rPr>
        <w:t xml:space="preserve">. Jasanoff,61 for example, </w:t>
      </w:r>
      <w:r w:rsidRPr="00FA57FA">
        <w:rPr>
          <w:b/>
          <w:u w:val="single"/>
        </w:rPr>
        <w:t xml:space="preserve">has theorized a </w:t>
      </w:r>
      <w:r w:rsidRPr="00FA57FA">
        <w:rPr>
          <w:b/>
          <w:highlight w:val="green"/>
          <w:u w:val="single"/>
        </w:rPr>
        <w:t>legal framework for</w:t>
      </w:r>
      <w:r w:rsidRPr="00FA57FA">
        <w:rPr>
          <w:b/>
          <w:u w:val="single"/>
        </w:rPr>
        <w:t xml:space="preserve"> </w:t>
      </w:r>
      <w:r w:rsidRPr="00FA57FA">
        <w:rPr>
          <w:b/>
          <w:highlight w:val="green"/>
          <w:u w:val="single"/>
        </w:rPr>
        <w:t>resolving ontological disputes in relation to</w:t>
      </w:r>
      <w:r w:rsidRPr="00FA57FA">
        <w:rPr>
          <w:b/>
          <w:u w:val="single"/>
        </w:rPr>
        <w:t xml:space="preserve"> varying definitions of </w:t>
      </w:r>
      <w:r w:rsidRPr="00FA57FA">
        <w:rPr>
          <w:b/>
          <w:highlight w:val="green"/>
          <w:u w:val="single"/>
        </w:rPr>
        <w:t>nature</w:t>
      </w:r>
      <w:r w:rsidRPr="00FA57FA">
        <w:rPr>
          <w:sz w:val="14"/>
          <w:szCs w:val="14"/>
        </w:rPr>
        <w:t xml:space="preserve">. In a discussion of transnational risk governance, </w:t>
      </w:r>
      <w:r w:rsidRPr="00FA57FA">
        <w:rPr>
          <w:b/>
          <w:u w:val="single"/>
        </w:rPr>
        <w:t>she develops the idiom of ‘</w:t>
      </w:r>
      <w:r w:rsidRPr="00FA57FA">
        <w:rPr>
          <w:b/>
          <w:highlight w:val="green"/>
          <w:u w:val="single"/>
        </w:rPr>
        <w:t>epistemic subsidiarity’</w:t>
      </w:r>
      <w:r w:rsidRPr="00FA57FA">
        <w:rPr>
          <w:b/>
          <w:u w:val="single"/>
        </w:rPr>
        <w:t xml:space="preserve"> to describe a formalized legal strategy that could pave the way to ‘to </w:t>
      </w:r>
      <w:r w:rsidRPr="00FA57FA">
        <w:rPr>
          <w:b/>
          <w:highlight w:val="green"/>
          <w:u w:val="single"/>
        </w:rPr>
        <w:t>protect spaces for</w:t>
      </w:r>
      <w:r w:rsidRPr="00FA57FA">
        <w:rPr>
          <w:b/>
          <w:u w:val="single"/>
        </w:rPr>
        <w:t xml:space="preserve"> the </w:t>
      </w:r>
      <w:r w:rsidRPr="00FA57FA">
        <w:rPr>
          <w:b/>
          <w:highlight w:val="green"/>
          <w:u w:val="single"/>
        </w:rPr>
        <w:t>expression of</w:t>
      </w:r>
      <w:r w:rsidRPr="00FA57FA">
        <w:rPr>
          <w:b/>
          <w:u w:val="single"/>
        </w:rPr>
        <w:t xml:space="preserve"> local values and </w:t>
      </w:r>
      <w:r w:rsidRPr="00FA57FA">
        <w:rPr>
          <w:b/>
          <w:highlight w:val="green"/>
          <w:u w:val="single"/>
        </w:rPr>
        <w:t>local autonomy’</w:t>
      </w:r>
      <w:r w:rsidRPr="00FA57FA">
        <w:rPr>
          <w:b/>
          <w:u w:val="single"/>
        </w:rPr>
        <w:t xml:space="preserve">, </w:t>
      </w:r>
      <w:r w:rsidRPr="00FA57FA">
        <w:rPr>
          <w:b/>
          <w:highlight w:val="green"/>
          <w:u w:val="single"/>
        </w:rPr>
        <w:t>and</w:t>
      </w:r>
      <w:r w:rsidRPr="00FA57FA">
        <w:rPr>
          <w:b/>
          <w:u w:val="single"/>
        </w:rPr>
        <w:t xml:space="preserve"> therefore also protect the </w:t>
      </w:r>
      <w:r w:rsidRPr="00FA57FA">
        <w:rPr>
          <w:b/>
          <w:highlight w:val="green"/>
          <w:u w:val="single"/>
        </w:rPr>
        <w:t>legitimacy of</w:t>
      </w:r>
      <w:r w:rsidRPr="00FA57FA">
        <w:rPr>
          <w:b/>
          <w:u w:val="single"/>
        </w:rPr>
        <w:t xml:space="preserve"> </w:t>
      </w:r>
      <w:r w:rsidRPr="00FA57FA">
        <w:rPr>
          <w:b/>
          <w:highlight w:val="green"/>
          <w:u w:val="single"/>
        </w:rPr>
        <w:t>local</w:t>
      </w:r>
      <w:r w:rsidRPr="00FA57FA">
        <w:rPr>
          <w:b/>
          <w:u w:val="single"/>
        </w:rPr>
        <w:t xml:space="preserve"> modes of </w:t>
      </w:r>
      <w:r w:rsidRPr="00FA57FA">
        <w:rPr>
          <w:b/>
          <w:highlight w:val="green"/>
          <w:u w:val="single"/>
        </w:rPr>
        <w:t>reasoning, within the same</w:t>
      </w:r>
      <w:r w:rsidRPr="00FA57FA">
        <w:rPr>
          <w:b/>
          <w:u w:val="single"/>
        </w:rPr>
        <w:t xml:space="preserve"> judicial </w:t>
      </w:r>
      <w:r w:rsidRPr="00FA57FA">
        <w:rPr>
          <w:b/>
          <w:highlight w:val="green"/>
          <w:u w:val="single"/>
        </w:rPr>
        <w:t>system</w:t>
      </w:r>
      <w:r w:rsidRPr="00FA57FA">
        <w:rPr>
          <w:b/>
          <w:u w:val="single"/>
        </w:rPr>
        <w:t>.</w:t>
      </w:r>
      <w:r w:rsidRPr="00FA57FA">
        <w:rPr>
          <w:sz w:val="14"/>
          <w:szCs w:val="14"/>
        </w:rPr>
        <w:t xml:space="preserve"> </w:t>
      </w:r>
      <w:r w:rsidRPr="00C050C4">
        <w:rPr>
          <w:rStyle w:val="StyleUnderline"/>
        </w:rPr>
        <w:t xml:space="preserve">‘Epistemic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w:t>
      </w:r>
      <w:r w:rsidRPr="00231AF6">
        <w:rPr>
          <w:rStyle w:val="StyleUnderline"/>
          <w:highlight w:val="yellow"/>
        </w:rPr>
        <w:t>the establishment of special courts that would consider indigenous claims on their own terms</w:t>
      </w:r>
      <w:r w:rsidRPr="00C050C4">
        <w:rPr>
          <w:rStyle w:val="StyleUnderline"/>
        </w:rPr>
        <w:t xml:space="preserve">. With the </w:t>
      </w:r>
      <w:r w:rsidRPr="00231AF6">
        <w:rPr>
          <w:rStyle w:val="StyleUnderline"/>
          <w:highlight w:val="yellow"/>
        </w:rPr>
        <w:t>expert mediation</w:t>
      </w:r>
      <w:r w:rsidRPr="00C050C4">
        <w:rPr>
          <w:rStyle w:val="StyleUnderline"/>
        </w:rPr>
        <w:t xml:space="preserve">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w:t>
      </w:r>
      <w:r w:rsidRPr="00FA57FA">
        <w:rPr>
          <w:sz w:val="14"/>
          <w:szCs w:val="14"/>
        </w:rPr>
        <w:t xml:space="preserve">. Further, </w:t>
      </w:r>
      <w:r w:rsidRPr="00FA57FA">
        <w:rPr>
          <w:b/>
          <w:u w:val="single"/>
        </w:rPr>
        <w:t xml:space="preserve">special </w:t>
      </w:r>
      <w:r w:rsidRPr="00FA57FA">
        <w:rPr>
          <w:b/>
          <w:highlight w:val="green"/>
          <w:u w:val="single"/>
        </w:rPr>
        <w:t>laws</w:t>
      </w:r>
      <w:r w:rsidRPr="00FA57FA">
        <w:rPr>
          <w:b/>
          <w:u w:val="single"/>
        </w:rPr>
        <w:t xml:space="preserve"> could be written that </w:t>
      </w:r>
      <w:r w:rsidRPr="00FA57FA">
        <w:rPr>
          <w:b/>
          <w:highlight w:val="green"/>
          <w:u w:val="single"/>
        </w:rPr>
        <w:t>would</w:t>
      </w:r>
      <w:r w:rsidRPr="00FA57FA">
        <w:rPr>
          <w:b/>
          <w:u w:val="single"/>
        </w:rPr>
        <w:t xml:space="preserve"> </w:t>
      </w:r>
      <w:r w:rsidRPr="00FA57FA">
        <w:rPr>
          <w:b/>
          <w:highlight w:val="green"/>
          <w:u w:val="single"/>
        </w:rPr>
        <w:t>extend</w:t>
      </w:r>
      <w:r w:rsidRPr="00FA57FA">
        <w:rPr>
          <w:b/>
          <w:u w:val="single"/>
        </w:rPr>
        <w:t xml:space="preserve"> the </w:t>
      </w:r>
      <w:r w:rsidRPr="00FA57FA">
        <w:rPr>
          <w:b/>
          <w:highlight w:val="green"/>
          <w:u w:val="single"/>
        </w:rPr>
        <w:t>protection of indigenous</w:t>
      </w:r>
      <w:r w:rsidRPr="00FA57FA">
        <w:rPr>
          <w:b/>
          <w:u w:val="single"/>
        </w:rPr>
        <w:t xml:space="preserve"> </w:t>
      </w:r>
      <w:r w:rsidRPr="00FA57FA">
        <w:rPr>
          <w:b/>
          <w:highlight w:val="green"/>
          <w:u w:val="single"/>
        </w:rPr>
        <w:t>i</w:t>
      </w:r>
      <w:r w:rsidRPr="00FA57FA">
        <w:rPr>
          <w:b/>
          <w:u w:val="single"/>
        </w:rPr>
        <w:t xml:space="preserve">ntellectual </w:t>
      </w:r>
      <w:r w:rsidRPr="00FA57FA">
        <w:rPr>
          <w:b/>
          <w:highlight w:val="green"/>
          <w:u w:val="single"/>
        </w:rPr>
        <w:t>p</w:t>
      </w:r>
      <w:r w:rsidRPr="00FA57FA">
        <w:rPr>
          <w:b/>
          <w:u w:val="single"/>
        </w:rPr>
        <w:t xml:space="preserve">roperty </w:t>
      </w:r>
      <w:r w:rsidRPr="00FA57FA">
        <w:rPr>
          <w:b/>
          <w:highlight w:val="green"/>
          <w:u w:val="single"/>
        </w:rPr>
        <w:t>to include</w:t>
      </w:r>
      <w:r w:rsidRPr="00FA57FA">
        <w:rPr>
          <w:b/>
          <w:u w:val="single"/>
        </w:rPr>
        <w:t xml:space="preserve"> non-modern understandings, including ambiguous spirit entities, or </w:t>
      </w:r>
      <w:r w:rsidRPr="00FA57FA">
        <w:rPr>
          <w:b/>
          <w:highlight w:val="green"/>
          <w:u w:val="single"/>
        </w:rPr>
        <w:t>acquired TEK</w:t>
      </w:r>
      <w:r w:rsidRPr="00FA57FA">
        <w:rPr>
          <w:b/>
          <w:u w:val="single"/>
        </w:rPr>
        <w:t>.</w:t>
      </w:r>
      <w:r w:rsidRPr="00FA57FA">
        <w:rPr>
          <w:sz w:val="14"/>
          <w:szCs w:val="14"/>
        </w:rPr>
        <w:t xml:space="preserve"> A system of epistemic subsidiarity also requires </w:t>
      </w:r>
      <w:r w:rsidRPr="00231AF6">
        <w:rPr>
          <w:rStyle w:val="StyleUnderline"/>
          <w:highlight w:val="yellow"/>
        </w:rPr>
        <w:t>political decisions be made at the ‘lowest feasible level of governance’</w:t>
      </w:r>
      <w:r w:rsidRPr="00FA57FA">
        <w:rPr>
          <w:sz w:val="14"/>
          <w:szCs w:val="14"/>
        </w:rPr>
        <w:t xml:space="preserve"> so that local values and concerns are first taken into account.62 </w:t>
      </w:r>
      <w:r w:rsidRPr="00FA57FA">
        <w:rPr>
          <w:b/>
          <w:u w:val="single"/>
        </w:rPr>
        <w:t xml:space="preserve">With epistemic subsidiarity, </w:t>
      </w:r>
      <w:r w:rsidRPr="00FA57FA">
        <w:rPr>
          <w:b/>
          <w:highlight w:val="green"/>
          <w:u w:val="single"/>
        </w:rPr>
        <w:t>different knowledge</w:t>
      </w:r>
      <w:r w:rsidRPr="00FA57FA">
        <w:rPr>
          <w:b/>
          <w:u w:val="single"/>
        </w:rPr>
        <w:t xml:space="preserve"> </w:t>
      </w:r>
      <w:r w:rsidRPr="00FA57FA">
        <w:rPr>
          <w:b/>
          <w:highlight w:val="green"/>
          <w:u w:val="single"/>
        </w:rPr>
        <w:t>regimes can exist side by side</w:t>
      </w:r>
      <w:r w:rsidRPr="00FA57FA">
        <w:rPr>
          <w:b/>
          <w:u w:val="single"/>
        </w:rPr>
        <w:t xml:space="preserve"> (such as, for example, biology, international law, state law, and local indigenous law and healing practices), </w:t>
      </w:r>
      <w:r w:rsidRPr="00FA57FA">
        <w:rPr>
          <w:b/>
          <w:highlight w:val="green"/>
          <w:u w:val="single"/>
        </w:rPr>
        <w:t>without</w:t>
      </w:r>
      <w:r w:rsidRPr="00FA57FA">
        <w:rPr>
          <w:b/>
          <w:u w:val="single"/>
        </w:rPr>
        <w:t xml:space="preserve"> one necessarily </w:t>
      </w:r>
      <w:r w:rsidRPr="00FA57FA">
        <w:rPr>
          <w:b/>
          <w:highlight w:val="green"/>
          <w:u w:val="single"/>
        </w:rPr>
        <w:t>subordinating</w:t>
      </w:r>
      <w:r w:rsidRPr="00FA57FA">
        <w:rPr>
          <w:b/>
          <w:u w:val="single"/>
        </w:rPr>
        <w:t xml:space="preserve"> to another</w:t>
      </w:r>
      <w:r w:rsidRPr="00FA57FA">
        <w:rPr>
          <w:sz w:val="14"/>
          <w:szCs w:val="14"/>
        </w:rPr>
        <w:t xml:space="preserve">. </w:t>
      </w:r>
      <w:r w:rsidRPr="00FA57FA">
        <w:rPr>
          <w:b/>
          <w:u w:val="single"/>
        </w:rPr>
        <w:t xml:space="preserve">Epistemic subsidiarity could </w:t>
      </w:r>
      <w:r w:rsidRPr="00FA57FA">
        <w:rPr>
          <w:b/>
          <w:highlight w:val="green"/>
          <w:u w:val="single"/>
        </w:rPr>
        <w:t>also facilitate</w:t>
      </w:r>
      <w:r w:rsidRPr="00FA57FA">
        <w:rPr>
          <w:b/>
          <w:u w:val="single"/>
        </w:rPr>
        <w:t xml:space="preserve"> the </w:t>
      </w:r>
      <w:r w:rsidRPr="00231AF6">
        <w:rPr>
          <w:b/>
          <w:highlight w:val="yellow"/>
          <w:u w:val="single"/>
        </w:rPr>
        <w:t>writing of trade agreements on local indigenous terms</w:t>
      </w:r>
      <w:r w:rsidRPr="00FA57FA">
        <w:rPr>
          <w:b/>
          <w:u w:val="single"/>
        </w:rPr>
        <w:t xml:space="preserve">, </w:t>
      </w:r>
      <w:r w:rsidRPr="00FA57FA">
        <w:rPr>
          <w:b/>
          <w:highlight w:val="green"/>
          <w:u w:val="single"/>
        </w:rPr>
        <w:t>while</w:t>
      </w:r>
      <w:r w:rsidRPr="00FA57FA">
        <w:rPr>
          <w:b/>
          <w:u w:val="single"/>
        </w:rPr>
        <w:t xml:space="preserve"> also </w:t>
      </w:r>
      <w:r w:rsidRPr="00FA57FA">
        <w:rPr>
          <w:b/>
          <w:highlight w:val="green"/>
          <w:u w:val="single"/>
        </w:rPr>
        <w:t>recognizing</w:t>
      </w:r>
      <w:r w:rsidRPr="00FA57FA">
        <w:rPr>
          <w:b/>
          <w:u w:val="single"/>
        </w:rPr>
        <w:t xml:space="preserve"> </w:t>
      </w:r>
      <w:r w:rsidRPr="00FA57FA">
        <w:rPr>
          <w:b/>
          <w:highlight w:val="green"/>
          <w:u w:val="single"/>
        </w:rPr>
        <w:t>i</w:t>
      </w:r>
      <w:r w:rsidRPr="00FA57FA">
        <w:rPr>
          <w:b/>
          <w:u w:val="single"/>
        </w:rPr>
        <w:t xml:space="preserve">nternational </w:t>
      </w:r>
      <w:r w:rsidRPr="00FA57FA">
        <w:rPr>
          <w:b/>
          <w:highlight w:val="green"/>
          <w:u w:val="single"/>
        </w:rPr>
        <w:t>law</w:t>
      </w:r>
      <w:r w:rsidRPr="00FA57FA">
        <w:rPr>
          <w:b/>
          <w:u w:val="single"/>
        </w:rPr>
        <w:t xml:space="preserve"> and other parties’ interests. Combining epistemic subsidiarity with the emerging anthropological perspectives that regard indigenous visions of their world with parallel ontological status to Western science could </w:t>
      </w:r>
      <w:r w:rsidRPr="00FA57FA">
        <w:rPr>
          <w:b/>
          <w:highlight w:val="green"/>
          <w:u w:val="single"/>
        </w:rPr>
        <w:t>deliver ‘symmetry’ in</w:t>
      </w:r>
      <w:r w:rsidRPr="00FA57FA">
        <w:rPr>
          <w:b/>
          <w:u w:val="single"/>
        </w:rPr>
        <w:t xml:space="preserve"> the </w:t>
      </w:r>
      <w:r w:rsidRPr="00FA57FA">
        <w:rPr>
          <w:b/>
          <w:highlight w:val="green"/>
          <w:u w:val="single"/>
        </w:rPr>
        <w:t>negotiation</w:t>
      </w:r>
      <w:r w:rsidRPr="00FA57FA">
        <w:rPr>
          <w:b/>
          <w:u w:val="single"/>
        </w:rPr>
        <w:t xml:space="preserve"> of trade agreements, </w:t>
      </w:r>
      <w:r w:rsidRPr="00FA57FA">
        <w:rPr>
          <w:b/>
          <w:highlight w:val="green"/>
          <w:u w:val="single"/>
        </w:rPr>
        <w:t>and</w:t>
      </w:r>
      <w:r w:rsidRPr="00FA57FA">
        <w:rPr>
          <w:b/>
          <w:u w:val="single"/>
        </w:rPr>
        <w:t xml:space="preserve"> consequently, could help </w:t>
      </w:r>
      <w:r w:rsidRPr="00FA57FA">
        <w:rPr>
          <w:b/>
          <w:highlight w:val="green"/>
          <w:u w:val="single"/>
        </w:rPr>
        <w:t>resolve</w:t>
      </w:r>
      <w:r w:rsidRPr="00FA57FA">
        <w:rPr>
          <w:b/>
          <w:u w:val="single"/>
        </w:rPr>
        <w:t xml:space="preserve"> the </w:t>
      </w:r>
      <w:r w:rsidRPr="00FA57FA">
        <w:rPr>
          <w:b/>
          <w:highlight w:val="green"/>
          <w:u w:val="single"/>
        </w:rPr>
        <w:t>ethical dilemmas of ethnopharmacologists</w:t>
      </w:r>
      <w:r w:rsidRPr="00FA57FA">
        <w:rPr>
          <w:b/>
          <w:u w:val="single"/>
        </w:rPr>
        <w:t xml:space="preserve"> and indigenous peoples. </w:t>
      </w:r>
      <w:r w:rsidRPr="00231AF6">
        <w:rPr>
          <w:rStyle w:val="StyleUnderline"/>
        </w:rPr>
        <w:t>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w:t>
      </w:r>
      <w:r w:rsidRPr="00FA57FA">
        <w:rPr>
          <w:sz w:val="14"/>
          <w:szCs w:val="14"/>
        </w:rPr>
        <w:t xml:space="preserve">eover, </w:t>
      </w:r>
      <w:r w:rsidRPr="00FA57FA">
        <w:rPr>
          <w:b/>
          <w:highlight w:val="green"/>
          <w:u w:val="single"/>
        </w:rPr>
        <w:t>current laws do not</w:t>
      </w:r>
      <w:r w:rsidRPr="00FA57FA">
        <w:rPr>
          <w:b/>
          <w:u w:val="single"/>
        </w:rPr>
        <w:t xml:space="preserve"> </w:t>
      </w:r>
      <w:r w:rsidRPr="00FA57FA">
        <w:rPr>
          <w:b/>
          <w:highlight w:val="green"/>
          <w:u w:val="single"/>
        </w:rPr>
        <w:t>afford equal status</w:t>
      </w:r>
      <w:r w:rsidRPr="00FA57FA">
        <w:rPr>
          <w:b/>
          <w:u w:val="single"/>
        </w:rPr>
        <w:t xml:space="preserve"> to, or demand a symmetrical engagement with, non-modern cultural values and ambiguous local entities</w:t>
      </w:r>
      <w:r w:rsidRPr="00FA57FA">
        <w:rPr>
          <w:sz w:val="14"/>
          <w:szCs w:val="14"/>
        </w:rPr>
        <w:t xml:space="preserve">. Further, </w:t>
      </w:r>
      <w:r w:rsidRPr="00231AF6">
        <w:rPr>
          <w:b/>
          <w:highlight w:val="yellow"/>
          <w:u w:val="single"/>
        </w:rPr>
        <w:t>most discourse</w:t>
      </w:r>
      <w:r w:rsidRPr="00FA57FA">
        <w:rPr>
          <w:b/>
          <w:u w:val="single"/>
        </w:rPr>
        <w:t xml:space="preserve"> within the ethnopharmacology community </w:t>
      </w:r>
      <w:r w:rsidRPr="00231AF6">
        <w:rPr>
          <w:b/>
          <w:highlight w:val="yellow"/>
          <w:u w:val="single"/>
        </w:rPr>
        <w:t>is oriented to the</w:t>
      </w:r>
      <w:r w:rsidRPr="00FA57FA">
        <w:rPr>
          <w:b/>
          <w:u w:val="single"/>
        </w:rPr>
        <w:t xml:space="preserve"> biological and pharmacological </w:t>
      </w:r>
      <w:r w:rsidRPr="00231AF6">
        <w:rPr>
          <w:b/>
          <w:highlight w:val="yellow"/>
          <w:u w:val="single"/>
        </w:rPr>
        <w:t>sciences</w:t>
      </w:r>
      <w:r w:rsidRPr="00FA57FA">
        <w:rPr>
          <w:b/>
          <w:u w:val="single"/>
        </w:rPr>
        <w:t xml:space="preserve">, with much </w:t>
      </w:r>
      <w:r w:rsidRPr="00231AF6">
        <w:rPr>
          <w:b/>
          <w:highlight w:val="yellow"/>
          <w:u w:val="single"/>
        </w:rPr>
        <w:t>less attention paid to the broader social, political, and anthropological dimensions</w:t>
      </w:r>
      <w:r w:rsidRPr="00FA57FA">
        <w:rPr>
          <w:b/>
          <w:u w:val="single"/>
        </w:rPr>
        <w:t xml:space="preserve"> of the research</w:t>
      </w:r>
      <w:r w:rsidRPr="00FA57FA">
        <w:rPr>
          <w:sz w:val="14"/>
          <w:szCs w:val="14"/>
        </w:rPr>
        <w:t xml:space="preserve">.63 Consequently, </w:t>
      </w:r>
      <w:r w:rsidRPr="00FA57FA">
        <w:rPr>
          <w:u w:val="single"/>
        </w:rPr>
        <w:t>the ethnopharmacology community has not yet addressed these questions with sustained debate, nor has there been much done to envision an ethical platform upon which to establish exchange agreements that incorp</w:t>
      </w:r>
      <w:r w:rsidRPr="00231AF6">
        <w:rPr>
          <w:highlight w:val="yellow"/>
          <w:u w:val="single"/>
        </w:rPr>
        <w:t>orate ‘non-modern’ visions</w:t>
      </w:r>
      <w:r w:rsidRPr="00FA57FA">
        <w:rPr>
          <w:u w:val="single"/>
        </w:rPr>
        <w:t xml:space="preserve"> of the world.</w:t>
      </w:r>
      <w:r w:rsidRPr="00FA57FA">
        <w:rPr>
          <w:sz w:val="14"/>
          <w:szCs w:val="14"/>
        </w:rPr>
        <w:t xml:space="preserve"> </w:t>
      </w:r>
      <w:r w:rsidRPr="00FA57FA">
        <w:rPr>
          <w:b/>
          <w:highlight w:val="green"/>
          <w:u w:val="single"/>
        </w:rPr>
        <w:t>Indigenous communities</w:t>
      </w:r>
      <w:r w:rsidRPr="00FA57FA">
        <w:rPr>
          <w:b/>
          <w:u w:val="single"/>
        </w:rPr>
        <w:t xml:space="preserve"> therefore </w:t>
      </w:r>
      <w:r w:rsidRPr="00FA57FA">
        <w:rPr>
          <w:b/>
          <w:highlight w:val="green"/>
          <w:u w:val="single"/>
        </w:rPr>
        <w:t xml:space="preserve">need </w:t>
      </w:r>
      <w:r w:rsidRPr="00231AF6">
        <w:rPr>
          <w:b/>
          <w:highlight w:val="yellow"/>
          <w:u w:val="single"/>
        </w:rPr>
        <w:t>sui generis laws</w:t>
      </w:r>
      <w:r w:rsidRPr="00FA57FA">
        <w:rPr>
          <w:b/>
          <w:u w:val="single"/>
        </w:rPr>
        <w:t xml:space="preserve"> to protect their shared cultural heritage and shared natural resources</w:t>
      </w:r>
      <w:r w:rsidRPr="00FA57FA">
        <w:rPr>
          <w:sz w:val="14"/>
          <w:szCs w:val="14"/>
        </w:rPr>
        <w:t xml:space="preserve">. So far, ‘Brazil, Costa Rica, India, Peru, Panama, the Philippines, Portugal, Thailand and the USA have all adopted sui generis laws that protect at least some aspects of traditional knowledge’.64 But </w:t>
      </w:r>
      <w:r w:rsidRPr="00FA57FA">
        <w:rPr>
          <w:b/>
          <w:highlight w:val="green"/>
          <w:u w:val="single"/>
        </w:rPr>
        <w:t>extending</w:t>
      </w:r>
      <w:r w:rsidRPr="00FA57FA">
        <w:rPr>
          <w:b/>
          <w:u w:val="single"/>
        </w:rPr>
        <w:t xml:space="preserve"> the </w:t>
      </w:r>
      <w:r w:rsidRPr="00FA57FA">
        <w:rPr>
          <w:b/>
          <w:highlight w:val="green"/>
          <w:u w:val="single"/>
        </w:rPr>
        <w:t>concepts of</w:t>
      </w:r>
      <w:r w:rsidRPr="00FA57FA">
        <w:rPr>
          <w:b/>
          <w:u w:val="single"/>
        </w:rPr>
        <w:t xml:space="preserve"> ontological </w:t>
      </w:r>
      <w:r w:rsidRPr="00FA57FA">
        <w:rPr>
          <w:b/>
          <w:highlight w:val="green"/>
          <w:u w:val="single"/>
        </w:rPr>
        <w:t>pluralism and epistemic subsidiarity into indigenous IPR</w:t>
      </w:r>
      <w:r w:rsidRPr="00FA57FA">
        <w:rPr>
          <w:b/>
          <w:u w:val="single"/>
        </w:rPr>
        <w:t xml:space="preserve"> laws could </w:t>
      </w:r>
      <w:r w:rsidRPr="00FA57FA">
        <w:rPr>
          <w:b/>
          <w:highlight w:val="green"/>
          <w:u w:val="single"/>
        </w:rPr>
        <w:t>help lawmakers</w:t>
      </w:r>
      <w:r w:rsidRPr="00FA57FA">
        <w:rPr>
          <w:b/>
          <w:u w:val="single"/>
        </w:rPr>
        <w:t xml:space="preserve"> </w:t>
      </w:r>
      <w:r w:rsidRPr="00FA57FA">
        <w:rPr>
          <w:b/>
          <w:highlight w:val="green"/>
          <w:u w:val="single"/>
        </w:rPr>
        <w:t>resolve</w:t>
      </w:r>
      <w:r w:rsidRPr="00FA57FA">
        <w:rPr>
          <w:b/>
          <w:u w:val="single"/>
        </w:rPr>
        <w:t xml:space="preserve"> the ethical and legal </w:t>
      </w:r>
      <w:r w:rsidRPr="00FA57FA">
        <w:rPr>
          <w:b/>
          <w:highlight w:val="green"/>
          <w:u w:val="single"/>
        </w:rPr>
        <w:t>dilemmas</w:t>
      </w:r>
      <w:r w:rsidRPr="00FA57FA">
        <w:rPr>
          <w:b/>
          <w:u w:val="single"/>
        </w:rPr>
        <w:t xml:space="preserve"> </w:t>
      </w:r>
      <w:r w:rsidRPr="00FA57FA">
        <w:rPr>
          <w:b/>
          <w:highlight w:val="green"/>
          <w:u w:val="single"/>
        </w:rPr>
        <w:t>over</w:t>
      </w:r>
      <w:r w:rsidRPr="00FA57FA">
        <w:rPr>
          <w:b/>
          <w:u w:val="single"/>
        </w:rPr>
        <w:t xml:space="preserve"> whose knowledge, and definitions of property, should prevail in </w:t>
      </w:r>
      <w:r w:rsidRPr="00FA57FA">
        <w:rPr>
          <w:b/>
          <w:highlight w:val="green"/>
          <w:u w:val="single"/>
        </w:rPr>
        <w:t>exchange agreements</w:t>
      </w:r>
      <w:r w:rsidRPr="00FA57FA">
        <w:rPr>
          <w:b/>
          <w:u w:val="single"/>
        </w:rPr>
        <w:t xml:space="preserve"> and legal disputes.</w:t>
      </w:r>
    </w:p>
    <w:p w14:paraId="212BE878" w14:textId="77777777" w:rsidR="005F3884" w:rsidRPr="00423B61" w:rsidRDefault="005F3884" w:rsidP="005F3884"/>
    <w:p w14:paraId="2C82192A" w14:textId="77777777" w:rsidR="005F3884" w:rsidRDefault="005F3884" w:rsidP="005F3884">
      <w:pPr>
        <w:pStyle w:val="Heading4"/>
      </w:pPr>
      <w:r>
        <w:t>Pragmatism and HR-centered frameworks are better for achieving decolonization – this also impact turns the Mukuka evidence later</w:t>
      </w:r>
    </w:p>
    <w:p w14:paraId="160C245F" w14:textId="77777777" w:rsidR="005F3884" w:rsidRPr="00995627" w:rsidRDefault="005F3884" w:rsidP="005F3884">
      <w:r>
        <w:rPr>
          <w:rStyle w:val="Style13ptBold"/>
        </w:rPr>
        <w:t xml:space="preserve">Miklaucic </w:t>
      </w:r>
      <w:r w:rsidRPr="00995627">
        <w:rPr>
          <w:rStyle w:val="Style13ptBold"/>
        </w:rPr>
        <w:t>'</w:t>
      </w:r>
      <w:r>
        <w:rPr>
          <w:rStyle w:val="Style13ptBold"/>
        </w:rPr>
        <w:t>20</w:t>
      </w:r>
      <w:r w:rsidRPr="00995627">
        <w:t xml:space="preserve"> [</w:t>
      </w:r>
      <w:r>
        <w:t>Michael</w:t>
      </w:r>
      <w:r w:rsidRPr="00995627">
        <w:t xml:space="preserve">; </w:t>
      </w:r>
      <w:r>
        <w:t>8</w:t>
      </w:r>
      <w:r w:rsidRPr="00995627">
        <w:t>/</w:t>
      </w:r>
      <w:r>
        <w:t>26</w:t>
      </w:r>
      <w:r w:rsidRPr="00995627">
        <w:t>/</w:t>
      </w:r>
      <w:r>
        <w:t>20</w:t>
      </w:r>
      <w:r w:rsidRPr="00995627">
        <w:t xml:space="preserve">; </w:t>
      </w:r>
      <w:r>
        <w:t>Senior Fellow at the Institute of National Strategic Studies at NDU</w:t>
      </w:r>
      <w:r w:rsidRPr="00995627">
        <w:t>; "</w:t>
      </w:r>
      <w:r>
        <w:t>Reviving the Liberal World Order: An American Challenge</w:t>
      </w:r>
      <w:r w:rsidRPr="00995627">
        <w:t xml:space="preserve">," </w:t>
      </w:r>
      <w:r>
        <w:t xml:space="preserve">https://www.realcleardefense.com/2020/08/26/reviving_the_liberal_world_order_an_american_challenge_575264.html] //GJ </w:t>
      </w:r>
    </w:p>
    <w:p w14:paraId="6ADC0842" w14:textId="77777777" w:rsidR="005F3884" w:rsidRPr="004D0CA8" w:rsidRDefault="005F3884" w:rsidP="005F3884">
      <w:pPr>
        <w:rPr>
          <w:sz w:val="16"/>
        </w:rPr>
      </w:pPr>
      <w:r w:rsidRPr="00995627">
        <w:rPr>
          <w:rStyle w:val="StyleUnderline"/>
        </w:rPr>
        <w:t xml:space="preserve">Is the liberal world order really dead? A deluge of </w:t>
      </w:r>
      <w:r w:rsidRPr="00995627">
        <w:rPr>
          <w:rStyle w:val="Emphasis"/>
        </w:rPr>
        <w:t>lamentation</w:t>
      </w:r>
      <w:r w:rsidRPr="004D0CA8">
        <w:rPr>
          <w:sz w:val="16"/>
        </w:rPr>
        <w:t xml:space="preserve"> </w:t>
      </w:r>
      <w:r w:rsidRPr="00995627">
        <w:rPr>
          <w:rStyle w:val="StyleUnderline"/>
        </w:rPr>
        <w:t xml:space="preserve">among the </w:t>
      </w:r>
      <w:r w:rsidRPr="00995627">
        <w:rPr>
          <w:rStyle w:val="Emphasis"/>
        </w:rPr>
        <w:t>global elite</w:t>
      </w:r>
      <w:r w:rsidRPr="004D0CA8">
        <w:rPr>
          <w:sz w:val="16"/>
        </w:rPr>
        <w:t xml:space="preserve"> </w:t>
      </w:r>
      <w:r w:rsidRPr="00995627">
        <w:rPr>
          <w:rStyle w:val="StyleUnderline"/>
        </w:rPr>
        <w:t xml:space="preserve">about its </w:t>
      </w:r>
      <w:r w:rsidRPr="00995627">
        <w:rPr>
          <w:rStyle w:val="Emphasis"/>
        </w:rPr>
        <w:t>demise</w:t>
      </w:r>
      <w:r w:rsidRPr="004D0CA8">
        <w:rPr>
          <w:sz w:val="16"/>
        </w:rPr>
        <w:t xml:space="preserve"> and our descent </w:t>
      </w:r>
      <w:r w:rsidRPr="00995627">
        <w:rPr>
          <w:rStyle w:val="StyleUnderline"/>
        </w:rPr>
        <w:t xml:space="preserve">into </w:t>
      </w:r>
      <w:r w:rsidRPr="00995627">
        <w:rPr>
          <w:rStyle w:val="Emphasis"/>
        </w:rPr>
        <w:t>authoritarianism</w:t>
      </w:r>
      <w:r w:rsidRPr="00995627">
        <w:rPr>
          <w:rStyle w:val="StyleUnderline"/>
        </w:rPr>
        <w:t xml:space="preserve"> and</w:t>
      </w:r>
      <w:r w:rsidRPr="004D0CA8">
        <w:rPr>
          <w:sz w:val="16"/>
        </w:rPr>
        <w:t xml:space="preserve"> </w:t>
      </w:r>
      <w:r w:rsidRPr="00995627">
        <w:rPr>
          <w:rStyle w:val="Emphasis"/>
        </w:rPr>
        <w:t>autocratic populism</w:t>
      </w:r>
      <w:r w:rsidRPr="004D0CA8">
        <w:rPr>
          <w:sz w:val="16"/>
        </w:rPr>
        <w:t xml:space="preserve"> </w:t>
      </w:r>
      <w:r w:rsidRPr="00995627">
        <w:rPr>
          <w:rStyle w:val="StyleUnderline"/>
        </w:rPr>
        <w:t>is alarming</w:t>
      </w:r>
      <w:r w:rsidRPr="004D0CA8">
        <w:rPr>
          <w:sz w:val="16"/>
        </w:rPr>
        <w:t xml:space="preserve">. True, </w:t>
      </w:r>
      <w:r w:rsidRPr="004D0CA8">
        <w:rPr>
          <w:rStyle w:val="StyleUnderline"/>
          <w:highlight w:val="cyan"/>
        </w:rPr>
        <w:t>there has been</w:t>
      </w:r>
      <w:r w:rsidRPr="00995627">
        <w:rPr>
          <w:rStyle w:val="StyleUnderline"/>
        </w:rPr>
        <w:t xml:space="preserve"> a noticeable</w:t>
      </w:r>
      <w:r w:rsidRPr="004D0CA8">
        <w:rPr>
          <w:sz w:val="16"/>
        </w:rPr>
        <w:t xml:space="preserve"> </w:t>
      </w:r>
      <w:r w:rsidRPr="004D0CA8">
        <w:rPr>
          <w:rStyle w:val="Emphasis"/>
        </w:rPr>
        <w:t>erosion</w:t>
      </w:r>
      <w:r w:rsidRPr="004D0CA8">
        <w:rPr>
          <w:sz w:val="16"/>
        </w:rPr>
        <w:t xml:space="preserve"> </w:t>
      </w:r>
      <w:r w:rsidRPr="00995627">
        <w:rPr>
          <w:rStyle w:val="StyleUnderline"/>
        </w:rPr>
        <w:t>at the base of the liberal world</w:t>
      </w:r>
      <w:r w:rsidRPr="004D0CA8">
        <w:rPr>
          <w:sz w:val="16"/>
        </w:rPr>
        <w:t xml:space="preserve"> order over the past two decades. </w:t>
      </w:r>
      <w:r w:rsidRPr="004D0CA8">
        <w:rPr>
          <w:rStyle w:val="StyleUnderline"/>
          <w:highlight w:val="cyan"/>
        </w:rPr>
        <w:t>A</w:t>
      </w:r>
      <w:r w:rsidRPr="00995627">
        <w:rPr>
          <w:rStyle w:val="StyleUnderline"/>
        </w:rPr>
        <w:t xml:space="preserve"> persistent </w:t>
      </w:r>
      <w:r w:rsidRPr="004D0CA8">
        <w:rPr>
          <w:rStyle w:val="StyleUnderline"/>
          <w:highlight w:val="cyan"/>
        </w:rPr>
        <w:t>slide in</w:t>
      </w:r>
      <w:r w:rsidRPr="00995627">
        <w:rPr>
          <w:rStyle w:val="StyleUnderline"/>
        </w:rPr>
        <w:t xml:space="preserve"> the </w:t>
      </w:r>
      <w:r w:rsidRPr="004D0CA8">
        <w:rPr>
          <w:rStyle w:val="Emphasis"/>
          <w:highlight w:val="cyan"/>
        </w:rPr>
        <w:t>global democracy</w:t>
      </w:r>
      <w:r w:rsidRPr="00995627">
        <w:rPr>
          <w:rStyle w:val="Emphasis"/>
        </w:rPr>
        <w:t xml:space="preserve"> index</w:t>
      </w:r>
      <w:r w:rsidRPr="004D0CA8">
        <w:rPr>
          <w:sz w:val="16"/>
        </w:rPr>
        <w:t xml:space="preserve"> </w:t>
      </w:r>
      <w:r w:rsidRPr="00995627">
        <w:rPr>
          <w:rStyle w:val="StyleUnderline"/>
        </w:rPr>
        <w:t xml:space="preserve">with numerous countries </w:t>
      </w:r>
      <w:r w:rsidRPr="00995627">
        <w:rPr>
          <w:rStyle w:val="Emphasis"/>
        </w:rPr>
        <w:t>slipping into autocracy</w:t>
      </w:r>
      <w:r w:rsidRPr="004D0CA8">
        <w:rPr>
          <w:sz w:val="16"/>
        </w:rPr>
        <w:t xml:space="preserve"> </w:t>
      </w:r>
      <w:r w:rsidRPr="00995627">
        <w:rPr>
          <w:rStyle w:val="StyleUnderline"/>
        </w:rPr>
        <w:t>has accompanied a growing trend of authoritarian populism</w:t>
      </w:r>
      <w:r w:rsidRPr="004D0CA8">
        <w:rPr>
          <w:sz w:val="16"/>
        </w:rPr>
        <w:t xml:space="preserve"> in the established democracies themselves. The global free trade regime has been threatened, and the notion of liberalism itself attacked.</w:t>
      </w:r>
    </w:p>
    <w:p w14:paraId="1635AB37" w14:textId="77777777" w:rsidR="005F3884" w:rsidRPr="004D0CA8" w:rsidRDefault="005F3884" w:rsidP="005F3884">
      <w:pPr>
        <w:rPr>
          <w:sz w:val="16"/>
        </w:rPr>
      </w:pPr>
      <w:r w:rsidRPr="004D0CA8">
        <w:rPr>
          <w:sz w:val="16"/>
        </w:rPr>
        <w:t xml:space="preserve">But is the liberal world order’s end a foregone conclusion? </w:t>
      </w:r>
      <w:r w:rsidRPr="004D0CA8">
        <w:rPr>
          <w:rStyle w:val="StyleUnderline"/>
          <w:highlight w:val="cyan"/>
        </w:rPr>
        <w:t>We should not dismiss</w:t>
      </w:r>
      <w:r w:rsidRPr="00995627">
        <w:rPr>
          <w:rStyle w:val="StyleUnderline"/>
        </w:rPr>
        <w:t xml:space="preserve"> its</w:t>
      </w:r>
      <w:r w:rsidRPr="004D0CA8">
        <w:rPr>
          <w:sz w:val="16"/>
        </w:rPr>
        <w:t xml:space="preserve"> </w:t>
      </w:r>
      <w:r w:rsidRPr="004D0CA8">
        <w:rPr>
          <w:rStyle w:val="Emphasis"/>
          <w:highlight w:val="cyan"/>
        </w:rPr>
        <w:t>economic dynamism</w:t>
      </w:r>
      <w:r w:rsidRPr="00995627">
        <w:rPr>
          <w:rStyle w:val="StyleUnderline"/>
        </w:rPr>
        <w:t>, its diverse and</w:t>
      </w:r>
      <w:r w:rsidRPr="004D0CA8">
        <w:rPr>
          <w:sz w:val="16"/>
        </w:rPr>
        <w:t xml:space="preserve"> </w:t>
      </w:r>
      <w:r w:rsidRPr="004D0CA8">
        <w:rPr>
          <w:rStyle w:val="Emphasis"/>
          <w:highlight w:val="cyan"/>
        </w:rPr>
        <w:t>innovative cultures</w:t>
      </w:r>
      <w:r w:rsidRPr="004D0CA8">
        <w:rPr>
          <w:sz w:val="16"/>
        </w:rPr>
        <w:t xml:space="preserve">, </w:t>
      </w:r>
      <w:r w:rsidRPr="00995627">
        <w:rPr>
          <w:rStyle w:val="StyleUnderline"/>
        </w:rPr>
        <w:t xml:space="preserve">its creative and </w:t>
      </w:r>
      <w:r w:rsidRPr="004D0CA8">
        <w:rPr>
          <w:rStyle w:val="Emphasis"/>
          <w:highlight w:val="cyan"/>
        </w:rPr>
        <w:t>adaptable populations</w:t>
      </w:r>
      <w:r w:rsidRPr="004D0CA8">
        <w:rPr>
          <w:rStyle w:val="StyleUnderline"/>
          <w:highlight w:val="cyan"/>
        </w:rPr>
        <w:t>, and</w:t>
      </w:r>
      <w:r w:rsidRPr="00995627">
        <w:rPr>
          <w:rStyle w:val="StyleUnderline"/>
        </w:rPr>
        <w:t xml:space="preserve"> the unprecedented </w:t>
      </w:r>
      <w:r w:rsidRPr="00995627">
        <w:rPr>
          <w:rStyle w:val="Emphasis"/>
        </w:rPr>
        <w:t xml:space="preserve">network of </w:t>
      </w:r>
      <w:r w:rsidRPr="004D0CA8">
        <w:rPr>
          <w:rStyle w:val="Emphasis"/>
          <w:highlight w:val="cyan"/>
        </w:rPr>
        <w:t>alliances</w:t>
      </w:r>
      <w:r w:rsidRPr="004D0CA8">
        <w:rPr>
          <w:sz w:val="16"/>
        </w:rPr>
        <w:t xml:space="preserve"> </w:t>
      </w:r>
      <w:r w:rsidRPr="00995627">
        <w:rPr>
          <w:rStyle w:val="StyleUnderline"/>
        </w:rPr>
        <w:t>and partnerships it has forged</w:t>
      </w:r>
      <w:r w:rsidRPr="004D0CA8">
        <w:rPr>
          <w:sz w:val="16"/>
        </w:rPr>
        <w:t xml:space="preserve"> among like-minded countries. </w:t>
      </w:r>
      <w:r w:rsidRPr="004D0CA8">
        <w:rPr>
          <w:rStyle w:val="StyleUnderline"/>
          <w:highlight w:val="cyan"/>
        </w:rPr>
        <w:t>The</w:t>
      </w:r>
      <w:r w:rsidRPr="00995627">
        <w:rPr>
          <w:rStyle w:val="StyleUnderline"/>
        </w:rPr>
        <w:t xml:space="preserve"> future of the </w:t>
      </w:r>
      <w:r w:rsidRPr="004D0CA8">
        <w:rPr>
          <w:rStyle w:val="StyleUnderline"/>
          <w:highlight w:val="cyan"/>
        </w:rPr>
        <w:t>liberal</w:t>
      </w:r>
      <w:r w:rsidRPr="004D0CA8">
        <w:rPr>
          <w:rStyle w:val="StyleUnderline"/>
        </w:rPr>
        <w:t xml:space="preserve"> world</w:t>
      </w:r>
      <w:r w:rsidRPr="00995627">
        <w:rPr>
          <w:rStyle w:val="StyleUnderline"/>
        </w:rPr>
        <w:t xml:space="preserve"> </w:t>
      </w:r>
      <w:r w:rsidRPr="004D0CA8">
        <w:rPr>
          <w:rStyle w:val="StyleUnderline"/>
          <w:highlight w:val="cyan"/>
        </w:rPr>
        <w:t>order depends on</w:t>
      </w:r>
      <w:r w:rsidRPr="00995627">
        <w:rPr>
          <w:rStyle w:val="StyleUnderline"/>
        </w:rPr>
        <w:t xml:space="preserve"> what happens in </w:t>
      </w:r>
      <w:r w:rsidRPr="004D0CA8">
        <w:rPr>
          <w:rStyle w:val="StyleUnderline"/>
          <w:highlight w:val="cyan"/>
        </w:rPr>
        <w:t xml:space="preserve">the </w:t>
      </w:r>
      <w:r w:rsidRPr="004D0CA8">
        <w:rPr>
          <w:rStyle w:val="Emphasis"/>
          <w:highlight w:val="cyan"/>
        </w:rPr>
        <w:t>next few years</w:t>
      </w:r>
      <w:r w:rsidRPr="004D0CA8">
        <w:rPr>
          <w:sz w:val="16"/>
        </w:rPr>
        <w:t xml:space="preserve">: </w:t>
      </w:r>
      <w:r w:rsidRPr="00995627">
        <w:rPr>
          <w:rStyle w:val="StyleUnderline"/>
        </w:rPr>
        <w:t xml:space="preserve">especially in the </w:t>
      </w:r>
      <w:r w:rsidRPr="00995627">
        <w:rPr>
          <w:rStyle w:val="Emphasis"/>
        </w:rPr>
        <w:t>U</w:t>
      </w:r>
      <w:r w:rsidRPr="00995627">
        <w:rPr>
          <w:rStyle w:val="StyleUnderline"/>
        </w:rPr>
        <w:t xml:space="preserve">nited </w:t>
      </w:r>
      <w:r w:rsidRPr="00995627">
        <w:rPr>
          <w:rStyle w:val="Emphasis"/>
        </w:rPr>
        <w:t>S</w:t>
      </w:r>
      <w:r w:rsidRPr="00995627">
        <w:rPr>
          <w:rStyle w:val="StyleUnderline"/>
        </w:rPr>
        <w:t>tates</w:t>
      </w:r>
      <w:r w:rsidRPr="004D0CA8">
        <w:rPr>
          <w:sz w:val="16"/>
        </w:rPr>
        <w:t>.</w:t>
      </w:r>
    </w:p>
    <w:p w14:paraId="23F60B5D" w14:textId="77777777" w:rsidR="005F3884" w:rsidRPr="004D0CA8" w:rsidRDefault="005F3884" w:rsidP="005F3884">
      <w:pPr>
        <w:rPr>
          <w:sz w:val="16"/>
        </w:rPr>
      </w:pPr>
      <w:r w:rsidRPr="004D0CA8">
        <w:rPr>
          <w:rStyle w:val="StyleUnderline"/>
          <w:highlight w:val="cyan"/>
        </w:rPr>
        <w:t>The ideas that defined</w:t>
      </w:r>
      <w:r w:rsidRPr="00995627">
        <w:rPr>
          <w:rStyle w:val="StyleUnderline"/>
        </w:rPr>
        <w:t xml:space="preserve"> and shaped </w:t>
      </w:r>
      <w:r w:rsidRPr="004D0CA8">
        <w:rPr>
          <w:rStyle w:val="StyleUnderline"/>
          <w:highlight w:val="cyan"/>
        </w:rPr>
        <w:t>the</w:t>
      </w:r>
      <w:r w:rsidRPr="00995627">
        <w:rPr>
          <w:rStyle w:val="StyleUnderline"/>
        </w:rPr>
        <w:t xml:space="preserve"> liberal world </w:t>
      </w:r>
      <w:r w:rsidRPr="004D0CA8">
        <w:rPr>
          <w:rStyle w:val="StyleUnderline"/>
          <w:highlight w:val="cyan"/>
        </w:rPr>
        <w:t>order</w:t>
      </w:r>
      <w:r w:rsidRPr="004D0CA8">
        <w:rPr>
          <w:sz w:val="16"/>
        </w:rPr>
        <w:t xml:space="preserve"> originated in the Enlightenment of 17th and 18th century Europe, but many </w:t>
      </w:r>
      <w:r w:rsidRPr="00995627">
        <w:rPr>
          <w:rStyle w:val="StyleUnderline"/>
        </w:rPr>
        <w:t xml:space="preserve">embedded as </w:t>
      </w:r>
      <w:r w:rsidRPr="00995627">
        <w:rPr>
          <w:rStyle w:val="Emphasis"/>
        </w:rPr>
        <w:t>global norms</w:t>
      </w:r>
      <w:r w:rsidRPr="004D0CA8">
        <w:rPr>
          <w:sz w:val="16"/>
        </w:rPr>
        <w:t xml:space="preserve"> </w:t>
      </w:r>
      <w:r w:rsidRPr="00995627">
        <w:rPr>
          <w:rStyle w:val="StyleUnderline"/>
        </w:rPr>
        <w:t xml:space="preserve">in the aftermath of World War II. They </w:t>
      </w:r>
      <w:r w:rsidRPr="004D0CA8">
        <w:rPr>
          <w:rStyle w:val="StyleUnderline"/>
          <w:highlight w:val="cyan"/>
        </w:rPr>
        <w:t>are rooted in</w:t>
      </w:r>
      <w:r w:rsidRPr="00995627">
        <w:rPr>
          <w:rStyle w:val="StyleUnderline"/>
        </w:rPr>
        <w:t xml:space="preserve"> the principles of </w:t>
      </w:r>
      <w:r w:rsidRPr="00995627">
        <w:rPr>
          <w:rStyle w:val="Emphasis"/>
        </w:rPr>
        <w:t xml:space="preserve">individual </w:t>
      </w:r>
      <w:r w:rsidRPr="004D0CA8">
        <w:rPr>
          <w:rStyle w:val="Emphasis"/>
          <w:highlight w:val="cyan"/>
        </w:rPr>
        <w:t>liberty</w:t>
      </w:r>
      <w:r w:rsidRPr="004D0CA8">
        <w:rPr>
          <w:sz w:val="16"/>
          <w:highlight w:val="cyan"/>
        </w:rPr>
        <w:t xml:space="preserve">, </w:t>
      </w:r>
      <w:r w:rsidRPr="004D0CA8">
        <w:rPr>
          <w:rStyle w:val="Emphasis"/>
          <w:highlight w:val="cyan"/>
        </w:rPr>
        <w:t>human rights</w:t>
      </w:r>
      <w:r w:rsidRPr="004D0CA8">
        <w:rPr>
          <w:sz w:val="16"/>
          <w:highlight w:val="cyan"/>
        </w:rPr>
        <w:t xml:space="preserve">, </w:t>
      </w:r>
      <w:r w:rsidRPr="004D0CA8">
        <w:rPr>
          <w:rStyle w:val="Emphasis"/>
          <w:highlight w:val="cyan"/>
        </w:rPr>
        <w:t>justice</w:t>
      </w:r>
      <w:r w:rsidRPr="004D0CA8">
        <w:rPr>
          <w:sz w:val="16"/>
          <w:highlight w:val="cyan"/>
        </w:rPr>
        <w:t>,</w:t>
      </w:r>
      <w:r w:rsidRPr="004D0CA8">
        <w:rPr>
          <w:sz w:val="16"/>
        </w:rPr>
        <w:t xml:space="preserve"> </w:t>
      </w:r>
      <w:r w:rsidRPr="00995627">
        <w:rPr>
          <w:rStyle w:val="StyleUnderline"/>
        </w:rPr>
        <w:t xml:space="preserve">and </w:t>
      </w:r>
      <w:r w:rsidRPr="004D0CA8">
        <w:rPr>
          <w:rStyle w:val="StyleUnderline"/>
          <w:highlight w:val="cyan"/>
        </w:rPr>
        <w:t xml:space="preserve">an </w:t>
      </w:r>
      <w:r w:rsidRPr="004D0CA8">
        <w:rPr>
          <w:rStyle w:val="Emphasis"/>
          <w:highlight w:val="cyan"/>
        </w:rPr>
        <w:t>equitable social contract</w:t>
      </w:r>
      <w:r w:rsidRPr="004D0CA8">
        <w:rPr>
          <w:sz w:val="16"/>
        </w:rPr>
        <w:t xml:space="preserve"> between the governors and the governed. </w:t>
      </w:r>
      <w:r w:rsidRPr="00995627">
        <w:rPr>
          <w:rStyle w:val="StyleUnderline"/>
        </w:rPr>
        <w:t xml:space="preserve">As </w:t>
      </w:r>
      <w:r w:rsidRPr="004D0CA8">
        <w:rPr>
          <w:rStyle w:val="StyleUnderline"/>
          <w:highlight w:val="cyan"/>
        </w:rPr>
        <w:t>these ideas</w:t>
      </w:r>
      <w:r w:rsidRPr="00995627">
        <w:rPr>
          <w:rStyle w:val="StyleUnderline"/>
        </w:rPr>
        <w:t xml:space="preserve"> spread and took hold around the world, they </w:t>
      </w:r>
      <w:r w:rsidRPr="004D0CA8">
        <w:rPr>
          <w:rStyle w:val="StyleUnderline"/>
          <w:highlight w:val="cyan"/>
        </w:rPr>
        <w:t>catapulted</w:t>
      </w:r>
      <w:r w:rsidRPr="00995627">
        <w:rPr>
          <w:rStyle w:val="StyleUnderline"/>
        </w:rPr>
        <w:t xml:space="preserve"> humanity into </w:t>
      </w:r>
      <w:r w:rsidRPr="004D0CA8">
        <w:rPr>
          <w:rStyle w:val="Emphasis"/>
          <w:highlight w:val="cyan"/>
        </w:rPr>
        <w:t>unprecedented improvements</w:t>
      </w:r>
      <w:r w:rsidRPr="004D0CA8">
        <w:rPr>
          <w:sz w:val="16"/>
          <w:highlight w:val="cyan"/>
        </w:rPr>
        <w:t xml:space="preserve"> </w:t>
      </w:r>
      <w:r w:rsidRPr="004D0CA8">
        <w:rPr>
          <w:rStyle w:val="StyleUnderline"/>
          <w:highlight w:val="cyan"/>
        </w:rPr>
        <w:t>in</w:t>
      </w:r>
      <w:r w:rsidRPr="00995627">
        <w:rPr>
          <w:rStyle w:val="StyleUnderline"/>
        </w:rPr>
        <w:t xml:space="preserve"> the</w:t>
      </w:r>
      <w:r w:rsidRPr="004D0CA8">
        <w:rPr>
          <w:sz w:val="16"/>
        </w:rPr>
        <w:t xml:space="preserve"> </w:t>
      </w:r>
      <w:r w:rsidRPr="004D0CA8">
        <w:rPr>
          <w:rStyle w:val="Emphasis"/>
          <w:highlight w:val="cyan"/>
        </w:rPr>
        <w:t>quality of life</w:t>
      </w:r>
      <w:r w:rsidRPr="004D0CA8">
        <w:rPr>
          <w:sz w:val="16"/>
        </w:rPr>
        <w:t xml:space="preserve">, </w:t>
      </w:r>
      <w:r w:rsidRPr="00995627">
        <w:rPr>
          <w:rStyle w:val="StyleUnderline"/>
        </w:rPr>
        <w:t xml:space="preserve">as measured by </w:t>
      </w:r>
      <w:r w:rsidRPr="00995627">
        <w:rPr>
          <w:rStyle w:val="Emphasis"/>
        </w:rPr>
        <w:t>longevity</w:t>
      </w:r>
      <w:r w:rsidRPr="004D0CA8">
        <w:rPr>
          <w:sz w:val="16"/>
        </w:rPr>
        <w:t xml:space="preserve">, </w:t>
      </w:r>
      <w:r w:rsidRPr="00995627">
        <w:rPr>
          <w:rStyle w:val="Emphasis"/>
        </w:rPr>
        <w:t>literacy</w:t>
      </w:r>
      <w:r w:rsidRPr="00995627">
        <w:rPr>
          <w:rStyle w:val="StyleUnderline"/>
        </w:rPr>
        <w:t>, and</w:t>
      </w:r>
      <w:r w:rsidRPr="004D0CA8">
        <w:rPr>
          <w:sz w:val="16"/>
        </w:rPr>
        <w:t xml:space="preserve"> </w:t>
      </w:r>
      <w:r w:rsidRPr="00995627">
        <w:rPr>
          <w:rStyle w:val="Emphasis"/>
        </w:rPr>
        <w:t>prosperity</w:t>
      </w:r>
      <w:r w:rsidRPr="004D0CA8">
        <w:rPr>
          <w:sz w:val="16"/>
        </w:rPr>
        <w:t xml:space="preserve">, </w:t>
      </w:r>
      <w:r w:rsidRPr="00995627">
        <w:rPr>
          <w:rStyle w:val="StyleUnderline"/>
        </w:rPr>
        <w:t>the widely accepted basic elements of human well-being. The record of liberalism is not unsullied</w:t>
      </w:r>
      <w:r w:rsidRPr="004D0CA8">
        <w:rPr>
          <w:sz w:val="16"/>
        </w:rPr>
        <w:t xml:space="preserve">, having bred imperialism, embraced slavery, and fueled catastrophic wars. </w:t>
      </w:r>
      <w:r w:rsidRPr="00995627">
        <w:rPr>
          <w:rStyle w:val="StyleUnderline"/>
        </w:rPr>
        <w:t xml:space="preserve">Yet </w:t>
      </w:r>
      <w:r w:rsidRPr="004D0CA8">
        <w:rPr>
          <w:rStyle w:val="StyleUnderline"/>
          <w:highlight w:val="cyan"/>
        </w:rPr>
        <w:t>no period in</w:t>
      </w:r>
      <w:r w:rsidRPr="00995627">
        <w:rPr>
          <w:rStyle w:val="StyleUnderline"/>
        </w:rPr>
        <w:t xml:space="preserve"> human </w:t>
      </w:r>
      <w:r w:rsidRPr="004D0CA8">
        <w:rPr>
          <w:rStyle w:val="StyleUnderline"/>
          <w:highlight w:val="cyan"/>
        </w:rPr>
        <w:t>history has come close</w:t>
      </w:r>
      <w:r w:rsidRPr="004D0CA8">
        <w:rPr>
          <w:rStyle w:val="StyleUnderline"/>
        </w:rPr>
        <w:t xml:space="preserve"> to</w:t>
      </w:r>
      <w:r w:rsidRPr="00995627">
        <w:rPr>
          <w:rStyle w:val="StyleUnderline"/>
        </w:rPr>
        <w:t xml:space="preserve"> this kind of </w:t>
      </w:r>
      <w:r w:rsidRPr="00995627">
        <w:rPr>
          <w:rStyle w:val="Emphasis"/>
        </w:rPr>
        <w:t>accelerated improvement</w:t>
      </w:r>
      <w:r w:rsidRPr="00995627">
        <w:rPr>
          <w:rStyle w:val="StyleUnderline"/>
        </w:rPr>
        <w:t xml:space="preserve"> in the </w:t>
      </w:r>
      <w:r w:rsidRPr="00995627">
        <w:rPr>
          <w:rStyle w:val="Emphasis"/>
        </w:rPr>
        <w:t>standard of living</w:t>
      </w:r>
      <w:r w:rsidRPr="004D0CA8">
        <w:rPr>
          <w:sz w:val="16"/>
        </w:rPr>
        <w:t>.</w:t>
      </w:r>
    </w:p>
    <w:p w14:paraId="311EB2F9" w14:textId="77777777" w:rsidR="005F3884" w:rsidRPr="004D0CA8" w:rsidRDefault="005F3884" w:rsidP="005F3884">
      <w:pPr>
        <w:rPr>
          <w:sz w:val="16"/>
        </w:rPr>
      </w:pPr>
      <w:r w:rsidRPr="004D0CA8">
        <w:rPr>
          <w:rStyle w:val="StyleUnderline"/>
          <w:highlight w:val="cyan"/>
        </w:rPr>
        <w:t>Today</w:t>
      </w:r>
      <w:r w:rsidRPr="00995627">
        <w:rPr>
          <w:rStyle w:val="StyleUnderline"/>
        </w:rPr>
        <w:t xml:space="preserve"> the liberal world order is indeed </w:t>
      </w:r>
      <w:r w:rsidRPr="00995627">
        <w:rPr>
          <w:rStyle w:val="Emphasis"/>
        </w:rPr>
        <w:t>under siege</w:t>
      </w:r>
      <w:r w:rsidRPr="004D0CA8">
        <w:rPr>
          <w:sz w:val="16"/>
        </w:rPr>
        <w:t xml:space="preserve">. </w:t>
      </w:r>
      <w:r w:rsidRPr="00995627">
        <w:rPr>
          <w:rStyle w:val="StyleUnderline"/>
        </w:rPr>
        <w:t xml:space="preserve">The global information and communications revolution has revealed appalling </w:t>
      </w:r>
      <w:r w:rsidRPr="00995627">
        <w:rPr>
          <w:rStyle w:val="Emphasis"/>
        </w:rPr>
        <w:t>economic inequality</w:t>
      </w:r>
      <w:r w:rsidRPr="004D0CA8">
        <w:rPr>
          <w:sz w:val="16"/>
        </w:rPr>
        <w:t xml:space="preserve">, </w:t>
      </w:r>
      <w:r w:rsidRPr="00995627">
        <w:rPr>
          <w:rStyle w:val="StyleUnderline"/>
        </w:rPr>
        <w:t xml:space="preserve">egregious </w:t>
      </w:r>
      <w:r w:rsidRPr="00995627">
        <w:rPr>
          <w:rStyle w:val="Emphasis"/>
        </w:rPr>
        <w:t>opportunity inequality</w:t>
      </w:r>
      <w:r w:rsidRPr="00995627">
        <w:rPr>
          <w:rStyle w:val="StyleUnderline"/>
        </w:rPr>
        <w:t xml:space="preserve">, explosive </w:t>
      </w:r>
      <w:r w:rsidRPr="00995627">
        <w:rPr>
          <w:rStyle w:val="Emphasis"/>
        </w:rPr>
        <w:t>racial inequality</w:t>
      </w:r>
      <w:r w:rsidRPr="004D0CA8">
        <w:rPr>
          <w:sz w:val="16"/>
        </w:rPr>
        <w:t xml:space="preserve">, and divisive educational inequality, </w:t>
      </w:r>
      <w:r w:rsidRPr="00995627">
        <w:rPr>
          <w:rStyle w:val="StyleUnderline"/>
        </w:rPr>
        <w:t xml:space="preserve">leading </w:t>
      </w:r>
      <w:r w:rsidRPr="004D0CA8">
        <w:rPr>
          <w:rStyle w:val="StyleUnderline"/>
          <w:highlight w:val="cyan"/>
        </w:rPr>
        <w:t>many</w:t>
      </w:r>
      <w:r w:rsidRPr="00995627">
        <w:rPr>
          <w:rStyle w:val="StyleUnderline"/>
        </w:rPr>
        <w:t xml:space="preserve"> to </w:t>
      </w:r>
      <w:r w:rsidRPr="004D0CA8">
        <w:rPr>
          <w:rStyle w:val="StyleUnderline"/>
          <w:highlight w:val="cyan"/>
        </w:rPr>
        <w:t>doubt</w:t>
      </w:r>
      <w:r w:rsidRPr="00995627">
        <w:rPr>
          <w:rStyle w:val="StyleUnderline"/>
        </w:rPr>
        <w:t xml:space="preserve"> the</w:t>
      </w:r>
      <w:r w:rsidRPr="004D0CA8">
        <w:rPr>
          <w:sz w:val="16"/>
        </w:rPr>
        <w:t xml:space="preserve"> </w:t>
      </w:r>
      <w:r w:rsidRPr="004D0CA8">
        <w:rPr>
          <w:rStyle w:val="Emphasis"/>
          <w:highlight w:val="cyan"/>
        </w:rPr>
        <w:t>inherent benefits</w:t>
      </w:r>
      <w:r w:rsidRPr="004D0CA8">
        <w:rPr>
          <w:sz w:val="16"/>
        </w:rPr>
        <w:t xml:space="preserve"> </w:t>
      </w:r>
      <w:r w:rsidRPr="00995627">
        <w:rPr>
          <w:rStyle w:val="StyleUnderline"/>
        </w:rPr>
        <w:t>of the liberal order</w:t>
      </w:r>
      <w:r w:rsidRPr="004D0CA8">
        <w:rPr>
          <w:sz w:val="16"/>
        </w:rPr>
        <w:t xml:space="preserve">. Autocrats and populists have found enthusiastic followings in the dispossessed, disenfranchised, and disrespected. </w:t>
      </w:r>
      <w:r w:rsidRPr="004D0CA8">
        <w:rPr>
          <w:rStyle w:val="StyleUnderline"/>
          <w:highlight w:val="cyan"/>
        </w:rPr>
        <w:t>In this</w:t>
      </w:r>
      <w:r w:rsidRPr="00995627">
        <w:rPr>
          <w:rStyle w:val="StyleUnderline"/>
        </w:rPr>
        <w:t xml:space="preserve"> seething global cauldron of </w:t>
      </w:r>
      <w:r w:rsidRPr="004D0CA8">
        <w:rPr>
          <w:rStyle w:val="StyleUnderline"/>
          <w:highlight w:val="cyan"/>
        </w:rPr>
        <w:t>dissatisfaction</w:t>
      </w:r>
      <w:r w:rsidRPr="00995627">
        <w:rPr>
          <w:rStyle w:val="StyleUnderline"/>
        </w:rPr>
        <w:t xml:space="preserve"> opportunists of every kind</w:t>
      </w:r>
      <w:r w:rsidRPr="004D0CA8">
        <w:rPr>
          <w:sz w:val="16"/>
        </w:rPr>
        <w:t>—</w:t>
      </w:r>
      <w:r w:rsidRPr="00995627">
        <w:rPr>
          <w:rStyle w:val="StyleUnderline"/>
        </w:rPr>
        <w:t xml:space="preserve">millennialists, </w:t>
      </w:r>
      <w:r w:rsidRPr="004D0CA8">
        <w:rPr>
          <w:rStyle w:val="Emphasis"/>
          <w:highlight w:val="cyan"/>
        </w:rPr>
        <w:t>terrorists</w:t>
      </w:r>
      <w:r w:rsidRPr="004D0CA8">
        <w:rPr>
          <w:sz w:val="16"/>
        </w:rPr>
        <w:t xml:space="preserve">, </w:t>
      </w:r>
      <w:r w:rsidRPr="00995627">
        <w:rPr>
          <w:rStyle w:val="StyleUnderline"/>
        </w:rPr>
        <w:t xml:space="preserve">transnational </w:t>
      </w:r>
      <w:r w:rsidRPr="004D0CA8">
        <w:rPr>
          <w:rStyle w:val="Emphasis"/>
          <w:highlight w:val="cyan"/>
        </w:rPr>
        <w:t>crime</w:t>
      </w:r>
      <w:r w:rsidRPr="00995627">
        <w:rPr>
          <w:rStyle w:val="Emphasis"/>
        </w:rPr>
        <w:t xml:space="preserve"> bosses</w:t>
      </w:r>
      <w:r w:rsidRPr="004D0CA8">
        <w:rPr>
          <w:sz w:val="16"/>
        </w:rPr>
        <w:t xml:space="preserve">, </w:t>
      </w:r>
      <w:r w:rsidRPr="004D0CA8">
        <w:rPr>
          <w:rStyle w:val="StyleUnderline"/>
          <w:highlight w:val="cyan"/>
        </w:rPr>
        <w:t>and</w:t>
      </w:r>
      <w:r w:rsidRPr="004D0CA8">
        <w:rPr>
          <w:sz w:val="16"/>
          <w:highlight w:val="cyan"/>
        </w:rPr>
        <w:t xml:space="preserve"> </w:t>
      </w:r>
      <w:r w:rsidRPr="004D0CA8">
        <w:rPr>
          <w:rStyle w:val="Emphasis"/>
          <w:highlight w:val="cyan"/>
        </w:rPr>
        <w:t>sociopaths</w:t>
      </w:r>
      <w:r w:rsidRPr="004D0CA8">
        <w:rPr>
          <w:sz w:val="16"/>
        </w:rPr>
        <w:t>—</w:t>
      </w:r>
      <w:r w:rsidRPr="004D0CA8">
        <w:rPr>
          <w:rStyle w:val="StyleUnderline"/>
          <w:highlight w:val="cyan"/>
        </w:rPr>
        <w:t>flourish</w:t>
      </w:r>
      <w:r w:rsidRPr="004D0CA8">
        <w:rPr>
          <w:sz w:val="16"/>
        </w:rPr>
        <w:t>.</w:t>
      </w:r>
    </w:p>
    <w:p w14:paraId="01C4B92D" w14:textId="77777777" w:rsidR="005F3884" w:rsidRPr="004D0CA8" w:rsidRDefault="005F3884" w:rsidP="005F3884">
      <w:pPr>
        <w:rPr>
          <w:sz w:val="16"/>
        </w:rPr>
      </w:pPr>
      <w:r w:rsidRPr="004D0CA8">
        <w:rPr>
          <w:sz w:val="16"/>
        </w:rPr>
        <w:t xml:space="preserve">For the past century, </w:t>
      </w:r>
      <w:r w:rsidRPr="00995627">
        <w:rPr>
          <w:rStyle w:val="StyleUnderline"/>
        </w:rPr>
        <w:t xml:space="preserve">the </w:t>
      </w:r>
      <w:r w:rsidRPr="00995627">
        <w:rPr>
          <w:rStyle w:val="Emphasis"/>
        </w:rPr>
        <w:t>U</w:t>
      </w:r>
      <w:r w:rsidRPr="00995627">
        <w:rPr>
          <w:rStyle w:val="StyleUnderline"/>
        </w:rPr>
        <w:t xml:space="preserve">nited </w:t>
      </w:r>
      <w:r w:rsidRPr="00995627">
        <w:rPr>
          <w:rStyle w:val="Emphasis"/>
        </w:rPr>
        <w:t>S</w:t>
      </w:r>
      <w:r w:rsidRPr="00995627">
        <w:rPr>
          <w:rStyle w:val="StyleUnderline"/>
        </w:rPr>
        <w:t xml:space="preserve">tates has been the acknowledged </w:t>
      </w:r>
      <w:r w:rsidRPr="00995627">
        <w:rPr>
          <w:rStyle w:val="Emphasis"/>
        </w:rPr>
        <w:t>leader</w:t>
      </w:r>
      <w:r w:rsidRPr="00995627">
        <w:rPr>
          <w:rStyle w:val="StyleUnderline"/>
        </w:rPr>
        <w:t xml:space="preserve"> of the liberal world order. American leadership brought the </w:t>
      </w:r>
      <w:r w:rsidRPr="00995627">
        <w:rPr>
          <w:rStyle w:val="Emphasis"/>
        </w:rPr>
        <w:t>U</w:t>
      </w:r>
      <w:r w:rsidRPr="00995627">
        <w:rPr>
          <w:rStyle w:val="StyleUnderline"/>
        </w:rPr>
        <w:t xml:space="preserve">nited </w:t>
      </w:r>
      <w:r w:rsidRPr="00995627">
        <w:rPr>
          <w:rStyle w:val="Emphasis"/>
        </w:rPr>
        <w:t>N</w:t>
      </w:r>
      <w:r w:rsidRPr="00995627">
        <w:rPr>
          <w:rStyle w:val="StyleUnderline"/>
        </w:rPr>
        <w:t xml:space="preserve">ations, the Universal Declaration of </w:t>
      </w:r>
      <w:r w:rsidRPr="00995627">
        <w:rPr>
          <w:rStyle w:val="Emphasis"/>
        </w:rPr>
        <w:t>Human Rights</w:t>
      </w:r>
      <w:r w:rsidRPr="00995627">
        <w:rPr>
          <w:rStyle w:val="StyleUnderline"/>
        </w:rPr>
        <w:t xml:space="preserve">, the </w:t>
      </w:r>
      <w:r w:rsidRPr="00995627">
        <w:rPr>
          <w:rStyle w:val="Emphasis"/>
        </w:rPr>
        <w:t>World Bank</w:t>
      </w:r>
      <w:r w:rsidRPr="00995627">
        <w:rPr>
          <w:rStyle w:val="StyleUnderline"/>
        </w:rPr>
        <w:t xml:space="preserve"> and </w:t>
      </w:r>
      <w:r w:rsidRPr="00995627">
        <w:rPr>
          <w:rStyle w:val="Emphasis"/>
        </w:rPr>
        <w:t>I</w:t>
      </w:r>
      <w:r w:rsidRPr="00995627">
        <w:rPr>
          <w:rStyle w:val="StyleUnderline"/>
        </w:rPr>
        <w:t xml:space="preserve">nternational </w:t>
      </w:r>
      <w:r w:rsidRPr="00995627">
        <w:rPr>
          <w:rStyle w:val="Emphasis"/>
        </w:rPr>
        <w:t>M</w:t>
      </w:r>
      <w:r w:rsidRPr="00995627">
        <w:rPr>
          <w:rStyle w:val="StyleUnderline"/>
        </w:rPr>
        <w:t xml:space="preserve">onetary </w:t>
      </w:r>
      <w:r w:rsidRPr="00995627">
        <w:rPr>
          <w:rStyle w:val="Emphasis"/>
        </w:rPr>
        <w:t>F</w:t>
      </w:r>
      <w:r w:rsidRPr="00995627">
        <w:rPr>
          <w:rStyle w:val="StyleUnderline"/>
        </w:rPr>
        <w:t>und</w:t>
      </w:r>
      <w:r w:rsidRPr="004D0CA8">
        <w:rPr>
          <w:rStyle w:val="StyleUnderline"/>
        </w:rPr>
        <w:t>, and</w:t>
      </w:r>
      <w:r w:rsidRPr="004D0CA8">
        <w:rPr>
          <w:sz w:val="16"/>
        </w:rPr>
        <w:t xml:space="preserve"> the General Agreement on Trades and Tariffs (which eventually became </w:t>
      </w:r>
      <w:r w:rsidRPr="004D0CA8">
        <w:rPr>
          <w:rStyle w:val="StyleUnderline"/>
        </w:rPr>
        <w:t xml:space="preserve">the </w:t>
      </w:r>
      <w:r w:rsidRPr="004D0CA8">
        <w:rPr>
          <w:rStyle w:val="Emphasis"/>
        </w:rPr>
        <w:t>W</w:t>
      </w:r>
      <w:r w:rsidRPr="004D0CA8">
        <w:rPr>
          <w:rStyle w:val="StyleUnderline"/>
        </w:rPr>
        <w:t xml:space="preserve">orld </w:t>
      </w:r>
      <w:r w:rsidRPr="004D0CA8">
        <w:rPr>
          <w:rStyle w:val="Emphasis"/>
        </w:rPr>
        <w:t>T</w:t>
      </w:r>
      <w:r w:rsidRPr="004D0CA8">
        <w:rPr>
          <w:rStyle w:val="StyleUnderline"/>
        </w:rPr>
        <w:t xml:space="preserve">rade </w:t>
      </w:r>
      <w:r w:rsidRPr="004D0CA8">
        <w:rPr>
          <w:rStyle w:val="Emphasis"/>
        </w:rPr>
        <w:t>O</w:t>
      </w:r>
      <w:r w:rsidRPr="004D0CA8">
        <w:rPr>
          <w:rStyle w:val="StyleUnderline"/>
        </w:rPr>
        <w:t>rganization</w:t>
      </w:r>
      <w:r w:rsidRPr="004D0CA8">
        <w:rPr>
          <w:sz w:val="16"/>
        </w:rPr>
        <w:t xml:space="preserve">) into existence. </w:t>
      </w:r>
      <w:r w:rsidRPr="004D0CA8">
        <w:rPr>
          <w:rStyle w:val="StyleUnderline"/>
        </w:rPr>
        <w:t xml:space="preserve">American military power provided </w:t>
      </w:r>
      <w:r w:rsidRPr="004D0CA8">
        <w:rPr>
          <w:rStyle w:val="Emphasis"/>
        </w:rPr>
        <w:t>protection</w:t>
      </w:r>
      <w:r w:rsidRPr="004D0CA8">
        <w:rPr>
          <w:sz w:val="16"/>
        </w:rPr>
        <w:t xml:space="preserve"> </w:t>
      </w:r>
      <w:r w:rsidRPr="004D0CA8">
        <w:rPr>
          <w:rStyle w:val="StyleUnderline"/>
        </w:rPr>
        <w:t>and</w:t>
      </w:r>
      <w:r w:rsidRPr="004D0CA8">
        <w:rPr>
          <w:sz w:val="16"/>
        </w:rPr>
        <w:t xml:space="preserve"> </w:t>
      </w:r>
      <w:r w:rsidRPr="004D0CA8">
        <w:rPr>
          <w:rStyle w:val="Emphasis"/>
        </w:rPr>
        <w:t>security</w:t>
      </w:r>
      <w:r w:rsidRPr="004D0CA8">
        <w:rPr>
          <w:sz w:val="16"/>
        </w:rPr>
        <w:t xml:space="preserve"> </w:t>
      </w:r>
      <w:r w:rsidRPr="004D0CA8">
        <w:rPr>
          <w:rStyle w:val="StyleUnderline"/>
        </w:rPr>
        <w:t xml:space="preserve">with the most </w:t>
      </w:r>
      <w:r w:rsidRPr="004D0CA8">
        <w:rPr>
          <w:rStyle w:val="Emphasis"/>
        </w:rPr>
        <w:t>powerful armed forces</w:t>
      </w:r>
      <w:r w:rsidRPr="004D0CA8">
        <w:rPr>
          <w:sz w:val="16"/>
        </w:rPr>
        <w:t xml:space="preserve"> </w:t>
      </w:r>
      <w:r w:rsidRPr="004D0CA8">
        <w:rPr>
          <w:rStyle w:val="StyleUnderline"/>
        </w:rPr>
        <w:t>ever seen to all who would join the liberal world order</w:t>
      </w:r>
      <w:r w:rsidRPr="004D0CA8">
        <w:rPr>
          <w:sz w:val="16"/>
        </w:rPr>
        <w:t xml:space="preserve"> (even if only nominally). At the turn of the 21st century, the United States was the acknowledged global hegemon and sole hyperpower.</w:t>
      </w:r>
    </w:p>
    <w:p w14:paraId="7300A818" w14:textId="77777777" w:rsidR="005F3884" w:rsidRPr="004D0CA8" w:rsidRDefault="005F3884" w:rsidP="005F3884">
      <w:pPr>
        <w:rPr>
          <w:sz w:val="16"/>
        </w:rPr>
      </w:pPr>
      <w:r w:rsidRPr="004D0CA8">
        <w:rPr>
          <w:sz w:val="16"/>
        </w:rPr>
        <w:t xml:space="preserve">How much has changed in 20 years. </w:t>
      </w:r>
      <w:r w:rsidRPr="004D0CA8">
        <w:rPr>
          <w:rStyle w:val="StyleUnderline"/>
          <w:highlight w:val="cyan"/>
        </w:rPr>
        <w:t>Yet it is</w:t>
      </w:r>
      <w:r w:rsidRPr="004D0CA8">
        <w:rPr>
          <w:rStyle w:val="StyleUnderline"/>
        </w:rPr>
        <w:t xml:space="preserve"> still </w:t>
      </w:r>
      <w:r w:rsidRPr="004D0CA8">
        <w:rPr>
          <w:rStyle w:val="StyleUnderline"/>
          <w:highlight w:val="cyan"/>
        </w:rPr>
        <w:t xml:space="preserve">within the </w:t>
      </w:r>
      <w:r w:rsidRPr="004D0CA8">
        <w:rPr>
          <w:rStyle w:val="Emphasis"/>
          <w:highlight w:val="cyan"/>
        </w:rPr>
        <w:t>U</w:t>
      </w:r>
      <w:r w:rsidRPr="004D0CA8">
        <w:rPr>
          <w:rStyle w:val="StyleUnderline"/>
        </w:rPr>
        <w:t xml:space="preserve">nited </w:t>
      </w:r>
      <w:r w:rsidRPr="004D0CA8">
        <w:rPr>
          <w:rStyle w:val="Emphasis"/>
          <w:highlight w:val="cyan"/>
        </w:rPr>
        <w:t>S</w:t>
      </w:r>
      <w:r w:rsidRPr="004D0CA8">
        <w:rPr>
          <w:rStyle w:val="StyleUnderline"/>
        </w:rPr>
        <w:t xml:space="preserve">tates' </w:t>
      </w:r>
      <w:r w:rsidRPr="004D0CA8">
        <w:rPr>
          <w:rStyle w:val="StyleUnderline"/>
          <w:highlight w:val="cyan"/>
        </w:rPr>
        <w:t xml:space="preserve">ability to </w:t>
      </w:r>
      <w:r w:rsidRPr="004D0CA8">
        <w:rPr>
          <w:rStyle w:val="Emphasis"/>
          <w:highlight w:val="cyan"/>
        </w:rPr>
        <w:t>reverse</w:t>
      </w:r>
      <w:r w:rsidRPr="004D0CA8">
        <w:rPr>
          <w:rStyle w:val="Emphasis"/>
        </w:rPr>
        <w:t xml:space="preserve"> the </w:t>
      </w:r>
      <w:r w:rsidRPr="004D0CA8">
        <w:rPr>
          <w:rStyle w:val="Emphasis"/>
          <w:highlight w:val="cyan"/>
        </w:rPr>
        <w:t>decline</w:t>
      </w:r>
      <w:r w:rsidRPr="004D0CA8">
        <w:rPr>
          <w:sz w:val="16"/>
        </w:rPr>
        <w:t xml:space="preserve"> </w:t>
      </w:r>
      <w:r w:rsidRPr="004D0CA8">
        <w:rPr>
          <w:rStyle w:val="StyleUnderline"/>
        </w:rPr>
        <w:t>of the liberal world order</w:t>
      </w:r>
      <w:r w:rsidRPr="004D0CA8">
        <w:rPr>
          <w:sz w:val="16"/>
        </w:rPr>
        <w:t xml:space="preserve">; a great deal depends on the actions taken by the next administration, whether it is a second Trump administration or a Joe Biden administration. There can be no doubt that the United States must immediately come to grips with the COVID-19 pandemic, and that </w:t>
      </w:r>
      <w:r w:rsidRPr="004D0CA8">
        <w:rPr>
          <w:rStyle w:val="StyleUnderline"/>
        </w:rPr>
        <w:t>America has much to do to put its house in order</w:t>
      </w:r>
      <w:r w:rsidRPr="004D0CA8">
        <w:rPr>
          <w:sz w:val="16"/>
        </w:rPr>
        <w:t>. While it can no longer claim the commanding heights alone, there are three things it must do to restore and resuscitate the liberal world order from which it and so many others have profited, all related to its unique and unprecedented global network of alliances and partnerships.</w:t>
      </w:r>
    </w:p>
    <w:p w14:paraId="7B3D9C20" w14:textId="77777777" w:rsidR="005F3884" w:rsidRPr="004D0CA8" w:rsidRDefault="005F3884" w:rsidP="005F3884">
      <w:pPr>
        <w:rPr>
          <w:sz w:val="16"/>
        </w:rPr>
      </w:pPr>
      <w:r w:rsidRPr="004D0CA8">
        <w:rPr>
          <w:sz w:val="16"/>
        </w:rPr>
        <w:t>First, in his 2021 inaugural address, the President must revive and breathe new life into the atrophied American alliance and partner network, and henceforth seize every opportunity to reinforce the message of alliance solidarity. This has to start with the formal alliances; NATO, Japan, Republic of Korea, Australia and New Zealand, Philippines, and Thailand. The latter two will take time, but the others are all keen to repair their damaged relations with their principal security partner and cultural sibling. Important partners such as India, Israel, Jordan, Sweden, Singapore, and many others, including the western hemispheric partners, must come next. These relationships are not transactional; they are existential. Skilled diplomacy carried out by professional diplomats is the critical key. Cool, collegial, and predictable diplomacy based on shared interests, mutual respect, and understanding is the glue that holds alliances and partnerships together, not threats and insults.</w:t>
      </w:r>
    </w:p>
    <w:p w14:paraId="059B6EB1" w14:textId="77777777" w:rsidR="005F3884" w:rsidRPr="00423B61" w:rsidRDefault="005F3884" w:rsidP="005F3884">
      <w:pPr>
        <w:rPr>
          <w:sz w:val="16"/>
        </w:rPr>
      </w:pPr>
      <w:r w:rsidRPr="004D0CA8">
        <w:rPr>
          <w:sz w:val="16"/>
        </w:rPr>
        <w:t xml:space="preserve">The second step is to </w:t>
      </w:r>
      <w:r w:rsidRPr="004D0CA8">
        <w:rPr>
          <w:rStyle w:val="StyleUnderline"/>
          <w:highlight w:val="cyan"/>
        </w:rPr>
        <w:t>rebuild a</w:t>
      </w:r>
      <w:r w:rsidRPr="004D0CA8">
        <w:rPr>
          <w:rStyle w:val="StyleUnderline"/>
        </w:rPr>
        <w:t xml:space="preserve"> global </w:t>
      </w:r>
      <w:r w:rsidRPr="004D0CA8">
        <w:rPr>
          <w:rStyle w:val="StyleUnderline"/>
          <w:highlight w:val="cyan"/>
        </w:rPr>
        <w:t>coalition for democracy</w:t>
      </w:r>
      <w:r w:rsidRPr="004D0CA8">
        <w:rPr>
          <w:rStyle w:val="StyleUnderline"/>
        </w:rPr>
        <w:t xml:space="preserve"> and liberal governance through </w:t>
      </w:r>
      <w:r w:rsidRPr="004D0CA8">
        <w:rPr>
          <w:rStyle w:val="Emphasis"/>
        </w:rPr>
        <w:t xml:space="preserve">innovative </w:t>
      </w:r>
      <w:r w:rsidRPr="004D0CA8">
        <w:rPr>
          <w:rStyle w:val="Emphasis"/>
          <w:highlight w:val="cyan"/>
        </w:rPr>
        <w:t>collaboration</w:t>
      </w:r>
      <w:r w:rsidRPr="004D0CA8">
        <w:rPr>
          <w:sz w:val="16"/>
        </w:rPr>
        <w:t xml:space="preserve">. </w:t>
      </w:r>
      <w:r w:rsidRPr="004D0CA8">
        <w:rPr>
          <w:rStyle w:val="StyleUnderline"/>
        </w:rPr>
        <w:t xml:space="preserve">NATO </w:t>
      </w:r>
      <w:r w:rsidRPr="004D0CA8">
        <w:rPr>
          <w:rStyle w:val="StyleUnderline"/>
          <w:highlight w:val="cyan"/>
        </w:rPr>
        <w:t>and</w:t>
      </w:r>
      <w:r w:rsidRPr="004D0CA8">
        <w:rPr>
          <w:rStyle w:val="StyleUnderline"/>
        </w:rPr>
        <w:t xml:space="preserve"> the Group of Seven (G7) are democratic “clubs:”</w:t>
      </w:r>
      <w:r w:rsidRPr="004D0CA8">
        <w:rPr>
          <w:sz w:val="16"/>
        </w:rPr>
        <w:t xml:space="preserve"> The “quad” consisting of the United States, India, Japan, and Australia is an unofficial grouping of Indo-Pacific democracies. The next administration should rejoin the Open Government Partnership and </w:t>
      </w:r>
      <w:r w:rsidRPr="004D0CA8">
        <w:rPr>
          <w:rStyle w:val="StyleUnderline"/>
        </w:rPr>
        <w:t>work through</w:t>
      </w:r>
      <w:r w:rsidRPr="004D0CA8">
        <w:rPr>
          <w:sz w:val="16"/>
        </w:rPr>
        <w:t xml:space="preserve"> all </w:t>
      </w:r>
      <w:r w:rsidRPr="004D0CA8">
        <w:rPr>
          <w:rStyle w:val="StyleUnderline"/>
        </w:rPr>
        <w:t xml:space="preserve">these groupings to </w:t>
      </w:r>
      <w:r w:rsidRPr="004D0CA8">
        <w:rPr>
          <w:rStyle w:val="StyleUnderline"/>
          <w:highlight w:val="cyan"/>
        </w:rPr>
        <w:t xml:space="preserve">restore </w:t>
      </w:r>
      <w:r w:rsidRPr="004D0CA8">
        <w:rPr>
          <w:rStyle w:val="Emphasis"/>
          <w:highlight w:val="cyan"/>
        </w:rPr>
        <w:t>faith</w:t>
      </w:r>
      <w:r w:rsidRPr="004D0CA8">
        <w:rPr>
          <w:sz w:val="16"/>
          <w:highlight w:val="cyan"/>
        </w:rPr>
        <w:t xml:space="preserve"> </w:t>
      </w:r>
      <w:r w:rsidRPr="004D0CA8">
        <w:rPr>
          <w:rStyle w:val="StyleUnderline"/>
          <w:highlight w:val="cyan"/>
        </w:rPr>
        <w:t>in</w:t>
      </w:r>
      <w:r w:rsidRPr="004D0CA8">
        <w:rPr>
          <w:rStyle w:val="StyleUnderline"/>
        </w:rPr>
        <w:t xml:space="preserve"> the inspirational ideas of</w:t>
      </w:r>
      <w:r w:rsidRPr="004D0CA8">
        <w:rPr>
          <w:sz w:val="16"/>
        </w:rPr>
        <w:t xml:space="preserve"> </w:t>
      </w:r>
      <w:r w:rsidRPr="004D0CA8">
        <w:rPr>
          <w:rStyle w:val="Emphasis"/>
        </w:rPr>
        <w:t xml:space="preserve">individual </w:t>
      </w:r>
      <w:r w:rsidRPr="004D0CA8">
        <w:rPr>
          <w:rStyle w:val="Emphasis"/>
          <w:highlight w:val="cyan"/>
        </w:rPr>
        <w:t>liberty</w:t>
      </w:r>
      <w:r w:rsidRPr="004D0CA8">
        <w:rPr>
          <w:sz w:val="16"/>
        </w:rPr>
        <w:t xml:space="preserve">, </w:t>
      </w:r>
      <w:r w:rsidRPr="004D0CA8">
        <w:rPr>
          <w:rStyle w:val="Emphasis"/>
          <w:highlight w:val="cyan"/>
        </w:rPr>
        <w:t>egalitarianism</w:t>
      </w:r>
      <w:r w:rsidRPr="004D0CA8">
        <w:rPr>
          <w:rStyle w:val="StyleUnderline"/>
          <w:highlight w:val="cyan"/>
        </w:rPr>
        <w:t>, and</w:t>
      </w:r>
      <w:r w:rsidRPr="004D0CA8">
        <w:rPr>
          <w:sz w:val="16"/>
          <w:highlight w:val="cyan"/>
        </w:rPr>
        <w:t xml:space="preserve"> </w:t>
      </w:r>
      <w:r w:rsidRPr="004D0CA8">
        <w:rPr>
          <w:rStyle w:val="Emphasis"/>
          <w:highlight w:val="cyan"/>
        </w:rPr>
        <w:t>justice</w:t>
      </w:r>
      <w:r w:rsidRPr="004D0CA8">
        <w:rPr>
          <w:sz w:val="16"/>
        </w:rPr>
        <w:t xml:space="preserve">... </w:t>
      </w:r>
      <w:r w:rsidRPr="004D0CA8">
        <w:rPr>
          <w:rStyle w:val="StyleUnderline"/>
        </w:rPr>
        <w:t xml:space="preserve">Joint information and </w:t>
      </w:r>
      <w:r w:rsidRPr="004D0CA8">
        <w:rPr>
          <w:rStyle w:val="Emphasis"/>
        </w:rPr>
        <w:t>public diplomacy initiatives</w:t>
      </w:r>
      <w:r w:rsidRPr="004D0CA8">
        <w:rPr>
          <w:rStyle w:val="StyleUnderline"/>
        </w:rPr>
        <w:t xml:space="preserve"> should be deployed to restore the power of the </w:t>
      </w:r>
      <w:r w:rsidRPr="004D0CA8">
        <w:rPr>
          <w:rStyle w:val="Emphasis"/>
        </w:rPr>
        <w:t>democratic governance</w:t>
      </w:r>
      <w:r w:rsidRPr="004D0CA8">
        <w:rPr>
          <w:sz w:val="16"/>
        </w:rPr>
        <w:t xml:space="preserve"> narrative. After all, </w:t>
      </w:r>
      <w:r w:rsidRPr="004D0CA8">
        <w:rPr>
          <w:rStyle w:val="StyleUnderline"/>
          <w:highlight w:val="cyan"/>
        </w:rPr>
        <w:t>it is not</w:t>
      </w:r>
      <w:r w:rsidRPr="004D0CA8">
        <w:rPr>
          <w:rStyle w:val="StyleUnderline"/>
        </w:rPr>
        <w:t xml:space="preserve"> these </w:t>
      </w:r>
      <w:r w:rsidRPr="004D0CA8">
        <w:rPr>
          <w:rStyle w:val="Emphasis"/>
          <w:highlight w:val="cyan"/>
        </w:rPr>
        <w:t>concepts</w:t>
      </w:r>
      <w:r w:rsidRPr="004D0CA8">
        <w:rPr>
          <w:rStyle w:val="StyleUnderline"/>
          <w:highlight w:val="cyan"/>
        </w:rPr>
        <w:t xml:space="preserve"> that</w:t>
      </w:r>
      <w:r w:rsidRPr="004D0CA8">
        <w:rPr>
          <w:rStyle w:val="StyleUnderline"/>
        </w:rPr>
        <w:t xml:space="preserve"> have </w:t>
      </w:r>
      <w:r w:rsidRPr="004D0CA8">
        <w:rPr>
          <w:rStyle w:val="StyleUnderline"/>
          <w:highlight w:val="cyan"/>
        </w:rPr>
        <w:t>failed</w:t>
      </w:r>
      <w:r w:rsidRPr="004D0CA8">
        <w:rPr>
          <w:rStyle w:val="StyleUnderline"/>
        </w:rPr>
        <w:t xml:space="preserve">; any </w:t>
      </w:r>
      <w:r w:rsidRPr="004D0CA8">
        <w:rPr>
          <w:rStyle w:val="Emphasis"/>
          <w:highlight w:val="cyan"/>
        </w:rPr>
        <w:t>failure</w:t>
      </w:r>
      <w:r w:rsidRPr="004D0CA8">
        <w:rPr>
          <w:rStyle w:val="StyleUnderline"/>
          <w:highlight w:val="cyan"/>
        </w:rPr>
        <w:t xml:space="preserve"> has been in</w:t>
      </w:r>
      <w:r w:rsidRPr="004D0CA8">
        <w:rPr>
          <w:rStyle w:val="StyleUnderline"/>
        </w:rPr>
        <w:t xml:space="preserve"> their </w:t>
      </w:r>
      <w:r w:rsidRPr="004D0CA8">
        <w:rPr>
          <w:rStyle w:val="Emphasis"/>
          <w:highlight w:val="cyan"/>
        </w:rPr>
        <w:t>implementation</w:t>
      </w:r>
      <w:r w:rsidRPr="004D0CA8">
        <w:rPr>
          <w:sz w:val="16"/>
        </w:rPr>
        <w:t xml:space="preserve">. </w:t>
      </w:r>
      <w:r w:rsidRPr="004D0CA8">
        <w:rPr>
          <w:rStyle w:val="StyleUnderline"/>
        </w:rPr>
        <w:t xml:space="preserve">U.S. bilateral relationships need not be hostage to democratic quid pro quos, but </w:t>
      </w:r>
      <w:r w:rsidRPr="004D0CA8">
        <w:rPr>
          <w:rStyle w:val="Emphasis"/>
          <w:highlight w:val="cyan"/>
        </w:rPr>
        <w:t>democracy should always be a shared aspiration</w:t>
      </w:r>
      <w:r w:rsidRPr="004D0CA8">
        <w:rPr>
          <w:rStyle w:val="StyleUnderline"/>
        </w:rPr>
        <w:t xml:space="preserve"> with our allies and partners, </w:t>
      </w:r>
      <w:r w:rsidRPr="00927ADF">
        <w:rPr>
          <w:rStyle w:val="StyleUnderline"/>
          <w:highlight w:val="cyan"/>
        </w:rPr>
        <w:t>and</w:t>
      </w:r>
      <w:r w:rsidRPr="004D0CA8">
        <w:rPr>
          <w:rStyle w:val="StyleUnderline"/>
        </w:rPr>
        <w:t xml:space="preserve"> never off the table. Promoting democracy </w:t>
      </w:r>
      <w:r w:rsidRPr="00927ADF">
        <w:rPr>
          <w:rStyle w:val="StyleUnderline"/>
          <w:highlight w:val="cyan"/>
        </w:rPr>
        <w:t xml:space="preserve">creates a </w:t>
      </w:r>
      <w:r w:rsidRPr="00927ADF">
        <w:rPr>
          <w:rStyle w:val="Emphasis"/>
          <w:highlight w:val="cyan"/>
        </w:rPr>
        <w:t>freer world</w:t>
      </w:r>
      <w:r w:rsidRPr="00927ADF">
        <w:rPr>
          <w:sz w:val="16"/>
          <w:highlight w:val="cyan"/>
        </w:rPr>
        <w:t xml:space="preserve"> </w:t>
      </w:r>
      <w:r w:rsidRPr="00927ADF">
        <w:rPr>
          <w:rStyle w:val="StyleUnderline"/>
          <w:highlight w:val="cyan"/>
        </w:rPr>
        <w:t>that is</w:t>
      </w:r>
      <w:r w:rsidRPr="00927ADF">
        <w:rPr>
          <w:sz w:val="16"/>
          <w:highlight w:val="cyan"/>
        </w:rPr>
        <w:t xml:space="preserve"> </w:t>
      </w:r>
      <w:r w:rsidRPr="00927ADF">
        <w:rPr>
          <w:rStyle w:val="Emphasis"/>
          <w:highlight w:val="cyan"/>
        </w:rPr>
        <w:t>safer</w:t>
      </w:r>
      <w:r w:rsidRPr="004D0CA8">
        <w:rPr>
          <w:sz w:val="16"/>
        </w:rPr>
        <w:t xml:space="preserve"> for Americans.</w:t>
      </w:r>
    </w:p>
    <w:p w14:paraId="511819B7" w14:textId="77777777" w:rsidR="004F1A2D" w:rsidRDefault="004F1A2D" w:rsidP="005F3884">
      <w:pPr>
        <w:pStyle w:val="Heading4"/>
      </w:pPr>
    </w:p>
    <w:p w14:paraId="3C9D1AF0" w14:textId="4E87F6E9" w:rsidR="005F3884" w:rsidRPr="00AE2A33" w:rsidRDefault="005F3884" w:rsidP="005F3884">
      <w:pPr>
        <w:pStyle w:val="Heading4"/>
      </w:pPr>
      <w:r>
        <w:t xml:space="preserve">Use </w:t>
      </w:r>
      <w:r w:rsidRPr="00B23CF9">
        <w:rPr>
          <w:u w:val="single"/>
        </w:rPr>
        <w:t>util</w:t>
      </w:r>
      <w:r>
        <w:t xml:space="preserve"> – it’s </w:t>
      </w:r>
      <w:r>
        <w:rPr>
          <w:u w:val="single"/>
        </w:rPr>
        <w:t>impartial</w:t>
      </w:r>
      <w:r>
        <w:t xml:space="preserve">, </w:t>
      </w:r>
      <w:r>
        <w:rPr>
          <w:u w:val="single"/>
        </w:rPr>
        <w:t>specific</w:t>
      </w:r>
      <w:r>
        <w:t xml:space="preserve"> to </w:t>
      </w:r>
      <w:r>
        <w:rPr>
          <w:u w:val="single"/>
        </w:rPr>
        <w:t>public actors</w:t>
      </w:r>
      <w:r>
        <w:t xml:space="preserve">, and </w:t>
      </w:r>
      <w:r>
        <w:rPr>
          <w:u w:val="single"/>
        </w:rPr>
        <w:t>resolves infinite regress</w:t>
      </w:r>
      <w:r>
        <w:t xml:space="preserve"> which explains </w:t>
      </w:r>
      <w:r>
        <w:rPr>
          <w:u w:val="single"/>
        </w:rPr>
        <w:t>all value</w:t>
      </w:r>
      <w:r>
        <w:t xml:space="preserve">. Reject </w:t>
      </w:r>
      <w:r>
        <w:rPr>
          <w:u w:val="single"/>
        </w:rPr>
        <w:t>flawed calc indicts</w:t>
      </w:r>
      <w:r>
        <w:t xml:space="preserve"> that </w:t>
      </w:r>
      <w:r>
        <w:rPr>
          <w:u w:val="single"/>
        </w:rPr>
        <w:t>misunderstand happiness</w:t>
      </w:r>
      <w:r>
        <w:t xml:space="preserve"> and rely on </w:t>
      </w:r>
      <w:r>
        <w:rPr>
          <w:u w:val="single"/>
        </w:rPr>
        <w:t>problematic intuitions</w:t>
      </w:r>
      <w:r>
        <w:t>.</w:t>
      </w:r>
    </w:p>
    <w:p w14:paraId="721F41E6" w14:textId="77777777" w:rsidR="005F3884" w:rsidRPr="00873F44" w:rsidRDefault="005F3884" w:rsidP="005F3884">
      <w:r w:rsidRPr="008B53FD">
        <w:rPr>
          <w:rStyle w:val="Style13ptBold"/>
        </w:rPr>
        <w:t xml:space="preserve">Greene 15 </w:t>
      </w:r>
      <w:r>
        <w:t>— (Joshua Greene, Professor of Psychology @ Harvard, being interviewed by Russ Roberts, “</w:t>
      </w:r>
      <w:r w:rsidRPr="008B53FD">
        <w:t>Joshua Greene on Moral Tribes, Moral Dilemmas, and Utilitarianism</w:t>
      </w:r>
      <w:r>
        <w:t xml:space="preserve">”, The Library of Economics and Liberty, 1-5-15, Available Online at </w:t>
      </w:r>
      <w:hyperlink r:id="rId12" w:anchor="audio-highlights" w:history="1">
        <w:r>
          <w:rPr>
            <w:rStyle w:val="Hyperlink"/>
          </w:rPr>
          <w:t>https://www.econtalk.org/joshua-greene-on-moral-tribes-moral-dilemmas-and-utilitarianism/#audio-highlights</w:t>
        </w:r>
      </w:hyperlink>
      <w:r>
        <w:t>, accessed 5-17-20, HKR-AM) **NB: Guest = Greene, and only his lines are highlighted/underlined</w:t>
      </w:r>
    </w:p>
    <w:p w14:paraId="34301728" w14:textId="77777777" w:rsidR="005F3884" w:rsidRPr="00AE2A33" w:rsidRDefault="005F3884" w:rsidP="005F3884">
      <w:pPr>
        <w:rPr>
          <w:rStyle w:val="StyleUnderline"/>
        </w:rPr>
      </w:pPr>
      <w:r w:rsidRPr="00AE2A33">
        <w:rPr>
          <w:sz w:val="16"/>
        </w:rPr>
        <w:t xml:space="preserve">Guest: Okay. So, I think </w:t>
      </w:r>
      <w:r w:rsidRPr="00124F26">
        <w:rPr>
          <w:rStyle w:val="StyleUnderline"/>
          <w:highlight w:val="green"/>
        </w:rPr>
        <w:t>util</w:t>
      </w:r>
      <w:r w:rsidRPr="00B304CE">
        <w:rPr>
          <w:rStyle w:val="StyleUnderline"/>
        </w:rPr>
        <w:t xml:space="preserve">itarianism </w:t>
      </w:r>
      <w:r w:rsidRPr="00124F26">
        <w:rPr>
          <w:rStyle w:val="StyleUnderline"/>
          <w:highlight w:val="green"/>
        </w:rPr>
        <w:t>is</w:t>
      </w:r>
      <w:r w:rsidRPr="00B304CE">
        <w:rPr>
          <w:rStyle w:val="StyleUnderline"/>
        </w:rPr>
        <w:t xml:space="preserve"> very much </w:t>
      </w:r>
      <w:r w:rsidRPr="00124F26">
        <w:rPr>
          <w:rStyle w:val="StyleUnderline"/>
          <w:highlight w:val="green"/>
        </w:rPr>
        <w:t>misunderstood</w:t>
      </w:r>
      <w:r w:rsidRPr="00AE2A33">
        <w:rPr>
          <w:sz w:val="16"/>
        </w:rPr>
        <w:t xml:space="preserve">. And this is part of the reason why we shouldn't even call it utilitarianism at all. </w:t>
      </w:r>
      <w:r w:rsidRPr="00B304CE">
        <w:rPr>
          <w:rStyle w:val="StyleUnderline"/>
        </w:rPr>
        <w:t>We should call it what I call 'deep pragmatism'</w:t>
      </w:r>
      <w:r w:rsidRPr="00AE2A33">
        <w:rPr>
          <w:sz w:val="16"/>
        </w:rPr>
        <w:t xml:space="preserve">, which I think better captures what I think utilitarianism is really like, if you really apply it in real life, in light of an understanding of human nature. But, we can come back to that. The idea, </w:t>
      </w:r>
      <w:r w:rsidRPr="00124F26">
        <w:rPr>
          <w:rStyle w:val="StyleUnderline"/>
          <w:highlight w:val="green"/>
        </w:rPr>
        <w:t>going back to</w:t>
      </w:r>
      <w:r w:rsidRPr="00B304CE">
        <w:rPr>
          <w:rStyle w:val="StyleUnderline"/>
        </w:rPr>
        <w:t xml:space="preserve"> </w:t>
      </w:r>
      <w:r w:rsidRPr="00124F26">
        <w:rPr>
          <w:rStyle w:val="StyleUnderline"/>
          <w:highlight w:val="green"/>
        </w:rPr>
        <w:t>the tragedy of</w:t>
      </w:r>
      <w:r w:rsidRPr="00B304CE">
        <w:rPr>
          <w:rStyle w:val="StyleUnderline"/>
        </w:rPr>
        <w:t xml:space="preserve"> common-sense </w:t>
      </w:r>
      <w:r w:rsidRPr="00124F26">
        <w:rPr>
          <w:rStyle w:val="StyleUnderline"/>
          <w:highlight w:val="green"/>
        </w:rPr>
        <w:t>morality</w:t>
      </w:r>
      <w:r w:rsidRPr="00B304CE">
        <w:rPr>
          <w:rStyle w:val="StyleUnderline"/>
        </w:rPr>
        <w:t xml:space="preserve"> is </w:t>
      </w:r>
      <w:r w:rsidRPr="00124F26">
        <w:rPr>
          <w:rStyle w:val="StyleUnderline"/>
          <w:highlight w:val="green"/>
        </w:rPr>
        <w:t>you've</w:t>
      </w:r>
      <w:r w:rsidRPr="00B304CE">
        <w:rPr>
          <w:rStyle w:val="StyleUnderline"/>
        </w:rPr>
        <w:t xml:space="preserve"> </w:t>
      </w:r>
      <w:r w:rsidRPr="00124F26">
        <w:rPr>
          <w:rStyle w:val="StyleUnderline"/>
          <w:highlight w:val="green"/>
        </w:rPr>
        <w:t>got</w:t>
      </w:r>
      <w:r w:rsidRPr="00B304CE">
        <w:rPr>
          <w:rStyle w:val="StyleUnderline"/>
        </w:rPr>
        <w:t xml:space="preserve"> all these different </w:t>
      </w:r>
      <w:r w:rsidRPr="00124F26">
        <w:rPr>
          <w:rStyle w:val="StyleUnderline"/>
          <w:highlight w:val="green"/>
        </w:rPr>
        <w:t>tribes</w:t>
      </w:r>
      <w:r w:rsidRPr="00B304CE">
        <w:rPr>
          <w:rStyle w:val="StyleUnderline"/>
        </w:rPr>
        <w:t xml:space="preserve"> </w:t>
      </w:r>
      <w:r w:rsidRPr="00124F26">
        <w:rPr>
          <w:rStyle w:val="StyleUnderline"/>
          <w:highlight w:val="green"/>
        </w:rPr>
        <w:t>with</w:t>
      </w:r>
      <w:r w:rsidRPr="00B304CE">
        <w:rPr>
          <w:rStyle w:val="StyleUnderline"/>
        </w:rPr>
        <w:t xml:space="preserve"> all of these </w:t>
      </w:r>
      <w:r w:rsidRPr="00124F26">
        <w:rPr>
          <w:rStyle w:val="StyleUnderline"/>
          <w:highlight w:val="green"/>
        </w:rPr>
        <w:t>different values based</w:t>
      </w:r>
      <w:r w:rsidRPr="00B304CE">
        <w:rPr>
          <w:rStyle w:val="StyleUnderline"/>
        </w:rPr>
        <w:t xml:space="preserve"> </w:t>
      </w:r>
      <w:r w:rsidRPr="00124F26">
        <w:rPr>
          <w:rStyle w:val="StyleUnderline"/>
          <w:highlight w:val="green"/>
        </w:rPr>
        <w:t>on</w:t>
      </w:r>
      <w:r w:rsidRPr="00B304CE">
        <w:rPr>
          <w:rStyle w:val="StyleUnderline"/>
        </w:rPr>
        <w:t xml:space="preserve"> their </w:t>
      </w:r>
      <w:r w:rsidRPr="00124F26">
        <w:rPr>
          <w:rStyle w:val="StyleUnderline"/>
          <w:highlight w:val="green"/>
        </w:rPr>
        <w:t>different ways of life.</w:t>
      </w:r>
      <w:r w:rsidRPr="00B304CE">
        <w:rPr>
          <w:rStyle w:val="StyleUnderline"/>
        </w:rPr>
        <w:t xml:space="preserve"> What can they do to get along</w:t>
      </w:r>
      <w:r w:rsidRPr="00AE2A33">
        <w:rPr>
          <w:sz w:val="16"/>
        </w:rPr>
        <w:t xml:space="preserve">? And I think that the best answer that we have is--well, let's back up. </w:t>
      </w:r>
      <w:r w:rsidRPr="00B304CE">
        <w:rPr>
          <w:rStyle w:val="StyleUnderline"/>
        </w:rPr>
        <w:t xml:space="preserve">In order </w:t>
      </w:r>
      <w:r w:rsidRPr="00124F26">
        <w:rPr>
          <w:rStyle w:val="StyleUnderline"/>
          <w:highlight w:val="green"/>
        </w:rPr>
        <w:t>to resolve</w:t>
      </w:r>
      <w:r w:rsidRPr="00B304CE">
        <w:rPr>
          <w:rStyle w:val="StyleUnderline"/>
        </w:rPr>
        <w:t xml:space="preserve"> </w:t>
      </w:r>
      <w:r w:rsidRPr="00124F26">
        <w:rPr>
          <w:rStyle w:val="StyleUnderline"/>
          <w:highlight w:val="green"/>
        </w:rPr>
        <w:t>any</w:t>
      </w:r>
      <w:r w:rsidRPr="00B304CE">
        <w:rPr>
          <w:rStyle w:val="StyleUnderline"/>
        </w:rPr>
        <w:t xml:space="preserve"> kind of </w:t>
      </w:r>
      <w:r w:rsidRPr="00124F26">
        <w:rPr>
          <w:rStyle w:val="StyleUnderline"/>
          <w:highlight w:val="green"/>
        </w:rPr>
        <w:t>tradeoff</w:t>
      </w:r>
      <w:r w:rsidRPr="00B304CE">
        <w:rPr>
          <w:rStyle w:val="StyleUnderline"/>
        </w:rPr>
        <w:t xml:space="preserve">, you have to </w:t>
      </w:r>
      <w:r w:rsidRPr="00124F26">
        <w:rPr>
          <w:rStyle w:val="StyleUnderline"/>
          <w:highlight w:val="green"/>
        </w:rPr>
        <w:t>have</w:t>
      </w:r>
      <w:r w:rsidRPr="00B304CE">
        <w:rPr>
          <w:rStyle w:val="StyleUnderline"/>
        </w:rPr>
        <w:t xml:space="preserve"> </w:t>
      </w:r>
      <w:r w:rsidRPr="00124F26">
        <w:rPr>
          <w:rStyle w:val="StyleUnderline"/>
          <w:highlight w:val="green"/>
        </w:rPr>
        <w:t>some</w:t>
      </w:r>
      <w:r w:rsidRPr="00B304CE">
        <w:rPr>
          <w:rStyle w:val="StyleUnderline"/>
        </w:rPr>
        <w:t xml:space="preserve"> kind of </w:t>
      </w:r>
      <w:r w:rsidRPr="00124F26">
        <w:rPr>
          <w:rStyle w:val="StyleUnderline"/>
          <w:highlight w:val="green"/>
        </w:rPr>
        <w:t>common metric.</w:t>
      </w:r>
      <w:r w:rsidRPr="00B304CE">
        <w:rPr>
          <w:rStyle w:val="StyleUnderline"/>
        </w:rPr>
        <w:t xml:space="preserve"> You have to have some kind of common currency. And I think that what utilitarianism, whether it's the moral truth or not, is </w:t>
      </w:r>
      <w:r w:rsidRPr="00B304CE">
        <w:rPr>
          <w:rStyle w:val="StyleUnderline"/>
          <w:b/>
        </w:rPr>
        <w:t>provide</w:t>
      </w:r>
      <w:r w:rsidRPr="00B304CE">
        <w:rPr>
          <w:rStyle w:val="StyleUnderline"/>
        </w:rPr>
        <w:t xml:space="preserve"> a kind of </w:t>
      </w:r>
      <w:r w:rsidRPr="00B304CE">
        <w:rPr>
          <w:rStyle w:val="StyleUnderline"/>
          <w:b/>
        </w:rPr>
        <w:t>common currency</w:t>
      </w:r>
      <w:r w:rsidRPr="00AE2A33">
        <w:rPr>
          <w:sz w:val="16"/>
        </w:rPr>
        <w:t xml:space="preserve">. So, </w:t>
      </w:r>
      <w:r w:rsidRPr="00B304CE">
        <w:rPr>
          <w:rStyle w:val="StyleUnderline"/>
        </w:rPr>
        <w:t xml:space="preserve">what is </w:t>
      </w:r>
      <w:r w:rsidRPr="00124F26">
        <w:rPr>
          <w:rStyle w:val="StyleUnderline"/>
          <w:highlight w:val="green"/>
        </w:rPr>
        <w:t>util</w:t>
      </w:r>
      <w:r w:rsidRPr="00B304CE">
        <w:rPr>
          <w:rStyle w:val="StyleUnderline"/>
        </w:rPr>
        <w:t>itarianism?</w:t>
      </w:r>
      <w:r w:rsidRPr="00AE2A33">
        <w:rPr>
          <w:sz w:val="16"/>
        </w:rPr>
        <w:t xml:space="preserve"> It's basically the idea that--</w:t>
      </w:r>
      <w:r w:rsidRPr="00B304CE">
        <w:rPr>
          <w:rStyle w:val="StyleUnderline"/>
        </w:rPr>
        <w:t>it</w:t>
      </w:r>
      <w:r w:rsidRPr="00124F26">
        <w:rPr>
          <w:rStyle w:val="StyleUnderline"/>
          <w:highlight w:val="green"/>
        </w:rPr>
        <w:t>'s</w:t>
      </w:r>
      <w:r w:rsidRPr="00B304CE">
        <w:rPr>
          <w:rStyle w:val="StyleUnderline"/>
        </w:rPr>
        <w:t xml:space="preserve"> really </w:t>
      </w:r>
      <w:r w:rsidRPr="00124F26">
        <w:rPr>
          <w:rStyle w:val="StyleUnderline"/>
          <w:highlight w:val="green"/>
        </w:rPr>
        <w:t>two</w:t>
      </w:r>
      <w:r w:rsidRPr="00B304CE">
        <w:rPr>
          <w:rStyle w:val="StyleUnderline"/>
        </w:rPr>
        <w:t xml:space="preserve"> </w:t>
      </w:r>
      <w:r w:rsidRPr="00124F26">
        <w:rPr>
          <w:rStyle w:val="StyleUnderline"/>
          <w:highlight w:val="green"/>
        </w:rPr>
        <w:t>ideas</w:t>
      </w:r>
      <w:r w:rsidRPr="00B304CE">
        <w:rPr>
          <w:rStyle w:val="StyleUnderline"/>
        </w:rPr>
        <w:t xml:space="preserve"> put together. </w:t>
      </w:r>
      <w:r w:rsidRPr="00124F26">
        <w:rPr>
          <w:rStyle w:val="StyleUnderline"/>
          <w:highlight w:val="green"/>
        </w:rPr>
        <w:t>One is</w:t>
      </w:r>
      <w:r w:rsidRPr="00B304CE">
        <w:rPr>
          <w:rStyle w:val="StyleUnderline"/>
        </w:rPr>
        <w:t xml:space="preserve"> the idea of </w:t>
      </w:r>
      <w:r w:rsidRPr="00124F26">
        <w:rPr>
          <w:rStyle w:val="StyleUnderline"/>
          <w:highlight w:val="green"/>
        </w:rPr>
        <w:t>impartiality</w:t>
      </w:r>
      <w:r w:rsidRPr="00AE2A33">
        <w:rPr>
          <w:sz w:val="16"/>
        </w:rPr>
        <w:t>. That is</w:t>
      </w:r>
      <w:r w:rsidRPr="00204FE4">
        <w:rPr>
          <w:rStyle w:val="StyleUnderline"/>
        </w:rPr>
        <w:t xml:space="preserve">, at least </w:t>
      </w:r>
      <w:r w:rsidRPr="00124F26">
        <w:rPr>
          <w:rStyle w:val="StyleUnderline"/>
          <w:b/>
          <w:highlight w:val="green"/>
        </w:rPr>
        <w:t>as social decision makers</w:t>
      </w:r>
      <w:r w:rsidRPr="00204FE4">
        <w:rPr>
          <w:rStyle w:val="StyleUnderline"/>
        </w:rPr>
        <w:t xml:space="preserve">, </w:t>
      </w:r>
      <w:r w:rsidRPr="00124F26">
        <w:rPr>
          <w:rStyle w:val="StyleUnderline"/>
          <w:highlight w:val="green"/>
        </w:rPr>
        <w:t>we should regard</w:t>
      </w:r>
      <w:r w:rsidRPr="00204FE4">
        <w:rPr>
          <w:rStyle w:val="StyleUnderline"/>
        </w:rPr>
        <w:t xml:space="preserve"> </w:t>
      </w:r>
      <w:r w:rsidRPr="00124F26">
        <w:rPr>
          <w:rStyle w:val="StyleUnderline"/>
          <w:highlight w:val="green"/>
        </w:rPr>
        <w:t>everybody's interests as</w:t>
      </w:r>
      <w:r w:rsidRPr="00204FE4">
        <w:rPr>
          <w:rStyle w:val="StyleUnderline"/>
        </w:rPr>
        <w:t xml:space="preserve"> of </w:t>
      </w:r>
      <w:r w:rsidRPr="00124F26">
        <w:rPr>
          <w:rStyle w:val="StyleUnderline"/>
          <w:highlight w:val="green"/>
        </w:rPr>
        <w:t>equal</w:t>
      </w:r>
      <w:r w:rsidRPr="00204FE4">
        <w:rPr>
          <w:rStyle w:val="StyleUnderline"/>
        </w:rPr>
        <w:t xml:space="preserve"> worth. Everybody counts the same.</w:t>
      </w:r>
      <w:r w:rsidRPr="00AE2A33">
        <w:rPr>
          <w:sz w:val="16"/>
        </w:rPr>
        <w:t xml:space="preserve"> And then you might say, 'Well, but okay, </w:t>
      </w:r>
      <w:r w:rsidRPr="00B77D25">
        <w:rPr>
          <w:rStyle w:val="StyleUnderline"/>
        </w:rPr>
        <w:t xml:space="preserve">what does it mean to count everybody the same? </w:t>
      </w:r>
      <w:r w:rsidRPr="00124F26">
        <w:rPr>
          <w:rStyle w:val="StyleUnderline"/>
          <w:highlight w:val="green"/>
        </w:rPr>
        <w:t>What</w:t>
      </w:r>
      <w:r w:rsidRPr="00B77D25">
        <w:rPr>
          <w:rStyle w:val="StyleUnderline"/>
        </w:rPr>
        <w:t xml:space="preserve"> is it that really </w:t>
      </w:r>
      <w:r w:rsidRPr="00124F26">
        <w:rPr>
          <w:rStyle w:val="StyleUnderline"/>
          <w:highlight w:val="green"/>
        </w:rPr>
        <w:t>matters</w:t>
      </w:r>
      <w:r w:rsidRPr="00B77D25">
        <w:rPr>
          <w:rStyle w:val="StyleUnderline"/>
        </w:rPr>
        <w:t xml:space="preserve"> </w:t>
      </w:r>
      <w:r w:rsidRPr="00AE2A33">
        <w:rPr>
          <w:rStyle w:val="StyleUnderline"/>
        </w:rPr>
        <w:t>for</w:t>
      </w:r>
      <w:r w:rsidRPr="00B77D25">
        <w:rPr>
          <w:rStyle w:val="StyleUnderline"/>
        </w:rPr>
        <w:t xml:space="preserve"> you and for me and </w:t>
      </w:r>
      <w:r w:rsidRPr="00124F26">
        <w:rPr>
          <w:rStyle w:val="StyleUnderline"/>
          <w:highlight w:val="green"/>
        </w:rPr>
        <w:t>for everybody</w:t>
      </w:r>
      <w:r w:rsidRPr="00B77D25">
        <w:rPr>
          <w:rStyle w:val="StyleUnderline"/>
        </w:rPr>
        <w:t xml:space="preserve"> else?' And</w:t>
      </w:r>
      <w:r w:rsidRPr="00AE2A33">
        <w:rPr>
          <w:sz w:val="16"/>
        </w:rPr>
        <w:t xml:space="preserve"> </w:t>
      </w:r>
      <w:r w:rsidRPr="00B77D25">
        <w:rPr>
          <w:rStyle w:val="StyleUnderline"/>
        </w:rPr>
        <w:t xml:space="preserve">there </w:t>
      </w:r>
      <w:r w:rsidRPr="00124F26">
        <w:rPr>
          <w:rStyle w:val="StyleUnderline"/>
          <w:highlight w:val="green"/>
        </w:rPr>
        <w:t>the</w:t>
      </w:r>
      <w:r w:rsidRPr="00B77D25">
        <w:rPr>
          <w:rStyle w:val="StyleUnderline"/>
        </w:rPr>
        <w:t xml:space="preserve"> utilitarian's </w:t>
      </w:r>
      <w:r w:rsidRPr="00124F26">
        <w:rPr>
          <w:rStyle w:val="StyleUnderline"/>
          <w:highlight w:val="green"/>
        </w:rPr>
        <w:t>answer is</w:t>
      </w:r>
      <w:r w:rsidRPr="00B77D25">
        <w:rPr>
          <w:rStyle w:val="StyleUnderline"/>
        </w:rPr>
        <w:t xml:space="preserve"> what</w:t>
      </w:r>
      <w:r w:rsidRPr="00AE2A33">
        <w:rPr>
          <w:sz w:val="16"/>
        </w:rPr>
        <w:t xml:space="preserve"> </w:t>
      </w:r>
      <w:r w:rsidRPr="00B77D25">
        <w:rPr>
          <w:rStyle w:val="StyleUnderline"/>
        </w:rPr>
        <w:t>is sometimes called</w:t>
      </w:r>
      <w:r w:rsidRPr="00AE2A33">
        <w:rPr>
          <w:sz w:val="16"/>
        </w:rPr>
        <w:t xml:space="preserve">, somewhat accurately and somewhat misleadingly, </w:t>
      </w:r>
      <w:r w:rsidRPr="00124F26">
        <w:rPr>
          <w:rStyle w:val="StyleUnderline"/>
          <w:highlight w:val="green"/>
        </w:rPr>
        <w:t>happiness</w:t>
      </w:r>
      <w:r w:rsidRPr="00AE2A33">
        <w:rPr>
          <w:sz w:val="16"/>
        </w:rPr>
        <w:t xml:space="preserve">. But </w:t>
      </w:r>
      <w:r w:rsidRPr="00B77D25">
        <w:rPr>
          <w:rStyle w:val="StyleUnderline"/>
        </w:rPr>
        <w:t xml:space="preserve">it's </w:t>
      </w:r>
      <w:r w:rsidRPr="00124F26">
        <w:rPr>
          <w:rStyle w:val="StyleUnderline"/>
          <w:highlight w:val="green"/>
        </w:rPr>
        <w:t>not</w:t>
      </w:r>
      <w:r w:rsidRPr="00B77D25">
        <w:rPr>
          <w:rStyle w:val="StyleUnderline"/>
        </w:rPr>
        <w:t xml:space="preserve"> really happiness </w:t>
      </w:r>
      <w:r w:rsidRPr="00124F26">
        <w:rPr>
          <w:rStyle w:val="StyleUnderline"/>
          <w:highlight w:val="green"/>
        </w:rPr>
        <w:t>in the sense of</w:t>
      </w:r>
      <w:r w:rsidRPr="00B77D25">
        <w:rPr>
          <w:rStyle w:val="StyleUnderline"/>
        </w:rPr>
        <w:t xml:space="preserve"> cherries on sundaes</w:t>
      </w:r>
      <w:r w:rsidRPr="00124F26">
        <w:rPr>
          <w:rStyle w:val="StyleUnderline"/>
          <w:highlight w:val="green"/>
        </w:rPr>
        <w:t>, things that make you smile. It's</w:t>
      </w:r>
      <w:r w:rsidRPr="00B77D25">
        <w:rPr>
          <w:rStyle w:val="StyleUnderline"/>
        </w:rPr>
        <w:t xml:space="preserve"> really </w:t>
      </w:r>
      <w:r w:rsidRPr="00124F26">
        <w:rPr>
          <w:rStyle w:val="StyleUnderline"/>
          <w:highlight w:val="green"/>
        </w:rPr>
        <w:t>the quality of conscious experience</w:t>
      </w:r>
      <w:r w:rsidRPr="00B77D25">
        <w:rPr>
          <w:rStyle w:val="StyleUnderline"/>
        </w:rPr>
        <w:t>.</w:t>
      </w:r>
      <w:r w:rsidRPr="00AE2A33">
        <w:rPr>
          <w:sz w:val="16"/>
        </w:rPr>
        <w:t xml:space="preserve"> So, the idea is that </w:t>
      </w:r>
      <w:r w:rsidRPr="00124F26">
        <w:rPr>
          <w:rStyle w:val="StyleUnderline"/>
          <w:highlight w:val="green"/>
        </w:rPr>
        <w:t>if you start with</w:t>
      </w:r>
      <w:r w:rsidRPr="00B77D25">
        <w:rPr>
          <w:rStyle w:val="StyleUnderline"/>
        </w:rPr>
        <w:t xml:space="preserve"> </w:t>
      </w:r>
      <w:r w:rsidRPr="00124F26">
        <w:rPr>
          <w:rStyle w:val="StyleUnderline"/>
          <w:highlight w:val="green"/>
        </w:rPr>
        <w:t>anything</w:t>
      </w:r>
      <w:r w:rsidRPr="00B77D25">
        <w:rPr>
          <w:rStyle w:val="StyleUnderline"/>
        </w:rPr>
        <w:t xml:space="preserve"> that </w:t>
      </w:r>
      <w:r w:rsidRPr="00124F26">
        <w:rPr>
          <w:rStyle w:val="StyleUnderline"/>
          <w:highlight w:val="green"/>
        </w:rPr>
        <w:t>you value</w:t>
      </w:r>
      <w:r w:rsidRPr="00B77D25">
        <w:rPr>
          <w:rStyle w:val="StyleUnderline"/>
        </w:rPr>
        <w:t xml:space="preserve">, </w:t>
      </w:r>
      <w:r w:rsidRPr="00124F26">
        <w:rPr>
          <w:rStyle w:val="StyleUnderline"/>
          <w:highlight w:val="green"/>
        </w:rPr>
        <w:t>and say, 'Why do you care about that?</w:t>
      </w:r>
      <w:r w:rsidRPr="00B77D25">
        <w:rPr>
          <w:rStyle w:val="StyleUnderline"/>
        </w:rPr>
        <w:t>' and keep asking</w:t>
      </w:r>
      <w:r w:rsidRPr="00AE2A33">
        <w:rPr>
          <w:sz w:val="16"/>
        </w:rPr>
        <w:t xml:space="preserve">, 'Why do you care about that?' or 'Why do you care about that?' </w:t>
      </w:r>
      <w:r w:rsidRPr="00124F26">
        <w:rPr>
          <w:rStyle w:val="StyleUnderline"/>
          <w:highlight w:val="green"/>
        </w:rPr>
        <w:t>you</w:t>
      </w:r>
      <w:r w:rsidRPr="00B77D25">
        <w:rPr>
          <w:rStyle w:val="StyleUnderline"/>
        </w:rPr>
        <w:t xml:space="preserve"> ultimately </w:t>
      </w:r>
      <w:r w:rsidRPr="00124F26">
        <w:rPr>
          <w:rStyle w:val="StyleUnderline"/>
          <w:highlight w:val="green"/>
        </w:rPr>
        <w:t xml:space="preserve">come down </w:t>
      </w:r>
      <w:r w:rsidRPr="00AE2A33">
        <w:rPr>
          <w:rStyle w:val="StyleUnderline"/>
        </w:rPr>
        <w:t>to</w:t>
      </w:r>
      <w:r w:rsidRPr="00B77D25">
        <w:rPr>
          <w:rStyle w:val="StyleUnderline"/>
        </w:rPr>
        <w:t xml:space="preserve"> </w:t>
      </w:r>
      <w:r w:rsidRPr="00124F26">
        <w:rPr>
          <w:rStyle w:val="StyleUnderline"/>
          <w:highlight w:val="green"/>
        </w:rPr>
        <w:t>the quality</w:t>
      </w:r>
      <w:r w:rsidRPr="00B77D25">
        <w:rPr>
          <w:rStyle w:val="StyleUnderline"/>
        </w:rPr>
        <w:t xml:space="preserve"> </w:t>
      </w:r>
      <w:r w:rsidRPr="00124F26">
        <w:rPr>
          <w:rStyle w:val="StyleUnderline"/>
          <w:highlight w:val="green"/>
        </w:rPr>
        <w:t>of</w:t>
      </w:r>
      <w:r w:rsidRPr="00B77D25">
        <w:rPr>
          <w:rStyle w:val="StyleUnderline"/>
        </w:rPr>
        <w:t xml:space="preserve"> someone's conscious </w:t>
      </w:r>
      <w:r w:rsidRPr="00124F26">
        <w:rPr>
          <w:rStyle w:val="StyleUnderline"/>
          <w:highlight w:val="green"/>
        </w:rPr>
        <w:t>experience</w:t>
      </w:r>
      <w:r w:rsidRPr="00AE2A33">
        <w:rPr>
          <w:sz w:val="16"/>
        </w:rPr>
        <w:t xml:space="preserve">. So </w:t>
      </w:r>
      <w:r w:rsidRPr="00124F26">
        <w:rPr>
          <w:rStyle w:val="StyleUnderline"/>
          <w:highlight w:val="green"/>
        </w:rPr>
        <w:t>if I</w:t>
      </w:r>
      <w:r w:rsidRPr="00B77D25">
        <w:rPr>
          <w:rStyle w:val="StyleUnderline"/>
        </w:rPr>
        <w:t xml:space="preserve"> were to </w:t>
      </w:r>
      <w:r w:rsidRPr="00124F26">
        <w:rPr>
          <w:rStyle w:val="StyleUnderline"/>
          <w:highlight w:val="green"/>
        </w:rPr>
        <w:t>say</w:t>
      </w:r>
      <w:r w:rsidRPr="00B77D25">
        <w:rPr>
          <w:rStyle w:val="StyleUnderline"/>
        </w:rPr>
        <w:t xml:space="preserve">, </w:t>
      </w:r>
      <w:r w:rsidRPr="00124F26">
        <w:rPr>
          <w:rStyle w:val="StyleUnderline"/>
          <w:highlight w:val="green"/>
        </w:rPr>
        <w:t>'Why did you go to work</w:t>
      </w:r>
      <w:r w:rsidRPr="00B77D25">
        <w:rPr>
          <w:rStyle w:val="StyleUnderline"/>
        </w:rPr>
        <w:t xml:space="preserve"> today?' </w:t>
      </w:r>
      <w:r w:rsidRPr="00124F26">
        <w:rPr>
          <w:rStyle w:val="StyleUnderline"/>
          <w:highlight w:val="green"/>
        </w:rPr>
        <w:t>you'd say</w:t>
      </w:r>
      <w:r w:rsidRPr="00B77D25">
        <w:rPr>
          <w:rStyle w:val="StyleUnderline"/>
        </w:rPr>
        <w:t xml:space="preserve">, 'Well, </w:t>
      </w:r>
      <w:r w:rsidRPr="00124F26">
        <w:rPr>
          <w:rStyle w:val="StyleUnderline"/>
          <w:highlight w:val="green"/>
        </w:rPr>
        <w:t>I need to make money</w:t>
      </w:r>
      <w:r w:rsidRPr="00B77D25">
        <w:rPr>
          <w:rStyle w:val="StyleUnderline"/>
        </w:rPr>
        <w:t xml:space="preserve">; and I also enjoy my work.' 'Well, what do you need your money for?' 'Well, I need </w:t>
      </w:r>
      <w:r w:rsidRPr="00124F26">
        <w:rPr>
          <w:rStyle w:val="StyleUnderline"/>
          <w:highlight w:val="green"/>
        </w:rPr>
        <w:t>to have a place to live</w:t>
      </w:r>
      <w:r w:rsidRPr="00B77D25">
        <w:rPr>
          <w:rStyle w:val="StyleUnderline"/>
        </w:rPr>
        <w:t xml:space="preserve">; it costs money.' 'Well, why can't you just live outside?' 'Well, I need a place </w:t>
      </w:r>
      <w:r w:rsidRPr="00124F26">
        <w:rPr>
          <w:rStyle w:val="StyleUnderline"/>
          <w:highlight w:val="green"/>
        </w:rPr>
        <w:t>to sleep</w:t>
      </w:r>
      <w:r w:rsidRPr="00B77D25">
        <w:rPr>
          <w:rStyle w:val="StyleUnderline"/>
        </w:rPr>
        <w:t xml:space="preserve">; </w:t>
      </w:r>
      <w:r w:rsidRPr="00124F26">
        <w:rPr>
          <w:rStyle w:val="StyleUnderline"/>
          <w:highlight w:val="green"/>
        </w:rPr>
        <w:t>it's cold</w:t>
      </w:r>
      <w:r w:rsidRPr="00B77D25">
        <w:rPr>
          <w:rStyle w:val="StyleUnderline"/>
        </w:rPr>
        <w:t xml:space="preserve"> at night.' 'Well, </w:t>
      </w:r>
      <w:r w:rsidRPr="00124F26">
        <w:rPr>
          <w:rStyle w:val="StyleUnderline"/>
          <w:highlight w:val="green"/>
        </w:rPr>
        <w:t>what's wrong with</w:t>
      </w:r>
      <w:r w:rsidRPr="00B77D25">
        <w:rPr>
          <w:rStyle w:val="StyleUnderline"/>
        </w:rPr>
        <w:t xml:space="preserve"> being </w:t>
      </w:r>
      <w:r w:rsidRPr="00124F26">
        <w:rPr>
          <w:rStyle w:val="StyleUnderline"/>
          <w:highlight w:val="green"/>
        </w:rPr>
        <w:t>cold</w:t>
      </w:r>
      <w:r w:rsidRPr="00B77D25">
        <w:rPr>
          <w:rStyle w:val="StyleUnderline"/>
        </w:rPr>
        <w:t xml:space="preserve">?' 'Well, it's uncomfortable.' 'What's wrong with being uncomfortable?' </w:t>
      </w:r>
      <w:r w:rsidRPr="00124F26">
        <w:rPr>
          <w:rStyle w:val="StyleUnderline"/>
          <w:highlight w:val="green"/>
        </w:rPr>
        <w:t>'It's just bad</w:t>
      </w:r>
      <w:r w:rsidRPr="00B77D25">
        <w:rPr>
          <w:rStyle w:val="StyleUnderline"/>
        </w:rPr>
        <w:t>.' Right?</w:t>
      </w:r>
      <w:r w:rsidRPr="00AE2A33">
        <w:rPr>
          <w:sz w:val="16"/>
        </w:rPr>
        <w:t xml:space="preserve"> </w:t>
      </w:r>
      <w:r w:rsidRPr="00B77D25">
        <w:rPr>
          <w:rStyle w:val="StyleUnderline"/>
        </w:rPr>
        <w:t>At some point if you keep asking why, why, why, it's going to come down to the conscious experience--</w:t>
      </w:r>
      <w:r w:rsidRPr="00124F26">
        <w:rPr>
          <w:rStyle w:val="StyleUnderline"/>
          <w:highlight w:val="green"/>
        </w:rPr>
        <w:t>in Bentham's terms</w:t>
      </w:r>
      <w:r w:rsidRPr="00AE2A33">
        <w:rPr>
          <w:sz w:val="16"/>
        </w:rPr>
        <w:t xml:space="preserve">, again somewhat misleading, </w:t>
      </w:r>
      <w:r w:rsidRPr="00124F26">
        <w:rPr>
          <w:rStyle w:val="StyleUnderline"/>
          <w:highlight w:val="green"/>
        </w:rPr>
        <w:t>the pleasure and pain</w:t>
      </w:r>
      <w:r w:rsidRPr="00B77D25">
        <w:rPr>
          <w:rStyle w:val="StyleUnderline"/>
        </w:rPr>
        <w:t xml:space="preserve"> of either you or somebody else that you care about.</w:t>
      </w:r>
      <w:r w:rsidRPr="00AE2A33">
        <w:rPr>
          <w:sz w:val="16"/>
        </w:rPr>
        <w:t xml:space="preserve"> So </w:t>
      </w:r>
      <w:r w:rsidRPr="00B77D25">
        <w:rPr>
          <w:rStyle w:val="StyleUnderline"/>
        </w:rPr>
        <w:t>the utilitarian idea is to say, Okay, we all have our pleasures and pains, and as a moral philosophy we should all count equally.</w:t>
      </w:r>
      <w:r w:rsidRPr="00AE2A33">
        <w:rPr>
          <w:sz w:val="16"/>
        </w:rPr>
        <w:t xml:space="preserve"> And </w:t>
      </w:r>
      <w:r w:rsidRPr="00B77D25">
        <w:rPr>
          <w:rStyle w:val="StyleUnderline"/>
        </w:rPr>
        <w:t xml:space="preserve">so </w:t>
      </w:r>
      <w:r w:rsidRPr="00124F26">
        <w:rPr>
          <w:rStyle w:val="StyleUnderline"/>
          <w:highlight w:val="green"/>
        </w:rPr>
        <w:t xml:space="preserve">a good standard for </w:t>
      </w:r>
      <w:r w:rsidRPr="00124F26">
        <w:rPr>
          <w:rStyle w:val="StyleUnderline"/>
          <w:b/>
          <w:highlight w:val="green"/>
        </w:rPr>
        <w:t>resolving</w:t>
      </w:r>
      <w:r w:rsidRPr="00124F26">
        <w:rPr>
          <w:rStyle w:val="StyleUnderline"/>
          <w:highlight w:val="green"/>
        </w:rPr>
        <w:t xml:space="preserve"> </w:t>
      </w:r>
      <w:r w:rsidRPr="00124F26">
        <w:rPr>
          <w:rStyle w:val="StyleUnderline"/>
          <w:b/>
          <w:highlight w:val="green"/>
        </w:rPr>
        <w:t>public</w:t>
      </w:r>
      <w:r w:rsidRPr="00124F26">
        <w:rPr>
          <w:rStyle w:val="StyleUnderline"/>
          <w:highlight w:val="green"/>
        </w:rPr>
        <w:t xml:space="preserve"> </w:t>
      </w:r>
      <w:r w:rsidRPr="00124F26">
        <w:rPr>
          <w:rStyle w:val="StyleUnderline"/>
          <w:b/>
          <w:highlight w:val="green"/>
        </w:rPr>
        <w:t>disagreements</w:t>
      </w:r>
      <w:r w:rsidRPr="00B77D25">
        <w:rPr>
          <w:rStyle w:val="StyleUnderline"/>
        </w:rPr>
        <w:t xml:space="preserve"> </w:t>
      </w:r>
      <w:r w:rsidRPr="00124F26">
        <w:rPr>
          <w:rStyle w:val="StyleUnderline"/>
          <w:highlight w:val="green"/>
        </w:rPr>
        <w:t>is</w:t>
      </w:r>
      <w:r w:rsidRPr="00B77D25">
        <w:rPr>
          <w:rStyle w:val="StyleUnderline"/>
        </w:rPr>
        <w:t xml:space="preserve"> </w:t>
      </w:r>
      <w:r w:rsidRPr="00AE2A33">
        <w:rPr>
          <w:rStyle w:val="StyleUnderline"/>
        </w:rPr>
        <w:t>to</w:t>
      </w:r>
      <w:r w:rsidRPr="00B77D25">
        <w:rPr>
          <w:rStyle w:val="StyleUnderline"/>
        </w:rPr>
        <w:t xml:space="preserve"> say we should </w:t>
      </w:r>
      <w:r w:rsidRPr="00AE2A33">
        <w:rPr>
          <w:rStyle w:val="StyleUnderline"/>
        </w:rPr>
        <w:t>go with</w:t>
      </w:r>
      <w:r w:rsidRPr="00B77D25">
        <w:rPr>
          <w:rStyle w:val="StyleUnderline"/>
        </w:rPr>
        <w:t xml:space="preserve"> whatever option is going </w:t>
      </w:r>
      <w:r w:rsidRPr="00124F26">
        <w:rPr>
          <w:rStyle w:val="StyleUnderline"/>
          <w:highlight w:val="green"/>
        </w:rPr>
        <w:t>to produce the best overall experience</w:t>
      </w:r>
      <w:r w:rsidRPr="00B77D25">
        <w:rPr>
          <w:rStyle w:val="StyleUnderline"/>
        </w:rPr>
        <w:t xml:space="preserve"> for the people who are affected</w:t>
      </w:r>
      <w:r w:rsidRPr="00AE2A33">
        <w:rPr>
          <w:sz w:val="16"/>
        </w:rPr>
        <w:t xml:space="preserve">. </w:t>
      </w:r>
      <w:r w:rsidRPr="00B77D25">
        <w:rPr>
          <w:rStyle w:val="StyleUnderline"/>
        </w:rPr>
        <w:t xml:space="preserve">Which you can </w:t>
      </w:r>
      <w:r w:rsidRPr="00124F26">
        <w:rPr>
          <w:rStyle w:val="StyleUnderline"/>
          <w:highlight w:val="green"/>
        </w:rPr>
        <w:t>think</w:t>
      </w:r>
      <w:r w:rsidRPr="00B77D25">
        <w:rPr>
          <w:rStyle w:val="StyleUnderline"/>
        </w:rPr>
        <w:t xml:space="preserve"> of as shorthand as </w:t>
      </w:r>
      <w:r w:rsidRPr="00124F26">
        <w:rPr>
          <w:rStyle w:val="StyleUnderline"/>
          <w:highlight w:val="green"/>
        </w:rPr>
        <w:t>maximizing happiness</w:t>
      </w:r>
      <w:r w:rsidRPr="00AE2A33">
        <w:rPr>
          <w:sz w:val="16"/>
        </w:rPr>
        <w:t xml:space="preserve">--although I think that that's somewhat misleading. And the solution has a lot of merit to it. But it also has endured a couple of centuries of legitimate criticism. And </w:t>
      </w:r>
      <w:r w:rsidRPr="00124F26">
        <w:rPr>
          <w:rStyle w:val="StyleUnderline"/>
          <w:highlight w:val="green"/>
        </w:rPr>
        <w:t>one of the</w:t>
      </w:r>
      <w:r w:rsidRPr="00827B49">
        <w:rPr>
          <w:rStyle w:val="StyleUnderline"/>
        </w:rPr>
        <w:t xml:space="preserve"> biggest </w:t>
      </w:r>
      <w:r w:rsidRPr="00124F26">
        <w:rPr>
          <w:rStyle w:val="StyleUnderline"/>
          <w:highlight w:val="green"/>
        </w:rPr>
        <w:t>criticisms</w:t>
      </w:r>
      <w:r w:rsidRPr="00AE2A33">
        <w:rPr>
          <w:sz w:val="16"/>
        </w:rPr>
        <w:t xml:space="preserve">--and now we're getting back to the Trolley cases, </w:t>
      </w:r>
      <w:r w:rsidRPr="00124F26">
        <w:rPr>
          <w:rStyle w:val="StyleUnderline"/>
          <w:highlight w:val="green"/>
        </w:rPr>
        <w:t>is</w:t>
      </w:r>
      <w:r w:rsidRPr="00827B49">
        <w:rPr>
          <w:rStyle w:val="StyleUnderline"/>
        </w:rPr>
        <w:t xml:space="preserve"> that utilitarianism doesn't adequately account for people's </w:t>
      </w:r>
      <w:r w:rsidRPr="00124F26">
        <w:rPr>
          <w:rStyle w:val="StyleUnderline"/>
          <w:highlight w:val="green"/>
        </w:rPr>
        <w:t>rights</w:t>
      </w:r>
      <w:r w:rsidRPr="00827B49">
        <w:rPr>
          <w:rStyle w:val="StyleUnderline"/>
        </w:rPr>
        <w:t>.</w:t>
      </w:r>
      <w:r w:rsidRPr="00AE2A33">
        <w:rPr>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AE2A33">
        <w:rPr>
          <w:rStyle w:val="StyleUnderline"/>
        </w:rPr>
        <w:t xml:space="preserve">So I spend a lot of the book trying to understand the psychology of cases like the </w:t>
      </w:r>
      <w:r w:rsidRPr="00124F26">
        <w:rPr>
          <w:rStyle w:val="StyleUnderline"/>
          <w:highlight w:val="green"/>
        </w:rPr>
        <w:t>footbridge case</w:t>
      </w:r>
      <w:r w:rsidRPr="00AE2A33">
        <w:rPr>
          <w:rStyle w:val="StyleUnderline"/>
        </w:rPr>
        <w:t xml:space="preserve">. And you mention these being </w:t>
      </w:r>
      <w:r w:rsidRPr="00124F26">
        <w:rPr>
          <w:rStyle w:val="StyleUnderline"/>
          <w:highlight w:val="green"/>
        </w:rPr>
        <w:t>kind of unrealistic and weird</w:t>
      </w:r>
      <w:r w:rsidRPr="00AE2A33">
        <w:rPr>
          <w:rStyle w:val="StyleUnderline"/>
        </w:rPr>
        <w:t xml:space="preserve"> cases. That's actually part of my defense. </w:t>
      </w:r>
    </w:p>
    <w:p w14:paraId="33F52416" w14:textId="77777777" w:rsidR="005F3884" w:rsidRPr="00AE2A33" w:rsidRDefault="005F3884" w:rsidP="005F3884">
      <w:pPr>
        <w:rPr>
          <w:sz w:val="16"/>
        </w:rPr>
      </w:pPr>
      <w:r w:rsidRPr="00AE2A33">
        <w:rPr>
          <w:sz w:val="16"/>
        </w:rPr>
        <w:t xml:space="preserve">Russ: Yeah, there's some plus to it, I agree. </w:t>
      </w:r>
    </w:p>
    <w:p w14:paraId="5E762F91" w14:textId="77777777" w:rsidR="005F3884" w:rsidRPr="001F0DBD" w:rsidRDefault="005F3884" w:rsidP="005F3884">
      <w:pPr>
        <w:rPr>
          <w:sz w:val="16"/>
        </w:rPr>
      </w:pPr>
      <w:r w:rsidRPr="00AE2A33">
        <w:rPr>
          <w:sz w:val="16"/>
        </w:rPr>
        <w:t xml:space="preserve">Guest: Right. </w:t>
      </w:r>
      <w:r w:rsidRPr="00AE2A33">
        <w:rPr>
          <w:rStyle w:val="StyleUnderline"/>
        </w:rPr>
        <w:t xml:space="preserve">And the idea is that your amygdala is responding to an act of violence. And most acts of violence are bad. And so </w:t>
      </w:r>
      <w:r w:rsidRPr="00124F26">
        <w:rPr>
          <w:rStyle w:val="StyleUnderline"/>
          <w:highlight w:val="green"/>
        </w:rPr>
        <w:t>it is good</w:t>
      </w:r>
      <w:r w:rsidRPr="00AE2A33">
        <w:rPr>
          <w:rStyle w:val="StyleUnderline"/>
        </w:rPr>
        <w:t xml:space="preserve"> for us </w:t>
      </w:r>
      <w:r w:rsidRPr="00124F26">
        <w:rPr>
          <w:rStyle w:val="StyleUnderline"/>
          <w:highlight w:val="green"/>
        </w:rPr>
        <w:t>to have a gut reaction</w:t>
      </w:r>
      <w:r w:rsidRPr="00AE2A33">
        <w:rPr>
          <w:rStyle w:val="StyleUnderline"/>
        </w:rPr>
        <w:t xml:space="preserve">, which is really a reaction in your amygdala that's then sending a signal to your ventromedial prefrontal cortex </w:t>
      </w:r>
      <w:r w:rsidRPr="00AE2A33">
        <w:rPr>
          <w:sz w:val="16"/>
        </w:rPr>
        <w:t xml:space="preserve">and so on and so forth, and we can talk about that. </w:t>
      </w:r>
      <w:r w:rsidRPr="00AE2A33">
        <w:rPr>
          <w:rStyle w:val="StyleUnderline"/>
        </w:rPr>
        <w:t xml:space="preserve">It's good to have that reaction </w:t>
      </w:r>
      <w:r w:rsidRPr="00124F26">
        <w:rPr>
          <w:rStyle w:val="StyleUnderline"/>
          <w:highlight w:val="green"/>
        </w:rPr>
        <w:t>that says, 'Don't push people</w:t>
      </w:r>
      <w:r w:rsidRPr="00AE2A33">
        <w:rPr>
          <w:rStyle w:val="StyleUnderline"/>
        </w:rPr>
        <w:t xml:space="preserve"> </w:t>
      </w:r>
      <w:r w:rsidRPr="00124F26">
        <w:rPr>
          <w:rStyle w:val="StyleUnderline"/>
          <w:highlight w:val="green"/>
        </w:rPr>
        <w:t>off</w:t>
      </w:r>
      <w:r w:rsidRPr="00AE2A33">
        <w:rPr>
          <w:rStyle w:val="StyleUnderline"/>
        </w:rPr>
        <w:t xml:space="preserve"> of </w:t>
      </w:r>
      <w:r w:rsidRPr="00124F26">
        <w:rPr>
          <w:rStyle w:val="StyleUnderline"/>
          <w:highlight w:val="green"/>
        </w:rPr>
        <w:t>footbridges</w:t>
      </w:r>
      <w:r w:rsidRPr="00AE2A33">
        <w:rPr>
          <w:rStyle w:val="StyleUnderline"/>
        </w:rPr>
        <w:t xml:space="preserve">.' </w:t>
      </w:r>
      <w:r w:rsidRPr="00124F26">
        <w:rPr>
          <w:rStyle w:val="StyleUnderline"/>
          <w:highlight w:val="green"/>
        </w:rPr>
        <w:t>But if</w:t>
      </w:r>
      <w:r w:rsidRPr="00AE2A33">
        <w:rPr>
          <w:rStyle w:val="StyleUnderline"/>
        </w:rPr>
        <w:t xml:space="preserve"> you construct a case in which you stipulate that committing </w:t>
      </w:r>
      <w:r w:rsidRPr="00124F26">
        <w:rPr>
          <w:rStyle w:val="StyleUnderline"/>
          <w:highlight w:val="green"/>
        </w:rPr>
        <w:t>this</w:t>
      </w:r>
      <w:r w:rsidRPr="00AE2A33">
        <w:rPr>
          <w:rStyle w:val="StyleUnderline"/>
        </w:rPr>
        <w:t xml:space="preserve"> act of violence is going to lead </w:t>
      </w:r>
      <w:r w:rsidRPr="00124F26">
        <w:rPr>
          <w:rStyle w:val="StyleUnderline"/>
          <w:highlight w:val="green"/>
        </w:rPr>
        <w:t>to the greater good,</w:t>
      </w:r>
      <w:r w:rsidRPr="00AE2A33">
        <w:rPr>
          <w:rStyle w:val="StyleUnderline"/>
        </w:rPr>
        <w:t xml:space="preserve"> and it still feels wrong, I think </w:t>
      </w:r>
      <w:r w:rsidRPr="00124F26">
        <w:rPr>
          <w:rStyle w:val="StyleUnderline"/>
          <w:highlight w:val="green"/>
        </w:rPr>
        <w:t>it's a mistake</w:t>
      </w:r>
      <w:r w:rsidRPr="00AE2A33">
        <w:rPr>
          <w:rStyle w:val="StyleUnderline"/>
        </w:rPr>
        <w:t xml:space="preserve"> </w:t>
      </w:r>
      <w:r w:rsidRPr="00124F26">
        <w:rPr>
          <w:rStyle w:val="StyleUnderline"/>
          <w:highlight w:val="green"/>
        </w:rPr>
        <w:t>to</w:t>
      </w:r>
      <w:r w:rsidRPr="00AE2A33">
        <w:rPr>
          <w:rStyle w:val="StyleUnderline"/>
        </w:rPr>
        <w:t xml:space="preserve"> interpret that gut reaction as a </w:t>
      </w:r>
      <w:r w:rsidRPr="00124F26">
        <w:rPr>
          <w:rStyle w:val="StyleUnderline"/>
          <w:highlight w:val="green"/>
        </w:rPr>
        <w:t>challenge</w:t>
      </w:r>
      <w:r w:rsidRPr="00AE2A33">
        <w:rPr>
          <w:rStyle w:val="StyleUnderline"/>
        </w:rPr>
        <w:t xml:space="preserve"> to </w:t>
      </w:r>
      <w:r w:rsidRPr="00124F26">
        <w:rPr>
          <w:rStyle w:val="StyleUnderline"/>
          <w:highlight w:val="green"/>
        </w:rPr>
        <w:t>the theory that</w:t>
      </w:r>
      <w:r w:rsidRPr="00AE2A33">
        <w:rPr>
          <w:rStyle w:val="StyleUnderline"/>
        </w:rPr>
        <w:t xml:space="preserve"> </w:t>
      </w:r>
      <w:r w:rsidRPr="00124F26">
        <w:rPr>
          <w:rStyle w:val="StyleUnderline"/>
          <w:highlight w:val="green"/>
        </w:rPr>
        <w:t>says</w:t>
      </w:r>
      <w:r w:rsidRPr="00AE2A33">
        <w:rPr>
          <w:rStyle w:val="StyleUnderline"/>
        </w:rPr>
        <w:t xml:space="preserve"> we should do whatever in general is going to </w:t>
      </w:r>
      <w:r w:rsidRPr="00124F26">
        <w:rPr>
          <w:rStyle w:val="StyleUnderline"/>
          <w:highlight w:val="green"/>
        </w:rPr>
        <w:t>promote the greater good</w:t>
      </w:r>
      <w:r w:rsidRPr="00AE2A33">
        <w:rPr>
          <w:rStyle w:val="StyleUnderline"/>
        </w:rPr>
        <w:t>.</w:t>
      </w:r>
      <w:r w:rsidRPr="00AE2A33">
        <w:rPr>
          <w:sz w:val="16"/>
        </w:rPr>
        <w:t xml:space="preserve"> That is, </w:t>
      </w:r>
      <w:r w:rsidRPr="00124F26">
        <w:rPr>
          <w:rStyle w:val="StyleUnderline"/>
          <w:highlight w:val="green"/>
        </w:rPr>
        <w:t>our gut reactions are</w:t>
      </w:r>
      <w:r w:rsidRPr="00AE2A33">
        <w:rPr>
          <w:rStyle w:val="StyleUnderline"/>
        </w:rPr>
        <w:t xml:space="preserve"> somewhat </w:t>
      </w:r>
      <w:r w:rsidRPr="00124F26">
        <w:rPr>
          <w:rStyle w:val="StyleUnderline"/>
          <w:highlight w:val="green"/>
        </w:rPr>
        <w:t>limited</w:t>
      </w:r>
      <w:r w:rsidRPr="00AE2A33">
        <w:rPr>
          <w:rStyle w:val="StyleUnderline"/>
        </w:rPr>
        <w:t>. They are good for everyday life. It's good that you have a gut reaction that says, 'Don't go shoving people off of high places.' But that shouldn't be a veto against a general idea that otherwise makes a lot of sense.</w:t>
      </w:r>
      <w:r w:rsidRPr="00AE2A33">
        <w:rPr>
          <w:sz w:val="16"/>
        </w:rPr>
        <w:t xml:space="preserve"> </w:t>
      </w:r>
      <w:r w:rsidRPr="00AE2A33">
        <w:rPr>
          <w:rStyle w:val="StyleUnderline"/>
        </w:rPr>
        <w:t xml:space="preserve">Which </w:t>
      </w:r>
      <w:r w:rsidRPr="00650C3B">
        <w:rPr>
          <w:rStyle w:val="StyleUnderline"/>
        </w:rPr>
        <w:t xml:space="preserve">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650C3B">
        <w:rPr>
          <w:sz w:val="16"/>
          <w:szCs w:val="16"/>
        </w:rPr>
        <w:t>So</w:t>
      </w:r>
      <w:r w:rsidRPr="00650C3B">
        <w:rPr>
          <w:sz w:val="16"/>
        </w:rPr>
        <w:t>, that's kind of completing or partially completing the circle between the tragedy of the commons, that discussion, and how do we get to the Trolleys.</w:t>
      </w:r>
    </w:p>
    <w:p w14:paraId="770BA3C4" w14:textId="77777777" w:rsidR="005F3884" w:rsidRDefault="005F3884" w:rsidP="005F3884"/>
    <w:p w14:paraId="6E62D8FB" w14:textId="77777777" w:rsidR="005F3884" w:rsidRDefault="005F3884" w:rsidP="005F3884"/>
    <w:p w14:paraId="612AF70A" w14:textId="77777777" w:rsidR="005F3884" w:rsidRPr="00730CE9" w:rsidRDefault="005F3884" w:rsidP="005F3884">
      <w:pPr>
        <w:pStyle w:val="Heading4"/>
        <w:rPr>
          <w:rFonts w:cs="Arial"/>
          <w:szCs w:val="26"/>
        </w:rPr>
      </w:pPr>
      <w:bookmarkStart w:id="0" w:name="_Hlk62889748"/>
      <w:r>
        <w:rPr>
          <w:rFonts w:cs="Arial"/>
          <w:szCs w:val="26"/>
        </w:rPr>
        <w:t>Extinction</w:t>
      </w:r>
      <w:r w:rsidRPr="00730CE9">
        <w:rPr>
          <w:rFonts w:cs="Arial"/>
          <w:szCs w:val="26"/>
        </w:rPr>
        <w:t xml:space="preserve"> outweighs---it’s the upmost moral evil and disavowal of the risk makes it more likely.</w:t>
      </w:r>
    </w:p>
    <w:p w14:paraId="48541D2A" w14:textId="77777777" w:rsidR="005F3884" w:rsidRPr="00AE4834" w:rsidRDefault="005F3884" w:rsidP="005F3884">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b w:val="0"/>
        </w:rPr>
        <w:t>Elizabeth</w:t>
      </w:r>
      <w:r w:rsidRPr="00AE4834">
        <w:rPr>
          <w:rStyle w:val="Style13ptBold"/>
          <w:b w:val="0"/>
        </w:rPr>
        <w:t xml:space="preserve"> </w:t>
      </w:r>
      <w:r w:rsidRPr="00AE4834">
        <w:rPr>
          <w:rStyle w:val="Style13ptBold"/>
          <w:rFonts w:eastAsia="Calibri"/>
          <w:b w:val="0"/>
        </w:rPr>
        <w:t>Finneron</w:t>
      </w:r>
      <w:r w:rsidRPr="00AE4834">
        <w:rPr>
          <w:rStyle w:val="Style13ptBold"/>
          <w:b w:val="0"/>
        </w:rPr>
        <w:t>-</w:t>
      </w:r>
      <w:r w:rsidRPr="00AE4834">
        <w:rPr>
          <w:rStyle w:val="Style13ptBold"/>
          <w:rFonts w:eastAsia="Calibri"/>
          <w:b w:val="0"/>
        </w:rPr>
        <w:t>Burns</w:t>
      </w:r>
      <w:r w:rsidRPr="00AE4834">
        <w:rPr>
          <w:rStyle w:val="Style13ptBold"/>
          <w:b w:val="0"/>
        </w:rPr>
        <w:t xml:space="preserve"> </w:t>
      </w:r>
      <w:r w:rsidRPr="00AE4834">
        <w:rPr>
          <w:rStyle w:val="Style13ptBold"/>
          <w:rFonts w:eastAsia="Calibri"/>
          <w:b w:val="0"/>
        </w:rPr>
        <w:t>is</w:t>
      </w:r>
      <w:r w:rsidRPr="00AE4834">
        <w:rPr>
          <w:rStyle w:val="Style13ptBold"/>
          <w:b w:val="0"/>
        </w:rPr>
        <w:t xml:space="preserve"> </w:t>
      </w:r>
      <w:r w:rsidRPr="00AE4834">
        <w:rPr>
          <w:rStyle w:val="Style13ptBold"/>
          <w:rFonts w:eastAsia="Calibri"/>
          <w:b w:val="0"/>
        </w:rPr>
        <w:t>a</w:t>
      </w:r>
      <w:r w:rsidRPr="00AE4834">
        <w:rPr>
          <w:rStyle w:val="Style13ptBold"/>
          <w:b w:val="0"/>
        </w:rPr>
        <w:t xml:space="preserve"> </w:t>
      </w:r>
      <w:r w:rsidRPr="00AE4834">
        <w:rPr>
          <w:rStyle w:val="Style13ptBold"/>
          <w:rFonts w:eastAsia="Calibri"/>
          <w:b w:val="0"/>
        </w:rPr>
        <w:t>Teaching</w:t>
      </w:r>
      <w:r w:rsidRPr="00AE4834">
        <w:rPr>
          <w:rStyle w:val="Style13ptBold"/>
          <w:b w:val="0"/>
        </w:rPr>
        <w:t xml:space="preserve"> </w:t>
      </w:r>
      <w:r w:rsidRPr="00AE4834">
        <w:rPr>
          <w:rStyle w:val="Style13ptBold"/>
          <w:rFonts w:eastAsia="Calibri"/>
          <w:b w:val="0"/>
        </w:rPr>
        <w:t>Fellow</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University</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Warwick</w:t>
      </w:r>
      <w:r w:rsidRPr="00AE4834">
        <w:rPr>
          <w:rStyle w:val="Style13ptBold"/>
          <w:b w:val="0"/>
        </w:rPr>
        <w:t xml:space="preserve"> </w:t>
      </w:r>
      <w:r w:rsidRPr="00AE4834">
        <w:rPr>
          <w:rStyle w:val="Style13ptBold"/>
          <w:rFonts w:eastAsia="Calibri"/>
          <w:b w:val="0"/>
        </w:rPr>
        <w:t>and</w:t>
      </w:r>
      <w:r w:rsidRPr="00AE4834">
        <w:rPr>
          <w:rStyle w:val="Style13ptBold"/>
          <w:b w:val="0"/>
        </w:rPr>
        <w:t xml:space="preserve"> </w:t>
      </w:r>
      <w:r w:rsidRPr="00AE4834">
        <w:rPr>
          <w:rStyle w:val="Style13ptBold"/>
          <w:rFonts w:eastAsia="Calibri"/>
          <w:b w:val="0"/>
        </w:rPr>
        <w:t>an</w:t>
      </w:r>
      <w:r w:rsidRPr="00AE4834">
        <w:rPr>
          <w:rStyle w:val="Style13ptBold"/>
          <w:b w:val="0"/>
        </w:rPr>
        <w:t xml:space="preserve"> </w:t>
      </w:r>
      <w:r w:rsidRPr="00AE4834">
        <w:rPr>
          <w:rStyle w:val="Style13ptBold"/>
          <w:rFonts w:eastAsia="Calibri"/>
          <w:b w:val="0"/>
        </w:rPr>
        <w:t>Affiliated</w:t>
      </w:r>
      <w:r w:rsidRPr="00AE4834">
        <w:rPr>
          <w:rStyle w:val="Style13ptBold"/>
          <w:b w:val="0"/>
        </w:rPr>
        <w:t xml:space="preserve"> </w:t>
      </w:r>
      <w:r w:rsidRPr="00AE4834">
        <w:rPr>
          <w:rStyle w:val="Style13ptBold"/>
          <w:rFonts w:eastAsia="Calibri"/>
          <w:b w:val="0"/>
        </w:rPr>
        <w:t>Researcher</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Institute</w:t>
      </w:r>
      <w:r w:rsidRPr="00AE4834">
        <w:rPr>
          <w:rStyle w:val="Style13ptBold"/>
          <w:b w:val="0"/>
        </w:rPr>
        <w:t xml:space="preserve"> </w:t>
      </w:r>
      <w:r w:rsidRPr="00AE4834">
        <w:rPr>
          <w:rStyle w:val="Style13ptBold"/>
          <w:rFonts w:eastAsia="Calibri"/>
          <w:b w:val="0"/>
        </w:rPr>
        <w:t>for</w:t>
      </w:r>
      <w:r w:rsidRPr="00AE4834">
        <w:rPr>
          <w:rStyle w:val="Style13ptBold"/>
          <w:b w:val="0"/>
        </w:rPr>
        <w:t xml:space="preserve"> </w:t>
      </w:r>
      <w:r w:rsidRPr="00AE4834">
        <w:rPr>
          <w:rStyle w:val="Style13ptBold"/>
          <w:rFonts w:eastAsia="Calibri"/>
          <w:b w:val="0"/>
        </w:rPr>
        <w:t>Futures</w:t>
      </w:r>
      <w:r w:rsidRPr="00AE4834">
        <w:rPr>
          <w:rStyle w:val="Style13ptBold"/>
          <w:b w:val="0"/>
        </w:rPr>
        <w:t xml:space="preserve"> </w:t>
      </w:r>
      <w:r w:rsidRPr="00AE4834">
        <w:rPr>
          <w:rStyle w:val="Style13ptBold"/>
          <w:rFonts w:eastAsia="Calibri"/>
          <w:b w:val="0"/>
        </w:rPr>
        <w:t>Studies</w:t>
      </w:r>
      <w:r w:rsidRPr="00AE4834">
        <w:rPr>
          <w:rStyle w:val="Style13ptBold"/>
          <w:b w:val="0"/>
        </w:rPr>
        <w:t xml:space="preserve"> </w:t>
      </w:r>
      <w:r w:rsidRPr="00AE4834">
        <w:rPr>
          <w:rStyle w:val="Style13ptBold"/>
          <w:rFonts w:eastAsia="Calibri"/>
          <w:b w:val="0"/>
        </w:rPr>
        <w:t>in</w:t>
      </w:r>
      <w:r w:rsidRPr="00AE4834">
        <w:rPr>
          <w:rStyle w:val="Style13ptBold"/>
          <w:b w:val="0"/>
        </w:rPr>
        <w:t xml:space="preserve"> </w:t>
      </w:r>
      <w:r w:rsidRPr="00AE4834">
        <w:rPr>
          <w:rStyle w:val="Style13ptBold"/>
          <w:rFonts w:eastAsia="Calibri"/>
          <w:b w:val="0"/>
        </w:rPr>
        <w:t>Stockholm</w:t>
      </w:r>
      <w:r w:rsidRPr="00AE4834">
        <w:rPr>
          <w:rStyle w:val="Style13ptBold"/>
          <w:b w:val="0"/>
        </w:rPr>
        <w:t xml:space="preserve">, </w:t>
      </w:r>
      <w:r w:rsidRPr="00AE4834">
        <w:rPr>
          <w:rStyle w:val="Style13ptBold"/>
          <w:rFonts w:eastAsia="Calibri"/>
          <w:b w:val="0"/>
        </w:rPr>
        <w:t>What</w:t>
      </w:r>
      <w:r w:rsidRPr="00AE4834">
        <w:rPr>
          <w:rStyle w:val="Style13ptBold"/>
          <w:b w:val="0"/>
        </w:rPr>
        <w:t>’</w:t>
      </w:r>
      <w:r w:rsidRPr="00AE4834">
        <w:rPr>
          <w:rStyle w:val="Style13ptBold"/>
          <w:rFonts w:eastAsia="Calibri"/>
          <w:b w:val="0"/>
        </w:rPr>
        <w:t>s</w:t>
      </w:r>
      <w:r w:rsidRPr="00AE4834">
        <w:rPr>
          <w:rStyle w:val="Style13ptBold"/>
          <w:b w:val="0"/>
        </w:rPr>
        <w:t xml:space="preserve"> </w:t>
      </w:r>
      <w:r w:rsidRPr="00AE4834">
        <w:rPr>
          <w:rStyle w:val="Style13ptBold"/>
          <w:rFonts w:eastAsia="Calibri"/>
          <w:b w:val="0"/>
        </w:rPr>
        <w:t>wrong</w:t>
      </w:r>
      <w:r w:rsidRPr="00AE4834">
        <w:rPr>
          <w:rStyle w:val="Style13ptBold"/>
          <w:b w:val="0"/>
        </w:rPr>
        <w:t xml:space="preserve"> </w:t>
      </w:r>
      <w:r w:rsidRPr="00AE4834">
        <w:rPr>
          <w:rStyle w:val="Style13ptBold"/>
          <w:rFonts w:eastAsia="Calibri"/>
          <w:b w:val="0"/>
        </w:rPr>
        <w:t>with</w:t>
      </w:r>
      <w:r w:rsidRPr="00AE4834">
        <w:rPr>
          <w:rStyle w:val="Style13ptBold"/>
          <w:b w:val="0"/>
        </w:rPr>
        <w:t xml:space="preserve"> </w:t>
      </w:r>
      <w:r w:rsidRPr="00AE4834">
        <w:rPr>
          <w:rStyle w:val="Style13ptBold"/>
          <w:rFonts w:eastAsia="Calibri"/>
          <w:b w:val="0"/>
        </w:rPr>
        <w:t>human</w:t>
      </w:r>
      <w:r w:rsidRPr="00AE4834">
        <w:rPr>
          <w:rStyle w:val="Style13ptBold"/>
          <w:b w:val="0"/>
        </w:rPr>
        <w:t xml:space="preserve"> </w:t>
      </w:r>
      <w:r w:rsidRPr="00AE4834">
        <w:rPr>
          <w:rStyle w:val="Style13ptBold"/>
          <w:rFonts w:eastAsia="Calibri"/>
          <w:b w:val="0"/>
        </w:rPr>
        <w:t>extinction</w:t>
      </w:r>
      <w:r w:rsidRPr="00AE4834">
        <w:rPr>
          <w:rStyle w:val="Style13ptBold"/>
          <w:b w:val="0"/>
        </w:rPr>
        <w:t xml:space="preserve">?, </w:t>
      </w:r>
      <w:hyperlink r:id="rId13"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b w:val="0"/>
        </w:rPr>
        <w:t xml:space="preserve">, </w:t>
      </w:r>
      <w:r w:rsidRPr="00AE4834">
        <w:rPr>
          <w:rStyle w:val="Style13ptBold"/>
          <w:rFonts w:eastAsia="Calibri"/>
          <w:b w:val="0"/>
        </w:rPr>
        <w:t>Canadian</w:t>
      </w:r>
      <w:r w:rsidRPr="00AE4834">
        <w:rPr>
          <w:rStyle w:val="Style13ptBold"/>
          <w:b w:val="0"/>
        </w:rPr>
        <w:t xml:space="preserve"> </w:t>
      </w:r>
      <w:r w:rsidRPr="00AE4834">
        <w:rPr>
          <w:rStyle w:val="Style13ptBold"/>
          <w:rFonts w:eastAsia="Calibri"/>
          <w:b w:val="0"/>
        </w:rPr>
        <w:t>Journal</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Philosophy</w:t>
      </w:r>
      <w:r w:rsidRPr="00AE4834">
        <w:rPr>
          <w:rStyle w:val="Style13ptBold"/>
          <w:b w:val="0"/>
        </w:rPr>
        <w:t>, 2017)</w:t>
      </w:r>
    </w:p>
    <w:p w14:paraId="5DEFA8A0" w14:textId="77777777" w:rsidR="005F3884" w:rsidRDefault="005F3884" w:rsidP="005F3884">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4E24F032" w14:textId="77777777" w:rsidR="005F3884" w:rsidRPr="00AE4834" w:rsidRDefault="005F3884" w:rsidP="005F3884">
      <w:pPr>
        <w:rPr>
          <w:sz w:val="8"/>
        </w:rPr>
      </w:pPr>
    </w:p>
    <w:p w14:paraId="7A1F817B" w14:textId="77777777" w:rsidR="005F3884" w:rsidRPr="00730CE9" w:rsidRDefault="005F3884" w:rsidP="005F3884">
      <w:pPr>
        <w:pStyle w:val="Heading4"/>
        <w:rPr>
          <w:rFonts w:cs="Arial"/>
          <w:szCs w:val="26"/>
        </w:rPr>
      </w:pP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14:paraId="25B74B4A" w14:textId="77777777" w:rsidR="005F3884" w:rsidRPr="00AE4834" w:rsidRDefault="005F3884" w:rsidP="005F3884">
      <w:r w:rsidRPr="00AE4834">
        <w:rPr>
          <w:rStyle w:val="Style13ptBold"/>
        </w:rPr>
        <w:t xml:space="preserve">Khan 18 </w:t>
      </w:r>
      <w:r w:rsidRPr="00AE4834">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58627D48" w14:textId="77777777" w:rsidR="009041FB" w:rsidRDefault="005F3884" w:rsidP="005F3884">
      <w:pPr>
        <w:rPr>
          <w:rStyle w:val="Emphasis"/>
          <w:highlight w:val="cyan"/>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Moriori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p>
    <w:p w14:paraId="57C89412" w14:textId="77777777" w:rsidR="009041FB" w:rsidRDefault="009041FB" w:rsidP="005F3884">
      <w:pPr>
        <w:rPr>
          <w:rStyle w:val="Emphasis"/>
          <w:highlight w:val="cyan"/>
        </w:rPr>
      </w:pPr>
    </w:p>
    <w:p w14:paraId="212E7D02" w14:textId="556D28F1" w:rsidR="005F3884" w:rsidRPr="005F3884" w:rsidRDefault="005F3884" w:rsidP="005F3884">
      <w:pPr>
        <w:rPr>
          <w:u w:val="single"/>
        </w:rPr>
      </w:pPr>
      <w:r w:rsidRPr="000A2C32">
        <w:rPr>
          <w:rStyle w:val="Emphasis"/>
          <w:highlight w:val="cyan"/>
        </w:rPr>
        <w:t>.</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Ricken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Morioris,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Nunuku’s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bookmarkEnd w:id="0"/>
    </w:p>
    <w:sectPr w:rsidR="005F3884" w:rsidRPr="005F38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mbria"/>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skerville">
    <w:charset w:val="00"/>
    <w:family w:val="auto"/>
    <w:pitch w:val="variable"/>
    <w:sig w:usb0="80000067" w:usb1="00000000" w:usb2="00000000" w:usb3="00000000" w:csb0="0000019F" w:csb1="00000000"/>
  </w:font>
  <w:font w:name="Frutiger 45 Light">
    <w:panose1 w:val="00000000000000000000"/>
    <w:charset w:val="00"/>
    <w:family w:val="swiss"/>
    <w:notTrueType/>
    <w:pitch w:val="default"/>
    <w:sig w:usb0="03000003" w:usb1="00000000" w:usb2="00000000" w:usb3="00000000" w:csb0="00000001"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HNKAOE+Arial">
    <w:panose1 w:val="00000000000000000000"/>
    <w:charset w:val="00"/>
    <w:family w:val="swiss"/>
    <w:notTrueType/>
    <w:pitch w:val="default"/>
    <w:sig w:usb0="00000003" w:usb1="00000000" w:usb2="00000000" w:usb3="00000000" w:csb0="00000001" w:csb1="00000000"/>
  </w:font>
  <w:font w:name="Times-Roman">
    <w:panose1 w:val="00000000000000000000"/>
    <w:charset w:val="4D"/>
    <w:family w:val="roman"/>
    <w:notTrueType/>
    <w:pitch w:val="default"/>
    <w:sig w:usb0="03000000"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Lucida Grande">
    <w:altName w:val="Lucida Grande"/>
    <w:charset w:val="00"/>
    <w:family w:val="swiss"/>
    <w:pitch w:val="variable"/>
    <w:sig w:usb0="E1000AEF" w:usb1="5000A1FF" w:usb2="00000000" w:usb3="00000000" w:csb0="000001BF"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15:restartNumberingAfterBreak="0">
    <w:nsid w:val="05B6517F"/>
    <w:multiLevelType w:val="hybridMultilevel"/>
    <w:tmpl w:val="101E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Numb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9"/>
  </w:num>
  <w:num w:numId="13">
    <w:abstractNumId w:val="18"/>
  </w:num>
  <w:num w:numId="14">
    <w:abstractNumId w:val="15"/>
  </w:num>
  <w:num w:numId="15">
    <w:abstractNumId w:val="14"/>
  </w:num>
  <w:num w:numId="16">
    <w:abstractNumId w:val="22"/>
  </w:num>
  <w:num w:numId="17">
    <w:abstractNumId w:val="20"/>
  </w:num>
  <w:num w:numId="18">
    <w:abstractNumId w:val="17"/>
  </w:num>
  <w:num w:numId="19">
    <w:abstractNumId w:val="21"/>
  </w:num>
  <w:num w:numId="20">
    <w:abstractNumId w:val="16"/>
  </w:num>
  <w:num w:numId="21">
    <w:abstractNumId w:val="12"/>
  </w:num>
  <w:num w:numId="22">
    <w:abstractNumId w:val="23"/>
  </w:num>
  <w:num w:numId="23">
    <w:abstractNumId w:val="10"/>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A4159"/>
    <w:rsid w:val="000139A3"/>
    <w:rsid w:val="00100833"/>
    <w:rsid w:val="00104529"/>
    <w:rsid w:val="00105942"/>
    <w:rsid w:val="00107396"/>
    <w:rsid w:val="00144A4C"/>
    <w:rsid w:val="00176AB0"/>
    <w:rsid w:val="00177B7D"/>
    <w:rsid w:val="0018322D"/>
    <w:rsid w:val="001B5776"/>
    <w:rsid w:val="001E527A"/>
    <w:rsid w:val="001F78CE"/>
    <w:rsid w:val="002445F3"/>
    <w:rsid w:val="00251FC7"/>
    <w:rsid w:val="002855A7"/>
    <w:rsid w:val="002B146A"/>
    <w:rsid w:val="002B5E17"/>
    <w:rsid w:val="00315690"/>
    <w:rsid w:val="00316B75"/>
    <w:rsid w:val="00325646"/>
    <w:rsid w:val="003460F2"/>
    <w:rsid w:val="0038158C"/>
    <w:rsid w:val="003902BA"/>
    <w:rsid w:val="003A09E2"/>
    <w:rsid w:val="00407037"/>
    <w:rsid w:val="004605D6"/>
    <w:rsid w:val="00480062"/>
    <w:rsid w:val="004C60E8"/>
    <w:rsid w:val="004E3579"/>
    <w:rsid w:val="004E728B"/>
    <w:rsid w:val="004F1A2D"/>
    <w:rsid w:val="004F39E0"/>
    <w:rsid w:val="00537BD5"/>
    <w:rsid w:val="0057268A"/>
    <w:rsid w:val="005D2912"/>
    <w:rsid w:val="005F3884"/>
    <w:rsid w:val="006065BD"/>
    <w:rsid w:val="00645FA9"/>
    <w:rsid w:val="00647866"/>
    <w:rsid w:val="0065768D"/>
    <w:rsid w:val="00665003"/>
    <w:rsid w:val="006A2AD0"/>
    <w:rsid w:val="006C2375"/>
    <w:rsid w:val="006D4ECC"/>
    <w:rsid w:val="00722258"/>
    <w:rsid w:val="007243E5"/>
    <w:rsid w:val="00766EA0"/>
    <w:rsid w:val="007A1E4E"/>
    <w:rsid w:val="007A2226"/>
    <w:rsid w:val="007F5B66"/>
    <w:rsid w:val="00823A1C"/>
    <w:rsid w:val="00845B9D"/>
    <w:rsid w:val="00860984"/>
    <w:rsid w:val="008B3ECB"/>
    <w:rsid w:val="008B4E85"/>
    <w:rsid w:val="008C1B2E"/>
    <w:rsid w:val="008E5AB0"/>
    <w:rsid w:val="008F4685"/>
    <w:rsid w:val="009041FB"/>
    <w:rsid w:val="0091627E"/>
    <w:rsid w:val="0097032B"/>
    <w:rsid w:val="009D2EAD"/>
    <w:rsid w:val="009D54B2"/>
    <w:rsid w:val="009E1922"/>
    <w:rsid w:val="009F180B"/>
    <w:rsid w:val="009F7ED2"/>
    <w:rsid w:val="00A932E7"/>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185"/>
    <w:rsid w:val="00FA415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26CA9"/>
  <w15:chartTrackingRefBased/>
  <w15:docId w15:val="{9BB70F56-24EE-47FC-9714-F70E4F633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041FB"/>
    <w:rPr>
      <w:rFonts w:ascii="Times New Roman" w:hAnsi="Times New Roman" w:cs="Times New Roman"/>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9041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9041F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9041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s"/>
    <w:basedOn w:val="Normal"/>
    <w:next w:val="Normal"/>
    <w:link w:val="Heading4Char"/>
    <w:uiPriority w:val="3"/>
    <w:unhideWhenUsed/>
    <w:qFormat/>
    <w:rsid w:val="009041FB"/>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5F3884"/>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5F3884"/>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5F3884"/>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5F3884"/>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5F3884"/>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9041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41FB"/>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9041FB"/>
    <w:rPr>
      <w:rFonts w:ascii="Times New Roman" w:eastAsiaTheme="majorEastAsia" w:hAnsi="Times New Roman"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9041FB"/>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1,Heading 3 Char1 Char Char Char,Citation Char Char Char Char Char"/>
    <w:basedOn w:val="DefaultParagraphFont"/>
    <w:link w:val="Heading3"/>
    <w:uiPriority w:val="2"/>
    <w:rsid w:val="009041FB"/>
    <w:rPr>
      <w:rFonts w:ascii="Times New Roman" w:eastAsiaTheme="majorEastAsia" w:hAnsi="Times New Roman"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9041FB"/>
    <w:rPr>
      <w:rFonts w:ascii="Times New Roman" w:eastAsiaTheme="majorEastAsia" w:hAnsi="Times New Roman"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9041FB"/>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041FB"/>
    <w:rPr>
      <w:b/>
      <w:bCs/>
      <w:sz w:val="21"/>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6"/>
    <w:qFormat/>
    <w:rsid w:val="009041FB"/>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9041FB"/>
    <w:rPr>
      <w:color w:val="auto"/>
      <w:u w:val="none"/>
    </w:rPr>
  </w:style>
  <w:style w:type="character" w:styleId="FollowedHyperlink">
    <w:name w:val="FollowedHyperlink"/>
    <w:basedOn w:val="DefaultParagraphFont"/>
    <w:uiPriority w:val="99"/>
    <w:unhideWhenUsed/>
    <w:rsid w:val="009041FB"/>
    <w:rPr>
      <w:color w:val="auto"/>
      <w:u w:val="none"/>
    </w:rPr>
  </w:style>
  <w:style w:type="paragraph" w:customStyle="1" w:styleId="Analytic">
    <w:name w:val="Analytic"/>
    <w:basedOn w:val="Heading4"/>
    <w:link w:val="AnalyticChar"/>
    <w:autoRedefine/>
    <w:uiPriority w:val="4"/>
    <w:qFormat/>
    <w:rsid w:val="009041FB"/>
    <w:rPr>
      <w:color w:val="C00000"/>
    </w:rPr>
  </w:style>
  <w:style w:type="paragraph" w:customStyle="1" w:styleId="textbold">
    <w:name w:val="text bold"/>
    <w:link w:val="Emphasis"/>
    <w:autoRedefine/>
    <w:uiPriority w:val="7"/>
    <w:qFormat/>
    <w:rsid w:val="005F3884"/>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Times New Roman" w:hAnsi="Times New Roman" w:cs="Times New Roman"/>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5F38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Heading5Char">
    <w:name w:val="Heading 5 Char"/>
    <w:aliases w:val="Text Char"/>
    <w:basedOn w:val="DefaultParagraphFont"/>
    <w:link w:val="Heading5"/>
    <w:rsid w:val="005F3884"/>
    <w:rPr>
      <w:rFonts w:ascii="Cambria" w:eastAsia="Times New Roman" w:hAnsi="Cambria" w:cs="Times New Roman"/>
      <w:b/>
      <w:bCs/>
      <w:i/>
      <w:iCs/>
      <w:sz w:val="20"/>
      <w:lang w:bidi="en-US"/>
    </w:rPr>
  </w:style>
  <w:style w:type="character" w:customStyle="1" w:styleId="Heading6Char">
    <w:name w:val="Heading 6 Char"/>
    <w:basedOn w:val="DefaultParagraphFont"/>
    <w:link w:val="Heading6"/>
    <w:rsid w:val="005F3884"/>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5F3884"/>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5F3884"/>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5F3884"/>
    <w:rPr>
      <w:rFonts w:ascii="Cambria" w:eastAsia="Times New Roman" w:hAnsi="Cambria" w:cs="Times New Roman"/>
      <w:i/>
      <w:iCs/>
      <w:sz w:val="18"/>
      <w:szCs w:val="18"/>
      <w:lang w:bidi="en-US"/>
    </w:rPr>
  </w:style>
  <w:style w:type="character" w:styleId="UnresolvedMention">
    <w:name w:val="Unresolved Mention"/>
    <w:basedOn w:val="DefaultParagraphFont"/>
    <w:uiPriority w:val="99"/>
    <w:unhideWhenUsed/>
    <w:rsid w:val="005F3884"/>
    <w:rPr>
      <w:color w:val="605E5C"/>
      <w:shd w:val="clear" w:color="auto" w:fill="E1DFDD"/>
    </w:rPr>
  </w:style>
  <w:style w:type="character" w:customStyle="1" w:styleId="AnalyticChar">
    <w:name w:val="Analytic Char"/>
    <w:basedOn w:val="DefaultParagraphFont"/>
    <w:link w:val="Analytic"/>
    <w:uiPriority w:val="4"/>
    <w:rsid w:val="005F3884"/>
    <w:rPr>
      <w:rFonts w:ascii="Times New Roman" w:eastAsiaTheme="majorEastAsia" w:hAnsi="Times New Roman" w:cstheme="majorBidi"/>
      <w:b/>
      <w:iCs/>
      <w:color w:val="C00000"/>
      <w:sz w:val="26"/>
    </w:rPr>
  </w:style>
  <w:style w:type="paragraph" w:customStyle="1" w:styleId="Emphasis1">
    <w:name w:val="Emphasis1"/>
    <w:basedOn w:val="Normal"/>
    <w:autoRedefine/>
    <w:uiPriority w:val="7"/>
    <w:qFormat/>
    <w:rsid w:val="005F388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5F3884"/>
    <w:pPr>
      <w:ind w:left="720"/>
      <w:contextualSpacing/>
    </w:pPr>
  </w:style>
  <w:style w:type="paragraph" w:styleId="BalloonText">
    <w:name w:val="Balloon Text"/>
    <w:basedOn w:val="Normal"/>
    <w:link w:val="BalloonTextChar"/>
    <w:uiPriority w:val="99"/>
    <w:unhideWhenUsed/>
    <w:qFormat/>
    <w:rsid w:val="005F3884"/>
    <w:rPr>
      <w:rFonts w:ascii="Tahoma" w:hAnsi="Tahoma" w:cs="Tahoma"/>
      <w:sz w:val="16"/>
      <w:szCs w:val="16"/>
    </w:rPr>
  </w:style>
  <w:style w:type="character" w:customStyle="1" w:styleId="BalloonTextChar">
    <w:name w:val="Balloon Text Char"/>
    <w:basedOn w:val="DefaultParagraphFont"/>
    <w:link w:val="BalloonText"/>
    <w:uiPriority w:val="99"/>
    <w:qFormat/>
    <w:rsid w:val="005F3884"/>
    <w:rPr>
      <w:rFonts w:ascii="Tahoma" w:hAnsi="Tahoma" w:cs="Tahoma"/>
      <w:sz w:val="16"/>
      <w:szCs w:val="16"/>
    </w:rPr>
  </w:style>
  <w:style w:type="paragraph" w:customStyle="1" w:styleId="UnderlinePara">
    <w:name w:val="Underline Para"/>
    <w:basedOn w:val="Normal"/>
    <w:autoRedefine/>
    <w:uiPriority w:val="6"/>
    <w:qFormat/>
    <w:rsid w:val="005F3884"/>
    <w:pPr>
      <w:widowControl w:val="0"/>
      <w:suppressAutoHyphens/>
      <w:spacing w:after="200" w:line="256" w:lineRule="auto"/>
      <w:contextualSpacing/>
    </w:pPr>
    <w:rPr>
      <w:u w:val="single"/>
    </w:rPr>
  </w:style>
  <w:style w:type="paragraph" w:styleId="Header">
    <w:name w:val="header"/>
    <w:aliases w:val="Header Char Char1,Header Char2 Char Char Char,Header Char1 Char1 Char Char Char,Header Char Char Char1 Char Char Char,Header Char Char2 Char Char Char"/>
    <w:basedOn w:val="Normal"/>
    <w:link w:val="HeaderChar"/>
    <w:uiPriority w:val="99"/>
    <w:unhideWhenUsed/>
    <w:qFormat/>
    <w:rsid w:val="005F3884"/>
    <w:pPr>
      <w:tabs>
        <w:tab w:val="center" w:pos="4680"/>
        <w:tab w:val="right" w:pos="9360"/>
      </w:tabs>
    </w:pPr>
  </w:style>
  <w:style w:type="character" w:customStyle="1" w:styleId="HeaderChar">
    <w:name w:val="Header Char"/>
    <w:aliases w:val="Header Char Char1 Char,Header Char2 Char Char Char Char,Header Char1 Char1 Char Char Char Char,Header Char Char Char1 Char Char Char Char,Header Char Char2 Char Char Char Char"/>
    <w:basedOn w:val="DefaultParagraphFont"/>
    <w:link w:val="Header"/>
    <w:uiPriority w:val="99"/>
    <w:rsid w:val="005F3884"/>
    <w:rPr>
      <w:rFonts w:ascii="Times New Roman" w:hAnsi="Times New Roman" w:cs="Times New Roman"/>
    </w:rPr>
  </w:style>
  <w:style w:type="paragraph" w:styleId="Footer">
    <w:name w:val="footer"/>
    <w:basedOn w:val="Normal"/>
    <w:link w:val="FooterChar"/>
    <w:uiPriority w:val="99"/>
    <w:unhideWhenUsed/>
    <w:rsid w:val="005F3884"/>
    <w:pPr>
      <w:tabs>
        <w:tab w:val="center" w:pos="4680"/>
        <w:tab w:val="right" w:pos="9360"/>
      </w:tabs>
    </w:pPr>
  </w:style>
  <w:style w:type="character" w:customStyle="1" w:styleId="FooterChar">
    <w:name w:val="Footer Char"/>
    <w:basedOn w:val="DefaultParagraphFont"/>
    <w:link w:val="Footer"/>
    <w:uiPriority w:val="99"/>
    <w:rsid w:val="005F3884"/>
    <w:rPr>
      <w:rFonts w:ascii="Times New Roman" w:hAnsi="Times New Roman" w:cs="Times New Roman"/>
    </w:rPr>
  </w:style>
  <w:style w:type="character" w:styleId="PageNumber">
    <w:name w:val="page number"/>
    <w:aliases w:val="card ununderlined"/>
    <w:basedOn w:val="DefaultParagraphFont"/>
    <w:uiPriority w:val="99"/>
    <w:unhideWhenUsed/>
    <w:rsid w:val="005F3884"/>
  </w:style>
  <w:style w:type="character" w:customStyle="1" w:styleId="underline">
    <w:name w:val="underline"/>
    <w:qFormat/>
    <w:rsid w:val="005F3884"/>
    <w:rPr>
      <w:u w:val="single"/>
    </w:rPr>
  </w:style>
  <w:style w:type="character" w:customStyle="1" w:styleId="m4841727538114946087gmail-styleunderline">
    <w:name w:val="m_4841727538114946087gmail-styleunderline"/>
    <w:basedOn w:val="DefaultParagraphFont"/>
    <w:rsid w:val="005F3884"/>
  </w:style>
  <w:style w:type="paragraph" w:customStyle="1" w:styleId="BreakTag">
    <w:name w:val="Break Tag"/>
    <w:basedOn w:val="Normal"/>
    <w:autoRedefine/>
    <w:uiPriority w:val="4"/>
    <w:qFormat/>
    <w:rsid w:val="005F3884"/>
    <w:pPr>
      <w:spacing w:before="240"/>
    </w:pPr>
    <w:rPr>
      <w:b/>
      <w:sz w:val="26"/>
    </w:rPr>
  </w:style>
  <w:style w:type="paragraph" w:customStyle="1" w:styleId="BreakBlock">
    <w:name w:val="Break Block"/>
    <w:basedOn w:val="Normal"/>
    <w:link w:val="BreakBlockChar"/>
    <w:autoRedefine/>
    <w:qFormat/>
    <w:rsid w:val="005F3884"/>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5F3884"/>
    <w:rPr>
      <w:rFonts w:ascii="Arial Bold" w:hAnsi="Arial Bold" w:cs="Times New Roman"/>
      <w:b/>
      <w:caps/>
      <w:sz w:val="32"/>
      <w:u w:val="single"/>
    </w:rPr>
  </w:style>
  <w:style w:type="character" w:customStyle="1" w:styleId="Mention1">
    <w:name w:val="Mention1"/>
    <w:basedOn w:val="DefaultParagraphFont"/>
    <w:uiPriority w:val="99"/>
    <w:semiHidden/>
    <w:unhideWhenUsed/>
    <w:rsid w:val="005F3884"/>
    <w:rPr>
      <w:color w:val="2B579A"/>
      <w:shd w:val="clear" w:color="auto" w:fill="E6E6E6"/>
    </w:rPr>
  </w:style>
  <w:style w:type="character" w:customStyle="1" w:styleId="UnresolvedMention1">
    <w:name w:val="Unresolved Mention1"/>
    <w:basedOn w:val="DefaultParagraphFont"/>
    <w:uiPriority w:val="99"/>
    <w:unhideWhenUsed/>
    <w:rsid w:val="005F3884"/>
    <w:rPr>
      <w:color w:val="808080"/>
      <w:shd w:val="clear" w:color="auto" w:fill="E6E6E6"/>
    </w:rPr>
  </w:style>
  <w:style w:type="paragraph" w:customStyle="1" w:styleId="evidencetext">
    <w:name w:val="evidence text"/>
    <w:basedOn w:val="Normal"/>
    <w:link w:val="evidencetextChar1"/>
    <w:qFormat/>
    <w:rsid w:val="005F3884"/>
    <w:pPr>
      <w:ind w:left="432" w:right="432"/>
    </w:pPr>
    <w:rPr>
      <w:color w:val="000000"/>
      <w:lang w:val="x-none" w:eastAsia="x-none"/>
    </w:rPr>
  </w:style>
  <w:style w:type="character" w:customStyle="1" w:styleId="evidencetextChar1">
    <w:name w:val="evidence text Char1"/>
    <w:link w:val="evidencetext"/>
    <w:rsid w:val="005F3884"/>
    <w:rPr>
      <w:rFonts w:ascii="Times New Roman" w:hAnsi="Times New Roman" w:cs="Times New Roman"/>
      <w:color w:val="000000"/>
      <w:lang w:val="x-none" w:eastAsia="x-none"/>
    </w:rPr>
  </w:style>
  <w:style w:type="character" w:customStyle="1" w:styleId="Author-Date">
    <w:name w:val="Author-Date"/>
    <w:qFormat/>
    <w:rsid w:val="005F3884"/>
    <w:rPr>
      <w:b/>
      <w:sz w:val="24"/>
    </w:rPr>
  </w:style>
  <w:style w:type="paragraph" w:customStyle="1" w:styleId="Nothing">
    <w:name w:val="Nothing"/>
    <w:link w:val="NothingChar"/>
    <w:qFormat/>
    <w:rsid w:val="005F3884"/>
    <w:pPr>
      <w:spacing w:after="0" w:line="240" w:lineRule="auto"/>
      <w:jc w:val="both"/>
    </w:pPr>
    <w:rPr>
      <w:rFonts w:ascii="Times New Roman" w:eastAsia="Times New Roman" w:hAnsi="Times New Roman" w:cs="Times New Roman"/>
      <w:sz w:val="20"/>
      <w:szCs w:val="24"/>
    </w:rPr>
  </w:style>
  <w:style w:type="paragraph" w:styleId="Title">
    <w:name w:val="Title"/>
    <w:aliases w:val="Cites and Cards,UNDERLINE,Bold Underlined,title,Block Heading,Read This,Non Read Text,Debate Normal,Warrants"/>
    <w:basedOn w:val="Normal"/>
    <w:link w:val="TitleChar"/>
    <w:uiPriority w:val="6"/>
    <w:qFormat/>
    <w:rsid w:val="005F3884"/>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Non Read Text Char,Debate Normal Char,Warrants Char"/>
    <w:basedOn w:val="DefaultParagraphFont"/>
    <w:link w:val="Title"/>
    <w:uiPriority w:val="6"/>
    <w:qFormat/>
    <w:rsid w:val="005F3884"/>
    <w:rPr>
      <w:rFonts w:ascii="Times New Roman" w:hAnsi="Times New Roman" w:cs="Times New Roman"/>
      <w:sz w:val="24"/>
      <w:u w:val="single"/>
    </w:rPr>
  </w:style>
  <w:style w:type="paragraph" w:customStyle="1" w:styleId="Style4">
    <w:name w:val="Style4"/>
    <w:basedOn w:val="Normal"/>
    <w:link w:val="Style4Char"/>
    <w:qFormat/>
    <w:rsid w:val="005F3884"/>
    <w:rPr>
      <w:rFonts w:eastAsia="Times New Roman"/>
      <w:szCs w:val="24"/>
      <w:u w:val="single"/>
    </w:rPr>
  </w:style>
  <w:style w:type="character" w:customStyle="1" w:styleId="Style4Char">
    <w:name w:val="Style4 Char"/>
    <w:link w:val="Style4"/>
    <w:qFormat/>
    <w:rsid w:val="005F3884"/>
    <w:rPr>
      <w:rFonts w:ascii="Times New Roman" w:eastAsia="Times New Roman" w:hAnsi="Times New Roman" w:cs="Times New Roman"/>
      <w:szCs w:val="24"/>
      <w:u w:val="single"/>
    </w:rPr>
  </w:style>
  <w:style w:type="character" w:customStyle="1" w:styleId="cardChar">
    <w:name w:val="card Char"/>
    <w:aliases w:val="Bold Cite Char Char,Speed Cite Char"/>
    <w:basedOn w:val="DefaultParagraphFont"/>
    <w:qFormat/>
    <w:rsid w:val="005F3884"/>
    <w:rPr>
      <w:rFonts w:ascii="Times New Roman" w:hAnsi="Times New Roman"/>
      <w:u w:val="single"/>
    </w:rPr>
  </w:style>
  <w:style w:type="character" w:customStyle="1" w:styleId="term">
    <w:name w:val="term"/>
    <w:basedOn w:val="DefaultParagraphFont"/>
    <w:rsid w:val="005F3884"/>
  </w:style>
  <w:style w:type="character" w:customStyle="1" w:styleId="Style1Char">
    <w:name w:val="Style1 Char"/>
    <w:qFormat/>
    <w:rsid w:val="005F3884"/>
    <w:rPr>
      <w:rFonts w:ascii="Times New Roman" w:eastAsia="SimSun" w:hAnsi="Times New Roman" w:cs="Times New Roman"/>
      <w:sz w:val="20"/>
      <w:szCs w:val="24"/>
      <w:u w:val="single"/>
      <w:lang w:eastAsia="zh-CN"/>
    </w:rPr>
  </w:style>
  <w:style w:type="character" w:customStyle="1" w:styleId="Styleunderline11pt">
    <w:name w:val="Style underline + 11 pt"/>
    <w:rsid w:val="005F3884"/>
    <w:rPr>
      <w:rFonts w:ascii="Times New Roman" w:hAnsi="Times New Roman"/>
      <w:sz w:val="20"/>
      <w:u w:val="single"/>
    </w:rPr>
  </w:style>
  <w:style w:type="paragraph" w:customStyle="1" w:styleId="Stylecard11pt">
    <w:name w:val="Style card + 11 pt"/>
    <w:basedOn w:val="Normal"/>
    <w:link w:val="Stylecard11ptChar"/>
    <w:qFormat/>
    <w:rsid w:val="005F3884"/>
    <w:pPr>
      <w:ind w:left="288" w:right="288"/>
    </w:pPr>
    <w:rPr>
      <w:rFonts w:ascii="Georgia" w:eastAsia="SimSun" w:hAnsi="Georgia"/>
      <w:szCs w:val="24"/>
      <w:lang w:eastAsia="zh-CN"/>
    </w:rPr>
  </w:style>
  <w:style w:type="character" w:customStyle="1" w:styleId="Stylecard11ptChar">
    <w:name w:val="Style card + 11 pt Char"/>
    <w:link w:val="Stylecard11pt"/>
    <w:rsid w:val="005F3884"/>
    <w:rPr>
      <w:rFonts w:ascii="Georgia" w:eastAsia="SimSun" w:hAnsi="Georgia" w:cs="Times New Roman"/>
      <w:szCs w:val="24"/>
      <w:lang w:eastAsia="zh-CN"/>
    </w:rPr>
  </w:style>
  <w:style w:type="paragraph" w:customStyle="1" w:styleId="Minimize">
    <w:name w:val="Minimize"/>
    <w:basedOn w:val="Normal"/>
    <w:next w:val="Normal"/>
    <w:link w:val="MinimizeChar"/>
    <w:qFormat/>
    <w:rsid w:val="005F3884"/>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5F3884"/>
    <w:rPr>
      <w:rFonts w:ascii="Georgia" w:hAnsi="Georgia" w:cs="Times New Roman"/>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5F3884"/>
    <w:pPr>
      <w:spacing w:after="0" w:line="240" w:lineRule="auto"/>
    </w:pPr>
    <w:rPr>
      <w:rFonts w:ascii="Arial" w:hAnsi="Arial" w:cs="Arial"/>
      <w:u w:val="single"/>
    </w:rPr>
  </w:style>
  <w:style w:type="paragraph" w:customStyle="1" w:styleId="cardtext">
    <w:name w:val="card text"/>
    <w:basedOn w:val="Normal"/>
    <w:link w:val="cardtextChar"/>
    <w:qFormat/>
    <w:rsid w:val="005F3884"/>
    <w:pPr>
      <w:ind w:left="288" w:right="288"/>
    </w:pPr>
  </w:style>
  <w:style w:type="character" w:customStyle="1" w:styleId="cardtextChar">
    <w:name w:val="card text Char"/>
    <w:basedOn w:val="DefaultParagraphFont"/>
    <w:link w:val="cardtext"/>
    <w:rsid w:val="005F3884"/>
    <w:rPr>
      <w:rFonts w:ascii="Times New Roman" w:hAnsi="Times New Roman" w:cs="Times New Roman"/>
    </w:rPr>
  </w:style>
  <w:style w:type="character" w:customStyle="1" w:styleId="byline">
    <w:name w:val="byline"/>
    <w:basedOn w:val="DefaultParagraphFont"/>
    <w:rsid w:val="005F3884"/>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qFormat/>
    <w:rsid w:val="005F3884"/>
    <w:rPr>
      <w:rFonts w:ascii="Arial" w:hAnsi="Arial"/>
      <w:b/>
      <w:sz w:val="24"/>
      <w:szCs w:val="22"/>
      <w:u w:val="single"/>
    </w:rPr>
  </w:style>
  <w:style w:type="paragraph" w:customStyle="1" w:styleId="StyleStyle411pt">
    <w:name w:val="Style Style4 + 11 pt"/>
    <w:basedOn w:val="Normal"/>
    <w:link w:val="StyleStyle411ptChar"/>
    <w:qFormat/>
    <w:rsid w:val="005F3884"/>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5F3884"/>
    <w:rPr>
      <w:rFonts w:ascii="Times New Roman" w:eastAsia="Times New Roman" w:hAnsi="Times New Roman" w:cs="Times New Roman"/>
      <w:u w:val="single"/>
    </w:rPr>
  </w:style>
  <w:style w:type="character" w:customStyle="1" w:styleId="Style11ptUnderline">
    <w:name w:val="Style 11 pt Underline"/>
    <w:qFormat/>
    <w:rsid w:val="005F3884"/>
    <w:rPr>
      <w:sz w:val="20"/>
      <w:u w:val="single"/>
    </w:rPr>
  </w:style>
  <w:style w:type="character" w:customStyle="1" w:styleId="Style11ptBoldUnderline">
    <w:name w:val="Style 11 pt Bold Underline"/>
    <w:qFormat/>
    <w:rsid w:val="005F3884"/>
    <w:rPr>
      <w:b/>
      <w:bCs/>
      <w:sz w:val="20"/>
      <w:u w:val="single"/>
    </w:rPr>
  </w:style>
  <w:style w:type="character" w:customStyle="1" w:styleId="Style11pt">
    <w:name w:val="Style 11 pt"/>
    <w:qFormat/>
    <w:rsid w:val="005F3884"/>
    <w:rPr>
      <w:sz w:val="20"/>
    </w:rPr>
  </w:style>
  <w:style w:type="paragraph" w:customStyle="1" w:styleId="StyleStyle411ptBold">
    <w:name w:val="Style Style4 + 11 pt Bold"/>
    <w:basedOn w:val="Normal"/>
    <w:link w:val="StyleStyle411ptBoldChar"/>
    <w:qFormat/>
    <w:rsid w:val="005F3884"/>
    <w:rPr>
      <w:rFonts w:eastAsia="Times New Roman"/>
      <w:b/>
      <w:bCs/>
      <w:szCs w:val="24"/>
      <w:u w:val="single"/>
    </w:rPr>
  </w:style>
  <w:style w:type="character" w:customStyle="1" w:styleId="StyleStyle411ptBoldChar">
    <w:name w:val="Style Style4 + 11 pt Bold Char"/>
    <w:basedOn w:val="DefaultParagraphFont"/>
    <w:link w:val="StyleStyle411ptBold"/>
    <w:rsid w:val="005F3884"/>
    <w:rPr>
      <w:rFonts w:ascii="Times New Roman" w:eastAsia="Times New Roman" w:hAnsi="Times New Roman" w:cs="Times New Roman"/>
      <w:b/>
      <w:bCs/>
      <w:szCs w:val="24"/>
      <w:u w:val="single"/>
    </w:rPr>
  </w:style>
  <w:style w:type="paragraph" w:customStyle="1" w:styleId="BlockTitle">
    <w:name w:val="Block Title"/>
    <w:basedOn w:val="Normal"/>
    <w:next w:val="Normal"/>
    <w:link w:val="BlockTitleChar"/>
    <w:qFormat/>
    <w:rsid w:val="005F3884"/>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5F3884"/>
    <w:rPr>
      <w:rFonts w:ascii="Times New Roman" w:eastAsia="Times New Roman" w:hAnsi="Times New Roman" w:cs="Times New Roman"/>
      <w:b/>
      <w:sz w:val="32"/>
      <w:szCs w:val="20"/>
      <w:u w:val="single"/>
    </w:rPr>
  </w:style>
  <w:style w:type="character" w:customStyle="1" w:styleId="Emphasis2">
    <w:name w:val="Emphasis2"/>
    <w:basedOn w:val="DefaultParagraphFont"/>
    <w:qFormat/>
    <w:rsid w:val="005F3884"/>
    <w:rPr>
      <w:rFonts w:ascii="Franklin Gothic Heavy" w:hAnsi="Franklin Gothic Heavy"/>
      <w:iCs/>
      <w:u w:val="single"/>
    </w:rPr>
  </w:style>
  <w:style w:type="paragraph" w:customStyle="1" w:styleId="Cards">
    <w:name w:val="Cards"/>
    <w:basedOn w:val="Normal"/>
    <w:link w:val="CardsChar1"/>
    <w:qFormat/>
    <w:rsid w:val="005F3884"/>
    <w:pPr>
      <w:autoSpaceDE w:val="0"/>
      <w:autoSpaceDN w:val="0"/>
      <w:adjustRightInd w:val="0"/>
      <w:ind w:left="432" w:right="432"/>
      <w:jc w:val="both"/>
    </w:pPr>
    <w:rPr>
      <w:rFonts w:eastAsia="Times New Roman"/>
      <w:sz w:val="20"/>
      <w:szCs w:val="20"/>
    </w:rPr>
  </w:style>
  <w:style w:type="character" w:customStyle="1" w:styleId="CardsChar">
    <w:name w:val="Cards Char"/>
    <w:qFormat/>
    <w:locked/>
    <w:rsid w:val="005F3884"/>
    <w:rPr>
      <w:rFonts w:ascii="Times New Roman" w:eastAsia="Times New Roman" w:hAnsi="Times New Roman" w:cs="Times New Roman"/>
      <w:sz w:val="20"/>
      <w:szCs w:val="24"/>
    </w:rPr>
  </w:style>
  <w:style w:type="character" w:customStyle="1" w:styleId="pmterms1">
    <w:name w:val="pmterms1"/>
    <w:basedOn w:val="DefaultParagraphFont"/>
    <w:qFormat/>
    <w:rsid w:val="005F3884"/>
  </w:style>
  <w:style w:type="character" w:customStyle="1" w:styleId="hilite1">
    <w:name w:val="hilite1"/>
    <w:basedOn w:val="DefaultParagraphFont"/>
    <w:rsid w:val="005F3884"/>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5F3884"/>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5F3884"/>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5F3884"/>
    <w:rPr>
      <w:rFonts w:eastAsia="Times New Roman"/>
      <w:b/>
      <w:szCs w:val="20"/>
    </w:rPr>
  </w:style>
  <w:style w:type="character" w:customStyle="1" w:styleId="NormaltagChar">
    <w:name w:val="Normal tag Char"/>
    <w:basedOn w:val="DefaultParagraphFont"/>
    <w:link w:val="Normaltag"/>
    <w:uiPriority w:val="99"/>
    <w:locked/>
    <w:rsid w:val="005F3884"/>
    <w:rPr>
      <w:rFonts w:ascii="Times New Roman" w:eastAsia="Times New Roman" w:hAnsi="Times New Roman" w:cs="Times New Roman"/>
      <w:b/>
      <w:szCs w:val="20"/>
    </w:rPr>
  </w:style>
  <w:style w:type="character" w:customStyle="1" w:styleId="DebateUnderline">
    <w:name w:val="Debate Underline"/>
    <w:qFormat/>
    <w:rsid w:val="005F3884"/>
    <w:rPr>
      <w:rFonts w:ascii="Times New Roman" w:hAnsi="Times New Roman"/>
      <w:sz w:val="20"/>
      <w:szCs w:val="24"/>
      <w:u w:val="thick"/>
    </w:rPr>
  </w:style>
  <w:style w:type="character" w:customStyle="1" w:styleId="blue">
    <w:name w:val="blue"/>
    <w:basedOn w:val="DefaultParagraphFont"/>
    <w:qFormat/>
    <w:rsid w:val="005F3884"/>
    <w:rPr>
      <w:rFonts w:cs="Times New Roman"/>
    </w:rPr>
  </w:style>
  <w:style w:type="paragraph" w:customStyle="1" w:styleId="cites">
    <w:name w:val="cites"/>
    <w:link w:val="Heading1Char3"/>
    <w:autoRedefine/>
    <w:qFormat/>
    <w:rsid w:val="005F3884"/>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5F3884"/>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5F3884"/>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5F3884"/>
    <w:rPr>
      <w:rFonts w:ascii="Times New Roman" w:eastAsia="Malgun Gothic" w:hAnsi="Times New Roman" w:cs="Times New Roman"/>
      <w:sz w:val="12"/>
      <w:szCs w:val="24"/>
    </w:rPr>
  </w:style>
  <w:style w:type="character" w:customStyle="1" w:styleId="CitesChar2">
    <w:name w:val="Cites Char2"/>
    <w:rsid w:val="005F3884"/>
    <w:rPr>
      <w:rFonts w:eastAsia="Times New Roman" w:cs="Times New Roman"/>
      <w:b/>
      <w:bCs/>
      <w:sz w:val="20"/>
      <w:szCs w:val="20"/>
    </w:rPr>
  </w:style>
  <w:style w:type="character" w:customStyle="1" w:styleId="Heading1Char1">
    <w:name w:val="Heading 1 Char1"/>
    <w:aliases w:val="Pocket Char1"/>
    <w:basedOn w:val="DefaultParagraphFont"/>
    <w:uiPriority w:val="1"/>
    <w:rsid w:val="005F3884"/>
    <w:rPr>
      <w:rFonts w:ascii="Arial" w:hAnsi="Arial" w:cs="Arial"/>
      <w:b/>
      <w:bCs/>
      <w:kern w:val="32"/>
      <w:sz w:val="28"/>
      <w:szCs w:val="32"/>
      <w:lang w:bidi="en-US"/>
    </w:rPr>
  </w:style>
  <w:style w:type="paragraph" w:customStyle="1" w:styleId="BlockTitle2">
    <w:name w:val="Block Title2"/>
    <w:basedOn w:val="Normal"/>
    <w:next w:val="Normal"/>
    <w:qFormat/>
    <w:rsid w:val="005F3884"/>
    <w:pPr>
      <w:spacing w:after="240"/>
      <w:jc w:val="center"/>
    </w:pPr>
    <w:rPr>
      <w:rFonts w:eastAsia="Times New Roman"/>
      <w:b/>
      <w:sz w:val="32"/>
      <w:u w:val="single"/>
      <w:lang w:bidi="en-US"/>
    </w:rPr>
  </w:style>
  <w:style w:type="paragraph" w:styleId="DocumentMap">
    <w:name w:val="Document Map"/>
    <w:basedOn w:val="Normal"/>
    <w:link w:val="DocumentMapChar"/>
    <w:uiPriority w:val="99"/>
    <w:rsid w:val="005F3884"/>
    <w:pPr>
      <w:shd w:val="clear" w:color="auto" w:fill="000080"/>
    </w:pPr>
    <w:rPr>
      <w:rFonts w:ascii="Tahoma" w:eastAsia="Times New Roman" w:hAnsi="Tahoma" w:cs="Tahoma"/>
      <w:lang w:bidi="en-US"/>
    </w:rPr>
  </w:style>
  <w:style w:type="character" w:customStyle="1" w:styleId="DocumentMapChar">
    <w:name w:val="Document Map Char"/>
    <w:basedOn w:val="DefaultParagraphFont"/>
    <w:link w:val="DocumentMap"/>
    <w:uiPriority w:val="99"/>
    <w:rsid w:val="005F3884"/>
    <w:rPr>
      <w:rFonts w:ascii="Tahoma" w:eastAsia="Times New Roman" w:hAnsi="Tahoma" w:cs="Tahoma"/>
      <w:shd w:val="clear" w:color="auto" w:fill="000080"/>
      <w:lang w:bidi="en-US"/>
    </w:rPr>
  </w:style>
  <w:style w:type="paragraph" w:styleId="TOC1">
    <w:name w:val="toc 1"/>
    <w:aliases w:val="good index,Index Basic"/>
    <w:basedOn w:val="Normal"/>
    <w:next w:val="Normal"/>
    <w:autoRedefine/>
    <w:uiPriority w:val="39"/>
    <w:qFormat/>
    <w:rsid w:val="005F3884"/>
    <w:pPr>
      <w:spacing w:before="120" w:after="120"/>
    </w:pPr>
    <w:rPr>
      <w:rFonts w:eastAsia="Times New Roman"/>
      <w:b/>
      <w:u w:val="single"/>
      <w:lang w:bidi="en-US"/>
    </w:rPr>
  </w:style>
  <w:style w:type="paragraph" w:styleId="TOC9">
    <w:name w:val="toc 9"/>
    <w:basedOn w:val="Normal"/>
    <w:next w:val="Normal"/>
    <w:autoRedefine/>
    <w:rsid w:val="005F3884"/>
    <w:pPr>
      <w:ind w:left="1600"/>
    </w:pPr>
    <w:rPr>
      <w:rFonts w:eastAsia="Times New Roman"/>
      <w:sz w:val="20"/>
      <w:lang w:bidi="en-US"/>
    </w:rPr>
  </w:style>
  <w:style w:type="paragraph" w:customStyle="1" w:styleId="TxBrp1">
    <w:name w:val="TxBr_p1"/>
    <w:basedOn w:val="Normal"/>
    <w:qFormat/>
    <w:rsid w:val="005F3884"/>
    <w:pPr>
      <w:tabs>
        <w:tab w:val="left" w:pos="204"/>
      </w:tabs>
      <w:autoSpaceDE w:val="0"/>
      <w:autoSpaceDN w:val="0"/>
      <w:adjustRightInd w:val="0"/>
      <w:spacing w:line="272" w:lineRule="atLeast"/>
      <w:jc w:val="both"/>
    </w:pPr>
    <w:rPr>
      <w:rFonts w:eastAsia="Times New Roman"/>
      <w:szCs w:val="24"/>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5F3884"/>
    <w:pPr>
      <w:spacing w:before="100" w:beforeAutospacing="1" w:after="100" w:afterAutospacing="1"/>
    </w:pPr>
    <w:rPr>
      <w:rFonts w:eastAsia="Times New Roman"/>
      <w:szCs w:val="24"/>
      <w:lang w:bidi="en-US"/>
    </w:rPr>
  </w:style>
  <w:style w:type="paragraph" w:customStyle="1" w:styleId="fullstory">
    <w:name w:val="fullstory"/>
    <w:basedOn w:val="Normal"/>
    <w:qFormat/>
    <w:rsid w:val="005F3884"/>
    <w:pPr>
      <w:spacing w:before="100" w:beforeAutospacing="1" w:after="100" w:afterAutospacing="1"/>
    </w:pPr>
    <w:rPr>
      <w:rFonts w:eastAsia="Times New Roman"/>
      <w:szCs w:val="24"/>
      <w:lang w:bidi="en-US"/>
    </w:rPr>
  </w:style>
  <w:style w:type="character" w:customStyle="1" w:styleId="standardcontent">
    <w:name w:val="standardcontent"/>
    <w:basedOn w:val="DefaultParagraphFont"/>
    <w:rsid w:val="005F3884"/>
  </w:style>
  <w:style w:type="paragraph" w:customStyle="1" w:styleId="hat">
    <w:name w:val="hat"/>
    <w:basedOn w:val="Normal"/>
    <w:next w:val="Normal"/>
    <w:link w:val="hatChar"/>
    <w:qFormat/>
    <w:rsid w:val="005F3884"/>
    <w:pPr>
      <w:spacing w:before="240" w:after="240"/>
      <w:jc w:val="center"/>
      <w:outlineLvl w:val="0"/>
    </w:pPr>
    <w:rPr>
      <w:rFonts w:eastAsia="Times New Roman"/>
      <w:b/>
      <w:bCs/>
      <w:sz w:val="32"/>
      <w:szCs w:val="24"/>
      <w:u w:val="single"/>
      <w:lang w:bidi="en-US"/>
    </w:rPr>
  </w:style>
  <w:style w:type="character" w:customStyle="1" w:styleId="storyby">
    <w:name w:val="storyby"/>
    <w:basedOn w:val="DefaultParagraphFont"/>
    <w:rsid w:val="005F3884"/>
  </w:style>
  <w:style w:type="paragraph" w:customStyle="1" w:styleId="HotRouteChar">
    <w:name w:val="Hot Route! Char"/>
    <w:basedOn w:val="Normal"/>
    <w:qFormat/>
    <w:rsid w:val="005F3884"/>
    <w:pPr>
      <w:ind w:left="144"/>
    </w:pPr>
    <w:rPr>
      <w:rFonts w:eastAsia="Times New Roman"/>
      <w:sz w:val="20"/>
      <w:szCs w:val="24"/>
      <w:lang w:bidi="en-US"/>
    </w:rPr>
  </w:style>
  <w:style w:type="character" w:styleId="Strong">
    <w:name w:val="Strong"/>
    <w:aliases w:val="8 pt font,Citation Char Char1 Char Char Char Char Char,Cut,Small 1,Read Char Char Char,Read Char Char1"/>
    <w:basedOn w:val="DefaultParagraphFont"/>
    <w:uiPriority w:val="22"/>
    <w:qFormat/>
    <w:rsid w:val="005F3884"/>
    <w:rPr>
      <w:rFonts w:cs="Times New Roman"/>
      <w:b/>
      <w:bCs/>
    </w:rPr>
  </w:style>
  <w:style w:type="paragraph" w:customStyle="1" w:styleId="Default">
    <w:name w:val="Default"/>
    <w:qFormat/>
    <w:rsid w:val="005F388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5F3884"/>
    <w:rPr>
      <w:rFonts w:ascii="Cambria" w:hAnsi="Cambria" w:cs="Times New Roman"/>
      <w:b/>
      <w:bCs/>
      <w:sz w:val="26"/>
      <w:szCs w:val="26"/>
    </w:rPr>
  </w:style>
  <w:style w:type="character" w:customStyle="1" w:styleId="UnderliningChar">
    <w:name w:val="Underlining Char"/>
    <w:basedOn w:val="DefaultParagraphFont"/>
    <w:link w:val="Underlining"/>
    <w:rsid w:val="005F3884"/>
    <w:rPr>
      <w:rFonts w:ascii="Arial Narrow" w:hAnsi="Arial Narrow" w:cs="Times New Roman"/>
      <w:sz w:val="24"/>
      <w:szCs w:val="24"/>
      <w:u w:val="single"/>
    </w:rPr>
  </w:style>
  <w:style w:type="character" w:customStyle="1" w:styleId="CardCharChar1">
    <w:name w:val="Card Char Char1"/>
    <w:basedOn w:val="DefaultParagraphFont"/>
    <w:rsid w:val="005F3884"/>
    <w:rPr>
      <w:rFonts w:cs="Times New Roman"/>
      <w:b/>
      <w:bCs/>
      <w:sz w:val="28"/>
      <w:szCs w:val="28"/>
    </w:rPr>
  </w:style>
  <w:style w:type="character" w:customStyle="1" w:styleId="CitesChar">
    <w:name w:val="Cites Char"/>
    <w:qFormat/>
    <w:locked/>
    <w:rsid w:val="005F3884"/>
    <w:rPr>
      <w:rFonts w:ascii="Times New Roman" w:eastAsia="Calibri" w:hAnsi="Times New Roman" w:cs="Times New Roman"/>
      <w:sz w:val="24"/>
      <w:szCs w:val="24"/>
    </w:rPr>
  </w:style>
  <w:style w:type="character" w:customStyle="1" w:styleId="apple-converted-space">
    <w:name w:val="apple-converted-space"/>
    <w:basedOn w:val="DefaultParagraphFont"/>
    <w:qFormat/>
    <w:rsid w:val="005F3884"/>
  </w:style>
  <w:style w:type="character" w:customStyle="1" w:styleId="hit">
    <w:name w:val="hit"/>
    <w:basedOn w:val="DefaultParagraphFont"/>
    <w:qFormat/>
    <w:rsid w:val="005F3884"/>
    <w:rPr>
      <w:rFonts w:cs="Times New Roman"/>
    </w:rPr>
  </w:style>
  <w:style w:type="paragraph" w:customStyle="1" w:styleId="SmallFont">
    <w:name w:val="Small Font"/>
    <w:basedOn w:val="Normal"/>
    <w:link w:val="SmallFontChar"/>
    <w:qFormat/>
    <w:rsid w:val="005F3884"/>
    <w:pPr>
      <w:spacing w:after="200"/>
      <w:jc w:val="both"/>
    </w:pPr>
    <w:rPr>
      <w:rFonts w:eastAsia="Calibri"/>
      <w:szCs w:val="18"/>
    </w:rPr>
  </w:style>
  <w:style w:type="character" w:customStyle="1" w:styleId="SmallFontChar">
    <w:name w:val="Small Font Char"/>
    <w:basedOn w:val="DefaultParagraphFont"/>
    <w:link w:val="SmallFont"/>
    <w:locked/>
    <w:rsid w:val="005F3884"/>
    <w:rPr>
      <w:rFonts w:ascii="Times New Roman" w:eastAsia="Calibri" w:hAnsi="Times New Roman" w:cs="Times New Roman"/>
      <w:szCs w:val="18"/>
    </w:rPr>
  </w:style>
  <w:style w:type="character" w:customStyle="1" w:styleId="CircleChar1">
    <w:name w:val="Circle Char1"/>
    <w:basedOn w:val="DefaultParagraphFont"/>
    <w:rsid w:val="005F3884"/>
    <w:rPr>
      <w:rFonts w:cs="Times New Roman"/>
      <w:b/>
      <w:i/>
      <w:sz w:val="18"/>
      <w:szCs w:val="18"/>
      <w:u w:val="single"/>
      <w:lang w:val="en-US" w:eastAsia="en-US" w:bidi="ar-SA"/>
    </w:rPr>
  </w:style>
  <w:style w:type="paragraph" w:styleId="BodyText">
    <w:name w:val="Body Text"/>
    <w:basedOn w:val="Normal"/>
    <w:link w:val="BodyTextChar"/>
    <w:uiPriority w:val="99"/>
    <w:unhideWhenUsed/>
    <w:qFormat/>
    <w:rsid w:val="005F3884"/>
    <w:pPr>
      <w:spacing w:after="120"/>
    </w:pPr>
  </w:style>
  <w:style w:type="character" w:customStyle="1" w:styleId="BodyTextChar">
    <w:name w:val="Body Text Char"/>
    <w:basedOn w:val="DefaultParagraphFont"/>
    <w:link w:val="BodyText"/>
    <w:uiPriority w:val="99"/>
    <w:qFormat/>
    <w:rsid w:val="005F3884"/>
    <w:rPr>
      <w:rFonts w:ascii="Times New Roman" w:hAnsi="Times New Roman" w:cs="Times New Roman"/>
    </w:rPr>
  </w:style>
  <w:style w:type="character" w:customStyle="1" w:styleId="verdana">
    <w:name w:val="verdana"/>
    <w:basedOn w:val="DefaultParagraphFont"/>
    <w:qFormat/>
    <w:rsid w:val="005F3884"/>
  </w:style>
  <w:style w:type="character" w:customStyle="1" w:styleId="CardsChar1">
    <w:name w:val="Cards Char1"/>
    <w:link w:val="Cards"/>
    <w:rsid w:val="005F3884"/>
    <w:rPr>
      <w:rFonts w:ascii="Times New Roman" w:eastAsia="Times New Roman" w:hAnsi="Times New Roman" w:cs="Times New Roman"/>
      <w:sz w:val="20"/>
      <w:szCs w:val="20"/>
    </w:rPr>
  </w:style>
  <w:style w:type="paragraph" w:customStyle="1" w:styleId="BlockHeadings">
    <w:name w:val="Block Headings"/>
    <w:basedOn w:val="Normal"/>
    <w:link w:val="BlockHeadingsChar"/>
    <w:qFormat/>
    <w:rsid w:val="005F3884"/>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5F3884"/>
    <w:rPr>
      <w:rFonts w:ascii="Times New Roman" w:eastAsia="Times New Roman" w:hAnsi="Times New Roman" w:cs="Times New Roman"/>
      <w:b/>
      <w:sz w:val="20"/>
      <w:szCs w:val="20"/>
    </w:rPr>
  </w:style>
  <w:style w:type="paragraph" w:customStyle="1" w:styleId="loose">
    <w:name w:val="loose"/>
    <w:basedOn w:val="Normal"/>
    <w:qFormat/>
    <w:rsid w:val="005F3884"/>
    <w:pPr>
      <w:spacing w:before="210"/>
    </w:pPr>
    <w:rPr>
      <w:rFonts w:eastAsia="Times New Roman"/>
      <w:szCs w:val="24"/>
      <w:lang w:eastAsia="zh-CN" w:bidi="he-IL"/>
    </w:rPr>
  </w:style>
  <w:style w:type="character" w:customStyle="1" w:styleId="hit1">
    <w:name w:val="hit1"/>
    <w:basedOn w:val="DefaultParagraphFont"/>
    <w:rsid w:val="005F3884"/>
    <w:rPr>
      <w:b/>
      <w:bCs/>
      <w:color w:val="CC0033"/>
    </w:rPr>
  </w:style>
  <w:style w:type="character" w:customStyle="1" w:styleId="upper">
    <w:name w:val="upper"/>
    <w:basedOn w:val="DefaultParagraphFont"/>
    <w:rsid w:val="005F3884"/>
  </w:style>
  <w:style w:type="character" w:customStyle="1" w:styleId="Author">
    <w:name w:val="Author"/>
    <w:aliases w:val="Style Date"/>
    <w:basedOn w:val="DefaultParagraphFont"/>
    <w:qFormat/>
    <w:rsid w:val="005F3884"/>
    <w:rPr>
      <w:b/>
      <w:sz w:val="24"/>
    </w:rPr>
  </w:style>
  <w:style w:type="character" w:customStyle="1" w:styleId="SmallFont7pt">
    <w:name w:val="Small Font (7 pt)"/>
    <w:basedOn w:val="DefaultParagraphFont"/>
    <w:qFormat/>
    <w:rsid w:val="005F3884"/>
    <w:rPr>
      <w:sz w:val="14"/>
    </w:rPr>
  </w:style>
  <w:style w:type="paragraph" w:customStyle="1" w:styleId="UnderlinedText">
    <w:name w:val="Underlined Text"/>
    <w:basedOn w:val="Normal"/>
    <w:qFormat/>
    <w:rsid w:val="005F3884"/>
    <w:rPr>
      <w:rFonts w:eastAsia="Times New Roman"/>
      <w:b/>
      <w:szCs w:val="20"/>
    </w:rPr>
  </w:style>
  <w:style w:type="character" w:customStyle="1" w:styleId="SmallText-New">
    <w:name w:val="Small Text - New"/>
    <w:basedOn w:val="DefaultParagraphFont"/>
    <w:rsid w:val="005F3884"/>
    <w:rPr>
      <w:rFonts w:ascii="Arial Narrow" w:hAnsi="Arial Narrow"/>
      <w:sz w:val="14"/>
    </w:rPr>
  </w:style>
  <w:style w:type="paragraph" w:customStyle="1" w:styleId="Smalltext">
    <w:name w:val="Small text"/>
    <w:aliases w:val="Quote1,Quote11"/>
    <w:basedOn w:val="Normal"/>
    <w:link w:val="SmalltextChar"/>
    <w:qFormat/>
    <w:rsid w:val="005F3884"/>
    <w:rPr>
      <w:rFonts w:ascii="Arial Narrow" w:eastAsia="Times New Roman" w:hAnsi="Arial Narrow"/>
      <w:szCs w:val="24"/>
    </w:rPr>
  </w:style>
  <w:style w:type="character" w:customStyle="1" w:styleId="Underlined-New">
    <w:name w:val="Underlined - New"/>
    <w:basedOn w:val="DefaultParagraphFont"/>
    <w:rsid w:val="005F3884"/>
    <w:rPr>
      <w:rFonts w:ascii="Arial Narrow" w:hAnsi="Arial Narrow"/>
      <w:sz w:val="16"/>
      <w:u w:val="single"/>
    </w:rPr>
  </w:style>
  <w:style w:type="paragraph" w:styleId="TOC2">
    <w:name w:val="toc 2"/>
    <w:basedOn w:val="Normal"/>
    <w:next w:val="Normal"/>
    <w:autoRedefine/>
    <w:uiPriority w:val="39"/>
    <w:qFormat/>
    <w:rsid w:val="005F3884"/>
    <w:pPr>
      <w:ind w:left="200"/>
    </w:pPr>
    <w:rPr>
      <w:rFonts w:eastAsia="Times New Roman"/>
      <w:sz w:val="20"/>
      <w:lang w:bidi="en-US"/>
    </w:rPr>
  </w:style>
  <w:style w:type="paragraph" w:styleId="Caption">
    <w:name w:val="caption"/>
    <w:aliases w:val="caption"/>
    <w:basedOn w:val="Normal"/>
    <w:next w:val="Normal"/>
    <w:qFormat/>
    <w:rsid w:val="005F3884"/>
    <w:rPr>
      <w:rFonts w:eastAsia="Times New Roman"/>
      <w:b/>
      <w:bCs/>
      <w:sz w:val="18"/>
      <w:szCs w:val="18"/>
      <w:lang w:bidi="en-US"/>
    </w:rPr>
  </w:style>
  <w:style w:type="paragraph" w:styleId="TOCHeading">
    <w:name w:val="TOC Heading"/>
    <w:basedOn w:val="Heading1"/>
    <w:next w:val="Normal"/>
    <w:uiPriority w:val="39"/>
    <w:qFormat/>
    <w:rsid w:val="005F3884"/>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lang w:bidi="en-US"/>
    </w:rPr>
  </w:style>
  <w:style w:type="character" w:customStyle="1" w:styleId="Boxing">
    <w:name w:val="Boxing"/>
    <w:basedOn w:val="DefaultParagraphFont"/>
    <w:rsid w:val="005F3884"/>
    <w:rPr>
      <w:rFonts w:ascii="Arial Narrow" w:hAnsi="Arial Narrow"/>
      <w:dstrike w:val="0"/>
      <w:sz w:val="20"/>
      <w:bdr w:val="single" w:sz="2" w:space="0" w:color="auto"/>
      <w:vertAlign w:val="baseline"/>
    </w:rPr>
  </w:style>
  <w:style w:type="character" w:customStyle="1" w:styleId="style65">
    <w:name w:val="style65"/>
    <w:basedOn w:val="DefaultParagraphFont"/>
    <w:rsid w:val="005F3884"/>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5F3884"/>
    <w:rPr>
      <w:rFonts w:cs="Arial"/>
      <w:bCs/>
      <w:szCs w:val="26"/>
      <w:u w:val="single"/>
      <w:lang w:val="en-US" w:eastAsia="en-US" w:bidi="ar-SA"/>
    </w:rPr>
  </w:style>
  <w:style w:type="character" w:customStyle="1" w:styleId="qlabel">
    <w:name w:val="q_label"/>
    <w:basedOn w:val="DefaultParagraphFont"/>
    <w:rsid w:val="005F3884"/>
  </w:style>
  <w:style w:type="character" w:customStyle="1" w:styleId="alabel">
    <w:name w:val="a_label"/>
    <w:basedOn w:val="DefaultParagraphFont"/>
    <w:rsid w:val="005F3884"/>
  </w:style>
  <w:style w:type="character" w:customStyle="1" w:styleId="Style1Char1">
    <w:name w:val="Style1 Char1"/>
    <w:basedOn w:val="DefaultParagraphFont"/>
    <w:qFormat/>
    <w:rsid w:val="005F3884"/>
    <w:rPr>
      <w:rFonts w:eastAsia="SimSun"/>
      <w:sz w:val="20"/>
      <w:szCs w:val="24"/>
      <w:u w:val="single"/>
      <w:lang w:val="en-US" w:eastAsia="zh-CN" w:bidi="ar-SA"/>
    </w:rPr>
  </w:style>
  <w:style w:type="character" w:customStyle="1" w:styleId="UnderlineCharChar">
    <w:name w:val="Underline Char Char"/>
    <w:basedOn w:val="DefaultParagraphFont"/>
    <w:rsid w:val="005F3884"/>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5F3884"/>
    <w:rPr>
      <w:rFonts w:eastAsia="MS Mincho"/>
      <w:b/>
      <w:u w:val="single"/>
      <w:lang w:val="en-US" w:eastAsia="en-US" w:bidi="ar-SA"/>
    </w:rPr>
  </w:style>
  <w:style w:type="character" w:customStyle="1" w:styleId="CardTextChar0">
    <w:name w:val="Card Text Char"/>
    <w:basedOn w:val="DefaultParagraphFont"/>
    <w:rsid w:val="005F3884"/>
    <w:rPr>
      <w:rFonts w:ascii="Times New Roman" w:eastAsia="Times New Roman" w:hAnsi="Times New Roman" w:cs="Times New Roman"/>
      <w:szCs w:val="24"/>
    </w:rPr>
  </w:style>
  <w:style w:type="character" w:customStyle="1" w:styleId="reduce2">
    <w:name w:val="reduce2"/>
    <w:basedOn w:val="DefaultParagraphFont"/>
    <w:rsid w:val="005F3884"/>
    <w:rPr>
      <w:rFonts w:ascii="Arial" w:hAnsi="Arial" w:cs="Arial"/>
      <w:color w:val="000000"/>
      <w:sz w:val="10"/>
      <w:szCs w:val="22"/>
    </w:rPr>
  </w:style>
  <w:style w:type="paragraph" w:customStyle="1" w:styleId="BoldUnderline">
    <w:name w:val="BoldUnderline"/>
    <w:link w:val="BoldUnderlineChar"/>
    <w:uiPriority w:val="99"/>
    <w:qFormat/>
    <w:rsid w:val="005F3884"/>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5F3884"/>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5F3884"/>
    <w:rPr>
      <w:rFonts w:cs="Arial"/>
      <w:bCs/>
      <w:szCs w:val="26"/>
      <w:u w:val="single"/>
      <w:lang w:val="en-US" w:eastAsia="en-US" w:bidi="ar-SA"/>
    </w:rPr>
  </w:style>
  <w:style w:type="paragraph" w:customStyle="1" w:styleId="evidencetextChar">
    <w:name w:val="evidence text Char"/>
    <w:basedOn w:val="Normal"/>
    <w:qFormat/>
    <w:rsid w:val="005F3884"/>
    <w:pPr>
      <w:ind w:left="1728" w:right="1008"/>
    </w:pPr>
    <w:rPr>
      <w:rFonts w:eastAsia="Times New Roman"/>
      <w:color w:val="000000"/>
      <w:sz w:val="18"/>
      <w:szCs w:val="24"/>
    </w:rPr>
  </w:style>
  <w:style w:type="character" w:customStyle="1" w:styleId="underline2">
    <w:name w:val="underline2"/>
    <w:basedOn w:val="DefaultParagraphFont"/>
    <w:rsid w:val="005F3884"/>
    <w:rPr>
      <w:u w:val="single"/>
    </w:rPr>
  </w:style>
  <w:style w:type="character" w:customStyle="1" w:styleId="Style11ptUnderlineBorderSinglesolidlineAuto05pt">
    <w:name w:val="Style 11 pt Underline Border: : (Single solid line Auto  0.5 pt..."/>
    <w:qFormat/>
    <w:rsid w:val="005F3884"/>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5F3884"/>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5F3884"/>
    <w:rPr>
      <w:rFonts w:ascii="Times New Roman" w:eastAsia="Times New Roman" w:hAnsi="Times New Roman" w:cs="Times New Roman"/>
      <w:szCs w:val="24"/>
      <w:u w:val="single"/>
      <w:bdr w:val="single" w:sz="4" w:space="0" w:color="auto"/>
    </w:rPr>
  </w:style>
  <w:style w:type="character" w:customStyle="1" w:styleId="UnderlineChar4Char">
    <w:name w:val="Underline Char4 Char"/>
    <w:basedOn w:val="DefaultParagraphFont"/>
    <w:link w:val="UnderlineChar4"/>
    <w:rsid w:val="005F3884"/>
    <w:rPr>
      <w:szCs w:val="24"/>
      <w:u w:val="single"/>
    </w:rPr>
  </w:style>
  <w:style w:type="paragraph" w:customStyle="1" w:styleId="UnderlineChar4">
    <w:name w:val="Underline Char4"/>
    <w:basedOn w:val="Normal"/>
    <w:link w:val="UnderlineChar4Char"/>
    <w:qFormat/>
    <w:rsid w:val="005F3884"/>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5F3884"/>
    <w:rPr>
      <w:b/>
      <w:szCs w:val="24"/>
      <w:u w:val="single"/>
    </w:rPr>
  </w:style>
  <w:style w:type="paragraph" w:customStyle="1" w:styleId="BoldandUnderlineChar3">
    <w:name w:val="Bold and Underline Char3"/>
    <w:basedOn w:val="Normal"/>
    <w:link w:val="BoldandUnderlineChar3Char2"/>
    <w:qFormat/>
    <w:rsid w:val="005F3884"/>
    <w:rPr>
      <w:rFonts w:asciiTheme="minorHAnsi" w:hAnsiTheme="minorHAnsi" w:cstheme="minorBidi"/>
      <w:b/>
      <w:szCs w:val="24"/>
      <w:u w:val="single"/>
    </w:rPr>
  </w:style>
  <w:style w:type="paragraph" w:customStyle="1" w:styleId="StyleUnderlineChar11pt">
    <w:name w:val="Style Underline Char + 11 pt"/>
    <w:basedOn w:val="Normal"/>
    <w:link w:val="StyleUnderlineChar11ptChar"/>
    <w:qFormat/>
    <w:rsid w:val="005F3884"/>
    <w:rPr>
      <w:rFonts w:eastAsia="Times New Roman"/>
      <w:szCs w:val="24"/>
      <w:u w:val="single"/>
    </w:rPr>
  </w:style>
  <w:style w:type="character" w:customStyle="1" w:styleId="StyleUnderlineChar11ptChar">
    <w:name w:val="Style Underline Char + 11 pt Char"/>
    <w:basedOn w:val="DefaultParagraphFont"/>
    <w:link w:val="StyleUnderlineChar11pt"/>
    <w:rsid w:val="005F3884"/>
    <w:rPr>
      <w:rFonts w:ascii="Times New Roman" w:eastAsia="Times New Roman" w:hAnsi="Times New Roman" w:cs="Times New Roman"/>
      <w:szCs w:val="24"/>
      <w:u w:val="single"/>
    </w:rPr>
  </w:style>
  <w:style w:type="paragraph" w:customStyle="1" w:styleId="StyleUnderlineChar11ptBold">
    <w:name w:val="Style Underline Char + 11 pt Bold"/>
    <w:basedOn w:val="Normal"/>
    <w:link w:val="StyleUnderlineChar11ptBoldChar"/>
    <w:qFormat/>
    <w:rsid w:val="005F3884"/>
    <w:rPr>
      <w:rFonts w:eastAsia="Times New Roman"/>
      <w:b/>
      <w:bCs/>
      <w:szCs w:val="24"/>
      <w:u w:val="single"/>
    </w:rPr>
  </w:style>
  <w:style w:type="character" w:customStyle="1" w:styleId="StyleUnderlineChar11ptBoldChar">
    <w:name w:val="Style Underline Char + 11 pt Bold Char"/>
    <w:basedOn w:val="DefaultParagraphFont"/>
    <w:link w:val="StyleUnderlineChar11ptBold"/>
    <w:rsid w:val="005F3884"/>
    <w:rPr>
      <w:rFonts w:ascii="Times New Roman" w:eastAsia="Times New Roman" w:hAnsi="Times New Roman" w:cs="Times New Roman"/>
      <w:b/>
      <w:bCs/>
      <w:szCs w:val="24"/>
      <w:u w:val="single"/>
    </w:rPr>
  </w:style>
  <w:style w:type="character" w:customStyle="1" w:styleId="inside-head">
    <w:name w:val="inside-head"/>
    <w:basedOn w:val="DefaultParagraphFont"/>
    <w:rsid w:val="005F3884"/>
  </w:style>
  <w:style w:type="paragraph" w:customStyle="1" w:styleId="Style3">
    <w:name w:val="Style3"/>
    <w:basedOn w:val="Normal"/>
    <w:link w:val="Style3Char"/>
    <w:qFormat/>
    <w:rsid w:val="005F3884"/>
    <w:rPr>
      <w:rFonts w:ascii="Arial Narrow" w:eastAsia="Times New Roman" w:hAnsi="Arial Narrow"/>
      <w:b/>
      <w:szCs w:val="24"/>
    </w:rPr>
  </w:style>
  <w:style w:type="character" w:customStyle="1" w:styleId="Style3Char">
    <w:name w:val="Style3 Char"/>
    <w:basedOn w:val="DefaultParagraphFont"/>
    <w:link w:val="Style3"/>
    <w:rsid w:val="005F3884"/>
    <w:rPr>
      <w:rFonts w:ascii="Arial Narrow" w:eastAsia="Times New Roman" w:hAnsi="Arial Narrow" w:cs="Times New Roman"/>
      <w:b/>
      <w:szCs w:val="24"/>
    </w:rPr>
  </w:style>
  <w:style w:type="character" w:customStyle="1" w:styleId="7TimesNewRoman">
    <w:name w:val="7 Times New Roman"/>
    <w:rsid w:val="005F3884"/>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5F3884"/>
  </w:style>
  <w:style w:type="character" w:customStyle="1" w:styleId="officialsbureau">
    <w:name w:val="official_s_bureau"/>
    <w:basedOn w:val="DefaultParagraphFont"/>
    <w:rsid w:val="005F3884"/>
  </w:style>
  <w:style w:type="paragraph" w:customStyle="1" w:styleId="Stylecard11ptUnderline">
    <w:name w:val="Style card + 11 pt Underline"/>
    <w:basedOn w:val="Normal"/>
    <w:link w:val="Stylecard11ptUnderlineChar"/>
    <w:qFormat/>
    <w:rsid w:val="005F3884"/>
    <w:pPr>
      <w:ind w:left="288" w:right="288"/>
    </w:pPr>
    <w:rPr>
      <w:rFonts w:ascii="Georgia" w:eastAsia="SimSun" w:hAnsi="Georgia"/>
      <w:szCs w:val="24"/>
      <w:u w:val="single"/>
      <w:lang w:eastAsia="zh-CN"/>
    </w:rPr>
  </w:style>
  <w:style w:type="character" w:customStyle="1" w:styleId="Stylecard11ptUnderlineChar">
    <w:name w:val="Style card + 11 pt Underline Char"/>
    <w:link w:val="Stylecard11ptUnderline"/>
    <w:rsid w:val="005F3884"/>
    <w:rPr>
      <w:rFonts w:ascii="Georgia" w:eastAsia="SimSun" w:hAnsi="Georgia" w:cs="Times New Roman"/>
      <w:szCs w:val="24"/>
      <w:u w:val="single"/>
      <w:lang w:eastAsia="zh-CN"/>
    </w:rPr>
  </w:style>
  <w:style w:type="paragraph" w:customStyle="1" w:styleId="Stylecard11ptBoldUnderline">
    <w:name w:val="Style card + 11 pt Bold Underline"/>
    <w:basedOn w:val="Normal"/>
    <w:link w:val="Stylecard11ptBoldUnderlineChar"/>
    <w:qFormat/>
    <w:rsid w:val="005F3884"/>
    <w:pPr>
      <w:ind w:left="288" w:right="288"/>
    </w:pPr>
    <w:rPr>
      <w:rFonts w:ascii="Georgia" w:eastAsia="SimSun" w:hAnsi="Georgia"/>
      <w:b/>
      <w:bCs/>
      <w:szCs w:val="24"/>
      <w:u w:val="single"/>
      <w:lang w:eastAsia="zh-CN"/>
    </w:rPr>
  </w:style>
  <w:style w:type="character" w:customStyle="1" w:styleId="Stylecard11ptBoldUnderlineChar">
    <w:name w:val="Style card + 11 pt Bold Underline Char"/>
    <w:link w:val="Stylecard11ptBoldUnderline"/>
    <w:rsid w:val="005F3884"/>
    <w:rPr>
      <w:rFonts w:ascii="Georgia" w:eastAsia="SimSun" w:hAnsi="Georgia" w:cs="Times New Roman"/>
      <w:b/>
      <w:bCs/>
      <w:szCs w:val="24"/>
      <w:u w:val="single"/>
      <w:lang w:eastAsia="zh-CN"/>
    </w:rPr>
  </w:style>
  <w:style w:type="character" w:customStyle="1" w:styleId="StyleStyle11ptBoldUnderlineBorderSinglesolidlineAuto">
    <w:name w:val="Style Style 11 pt Bold Underline Border: : (Single solid line Auto ..."/>
    <w:basedOn w:val="DefaultParagraphFont"/>
    <w:rsid w:val="005F3884"/>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5F3884"/>
    <w:pPr>
      <w:ind w:left="288" w:right="288"/>
    </w:pPr>
    <w:rPr>
      <w:rFonts w:ascii="Georgia" w:eastAsia="SimSun" w:hAnsi="Georgia"/>
      <w:szCs w:val="24"/>
      <w:u w:val="single"/>
      <w:lang w:eastAsia="zh-CN"/>
    </w:rPr>
  </w:style>
  <w:style w:type="character" w:customStyle="1" w:styleId="StylecardLatinVerdana-BoldUnderlineChar">
    <w:name w:val="Style card + (Latin) Verdana-Bold Underline Char"/>
    <w:basedOn w:val="cardChar"/>
    <w:link w:val="StylecardLatinVerdana-BoldUnderline"/>
    <w:rsid w:val="005F3884"/>
    <w:rPr>
      <w:rFonts w:ascii="Georgia" w:eastAsia="SimSun" w:hAnsi="Georgia" w:cs="Times New Roman"/>
      <w:szCs w:val="24"/>
      <w:u w:val="single"/>
      <w:lang w:eastAsia="zh-CN"/>
    </w:rPr>
  </w:style>
  <w:style w:type="paragraph" w:styleId="HTMLPreformatted">
    <w:name w:val="HTML Preformatted"/>
    <w:basedOn w:val="Normal"/>
    <w:link w:val="HTMLPreformattedChar"/>
    <w:rsid w:val="005F3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5F3884"/>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5F3884"/>
    <w:rPr>
      <w:szCs w:val="24"/>
      <w:u w:val="single"/>
    </w:rPr>
  </w:style>
  <w:style w:type="character" w:customStyle="1" w:styleId="StyleUnderlining11ptChar">
    <w:name w:val="Style Underlining + 11 pt Char"/>
    <w:basedOn w:val="DefaultParagraphFont"/>
    <w:link w:val="StyleUnderlining11pt"/>
    <w:rsid w:val="005F3884"/>
    <w:rPr>
      <w:rFonts w:ascii="Times New Roman" w:hAnsi="Times New Roman" w:cs="Times New Roman"/>
      <w:szCs w:val="24"/>
      <w:u w:val="single"/>
    </w:rPr>
  </w:style>
  <w:style w:type="paragraph" w:customStyle="1" w:styleId="StyleCardText9pt">
    <w:name w:val="Style Card Text + 9 pt"/>
    <w:basedOn w:val="Normal"/>
    <w:link w:val="StyleCardText9ptChar"/>
    <w:qFormat/>
    <w:rsid w:val="005F3884"/>
    <w:pPr>
      <w:spacing w:after="200"/>
      <w:contextualSpacing/>
    </w:pPr>
    <w:rPr>
      <w:rFonts w:eastAsia="Calibri"/>
    </w:rPr>
  </w:style>
  <w:style w:type="character" w:customStyle="1" w:styleId="StyleCardText9ptChar">
    <w:name w:val="Style Card Text + 9 pt Char"/>
    <w:basedOn w:val="DefaultParagraphFont"/>
    <w:link w:val="StyleCardText9pt"/>
    <w:rsid w:val="005F3884"/>
    <w:rPr>
      <w:rFonts w:ascii="Times New Roman" w:eastAsia="Calibri" w:hAnsi="Times New Roman" w:cs="Times New Roman"/>
    </w:rPr>
  </w:style>
  <w:style w:type="paragraph" w:styleId="Quote">
    <w:name w:val="Quote"/>
    <w:basedOn w:val="Normal"/>
    <w:next w:val="Normal"/>
    <w:link w:val="QuoteChar"/>
    <w:uiPriority w:val="29"/>
    <w:qFormat/>
    <w:rsid w:val="005F3884"/>
    <w:pPr>
      <w:widowControl w:val="0"/>
    </w:pPr>
    <w:rPr>
      <w:rFonts w:eastAsia="Times New Roman"/>
      <w:iCs/>
      <w:color w:val="000000"/>
      <w:szCs w:val="24"/>
      <w:lang w:bidi="en-US"/>
    </w:rPr>
  </w:style>
  <w:style w:type="character" w:customStyle="1" w:styleId="QuoteChar">
    <w:name w:val="Quote Char"/>
    <w:basedOn w:val="DefaultParagraphFont"/>
    <w:link w:val="Quote"/>
    <w:uiPriority w:val="29"/>
    <w:rsid w:val="005F3884"/>
    <w:rPr>
      <w:rFonts w:ascii="Times New Roman" w:eastAsia="Times New Roman" w:hAnsi="Times New Roman" w:cs="Times New Roman"/>
      <w:iCs/>
      <w:color w:val="000000"/>
      <w:szCs w:val="24"/>
      <w:lang w:bidi="en-US"/>
    </w:rPr>
  </w:style>
  <w:style w:type="paragraph" w:customStyle="1" w:styleId="Underlining">
    <w:name w:val="Underlining"/>
    <w:basedOn w:val="Normal"/>
    <w:link w:val="UnderliningChar"/>
    <w:qFormat/>
    <w:rsid w:val="005F3884"/>
    <w:rPr>
      <w:rFonts w:ascii="Arial Narrow" w:hAnsi="Arial Narrow"/>
      <w:sz w:val="24"/>
      <w:szCs w:val="24"/>
      <w:u w:val="single"/>
    </w:rPr>
  </w:style>
  <w:style w:type="character" w:customStyle="1" w:styleId="ital-inline">
    <w:name w:val="ital-inline"/>
    <w:basedOn w:val="DefaultParagraphFont"/>
    <w:qFormat/>
    <w:rsid w:val="005F3884"/>
  </w:style>
  <w:style w:type="character" w:customStyle="1" w:styleId="underlineChar">
    <w:name w:val="underline Char"/>
    <w:basedOn w:val="DefaultParagraphFont"/>
    <w:rsid w:val="005F3884"/>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5F3884"/>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5F3884"/>
    <w:rPr>
      <w:sz w:val="20"/>
      <w:u w:val="single"/>
    </w:rPr>
  </w:style>
  <w:style w:type="paragraph" w:styleId="BodyTextIndent2">
    <w:name w:val="Body Text Indent 2"/>
    <w:basedOn w:val="Normal"/>
    <w:link w:val="BodyTextIndent2Char"/>
    <w:unhideWhenUsed/>
    <w:rsid w:val="005F3884"/>
    <w:pPr>
      <w:spacing w:after="120" w:line="480" w:lineRule="auto"/>
      <w:ind w:left="360"/>
    </w:pPr>
  </w:style>
  <w:style w:type="character" w:customStyle="1" w:styleId="BodyTextIndent2Char">
    <w:name w:val="Body Text Indent 2 Char"/>
    <w:basedOn w:val="DefaultParagraphFont"/>
    <w:link w:val="BodyTextIndent2"/>
    <w:rsid w:val="005F3884"/>
    <w:rPr>
      <w:rFonts w:ascii="Times New Roman" w:hAnsi="Times New Roman" w:cs="Times New Roman"/>
    </w:rPr>
  </w:style>
  <w:style w:type="paragraph" w:styleId="BodyTextIndent3">
    <w:name w:val="Body Text Indent 3"/>
    <w:basedOn w:val="Normal"/>
    <w:link w:val="BodyTextIndent3Char"/>
    <w:uiPriority w:val="99"/>
    <w:unhideWhenUsed/>
    <w:rsid w:val="005F3884"/>
    <w:pPr>
      <w:spacing w:after="120"/>
      <w:ind w:left="360"/>
    </w:pPr>
    <w:rPr>
      <w:szCs w:val="16"/>
    </w:rPr>
  </w:style>
  <w:style w:type="character" w:customStyle="1" w:styleId="BodyTextIndent3Char">
    <w:name w:val="Body Text Indent 3 Char"/>
    <w:basedOn w:val="DefaultParagraphFont"/>
    <w:link w:val="BodyTextIndent3"/>
    <w:uiPriority w:val="99"/>
    <w:rsid w:val="005F3884"/>
    <w:rPr>
      <w:rFonts w:ascii="Times New Roman" w:hAnsi="Times New Roman" w:cs="Times New Roman"/>
      <w:szCs w:val="16"/>
    </w:rPr>
  </w:style>
  <w:style w:type="paragraph" w:styleId="BodyText2">
    <w:name w:val="Body Text 2"/>
    <w:basedOn w:val="Normal"/>
    <w:link w:val="BodyText2Char"/>
    <w:unhideWhenUsed/>
    <w:rsid w:val="005F3884"/>
    <w:pPr>
      <w:spacing w:after="120" w:line="480" w:lineRule="auto"/>
    </w:pPr>
  </w:style>
  <w:style w:type="character" w:customStyle="1" w:styleId="BodyText2Char">
    <w:name w:val="Body Text 2 Char"/>
    <w:basedOn w:val="DefaultParagraphFont"/>
    <w:link w:val="BodyText2"/>
    <w:rsid w:val="005F3884"/>
    <w:rPr>
      <w:rFonts w:ascii="Times New Roman" w:hAnsi="Times New Roman" w:cs="Times New Roman"/>
    </w:rPr>
  </w:style>
  <w:style w:type="paragraph" w:styleId="BodyTextIndent">
    <w:name w:val="Body Text Indent"/>
    <w:basedOn w:val="Normal"/>
    <w:link w:val="BodyTextIndentChar"/>
    <w:uiPriority w:val="99"/>
    <w:unhideWhenUsed/>
    <w:rsid w:val="005F3884"/>
    <w:pPr>
      <w:spacing w:after="120"/>
      <w:ind w:left="360"/>
    </w:pPr>
  </w:style>
  <w:style w:type="character" w:customStyle="1" w:styleId="BodyTextIndentChar">
    <w:name w:val="Body Text Indent Char"/>
    <w:basedOn w:val="DefaultParagraphFont"/>
    <w:link w:val="BodyTextIndent"/>
    <w:uiPriority w:val="99"/>
    <w:rsid w:val="005F3884"/>
    <w:rPr>
      <w:rFonts w:ascii="Times New Roman" w:hAnsi="Times New Roman" w:cs="Times New Roman"/>
    </w:rPr>
  </w:style>
  <w:style w:type="paragraph" w:styleId="BodyText3">
    <w:name w:val="Body Text 3"/>
    <w:basedOn w:val="Normal"/>
    <w:link w:val="BodyText3Char"/>
    <w:unhideWhenUsed/>
    <w:rsid w:val="005F3884"/>
    <w:pPr>
      <w:spacing w:after="120"/>
    </w:pPr>
    <w:rPr>
      <w:szCs w:val="16"/>
    </w:rPr>
  </w:style>
  <w:style w:type="character" w:customStyle="1" w:styleId="BodyText3Char">
    <w:name w:val="Body Text 3 Char"/>
    <w:basedOn w:val="DefaultParagraphFont"/>
    <w:link w:val="BodyText3"/>
    <w:rsid w:val="005F3884"/>
    <w:rPr>
      <w:rFonts w:ascii="Times New Roman" w:hAnsi="Times New Roman" w:cs="Times New Roman"/>
      <w:szCs w:val="16"/>
    </w:rPr>
  </w:style>
  <w:style w:type="character" w:customStyle="1" w:styleId="StyleBold">
    <w:name w:val="Style Bold"/>
    <w:basedOn w:val="DefaultParagraphFont"/>
    <w:uiPriority w:val="9"/>
    <w:semiHidden/>
    <w:qFormat/>
    <w:rsid w:val="005F3884"/>
    <w:rPr>
      <w:b/>
      <w:bCs/>
    </w:rPr>
  </w:style>
  <w:style w:type="character" w:customStyle="1" w:styleId="body-text">
    <w:name w:val="body-text"/>
    <w:basedOn w:val="DefaultParagraphFont"/>
    <w:rsid w:val="005F3884"/>
  </w:style>
  <w:style w:type="paragraph" w:customStyle="1" w:styleId="StyleStyle411ptBoldBorderSinglesolidlineAuto0">
    <w:name w:val="Style Style4 + 11 pt Bold Border: : (Single solid line Auto  0...."/>
    <w:basedOn w:val="Normal"/>
    <w:link w:val="StyleStyle411ptBoldBorderSinglesolidlineAuto0Char"/>
    <w:qFormat/>
    <w:rsid w:val="005F3884"/>
    <w:rPr>
      <w:rFonts w:eastAsia="Times New Roman"/>
      <w:b/>
      <w:bCs/>
      <w:szCs w:val="24"/>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5F3884"/>
    <w:rPr>
      <w:rFonts w:ascii="Times New Roman" w:eastAsia="Times New Roman" w:hAnsi="Times New Roman" w:cs="Times New Roman"/>
      <w:b/>
      <w:bCs/>
      <w:szCs w:val="24"/>
      <w:u w:val="single"/>
      <w:bdr w:val="single" w:sz="4" w:space="0" w:color="auto"/>
    </w:rPr>
  </w:style>
  <w:style w:type="character" w:customStyle="1" w:styleId="BalloonTextChar1">
    <w:name w:val="Balloon Text Char1"/>
    <w:basedOn w:val="DefaultParagraphFont"/>
    <w:uiPriority w:val="99"/>
    <w:rsid w:val="005F3884"/>
    <w:rPr>
      <w:rFonts w:ascii="Tahoma" w:hAnsi="Tahoma" w:cs="Tahoma"/>
      <w:sz w:val="16"/>
      <w:szCs w:val="16"/>
    </w:rPr>
  </w:style>
  <w:style w:type="character" w:customStyle="1" w:styleId="globalcontentbody">
    <w:name w:val="globalcontentbody"/>
    <w:basedOn w:val="DefaultParagraphFont"/>
    <w:rsid w:val="005F3884"/>
  </w:style>
  <w:style w:type="paragraph" w:customStyle="1" w:styleId="StyleStyle112pt">
    <w:name w:val="Style Style1 + 12 pt"/>
    <w:basedOn w:val="Normal"/>
    <w:link w:val="StyleStyle112ptChar"/>
    <w:qFormat/>
    <w:rsid w:val="005F3884"/>
    <w:rPr>
      <w:rFonts w:eastAsia="SimSun"/>
      <w:szCs w:val="24"/>
      <w:u w:val="single"/>
      <w:lang w:eastAsia="zh-CN"/>
    </w:rPr>
  </w:style>
  <w:style w:type="character" w:customStyle="1" w:styleId="StyleStyle112ptChar">
    <w:name w:val="Style Style1 + 12 pt Char"/>
    <w:basedOn w:val="DefaultParagraphFont"/>
    <w:link w:val="StyleStyle112pt"/>
    <w:rsid w:val="005F3884"/>
    <w:rPr>
      <w:rFonts w:ascii="Times New Roman" w:eastAsia="SimSun" w:hAnsi="Times New Roman" w:cs="Times New Roman"/>
      <w:szCs w:val="24"/>
      <w:u w:val="single"/>
      <w:lang w:eastAsia="zh-CN"/>
    </w:rPr>
  </w:style>
  <w:style w:type="paragraph" w:customStyle="1" w:styleId="MinimizedText">
    <w:name w:val="Minimized Text"/>
    <w:basedOn w:val="Normal"/>
    <w:link w:val="MinimizedTextChar"/>
    <w:qFormat/>
    <w:rsid w:val="005F3884"/>
    <w:rPr>
      <w:rFonts w:eastAsia="Times New Roman"/>
      <w:szCs w:val="24"/>
    </w:rPr>
  </w:style>
  <w:style w:type="character" w:customStyle="1" w:styleId="MinimizedTextChar">
    <w:name w:val="Minimized Text Char"/>
    <w:basedOn w:val="DefaultParagraphFont"/>
    <w:link w:val="MinimizedText"/>
    <w:rsid w:val="005F3884"/>
    <w:rPr>
      <w:rFonts w:ascii="Times New Roman" w:eastAsia="Times New Roman" w:hAnsi="Times New Roman" w:cs="Times New Roman"/>
      <w:szCs w:val="24"/>
    </w:rPr>
  </w:style>
  <w:style w:type="character" w:customStyle="1" w:styleId="term1">
    <w:name w:val="term1"/>
    <w:basedOn w:val="DefaultParagraphFont"/>
    <w:rsid w:val="005F3884"/>
    <w:rPr>
      <w:b/>
      <w:bCs/>
    </w:rPr>
  </w:style>
  <w:style w:type="character" w:customStyle="1" w:styleId="Styleterm111ptUnderline">
    <w:name w:val="Style term1 + 11 pt Underline"/>
    <w:basedOn w:val="term1"/>
    <w:rsid w:val="005F3884"/>
    <w:rPr>
      <w:b/>
      <w:bCs/>
      <w:sz w:val="20"/>
      <w:u w:val="single"/>
    </w:rPr>
  </w:style>
  <w:style w:type="paragraph" w:customStyle="1" w:styleId="StyleMinimizedTextArialNarrow10pt">
    <w:name w:val="Style Minimized Text + Arial Narrow 10 pt"/>
    <w:basedOn w:val="MinimizedText"/>
    <w:link w:val="StyleMinimizedTextArialNarrow10ptChar"/>
    <w:qFormat/>
    <w:rsid w:val="005F3884"/>
    <w:rPr>
      <w:sz w:val="20"/>
    </w:rPr>
  </w:style>
  <w:style w:type="character" w:customStyle="1" w:styleId="StyleMinimizedTextArialNarrow10ptChar">
    <w:name w:val="Style Minimized Text + Arial Narrow 10 pt Char"/>
    <w:basedOn w:val="MinimizedTextChar"/>
    <w:link w:val="StyleMinimizedTextArialNarrow10pt"/>
    <w:rsid w:val="005F3884"/>
    <w:rPr>
      <w:rFonts w:ascii="Times New Roman" w:eastAsia="Times New Roman" w:hAnsi="Times New Roman" w:cs="Times New Roman"/>
      <w:sz w:val="20"/>
      <w:szCs w:val="24"/>
    </w:rPr>
  </w:style>
  <w:style w:type="character" w:customStyle="1" w:styleId="Styleunderline11ptBold">
    <w:name w:val="Style underline + 11 pt Bold"/>
    <w:basedOn w:val="underline"/>
    <w:rsid w:val="005F3884"/>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5F3884"/>
    <w:rPr>
      <w:rFonts w:eastAsia="Times New Roman"/>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5F3884"/>
    <w:rPr>
      <w:rFonts w:ascii="Times New Roman" w:eastAsia="Times New Roman" w:hAnsi="Times New Roman" w:cs="Times New Roman"/>
      <w:szCs w:val="24"/>
      <w:u w:val="single"/>
      <w:bdr w:val="single" w:sz="4" w:space="0" w:color="auto"/>
    </w:rPr>
  </w:style>
  <w:style w:type="character" w:customStyle="1" w:styleId="Style9pt">
    <w:name w:val="Style 9 pt"/>
    <w:basedOn w:val="DefaultParagraphFont"/>
    <w:rsid w:val="005F3884"/>
    <w:rPr>
      <w:rFonts w:ascii="Times New Roman" w:hAnsi="Times New Roman"/>
      <w:sz w:val="20"/>
    </w:rPr>
  </w:style>
  <w:style w:type="paragraph" w:customStyle="1" w:styleId="StyleStyle49pt3">
    <w:name w:val="Style Style4 + 9 pt3"/>
    <w:basedOn w:val="Style4"/>
    <w:link w:val="StyleStyle49pt3Char"/>
    <w:qFormat/>
    <w:rsid w:val="005F3884"/>
  </w:style>
  <w:style w:type="character" w:customStyle="1" w:styleId="StyleStyle49pt3Char">
    <w:name w:val="Style Style4 + 9 pt3 Char"/>
    <w:basedOn w:val="Style4Char"/>
    <w:link w:val="StyleStyle49pt3"/>
    <w:rsid w:val="005F3884"/>
    <w:rPr>
      <w:rFonts w:ascii="Times New Roman" w:eastAsia="Times New Roman" w:hAnsi="Times New Roman" w:cs="Times New Roman"/>
      <w:szCs w:val="24"/>
      <w:u w:val="single"/>
    </w:rPr>
  </w:style>
  <w:style w:type="paragraph" w:customStyle="1" w:styleId="StyleStyle4Bold">
    <w:name w:val="Style Style4 + Bold"/>
    <w:basedOn w:val="Style4"/>
    <w:link w:val="StyleStyle4BoldChar"/>
    <w:qFormat/>
    <w:rsid w:val="005F3884"/>
    <w:rPr>
      <w:b/>
      <w:bCs/>
    </w:rPr>
  </w:style>
  <w:style w:type="character" w:customStyle="1" w:styleId="StyleStyle4BoldChar">
    <w:name w:val="Style Style4 + Bold Char"/>
    <w:basedOn w:val="Style4Char"/>
    <w:link w:val="StyleStyle4Bold"/>
    <w:rsid w:val="005F3884"/>
    <w:rPr>
      <w:rFonts w:ascii="Times New Roman" w:eastAsia="Times New Roman" w:hAnsi="Times New Roman" w:cs="Times New Roman"/>
      <w:b/>
      <w:bCs/>
      <w:szCs w:val="24"/>
      <w:u w:val="single"/>
    </w:rPr>
  </w:style>
  <w:style w:type="character" w:customStyle="1" w:styleId="CharChar11">
    <w:name w:val="Char Char11"/>
    <w:basedOn w:val="DefaultParagraphFont"/>
    <w:rsid w:val="005F3884"/>
    <w:rPr>
      <w:rFonts w:cs="Arial"/>
      <w:bCs/>
      <w:szCs w:val="26"/>
      <w:u w:val="single"/>
      <w:lang w:val="en-US" w:eastAsia="en-US" w:bidi="ar-SA"/>
    </w:rPr>
  </w:style>
  <w:style w:type="character" w:customStyle="1" w:styleId="authorbio">
    <w:name w:val="authorbio"/>
    <w:basedOn w:val="DefaultParagraphFont"/>
    <w:rsid w:val="005F3884"/>
  </w:style>
  <w:style w:type="character" w:customStyle="1" w:styleId="a">
    <w:name w:val="a"/>
    <w:basedOn w:val="DefaultParagraphFont"/>
    <w:rsid w:val="005F3884"/>
  </w:style>
  <w:style w:type="character" w:customStyle="1" w:styleId="StyleStyleUnderline411pt">
    <w:name w:val="Style Style Underline4 + 11 pt"/>
    <w:basedOn w:val="DefaultParagraphFont"/>
    <w:rsid w:val="005F3884"/>
    <w:rPr>
      <w:sz w:val="20"/>
      <w:u w:val="single"/>
    </w:rPr>
  </w:style>
  <w:style w:type="character" w:customStyle="1" w:styleId="StyleStyleUnderline411ptBold">
    <w:name w:val="Style Style Underline4 + 11 pt Bold"/>
    <w:basedOn w:val="DefaultParagraphFont"/>
    <w:rsid w:val="005F3884"/>
    <w:rPr>
      <w:b/>
      <w:bCs/>
      <w:sz w:val="20"/>
      <w:u w:val="single"/>
    </w:rPr>
  </w:style>
  <w:style w:type="character" w:customStyle="1" w:styleId="StyleStyleUnderline311pt">
    <w:name w:val="Style Style Underline3 + 11 pt"/>
    <w:basedOn w:val="DefaultParagraphFont"/>
    <w:rsid w:val="005F3884"/>
    <w:rPr>
      <w:sz w:val="20"/>
      <w:u w:val="single"/>
    </w:rPr>
  </w:style>
  <w:style w:type="character" w:customStyle="1" w:styleId="StyleStyleUnderline311ptBold">
    <w:name w:val="Style Style Underline3 + 11 pt Bold"/>
    <w:basedOn w:val="DefaultParagraphFont"/>
    <w:rsid w:val="005F3884"/>
    <w:rPr>
      <w:b/>
      <w:bCs/>
      <w:sz w:val="20"/>
      <w:u w:val="single"/>
    </w:rPr>
  </w:style>
  <w:style w:type="character" w:customStyle="1" w:styleId="StyleUnderline3">
    <w:name w:val="Style Underline3"/>
    <w:basedOn w:val="DefaultParagraphFont"/>
    <w:rsid w:val="005F3884"/>
    <w:rPr>
      <w:u w:val="single"/>
    </w:rPr>
  </w:style>
  <w:style w:type="paragraph" w:customStyle="1" w:styleId="StyleStyle111ptBorderSinglesolidlineAuto05ptL">
    <w:name w:val="Style Style1 + 11 pt Border: : (Single solid line Auto  0.5 pt L..."/>
    <w:link w:val="StyleStyle111ptBorderSinglesolidlineAuto05ptLChar"/>
    <w:qFormat/>
    <w:rsid w:val="005F3884"/>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5F3884"/>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5F3884"/>
    <w:rPr>
      <w:u w:val="single"/>
    </w:rPr>
  </w:style>
  <w:style w:type="character" w:customStyle="1" w:styleId="NothingChar">
    <w:name w:val="Nothing Char"/>
    <w:basedOn w:val="DefaultParagraphFont"/>
    <w:link w:val="Nothing"/>
    <w:rsid w:val="005F3884"/>
    <w:rPr>
      <w:rFonts w:ascii="Times New Roman" w:eastAsia="Times New Roman" w:hAnsi="Times New Roman" w:cs="Times New Roman"/>
      <w:sz w:val="20"/>
      <w:szCs w:val="24"/>
    </w:rPr>
  </w:style>
  <w:style w:type="character" w:customStyle="1" w:styleId="CardsFont12pt0">
    <w:name w:val="Cards + Font 12pt"/>
    <w:basedOn w:val="DefaultParagraphFont"/>
    <w:qFormat/>
    <w:rsid w:val="005F3884"/>
    <w:rPr>
      <w:rFonts w:ascii="Times New Roman" w:eastAsia="Calibri" w:hAnsi="Times New Roman" w:cs="Times New Roman"/>
      <w:sz w:val="24"/>
      <w:szCs w:val="20"/>
      <w:u w:val="single"/>
    </w:rPr>
  </w:style>
  <w:style w:type="character" w:customStyle="1" w:styleId="SmallTextChar0">
    <w:name w:val="Small Text Char"/>
    <w:aliases w:val="No Spacing111 Char1,Read stuff Char1"/>
    <w:basedOn w:val="CardTextChar0"/>
    <w:link w:val="SmallText0"/>
    <w:qFormat/>
    <w:rsid w:val="005F3884"/>
    <w:rPr>
      <w:rFonts w:ascii="Times New Roman" w:eastAsia="MS Mincho" w:hAnsi="Times New Roman" w:cs="Times New Roman"/>
      <w:sz w:val="15"/>
      <w:szCs w:val="24"/>
      <w:lang w:eastAsia="ja-JP"/>
    </w:rPr>
  </w:style>
  <w:style w:type="paragraph" w:customStyle="1" w:styleId="Circled">
    <w:name w:val="Circled"/>
    <w:link w:val="CircledChar"/>
    <w:qFormat/>
    <w:rsid w:val="005F3884"/>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5F3884"/>
    <w:rPr>
      <w:rFonts w:ascii="Times New Roman" w:eastAsia="MS Mincho" w:hAnsi="Times New Roman" w:cs="Times New Roman"/>
      <w:b/>
      <w:szCs w:val="20"/>
      <w:u w:val="single"/>
      <w:lang w:eastAsia="ja-JP"/>
    </w:rPr>
  </w:style>
  <w:style w:type="character" w:customStyle="1" w:styleId="UnderlinedChar0">
    <w:name w:val="Underlined Char"/>
    <w:aliases w:val="small text Char Char"/>
    <w:basedOn w:val="CardTextChar0"/>
    <w:rsid w:val="005F3884"/>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5F3884"/>
  </w:style>
  <w:style w:type="character" w:customStyle="1" w:styleId="part-of-speech">
    <w:name w:val="part-of-speech"/>
    <w:basedOn w:val="DefaultParagraphFont"/>
    <w:rsid w:val="005F3884"/>
  </w:style>
  <w:style w:type="character" w:customStyle="1" w:styleId="sep">
    <w:name w:val="sep"/>
    <w:basedOn w:val="DefaultParagraphFont"/>
    <w:rsid w:val="005F3884"/>
  </w:style>
  <w:style w:type="character" w:customStyle="1" w:styleId="pron">
    <w:name w:val="pron"/>
    <w:basedOn w:val="DefaultParagraphFont"/>
    <w:rsid w:val="005F3884"/>
  </w:style>
  <w:style w:type="paragraph" w:customStyle="1" w:styleId="StyleStyle4LatinTimesNewRomanAsianSimSun">
    <w:name w:val="Style Style4 + (Latin) Times New Roman (Asian) SimSun"/>
    <w:basedOn w:val="Normal"/>
    <w:link w:val="StyleStyle4LatinTimesNewRomanAsianSimSunChar"/>
    <w:qFormat/>
    <w:rsid w:val="005F3884"/>
    <w:rPr>
      <w:rFonts w:eastAsia="SimSun"/>
      <w:szCs w:val="24"/>
      <w:u w:val="single"/>
    </w:rPr>
  </w:style>
  <w:style w:type="character" w:customStyle="1" w:styleId="StyleStyle4LatinTimesNewRomanAsianSimSunChar">
    <w:name w:val="Style Style4 + (Latin) Times New Roman (Asian) SimSun Char"/>
    <w:basedOn w:val="DefaultParagraphFont"/>
    <w:link w:val="StyleStyle4LatinTimesNewRomanAsianSimSun"/>
    <w:rsid w:val="005F3884"/>
    <w:rPr>
      <w:rFonts w:ascii="Times New Roman" w:eastAsia="SimSun" w:hAnsi="Times New Roman" w:cs="Times New Roman"/>
      <w:szCs w:val="24"/>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5F3884"/>
    <w:rPr>
      <w:rFonts w:eastAsia="SimSun"/>
      <w:b/>
      <w:bCs/>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5F3884"/>
    <w:rPr>
      <w:rFonts w:ascii="Times New Roman" w:eastAsia="SimSun" w:hAnsi="Times New Roman" w:cs="Times New Roman"/>
      <w:b/>
      <w:bCs/>
      <w:szCs w:val="24"/>
      <w:u w:val="single"/>
    </w:rPr>
  </w:style>
  <w:style w:type="character" w:customStyle="1" w:styleId="CharChar3">
    <w:name w:val="Char Char3"/>
    <w:basedOn w:val="DefaultParagraphFont"/>
    <w:rsid w:val="005F3884"/>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5F3884"/>
    <w:rPr>
      <w:bCs/>
      <w:szCs w:val="26"/>
      <w:u w:val="single"/>
    </w:rPr>
  </w:style>
  <w:style w:type="paragraph" w:styleId="Subtitle">
    <w:name w:val="Subtitle"/>
    <w:aliases w:val="Underlined card text"/>
    <w:basedOn w:val="Normal"/>
    <w:next w:val="Normal"/>
    <w:link w:val="SubtitleChar"/>
    <w:uiPriority w:val="99"/>
    <w:qFormat/>
    <w:rsid w:val="005F3884"/>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rsid w:val="005F3884"/>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5F3884"/>
  </w:style>
  <w:style w:type="character" w:customStyle="1" w:styleId="StyleStyle411pt1Char">
    <w:name w:val="Style Style4 + 11 pt1 Char"/>
    <w:basedOn w:val="Style4Char"/>
    <w:link w:val="StyleStyle411pt1"/>
    <w:rsid w:val="005F3884"/>
    <w:rPr>
      <w:rFonts w:ascii="Times New Roman" w:eastAsia="Times New Roman" w:hAnsi="Times New Roman" w:cs="Times New Roman"/>
      <w:szCs w:val="24"/>
      <w:u w:val="single"/>
    </w:rPr>
  </w:style>
  <w:style w:type="character" w:customStyle="1" w:styleId="BoldandUnderlineCharChar2">
    <w:name w:val="Bold and Underline Char Char2"/>
    <w:basedOn w:val="DefaultParagraphFont"/>
    <w:rsid w:val="005F3884"/>
    <w:rPr>
      <w:b/>
      <w:u w:val="single"/>
      <w:lang w:val="en-US" w:eastAsia="en-US" w:bidi="ar-SA"/>
    </w:rPr>
  </w:style>
  <w:style w:type="character" w:customStyle="1" w:styleId="StyleUnderlineCharChar111pt">
    <w:name w:val="Style Underline Char Char1 + 11 pt"/>
    <w:basedOn w:val="DefaultParagraphFont"/>
    <w:rsid w:val="005F3884"/>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5F3884"/>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5F3884"/>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5F3884"/>
    <w:rPr>
      <w:sz w:val="22"/>
      <w:u w:val="single"/>
    </w:rPr>
  </w:style>
  <w:style w:type="paragraph" w:customStyle="1" w:styleId="StyleMinimizedTextArialNarrow9pt">
    <w:name w:val="Style Minimized Text + Arial Narrow 9 pt"/>
    <w:basedOn w:val="Normal"/>
    <w:link w:val="StyleMinimizedTextArialNarrow9ptChar"/>
    <w:qFormat/>
    <w:rsid w:val="005F3884"/>
    <w:rPr>
      <w:rFonts w:eastAsia="Times New Roman"/>
      <w:szCs w:val="24"/>
    </w:rPr>
  </w:style>
  <w:style w:type="character" w:customStyle="1" w:styleId="StyleMinimizedTextArialNarrow9ptChar">
    <w:name w:val="Style Minimized Text + Arial Narrow 9 pt Char"/>
    <w:basedOn w:val="DefaultParagraphFont"/>
    <w:link w:val="StyleMinimizedTextArialNarrow9pt"/>
    <w:rsid w:val="005F3884"/>
    <w:rPr>
      <w:rFonts w:ascii="Times New Roman" w:eastAsia="Times New Roman" w:hAnsi="Times New Roman" w:cs="Times New Roman"/>
      <w:szCs w:val="24"/>
    </w:rPr>
  </w:style>
  <w:style w:type="paragraph" w:customStyle="1" w:styleId="StyleBoldandUnderlineChar11ptNotBold">
    <w:name w:val="Style Bold and Underline Char + 11 pt Not Bold"/>
    <w:link w:val="StyleBoldandUnderlineChar11ptNotBoldChar"/>
    <w:qFormat/>
    <w:rsid w:val="005F3884"/>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5F3884"/>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5F3884"/>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5F3884"/>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5F3884"/>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5F3884"/>
    <w:rPr>
      <w:b w:val="0"/>
      <w:bCs/>
      <w:sz w:val="20"/>
      <w:u w:val="single"/>
      <w:lang w:val="en-US" w:eastAsia="en-US" w:bidi="ar-SA"/>
    </w:rPr>
  </w:style>
  <w:style w:type="character" w:customStyle="1" w:styleId="Styleunderline9pt">
    <w:name w:val="Style underline + 9 pt"/>
    <w:basedOn w:val="underline"/>
    <w:rsid w:val="005F3884"/>
    <w:rPr>
      <w:rFonts w:ascii="Times New Roman" w:hAnsi="Times New Roman" w:cs="Times New Roman"/>
      <w:b/>
      <w:sz w:val="20"/>
      <w:u w:val="single"/>
    </w:rPr>
  </w:style>
  <w:style w:type="character" w:customStyle="1" w:styleId="StyleTimesNewRoman9pt">
    <w:name w:val="Style Times New Roman 9 pt"/>
    <w:basedOn w:val="DefaultParagraphFont"/>
    <w:rsid w:val="005F3884"/>
    <w:rPr>
      <w:rFonts w:ascii="Times New Roman" w:hAnsi="Times New Roman"/>
      <w:sz w:val="20"/>
    </w:rPr>
  </w:style>
  <w:style w:type="character" w:customStyle="1" w:styleId="Styleunderline9pt1">
    <w:name w:val="Style underline + 9 pt1"/>
    <w:basedOn w:val="underline"/>
    <w:rsid w:val="005F3884"/>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5F3884"/>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5F3884"/>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5F3884"/>
    <w:rPr>
      <w:b/>
      <w:bCs/>
      <w:noProof w:val="0"/>
      <w:sz w:val="20"/>
      <w:u w:val="single"/>
      <w:lang w:val="en-US" w:eastAsia="en-US" w:bidi="ar-SA"/>
    </w:rPr>
  </w:style>
  <w:style w:type="character" w:customStyle="1" w:styleId="Hyperlink23">
    <w:name w:val="Hyperlink23"/>
    <w:basedOn w:val="DefaultParagraphFont"/>
    <w:rsid w:val="005F3884"/>
    <w:rPr>
      <w:color w:val="3300CC"/>
      <w:u w:val="single"/>
    </w:rPr>
  </w:style>
  <w:style w:type="paragraph" w:customStyle="1" w:styleId="cardCharChar">
    <w:name w:val="card Char Char"/>
    <w:basedOn w:val="Normal"/>
    <w:link w:val="cardCharCharChar"/>
    <w:qFormat/>
    <w:rsid w:val="005F3884"/>
    <w:pPr>
      <w:ind w:left="288" w:right="288"/>
    </w:pPr>
    <w:rPr>
      <w:rFonts w:eastAsia="Times New Roman"/>
      <w:szCs w:val="20"/>
    </w:rPr>
  </w:style>
  <w:style w:type="character" w:customStyle="1" w:styleId="cardCharCharChar">
    <w:name w:val="card Char Char Char"/>
    <w:basedOn w:val="DefaultParagraphFont"/>
    <w:link w:val="cardCharChar"/>
    <w:rsid w:val="005F3884"/>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5F3884"/>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5F3884"/>
  </w:style>
  <w:style w:type="character" w:customStyle="1" w:styleId="StylecardCharCharArialNarrow9ptChar">
    <w:name w:val="Style card Char Char + Arial Narrow 9 pt Char"/>
    <w:basedOn w:val="cardCharCharChar"/>
    <w:link w:val="StylecardCharCharArialNarrow9pt"/>
    <w:rsid w:val="005F3884"/>
    <w:rPr>
      <w:rFonts w:ascii="Times New Roman" w:eastAsia="Times New Roman" w:hAnsi="Times New Roman" w:cs="Times New Roman"/>
      <w:szCs w:val="20"/>
    </w:rPr>
  </w:style>
  <w:style w:type="character" w:customStyle="1" w:styleId="UnderlineCharCharChar">
    <w:name w:val="Underline Char Char Char"/>
    <w:basedOn w:val="DefaultParagraphFont"/>
    <w:rsid w:val="005F3884"/>
    <w:rPr>
      <w:noProof w:val="0"/>
      <w:u w:val="single"/>
      <w:lang w:val="en-US" w:eastAsia="en-US" w:bidi="ar-SA"/>
    </w:rPr>
  </w:style>
  <w:style w:type="character" w:customStyle="1" w:styleId="CardTextChar1">
    <w:name w:val="Card Text Char1"/>
    <w:basedOn w:val="DefaultParagraphFont"/>
    <w:rsid w:val="005F3884"/>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5F3884"/>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5F3884"/>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5F3884"/>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5F3884"/>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5F3884"/>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5F3884"/>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5F3884"/>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5F3884"/>
    <w:rPr>
      <w:rFonts w:eastAsia="Times New Roman"/>
      <w:szCs w:val="24"/>
    </w:rPr>
  </w:style>
  <w:style w:type="character" w:customStyle="1" w:styleId="TextsmallChar">
    <w:name w:val="Textsmall Char"/>
    <w:basedOn w:val="DefaultParagraphFont"/>
    <w:link w:val="Textsmall"/>
    <w:rsid w:val="005F3884"/>
    <w:rPr>
      <w:rFonts w:ascii="Times New Roman" w:eastAsia="Times New Roman" w:hAnsi="Times New Roman" w:cs="Times New Roman"/>
      <w:szCs w:val="24"/>
    </w:rPr>
  </w:style>
  <w:style w:type="character" w:customStyle="1" w:styleId="CharChar111">
    <w:name w:val="Char Char111"/>
    <w:basedOn w:val="DefaultParagraphFont"/>
    <w:rsid w:val="005F3884"/>
    <w:rPr>
      <w:rFonts w:cs="Arial"/>
      <w:bCs/>
      <w:szCs w:val="26"/>
      <w:u w:val="single"/>
      <w:lang w:val="en-US" w:eastAsia="en-US" w:bidi="ar-SA"/>
    </w:rPr>
  </w:style>
  <w:style w:type="character" w:customStyle="1" w:styleId="UnderlineBold">
    <w:name w:val="Underline + Bold"/>
    <w:uiPriority w:val="1"/>
    <w:qFormat/>
    <w:rsid w:val="005F3884"/>
    <w:rPr>
      <w:b/>
      <w:sz w:val="20"/>
      <w:u w:val="single"/>
    </w:rPr>
  </w:style>
  <w:style w:type="paragraph" w:customStyle="1" w:styleId="cardtextsmall">
    <w:name w:val="card text small"/>
    <w:basedOn w:val="Normal"/>
    <w:qFormat/>
    <w:rsid w:val="005F3884"/>
    <w:rPr>
      <w:rFonts w:ascii="Arial Narrow" w:eastAsia="Times New Roman" w:hAnsi="Arial Narrow"/>
      <w:szCs w:val="24"/>
    </w:rPr>
  </w:style>
  <w:style w:type="character" w:customStyle="1" w:styleId="AUnterdline">
    <w:name w:val="AUnterdline"/>
    <w:qFormat/>
    <w:rsid w:val="005F3884"/>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5F3884"/>
    <w:rPr>
      <w:rFonts w:ascii="Times New Roman" w:hAnsi="Times New Roman"/>
      <w:b/>
      <w:bCs/>
      <w:sz w:val="20"/>
      <w:u w:val="single"/>
      <w:bdr w:val="single" w:sz="4" w:space="0" w:color="auto"/>
    </w:rPr>
  </w:style>
  <w:style w:type="character" w:customStyle="1" w:styleId="highlightedsearchterm">
    <w:name w:val="highlightedsearchterm"/>
    <w:rsid w:val="005F3884"/>
  </w:style>
  <w:style w:type="character" w:customStyle="1" w:styleId="StyleUnderline1">
    <w:name w:val="Style Underline1"/>
    <w:basedOn w:val="DefaultParagraphFont"/>
    <w:rsid w:val="005F3884"/>
    <w:rPr>
      <w:rFonts w:ascii="Times New Roman" w:hAnsi="Times New Roman"/>
      <w:sz w:val="20"/>
      <w:u w:val="single"/>
    </w:rPr>
  </w:style>
  <w:style w:type="paragraph" w:customStyle="1" w:styleId="CardIndented">
    <w:name w:val="Card (Indented)"/>
    <w:basedOn w:val="Normal"/>
    <w:link w:val="CardIndentedChar"/>
    <w:qFormat/>
    <w:rsid w:val="005F3884"/>
    <w:pPr>
      <w:ind w:left="288"/>
    </w:pPr>
  </w:style>
  <w:style w:type="paragraph" w:customStyle="1" w:styleId="StyleStyle49pt10">
    <w:name w:val="Style Style4 + 9 pt10"/>
    <w:basedOn w:val="Style4"/>
    <w:link w:val="StyleStyle49pt10Char"/>
    <w:qFormat/>
    <w:rsid w:val="005F3884"/>
  </w:style>
  <w:style w:type="character" w:customStyle="1" w:styleId="StyleStyle49pt10Char">
    <w:name w:val="Style Style4 + 9 pt10 Char"/>
    <w:basedOn w:val="Style4Char"/>
    <w:link w:val="StyleStyle49pt10"/>
    <w:rsid w:val="005F3884"/>
    <w:rPr>
      <w:rFonts w:ascii="Times New Roman" w:eastAsia="Times New Roman" w:hAnsi="Times New Roman" w:cs="Times New Roman"/>
      <w:szCs w:val="24"/>
      <w:u w:val="single"/>
    </w:rPr>
  </w:style>
  <w:style w:type="paragraph" w:customStyle="1" w:styleId="StyleStyle49ptBold7">
    <w:name w:val="Style Style4 + 9 pt Bold7"/>
    <w:basedOn w:val="Style4"/>
    <w:link w:val="StyleStyle49ptBold7Char"/>
    <w:qFormat/>
    <w:rsid w:val="005F3884"/>
    <w:rPr>
      <w:b/>
      <w:bCs/>
    </w:rPr>
  </w:style>
  <w:style w:type="character" w:customStyle="1" w:styleId="StyleStyle49ptBold7Char">
    <w:name w:val="Style Style4 + 9 pt Bold7 Char"/>
    <w:link w:val="StyleStyle49ptBold7"/>
    <w:rsid w:val="005F3884"/>
    <w:rPr>
      <w:rFonts w:ascii="Times New Roman" w:eastAsia="Times New Roman" w:hAnsi="Times New Roman" w:cs="Times New Roman"/>
      <w:b/>
      <w:bCs/>
      <w:szCs w:val="24"/>
      <w:u w:val="single"/>
    </w:rPr>
  </w:style>
  <w:style w:type="paragraph" w:customStyle="1" w:styleId="NormalUnderline">
    <w:name w:val="Normal Underline"/>
    <w:basedOn w:val="Normal"/>
    <w:link w:val="NormalUnderlineChar"/>
    <w:qFormat/>
    <w:rsid w:val="005F3884"/>
    <w:pPr>
      <w:ind w:left="288"/>
    </w:pPr>
    <w:rPr>
      <w:rFonts w:eastAsia="Times New Roman"/>
      <w:szCs w:val="24"/>
      <w:u w:val="single"/>
    </w:rPr>
  </w:style>
  <w:style w:type="character" w:customStyle="1" w:styleId="NormalUnderlineChar">
    <w:name w:val="Normal Underline Char"/>
    <w:link w:val="NormalUnderline"/>
    <w:rsid w:val="005F3884"/>
    <w:rPr>
      <w:rFonts w:ascii="Times New Roman" w:eastAsia="Times New Roman" w:hAnsi="Times New Roman" w:cs="Times New Roman"/>
      <w:szCs w:val="24"/>
      <w:u w:val="single"/>
    </w:rPr>
  </w:style>
  <w:style w:type="character" w:customStyle="1" w:styleId="DontRead">
    <w:name w:val="Don't Read"/>
    <w:qFormat/>
    <w:rsid w:val="005F3884"/>
    <w:rPr>
      <w:rFonts w:ascii="Times New Roman" w:hAnsi="Times New Roman"/>
      <w:sz w:val="16"/>
    </w:rPr>
  </w:style>
  <w:style w:type="paragraph" w:customStyle="1" w:styleId="Underlinestyle">
    <w:name w:val="Underline style"/>
    <w:basedOn w:val="Normal"/>
    <w:qFormat/>
    <w:rsid w:val="005F3884"/>
    <w:rPr>
      <w:rFonts w:eastAsia="Times New Roman"/>
      <w:szCs w:val="24"/>
      <w:u w:val="single"/>
    </w:rPr>
  </w:style>
  <w:style w:type="character" w:customStyle="1" w:styleId="Style11ptUnderline3">
    <w:name w:val="Style 11 pt Underline3"/>
    <w:rsid w:val="005F3884"/>
    <w:rPr>
      <w:sz w:val="20"/>
      <w:u w:val="single"/>
    </w:rPr>
  </w:style>
  <w:style w:type="character" w:customStyle="1" w:styleId="27">
    <w:name w:val="27"/>
    <w:rsid w:val="005F3884"/>
    <w:rPr>
      <w:rFonts w:cs="Arial"/>
      <w:bCs/>
      <w:sz w:val="20"/>
      <w:u w:val="single"/>
      <w:lang w:val="en-US" w:eastAsia="en-US" w:bidi="ar-SA"/>
    </w:rPr>
  </w:style>
  <w:style w:type="character" w:customStyle="1" w:styleId="2">
    <w:name w:val="2"/>
    <w:rsid w:val="005F3884"/>
    <w:rPr>
      <w:rFonts w:cs="Arial"/>
      <w:bCs/>
      <w:sz w:val="20"/>
      <w:u w:val="single"/>
      <w:lang w:val="en-US" w:eastAsia="en-US" w:bidi="ar-SA"/>
    </w:rPr>
  </w:style>
  <w:style w:type="character" w:customStyle="1" w:styleId="Style9ptUnderline11">
    <w:name w:val="Style 9 pt Underline11"/>
    <w:basedOn w:val="DefaultParagraphFont"/>
    <w:rsid w:val="005F3884"/>
    <w:rPr>
      <w:sz w:val="20"/>
      <w:u w:val="single"/>
    </w:rPr>
  </w:style>
  <w:style w:type="character" w:customStyle="1" w:styleId="Style9ptBoldUnderline5">
    <w:name w:val="Style 9 pt Bold Underline5"/>
    <w:basedOn w:val="DefaultParagraphFont"/>
    <w:rsid w:val="005F3884"/>
    <w:rPr>
      <w:b/>
      <w:bCs/>
      <w:sz w:val="20"/>
      <w:u w:val="single"/>
    </w:rPr>
  </w:style>
  <w:style w:type="character" w:customStyle="1" w:styleId="CharChar114">
    <w:name w:val="Char Char114"/>
    <w:basedOn w:val="DefaultParagraphFont"/>
    <w:rsid w:val="005F3884"/>
    <w:rPr>
      <w:rFonts w:cs="Arial"/>
      <w:bCs/>
      <w:szCs w:val="26"/>
      <w:u w:val="single"/>
      <w:lang w:val="en-US" w:eastAsia="en-US" w:bidi="ar-SA"/>
    </w:rPr>
  </w:style>
  <w:style w:type="character" w:customStyle="1" w:styleId="CharChar113">
    <w:name w:val="Char Char113"/>
    <w:basedOn w:val="DefaultParagraphFont"/>
    <w:rsid w:val="005F3884"/>
    <w:rPr>
      <w:rFonts w:cs="Arial"/>
      <w:bCs/>
      <w:szCs w:val="26"/>
      <w:u w:val="single"/>
      <w:lang w:val="en-US" w:eastAsia="en-US" w:bidi="ar-SA"/>
    </w:rPr>
  </w:style>
  <w:style w:type="character" w:customStyle="1" w:styleId="CharChar112">
    <w:name w:val="Char Char112"/>
    <w:basedOn w:val="DefaultParagraphFont"/>
    <w:rsid w:val="005F3884"/>
    <w:rPr>
      <w:rFonts w:cs="Arial"/>
      <w:bCs/>
      <w:szCs w:val="26"/>
      <w:u w:val="single"/>
      <w:lang w:val="en-US" w:eastAsia="en-US" w:bidi="ar-SA"/>
    </w:rPr>
  </w:style>
  <w:style w:type="character" w:customStyle="1" w:styleId="ssl0">
    <w:name w:val="ss_l0"/>
    <w:basedOn w:val="DefaultParagraphFont"/>
    <w:rsid w:val="005F3884"/>
  </w:style>
  <w:style w:type="paragraph" w:styleId="CommentText">
    <w:name w:val="annotation text"/>
    <w:basedOn w:val="Normal"/>
    <w:link w:val="CommentTextChar"/>
    <w:uiPriority w:val="99"/>
    <w:rsid w:val="005F3884"/>
    <w:rPr>
      <w:szCs w:val="20"/>
    </w:rPr>
  </w:style>
  <w:style w:type="character" w:customStyle="1" w:styleId="CommentTextChar">
    <w:name w:val="Comment Text Char"/>
    <w:basedOn w:val="DefaultParagraphFont"/>
    <w:link w:val="CommentText"/>
    <w:uiPriority w:val="99"/>
    <w:rsid w:val="005F3884"/>
    <w:rPr>
      <w:rFonts w:ascii="Times New Roman" w:hAnsi="Times New Roman" w:cs="Times New Roman"/>
      <w:szCs w:val="20"/>
    </w:rPr>
  </w:style>
  <w:style w:type="character" w:customStyle="1" w:styleId="CommentSubjectChar">
    <w:name w:val="Comment Subject Char"/>
    <w:basedOn w:val="CommentTextChar"/>
    <w:link w:val="CommentSubject"/>
    <w:rsid w:val="005F3884"/>
    <w:rPr>
      <w:rFonts w:ascii="Times New Roman" w:hAnsi="Times New Roman" w:cs="Times New Roman"/>
      <w:b/>
      <w:bCs/>
      <w:sz w:val="24"/>
      <w:szCs w:val="20"/>
    </w:rPr>
  </w:style>
  <w:style w:type="paragraph" w:styleId="CommentSubject">
    <w:name w:val="annotation subject"/>
    <w:basedOn w:val="CommentText"/>
    <w:next w:val="CommentText"/>
    <w:link w:val="CommentSubjectChar"/>
    <w:rsid w:val="005F3884"/>
    <w:rPr>
      <w:b/>
      <w:bCs/>
      <w:sz w:val="24"/>
    </w:rPr>
  </w:style>
  <w:style w:type="character" w:customStyle="1" w:styleId="CommentSubjectChar1">
    <w:name w:val="Comment Subject Char1"/>
    <w:basedOn w:val="CommentTextChar"/>
    <w:uiPriority w:val="99"/>
    <w:semiHidden/>
    <w:rsid w:val="005F3884"/>
    <w:rPr>
      <w:rFonts w:ascii="Times New Roman" w:hAnsi="Times New Roman" w:cs="Times New Roman"/>
      <w:b/>
      <w:bCs/>
      <w:szCs w:val="20"/>
    </w:rPr>
  </w:style>
  <w:style w:type="paragraph" w:customStyle="1" w:styleId="WW-Default1">
    <w:name w:val="WW-Default1"/>
    <w:basedOn w:val="Normal"/>
    <w:qFormat/>
    <w:rsid w:val="005F3884"/>
    <w:pPr>
      <w:suppressAutoHyphens/>
    </w:pPr>
    <w:rPr>
      <w:rFonts w:eastAsia="Times New Roman"/>
      <w:b/>
      <w:bCs/>
      <w:szCs w:val="20"/>
      <w:lang w:eastAsia="ar-SA"/>
    </w:rPr>
  </w:style>
  <w:style w:type="paragraph" w:customStyle="1" w:styleId="Normal1">
    <w:name w:val="Normal1"/>
    <w:basedOn w:val="BodyText"/>
    <w:qFormat/>
    <w:rsid w:val="005F3884"/>
  </w:style>
  <w:style w:type="character" w:customStyle="1" w:styleId="zoomme">
    <w:name w:val="zoomme"/>
    <w:basedOn w:val="DefaultParagraphFont"/>
    <w:rsid w:val="005F3884"/>
  </w:style>
  <w:style w:type="character" w:customStyle="1" w:styleId="Date1">
    <w:name w:val="Date1"/>
    <w:basedOn w:val="DefaultParagraphFont"/>
    <w:rsid w:val="005F3884"/>
  </w:style>
  <w:style w:type="character" w:customStyle="1" w:styleId="classauthor">
    <w:name w:val="class=&quot;author&quot;"/>
    <w:basedOn w:val="DefaultParagraphFont"/>
    <w:rsid w:val="005F3884"/>
  </w:style>
  <w:style w:type="paragraph" w:customStyle="1" w:styleId="CardStyle">
    <w:name w:val="Card Style"/>
    <w:basedOn w:val="Normal"/>
    <w:link w:val="CardStyleChar"/>
    <w:qFormat/>
    <w:rsid w:val="005F3884"/>
    <w:rPr>
      <w:rFonts w:eastAsia="Times New Roman"/>
      <w:szCs w:val="24"/>
    </w:rPr>
  </w:style>
  <w:style w:type="character" w:customStyle="1" w:styleId="BoldUnderlineChar0">
    <w:name w:val="Bold Underline Char"/>
    <w:rsid w:val="005F3884"/>
    <w:rPr>
      <w:rFonts w:ascii="Times New Roman" w:eastAsia="Times New Roman" w:hAnsi="Times New Roman"/>
      <w:b/>
      <w:bCs/>
      <w:szCs w:val="24"/>
      <w:u w:val="single"/>
    </w:rPr>
  </w:style>
  <w:style w:type="character" w:customStyle="1" w:styleId="texto1">
    <w:name w:val="texto1"/>
    <w:rsid w:val="005F3884"/>
  </w:style>
  <w:style w:type="character" w:customStyle="1" w:styleId="apple-style-span">
    <w:name w:val="apple-style-span"/>
    <w:qFormat/>
    <w:rsid w:val="005F3884"/>
  </w:style>
  <w:style w:type="paragraph" w:customStyle="1" w:styleId="citenon-bold">
    <w:name w:val="cite non-bold"/>
    <w:basedOn w:val="Normal"/>
    <w:link w:val="citenon-boldChar"/>
    <w:qFormat/>
    <w:rsid w:val="005F3884"/>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5F3884"/>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5F3884"/>
    <w:rPr>
      <w:rFonts w:ascii="Times New Roman" w:eastAsia="Times New Roman" w:hAnsi="Times New Roman" w:cs="Arial"/>
      <w:b/>
      <w:sz w:val="24"/>
      <w:szCs w:val="28"/>
    </w:rPr>
  </w:style>
  <w:style w:type="paragraph" w:customStyle="1" w:styleId="Style23">
    <w:name w:val="Style23"/>
    <w:basedOn w:val="Normal"/>
    <w:uiPriority w:val="99"/>
    <w:qFormat/>
    <w:rsid w:val="005F3884"/>
    <w:pPr>
      <w:widowControl w:val="0"/>
      <w:autoSpaceDE w:val="0"/>
      <w:autoSpaceDN w:val="0"/>
      <w:adjustRightInd w:val="0"/>
      <w:spacing w:line="209" w:lineRule="exact"/>
    </w:pPr>
    <w:rPr>
      <w:rFonts w:eastAsia="SimSu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5F3884"/>
    <w:rPr>
      <w:rFonts w:ascii="Times New Roman" w:eastAsia="Times New Roman" w:hAnsi="Times New Roman" w:cs="Times New Roman"/>
      <w:szCs w:val="24"/>
      <w:lang w:bidi="en-US"/>
    </w:rPr>
  </w:style>
  <w:style w:type="character" w:customStyle="1" w:styleId="gray">
    <w:name w:val="gray"/>
    <w:basedOn w:val="DefaultParagraphFont"/>
    <w:rsid w:val="005F3884"/>
  </w:style>
  <w:style w:type="paragraph" w:customStyle="1" w:styleId="Tagtemplate">
    <w:name w:val="Tagtemplate"/>
    <w:basedOn w:val="Normal"/>
    <w:link w:val="TagtemplateChar"/>
    <w:autoRedefine/>
    <w:qFormat/>
    <w:rsid w:val="005F3884"/>
    <w:pPr>
      <w:keepNext/>
      <w:keepLines/>
    </w:pPr>
    <w:rPr>
      <w:rFonts w:eastAsia="Calibri"/>
      <w:b/>
    </w:rPr>
  </w:style>
  <w:style w:type="character" w:customStyle="1" w:styleId="TagtemplateChar">
    <w:name w:val="Tagtemplate Char"/>
    <w:basedOn w:val="DefaultParagraphFont"/>
    <w:link w:val="Tagtemplate"/>
    <w:rsid w:val="005F3884"/>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5F3884"/>
    <w:rPr>
      <w:sz w:val="20"/>
      <w:u w:val="single"/>
      <w:bdr w:val="single" w:sz="4" w:space="0" w:color="auto"/>
    </w:rPr>
  </w:style>
  <w:style w:type="paragraph" w:customStyle="1" w:styleId="Citation-FirstLine">
    <w:name w:val="Citation - First Line"/>
    <w:basedOn w:val="Normal"/>
    <w:next w:val="Normal"/>
    <w:autoRedefine/>
    <w:qFormat/>
    <w:rsid w:val="005F3884"/>
    <w:pPr>
      <w:spacing w:line="240" w:lineRule="atLeast"/>
      <w:jc w:val="both"/>
    </w:pPr>
    <w:rPr>
      <w:rFonts w:ascii="Book Antiqua" w:eastAsia="Times New Roman" w:hAnsi="Book Antiqua"/>
      <w:szCs w:val="24"/>
    </w:rPr>
  </w:style>
  <w:style w:type="character" w:customStyle="1" w:styleId="CardText-Underlined">
    <w:name w:val="Card Text - Underlined"/>
    <w:rsid w:val="005F3884"/>
    <w:rPr>
      <w:b/>
      <w:sz w:val="20"/>
      <w:u w:val="single"/>
    </w:rPr>
  </w:style>
  <w:style w:type="paragraph" w:customStyle="1" w:styleId="Citation-Complete">
    <w:name w:val="Citation - Complete"/>
    <w:basedOn w:val="Normal"/>
    <w:next w:val="Normal"/>
    <w:link w:val="Citation-CompleteChar"/>
    <w:autoRedefine/>
    <w:qFormat/>
    <w:rsid w:val="005F3884"/>
    <w:pPr>
      <w:spacing w:after="120"/>
      <w:jc w:val="both"/>
    </w:pPr>
    <w:rPr>
      <w:rFonts w:ascii="Book Antiqua" w:eastAsia="Times New Roman" w:hAnsi="Book Antiqua"/>
      <w:szCs w:val="24"/>
    </w:rPr>
  </w:style>
  <w:style w:type="character" w:customStyle="1" w:styleId="Citation-CompleteChar">
    <w:name w:val="Citation - Complete Char"/>
    <w:basedOn w:val="DefaultParagraphFont"/>
    <w:link w:val="Citation-Complete"/>
    <w:locked/>
    <w:rsid w:val="005F3884"/>
    <w:rPr>
      <w:rFonts w:ascii="Book Antiqua" w:eastAsia="Times New Roman" w:hAnsi="Book Antiqua" w:cs="Times New Roman"/>
      <w:szCs w:val="24"/>
    </w:rPr>
  </w:style>
  <w:style w:type="character" w:customStyle="1" w:styleId="MicroTextChar">
    <w:name w:val="MicroText Char"/>
    <w:link w:val="MicroText"/>
    <w:rsid w:val="005F3884"/>
    <w:rPr>
      <w:rFonts w:ascii="Arial Narrow" w:hAnsi="Arial Narrow"/>
      <w:sz w:val="12"/>
      <w:szCs w:val="24"/>
    </w:rPr>
  </w:style>
  <w:style w:type="paragraph" w:customStyle="1" w:styleId="TagCite">
    <w:name w:val="Tag/Cite"/>
    <w:basedOn w:val="Normal"/>
    <w:qFormat/>
    <w:rsid w:val="005F3884"/>
    <w:rPr>
      <w:rFonts w:eastAsia="Times New Roman"/>
      <w:b/>
      <w:szCs w:val="24"/>
    </w:rPr>
  </w:style>
  <w:style w:type="character" w:customStyle="1" w:styleId="Style11ptItalicUnderline">
    <w:name w:val="Style 11 pt Italic Underline"/>
    <w:basedOn w:val="DefaultParagraphFont"/>
    <w:qFormat/>
    <w:rsid w:val="005F3884"/>
    <w:rPr>
      <w:i/>
      <w:iCs/>
      <w:sz w:val="20"/>
      <w:u w:val="single"/>
    </w:rPr>
  </w:style>
  <w:style w:type="character" w:customStyle="1" w:styleId="Style11ptItalic">
    <w:name w:val="Style 11 pt Italic"/>
    <w:basedOn w:val="DefaultParagraphFont"/>
    <w:rsid w:val="005F3884"/>
    <w:rPr>
      <w:rFonts w:ascii="Times New Roman" w:hAnsi="Times New Roman"/>
      <w:i/>
      <w:iCs/>
      <w:sz w:val="20"/>
    </w:rPr>
  </w:style>
  <w:style w:type="character" w:customStyle="1" w:styleId="BoldandUnderlineChar">
    <w:name w:val="Bold and Underline Char"/>
    <w:basedOn w:val="DefaultParagraphFont"/>
    <w:link w:val="BoldandUnderline"/>
    <w:locked/>
    <w:rsid w:val="005F3884"/>
    <w:rPr>
      <w:b/>
      <w:szCs w:val="24"/>
      <w:u w:val="single"/>
    </w:rPr>
  </w:style>
  <w:style w:type="paragraph" w:customStyle="1" w:styleId="BoldandUnderline">
    <w:name w:val="Bold and Underline"/>
    <w:basedOn w:val="Normal"/>
    <w:link w:val="BoldandUnderlineChar"/>
    <w:qFormat/>
    <w:rsid w:val="005F3884"/>
    <w:rPr>
      <w:rFonts w:asciiTheme="minorHAnsi" w:hAnsiTheme="minorHAnsi" w:cstheme="minorBidi"/>
      <w:b/>
      <w:szCs w:val="24"/>
      <w:u w:val="single"/>
    </w:rPr>
  </w:style>
  <w:style w:type="character" w:customStyle="1" w:styleId="hdr">
    <w:name w:val="hdr"/>
    <w:basedOn w:val="DefaultParagraphFont"/>
    <w:rsid w:val="005F3884"/>
  </w:style>
  <w:style w:type="paragraph" w:customStyle="1" w:styleId="StyleStyle49ptBold3">
    <w:name w:val="Style Style4 + 9 pt Bold3"/>
    <w:basedOn w:val="Style4"/>
    <w:link w:val="StyleStyle49ptBold3Char"/>
    <w:qFormat/>
    <w:rsid w:val="005F3884"/>
    <w:rPr>
      <w:b/>
      <w:bCs/>
    </w:rPr>
  </w:style>
  <w:style w:type="character" w:customStyle="1" w:styleId="StyleStyle49ptBold3Char">
    <w:name w:val="Style Style4 + 9 pt Bold3 Char"/>
    <w:basedOn w:val="Style4Char"/>
    <w:link w:val="StyleStyle49ptBold3"/>
    <w:rsid w:val="005F3884"/>
    <w:rPr>
      <w:rFonts w:ascii="Times New Roman" w:eastAsia="Times New Roman" w:hAnsi="Times New Roman" w:cs="Times New Roman"/>
      <w:b/>
      <w:bCs/>
      <w:szCs w:val="24"/>
      <w:u w:val="single"/>
    </w:rPr>
  </w:style>
  <w:style w:type="character" w:customStyle="1" w:styleId="Style9ptUnderline6">
    <w:name w:val="Style 9 pt Underline6"/>
    <w:basedOn w:val="DefaultParagraphFont"/>
    <w:rsid w:val="005F3884"/>
    <w:rPr>
      <w:sz w:val="20"/>
      <w:u w:val="single"/>
    </w:rPr>
  </w:style>
  <w:style w:type="character" w:customStyle="1" w:styleId="ct-with-fmlt">
    <w:name w:val="ct-with-fmlt"/>
    <w:basedOn w:val="DefaultParagraphFont"/>
    <w:rsid w:val="005F3884"/>
  </w:style>
  <w:style w:type="paragraph" w:customStyle="1" w:styleId="TagText">
    <w:name w:val="TagText"/>
    <w:basedOn w:val="Normal"/>
    <w:uiPriority w:val="99"/>
    <w:qFormat/>
    <w:rsid w:val="005F3884"/>
    <w:rPr>
      <w:rFonts w:eastAsiaTheme="minorEastAsia"/>
      <w:b/>
      <w:szCs w:val="24"/>
    </w:rPr>
  </w:style>
  <w:style w:type="paragraph" w:customStyle="1" w:styleId="StyleStyle49pt">
    <w:name w:val="Style Style4 + 9 pt"/>
    <w:basedOn w:val="Normal"/>
    <w:link w:val="StyleStyle49ptChar"/>
    <w:qFormat/>
    <w:rsid w:val="005F3884"/>
    <w:rPr>
      <w:rFonts w:eastAsia="Times New Roman"/>
      <w:szCs w:val="24"/>
      <w:u w:val="single"/>
    </w:rPr>
  </w:style>
  <w:style w:type="character" w:customStyle="1" w:styleId="StyleStyle49ptChar">
    <w:name w:val="Style Style4 + 9 pt Char"/>
    <w:basedOn w:val="DefaultParagraphFont"/>
    <w:link w:val="StyleStyle49pt"/>
    <w:rsid w:val="005F3884"/>
    <w:rPr>
      <w:rFonts w:ascii="Times New Roman" w:eastAsia="Times New Roman" w:hAnsi="Times New Roman" w:cs="Times New Roman"/>
      <w:szCs w:val="24"/>
      <w:u w:val="single"/>
    </w:rPr>
  </w:style>
  <w:style w:type="paragraph" w:customStyle="1" w:styleId="StyleStyle49ptBold">
    <w:name w:val="Style Style4 + 9 pt Bold"/>
    <w:basedOn w:val="Normal"/>
    <w:link w:val="StyleStyle49ptBoldChar"/>
    <w:qFormat/>
    <w:rsid w:val="005F3884"/>
    <w:rPr>
      <w:rFonts w:eastAsia="Times New Roman"/>
      <w:b/>
      <w:bCs/>
      <w:szCs w:val="24"/>
      <w:u w:val="single"/>
    </w:rPr>
  </w:style>
  <w:style w:type="character" w:customStyle="1" w:styleId="StyleStyle49ptBoldChar">
    <w:name w:val="Style Style4 + 9 pt Bold Char"/>
    <w:basedOn w:val="DefaultParagraphFont"/>
    <w:link w:val="StyleStyle49ptBold"/>
    <w:rsid w:val="005F3884"/>
    <w:rPr>
      <w:rFonts w:ascii="Times New Roman" w:eastAsia="Times New Roman" w:hAnsi="Times New Roman" w:cs="Times New Roman"/>
      <w:b/>
      <w:bCs/>
      <w:szCs w:val="24"/>
      <w:u w:val="single"/>
    </w:rPr>
  </w:style>
  <w:style w:type="paragraph" w:customStyle="1" w:styleId="StyleStyle49ptBoldItalic">
    <w:name w:val="Style Style4 + 9 pt Bold Italic"/>
    <w:basedOn w:val="Normal"/>
    <w:link w:val="StyleStyle49ptBoldItalicChar"/>
    <w:qFormat/>
    <w:rsid w:val="005F3884"/>
    <w:rPr>
      <w:rFonts w:eastAsia="Times New Roman"/>
      <w:b/>
      <w:bCs/>
      <w:i/>
      <w:iCs/>
      <w:szCs w:val="24"/>
      <w:u w:val="single"/>
    </w:rPr>
  </w:style>
  <w:style w:type="character" w:customStyle="1" w:styleId="StyleStyle49ptBoldItalicChar">
    <w:name w:val="Style Style4 + 9 pt Bold Italic Char"/>
    <w:basedOn w:val="DefaultParagraphFont"/>
    <w:link w:val="StyleStyle49ptBoldItalic"/>
    <w:rsid w:val="005F3884"/>
    <w:rPr>
      <w:rFonts w:ascii="Times New Roman" w:eastAsia="Times New Roman" w:hAnsi="Times New Roman" w:cs="Times New Roman"/>
      <w:b/>
      <w:bCs/>
      <w:i/>
      <w:iCs/>
      <w:szCs w:val="24"/>
      <w:u w:val="single"/>
    </w:rPr>
  </w:style>
  <w:style w:type="paragraph" w:customStyle="1" w:styleId="StyleUnderlined11ptBold">
    <w:name w:val="Style Underlined + 11 pt Bold"/>
    <w:link w:val="StyleUnderlined11ptBoldChar"/>
    <w:qFormat/>
    <w:rsid w:val="005F3884"/>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5F3884"/>
    <w:rPr>
      <w:rFonts w:ascii="Arial" w:eastAsia="Times New Roman" w:hAnsi="Arial" w:cs="Arial"/>
      <w:b/>
      <w:bCs/>
      <w:szCs w:val="24"/>
      <w:u w:val="single"/>
    </w:rPr>
  </w:style>
  <w:style w:type="paragraph" w:customStyle="1" w:styleId="StyleUnderlined11pt">
    <w:name w:val="Style Underlined + 11 pt"/>
    <w:link w:val="StyleUnderlined11ptChar"/>
    <w:qFormat/>
    <w:rsid w:val="005F3884"/>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5F3884"/>
    <w:rPr>
      <w:rFonts w:ascii="Arial" w:eastAsia="Times New Roman" w:hAnsi="Arial" w:cs="Arial"/>
      <w:szCs w:val="24"/>
      <w:u w:val="single"/>
    </w:rPr>
  </w:style>
  <w:style w:type="character" w:customStyle="1" w:styleId="newscontent">
    <w:name w:val="newscontent"/>
    <w:rsid w:val="005F3884"/>
  </w:style>
  <w:style w:type="character" w:customStyle="1" w:styleId="StyleUnderlinePatternClearYellow">
    <w:name w:val="Style Underline Pattern: Clear (Yellow)"/>
    <w:basedOn w:val="DefaultParagraphFont"/>
    <w:rsid w:val="005F3884"/>
    <w:rPr>
      <w:u w:val="single"/>
      <w:shd w:val="clear" w:color="auto" w:fill="00FF00"/>
    </w:rPr>
  </w:style>
  <w:style w:type="paragraph" w:customStyle="1" w:styleId="StyleUnderlineChar11pt3">
    <w:name w:val="Style Underline Char + 11 pt3"/>
    <w:link w:val="StyleUnderlineChar11pt3Char"/>
    <w:qFormat/>
    <w:rsid w:val="005F3884"/>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5F3884"/>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5F3884"/>
    <w:rPr>
      <w:b w:val="0"/>
      <w:bCs/>
      <w:u w:val="single"/>
    </w:rPr>
  </w:style>
  <w:style w:type="character" w:customStyle="1" w:styleId="date-display-single">
    <w:name w:val="date-display-single"/>
    <w:basedOn w:val="DefaultParagraphFont"/>
    <w:rsid w:val="005F3884"/>
  </w:style>
  <w:style w:type="character" w:customStyle="1" w:styleId="CommentTextChar1">
    <w:name w:val="Comment Text Char1"/>
    <w:basedOn w:val="DefaultParagraphFont"/>
    <w:uiPriority w:val="99"/>
    <w:rsid w:val="005F3884"/>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5F3884"/>
    <w:rPr>
      <w:rFonts w:ascii="Times New Roman" w:hAnsi="Times New Roman" w:cs="Times New Roman"/>
      <w:sz w:val="20"/>
    </w:rPr>
  </w:style>
  <w:style w:type="paragraph" w:customStyle="1" w:styleId="Cite2">
    <w:name w:val="Cite 2"/>
    <w:basedOn w:val="Normal"/>
    <w:qFormat/>
    <w:rsid w:val="005F3884"/>
    <w:rPr>
      <w:rFonts w:eastAsia="MS Mincho"/>
      <w:b/>
      <w:szCs w:val="24"/>
      <w:u w:val="single"/>
    </w:rPr>
  </w:style>
  <w:style w:type="character" w:customStyle="1" w:styleId="StyleunderlineBold">
    <w:name w:val="Style underline + Bold"/>
    <w:basedOn w:val="underline"/>
    <w:rsid w:val="005F3884"/>
    <w:rPr>
      <w:rFonts w:ascii="Times New Roman" w:hAnsi="Times New Roman" w:cs="Times New Roman"/>
      <w:bCs/>
      <w:sz w:val="20"/>
      <w:u w:val="single"/>
    </w:rPr>
  </w:style>
  <w:style w:type="paragraph" w:customStyle="1" w:styleId="cards0">
    <w:name w:val="cards"/>
    <w:basedOn w:val="Heading3"/>
    <w:qFormat/>
    <w:rsid w:val="005F3884"/>
    <w:pPr>
      <w:keepNext w:val="0"/>
      <w:keepLines w:val="0"/>
      <w:pageBreakBefore w:val="0"/>
      <w:autoSpaceDE w:val="0"/>
      <w:autoSpaceDN w:val="0"/>
      <w:adjustRightInd w:val="0"/>
      <w:spacing w:before="0" w:after="160"/>
      <w:jc w:val="left"/>
    </w:pPr>
    <w:rPr>
      <w:rFonts w:asciiTheme="minorHAnsi" w:eastAsia="Times New Roman" w:hAnsiTheme="minorHAnsi" w:cs="Times New Roman"/>
      <w:bCs/>
      <w:sz w:val="20"/>
      <w:szCs w:val="22"/>
      <w:u w:val="none"/>
    </w:rPr>
  </w:style>
  <w:style w:type="character" w:customStyle="1" w:styleId="Style10ptUnderline">
    <w:name w:val="Style 10 pt Underline"/>
    <w:basedOn w:val="DefaultParagraphFont"/>
    <w:rsid w:val="005F3884"/>
    <w:rPr>
      <w:sz w:val="20"/>
      <w:u w:val="single"/>
    </w:rPr>
  </w:style>
  <w:style w:type="character" w:styleId="HTMLCite">
    <w:name w:val="HTML Cite"/>
    <w:uiPriority w:val="99"/>
    <w:qFormat/>
    <w:rsid w:val="005F3884"/>
    <w:rPr>
      <w:i/>
      <w:iCs/>
    </w:rPr>
  </w:style>
  <w:style w:type="character" w:customStyle="1" w:styleId="slug-pub-date">
    <w:name w:val="slug-pub-date"/>
    <w:basedOn w:val="DefaultParagraphFont"/>
    <w:rsid w:val="005F3884"/>
  </w:style>
  <w:style w:type="character" w:customStyle="1" w:styleId="slug-vol">
    <w:name w:val="slug-vol"/>
    <w:basedOn w:val="DefaultParagraphFont"/>
    <w:rsid w:val="005F3884"/>
  </w:style>
  <w:style w:type="character" w:customStyle="1" w:styleId="slug-issue">
    <w:name w:val="slug-issue"/>
    <w:basedOn w:val="DefaultParagraphFont"/>
    <w:rsid w:val="005F3884"/>
  </w:style>
  <w:style w:type="character" w:customStyle="1" w:styleId="slug-pages">
    <w:name w:val="slug-pages"/>
    <w:basedOn w:val="DefaultParagraphFont"/>
    <w:rsid w:val="005F3884"/>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5F3884"/>
    <w:rPr>
      <w:b/>
      <w:bCs/>
      <w:strike w:val="0"/>
      <w:dstrike w:val="0"/>
      <w:sz w:val="24"/>
      <w:u w:val="none"/>
      <w:effect w:val="none"/>
    </w:rPr>
  </w:style>
  <w:style w:type="paragraph" w:customStyle="1" w:styleId="Tag2">
    <w:name w:val="Tag2"/>
    <w:basedOn w:val="Normal"/>
    <w:autoRedefine/>
    <w:qFormat/>
    <w:rsid w:val="005F3884"/>
    <w:pPr>
      <w:spacing w:before="120"/>
    </w:pPr>
    <w:rPr>
      <w:b/>
      <w:sz w:val="26"/>
    </w:rPr>
  </w:style>
  <w:style w:type="character" w:customStyle="1" w:styleId="tagchar">
    <w:name w:val="tagchar"/>
    <w:basedOn w:val="DefaultParagraphFont"/>
    <w:rsid w:val="005F3884"/>
  </w:style>
  <w:style w:type="paragraph" w:customStyle="1" w:styleId="NormalText">
    <w:name w:val="Normal Text"/>
    <w:basedOn w:val="Normal"/>
    <w:link w:val="NormalTextChar"/>
    <w:autoRedefine/>
    <w:qFormat/>
    <w:rsid w:val="005F3884"/>
    <w:pPr>
      <w:jc w:val="both"/>
    </w:pPr>
    <w:rPr>
      <w:rFonts w:eastAsia="Times New Roman"/>
      <w:szCs w:val="26"/>
    </w:rPr>
  </w:style>
  <w:style w:type="character" w:customStyle="1" w:styleId="pmterms11">
    <w:name w:val="pmterms11"/>
    <w:basedOn w:val="DefaultParagraphFont"/>
    <w:rsid w:val="005F3884"/>
    <w:rPr>
      <w:b/>
      <w:bCs/>
      <w:i w:val="0"/>
      <w:iCs w:val="0"/>
      <w:color w:val="000000"/>
    </w:rPr>
  </w:style>
  <w:style w:type="character" w:customStyle="1" w:styleId="StyleUnderlineChar9ptBold">
    <w:name w:val="Style Underline Char + 9 pt Bold"/>
    <w:basedOn w:val="DefaultParagraphFont"/>
    <w:rsid w:val="005F3884"/>
    <w:rPr>
      <w:rFonts w:ascii="Times New Roman" w:hAnsi="Times New Roman"/>
      <w:b/>
      <w:bCs/>
      <w:sz w:val="20"/>
      <w:u w:val="single"/>
      <w:lang w:val="en-US" w:eastAsia="en-US" w:bidi="ar-SA"/>
    </w:rPr>
  </w:style>
  <w:style w:type="character" w:customStyle="1" w:styleId="Style8pt">
    <w:name w:val="Style 8 pt"/>
    <w:basedOn w:val="DefaultParagraphFont"/>
    <w:rsid w:val="005F3884"/>
    <w:rPr>
      <w:sz w:val="20"/>
    </w:rPr>
  </w:style>
  <w:style w:type="character" w:customStyle="1" w:styleId="UnderlineChar5Char">
    <w:name w:val="Underline Char5 Char"/>
    <w:basedOn w:val="DefaultParagraphFont"/>
    <w:rsid w:val="005F3884"/>
    <w:rPr>
      <w:szCs w:val="24"/>
      <w:u w:val="single"/>
      <w:lang w:val="en-US" w:eastAsia="en-US" w:bidi="ar-SA"/>
    </w:rPr>
  </w:style>
  <w:style w:type="character" w:customStyle="1" w:styleId="BoldandUnderlineChar2Char1">
    <w:name w:val="Bold and Underline Char2 Char1"/>
    <w:basedOn w:val="DefaultParagraphFont"/>
    <w:rsid w:val="005F3884"/>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5F3884"/>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5F3884"/>
    <w:rPr>
      <w:szCs w:val="24"/>
      <w:u w:val="single"/>
      <w:lang w:val="en-US" w:eastAsia="en-US" w:bidi="ar-SA"/>
    </w:rPr>
  </w:style>
  <w:style w:type="paragraph" w:customStyle="1" w:styleId="Language">
    <w:name w:val="Language"/>
    <w:basedOn w:val="Normal"/>
    <w:link w:val="LanguageChar"/>
    <w:qFormat/>
    <w:rsid w:val="005F3884"/>
    <w:rPr>
      <w:rFonts w:eastAsia="Times New Roman"/>
      <w:strike/>
      <w:szCs w:val="20"/>
    </w:rPr>
  </w:style>
  <w:style w:type="character" w:customStyle="1" w:styleId="LanguageChar">
    <w:name w:val="Language Char"/>
    <w:basedOn w:val="DefaultParagraphFont"/>
    <w:link w:val="Language"/>
    <w:rsid w:val="005F3884"/>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5F3884"/>
    <w:rPr>
      <w:rFonts w:eastAsia="Times New Roman"/>
      <w:szCs w:val="24"/>
      <w:u w:val="single"/>
    </w:rPr>
  </w:style>
  <w:style w:type="character" w:customStyle="1" w:styleId="UnderlineChar3Char">
    <w:name w:val="Underline Char3 Char"/>
    <w:basedOn w:val="DefaultParagraphFont"/>
    <w:link w:val="UnderlineChar3"/>
    <w:rsid w:val="005F3884"/>
    <w:rPr>
      <w:rFonts w:ascii="Times New Roman" w:eastAsia="Times New Roman" w:hAnsi="Times New Roman" w:cs="Times New Roman"/>
      <w:szCs w:val="24"/>
      <w:u w:val="single"/>
    </w:rPr>
  </w:style>
  <w:style w:type="paragraph" w:customStyle="1" w:styleId="BoldandUnderlineChar3Char">
    <w:name w:val="Bold and Underline Char3 Char"/>
    <w:basedOn w:val="Normal"/>
    <w:link w:val="BoldandUnderlineChar3CharChar"/>
    <w:qFormat/>
    <w:rsid w:val="005F3884"/>
    <w:rPr>
      <w:rFonts w:eastAsia="Times New Roman"/>
      <w:b/>
      <w:szCs w:val="24"/>
      <w:u w:val="single"/>
    </w:rPr>
  </w:style>
  <w:style w:type="character" w:customStyle="1" w:styleId="BoldandUnderlineChar3CharChar">
    <w:name w:val="Bold and Underline Char3 Char Char"/>
    <w:basedOn w:val="DefaultParagraphFont"/>
    <w:link w:val="BoldandUnderlineChar3Char"/>
    <w:rsid w:val="005F3884"/>
    <w:rPr>
      <w:rFonts w:ascii="Times New Roman" w:eastAsia="Times New Roman" w:hAnsi="Times New Roman" w:cs="Times New Roman"/>
      <w:b/>
      <w:szCs w:val="24"/>
      <w:u w:val="single"/>
    </w:rPr>
  </w:style>
  <w:style w:type="character" w:customStyle="1" w:styleId="UnderlineChar1">
    <w:name w:val="Underline Char1"/>
    <w:basedOn w:val="DefaultParagraphFont"/>
    <w:rsid w:val="005F3884"/>
    <w:rPr>
      <w:szCs w:val="24"/>
      <w:u w:val="single"/>
      <w:lang w:val="en-US" w:eastAsia="en-US" w:bidi="ar-SA"/>
    </w:rPr>
  </w:style>
  <w:style w:type="character" w:customStyle="1" w:styleId="BoldandUnderlineChar1Char2Char">
    <w:name w:val="Bold and Underline Char1 Char2 Char"/>
    <w:basedOn w:val="DefaultParagraphFont"/>
    <w:rsid w:val="005F3884"/>
    <w:rPr>
      <w:b/>
      <w:szCs w:val="24"/>
      <w:u w:val="single"/>
      <w:lang w:val="en-US" w:eastAsia="en-US" w:bidi="ar-SA"/>
    </w:rPr>
  </w:style>
  <w:style w:type="character" w:customStyle="1" w:styleId="SmalltextChar">
    <w:name w:val="Small text Char"/>
    <w:aliases w:val="Quote1 Char1"/>
    <w:link w:val="Smalltext"/>
    <w:qFormat/>
    <w:rsid w:val="005F3884"/>
    <w:rPr>
      <w:rFonts w:ascii="Arial Narrow" w:eastAsia="Times New Roman" w:hAnsi="Arial Narrow" w:cs="Times New Roman"/>
      <w:szCs w:val="24"/>
    </w:rPr>
  </w:style>
  <w:style w:type="paragraph" w:customStyle="1" w:styleId="HotRoute">
    <w:name w:val="Hot Route"/>
    <w:basedOn w:val="Normal"/>
    <w:link w:val="HotRouteChar0"/>
    <w:qFormat/>
    <w:rsid w:val="005F3884"/>
    <w:pPr>
      <w:ind w:left="144"/>
    </w:pPr>
    <w:rPr>
      <w:rFonts w:eastAsia="Times New Roman"/>
      <w:szCs w:val="24"/>
    </w:rPr>
  </w:style>
  <w:style w:type="paragraph" w:customStyle="1" w:styleId="Cardstyle0">
    <w:name w:val="Cardstyle"/>
    <w:basedOn w:val="Normal"/>
    <w:next w:val="Normal"/>
    <w:qFormat/>
    <w:rsid w:val="005F3884"/>
    <w:rPr>
      <w:rFonts w:eastAsia="Times New Roman"/>
      <w:szCs w:val="24"/>
    </w:rPr>
  </w:style>
  <w:style w:type="character" w:customStyle="1" w:styleId="Style12ptBoldUnderline1">
    <w:name w:val="Style 12 pt Bold Underline1"/>
    <w:basedOn w:val="DefaultParagraphFont"/>
    <w:rsid w:val="005F3884"/>
    <w:rPr>
      <w:b/>
      <w:bCs/>
      <w:sz w:val="24"/>
      <w:u w:val="single"/>
    </w:rPr>
  </w:style>
  <w:style w:type="character" w:customStyle="1" w:styleId="StyleEmphasisArial12ptBoldNotItalic">
    <w:name w:val="Style Emphasis + Arial 12 pt Bold Not Italic"/>
    <w:basedOn w:val="Emphasis"/>
    <w:rsid w:val="005F3884"/>
    <w:rPr>
      <w:rFonts w:ascii="Arial" w:hAnsi="Arial" w:cs="Times New Roman"/>
      <w:b w:val="0"/>
      <w:bCs/>
      <w:i/>
      <w:iCs/>
      <w:sz w:val="24"/>
      <w:u w:val="single"/>
      <w:bdr w:val="single" w:sz="8" w:space="0" w:color="auto"/>
    </w:rPr>
  </w:style>
  <w:style w:type="character" w:customStyle="1" w:styleId="DebateHighlighted">
    <w:name w:val="Debate Highlighted"/>
    <w:qFormat/>
    <w:rsid w:val="005F3884"/>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5F3884"/>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5F3884"/>
    <w:pPr>
      <w:ind w:left="360"/>
    </w:pPr>
    <w:rPr>
      <w:rFonts w:ascii="SimSun" w:eastAsia="SimSun" w:hAnsi="SimSun" w:cstheme="minorBidi"/>
      <w:sz w:val="15"/>
      <w:szCs w:val="24"/>
      <w:lang w:eastAsia="zh-CN"/>
    </w:rPr>
  </w:style>
  <w:style w:type="paragraph" w:customStyle="1" w:styleId="AuthorDate">
    <w:name w:val="AuthorDate"/>
    <w:next w:val="Normal"/>
    <w:link w:val="AuthorDateChar"/>
    <w:qFormat/>
    <w:rsid w:val="005F3884"/>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qFormat/>
    <w:rsid w:val="005F3884"/>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5F3884"/>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5F3884"/>
    <w:rPr>
      <w:rFonts w:ascii="Times New Roman" w:hAnsi="Times New Roman"/>
      <w:sz w:val="20"/>
      <w:u w:val="single"/>
      <w:bdr w:val="none" w:sz="0" w:space="0" w:color="auto"/>
      <w:shd w:val="clear" w:color="auto" w:fill="C0C0C0"/>
    </w:rPr>
  </w:style>
  <w:style w:type="character" w:customStyle="1" w:styleId="smallChar">
    <w:name w:val="small Char"/>
    <w:rsid w:val="005F3884"/>
    <w:rPr>
      <w:rFonts w:ascii="Calibri" w:eastAsia="Calibri" w:hAnsi="Calibri" w:cs="Calibri"/>
      <w:sz w:val="16"/>
      <w:szCs w:val="20"/>
      <w:lang w:val="x-none" w:eastAsia="x-none"/>
    </w:rPr>
  </w:style>
  <w:style w:type="paragraph" w:customStyle="1" w:styleId="HotRoute0">
    <w:name w:val="Hot Route!"/>
    <w:basedOn w:val="Normal"/>
    <w:qFormat/>
    <w:rsid w:val="005F3884"/>
    <w:pPr>
      <w:ind w:left="144"/>
    </w:pPr>
    <w:rPr>
      <w:rFonts w:eastAsia="Times New Roman"/>
      <w:szCs w:val="24"/>
      <w:lang w:val="x-none" w:eastAsia="x-none"/>
    </w:rPr>
  </w:style>
  <w:style w:type="character" w:customStyle="1" w:styleId="BodyTextIndent3Char1">
    <w:name w:val="Body Text Indent 3 Char1"/>
    <w:basedOn w:val="DefaultParagraphFont"/>
    <w:uiPriority w:val="99"/>
    <w:semiHidden/>
    <w:rsid w:val="005F3884"/>
    <w:rPr>
      <w:rFonts w:ascii="Times New Roman" w:hAnsi="Times New Roman" w:cs="Times New Roman"/>
      <w:sz w:val="16"/>
      <w:szCs w:val="16"/>
    </w:rPr>
  </w:style>
  <w:style w:type="character" w:customStyle="1" w:styleId="BodyText2Char1">
    <w:name w:val="Body Text 2 Char1"/>
    <w:basedOn w:val="DefaultParagraphFont"/>
    <w:semiHidden/>
    <w:rsid w:val="005F3884"/>
    <w:rPr>
      <w:rFonts w:ascii="Times New Roman" w:hAnsi="Times New Roman" w:cs="Times New Roman"/>
      <w:sz w:val="20"/>
    </w:rPr>
  </w:style>
  <w:style w:type="character" w:customStyle="1" w:styleId="Heading2Char1CharCharCharCharCharC">
    <w:name w:val="Heading 2 Char1 Char Char Char Char Char C"/>
    <w:rsid w:val="005F3884"/>
    <w:rPr>
      <w:rFonts w:cs="Arial"/>
      <w:b/>
      <w:bCs/>
      <w:iCs/>
      <w:sz w:val="24"/>
      <w:szCs w:val="28"/>
      <w:lang w:val="en-US" w:eastAsia="en-US" w:bidi="ar-SA"/>
    </w:rPr>
  </w:style>
  <w:style w:type="character" w:customStyle="1" w:styleId="underline1">
    <w:name w:val="underline1"/>
    <w:basedOn w:val="DefaultParagraphFont"/>
    <w:rsid w:val="005F3884"/>
    <w:rPr>
      <w:u w:val="single"/>
    </w:rPr>
  </w:style>
  <w:style w:type="character" w:customStyle="1" w:styleId="author0">
    <w:name w:val="author"/>
    <w:basedOn w:val="DefaultParagraphFont"/>
    <w:rsid w:val="005F3884"/>
    <w:rPr>
      <w:rFonts w:ascii="Times New Roman" w:hAnsi="Times New Roman"/>
      <w:b/>
      <w:sz w:val="24"/>
    </w:rPr>
  </w:style>
  <w:style w:type="character" w:customStyle="1" w:styleId="FontStyle291">
    <w:name w:val="Font Style291"/>
    <w:basedOn w:val="DefaultParagraphFont"/>
    <w:uiPriority w:val="99"/>
    <w:rsid w:val="005F3884"/>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5F3884"/>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5F3884"/>
    <w:rPr>
      <w:rFonts w:eastAsia="Times New Roman"/>
      <w:szCs w:val="24"/>
    </w:rPr>
  </w:style>
  <w:style w:type="character" w:customStyle="1" w:styleId="StyleStyleMicroText7ptArialNarrow10ptChar">
    <w:name w:val="Style Style MicroText + 7 pt + Arial Narrow 10 pt Char"/>
    <w:basedOn w:val="DefaultParagraphFont"/>
    <w:link w:val="StyleStyleMicroText7ptArialNarrow10pt"/>
    <w:rsid w:val="005F3884"/>
    <w:rPr>
      <w:rFonts w:ascii="Times New Roman" w:eastAsia="Times New Roman" w:hAnsi="Times New Roman" w:cs="Times New Roman"/>
      <w:szCs w:val="24"/>
    </w:rPr>
  </w:style>
  <w:style w:type="paragraph" w:customStyle="1" w:styleId="Cards1">
    <w:name w:val="Cards1"/>
    <w:basedOn w:val="Normal"/>
    <w:link w:val="Cards1Char"/>
    <w:qFormat/>
    <w:rsid w:val="005F3884"/>
    <w:pPr>
      <w:ind w:left="288"/>
    </w:pPr>
    <w:rPr>
      <w:rFonts w:eastAsia="Times New Roman"/>
      <w:szCs w:val="24"/>
      <w:u w:val="single"/>
    </w:rPr>
  </w:style>
  <w:style w:type="character" w:customStyle="1" w:styleId="Cards1Char">
    <w:name w:val="Cards1 Char"/>
    <w:basedOn w:val="DefaultParagraphFont"/>
    <w:link w:val="Cards1"/>
    <w:rsid w:val="005F3884"/>
    <w:rPr>
      <w:rFonts w:ascii="Times New Roman" w:eastAsia="Times New Roman" w:hAnsi="Times New Roman" w:cs="Times New Roman"/>
      <w:szCs w:val="24"/>
      <w:u w:val="single"/>
    </w:rPr>
  </w:style>
  <w:style w:type="paragraph" w:customStyle="1" w:styleId="StyleCardTextTimesNewRoman11ptUnderline">
    <w:name w:val="Style Card Text + Times New Roman 11 pt Underline"/>
    <w:link w:val="StyleCardTextTimesNewRoman11ptUnderlineChar"/>
    <w:qFormat/>
    <w:rsid w:val="005F3884"/>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5F3884"/>
    <w:rPr>
      <w:rFonts w:ascii="Arial" w:eastAsia="Calibri" w:hAnsi="Arial" w:cs="Arial"/>
      <w:u w:val="single"/>
    </w:rPr>
  </w:style>
  <w:style w:type="character" w:customStyle="1" w:styleId="EmphasizeThis">
    <w:name w:val="EmphasizeThis"/>
    <w:rsid w:val="005F3884"/>
    <w:rPr>
      <w:rFonts w:ascii="Georgia" w:hAnsi="Georgia"/>
      <w:b/>
      <w:iCs/>
      <w:sz w:val="24"/>
      <w:u w:val="thick"/>
    </w:rPr>
  </w:style>
  <w:style w:type="paragraph" w:customStyle="1" w:styleId="Stylecard8pt">
    <w:name w:val="Style card + 8 pt"/>
    <w:basedOn w:val="Normal"/>
    <w:link w:val="Stylecard8ptChar"/>
    <w:qFormat/>
    <w:rsid w:val="005F3884"/>
    <w:pPr>
      <w:ind w:left="288" w:right="288"/>
    </w:pPr>
    <w:rPr>
      <w:rFonts w:ascii="Georgia" w:hAnsi="Georgia"/>
      <w:color w:val="000000"/>
      <w:szCs w:val="24"/>
      <w:u w:val="single"/>
      <w:lang w:eastAsia="ar-SA"/>
    </w:rPr>
  </w:style>
  <w:style w:type="character" w:customStyle="1" w:styleId="Stylecard8ptChar">
    <w:name w:val="Style card + 8 pt Char"/>
    <w:basedOn w:val="cardChar"/>
    <w:link w:val="Stylecard8pt"/>
    <w:rsid w:val="005F3884"/>
    <w:rPr>
      <w:rFonts w:ascii="Georgia" w:hAnsi="Georgia" w:cs="Times New Roman"/>
      <w:color w:val="000000"/>
      <w:szCs w:val="24"/>
      <w:u w:val="single"/>
      <w:lang w:eastAsia="ar-SA"/>
    </w:rPr>
  </w:style>
  <w:style w:type="character" w:customStyle="1" w:styleId="bhl">
    <w:name w:val="bhl"/>
    <w:basedOn w:val="DefaultParagraphFont"/>
    <w:rsid w:val="005F3884"/>
  </w:style>
  <w:style w:type="paragraph" w:customStyle="1" w:styleId="TagGA11">
    <w:name w:val="Tag GA 11"/>
    <w:basedOn w:val="TOC1"/>
    <w:qFormat/>
    <w:rsid w:val="005F3884"/>
    <w:pPr>
      <w:spacing w:before="0" w:after="160"/>
    </w:pPr>
    <w:rPr>
      <w:rFonts w:ascii="Georgia" w:eastAsia="Calibri" w:hAnsi="Georgia"/>
      <w:u w:val="none"/>
      <w:lang w:bidi="ar-SA"/>
    </w:rPr>
  </w:style>
  <w:style w:type="paragraph" w:customStyle="1" w:styleId="CiteCard">
    <w:name w:val="Cite/Card"/>
    <w:basedOn w:val="TOC2"/>
    <w:qFormat/>
    <w:rsid w:val="005F3884"/>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5F3884"/>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5F3884"/>
    <w:rPr>
      <w:sz w:val="16"/>
      <w:szCs w:val="16"/>
    </w:rPr>
  </w:style>
  <w:style w:type="character" w:customStyle="1" w:styleId="DocumentMapChar1">
    <w:name w:val="Document Map Char1"/>
    <w:basedOn w:val="DefaultParagraphFont"/>
    <w:uiPriority w:val="99"/>
    <w:rsid w:val="005F3884"/>
    <w:rPr>
      <w:rFonts w:ascii="Tahoma" w:hAnsi="Tahoma" w:cs="Tahoma"/>
      <w:sz w:val="16"/>
      <w:szCs w:val="16"/>
    </w:rPr>
  </w:style>
  <w:style w:type="character" w:customStyle="1" w:styleId="addmd">
    <w:name w:val="addmd"/>
    <w:basedOn w:val="DefaultParagraphFont"/>
    <w:rsid w:val="005F3884"/>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5F3884"/>
    <w:rPr>
      <w:rFonts w:ascii="Arial" w:hAnsi="Arial"/>
      <w:b/>
      <w:sz w:val="26"/>
    </w:rPr>
  </w:style>
  <w:style w:type="paragraph" w:styleId="FootnoteText">
    <w:name w:val="footnote text"/>
    <w:basedOn w:val="Normal"/>
    <w:link w:val="FootnoteTextChar"/>
    <w:unhideWhenUsed/>
    <w:qFormat/>
    <w:rsid w:val="005F3884"/>
    <w:rPr>
      <w:rFonts w:ascii="Georgia" w:eastAsia="Calibri" w:hAnsi="Georgia"/>
      <w:szCs w:val="20"/>
      <w:lang w:eastAsia="zh-CN"/>
    </w:rPr>
  </w:style>
  <w:style w:type="character" w:customStyle="1" w:styleId="FootnoteTextChar">
    <w:name w:val="Footnote Text Char"/>
    <w:basedOn w:val="DefaultParagraphFont"/>
    <w:link w:val="FootnoteText"/>
    <w:rsid w:val="005F3884"/>
    <w:rPr>
      <w:rFonts w:ascii="Georgia" w:eastAsia="Calibri" w:hAnsi="Georgia" w:cs="Times New Roman"/>
      <w:szCs w:val="20"/>
      <w:lang w:eastAsia="zh-CN"/>
    </w:rPr>
  </w:style>
  <w:style w:type="character" w:customStyle="1" w:styleId="UnderlinedTextCharChar">
    <w:name w:val="Underlined Text Char Char"/>
    <w:basedOn w:val="DefaultParagraphFont"/>
    <w:rsid w:val="005F3884"/>
    <w:rPr>
      <w:rFonts w:cs="Arial"/>
      <w:bCs/>
      <w:noProof w:val="0"/>
      <w:szCs w:val="26"/>
      <w:u w:val="single"/>
      <w:lang w:val="en-US" w:eastAsia="en-US" w:bidi="ar-SA"/>
    </w:rPr>
  </w:style>
  <w:style w:type="character" w:customStyle="1" w:styleId="StyleTimesNewRoman12ptBold">
    <w:name w:val="Style Times New Roman 12 pt Bold"/>
    <w:rsid w:val="005F3884"/>
    <w:rPr>
      <w:b/>
      <w:bCs/>
      <w:sz w:val="24"/>
    </w:rPr>
  </w:style>
  <w:style w:type="character" w:customStyle="1" w:styleId="CardText1Char">
    <w:name w:val="Card Text 1 Char"/>
    <w:rsid w:val="005F3884"/>
    <w:rPr>
      <w:rFonts w:ascii="Georgia" w:hAnsi="Georgia"/>
      <w:color w:val="000000"/>
      <w:sz w:val="22"/>
      <w:szCs w:val="22"/>
      <w:u w:val="single"/>
    </w:rPr>
  </w:style>
  <w:style w:type="character" w:customStyle="1" w:styleId="BoldUnderlining">
    <w:name w:val="Bold Underlining"/>
    <w:rsid w:val="005F3884"/>
    <w:rPr>
      <w:u w:val="single"/>
    </w:rPr>
  </w:style>
  <w:style w:type="character" w:customStyle="1" w:styleId="Intemphasis">
    <w:name w:val="Intemphasis"/>
    <w:uiPriority w:val="1"/>
    <w:qFormat/>
    <w:rsid w:val="005F3884"/>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5F3884"/>
    <w:pPr>
      <w:ind w:left="288" w:right="288"/>
    </w:pPr>
    <w:rPr>
      <w:szCs w:val="16"/>
    </w:rPr>
  </w:style>
  <w:style w:type="character" w:customStyle="1" w:styleId="cardtextChar2">
    <w:name w:val="cardtext Char"/>
    <w:basedOn w:val="DefaultParagraphFont"/>
    <w:link w:val="cardtext0"/>
    <w:rsid w:val="005F3884"/>
    <w:rPr>
      <w:rFonts w:ascii="Times New Roman" w:hAnsi="Times New Roman" w:cs="Times New Roman"/>
      <w:szCs w:val="16"/>
    </w:rPr>
  </w:style>
  <w:style w:type="character" w:customStyle="1" w:styleId="BoldUnderlineChar1">
    <w:name w:val="BoldUnderline Char1"/>
    <w:rsid w:val="005F3884"/>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5F3884"/>
    <w:pPr>
      <w:spacing w:after="200"/>
      <w:contextualSpacing/>
    </w:pPr>
    <w:rPr>
      <w:rFonts w:eastAsia="Calibri"/>
      <w:u w:val="single"/>
    </w:rPr>
  </w:style>
  <w:style w:type="character" w:customStyle="1" w:styleId="UnderlinedCardTextChar">
    <w:name w:val="Underlined Card Text Char"/>
    <w:link w:val="UnderlinedCardText"/>
    <w:rsid w:val="005F3884"/>
    <w:rPr>
      <w:rFonts w:ascii="Times New Roman" w:eastAsia="Calibri" w:hAnsi="Times New Roman" w:cs="Times New Roman"/>
      <w:u w:val="single"/>
    </w:rPr>
  </w:style>
  <w:style w:type="character" w:customStyle="1" w:styleId="Hyperlink6">
    <w:name w:val="Hyperlink6"/>
    <w:basedOn w:val="DefaultParagraphFont"/>
    <w:rsid w:val="005F3884"/>
    <w:rPr>
      <w:color w:val="3300CC"/>
      <w:u w:val="single"/>
    </w:rPr>
  </w:style>
  <w:style w:type="paragraph" w:customStyle="1" w:styleId="Tag12">
    <w:name w:val="Tag12"/>
    <w:basedOn w:val="Normal"/>
    <w:qFormat/>
    <w:rsid w:val="005F3884"/>
    <w:pPr>
      <w:contextualSpacing/>
    </w:pPr>
    <w:rPr>
      <w:rFonts w:eastAsia="Cambria"/>
      <w:b/>
    </w:rPr>
  </w:style>
  <w:style w:type="paragraph" w:customStyle="1" w:styleId="Shrink8">
    <w:name w:val="Shrink8"/>
    <w:basedOn w:val="Normal"/>
    <w:qFormat/>
    <w:rsid w:val="005F3884"/>
    <w:rPr>
      <w:rFonts w:eastAsia="Cambria"/>
    </w:rPr>
  </w:style>
  <w:style w:type="character" w:customStyle="1" w:styleId="highlight2">
    <w:name w:val="highlight2"/>
    <w:rsid w:val="005F3884"/>
    <w:rPr>
      <w:rFonts w:ascii="Arial" w:hAnsi="Arial"/>
      <w:b/>
      <w:sz w:val="19"/>
      <w:u w:val="thick"/>
      <w:bdr w:val="none" w:sz="0" w:space="0" w:color="auto"/>
      <w:shd w:val="clear" w:color="auto" w:fill="auto"/>
    </w:rPr>
  </w:style>
  <w:style w:type="character" w:customStyle="1" w:styleId="citation">
    <w:name w:val="citation"/>
    <w:basedOn w:val="DefaultParagraphFont"/>
    <w:rsid w:val="005F3884"/>
  </w:style>
  <w:style w:type="paragraph" w:customStyle="1" w:styleId="UnderlineText">
    <w:name w:val="Underline Text"/>
    <w:basedOn w:val="Normal"/>
    <w:link w:val="UnderlineTextChar"/>
    <w:qFormat/>
    <w:rsid w:val="005F3884"/>
    <w:pPr>
      <w:ind w:left="288"/>
    </w:pPr>
    <w:rPr>
      <w:rFonts w:eastAsia="Times New Roman"/>
      <w:u w:val="single"/>
    </w:rPr>
  </w:style>
  <w:style w:type="character" w:customStyle="1" w:styleId="UnderlineTextChar">
    <w:name w:val="Underline Text Char"/>
    <w:basedOn w:val="DefaultParagraphFont"/>
    <w:link w:val="UnderlineText"/>
    <w:rsid w:val="005F3884"/>
    <w:rPr>
      <w:rFonts w:ascii="Times New Roman" w:eastAsia="Times New Roman" w:hAnsi="Times New Roman" w:cs="Times New Roman"/>
      <w:u w:val="single"/>
    </w:rPr>
  </w:style>
  <w:style w:type="character" w:customStyle="1" w:styleId="il">
    <w:name w:val="il"/>
    <w:basedOn w:val="DefaultParagraphFont"/>
    <w:rsid w:val="005F3884"/>
  </w:style>
  <w:style w:type="character" w:customStyle="1" w:styleId="commentstext">
    <w:name w:val="comments_text"/>
    <w:uiPriority w:val="99"/>
    <w:rsid w:val="005F3884"/>
    <w:rPr>
      <w:rFonts w:cs="Times New Roman"/>
    </w:rPr>
  </w:style>
  <w:style w:type="paragraph" w:customStyle="1" w:styleId="Heading42">
    <w:name w:val="Heading 42"/>
    <w:basedOn w:val="Normal"/>
    <w:qFormat/>
    <w:rsid w:val="005F3884"/>
    <w:rPr>
      <w:rFonts w:eastAsia="Times New Roman"/>
    </w:rPr>
  </w:style>
  <w:style w:type="paragraph" w:customStyle="1" w:styleId="DebateNormal">
    <w:name w:val="DebateNormal"/>
    <w:basedOn w:val="Normal"/>
    <w:link w:val="DebateNormalChar"/>
    <w:qFormat/>
    <w:rsid w:val="005F3884"/>
    <w:pPr>
      <w:spacing w:line="276" w:lineRule="auto"/>
    </w:pPr>
    <w:rPr>
      <w:rFonts w:eastAsia="Calibri"/>
      <w:szCs w:val="20"/>
    </w:rPr>
  </w:style>
  <w:style w:type="character" w:customStyle="1" w:styleId="DebateNormalChar">
    <w:name w:val="DebateNormal Char"/>
    <w:basedOn w:val="DefaultParagraphFont"/>
    <w:link w:val="DebateNormal"/>
    <w:rsid w:val="005F3884"/>
    <w:rPr>
      <w:rFonts w:ascii="Times New Roman" w:eastAsia="Calibri" w:hAnsi="Times New Roman" w:cs="Times New Roman"/>
      <w:szCs w:val="20"/>
    </w:rPr>
  </w:style>
  <w:style w:type="paragraph" w:customStyle="1" w:styleId="DebateEmphasis">
    <w:name w:val="DebateEmphasis"/>
    <w:basedOn w:val="Normal"/>
    <w:link w:val="DebateEmphasisChar"/>
    <w:qFormat/>
    <w:rsid w:val="005F3884"/>
    <w:pPr>
      <w:spacing w:line="276" w:lineRule="auto"/>
    </w:pPr>
    <w:rPr>
      <w:rFonts w:eastAsia="Calibri"/>
      <w:b/>
      <w:szCs w:val="20"/>
      <w:u w:val="single"/>
    </w:rPr>
  </w:style>
  <w:style w:type="character" w:customStyle="1" w:styleId="DebateEmphasisChar">
    <w:name w:val="DebateEmphasis Char"/>
    <w:basedOn w:val="DefaultParagraphFont"/>
    <w:link w:val="DebateEmphasis"/>
    <w:rsid w:val="005F3884"/>
    <w:rPr>
      <w:rFonts w:ascii="Times New Roman" w:eastAsia="Calibri" w:hAnsi="Times New Roman" w:cs="Times New Roman"/>
      <w:b/>
      <w:szCs w:val="20"/>
      <w:u w:val="single"/>
    </w:rPr>
  </w:style>
  <w:style w:type="character" w:customStyle="1" w:styleId="CardChar0">
    <w:name w:val="Card Char"/>
    <w:aliases w:val="tags Char,Heading 2 Char Char Char Char Char Char Char Char Char,Heading 2 Char Char Char Char Char Char,TAG Ch,No Spacing2 Char,Heading 2 Char Char Char Char Char Char Char Char Char Char Char Char Char Char Char Char,No Spacing1 Char"/>
    <w:basedOn w:val="DefaultParagraphFont"/>
    <w:qFormat/>
    <w:locked/>
    <w:rsid w:val="005F3884"/>
    <w:rPr>
      <w:rFonts w:ascii="Times New Roman" w:eastAsia="Cambria" w:hAnsi="Times New Roman" w:cs="Times New Roman"/>
      <w:sz w:val="20"/>
      <w:szCs w:val="22"/>
    </w:rPr>
  </w:style>
  <w:style w:type="paragraph" w:customStyle="1" w:styleId="NormalCite">
    <w:name w:val="NormalCite"/>
    <w:link w:val="NormalCiteChar"/>
    <w:qFormat/>
    <w:rsid w:val="005F3884"/>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5F3884"/>
    <w:rPr>
      <w:rFonts w:ascii="Times New Roman" w:hAnsi="Times New Roman" w:cs="Times New Roman"/>
      <w:sz w:val="18"/>
    </w:rPr>
  </w:style>
  <w:style w:type="character" w:customStyle="1" w:styleId="articletext">
    <w:name w:val="articletext"/>
    <w:basedOn w:val="DefaultParagraphFont"/>
    <w:rsid w:val="005F3884"/>
  </w:style>
  <w:style w:type="character" w:customStyle="1" w:styleId="grey10">
    <w:name w:val="grey10"/>
    <w:basedOn w:val="DefaultParagraphFont"/>
    <w:rsid w:val="005F3884"/>
  </w:style>
  <w:style w:type="character" w:customStyle="1" w:styleId="navy13bd">
    <w:name w:val="navy13bd"/>
    <w:basedOn w:val="DefaultParagraphFont"/>
    <w:rsid w:val="005F3884"/>
  </w:style>
  <w:style w:type="character" w:customStyle="1" w:styleId="Style9ptUnderline2">
    <w:name w:val="Style 9 pt Underline2"/>
    <w:basedOn w:val="DefaultParagraphFont"/>
    <w:rsid w:val="005F3884"/>
    <w:rPr>
      <w:sz w:val="20"/>
      <w:u w:val="single"/>
    </w:rPr>
  </w:style>
  <w:style w:type="character" w:customStyle="1" w:styleId="Style9ptBoldUnderline1">
    <w:name w:val="Style 9 pt Bold Underline1"/>
    <w:basedOn w:val="DefaultParagraphFont"/>
    <w:rsid w:val="005F3884"/>
    <w:rPr>
      <w:b/>
      <w:bCs/>
      <w:sz w:val="20"/>
      <w:u w:val="single"/>
    </w:rPr>
  </w:style>
  <w:style w:type="character" w:customStyle="1" w:styleId="TagsCharChar">
    <w:name w:val="Tags Char Char"/>
    <w:basedOn w:val="DefaultParagraphFont"/>
    <w:rsid w:val="005F3884"/>
    <w:rPr>
      <w:rFonts w:eastAsia="SimSun"/>
      <w:b/>
      <w:sz w:val="24"/>
      <w:lang w:val="en-US" w:eastAsia="zh-CN" w:bidi="ar-SA"/>
    </w:rPr>
  </w:style>
  <w:style w:type="paragraph" w:customStyle="1" w:styleId="cardCharCharCharChar">
    <w:name w:val="card Char Char Char Char"/>
    <w:basedOn w:val="Normal"/>
    <w:qFormat/>
    <w:rsid w:val="005F3884"/>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5F3884"/>
    <w:rPr>
      <w:rFonts w:ascii="Times" w:eastAsia="Times New Roman" w:hAnsi="Times"/>
      <w:szCs w:val="24"/>
    </w:rPr>
  </w:style>
  <w:style w:type="paragraph" w:customStyle="1" w:styleId="CARD">
    <w:name w:val="CARD"/>
    <w:basedOn w:val="Normal"/>
    <w:link w:val="CARDChar1"/>
    <w:qFormat/>
    <w:rsid w:val="005F3884"/>
    <w:rPr>
      <w:rFonts w:eastAsia="Times New Roman"/>
      <w:szCs w:val="24"/>
      <w:u w:val="single"/>
    </w:rPr>
  </w:style>
  <w:style w:type="character" w:customStyle="1" w:styleId="CARDChar1">
    <w:name w:val="CARD Char"/>
    <w:basedOn w:val="DefaultParagraphFont"/>
    <w:link w:val="CARD"/>
    <w:rsid w:val="005F3884"/>
    <w:rPr>
      <w:rFonts w:ascii="Times New Roman" w:eastAsia="Times New Roman" w:hAnsi="Times New Roman" w:cs="Times New Roman"/>
      <w:szCs w:val="24"/>
      <w:u w:val="single"/>
    </w:rPr>
  </w:style>
  <w:style w:type="paragraph" w:customStyle="1" w:styleId="Normal2">
    <w:name w:val="Normal2"/>
    <w:basedOn w:val="Normal"/>
    <w:qFormat/>
    <w:rsid w:val="005F3884"/>
    <w:rPr>
      <w:rFonts w:eastAsia="Times New Roman"/>
      <w:szCs w:val="24"/>
    </w:rPr>
  </w:style>
  <w:style w:type="character" w:customStyle="1" w:styleId="Style11ptThickunderline">
    <w:name w:val="Style 11 pt Thick underline"/>
    <w:rsid w:val="005F3884"/>
    <w:rPr>
      <w:rFonts w:ascii="Times New Roman" w:hAnsi="Times New Roman"/>
      <w:sz w:val="20"/>
      <w:u w:val="single"/>
    </w:rPr>
  </w:style>
  <w:style w:type="character" w:customStyle="1" w:styleId="Style11ptBoldThickunderline">
    <w:name w:val="Style 11 pt Bold Thick underline"/>
    <w:rsid w:val="005F3884"/>
    <w:rPr>
      <w:rFonts w:ascii="Times New Roman" w:hAnsi="Times New Roman"/>
      <w:b/>
      <w:bCs/>
      <w:sz w:val="20"/>
      <w:u w:val="single"/>
    </w:rPr>
  </w:style>
  <w:style w:type="character" w:styleId="FootnoteReference">
    <w:name w:val="footnote reference"/>
    <w:aliases w:val="FN Ref,footnote reference,fr,o,FR,(NECG) Footnote Reference"/>
    <w:unhideWhenUsed/>
    <w:qFormat/>
    <w:rsid w:val="005F3884"/>
    <w:rPr>
      <w:vertAlign w:val="superscript"/>
    </w:rPr>
  </w:style>
  <w:style w:type="character" w:customStyle="1" w:styleId="CharChar5">
    <w:name w:val="Char Char5"/>
    <w:rsid w:val="005F3884"/>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5F3884"/>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5F3884"/>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5F3884"/>
    <w:rPr>
      <w:u w:val="single"/>
    </w:rPr>
  </w:style>
  <w:style w:type="character" w:customStyle="1" w:styleId="StyleUnderlineBoldIndent11ptChar">
    <w:name w:val="Style Underline + Bold Indent + 11 pt Char"/>
    <w:link w:val="StyleUnderlineBoldIndent11pt"/>
    <w:rsid w:val="005F3884"/>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5F3884"/>
    <w:rPr>
      <w:b/>
      <w:bCs/>
      <w:u w:val="single"/>
    </w:rPr>
  </w:style>
  <w:style w:type="character" w:customStyle="1" w:styleId="StyleUnderlineBoldIndent11ptBoldChar">
    <w:name w:val="Style Underline + Bold Indent + 11 pt Bold Char"/>
    <w:link w:val="StyleUnderlineBoldIndent11ptBold"/>
    <w:rsid w:val="005F3884"/>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5F3884"/>
    <w:rPr>
      <w:bCs/>
      <w:u w:val="single"/>
    </w:rPr>
  </w:style>
  <w:style w:type="character" w:customStyle="1" w:styleId="StyleStyle4CharTimesNewRoman11pt">
    <w:name w:val="Style Style4 Char + Times New Roman 11 pt"/>
    <w:basedOn w:val="DefaultParagraphFont"/>
    <w:qFormat/>
    <w:rsid w:val="005F3884"/>
    <w:rPr>
      <w:rFonts w:ascii="Times New Roman" w:hAnsi="Times New Roman"/>
      <w:sz w:val="20"/>
      <w:szCs w:val="24"/>
      <w:u w:val="single"/>
      <w:lang w:val="en-US" w:eastAsia="en-US" w:bidi="ar-SA"/>
    </w:rPr>
  </w:style>
  <w:style w:type="paragraph" w:customStyle="1" w:styleId="author-name">
    <w:name w:val="author-name"/>
    <w:basedOn w:val="Normal"/>
    <w:qFormat/>
    <w:rsid w:val="005F3884"/>
    <w:pPr>
      <w:spacing w:before="100" w:beforeAutospacing="1" w:after="100" w:afterAutospacing="1"/>
    </w:pPr>
    <w:rPr>
      <w:rFonts w:eastAsia="Times New Roman"/>
      <w:szCs w:val="24"/>
    </w:rPr>
  </w:style>
  <w:style w:type="paragraph" w:customStyle="1" w:styleId="author-credentials">
    <w:name w:val="author-credentials"/>
    <w:basedOn w:val="Normal"/>
    <w:qFormat/>
    <w:rsid w:val="005F3884"/>
    <w:pPr>
      <w:spacing w:before="100" w:beforeAutospacing="1" w:after="100" w:afterAutospacing="1"/>
    </w:pPr>
    <w:rPr>
      <w:rFonts w:eastAsia="Times New Roman"/>
      <w:szCs w:val="24"/>
    </w:rPr>
  </w:style>
  <w:style w:type="character" w:customStyle="1" w:styleId="HTMLPreformattedChar1">
    <w:name w:val="HTML Preformatted Char1"/>
    <w:basedOn w:val="DefaultParagraphFont"/>
    <w:uiPriority w:val="99"/>
    <w:semiHidden/>
    <w:rsid w:val="005F3884"/>
    <w:rPr>
      <w:rFonts w:ascii="Consolas" w:hAnsi="Consolas" w:cs="Consolas"/>
      <w:sz w:val="20"/>
      <w:szCs w:val="20"/>
    </w:rPr>
  </w:style>
  <w:style w:type="character" w:customStyle="1" w:styleId="StyleStyle4CharTimesNewRoman11ptBold">
    <w:name w:val="Style Style4 Char + Times New Roman 11 pt Bold"/>
    <w:basedOn w:val="DefaultParagraphFont"/>
    <w:qFormat/>
    <w:rsid w:val="005F3884"/>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qFormat/>
    <w:rsid w:val="005F3884"/>
    <w:rPr>
      <w:rFonts w:ascii="Times New Roman" w:hAnsi="Times New Roman"/>
      <w:i/>
      <w:iCs/>
      <w:sz w:val="20"/>
      <w:szCs w:val="24"/>
      <w:u w:val="single"/>
      <w:lang w:val="en-US" w:eastAsia="en-US" w:bidi="ar-SA"/>
    </w:rPr>
  </w:style>
  <w:style w:type="character" w:customStyle="1" w:styleId="headline">
    <w:name w:val="headline"/>
    <w:basedOn w:val="DefaultParagraphFont"/>
    <w:rsid w:val="005F3884"/>
  </w:style>
  <w:style w:type="character" w:customStyle="1" w:styleId="CharChar4">
    <w:name w:val="Char Char4"/>
    <w:basedOn w:val="DefaultParagraphFont"/>
    <w:rsid w:val="005F3884"/>
    <w:rPr>
      <w:rFonts w:cs="Arial"/>
      <w:b/>
      <w:bCs/>
      <w:iCs/>
      <w:szCs w:val="28"/>
      <w:lang w:val="en-US" w:eastAsia="en-US" w:bidi="ar-SA"/>
    </w:rPr>
  </w:style>
  <w:style w:type="character" w:customStyle="1" w:styleId="yshortcuts">
    <w:name w:val="yshortcuts"/>
    <w:basedOn w:val="DefaultParagraphFont"/>
    <w:rsid w:val="005F3884"/>
  </w:style>
  <w:style w:type="character" w:customStyle="1" w:styleId="HotRouteChar0">
    <w:name w:val="Hot Route Char"/>
    <w:link w:val="HotRoute"/>
    <w:rsid w:val="005F3884"/>
    <w:rPr>
      <w:rFonts w:ascii="Times New Roman" w:eastAsia="Times New Roman" w:hAnsi="Times New Roman" w:cs="Times New Roman"/>
      <w:szCs w:val="24"/>
    </w:rPr>
  </w:style>
  <w:style w:type="paragraph" w:styleId="PlainText">
    <w:name w:val="Plain Text"/>
    <w:basedOn w:val="Normal"/>
    <w:link w:val="PlainTextChar"/>
    <w:rsid w:val="005F3884"/>
    <w:rPr>
      <w:rFonts w:ascii="Courier New" w:eastAsia="Times New Roman" w:hAnsi="Courier New" w:cs="Courier New"/>
      <w:szCs w:val="20"/>
    </w:rPr>
  </w:style>
  <w:style w:type="character" w:customStyle="1" w:styleId="PlainTextChar">
    <w:name w:val="Plain Text Char"/>
    <w:basedOn w:val="DefaultParagraphFont"/>
    <w:link w:val="PlainText"/>
    <w:rsid w:val="005F3884"/>
    <w:rPr>
      <w:rFonts w:ascii="Courier New" w:eastAsia="Times New Roman" w:hAnsi="Courier New" w:cs="Courier New"/>
      <w:szCs w:val="20"/>
    </w:rPr>
  </w:style>
  <w:style w:type="character" w:customStyle="1" w:styleId="senselabelstart">
    <w:name w:val="sense_label start"/>
    <w:basedOn w:val="DefaultParagraphFont"/>
    <w:qFormat/>
    <w:rsid w:val="005F3884"/>
  </w:style>
  <w:style w:type="character" w:customStyle="1" w:styleId="sensecontent">
    <w:name w:val="sense_content"/>
    <w:basedOn w:val="DefaultParagraphFont"/>
    <w:qFormat/>
    <w:rsid w:val="005F3884"/>
  </w:style>
  <w:style w:type="character" w:customStyle="1" w:styleId="vi">
    <w:name w:val="vi"/>
    <w:basedOn w:val="DefaultParagraphFont"/>
    <w:qFormat/>
    <w:rsid w:val="005F3884"/>
  </w:style>
  <w:style w:type="character" w:customStyle="1" w:styleId="italic">
    <w:name w:val="italic"/>
    <w:basedOn w:val="DefaultParagraphFont"/>
    <w:qFormat/>
    <w:rsid w:val="005F3884"/>
  </w:style>
  <w:style w:type="paragraph" w:customStyle="1" w:styleId="Microtext0">
    <w:name w:val="Microtext"/>
    <w:basedOn w:val="Normal"/>
    <w:next w:val="Normal"/>
    <w:link w:val="MicrotextChar0"/>
    <w:qFormat/>
    <w:rsid w:val="005F3884"/>
    <w:rPr>
      <w:sz w:val="12"/>
    </w:rPr>
  </w:style>
  <w:style w:type="character" w:customStyle="1" w:styleId="MicrotextChar0">
    <w:name w:val="Microtext Char"/>
    <w:link w:val="Microtext0"/>
    <w:rsid w:val="005F3884"/>
    <w:rPr>
      <w:rFonts w:ascii="Times New Roman" w:hAnsi="Times New Roman" w:cs="Times New Roman"/>
      <w:sz w:val="12"/>
    </w:rPr>
  </w:style>
  <w:style w:type="character" w:customStyle="1" w:styleId="st">
    <w:name w:val="st"/>
    <w:basedOn w:val="DefaultParagraphFont"/>
    <w:rsid w:val="005F3884"/>
  </w:style>
  <w:style w:type="paragraph" w:customStyle="1" w:styleId="Style6">
    <w:name w:val="Style6"/>
    <w:basedOn w:val="Normal"/>
    <w:link w:val="Style6Char"/>
    <w:autoRedefine/>
    <w:qFormat/>
    <w:rsid w:val="005F3884"/>
    <w:rPr>
      <w:b/>
    </w:rPr>
  </w:style>
  <w:style w:type="character" w:customStyle="1" w:styleId="Style6Char">
    <w:name w:val="Style6 Char"/>
    <w:basedOn w:val="DefaultParagraphFont"/>
    <w:link w:val="Style6"/>
    <w:rsid w:val="005F3884"/>
    <w:rPr>
      <w:rFonts w:ascii="Times New Roman" w:hAnsi="Times New Roman" w:cs="Times New Roman"/>
      <w:b/>
    </w:rPr>
  </w:style>
  <w:style w:type="paragraph" w:customStyle="1" w:styleId="Style11">
    <w:name w:val="Style11"/>
    <w:basedOn w:val="Normal"/>
    <w:link w:val="Style11Char"/>
    <w:qFormat/>
    <w:rsid w:val="005F3884"/>
    <w:rPr>
      <w:rFonts w:eastAsia="Times New Roman"/>
      <w:b/>
      <w:szCs w:val="20"/>
      <w:u w:val="thick"/>
    </w:rPr>
  </w:style>
  <w:style w:type="paragraph" w:customStyle="1" w:styleId="Style12">
    <w:name w:val="Style12"/>
    <w:basedOn w:val="Normal"/>
    <w:link w:val="Style12Char"/>
    <w:qFormat/>
    <w:rsid w:val="005F3884"/>
    <w:rPr>
      <w:rFonts w:eastAsia="Times New Roman"/>
      <w:b/>
      <w:u w:val="thick"/>
    </w:rPr>
  </w:style>
  <w:style w:type="character" w:customStyle="1" w:styleId="Style11Char">
    <w:name w:val="Style11 Char"/>
    <w:basedOn w:val="DefaultParagraphFont"/>
    <w:link w:val="Style11"/>
    <w:rsid w:val="005F3884"/>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5F3884"/>
    <w:rPr>
      <w:rFonts w:ascii="Times New Roman" w:eastAsia="Times New Roman" w:hAnsi="Times New Roman" w:cs="Times New Roman"/>
      <w:b/>
      <w:u w:val="thick"/>
    </w:rPr>
  </w:style>
  <w:style w:type="character" w:customStyle="1" w:styleId="caps-label">
    <w:name w:val="caps-label"/>
    <w:basedOn w:val="DefaultParagraphFont"/>
    <w:rsid w:val="005F3884"/>
  </w:style>
  <w:style w:type="character" w:customStyle="1" w:styleId="wikiexternallink">
    <w:name w:val="wikiexternallink"/>
    <w:basedOn w:val="DefaultParagraphFont"/>
    <w:rsid w:val="005F3884"/>
  </w:style>
  <w:style w:type="character" w:customStyle="1" w:styleId="wikigeneratedlinkcontent">
    <w:name w:val="wikigeneratedlinkcontent"/>
    <w:basedOn w:val="DefaultParagraphFont"/>
    <w:rsid w:val="005F3884"/>
  </w:style>
  <w:style w:type="character" w:customStyle="1" w:styleId="ShrinkChar">
    <w:name w:val="Shrink Char"/>
    <w:link w:val="Shrink"/>
    <w:locked/>
    <w:rsid w:val="005F3884"/>
    <w:rPr>
      <w:rFonts w:ascii="Garamond" w:eastAsia="Times New Roman" w:hAnsi="Garamond"/>
      <w:sz w:val="12"/>
    </w:rPr>
  </w:style>
  <w:style w:type="paragraph" w:customStyle="1" w:styleId="Shrink">
    <w:name w:val="Shrink"/>
    <w:link w:val="ShrinkChar"/>
    <w:qFormat/>
    <w:rsid w:val="005F3884"/>
    <w:pPr>
      <w:spacing w:after="0" w:line="240" w:lineRule="auto"/>
      <w:ind w:left="288" w:right="288"/>
    </w:pPr>
    <w:rPr>
      <w:rFonts w:ascii="Garamond" w:eastAsia="Times New Roman" w:hAnsi="Garamond"/>
      <w:sz w:val="12"/>
    </w:rPr>
  </w:style>
  <w:style w:type="character" w:customStyle="1" w:styleId="aqj">
    <w:name w:val="aqj"/>
    <w:basedOn w:val="DefaultParagraphFont"/>
    <w:rsid w:val="005F3884"/>
  </w:style>
  <w:style w:type="character" w:customStyle="1" w:styleId="StyleStyleBoldUnderlineIntenseEmphasisUnderlineapple-style-s">
    <w:name w:val="Style Style Bold UnderlineIntense EmphasisUnderlineapple-style-s..."/>
    <w:basedOn w:val="DefaultParagraphFont"/>
    <w:rsid w:val="005F3884"/>
    <w:rPr>
      <w:b w:val="0"/>
      <w:bCs w:val="0"/>
      <w:sz w:val="22"/>
      <w:u w:val="single"/>
      <w:bdr w:val="none" w:sz="0" w:space="0" w:color="auto"/>
    </w:rPr>
  </w:style>
  <w:style w:type="paragraph" w:customStyle="1" w:styleId="blocktitle0">
    <w:name w:val="block title"/>
    <w:basedOn w:val="Normal"/>
    <w:link w:val="blocktitleChar0"/>
    <w:autoRedefine/>
    <w:qFormat/>
    <w:rsid w:val="005F3884"/>
    <w:pPr>
      <w:spacing w:after="240"/>
      <w:jc w:val="center"/>
      <w:outlineLvl w:val="0"/>
    </w:pPr>
    <w:rPr>
      <w:rFonts w:eastAsia="Calibri"/>
      <w:b/>
      <w:caps/>
      <w:sz w:val="28"/>
      <w:szCs w:val="28"/>
      <w:lang w:val="es-ES"/>
    </w:rPr>
  </w:style>
  <w:style w:type="character" w:customStyle="1" w:styleId="Boxed">
    <w:name w:val="Boxed"/>
    <w:qFormat/>
    <w:rsid w:val="005F3884"/>
    <w:rPr>
      <w:rFonts w:ascii="Times New Roman" w:hAnsi="Times New Roman"/>
      <w:sz w:val="20"/>
      <w:bdr w:val="single" w:sz="6" w:space="0" w:color="auto"/>
    </w:rPr>
  </w:style>
  <w:style w:type="character" w:customStyle="1" w:styleId="UnderlineCard">
    <w:name w:val="Underline Card"/>
    <w:uiPriority w:val="6"/>
    <w:qFormat/>
    <w:rsid w:val="005F3884"/>
    <w:rPr>
      <w:rFonts w:ascii="Arial" w:hAnsi="Arial"/>
      <w:b w:val="0"/>
      <w:bCs/>
      <w:sz w:val="20"/>
      <w:u w:val="single"/>
    </w:rPr>
  </w:style>
  <w:style w:type="character" w:customStyle="1" w:styleId="story-author">
    <w:name w:val="story-author"/>
    <w:basedOn w:val="DefaultParagraphFont"/>
    <w:rsid w:val="005F3884"/>
  </w:style>
  <w:style w:type="paragraph" w:customStyle="1" w:styleId="type">
    <w:name w:val="type"/>
    <w:basedOn w:val="Normal"/>
    <w:qFormat/>
    <w:rsid w:val="005F3884"/>
    <w:pPr>
      <w:spacing w:before="100" w:beforeAutospacing="1" w:after="100" w:afterAutospacing="1"/>
    </w:pPr>
    <w:rPr>
      <w:rFonts w:eastAsia="Times New Roman"/>
      <w:szCs w:val="24"/>
    </w:rPr>
  </w:style>
  <w:style w:type="character" w:customStyle="1" w:styleId="institution">
    <w:name w:val="institution"/>
    <w:basedOn w:val="DefaultParagraphFont"/>
    <w:rsid w:val="005F3884"/>
  </w:style>
  <w:style w:type="character" w:customStyle="1" w:styleId="abodyblack3">
    <w:name w:val="abodyblack3"/>
    <w:basedOn w:val="DefaultParagraphFont"/>
    <w:rsid w:val="005F3884"/>
  </w:style>
  <w:style w:type="paragraph" w:customStyle="1" w:styleId="UnderlineChar2CharChar">
    <w:name w:val="Underline Char2 Char Char"/>
    <w:basedOn w:val="Normal"/>
    <w:link w:val="UnderlineChar2CharCharChar"/>
    <w:qFormat/>
    <w:rsid w:val="005F3884"/>
    <w:rPr>
      <w:rFonts w:eastAsia="MS Mincho"/>
      <w:szCs w:val="20"/>
      <w:u w:val="single"/>
    </w:rPr>
  </w:style>
  <w:style w:type="character" w:customStyle="1" w:styleId="UnderlineChar2CharCharChar">
    <w:name w:val="Underline Char2 Char Char Char"/>
    <w:link w:val="UnderlineChar2CharChar"/>
    <w:rsid w:val="005F3884"/>
    <w:rPr>
      <w:rFonts w:ascii="Times New Roman" w:eastAsia="MS Mincho" w:hAnsi="Times New Roman" w:cs="Times New Roman"/>
      <w:szCs w:val="20"/>
      <w:u w:val="single"/>
    </w:rPr>
  </w:style>
  <w:style w:type="character" w:customStyle="1" w:styleId="CharacterStyle1">
    <w:name w:val="Character Style 1"/>
    <w:rsid w:val="005F3884"/>
    <w:rPr>
      <w:sz w:val="20"/>
      <w:szCs w:val="20"/>
    </w:rPr>
  </w:style>
  <w:style w:type="character" w:customStyle="1" w:styleId="FontStyle177">
    <w:name w:val="Font Style177"/>
    <w:basedOn w:val="DefaultParagraphFont"/>
    <w:uiPriority w:val="99"/>
    <w:rsid w:val="005F3884"/>
    <w:rPr>
      <w:rFonts w:ascii="Times New Roman" w:hAnsi="Times New Roman" w:cs="Times New Roman"/>
      <w:sz w:val="20"/>
      <w:szCs w:val="20"/>
    </w:rPr>
  </w:style>
  <w:style w:type="character" w:customStyle="1" w:styleId="FontStyle173">
    <w:name w:val="Font Style173"/>
    <w:basedOn w:val="DefaultParagraphFont"/>
    <w:uiPriority w:val="99"/>
    <w:rsid w:val="005F3884"/>
    <w:rPr>
      <w:rFonts w:ascii="Times New Roman" w:hAnsi="Times New Roman" w:cs="Times New Roman"/>
      <w:sz w:val="14"/>
      <w:szCs w:val="14"/>
    </w:rPr>
  </w:style>
  <w:style w:type="character" w:customStyle="1" w:styleId="FontStyle151">
    <w:name w:val="Font Style151"/>
    <w:basedOn w:val="DefaultParagraphFont"/>
    <w:uiPriority w:val="99"/>
    <w:rsid w:val="005F3884"/>
    <w:rPr>
      <w:rFonts w:ascii="Arial Narrow" w:hAnsi="Arial Narrow" w:cs="Arial Narrow"/>
      <w:b/>
      <w:bCs/>
      <w:sz w:val="12"/>
      <w:szCs w:val="12"/>
    </w:rPr>
  </w:style>
  <w:style w:type="character" w:customStyle="1" w:styleId="FontStyle156">
    <w:name w:val="Font Style156"/>
    <w:basedOn w:val="DefaultParagraphFont"/>
    <w:uiPriority w:val="99"/>
    <w:rsid w:val="005F3884"/>
    <w:rPr>
      <w:rFonts w:ascii="Arial Narrow" w:hAnsi="Arial Narrow" w:cs="Arial Narrow"/>
      <w:sz w:val="8"/>
      <w:szCs w:val="8"/>
    </w:rPr>
  </w:style>
  <w:style w:type="character" w:customStyle="1" w:styleId="FontStyle160">
    <w:name w:val="Font Style160"/>
    <w:basedOn w:val="DefaultParagraphFont"/>
    <w:uiPriority w:val="99"/>
    <w:rsid w:val="005F3884"/>
    <w:rPr>
      <w:rFonts w:ascii="Times New Roman" w:hAnsi="Times New Roman" w:cs="Times New Roman"/>
      <w:b/>
      <w:bCs/>
      <w:sz w:val="20"/>
      <w:szCs w:val="20"/>
    </w:rPr>
  </w:style>
  <w:style w:type="character" w:customStyle="1" w:styleId="FontStyle178">
    <w:name w:val="Font Style178"/>
    <w:basedOn w:val="DefaultParagraphFont"/>
    <w:uiPriority w:val="99"/>
    <w:rsid w:val="005F3884"/>
    <w:rPr>
      <w:rFonts w:ascii="Times New Roman" w:hAnsi="Times New Roman" w:cs="Times New Roman"/>
      <w:sz w:val="18"/>
      <w:szCs w:val="18"/>
    </w:rPr>
  </w:style>
  <w:style w:type="paragraph" w:customStyle="1" w:styleId="Style14">
    <w:name w:val="Style14"/>
    <w:basedOn w:val="Normal"/>
    <w:uiPriority w:val="99"/>
    <w:qFormat/>
    <w:rsid w:val="005F3884"/>
    <w:pPr>
      <w:widowControl w:val="0"/>
      <w:autoSpaceDE w:val="0"/>
      <w:autoSpaceDN w:val="0"/>
      <w:adjustRightInd w:val="0"/>
      <w:spacing w:line="278" w:lineRule="exact"/>
      <w:jc w:val="both"/>
    </w:pPr>
    <w:rPr>
      <w:rFonts w:eastAsia="Times New Roman"/>
      <w:szCs w:val="24"/>
    </w:rPr>
  </w:style>
  <w:style w:type="paragraph" w:customStyle="1" w:styleId="Style16">
    <w:name w:val="Style16"/>
    <w:basedOn w:val="Normal"/>
    <w:uiPriority w:val="99"/>
    <w:qFormat/>
    <w:rsid w:val="005F3884"/>
    <w:pPr>
      <w:widowControl w:val="0"/>
      <w:autoSpaceDE w:val="0"/>
      <w:autoSpaceDN w:val="0"/>
      <w:adjustRightInd w:val="0"/>
      <w:spacing w:line="163" w:lineRule="exact"/>
    </w:pPr>
    <w:rPr>
      <w:rFonts w:eastAsia="Times New Roman"/>
      <w:szCs w:val="24"/>
    </w:rPr>
  </w:style>
  <w:style w:type="character" w:customStyle="1" w:styleId="FontStyle168">
    <w:name w:val="Font Style168"/>
    <w:basedOn w:val="DefaultParagraphFont"/>
    <w:uiPriority w:val="99"/>
    <w:rsid w:val="005F3884"/>
    <w:rPr>
      <w:rFonts w:ascii="Times New Roman" w:hAnsi="Times New Roman" w:cs="Times New Roman"/>
      <w:sz w:val="12"/>
      <w:szCs w:val="12"/>
    </w:rPr>
  </w:style>
  <w:style w:type="paragraph" w:customStyle="1" w:styleId="Style9">
    <w:name w:val="Style9"/>
    <w:basedOn w:val="Normal"/>
    <w:uiPriority w:val="99"/>
    <w:qFormat/>
    <w:rsid w:val="005F3884"/>
    <w:pPr>
      <w:widowControl w:val="0"/>
      <w:autoSpaceDE w:val="0"/>
      <w:autoSpaceDN w:val="0"/>
      <w:adjustRightInd w:val="0"/>
      <w:spacing w:line="134" w:lineRule="exact"/>
      <w:jc w:val="both"/>
    </w:pPr>
    <w:rPr>
      <w:rFonts w:eastAsia="Times New Roman"/>
      <w:szCs w:val="24"/>
    </w:rPr>
  </w:style>
  <w:style w:type="paragraph" w:customStyle="1" w:styleId="Style44">
    <w:name w:val="Style44"/>
    <w:basedOn w:val="Normal"/>
    <w:uiPriority w:val="99"/>
    <w:qFormat/>
    <w:rsid w:val="005F3884"/>
    <w:pPr>
      <w:widowControl w:val="0"/>
      <w:autoSpaceDE w:val="0"/>
      <w:autoSpaceDN w:val="0"/>
      <w:adjustRightInd w:val="0"/>
      <w:spacing w:line="216" w:lineRule="exact"/>
      <w:jc w:val="both"/>
    </w:pPr>
    <w:rPr>
      <w:rFonts w:eastAsia="Times New Roman"/>
      <w:szCs w:val="24"/>
    </w:rPr>
  </w:style>
  <w:style w:type="paragraph" w:customStyle="1" w:styleId="Style19">
    <w:name w:val="Style19"/>
    <w:basedOn w:val="Normal"/>
    <w:uiPriority w:val="99"/>
    <w:qFormat/>
    <w:rsid w:val="005F3884"/>
    <w:pPr>
      <w:widowControl w:val="0"/>
      <w:autoSpaceDE w:val="0"/>
      <w:autoSpaceDN w:val="0"/>
      <w:adjustRightInd w:val="0"/>
      <w:spacing w:line="206" w:lineRule="exact"/>
    </w:pPr>
    <w:rPr>
      <w:rFonts w:eastAsia="Times New Roman"/>
      <w:szCs w:val="24"/>
    </w:rPr>
  </w:style>
  <w:style w:type="character" w:customStyle="1" w:styleId="FontStyle176">
    <w:name w:val="Font Style176"/>
    <w:basedOn w:val="DefaultParagraphFont"/>
    <w:uiPriority w:val="99"/>
    <w:rsid w:val="005F3884"/>
    <w:rPr>
      <w:rFonts w:ascii="Times New Roman" w:hAnsi="Times New Roman" w:cs="Times New Roman"/>
      <w:sz w:val="16"/>
      <w:szCs w:val="16"/>
    </w:rPr>
  </w:style>
  <w:style w:type="character" w:customStyle="1" w:styleId="f">
    <w:name w:val="f"/>
    <w:basedOn w:val="DefaultParagraphFont"/>
    <w:rsid w:val="005F3884"/>
  </w:style>
  <w:style w:type="character" w:customStyle="1" w:styleId="TagsChar2">
    <w:name w:val="Tags Char2"/>
    <w:rsid w:val="005F3884"/>
    <w:rPr>
      <w:b/>
      <w:sz w:val="24"/>
    </w:rPr>
  </w:style>
  <w:style w:type="paragraph" w:customStyle="1" w:styleId="CardsFont6ptChar">
    <w:name w:val="Cards + Font: 6 pt Char"/>
    <w:basedOn w:val="Normal"/>
    <w:link w:val="CardsFont6ptCharChar"/>
    <w:qFormat/>
    <w:rsid w:val="005F3884"/>
    <w:pPr>
      <w:autoSpaceDE w:val="0"/>
      <w:autoSpaceDN w:val="0"/>
      <w:adjustRightInd w:val="0"/>
      <w:ind w:left="432" w:right="432"/>
      <w:jc w:val="both"/>
    </w:pPr>
    <w:rPr>
      <w:rFonts w:eastAsia="Times New Roman"/>
      <w:sz w:val="12"/>
      <w:szCs w:val="24"/>
    </w:rPr>
  </w:style>
  <w:style w:type="character" w:customStyle="1" w:styleId="CardsFont6ptCharChar">
    <w:name w:val="Cards + Font: 6 pt Char Char"/>
    <w:link w:val="CardsFont6ptChar"/>
    <w:rsid w:val="005F3884"/>
    <w:rPr>
      <w:rFonts w:ascii="Times New Roman" w:eastAsia="Times New Roman" w:hAnsi="Times New Roman" w:cs="Times New Roman"/>
      <w:sz w:val="12"/>
      <w:szCs w:val="24"/>
    </w:rPr>
  </w:style>
  <w:style w:type="character" w:customStyle="1" w:styleId="FontStyle172">
    <w:name w:val="Font Style172"/>
    <w:basedOn w:val="DefaultParagraphFont"/>
    <w:uiPriority w:val="99"/>
    <w:rsid w:val="005F3884"/>
    <w:rPr>
      <w:rFonts w:ascii="Times New Roman" w:hAnsi="Times New Roman" w:cs="Times New Roman"/>
      <w:b/>
      <w:bCs/>
      <w:sz w:val="16"/>
      <w:szCs w:val="16"/>
    </w:rPr>
  </w:style>
  <w:style w:type="paragraph" w:customStyle="1" w:styleId="Style18">
    <w:name w:val="Style18"/>
    <w:basedOn w:val="Normal"/>
    <w:uiPriority w:val="99"/>
    <w:qFormat/>
    <w:rsid w:val="005F3884"/>
    <w:pPr>
      <w:widowControl w:val="0"/>
      <w:autoSpaceDE w:val="0"/>
      <w:autoSpaceDN w:val="0"/>
      <w:adjustRightInd w:val="0"/>
      <w:spacing w:line="269" w:lineRule="exact"/>
    </w:pPr>
    <w:rPr>
      <w:rFonts w:eastAsia="Times New Roman"/>
      <w:szCs w:val="24"/>
    </w:rPr>
  </w:style>
  <w:style w:type="character" w:customStyle="1" w:styleId="FontStyle171">
    <w:name w:val="Font Style171"/>
    <w:basedOn w:val="DefaultParagraphFont"/>
    <w:uiPriority w:val="99"/>
    <w:rsid w:val="005F3884"/>
    <w:rPr>
      <w:rFonts w:ascii="Times New Roman" w:hAnsi="Times New Roman" w:cs="Times New Roman"/>
      <w:i/>
      <w:iCs/>
      <w:sz w:val="16"/>
      <w:szCs w:val="16"/>
    </w:rPr>
  </w:style>
  <w:style w:type="character" w:customStyle="1" w:styleId="FontStyle162">
    <w:name w:val="Font Style162"/>
    <w:basedOn w:val="DefaultParagraphFont"/>
    <w:uiPriority w:val="99"/>
    <w:rsid w:val="005F3884"/>
    <w:rPr>
      <w:rFonts w:ascii="Times New Roman" w:hAnsi="Times New Roman" w:cs="Times New Roman"/>
      <w:b/>
      <w:bCs/>
      <w:sz w:val="18"/>
      <w:szCs w:val="18"/>
    </w:rPr>
  </w:style>
  <w:style w:type="character" w:customStyle="1" w:styleId="FontStyle167">
    <w:name w:val="Font Style167"/>
    <w:basedOn w:val="DefaultParagraphFont"/>
    <w:uiPriority w:val="99"/>
    <w:rsid w:val="005F3884"/>
    <w:rPr>
      <w:rFonts w:ascii="Times New Roman" w:hAnsi="Times New Roman" w:cs="Times New Roman"/>
      <w:sz w:val="10"/>
      <w:szCs w:val="10"/>
    </w:rPr>
  </w:style>
  <w:style w:type="character" w:customStyle="1" w:styleId="FontStyle174">
    <w:name w:val="Font Style174"/>
    <w:basedOn w:val="DefaultParagraphFont"/>
    <w:uiPriority w:val="99"/>
    <w:rsid w:val="005F3884"/>
    <w:rPr>
      <w:rFonts w:ascii="Arial Narrow" w:hAnsi="Arial Narrow" w:cs="Arial Narrow"/>
      <w:b/>
      <w:bCs/>
      <w:sz w:val="18"/>
      <w:szCs w:val="18"/>
    </w:rPr>
  </w:style>
  <w:style w:type="paragraph" w:customStyle="1" w:styleId="Style47">
    <w:name w:val="Style47"/>
    <w:basedOn w:val="Normal"/>
    <w:uiPriority w:val="99"/>
    <w:qFormat/>
    <w:rsid w:val="005F3884"/>
    <w:pPr>
      <w:widowControl w:val="0"/>
      <w:autoSpaceDE w:val="0"/>
      <w:autoSpaceDN w:val="0"/>
      <w:adjustRightInd w:val="0"/>
      <w:spacing w:line="490" w:lineRule="exact"/>
    </w:pPr>
    <w:rPr>
      <w:rFonts w:eastAsia="Times New Roman"/>
      <w:szCs w:val="24"/>
    </w:rPr>
  </w:style>
  <w:style w:type="character" w:customStyle="1" w:styleId="FontStyle169">
    <w:name w:val="Font Style169"/>
    <w:basedOn w:val="DefaultParagraphFont"/>
    <w:uiPriority w:val="99"/>
    <w:rsid w:val="005F3884"/>
    <w:rPr>
      <w:rFonts w:ascii="Times New Roman" w:hAnsi="Times New Roman" w:cs="Times New Roman"/>
      <w:sz w:val="12"/>
      <w:szCs w:val="12"/>
    </w:rPr>
  </w:style>
  <w:style w:type="paragraph" w:customStyle="1" w:styleId="Style24">
    <w:name w:val="Style24"/>
    <w:basedOn w:val="Normal"/>
    <w:uiPriority w:val="99"/>
    <w:qFormat/>
    <w:rsid w:val="005F3884"/>
    <w:pPr>
      <w:widowControl w:val="0"/>
      <w:autoSpaceDE w:val="0"/>
      <w:autoSpaceDN w:val="0"/>
      <w:adjustRightInd w:val="0"/>
      <w:spacing w:line="276" w:lineRule="exact"/>
    </w:pPr>
    <w:rPr>
      <w:rFonts w:eastAsia="Times New Roman"/>
      <w:szCs w:val="24"/>
    </w:rPr>
  </w:style>
  <w:style w:type="paragraph" w:customStyle="1" w:styleId="Style99">
    <w:name w:val="Style99"/>
    <w:basedOn w:val="Normal"/>
    <w:uiPriority w:val="99"/>
    <w:qFormat/>
    <w:rsid w:val="005F3884"/>
    <w:pPr>
      <w:widowControl w:val="0"/>
      <w:autoSpaceDE w:val="0"/>
      <w:autoSpaceDN w:val="0"/>
      <w:adjustRightInd w:val="0"/>
      <w:spacing w:line="182" w:lineRule="exact"/>
      <w:jc w:val="both"/>
    </w:pPr>
    <w:rPr>
      <w:rFonts w:eastAsia="Times New Roman"/>
      <w:szCs w:val="24"/>
    </w:rPr>
  </w:style>
  <w:style w:type="paragraph" w:customStyle="1" w:styleId="Style26">
    <w:name w:val="Style26"/>
    <w:basedOn w:val="Normal"/>
    <w:uiPriority w:val="99"/>
    <w:qFormat/>
    <w:rsid w:val="005F3884"/>
    <w:pPr>
      <w:widowControl w:val="0"/>
      <w:autoSpaceDE w:val="0"/>
      <w:autoSpaceDN w:val="0"/>
      <w:adjustRightInd w:val="0"/>
      <w:spacing w:line="278" w:lineRule="exact"/>
      <w:jc w:val="both"/>
    </w:pPr>
    <w:rPr>
      <w:rFonts w:eastAsia="Times New Roman"/>
      <w:szCs w:val="24"/>
    </w:rPr>
  </w:style>
  <w:style w:type="character" w:customStyle="1" w:styleId="FontStyle139">
    <w:name w:val="Font Style139"/>
    <w:basedOn w:val="DefaultParagraphFont"/>
    <w:uiPriority w:val="99"/>
    <w:rsid w:val="005F3884"/>
    <w:rPr>
      <w:rFonts w:ascii="Times New Roman" w:hAnsi="Times New Roman" w:cs="Times New Roman"/>
      <w:b/>
      <w:bCs/>
      <w:sz w:val="18"/>
      <w:szCs w:val="18"/>
    </w:rPr>
  </w:style>
  <w:style w:type="paragraph" w:customStyle="1" w:styleId="Style21">
    <w:name w:val="Style21"/>
    <w:basedOn w:val="Normal"/>
    <w:uiPriority w:val="99"/>
    <w:qFormat/>
    <w:rsid w:val="005F3884"/>
    <w:pPr>
      <w:widowControl w:val="0"/>
      <w:autoSpaceDE w:val="0"/>
      <w:autoSpaceDN w:val="0"/>
      <w:adjustRightInd w:val="0"/>
      <w:spacing w:line="216" w:lineRule="exact"/>
      <w:jc w:val="both"/>
    </w:pPr>
    <w:rPr>
      <w:rFonts w:eastAsia="Times New Roman"/>
      <w:szCs w:val="24"/>
    </w:rPr>
  </w:style>
  <w:style w:type="paragraph" w:customStyle="1" w:styleId="Style50">
    <w:name w:val="Style50"/>
    <w:basedOn w:val="Normal"/>
    <w:uiPriority w:val="99"/>
    <w:qFormat/>
    <w:rsid w:val="005F3884"/>
    <w:pPr>
      <w:widowControl w:val="0"/>
      <w:autoSpaceDE w:val="0"/>
      <w:autoSpaceDN w:val="0"/>
      <w:adjustRightInd w:val="0"/>
      <w:spacing w:line="198" w:lineRule="exact"/>
    </w:pPr>
    <w:rPr>
      <w:rFonts w:eastAsia="Times New Roman"/>
      <w:szCs w:val="24"/>
    </w:rPr>
  </w:style>
  <w:style w:type="character" w:customStyle="1" w:styleId="FootnoteTextChar1">
    <w:name w:val="Footnote Text Char1"/>
    <w:basedOn w:val="DefaultParagraphFont"/>
    <w:rsid w:val="005F3884"/>
    <w:rPr>
      <w:rFonts w:ascii="Calibri" w:hAnsi="Calibri"/>
      <w:sz w:val="20"/>
      <w:szCs w:val="20"/>
    </w:rPr>
  </w:style>
  <w:style w:type="paragraph" w:customStyle="1" w:styleId="Standard">
    <w:name w:val="Standard"/>
    <w:qFormat/>
    <w:rsid w:val="005F3884"/>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5F3884"/>
    <w:rPr>
      <w:color w:val="000000"/>
      <w:sz w:val="32"/>
      <w:szCs w:val="32"/>
    </w:rPr>
  </w:style>
  <w:style w:type="paragraph" w:customStyle="1" w:styleId="Cardnon-underlined">
    <w:name w:val="Card non-underlined"/>
    <w:basedOn w:val="Normal"/>
    <w:link w:val="Cardnon-underlinedChar"/>
    <w:autoRedefine/>
    <w:uiPriority w:val="99"/>
    <w:qFormat/>
    <w:rsid w:val="005F3884"/>
    <w:rPr>
      <w:rFonts w:eastAsia="Times New Roman"/>
      <w:szCs w:val="20"/>
    </w:rPr>
  </w:style>
  <w:style w:type="character" w:customStyle="1" w:styleId="Cardnon-underlinedChar">
    <w:name w:val="Card non-underlined Char"/>
    <w:basedOn w:val="DefaultParagraphFont"/>
    <w:link w:val="Cardnon-underlined"/>
    <w:uiPriority w:val="99"/>
    <w:rsid w:val="005F3884"/>
    <w:rPr>
      <w:rFonts w:ascii="Times New Roman" w:eastAsia="Times New Roman" w:hAnsi="Times New Roman" w:cs="Times New Roman"/>
      <w:szCs w:val="20"/>
    </w:rPr>
  </w:style>
  <w:style w:type="numbering" w:customStyle="1" w:styleId="NoList1">
    <w:name w:val="No List1"/>
    <w:next w:val="NoList"/>
    <w:semiHidden/>
    <w:unhideWhenUsed/>
    <w:rsid w:val="005F3884"/>
  </w:style>
  <w:style w:type="character" w:customStyle="1" w:styleId="TitleChar2">
    <w:name w:val="Title Char2"/>
    <w:aliases w:val="Cites and Cards Char1,Bold Underlined Char1,UNDERLINE Char1,Read This Char1"/>
    <w:basedOn w:val="DefaultParagraphFont"/>
    <w:uiPriority w:val="10"/>
    <w:qFormat/>
    <w:locked/>
    <w:rsid w:val="005F3884"/>
    <w:rPr>
      <w:b/>
      <w:bCs/>
      <w:u w:val="single"/>
    </w:rPr>
  </w:style>
  <w:style w:type="paragraph" w:styleId="TOC3">
    <w:name w:val="toc 3"/>
    <w:basedOn w:val="Normal"/>
    <w:next w:val="Normal"/>
    <w:autoRedefine/>
    <w:qFormat/>
    <w:rsid w:val="005F3884"/>
    <w:pPr>
      <w:ind w:left="400"/>
    </w:pPr>
    <w:rPr>
      <w:rFonts w:eastAsia="Times New Roman"/>
      <w:szCs w:val="20"/>
    </w:rPr>
  </w:style>
  <w:style w:type="paragraph" w:styleId="TOC4">
    <w:name w:val="toc 4"/>
    <w:basedOn w:val="Normal"/>
    <w:next w:val="Normal"/>
    <w:autoRedefine/>
    <w:rsid w:val="005F3884"/>
    <w:pPr>
      <w:ind w:left="600"/>
    </w:pPr>
    <w:rPr>
      <w:rFonts w:eastAsia="Times New Roman"/>
      <w:szCs w:val="20"/>
    </w:rPr>
  </w:style>
  <w:style w:type="paragraph" w:styleId="TOC5">
    <w:name w:val="toc 5"/>
    <w:basedOn w:val="Normal"/>
    <w:next w:val="Normal"/>
    <w:autoRedefine/>
    <w:rsid w:val="005F3884"/>
    <w:pPr>
      <w:ind w:left="800"/>
    </w:pPr>
    <w:rPr>
      <w:rFonts w:eastAsia="Times New Roman"/>
      <w:szCs w:val="20"/>
    </w:rPr>
  </w:style>
  <w:style w:type="paragraph" w:styleId="TOC6">
    <w:name w:val="toc 6"/>
    <w:basedOn w:val="Normal"/>
    <w:next w:val="Normal"/>
    <w:autoRedefine/>
    <w:rsid w:val="005F3884"/>
    <w:pPr>
      <w:ind w:left="1000"/>
    </w:pPr>
    <w:rPr>
      <w:rFonts w:eastAsia="Times New Roman"/>
      <w:szCs w:val="20"/>
    </w:rPr>
  </w:style>
  <w:style w:type="paragraph" w:styleId="TOC7">
    <w:name w:val="toc 7"/>
    <w:basedOn w:val="Normal"/>
    <w:next w:val="Normal"/>
    <w:autoRedefine/>
    <w:rsid w:val="005F3884"/>
    <w:pPr>
      <w:ind w:left="1200"/>
    </w:pPr>
    <w:rPr>
      <w:rFonts w:eastAsia="Times New Roman"/>
      <w:szCs w:val="20"/>
    </w:rPr>
  </w:style>
  <w:style w:type="paragraph" w:styleId="TOC8">
    <w:name w:val="toc 8"/>
    <w:basedOn w:val="Normal"/>
    <w:next w:val="Normal"/>
    <w:autoRedefine/>
    <w:rsid w:val="005F3884"/>
    <w:pPr>
      <w:ind w:left="1400"/>
    </w:pPr>
    <w:rPr>
      <w:rFonts w:eastAsia="Times New Roman"/>
      <w:szCs w:val="20"/>
    </w:rPr>
  </w:style>
  <w:style w:type="character" w:customStyle="1" w:styleId="allocatoragentsleft">
    <w:name w:val="al_locatoragentsleft"/>
    <w:basedOn w:val="DefaultParagraphFont"/>
    <w:rsid w:val="005F3884"/>
  </w:style>
  <w:style w:type="character" w:styleId="HTMLTypewriter">
    <w:name w:val="HTML Typewriter"/>
    <w:basedOn w:val="DefaultParagraphFont"/>
    <w:unhideWhenUsed/>
    <w:rsid w:val="005F3884"/>
    <w:rPr>
      <w:rFonts w:ascii="Courier New" w:eastAsia="Times New Roman" w:hAnsi="Courier New" w:cs="Courier New"/>
      <w:sz w:val="20"/>
      <w:szCs w:val="20"/>
    </w:rPr>
  </w:style>
  <w:style w:type="character" w:customStyle="1" w:styleId="caps">
    <w:name w:val="caps"/>
    <w:basedOn w:val="DefaultParagraphFont"/>
    <w:qFormat/>
    <w:rsid w:val="005F3884"/>
  </w:style>
  <w:style w:type="character" w:customStyle="1" w:styleId="UnderlinesCharChar">
    <w:name w:val="Underlines Char Char"/>
    <w:basedOn w:val="DefaultParagraphFont"/>
    <w:rsid w:val="005F3884"/>
    <w:rPr>
      <w:rFonts w:cs="Arial"/>
      <w:b/>
      <w:bCs/>
      <w:noProof w:val="0"/>
      <w:sz w:val="22"/>
      <w:szCs w:val="26"/>
      <w:u w:val="single"/>
      <w:lang w:val="en-US" w:eastAsia="en-US" w:bidi="ar-SA"/>
    </w:rPr>
  </w:style>
  <w:style w:type="paragraph" w:customStyle="1" w:styleId="Carding">
    <w:name w:val="Carding"/>
    <w:basedOn w:val="Normal"/>
    <w:uiPriority w:val="99"/>
    <w:qFormat/>
    <w:rsid w:val="005F3884"/>
    <w:rPr>
      <w:rFonts w:eastAsia="Times New Roman"/>
      <w:sz w:val="18"/>
      <w:szCs w:val="24"/>
    </w:rPr>
  </w:style>
  <w:style w:type="character" w:customStyle="1" w:styleId="TagsChar1">
    <w:name w:val="Tags Char1"/>
    <w:aliases w:val="Super Script Char1,TagStyle Char1"/>
    <w:basedOn w:val="DefaultParagraphFont"/>
    <w:rsid w:val="005F3884"/>
    <w:rPr>
      <w:rFonts w:ascii="Arial Narrow" w:hAnsi="Arial Narrow"/>
      <w:b/>
      <w:noProof w:val="0"/>
      <w:sz w:val="22"/>
      <w:szCs w:val="60"/>
      <w:lang w:val="en-US" w:eastAsia="en-US" w:bidi="ar-SA"/>
    </w:rPr>
  </w:style>
  <w:style w:type="character" w:customStyle="1" w:styleId="aunderline">
    <w:name w:val="aunderline"/>
    <w:basedOn w:val="DefaultParagraphFont"/>
    <w:qFormat/>
    <w:rsid w:val="005F3884"/>
    <w:rPr>
      <w:rFonts w:ascii="Times New Roman" w:hAnsi="Times New Roman"/>
      <w:sz w:val="20"/>
      <w:szCs w:val="24"/>
      <w:u w:val="thick"/>
    </w:rPr>
  </w:style>
  <w:style w:type="character" w:customStyle="1" w:styleId="tagChar1">
    <w:name w:val="tag Char1"/>
    <w:basedOn w:val="DefaultParagraphFont"/>
    <w:rsid w:val="005F3884"/>
    <w:rPr>
      <w:b/>
      <w:noProof w:val="0"/>
      <w:sz w:val="24"/>
      <w:lang w:val="en-US" w:eastAsia="en-US" w:bidi="ar-SA"/>
    </w:rPr>
  </w:style>
  <w:style w:type="character" w:customStyle="1" w:styleId="tagChar2">
    <w:name w:val="tag Char2"/>
    <w:basedOn w:val="DefaultParagraphFont"/>
    <w:qFormat/>
    <w:rsid w:val="005F3884"/>
    <w:rPr>
      <w:b/>
      <w:noProof w:val="0"/>
      <w:sz w:val="24"/>
      <w:lang w:val="en-US" w:eastAsia="en-US" w:bidi="ar-SA"/>
    </w:rPr>
  </w:style>
  <w:style w:type="character" w:customStyle="1" w:styleId="Taggin-New">
    <w:name w:val="Taggin - New"/>
    <w:basedOn w:val="DefaultParagraphFont"/>
    <w:rsid w:val="005F3884"/>
    <w:rPr>
      <w:rFonts w:ascii="Arial Narrow" w:hAnsi="Arial Narrow"/>
      <w:b/>
      <w:sz w:val="22"/>
    </w:rPr>
  </w:style>
  <w:style w:type="character" w:customStyle="1" w:styleId="Boxing-New">
    <w:name w:val="Boxing - New"/>
    <w:basedOn w:val="DefaultParagraphFont"/>
    <w:rsid w:val="005F3884"/>
    <w:rPr>
      <w:rFonts w:ascii="Arial Narrow" w:hAnsi="Arial Narrow"/>
      <w:sz w:val="16"/>
      <w:u w:val="none"/>
      <w:bdr w:val="single" w:sz="4" w:space="0" w:color="auto"/>
    </w:rPr>
  </w:style>
  <w:style w:type="character" w:customStyle="1" w:styleId="ilad">
    <w:name w:val="il_ad"/>
    <w:rsid w:val="005F3884"/>
  </w:style>
  <w:style w:type="paragraph" w:customStyle="1" w:styleId="CardsHighlighted">
    <w:name w:val="Cards Highlighted"/>
    <w:next w:val="Normal"/>
    <w:link w:val="CardsHighlightedChar"/>
    <w:qFormat/>
    <w:rsid w:val="005F3884"/>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5F3884"/>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5F3884"/>
    <w:rPr>
      <w:rFonts w:ascii="Garamond" w:hAnsi="Garamond"/>
      <w:sz w:val="22"/>
      <w:szCs w:val="24"/>
      <w:u w:val="single"/>
      <w:lang w:val="en-US" w:eastAsia="en-US" w:bidi="ar-SA"/>
    </w:rPr>
  </w:style>
  <w:style w:type="paragraph" w:customStyle="1" w:styleId="Style2">
    <w:name w:val="Style2"/>
    <w:basedOn w:val="Heading4"/>
    <w:qFormat/>
    <w:rsid w:val="005F3884"/>
    <w:pPr>
      <w:spacing w:before="0"/>
    </w:pPr>
    <w:rPr>
      <w:rFonts w:eastAsia="Times New Roman" w:cs="Times New Roman"/>
      <w:bCs/>
      <w:caps/>
      <w:szCs w:val="20"/>
    </w:rPr>
  </w:style>
  <w:style w:type="character" w:customStyle="1" w:styleId="pagetitle">
    <w:name w:val="pagetitle"/>
    <w:basedOn w:val="DefaultParagraphFont"/>
    <w:rsid w:val="005F3884"/>
  </w:style>
  <w:style w:type="paragraph" w:customStyle="1" w:styleId="text">
    <w:name w:val="text"/>
    <w:basedOn w:val="Normal"/>
    <w:uiPriority w:val="99"/>
    <w:qFormat/>
    <w:rsid w:val="005F3884"/>
    <w:pPr>
      <w:spacing w:before="100" w:beforeAutospacing="1" w:after="100" w:afterAutospacing="1"/>
    </w:pPr>
    <w:rPr>
      <w:rFonts w:eastAsia="Times New Roman"/>
      <w:szCs w:val="24"/>
    </w:rPr>
  </w:style>
  <w:style w:type="character" w:customStyle="1" w:styleId="StyleUnderlineCharChar9ptBold1">
    <w:name w:val="Style Underline Char Char + 9 pt Bold1"/>
    <w:rsid w:val="005F3884"/>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5F3884"/>
    <w:rPr>
      <w:rFonts w:ascii="Times New Roman" w:hAnsi="Times New Roman"/>
      <w:sz w:val="20"/>
      <w:szCs w:val="24"/>
      <w:u w:val="single"/>
      <w:lang w:val="en-US" w:eastAsia="en-US" w:bidi="ar-SA"/>
    </w:rPr>
  </w:style>
  <w:style w:type="character" w:customStyle="1" w:styleId="Style9ptBoldUnderline">
    <w:name w:val="Style 9 pt Bold Underline"/>
    <w:rsid w:val="005F3884"/>
    <w:rPr>
      <w:b/>
      <w:bCs/>
      <w:sz w:val="20"/>
      <w:u w:val="single"/>
    </w:rPr>
  </w:style>
  <w:style w:type="paragraph" w:customStyle="1" w:styleId="StyleUnderline9pt0">
    <w:name w:val="Style Underline + 9 pt"/>
    <w:link w:val="StyleUnderline9ptChar"/>
    <w:qFormat/>
    <w:rsid w:val="005F3884"/>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5F3884"/>
    <w:rPr>
      <w:rFonts w:ascii="Arial" w:eastAsia="Times New Roman" w:hAnsi="Arial" w:cs="Times New Roman"/>
      <w:szCs w:val="20"/>
      <w:u w:val="single"/>
    </w:rPr>
  </w:style>
  <w:style w:type="character" w:customStyle="1" w:styleId="StyleUnderlineChar1Bold">
    <w:name w:val="Style Underline Char1 + Bold"/>
    <w:rsid w:val="005F3884"/>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5F3884"/>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5F3884"/>
    <w:rPr>
      <w:rFonts w:ascii="Times New Roman" w:hAnsi="Times New Roman" w:cs="Times New Roman"/>
      <w:kern w:val="32"/>
      <w:szCs w:val="20"/>
      <w:u w:val="single"/>
      <w:lang w:eastAsia="ar-SA"/>
    </w:rPr>
  </w:style>
  <w:style w:type="character" w:customStyle="1" w:styleId="TagsCharCharChar">
    <w:name w:val="Tags Char Char Char"/>
    <w:basedOn w:val="DefaultParagraphFont"/>
    <w:rsid w:val="005F3884"/>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5F3884"/>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qFormat/>
    <w:rsid w:val="005F3884"/>
    <w:rPr>
      <w:color w:val="000000"/>
      <w:sz w:val="20"/>
      <w:u w:val="single"/>
    </w:rPr>
  </w:style>
  <w:style w:type="character" w:customStyle="1" w:styleId="Style11ptBlack">
    <w:name w:val="Style 11 pt Black"/>
    <w:basedOn w:val="DefaultParagraphFont"/>
    <w:qFormat/>
    <w:rsid w:val="005F3884"/>
    <w:rPr>
      <w:color w:val="000000"/>
      <w:sz w:val="20"/>
    </w:rPr>
  </w:style>
  <w:style w:type="character" w:customStyle="1" w:styleId="StyleUnderlineCharTimesBold">
    <w:name w:val="Style Underline Char + Times Bold"/>
    <w:basedOn w:val="DefaultParagraphFont"/>
    <w:rsid w:val="005F3884"/>
    <w:rPr>
      <w:rFonts w:ascii="Times" w:hAnsi="Times"/>
      <w:b w:val="0"/>
      <w:bCs/>
      <w:sz w:val="20"/>
      <w:u w:val="single"/>
    </w:rPr>
  </w:style>
  <w:style w:type="character" w:customStyle="1" w:styleId="blubigktbiz">
    <w:name w:val="blubigktbiz"/>
    <w:rsid w:val="005F3884"/>
  </w:style>
  <w:style w:type="paragraph" w:customStyle="1" w:styleId="StyleevidencetextBorderSinglesolidlineAuto05ptL">
    <w:name w:val="Style evidence text + Border: : (Single solid line Auto  0.5 pt L..."/>
    <w:basedOn w:val="evidencetext"/>
    <w:link w:val="StyleevidencetextBorderSinglesolidlineAuto05ptLChar"/>
    <w:qFormat/>
    <w:rsid w:val="005F3884"/>
  </w:style>
  <w:style w:type="character" w:customStyle="1" w:styleId="StyleevidencetextBorderSinglesolidlineAuto05ptLChar">
    <w:name w:val="Style evidence text + Border: : (Single solid line Auto  0.5 pt L... Char"/>
    <w:link w:val="StyleevidencetextBorderSinglesolidlineAuto05ptL"/>
    <w:rsid w:val="005F3884"/>
    <w:rPr>
      <w:rFonts w:ascii="Times New Roman" w:hAnsi="Times New Roman" w:cs="Times New Roman"/>
      <w:color w:val="000000"/>
      <w:lang w:val="x-none" w:eastAsia="x-none"/>
    </w:rPr>
  </w:style>
  <w:style w:type="character" w:customStyle="1" w:styleId="Style4CharChar">
    <w:name w:val="Style4 Char Char"/>
    <w:basedOn w:val="DefaultParagraphFont"/>
    <w:rsid w:val="005F3884"/>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5F3884"/>
    <w:rPr>
      <w:rFonts w:ascii="Times New Roman" w:hAnsi="Times New Roman" w:cs="Times New Roman"/>
      <w:sz w:val="16"/>
      <w:szCs w:val="16"/>
    </w:rPr>
  </w:style>
  <w:style w:type="character" w:customStyle="1" w:styleId="StyleEmphasisArial12ptBold">
    <w:name w:val="Style Emphasis + Arial 12 pt Bold"/>
    <w:rsid w:val="005F3884"/>
    <w:rPr>
      <w:rFonts w:ascii="Arial" w:hAnsi="Arial"/>
      <w:b/>
      <w:bCs/>
      <w:i/>
      <w:iCs/>
      <w:sz w:val="24"/>
    </w:rPr>
  </w:style>
  <w:style w:type="character" w:customStyle="1" w:styleId="super">
    <w:name w:val="super"/>
    <w:rsid w:val="005F3884"/>
  </w:style>
  <w:style w:type="character" w:customStyle="1" w:styleId="text30">
    <w:name w:val="text30"/>
    <w:rsid w:val="005F3884"/>
  </w:style>
  <w:style w:type="character" w:customStyle="1" w:styleId="uppercase">
    <w:name w:val="uppercase"/>
    <w:rsid w:val="005F3884"/>
  </w:style>
  <w:style w:type="character" w:customStyle="1" w:styleId="bodytext0">
    <w:name w:val="bodytext"/>
    <w:rsid w:val="005F3884"/>
  </w:style>
  <w:style w:type="character" w:customStyle="1" w:styleId="entry-title">
    <w:name w:val="entry-title"/>
    <w:rsid w:val="005F3884"/>
  </w:style>
  <w:style w:type="character" w:customStyle="1" w:styleId="BodyTextIndentChar1">
    <w:name w:val="Body Text Indent Char1"/>
    <w:basedOn w:val="DefaultParagraphFont"/>
    <w:uiPriority w:val="99"/>
    <w:semiHidden/>
    <w:rsid w:val="005F3884"/>
    <w:rPr>
      <w:rFonts w:ascii="Times New Roman" w:hAnsi="Times New Roman" w:cs="Times New Roman"/>
      <w:sz w:val="20"/>
    </w:rPr>
  </w:style>
  <w:style w:type="character" w:customStyle="1" w:styleId="Style6pt">
    <w:name w:val="Style 6 pt"/>
    <w:basedOn w:val="DefaultParagraphFont"/>
    <w:qFormat/>
    <w:rsid w:val="005F3884"/>
    <w:rPr>
      <w:sz w:val="12"/>
    </w:rPr>
  </w:style>
  <w:style w:type="character" w:customStyle="1" w:styleId="CiteCharCharCharCharCharChar">
    <w:name w:val="Cite Char Char Char Char Char Char"/>
    <w:basedOn w:val="DefaultParagraphFont"/>
    <w:rsid w:val="005F3884"/>
    <w:rPr>
      <w:b/>
      <w:noProof w:val="0"/>
      <w:sz w:val="22"/>
      <w:szCs w:val="24"/>
      <w:u w:val="single"/>
      <w:lang w:val="en-US" w:eastAsia="en-US" w:bidi="ar-SA"/>
    </w:rPr>
  </w:style>
  <w:style w:type="character" w:customStyle="1" w:styleId="mainbody1">
    <w:name w:val="mainbody1"/>
    <w:basedOn w:val="DefaultParagraphFont"/>
    <w:rsid w:val="005F3884"/>
    <w:rPr>
      <w:rFonts w:ascii="Verdana" w:hAnsi="Verdana" w:hint="default"/>
      <w:color w:val="000000"/>
      <w:sz w:val="22"/>
      <w:szCs w:val="22"/>
    </w:rPr>
  </w:style>
  <w:style w:type="character" w:customStyle="1" w:styleId="ssl4">
    <w:name w:val="ss_l4"/>
    <w:basedOn w:val="DefaultParagraphFont"/>
    <w:rsid w:val="005F3884"/>
  </w:style>
  <w:style w:type="paragraph" w:customStyle="1" w:styleId="StyleNormalWeb11ptUnderline">
    <w:name w:val="Style Normal (Web) + 11 pt Underline"/>
    <w:basedOn w:val="NormalWeb"/>
    <w:link w:val="StyleNormalWeb11ptUnderlineChar"/>
    <w:qFormat/>
    <w:rsid w:val="005F3884"/>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5F3884"/>
    <w:rPr>
      <w:rFonts w:ascii="Times New Roman" w:eastAsia="Calibri" w:hAnsi="Times New Roman" w:cs="Times New Roman"/>
      <w:szCs w:val="24"/>
      <w:u w:val="single"/>
    </w:rPr>
  </w:style>
  <w:style w:type="character" w:customStyle="1" w:styleId="cit-first-element">
    <w:name w:val="cit-first-element"/>
    <w:basedOn w:val="DefaultParagraphFont"/>
    <w:rsid w:val="005F3884"/>
  </w:style>
  <w:style w:type="character" w:customStyle="1" w:styleId="title1">
    <w:name w:val="title1"/>
    <w:basedOn w:val="DefaultParagraphFont"/>
    <w:rsid w:val="005F3884"/>
  </w:style>
  <w:style w:type="character" w:customStyle="1" w:styleId="StyleThickunderline1">
    <w:name w:val="Style Thick underline1"/>
    <w:basedOn w:val="DefaultParagraphFont"/>
    <w:rsid w:val="005F3884"/>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5F3884"/>
    <w:rPr>
      <w:rFonts w:ascii="Georgia" w:hAnsi="Georgia"/>
    </w:rPr>
  </w:style>
  <w:style w:type="character" w:customStyle="1" w:styleId="FooterChar1">
    <w:name w:val="Footer Char1"/>
    <w:basedOn w:val="DefaultParagraphFont"/>
    <w:uiPriority w:val="99"/>
    <w:semiHidden/>
    <w:rsid w:val="005F3884"/>
    <w:rPr>
      <w:rFonts w:ascii="Georgia" w:hAnsi="Georgia"/>
    </w:rPr>
  </w:style>
  <w:style w:type="character" w:customStyle="1" w:styleId="UnderlineBold0">
    <w:name w:val="Underline Bold"/>
    <w:uiPriority w:val="6"/>
    <w:qFormat/>
    <w:rsid w:val="005F3884"/>
    <w:rPr>
      <w:b/>
      <w:sz w:val="20"/>
      <w:u w:val="single"/>
    </w:rPr>
  </w:style>
  <w:style w:type="paragraph" w:customStyle="1" w:styleId="Underline20">
    <w:name w:val="Underline2"/>
    <w:basedOn w:val="Normal"/>
    <w:link w:val="Underline2Char"/>
    <w:autoRedefine/>
    <w:uiPriority w:val="4"/>
    <w:qFormat/>
    <w:rsid w:val="005F3884"/>
    <w:rPr>
      <w:b/>
      <w:u w:val="single"/>
    </w:rPr>
  </w:style>
  <w:style w:type="character" w:customStyle="1" w:styleId="Underline2Char">
    <w:name w:val="Underline2 Char"/>
    <w:basedOn w:val="DefaultParagraphFont"/>
    <w:link w:val="Underline20"/>
    <w:uiPriority w:val="4"/>
    <w:rsid w:val="005F3884"/>
    <w:rPr>
      <w:rFonts w:ascii="Times New Roman" w:hAnsi="Times New Roman" w:cs="Times New Roman"/>
      <w:b/>
      <w:u w:val="single"/>
    </w:rPr>
  </w:style>
  <w:style w:type="character" w:customStyle="1" w:styleId="NormalTextChar">
    <w:name w:val="Normal Text Char"/>
    <w:link w:val="NormalText"/>
    <w:rsid w:val="005F3884"/>
    <w:rPr>
      <w:rFonts w:ascii="Times New Roman" w:eastAsia="Times New Roman" w:hAnsi="Times New Roman" w:cs="Times New Roman"/>
      <w:szCs w:val="26"/>
    </w:rPr>
  </w:style>
  <w:style w:type="paragraph" w:customStyle="1" w:styleId="TableParagraph">
    <w:name w:val="Table Paragraph"/>
    <w:basedOn w:val="Normal"/>
    <w:uiPriority w:val="1"/>
    <w:qFormat/>
    <w:rsid w:val="005F3884"/>
    <w:pPr>
      <w:widowControl w:val="0"/>
    </w:pPr>
  </w:style>
  <w:style w:type="character" w:customStyle="1" w:styleId="UnderlineChar0">
    <w:name w:val="UnderlineChar"/>
    <w:rsid w:val="005F3884"/>
    <w:rPr>
      <w:sz w:val="24"/>
      <w:u w:val="single"/>
      <w:shd w:val="clear" w:color="auto" w:fill="auto"/>
    </w:rPr>
  </w:style>
  <w:style w:type="character" w:customStyle="1" w:styleId="foreground">
    <w:name w:val="foreground"/>
    <w:basedOn w:val="DefaultParagraphFont"/>
    <w:rsid w:val="005F3884"/>
  </w:style>
  <w:style w:type="paragraph" w:customStyle="1" w:styleId="StyleCircled11pt">
    <w:name w:val="Style Circled + 11 pt"/>
    <w:basedOn w:val="Normal"/>
    <w:link w:val="StyleCircled11ptChar"/>
    <w:qFormat/>
    <w:rsid w:val="005F3884"/>
    <w:rPr>
      <w:rFonts w:eastAsia="Times New Roman"/>
      <w:b/>
      <w:bCs/>
      <w:sz w:val="20"/>
      <w:u w:val="single"/>
    </w:rPr>
  </w:style>
  <w:style w:type="character" w:customStyle="1" w:styleId="StyleCircled11ptChar">
    <w:name w:val="Style Circled + 11 pt Char"/>
    <w:link w:val="StyleCircled11pt"/>
    <w:rsid w:val="005F3884"/>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5F3884"/>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5F3884"/>
    <w:rPr>
      <w:rFonts w:ascii="Times" w:eastAsia="Times New Roman" w:hAnsi="Times" w:cs="Times New Roman"/>
      <w:sz w:val="20"/>
      <w:szCs w:val="28"/>
      <w:u w:val="single"/>
    </w:rPr>
  </w:style>
  <w:style w:type="paragraph" w:customStyle="1" w:styleId="cite20">
    <w:name w:val="cite2"/>
    <w:basedOn w:val="Normal"/>
    <w:uiPriority w:val="99"/>
    <w:qFormat/>
    <w:rsid w:val="005F3884"/>
    <w:rPr>
      <w:rFonts w:eastAsia="Times New Roman"/>
      <w:color w:val="000000"/>
      <w:sz w:val="20"/>
      <w:szCs w:val="20"/>
    </w:rPr>
  </w:style>
  <w:style w:type="character" w:customStyle="1" w:styleId="postby">
    <w:name w:val="post_by"/>
    <w:basedOn w:val="DefaultParagraphFont"/>
    <w:rsid w:val="005F3884"/>
  </w:style>
  <w:style w:type="character" w:customStyle="1" w:styleId="Style11ptBorderSinglesolidlineAuto05ptLinewidth">
    <w:name w:val="Style 11 pt Border: : (Single solid line Auto  0.5 pt Line width)"/>
    <w:rsid w:val="005F3884"/>
    <w:rPr>
      <w:sz w:val="20"/>
      <w:bdr w:val="single" w:sz="4" w:space="0" w:color="auto" w:frame="1"/>
    </w:rPr>
  </w:style>
  <w:style w:type="character" w:customStyle="1" w:styleId="StyleUnderlineChar9ptBorderSinglesolidlineAuto0">
    <w:name w:val="Style Underline Char + 9 pt Border: : (Single solid line Auto  0..."/>
    <w:rsid w:val="005F3884"/>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5F3884"/>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5F3884"/>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5F3884"/>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5F3884"/>
    <w:rPr>
      <w:sz w:val="20"/>
      <w:szCs w:val="24"/>
      <w:u w:val="single"/>
      <w:bdr w:val="single" w:sz="4" w:space="0" w:color="auto"/>
      <w:lang w:val="en-US" w:eastAsia="en-US" w:bidi="ar-SA"/>
    </w:rPr>
  </w:style>
  <w:style w:type="character" w:customStyle="1" w:styleId="StyleLatinGaramondUnderline">
    <w:name w:val="Style (Latin) Garamond Underline"/>
    <w:rsid w:val="005F3884"/>
    <w:rPr>
      <w:rFonts w:ascii="Times New Roman" w:hAnsi="Times New Roman"/>
      <w:sz w:val="20"/>
      <w:u w:val="single"/>
    </w:rPr>
  </w:style>
  <w:style w:type="character" w:customStyle="1" w:styleId="StyleLatinGaramond">
    <w:name w:val="Style (Latin) Garamond"/>
    <w:rsid w:val="005F3884"/>
    <w:rPr>
      <w:rFonts w:ascii="Times New Roman" w:hAnsi="Times New Roman"/>
      <w:sz w:val="20"/>
    </w:rPr>
  </w:style>
  <w:style w:type="character" w:customStyle="1" w:styleId="styletimesnewroman12ptbold0">
    <w:name w:val="styletimesnewroman12ptbold"/>
    <w:basedOn w:val="DefaultParagraphFont"/>
    <w:rsid w:val="005F3884"/>
  </w:style>
  <w:style w:type="character" w:customStyle="1" w:styleId="CharCharCharCharChar">
    <w:name w:val="Char Char Char Char Char"/>
    <w:aliases w:val="Char Char Char Char,Char Char Char Char Char Char Char1,Heading 2 Char1 Char Char Char Char Char Char,T Char"/>
    <w:basedOn w:val="DefaultParagraphFont"/>
    <w:qFormat/>
    <w:rsid w:val="005F3884"/>
    <w:rPr>
      <w:rFonts w:cs="Arial"/>
      <w:b/>
      <w:bCs/>
      <w:iCs/>
      <w:sz w:val="24"/>
      <w:szCs w:val="28"/>
      <w:lang w:val="en-US" w:eastAsia="en-US" w:bidi="ar-SA"/>
    </w:rPr>
  </w:style>
  <w:style w:type="character" w:customStyle="1" w:styleId="mainheading">
    <w:name w:val="mainheading"/>
    <w:basedOn w:val="DefaultParagraphFont"/>
    <w:rsid w:val="005F3884"/>
  </w:style>
  <w:style w:type="paragraph" w:customStyle="1" w:styleId="BoldandUnderlineChar2CharChar">
    <w:name w:val="Bold and Underline Char2 Char Char"/>
    <w:basedOn w:val="Normal"/>
    <w:link w:val="BoldandUnderlineChar2CharCharChar"/>
    <w:qFormat/>
    <w:rsid w:val="005F3884"/>
    <w:rPr>
      <w:rFonts w:eastAsia="Times New Roman"/>
      <w:b/>
      <w:szCs w:val="24"/>
      <w:u w:val="single"/>
    </w:rPr>
  </w:style>
  <w:style w:type="character" w:customStyle="1" w:styleId="BoldandUnderlineChar2CharCharChar">
    <w:name w:val="Bold and Underline Char2 Char Char Char"/>
    <w:basedOn w:val="DefaultParagraphFont"/>
    <w:link w:val="BoldandUnderlineChar2CharChar"/>
    <w:rsid w:val="005F3884"/>
    <w:rPr>
      <w:rFonts w:ascii="Times New Roman" w:eastAsia="Times New Roman" w:hAnsi="Times New Roman" w:cs="Times New Roman"/>
      <w:b/>
      <w:szCs w:val="24"/>
      <w:u w:val="single"/>
    </w:rPr>
  </w:style>
  <w:style w:type="character" w:customStyle="1" w:styleId="StyleUnderlineChar9ptChar">
    <w:name w:val="Style Underline Char + 9 pt Char"/>
    <w:basedOn w:val="UnderlineCharChar"/>
    <w:rsid w:val="005F3884"/>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5F3884"/>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5F3884"/>
    <w:rPr>
      <w:sz w:val="16"/>
    </w:rPr>
  </w:style>
  <w:style w:type="paragraph" w:customStyle="1" w:styleId="Reduce8pt">
    <w:name w:val="Reduce 8pt"/>
    <w:basedOn w:val="Normal"/>
    <w:link w:val="Reduce8ptCharChar"/>
    <w:qFormat/>
    <w:rsid w:val="005F3884"/>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5F3884"/>
    <w:pPr>
      <w:contextualSpacing/>
    </w:pPr>
    <w:rPr>
      <w:rFonts w:eastAsia="Calibri"/>
    </w:rPr>
  </w:style>
  <w:style w:type="character" w:customStyle="1" w:styleId="CardIndentedChar">
    <w:name w:val="Card (Indented) Char"/>
    <w:link w:val="CardIndented"/>
    <w:locked/>
    <w:rsid w:val="005F3884"/>
    <w:rPr>
      <w:rFonts w:ascii="Times New Roman" w:hAnsi="Times New Roman" w:cs="Times New Roman"/>
    </w:rPr>
  </w:style>
  <w:style w:type="character" w:customStyle="1" w:styleId="citenon-boldChar">
    <w:name w:val="cite non-bold Char"/>
    <w:basedOn w:val="DefaultParagraphFont"/>
    <w:link w:val="citenon-bold"/>
    <w:locked/>
    <w:rsid w:val="005F3884"/>
    <w:rPr>
      <w:rFonts w:ascii="Garamond" w:eastAsia="Times New Roman" w:hAnsi="Garamond" w:cs="Times New Roman"/>
      <w:szCs w:val="20"/>
    </w:rPr>
  </w:style>
  <w:style w:type="character" w:customStyle="1" w:styleId="boldciteChar4">
    <w:name w:val="bold cite Char4"/>
    <w:link w:val="boldcite"/>
    <w:locked/>
    <w:rsid w:val="005F3884"/>
    <w:rPr>
      <w:rFonts w:eastAsia="Times New Roman" w:cs="Times New Roman"/>
      <w:b/>
      <w:color w:val="000000"/>
      <w:sz w:val="20"/>
      <w:szCs w:val="24"/>
      <w:u w:val="thick" w:color="000000"/>
    </w:rPr>
  </w:style>
  <w:style w:type="paragraph" w:customStyle="1" w:styleId="boldcite">
    <w:name w:val="bold cite"/>
    <w:basedOn w:val="Normal"/>
    <w:link w:val="boldciteChar4"/>
    <w:qFormat/>
    <w:rsid w:val="005F3884"/>
    <w:rPr>
      <w:rFonts w:asciiTheme="minorHAnsi" w:eastAsia="Times New Roman" w:hAnsiTheme="minorHAnsi"/>
      <w:b/>
      <w:color w:val="000000"/>
      <w:sz w:val="20"/>
      <w:szCs w:val="24"/>
      <w:u w:val="thick" w:color="000000"/>
    </w:rPr>
  </w:style>
  <w:style w:type="paragraph" w:customStyle="1" w:styleId="Style7">
    <w:name w:val="Style7"/>
    <w:basedOn w:val="Normal"/>
    <w:uiPriority w:val="99"/>
    <w:qFormat/>
    <w:rsid w:val="005F3884"/>
    <w:pPr>
      <w:widowControl w:val="0"/>
      <w:autoSpaceDE w:val="0"/>
      <w:autoSpaceDN w:val="0"/>
      <w:adjustRightInd w:val="0"/>
      <w:spacing w:line="229" w:lineRule="exact"/>
    </w:pPr>
    <w:rPr>
      <w:rFonts w:ascii="Arial Narrow" w:eastAsia="Times New Roman" w:hAnsi="Arial Narrow"/>
      <w:szCs w:val="24"/>
    </w:rPr>
  </w:style>
  <w:style w:type="paragraph" w:customStyle="1" w:styleId="TagCite0">
    <w:name w:val="TagCite"/>
    <w:basedOn w:val="Normal"/>
    <w:qFormat/>
    <w:rsid w:val="005F3884"/>
    <w:rPr>
      <w:rFonts w:eastAsia="Calibri"/>
      <w:b/>
      <w:szCs w:val="24"/>
    </w:rPr>
  </w:style>
  <w:style w:type="character" w:customStyle="1" w:styleId="HeadingsBaseChar">
    <w:name w:val="Headings Base Char"/>
    <w:basedOn w:val="DefaultParagraphFont"/>
    <w:link w:val="HeadingsBase"/>
    <w:locked/>
    <w:rsid w:val="005F3884"/>
    <w:rPr>
      <w:rFonts w:ascii="Times New Roman" w:hAnsi="Times New Roman" w:cs="Times New Roman"/>
      <w:b/>
      <w:sz w:val="32"/>
    </w:rPr>
  </w:style>
  <w:style w:type="paragraph" w:customStyle="1" w:styleId="HeadingsBase">
    <w:name w:val="Headings Base"/>
    <w:basedOn w:val="Normal"/>
    <w:link w:val="HeadingsBaseChar"/>
    <w:qFormat/>
    <w:rsid w:val="005F3884"/>
    <w:pPr>
      <w:keepNext/>
      <w:keepLines/>
      <w:suppressAutoHyphens/>
      <w:spacing w:before="20" w:after="120"/>
      <w:jc w:val="center"/>
    </w:pPr>
    <w:rPr>
      <w:b/>
      <w:sz w:val="32"/>
    </w:rPr>
  </w:style>
  <w:style w:type="paragraph" w:customStyle="1" w:styleId="HeadingFake">
    <w:name w:val="Heading Fake"/>
    <w:basedOn w:val="Heading3"/>
    <w:qFormat/>
    <w:rsid w:val="005F3884"/>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5F3884"/>
    <w:pPr>
      <w:spacing w:line="480" w:lineRule="auto"/>
      <w:ind w:firstLine="720"/>
    </w:pPr>
    <w:rPr>
      <w:rFonts w:eastAsia="Calibri"/>
    </w:rPr>
  </w:style>
  <w:style w:type="paragraph" w:customStyle="1" w:styleId="SchoolBlockQuote">
    <w:name w:val="School Block Quote"/>
    <w:basedOn w:val="SchoolPaper"/>
    <w:qFormat/>
    <w:rsid w:val="005F3884"/>
  </w:style>
  <w:style w:type="paragraph" w:customStyle="1" w:styleId="SchoolWorksCited">
    <w:name w:val="School Works Cited"/>
    <w:basedOn w:val="SchoolPaper"/>
    <w:qFormat/>
    <w:rsid w:val="005F3884"/>
  </w:style>
  <w:style w:type="paragraph" w:customStyle="1" w:styleId="BlockQuote">
    <w:name w:val="Block Quote"/>
    <w:basedOn w:val="Normal"/>
    <w:qFormat/>
    <w:rsid w:val="005F3884"/>
    <w:pPr>
      <w:ind w:left="720" w:right="720"/>
    </w:pPr>
    <w:rPr>
      <w:rFonts w:eastAsia="Calibri"/>
    </w:rPr>
  </w:style>
  <w:style w:type="paragraph" w:customStyle="1" w:styleId="PaperBody">
    <w:name w:val="Paper Body"/>
    <w:basedOn w:val="Normal"/>
    <w:qFormat/>
    <w:rsid w:val="005F3884"/>
    <w:pPr>
      <w:spacing w:line="480" w:lineRule="auto"/>
      <w:ind w:firstLine="720"/>
    </w:pPr>
    <w:rPr>
      <w:rFonts w:eastAsia="Calibri"/>
      <w:szCs w:val="24"/>
    </w:rPr>
  </w:style>
  <w:style w:type="paragraph" w:customStyle="1" w:styleId="PaperCitation">
    <w:name w:val="Paper Citation"/>
    <w:basedOn w:val="Normal"/>
    <w:qFormat/>
    <w:rsid w:val="005F3884"/>
    <w:pPr>
      <w:spacing w:line="480" w:lineRule="auto"/>
      <w:ind w:left="720" w:hanging="720"/>
    </w:pPr>
    <w:rPr>
      <w:rFonts w:eastAsia="Calibri"/>
    </w:rPr>
  </w:style>
  <w:style w:type="character" w:customStyle="1" w:styleId="hatChar">
    <w:name w:val="hat Char"/>
    <w:basedOn w:val="DefaultParagraphFont"/>
    <w:link w:val="hat"/>
    <w:locked/>
    <w:rsid w:val="005F3884"/>
    <w:rPr>
      <w:rFonts w:ascii="Times New Roman" w:eastAsia="Times New Roman" w:hAnsi="Times New Roman" w:cs="Times New Roman"/>
      <w:b/>
      <w:bCs/>
      <w:sz w:val="32"/>
      <w:szCs w:val="24"/>
      <w:u w:val="single"/>
      <w:lang w:bidi="en-US"/>
    </w:rPr>
  </w:style>
  <w:style w:type="paragraph" w:customStyle="1" w:styleId="WW-Default">
    <w:name w:val="WW-Default"/>
    <w:qFormat/>
    <w:rsid w:val="005F3884"/>
    <w:pPr>
      <w:suppressAutoHyphens/>
      <w:spacing w:after="0" w:line="240" w:lineRule="auto"/>
    </w:pPr>
    <w:rPr>
      <w:rFonts w:ascii="Georgia" w:eastAsia="Calibri" w:hAnsi="Georgia" w:cs="Calibri"/>
      <w:lang w:eastAsia="ar-SA"/>
    </w:rPr>
  </w:style>
  <w:style w:type="paragraph" w:customStyle="1" w:styleId="B-TagCite">
    <w:name w:val="B-TagCite"/>
    <w:qFormat/>
    <w:rsid w:val="005F3884"/>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5F3884"/>
    <w:rPr>
      <w:rFonts w:ascii="Times New Roman" w:hAnsi="Times New Roman" w:cs="Times New Roman"/>
      <w:b/>
      <w:sz w:val="20"/>
    </w:rPr>
  </w:style>
  <w:style w:type="paragraph" w:customStyle="1" w:styleId="MicroText">
    <w:name w:val="MicroText"/>
    <w:basedOn w:val="Normal"/>
    <w:next w:val="Normal"/>
    <w:link w:val="MicroTextChar"/>
    <w:qFormat/>
    <w:rsid w:val="005F3884"/>
    <w:rPr>
      <w:rFonts w:ascii="Arial Narrow" w:hAnsi="Arial Narrow" w:cstheme="minorBidi"/>
      <w:sz w:val="12"/>
      <w:szCs w:val="24"/>
    </w:rPr>
  </w:style>
  <w:style w:type="character" w:customStyle="1" w:styleId="Footnote2Char">
    <w:name w:val="Footnote2 Char"/>
    <w:link w:val="Footnote2"/>
    <w:locked/>
    <w:rsid w:val="005F3884"/>
  </w:style>
  <w:style w:type="paragraph" w:customStyle="1" w:styleId="Footnote2">
    <w:name w:val="Footnote2"/>
    <w:basedOn w:val="Normal"/>
    <w:next w:val="Normal"/>
    <w:link w:val="Footnote2Char"/>
    <w:autoRedefine/>
    <w:qFormat/>
    <w:rsid w:val="005F3884"/>
    <w:pPr>
      <w:spacing w:after="120" w:line="480" w:lineRule="auto"/>
    </w:pPr>
    <w:rPr>
      <w:rFonts w:asciiTheme="minorHAnsi" w:hAnsiTheme="minorHAnsi" w:cstheme="minorBidi"/>
    </w:rPr>
  </w:style>
  <w:style w:type="paragraph" w:customStyle="1" w:styleId="indent">
    <w:name w:val="indent"/>
    <w:basedOn w:val="Normal"/>
    <w:qFormat/>
    <w:rsid w:val="005F3884"/>
    <w:pPr>
      <w:spacing w:before="100" w:beforeAutospacing="1" w:after="100" w:afterAutospacing="1"/>
    </w:pPr>
    <w:rPr>
      <w:rFonts w:eastAsia="Times New Roman"/>
      <w:szCs w:val="24"/>
    </w:rPr>
  </w:style>
  <w:style w:type="paragraph" w:customStyle="1" w:styleId="PageHeaderLine1">
    <w:name w:val="PageHeaderLine1"/>
    <w:basedOn w:val="Normal"/>
    <w:qFormat/>
    <w:rsid w:val="005F3884"/>
    <w:pPr>
      <w:tabs>
        <w:tab w:val="right" w:pos="10800"/>
      </w:tabs>
    </w:pPr>
    <w:rPr>
      <w:rFonts w:eastAsia="Calibri"/>
      <w:b/>
    </w:rPr>
  </w:style>
  <w:style w:type="paragraph" w:customStyle="1" w:styleId="PageHeaderLine2">
    <w:name w:val="PageHeaderLine2"/>
    <w:basedOn w:val="Normal"/>
    <w:next w:val="Normal"/>
    <w:link w:val="PageHeaderLine2Char"/>
    <w:qFormat/>
    <w:rsid w:val="005F3884"/>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5F3884"/>
    <w:rPr>
      <w:rFonts w:ascii="Times New Roman" w:hAnsi="Times New Roman" w:cs="Times New Roman"/>
      <w:sz w:val="20"/>
    </w:rPr>
  </w:style>
  <w:style w:type="paragraph" w:customStyle="1" w:styleId="CardText1">
    <w:name w:val="CardText"/>
    <w:basedOn w:val="Normal"/>
    <w:link w:val="CardTextChar3"/>
    <w:qFormat/>
    <w:rsid w:val="005F3884"/>
    <w:pPr>
      <w:ind w:left="288"/>
    </w:pPr>
    <w:rPr>
      <w:sz w:val="20"/>
    </w:rPr>
  </w:style>
  <w:style w:type="character" w:customStyle="1" w:styleId="stylestylebold12pt">
    <w:name w:val="stylestylebold12pt"/>
    <w:basedOn w:val="DefaultParagraphFont"/>
    <w:rsid w:val="005F3884"/>
  </w:style>
  <w:style w:type="character" w:customStyle="1" w:styleId="styleboldunderline">
    <w:name w:val="styleboldunderline"/>
    <w:basedOn w:val="DefaultParagraphFont"/>
    <w:rsid w:val="005F3884"/>
  </w:style>
  <w:style w:type="character" w:customStyle="1" w:styleId="box">
    <w:name w:val="box"/>
    <w:basedOn w:val="DefaultParagraphFont"/>
    <w:rsid w:val="005F3884"/>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5F3884"/>
    <w:rPr>
      <w:rFonts w:ascii="Arial Narrow" w:hAnsi="Arial Narrow" w:cs="Arial Narrow" w:hint="default"/>
      <w:sz w:val="18"/>
      <w:szCs w:val="18"/>
    </w:rPr>
  </w:style>
  <w:style w:type="character" w:customStyle="1" w:styleId="FontStyle14">
    <w:name w:val="Font Style14"/>
    <w:basedOn w:val="DefaultParagraphFont"/>
    <w:uiPriority w:val="99"/>
    <w:rsid w:val="005F3884"/>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5F3884"/>
    <w:rPr>
      <w:rFonts w:ascii="Arial Narrow" w:hAnsi="Arial Narrow" w:cs="Arial Narrow" w:hint="default"/>
      <w:b/>
      <w:bCs/>
      <w:sz w:val="10"/>
      <w:szCs w:val="10"/>
    </w:rPr>
  </w:style>
  <w:style w:type="character" w:customStyle="1" w:styleId="CardTagandCiteChar">
    <w:name w:val="Card Tag and Cite Char"/>
    <w:basedOn w:val="DefaultParagraphFont"/>
    <w:rsid w:val="005F3884"/>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5F3884"/>
    <w:rPr>
      <w:rFonts w:ascii="Arial Narrow" w:hAnsi="Arial Narrow"/>
      <w:b/>
      <w:color w:val="000000"/>
      <w:sz w:val="22"/>
      <w:szCs w:val="22"/>
      <w:u w:val="single"/>
    </w:rPr>
  </w:style>
  <w:style w:type="character" w:customStyle="1" w:styleId="SmallText1">
    <w:name w:val="SmallText"/>
    <w:rsid w:val="005F3884"/>
    <w:rPr>
      <w:color w:val="000000"/>
    </w:rPr>
  </w:style>
  <w:style w:type="character" w:customStyle="1" w:styleId="CitesChar1">
    <w:name w:val="Cites Char1"/>
    <w:basedOn w:val="DefaultParagraphFont"/>
    <w:rsid w:val="005F3884"/>
    <w:rPr>
      <w:b/>
      <w:bCs w:val="0"/>
      <w:szCs w:val="24"/>
      <w:u w:val="single"/>
      <w:lang w:val="en-US" w:eastAsia="en-US" w:bidi="ar-SA"/>
    </w:rPr>
  </w:style>
  <w:style w:type="character" w:customStyle="1" w:styleId="CardUnderlinedChar">
    <w:name w:val="Card Underlined Char"/>
    <w:basedOn w:val="DefaultParagraphFont"/>
    <w:rsid w:val="005F3884"/>
    <w:rPr>
      <w:rFonts w:ascii="Arial Narrow" w:hAnsi="Arial Narrow" w:hint="default"/>
      <w:sz w:val="22"/>
      <w:szCs w:val="24"/>
      <w:u w:val="single"/>
      <w:lang w:val="en-US" w:eastAsia="en-US" w:bidi="ar-SA"/>
    </w:rPr>
  </w:style>
  <w:style w:type="character" w:customStyle="1" w:styleId="underline3">
    <w:name w:val="underline3"/>
    <w:basedOn w:val="underline2"/>
    <w:rsid w:val="005F3884"/>
    <w:rPr>
      <w:rFonts w:ascii="Arial" w:hAnsi="Arial"/>
      <w:sz w:val="18"/>
      <w:u w:val="single"/>
      <w:bdr w:val="none" w:sz="0" w:space="0" w:color="auto" w:frame="1"/>
      <w:shd w:val="clear" w:color="auto" w:fill="FFFF00"/>
    </w:rPr>
  </w:style>
  <w:style w:type="character" w:customStyle="1" w:styleId="menu">
    <w:name w:val="menu"/>
    <w:basedOn w:val="DefaultParagraphFont"/>
    <w:rsid w:val="005F3884"/>
  </w:style>
  <w:style w:type="character" w:customStyle="1" w:styleId="itxtrst">
    <w:name w:val="itxtrst"/>
    <w:rsid w:val="005F3884"/>
  </w:style>
  <w:style w:type="character" w:customStyle="1" w:styleId="A-Underlining">
    <w:name w:val="A-Underlining"/>
    <w:basedOn w:val="DefaultParagraphFont"/>
    <w:rsid w:val="005F3884"/>
    <w:rPr>
      <w:rFonts w:ascii="Garamond" w:hAnsi="Garamond" w:hint="default"/>
      <w:color w:val="auto"/>
      <w:sz w:val="24"/>
      <w:u w:val="single"/>
    </w:rPr>
  </w:style>
  <w:style w:type="character" w:customStyle="1" w:styleId="StyleUnderlineBold0">
    <w:name w:val="Style Underline + Bold"/>
    <w:rsid w:val="005F3884"/>
    <w:rPr>
      <w:b/>
      <w:bCs/>
      <w:u w:val="single"/>
    </w:rPr>
  </w:style>
  <w:style w:type="character" w:customStyle="1" w:styleId="Underline-Highlighted">
    <w:name w:val="Underline-Highlighted"/>
    <w:uiPriority w:val="1"/>
    <w:qFormat/>
    <w:rsid w:val="005F3884"/>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5F3884"/>
  </w:style>
  <w:style w:type="character" w:customStyle="1" w:styleId="newsmain">
    <w:name w:val="news_main"/>
    <w:basedOn w:val="DefaultParagraphFont"/>
    <w:rsid w:val="005F3884"/>
  </w:style>
  <w:style w:type="character" w:customStyle="1" w:styleId="vitstoryheadline">
    <w:name w:val="vitstoryheadline"/>
    <w:rsid w:val="005F3884"/>
  </w:style>
  <w:style w:type="character" w:customStyle="1" w:styleId="AuthorDate0">
    <w:name w:val="Author Date"/>
    <w:rsid w:val="005F3884"/>
    <w:rPr>
      <w:b/>
      <w:bCs w:val="0"/>
      <w:sz w:val="24"/>
      <w:u w:val="thick"/>
    </w:rPr>
  </w:style>
  <w:style w:type="character" w:customStyle="1" w:styleId="red">
    <w:name w:val="red"/>
    <w:basedOn w:val="DefaultParagraphFont"/>
    <w:rsid w:val="005F3884"/>
  </w:style>
  <w:style w:type="character" w:customStyle="1" w:styleId="at">
    <w:name w:val="at"/>
    <w:rsid w:val="005F3884"/>
  </w:style>
  <w:style w:type="character" w:customStyle="1" w:styleId="org">
    <w:name w:val="org"/>
    <w:rsid w:val="005F3884"/>
  </w:style>
  <w:style w:type="character" w:customStyle="1" w:styleId="pnumber">
    <w:name w:val="pnumber"/>
    <w:rsid w:val="005F3884"/>
  </w:style>
  <w:style w:type="character" w:customStyle="1" w:styleId="ital">
    <w:name w:val="ital"/>
    <w:rsid w:val="005F3884"/>
  </w:style>
  <w:style w:type="character" w:customStyle="1" w:styleId="orgdiv">
    <w:name w:val="orgdiv"/>
    <w:rsid w:val="005F3884"/>
  </w:style>
  <w:style w:type="character" w:customStyle="1" w:styleId="orgname">
    <w:name w:val="orgname"/>
    <w:rsid w:val="005F3884"/>
  </w:style>
  <w:style w:type="character" w:customStyle="1" w:styleId="city">
    <w:name w:val="city"/>
    <w:rsid w:val="005F3884"/>
  </w:style>
  <w:style w:type="character" w:customStyle="1" w:styleId="state">
    <w:name w:val="state"/>
    <w:rsid w:val="005F3884"/>
  </w:style>
  <w:style w:type="character" w:customStyle="1" w:styleId="country">
    <w:name w:val="country"/>
    <w:rsid w:val="005F3884"/>
  </w:style>
  <w:style w:type="character" w:customStyle="1" w:styleId="articletitle">
    <w:name w:val="articletitle"/>
    <w:rsid w:val="005F3884"/>
    <w:rPr>
      <w:rFonts w:ascii="Times New Roman" w:hAnsi="Times New Roman" w:cs="Times New Roman" w:hint="default"/>
    </w:rPr>
  </w:style>
  <w:style w:type="character" w:customStyle="1" w:styleId="6pointChar">
    <w:name w:val="6 point Char"/>
    <w:rsid w:val="005F3884"/>
    <w:rPr>
      <w:rFonts w:ascii="Times New Roman" w:hAnsi="Times New Roman" w:cs="Times New Roman" w:hint="default"/>
      <w:sz w:val="12"/>
      <w:lang w:val="en-US" w:eastAsia="en-US"/>
    </w:rPr>
  </w:style>
  <w:style w:type="character" w:customStyle="1" w:styleId="StyleThickunderline">
    <w:name w:val="Style Thick underline"/>
    <w:qFormat/>
    <w:rsid w:val="005F3884"/>
    <w:rPr>
      <w:u w:val="thick"/>
    </w:rPr>
  </w:style>
  <w:style w:type="character" w:customStyle="1" w:styleId="Box0">
    <w:name w:val="Box!"/>
    <w:rsid w:val="005F3884"/>
    <w:rPr>
      <w:rFonts w:ascii="Garamond" w:hAnsi="Garamond" w:hint="default"/>
      <w:sz w:val="24"/>
      <w:u w:val="single"/>
      <w:bdr w:val="single" w:sz="4" w:space="0" w:color="auto" w:frame="1"/>
    </w:rPr>
  </w:style>
  <w:style w:type="character" w:customStyle="1" w:styleId="citechar">
    <w:name w:val="citechar"/>
    <w:basedOn w:val="DefaultParagraphFont"/>
    <w:rsid w:val="005F3884"/>
  </w:style>
  <w:style w:type="character" w:customStyle="1" w:styleId="underlinechar2">
    <w:name w:val="underlinechar"/>
    <w:basedOn w:val="DefaultParagraphFont"/>
    <w:rsid w:val="005F3884"/>
  </w:style>
  <w:style w:type="character" w:customStyle="1" w:styleId="CardUnderlineChar">
    <w:name w:val="Card Underline Char"/>
    <w:rsid w:val="005F3884"/>
    <w:rPr>
      <w:szCs w:val="24"/>
      <w:u w:val="single"/>
      <w:lang w:val="en-US" w:eastAsia="en-US" w:bidi="ar-SA"/>
    </w:rPr>
  </w:style>
  <w:style w:type="character" w:customStyle="1" w:styleId="tagciteChar">
    <w:name w:val="tag/cite Char"/>
    <w:basedOn w:val="DefaultParagraphFont"/>
    <w:rsid w:val="005F3884"/>
    <w:rPr>
      <w:b/>
      <w:bCs w:val="0"/>
      <w:sz w:val="24"/>
      <w:lang w:val="en-US" w:eastAsia="en-US" w:bidi="ar-SA"/>
    </w:rPr>
  </w:style>
  <w:style w:type="character" w:customStyle="1" w:styleId="8pointChar">
    <w:name w:val="8 point Char"/>
    <w:basedOn w:val="DefaultParagraphFont"/>
    <w:rsid w:val="005F3884"/>
    <w:rPr>
      <w:sz w:val="16"/>
      <w:lang w:val="en-US" w:eastAsia="en-US" w:bidi="ar-SA"/>
    </w:rPr>
  </w:style>
  <w:style w:type="character" w:customStyle="1" w:styleId="BoldText12pt">
    <w:name w:val="Bold Text 12 pt"/>
    <w:rsid w:val="005F3884"/>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5F3884"/>
  </w:style>
  <w:style w:type="table" w:styleId="TableGrid">
    <w:name w:val="Table Grid"/>
    <w:basedOn w:val="TableNormal"/>
    <w:rsid w:val="005F388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5F3884"/>
    <w:rPr>
      <w:b/>
      <w:bCs w:val="0"/>
      <w:sz w:val="24"/>
      <w:lang w:val="en-US" w:eastAsia="en-US" w:bidi="ar-SA"/>
    </w:rPr>
  </w:style>
  <w:style w:type="character" w:customStyle="1" w:styleId="Mention11">
    <w:name w:val="Mention11"/>
    <w:basedOn w:val="DefaultParagraphFont"/>
    <w:uiPriority w:val="99"/>
    <w:semiHidden/>
    <w:unhideWhenUsed/>
    <w:rsid w:val="005F3884"/>
    <w:rPr>
      <w:color w:val="2B579A"/>
      <w:shd w:val="clear" w:color="auto" w:fill="E6E6E6"/>
    </w:rPr>
  </w:style>
  <w:style w:type="paragraph" w:customStyle="1" w:styleId="Emphasize">
    <w:name w:val="Emphasize"/>
    <w:basedOn w:val="Normal"/>
    <w:uiPriority w:val="7"/>
    <w:qFormat/>
    <w:rsid w:val="005F388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5F3884"/>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5F3884"/>
  </w:style>
  <w:style w:type="character" w:customStyle="1" w:styleId="Mention2">
    <w:name w:val="Mention2"/>
    <w:basedOn w:val="DefaultParagraphFont"/>
    <w:uiPriority w:val="99"/>
    <w:semiHidden/>
    <w:unhideWhenUsed/>
    <w:rsid w:val="005F3884"/>
    <w:rPr>
      <w:color w:val="2B579A"/>
      <w:shd w:val="clear" w:color="auto" w:fill="E6E6E6"/>
    </w:rPr>
  </w:style>
  <w:style w:type="paragraph" w:customStyle="1" w:styleId="FlashTag">
    <w:name w:val="FlashTag"/>
    <w:basedOn w:val="Normal"/>
    <w:link w:val="FlashTagChar"/>
    <w:autoRedefine/>
    <w:uiPriority w:val="4"/>
    <w:qFormat/>
    <w:rsid w:val="005F3884"/>
    <w:rPr>
      <w:rFonts w:asciiTheme="majorHAnsi" w:hAnsiTheme="majorHAnsi"/>
      <w:b/>
      <w:sz w:val="28"/>
    </w:rPr>
  </w:style>
  <w:style w:type="character" w:customStyle="1" w:styleId="FlashTagChar">
    <w:name w:val="FlashTag Char"/>
    <w:basedOn w:val="DefaultParagraphFont"/>
    <w:link w:val="FlashTag"/>
    <w:uiPriority w:val="4"/>
    <w:rsid w:val="005F3884"/>
    <w:rPr>
      <w:rFonts w:asciiTheme="majorHAnsi" w:hAnsiTheme="majorHAnsi" w:cs="Times New Roman"/>
      <w:b/>
      <w:sz w:val="28"/>
    </w:rPr>
  </w:style>
  <w:style w:type="paragraph" w:customStyle="1" w:styleId="Warrant">
    <w:name w:val="Warrant"/>
    <w:autoRedefine/>
    <w:uiPriority w:val="4"/>
    <w:qFormat/>
    <w:rsid w:val="005F3884"/>
    <w:pPr>
      <w:ind w:left="720"/>
    </w:pPr>
    <w:rPr>
      <w:rFonts w:ascii="Calibri" w:hAnsi="Calibri" w:cs="Arial"/>
    </w:rPr>
  </w:style>
  <w:style w:type="character" w:customStyle="1" w:styleId="m-8793234324905335251gmail-style13ptbold">
    <w:name w:val="m_-8793234324905335251gmail-style13ptbold"/>
    <w:basedOn w:val="DefaultParagraphFont"/>
    <w:rsid w:val="005F3884"/>
  </w:style>
  <w:style w:type="character" w:customStyle="1" w:styleId="m3965771245576658108gmail-styleunderline">
    <w:name w:val="m_3965771245576658108gmail-styleunderline"/>
    <w:basedOn w:val="DefaultParagraphFont"/>
    <w:rsid w:val="005F3884"/>
  </w:style>
  <w:style w:type="paragraph" w:customStyle="1" w:styleId="Header1">
    <w:name w:val="Header1"/>
    <w:aliases w:val="Header Char Char,Header Char Char Char Char Char Char Char Cha,Header Char2,Header Char1 Char,Char Char Char Cha"/>
    <w:basedOn w:val="Normal"/>
    <w:qFormat/>
    <w:rsid w:val="005F3884"/>
    <w:pPr>
      <w:tabs>
        <w:tab w:val="center" w:pos="4680"/>
        <w:tab w:val="right" w:pos="9360"/>
      </w:tabs>
    </w:pPr>
  </w:style>
  <w:style w:type="character" w:customStyle="1" w:styleId="EndnoteTextChar">
    <w:name w:val="Endnote Text Char"/>
    <w:basedOn w:val="DefaultParagraphFont"/>
    <w:link w:val="EndnoteText"/>
    <w:locked/>
    <w:rsid w:val="005F3884"/>
    <w:rPr>
      <w:rFonts w:ascii="Georgia" w:eastAsia="Times New Roman" w:hAnsi="Georgia"/>
      <w:szCs w:val="20"/>
    </w:rPr>
  </w:style>
  <w:style w:type="paragraph" w:styleId="EndnoteText">
    <w:name w:val="endnote text"/>
    <w:basedOn w:val="Normal"/>
    <w:link w:val="EndnoteTextChar"/>
    <w:unhideWhenUsed/>
    <w:rsid w:val="005F3884"/>
    <w:rPr>
      <w:rFonts w:ascii="Georgia" w:eastAsia="Times New Roman" w:hAnsi="Georgia" w:cstheme="minorBidi"/>
      <w:szCs w:val="20"/>
    </w:rPr>
  </w:style>
  <w:style w:type="character" w:customStyle="1" w:styleId="EndnoteTextChar1">
    <w:name w:val="Endnote Text Char1"/>
    <w:basedOn w:val="DefaultParagraphFont"/>
    <w:semiHidden/>
    <w:rsid w:val="005F3884"/>
    <w:rPr>
      <w:rFonts w:ascii="Times New Roman" w:hAnsi="Times New Roman" w:cs="Times New Roman"/>
      <w:sz w:val="20"/>
      <w:szCs w:val="20"/>
    </w:rPr>
  </w:style>
  <w:style w:type="character" w:customStyle="1" w:styleId="DateChar">
    <w:name w:val="Date Char"/>
    <w:aliases w:val="date Char"/>
    <w:basedOn w:val="DefaultParagraphFont"/>
    <w:link w:val="Date"/>
    <w:uiPriority w:val="99"/>
    <w:locked/>
    <w:rsid w:val="005F3884"/>
    <w:rPr>
      <w:rFonts w:ascii="Georgia" w:eastAsia="Times New Roman" w:hAnsi="Georgia"/>
    </w:rPr>
  </w:style>
  <w:style w:type="paragraph" w:styleId="Date">
    <w:name w:val="Date"/>
    <w:aliases w:val="date"/>
    <w:basedOn w:val="Normal"/>
    <w:next w:val="Normal"/>
    <w:link w:val="DateChar"/>
    <w:uiPriority w:val="99"/>
    <w:unhideWhenUsed/>
    <w:rsid w:val="005F3884"/>
    <w:rPr>
      <w:rFonts w:ascii="Georgia" w:eastAsia="Times New Roman" w:hAnsi="Georgia" w:cstheme="minorBidi"/>
    </w:rPr>
  </w:style>
  <w:style w:type="character" w:customStyle="1" w:styleId="DateChar1">
    <w:name w:val="Date Char1"/>
    <w:basedOn w:val="DefaultParagraphFont"/>
    <w:uiPriority w:val="99"/>
    <w:rsid w:val="005F3884"/>
    <w:rPr>
      <w:rFonts w:ascii="Times New Roman" w:hAnsi="Times New Roman" w:cs="Times New Roman"/>
    </w:rPr>
  </w:style>
  <w:style w:type="character" w:customStyle="1" w:styleId="BodyTextFirstIndentChar">
    <w:name w:val="Body Text First Indent Char"/>
    <w:basedOn w:val="BodyTextChar"/>
    <w:link w:val="BodyTextFirstIndent"/>
    <w:locked/>
    <w:rsid w:val="005F3884"/>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5F3884"/>
    <w:pPr>
      <w:spacing w:after="0"/>
      <w:ind w:firstLine="360"/>
    </w:pPr>
    <w:rPr>
      <w:rFonts w:eastAsia="Times New Roman"/>
      <w:spacing w:val="-8"/>
      <w:sz w:val="20"/>
      <w:szCs w:val="20"/>
      <w:lang w:eastAsia="ar-SA"/>
    </w:rPr>
  </w:style>
  <w:style w:type="character" w:customStyle="1" w:styleId="BodyTextFirstIndentChar1">
    <w:name w:val="Body Text First Indent Char1"/>
    <w:basedOn w:val="BodyTextChar"/>
    <w:semiHidden/>
    <w:rsid w:val="005F3884"/>
    <w:rPr>
      <w:rFonts w:ascii="Times New Roman" w:hAnsi="Times New Roman" w:cs="Times New Roman"/>
    </w:rPr>
  </w:style>
  <w:style w:type="character" w:customStyle="1" w:styleId="BodyTextIndent2Char1">
    <w:name w:val="Body Text Indent 2 Char1"/>
    <w:basedOn w:val="DefaultParagraphFont"/>
    <w:semiHidden/>
    <w:rsid w:val="005F3884"/>
    <w:rPr>
      <w:rFonts w:ascii="Calibri" w:hAnsi="Calibri" w:cs="Calibri"/>
    </w:rPr>
  </w:style>
  <w:style w:type="character" w:customStyle="1" w:styleId="PlainTextChar1">
    <w:name w:val="Plain Text Char1"/>
    <w:basedOn w:val="DefaultParagraphFont"/>
    <w:semiHidden/>
    <w:rsid w:val="005F3884"/>
    <w:rPr>
      <w:rFonts w:ascii="Consolas" w:hAnsi="Consolas" w:cs="Calibri"/>
      <w:sz w:val="21"/>
      <w:szCs w:val="21"/>
    </w:rPr>
  </w:style>
  <w:style w:type="paragraph" w:customStyle="1" w:styleId="msolistparagraphcxspfirst">
    <w:name w:val="msolistparagraphcxspfirst"/>
    <w:basedOn w:val="Normal"/>
    <w:uiPriority w:val="99"/>
    <w:qFormat/>
    <w:rsid w:val="005F3884"/>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5F3884"/>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5F3884"/>
    <w:rPr>
      <w:rFonts w:ascii="Calibri" w:hAnsi="Calibri" w:cs="Calibri"/>
      <w:i/>
      <w:iCs/>
      <w:color w:val="000000" w:themeColor="text1"/>
    </w:rPr>
  </w:style>
  <w:style w:type="paragraph" w:customStyle="1" w:styleId="CiteSpacing">
    <w:name w:val="Cite Spacing"/>
    <w:basedOn w:val="Normal"/>
    <w:uiPriority w:val="4"/>
    <w:qFormat/>
    <w:rsid w:val="005F3884"/>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5F3884"/>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5F3884"/>
    <w:rPr>
      <w:rFonts w:ascii="Times New Roman" w:eastAsia="Calibri" w:hAnsi="Times New Roman" w:cs="Times New Roman"/>
      <w:b/>
    </w:rPr>
  </w:style>
  <w:style w:type="paragraph" w:customStyle="1" w:styleId="Heading2-Bold">
    <w:name w:val="Heading 2 - Bold"/>
    <w:basedOn w:val="Normal"/>
    <w:autoRedefine/>
    <w:uiPriority w:val="99"/>
    <w:qFormat/>
    <w:rsid w:val="005F3884"/>
    <w:rPr>
      <w:rFonts w:ascii="Garamond" w:eastAsia="Calibri" w:hAnsi="Garamond"/>
      <w:b/>
    </w:rPr>
  </w:style>
  <w:style w:type="paragraph" w:customStyle="1" w:styleId="tag">
    <w:name w:val="%tag"/>
    <w:basedOn w:val="Normal"/>
    <w:next w:val="Normal"/>
    <w:uiPriority w:val="99"/>
    <w:qFormat/>
    <w:rsid w:val="005F3884"/>
    <w:rPr>
      <w:rFonts w:ascii="Garamond" w:eastAsia="Calibri" w:hAnsi="Garamond"/>
      <w:bCs/>
      <w:sz w:val="18"/>
    </w:rPr>
  </w:style>
  <w:style w:type="character" w:customStyle="1" w:styleId="Style2Char">
    <w:name w:val="Style 2 Char"/>
    <w:link w:val="Style20"/>
    <w:uiPriority w:val="99"/>
    <w:locked/>
    <w:rsid w:val="005F3884"/>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5F3884"/>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5F3884"/>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5F3884"/>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5F3884"/>
    <w:rPr>
      <w:rFonts w:ascii="Georgia" w:eastAsia="Times New Roman" w:hAnsi="Georgia"/>
      <w:sz w:val="18"/>
      <w:szCs w:val="20"/>
      <w:lang w:val="x-none" w:eastAsia="x-none"/>
    </w:rPr>
  </w:style>
  <w:style w:type="paragraph" w:customStyle="1" w:styleId="textsmall0">
    <w:name w:val="textsmall"/>
    <w:basedOn w:val="Normal"/>
    <w:link w:val="textsmallChar0"/>
    <w:qFormat/>
    <w:rsid w:val="005F3884"/>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5F3884"/>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5F3884"/>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5F3884"/>
    <w:rPr>
      <w:rFonts w:ascii="Arial" w:eastAsia="Times New Roman" w:hAnsi="Arial" w:cs="Arial"/>
      <w:sz w:val="12"/>
    </w:rPr>
  </w:style>
  <w:style w:type="paragraph" w:customStyle="1" w:styleId="Micro">
    <w:name w:val="Micro"/>
    <w:basedOn w:val="Normal"/>
    <w:next w:val="Normal"/>
    <w:link w:val="MicroChar"/>
    <w:qFormat/>
    <w:rsid w:val="005F3884"/>
    <w:rPr>
      <w:rFonts w:ascii="Arial" w:eastAsia="Times New Roman" w:hAnsi="Arial" w:cs="Arial"/>
      <w:sz w:val="12"/>
    </w:rPr>
  </w:style>
  <w:style w:type="character" w:customStyle="1" w:styleId="CardNotUnderlinedChar1">
    <w:name w:val="Card Not Underlined Char1"/>
    <w:link w:val="CardNotUnderlined"/>
    <w:locked/>
    <w:rsid w:val="005F3884"/>
    <w:rPr>
      <w:rFonts w:ascii="Bell MT" w:eastAsia="Calibri" w:hAnsi="Bell MT"/>
      <w:szCs w:val="20"/>
    </w:rPr>
  </w:style>
  <w:style w:type="paragraph" w:customStyle="1" w:styleId="CardNotUnderlined">
    <w:name w:val="Card Not Underlined"/>
    <w:basedOn w:val="Normal"/>
    <w:link w:val="CardNotUnderlinedChar1"/>
    <w:autoRedefine/>
    <w:qFormat/>
    <w:rsid w:val="005F3884"/>
    <w:rPr>
      <w:rFonts w:ascii="Bell MT" w:eastAsia="Calibri" w:hAnsi="Bell MT" w:cstheme="minorBidi"/>
      <w:szCs w:val="20"/>
    </w:rPr>
  </w:style>
  <w:style w:type="paragraph" w:customStyle="1" w:styleId="h-lead">
    <w:name w:val="h-lead"/>
    <w:basedOn w:val="Normal"/>
    <w:uiPriority w:val="99"/>
    <w:qFormat/>
    <w:rsid w:val="005F3884"/>
    <w:pPr>
      <w:spacing w:before="100" w:beforeAutospacing="1" w:after="100" w:afterAutospacing="1"/>
    </w:pPr>
    <w:rPr>
      <w:rFonts w:eastAsia="Times New Roman"/>
      <w:sz w:val="24"/>
    </w:rPr>
  </w:style>
  <w:style w:type="paragraph" w:customStyle="1" w:styleId="intro">
    <w:name w:val="intro"/>
    <w:basedOn w:val="Normal"/>
    <w:uiPriority w:val="99"/>
    <w:qFormat/>
    <w:rsid w:val="005F3884"/>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5F3884"/>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5F3884"/>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5F3884"/>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5F3884"/>
    <w:rPr>
      <w:rFonts w:eastAsia="Calibri"/>
    </w:rPr>
  </w:style>
  <w:style w:type="paragraph" w:customStyle="1" w:styleId="F3-TagAuthor">
    <w:name w:val="F3 - Tag/Author"/>
    <w:basedOn w:val="Normal"/>
    <w:uiPriority w:val="99"/>
    <w:qFormat/>
    <w:rsid w:val="005F3884"/>
    <w:rPr>
      <w:rFonts w:eastAsia="Times New Roman"/>
      <w:b/>
    </w:rPr>
  </w:style>
  <w:style w:type="paragraph" w:customStyle="1" w:styleId="F5-UnderlineNormal">
    <w:name w:val="F5 - Underline Normal"/>
    <w:basedOn w:val="Normal"/>
    <w:uiPriority w:val="99"/>
    <w:qFormat/>
    <w:rsid w:val="005F3884"/>
    <w:rPr>
      <w:rFonts w:eastAsia="Calibri"/>
      <w:u w:val="single"/>
    </w:rPr>
  </w:style>
  <w:style w:type="paragraph" w:customStyle="1" w:styleId="Brief-PrimarySource">
    <w:name w:val="Brief - Primary Source"/>
    <w:basedOn w:val="Normal"/>
    <w:uiPriority w:val="99"/>
    <w:qFormat/>
    <w:rsid w:val="005F3884"/>
    <w:rPr>
      <w:rFonts w:eastAsia="Times New Roman"/>
      <w:b/>
      <w:sz w:val="24"/>
      <w:u w:val="single"/>
    </w:rPr>
  </w:style>
  <w:style w:type="paragraph" w:customStyle="1" w:styleId="Brief-Underline">
    <w:name w:val="Brief - Underline"/>
    <w:basedOn w:val="Normal"/>
    <w:uiPriority w:val="99"/>
    <w:qFormat/>
    <w:rsid w:val="005F3884"/>
    <w:rPr>
      <w:rFonts w:eastAsia="Times New Roman"/>
      <w:u w:val="single"/>
    </w:rPr>
  </w:style>
  <w:style w:type="paragraph" w:customStyle="1" w:styleId="Brief">
    <w:name w:val="Brief"/>
    <w:basedOn w:val="Brief-PrimarySource"/>
    <w:uiPriority w:val="99"/>
    <w:qFormat/>
    <w:rsid w:val="005F3884"/>
    <w:rPr>
      <w:b w:val="0"/>
    </w:rPr>
  </w:style>
  <w:style w:type="paragraph" w:customStyle="1" w:styleId="CM2">
    <w:name w:val="CM2"/>
    <w:basedOn w:val="Normal"/>
    <w:next w:val="Normal"/>
    <w:uiPriority w:val="99"/>
    <w:qFormat/>
    <w:rsid w:val="005F3884"/>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5F3884"/>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5F3884"/>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5F3884"/>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5F3884"/>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5F3884"/>
    <w:pPr>
      <w:widowControl w:val="0"/>
      <w:spacing w:line="276" w:lineRule="atLeast"/>
    </w:pPr>
    <w:rPr>
      <w:color w:val="auto"/>
    </w:rPr>
  </w:style>
  <w:style w:type="paragraph" w:customStyle="1" w:styleId="CM34">
    <w:name w:val="CM34"/>
    <w:basedOn w:val="Default"/>
    <w:next w:val="Default"/>
    <w:uiPriority w:val="99"/>
    <w:qFormat/>
    <w:rsid w:val="005F3884"/>
    <w:pPr>
      <w:widowControl w:val="0"/>
    </w:pPr>
    <w:rPr>
      <w:color w:val="auto"/>
    </w:rPr>
  </w:style>
  <w:style w:type="paragraph" w:customStyle="1" w:styleId="CM56">
    <w:name w:val="CM56"/>
    <w:basedOn w:val="Default"/>
    <w:next w:val="Default"/>
    <w:uiPriority w:val="99"/>
    <w:qFormat/>
    <w:rsid w:val="005F3884"/>
    <w:pPr>
      <w:widowControl w:val="0"/>
    </w:pPr>
    <w:rPr>
      <w:rFonts w:eastAsia="Calibri"/>
      <w:color w:val="auto"/>
    </w:rPr>
  </w:style>
  <w:style w:type="paragraph" w:customStyle="1" w:styleId="CM58">
    <w:name w:val="CM58"/>
    <w:basedOn w:val="Default"/>
    <w:next w:val="Default"/>
    <w:uiPriority w:val="99"/>
    <w:qFormat/>
    <w:rsid w:val="005F3884"/>
    <w:pPr>
      <w:widowControl w:val="0"/>
    </w:pPr>
    <w:rPr>
      <w:rFonts w:eastAsia="Calibri"/>
      <w:color w:val="auto"/>
    </w:rPr>
  </w:style>
  <w:style w:type="paragraph" w:customStyle="1" w:styleId="CM57">
    <w:name w:val="CM57"/>
    <w:basedOn w:val="Default"/>
    <w:next w:val="Default"/>
    <w:uiPriority w:val="99"/>
    <w:qFormat/>
    <w:rsid w:val="005F3884"/>
    <w:pPr>
      <w:widowControl w:val="0"/>
    </w:pPr>
    <w:rPr>
      <w:rFonts w:eastAsia="Calibri"/>
      <w:color w:val="auto"/>
    </w:rPr>
  </w:style>
  <w:style w:type="paragraph" w:customStyle="1" w:styleId="CM1">
    <w:name w:val="CM1"/>
    <w:basedOn w:val="Default"/>
    <w:next w:val="Default"/>
    <w:uiPriority w:val="99"/>
    <w:qFormat/>
    <w:rsid w:val="005F3884"/>
    <w:pPr>
      <w:widowControl w:val="0"/>
    </w:pPr>
    <w:rPr>
      <w:rFonts w:eastAsia="Calibri"/>
      <w:color w:val="auto"/>
    </w:rPr>
  </w:style>
  <w:style w:type="paragraph" w:customStyle="1" w:styleId="CM49">
    <w:name w:val="CM49"/>
    <w:basedOn w:val="Default"/>
    <w:next w:val="Default"/>
    <w:uiPriority w:val="99"/>
    <w:qFormat/>
    <w:rsid w:val="005F3884"/>
    <w:pPr>
      <w:widowControl w:val="0"/>
    </w:pPr>
    <w:rPr>
      <w:rFonts w:eastAsia="Calibri"/>
      <w:color w:val="auto"/>
    </w:rPr>
  </w:style>
  <w:style w:type="paragraph" w:customStyle="1" w:styleId="CM41">
    <w:name w:val="CM41"/>
    <w:basedOn w:val="Default"/>
    <w:next w:val="Default"/>
    <w:uiPriority w:val="99"/>
    <w:qFormat/>
    <w:rsid w:val="005F3884"/>
    <w:pPr>
      <w:widowControl w:val="0"/>
    </w:pPr>
    <w:rPr>
      <w:rFonts w:eastAsia="Calibri"/>
      <w:color w:val="auto"/>
    </w:rPr>
  </w:style>
  <w:style w:type="paragraph" w:customStyle="1" w:styleId="3rdOrderPara">
    <w:name w:val="3rd Order Para"/>
    <w:basedOn w:val="Default"/>
    <w:next w:val="Default"/>
    <w:qFormat/>
    <w:rsid w:val="005F3884"/>
    <w:pPr>
      <w:widowControl w:val="0"/>
    </w:pPr>
    <w:rPr>
      <w:rFonts w:eastAsia="Calibri"/>
      <w:color w:val="auto"/>
    </w:rPr>
  </w:style>
  <w:style w:type="paragraph" w:customStyle="1" w:styleId="2ndOrderPara">
    <w:name w:val="2nd Order Para"/>
    <w:basedOn w:val="Default"/>
    <w:next w:val="Default"/>
    <w:qFormat/>
    <w:rsid w:val="005F3884"/>
    <w:pPr>
      <w:widowControl w:val="0"/>
    </w:pPr>
    <w:rPr>
      <w:rFonts w:eastAsia="Calibri"/>
      <w:color w:val="auto"/>
    </w:rPr>
  </w:style>
  <w:style w:type="paragraph" w:customStyle="1" w:styleId="Normal-SIGN2">
    <w:name w:val="Normal-SIGN2"/>
    <w:basedOn w:val="Default"/>
    <w:next w:val="Default"/>
    <w:qFormat/>
    <w:rsid w:val="005F3884"/>
    <w:pPr>
      <w:widowControl w:val="0"/>
    </w:pPr>
    <w:rPr>
      <w:rFonts w:eastAsia="Calibri"/>
      <w:color w:val="auto"/>
    </w:rPr>
  </w:style>
  <w:style w:type="paragraph" w:customStyle="1" w:styleId="Normal-SIGN1">
    <w:name w:val="Normal-SIGN1"/>
    <w:basedOn w:val="Default"/>
    <w:next w:val="Default"/>
    <w:uiPriority w:val="99"/>
    <w:qFormat/>
    <w:rsid w:val="005F3884"/>
    <w:pPr>
      <w:widowControl w:val="0"/>
    </w:pPr>
    <w:rPr>
      <w:rFonts w:eastAsia="Calibri"/>
      <w:color w:val="auto"/>
    </w:rPr>
  </w:style>
  <w:style w:type="paragraph" w:customStyle="1" w:styleId="CM3">
    <w:name w:val="CM3"/>
    <w:basedOn w:val="Default"/>
    <w:next w:val="Default"/>
    <w:uiPriority w:val="99"/>
    <w:qFormat/>
    <w:rsid w:val="005F3884"/>
    <w:pPr>
      <w:widowControl w:val="0"/>
      <w:spacing w:line="553" w:lineRule="atLeast"/>
    </w:pPr>
    <w:rPr>
      <w:rFonts w:eastAsia="Calibri"/>
      <w:color w:val="auto"/>
    </w:rPr>
  </w:style>
  <w:style w:type="paragraph" w:customStyle="1" w:styleId="CM33">
    <w:name w:val="CM33"/>
    <w:basedOn w:val="Default"/>
    <w:next w:val="Default"/>
    <w:uiPriority w:val="99"/>
    <w:qFormat/>
    <w:rsid w:val="005F3884"/>
    <w:pPr>
      <w:widowControl w:val="0"/>
    </w:pPr>
    <w:rPr>
      <w:rFonts w:eastAsia="Calibri"/>
      <w:color w:val="auto"/>
    </w:rPr>
  </w:style>
  <w:style w:type="paragraph" w:customStyle="1" w:styleId="CM37">
    <w:name w:val="CM37"/>
    <w:basedOn w:val="Default"/>
    <w:next w:val="Default"/>
    <w:uiPriority w:val="99"/>
    <w:qFormat/>
    <w:rsid w:val="005F3884"/>
    <w:pPr>
      <w:widowControl w:val="0"/>
    </w:pPr>
    <w:rPr>
      <w:rFonts w:eastAsia="Calibri"/>
      <w:color w:val="auto"/>
    </w:rPr>
  </w:style>
  <w:style w:type="paragraph" w:customStyle="1" w:styleId="CM7">
    <w:name w:val="CM7"/>
    <w:basedOn w:val="Default"/>
    <w:next w:val="Default"/>
    <w:uiPriority w:val="99"/>
    <w:qFormat/>
    <w:rsid w:val="005F3884"/>
    <w:pPr>
      <w:widowControl w:val="0"/>
      <w:spacing w:line="553" w:lineRule="atLeast"/>
    </w:pPr>
    <w:rPr>
      <w:rFonts w:eastAsia="Calibri"/>
      <w:color w:val="auto"/>
    </w:rPr>
  </w:style>
  <w:style w:type="paragraph" w:customStyle="1" w:styleId="Brief-SecondarySource">
    <w:name w:val="Brief - Secondary Source"/>
    <w:basedOn w:val="Normal"/>
    <w:qFormat/>
    <w:rsid w:val="005F3884"/>
    <w:rPr>
      <w:rFonts w:eastAsia="Times New Roman"/>
      <w:sz w:val="14"/>
      <w:szCs w:val="20"/>
    </w:rPr>
  </w:style>
  <w:style w:type="paragraph" w:customStyle="1" w:styleId="Brief-Card">
    <w:name w:val="Brief - Card"/>
    <w:basedOn w:val="Normal"/>
    <w:uiPriority w:val="99"/>
    <w:qFormat/>
    <w:rsid w:val="005F3884"/>
    <w:rPr>
      <w:rFonts w:eastAsia="Times New Roman"/>
    </w:rPr>
  </w:style>
  <w:style w:type="paragraph" w:customStyle="1" w:styleId="Pa2">
    <w:name w:val="Pa2"/>
    <w:basedOn w:val="Default"/>
    <w:next w:val="Default"/>
    <w:uiPriority w:val="99"/>
    <w:qFormat/>
    <w:rsid w:val="005F3884"/>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5F3884"/>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5F3884"/>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5F3884"/>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5F3884"/>
    <w:pPr>
      <w:widowControl w:val="0"/>
    </w:pPr>
    <w:rPr>
      <w:rFonts w:ascii="Arial Black" w:hAnsi="Arial Black"/>
      <w:color w:val="auto"/>
    </w:rPr>
  </w:style>
  <w:style w:type="paragraph" w:customStyle="1" w:styleId="Cover1">
    <w:name w:val="Cover 1"/>
    <w:basedOn w:val="Normal"/>
    <w:next w:val="Normal"/>
    <w:uiPriority w:val="99"/>
    <w:qFormat/>
    <w:rsid w:val="005F3884"/>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5F3884"/>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5F3884"/>
    <w:pPr>
      <w:widowControl w:val="0"/>
    </w:pPr>
    <w:rPr>
      <w:color w:val="auto"/>
    </w:rPr>
  </w:style>
  <w:style w:type="paragraph" w:customStyle="1" w:styleId="Pa11">
    <w:name w:val="Pa11"/>
    <w:basedOn w:val="Normal"/>
    <w:next w:val="Normal"/>
    <w:uiPriority w:val="99"/>
    <w:qFormat/>
    <w:rsid w:val="005F3884"/>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5F3884"/>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5F3884"/>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5F3884"/>
    <w:pPr>
      <w:widowControl w:val="0"/>
    </w:pPr>
    <w:rPr>
      <w:rFonts w:eastAsia="Calibri"/>
      <w:color w:val="auto"/>
    </w:rPr>
  </w:style>
  <w:style w:type="paragraph" w:customStyle="1" w:styleId="CM5">
    <w:name w:val="CM5"/>
    <w:basedOn w:val="Default"/>
    <w:next w:val="Default"/>
    <w:qFormat/>
    <w:rsid w:val="005F3884"/>
    <w:pPr>
      <w:widowControl w:val="0"/>
      <w:spacing w:line="553" w:lineRule="atLeast"/>
    </w:pPr>
    <w:rPr>
      <w:rFonts w:eastAsia="Calibri"/>
      <w:color w:val="auto"/>
    </w:rPr>
  </w:style>
  <w:style w:type="paragraph" w:customStyle="1" w:styleId="CM28">
    <w:name w:val="CM28"/>
    <w:basedOn w:val="Default"/>
    <w:next w:val="Default"/>
    <w:uiPriority w:val="99"/>
    <w:qFormat/>
    <w:rsid w:val="005F3884"/>
    <w:pPr>
      <w:widowControl w:val="0"/>
    </w:pPr>
    <w:rPr>
      <w:rFonts w:eastAsia="Calibri"/>
      <w:color w:val="auto"/>
    </w:rPr>
  </w:style>
  <w:style w:type="paragraph" w:customStyle="1" w:styleId="CM8">
    <w:name w:val="CM8"/>
    <w:basedOn w:val="Default"/>
    <w:next w:val="Default"/>
    <w:uiPriority w:val="99"/>
    <w:qFormat/>
    <w:rsid w:val="005F3884"/>
    <w:pPr>
      <w:widowControl w:val="0"/>
    </w:pPr>
    <w:rPr>
      <w:rFonts w:eastAsia="Calibri"/>
      <w:color w:val="auto"/>
    </w:rPr>
  </w:style>
  <w:style w:type="paragraph" w:customStyle="1" w:styleId="CM6">
    <w:name w:val="CM6"/>
    <w:basedOn w:val="Default"/>
    <w:next w:val="Default"/>
    <w:uiPriority w:val="99"/>
    <w:qFormat/>
    <w:rsid w:val="005F3884"/>
    <w:pPr>
      <w:widowControl w:val="0"/>
      <w:spacing w:line="553" w:lineRule="atLeast"/>
    </w:pPr>
    <w:rPr>
      <w:rFonts w:eastAsia="Calibri"/>
      <w:color w:val="auto"/>
    </w:rPr>
  </w:style>
  <w:style w:type="paragraph" w:customStyle="1" w:styleId="CM22">
    <w:name w:val="CM22"/>
    <w:basedOn w:val="Default"/>
    <w:next w:val="Default"/>
    <w:uiPriority w:val="99"/>
    <w:qFormat/>
    <w:rsid w:val="005F3884"/>
    <w:pPr>
      <w:widowControl w:val="0"/>
    </w:pPr>
    <w:rPr>
      <w:rFonts w:eastAsia="Calibri"/>
      <w:color w:val="auto"/>
    </w:rPr>
  </w:style>
  <w:style w:type="paragraph" w:customStyle="1" w:styleId="DoubleUnderlined">
    <w:name w:val="Double Underlined"/>
    <w:basedOn w:val="Heading2"/>
    <w:autoRedefine/>
    <w:uiPriority w:val="99"/>
    <w:qFormat/>
    <w:rsid w:val="005F3884"/>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5F3884"/>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5F3884"/>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5F3884"/>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5F3884"/>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5F3884"/>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5F3884"/>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qFormat/>
    <w:rsid w:val="005F3884"/>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5F3884"/>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rPr>
  </w:style>
  <w:style w:type="paragraph" w:customStyle="1" w:styleId="StyleStyleHeading110pt10pt">
    <w:name w:val="Style Style Heading 1 + 10 pt + 10 pt"/>
    <w:basedOn w:val="StyleHeading110pt"/>
    <w:uiPriority w:val="99"/>
    <w:qFormat/>
    <w:rsid w:val="005F3884"/>
  </w:style>
  <w:style w:type="paragraph" w:customStyle="1" w:styleId="StyleUnderliningTimesNewRomanBoldNounderlineKernat16">
    <w:name w:val="Style Underlining + Times New Roman Bold No underline Kern at 16..."/>
    <w:basedOn w:val="Normal"/>
    <w:uiPriority w:val="99"/>
    <w:qFormat/>
    <w:rsid w:val="005F3884"/>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5F3884"/>
    <w:rPr>
      <w:rFonts w:eastAsia="Times New Roman"/>
      <w:b/>
      <w:bCs/>
      <w:kern w:val="32"/>
      <w:sz w:val="32"/>
      <w:szCs w:val="32"/>
    </w:rPr>
  </w:style>
  <w:style w:type="paragraph" w:customStyle="1" w:styleId="StyleBoldUnderliningKernat16pt">
    <w:name w:val="Style Bold Underlining + Kern at 16 pt"/>
    <w:uiPriority w:val="99"/>
    <w:qFormat/>
    <w:rsid w:val="005F3884"/>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5F3884"/>
    <w:pPr>
      <w:keepLines w:val="0"/>
      <w:pageBreakBefore w:val="0"/>
      <w:suppressAutoHyphens/>
      <w:contextualSpacing/>
      <w:jc w:val="left"/>
    </w:pPr>
    <w:rPr>
      <w:rFonts w:eastAsia="Times New Roman" w:cs="Arial"/>
      <w:bCs/>
      <w:iCs/>
      <w:sz w:val="22"/>
      <w:szCs w:val="20"/>
      <w:u w:val="none"/>
    </w:rPr>
  </w:style>
  <w:style w:type="paragraph" w:customStyle="1" w:styleId="CardsFont6pt">
    <w:name w:val="Cards + Font: 6 pt"/>
    <w:basedOn w:val="Cards"/>
    <w:link w:val="CardsFont6ptChar1"/>
    <w:autoRedefine/>
    <w:qFormat/>
    <w:rsid w:val="005F3884"/>
    <w:pPr>
      <w:spacing w:line="256" w:lineRule="auto"/>
      <w:ind w:left="0" w:right="0"/>
      <w:jc w:val="left"/>
    </w:pPr>
    <w:rPr>
      <w:sz w:val="12"/>
      <w:szCs w:val="24"/>
    </w:rPr>
  </w:style>
  <w:style w:type="paragraph" w:customStyle="1" w:styleId="TxBr6p1">
    <w:name w:val="TxBr_6p1"/>
    <w:basedOn w:val="Normal"/>
    <w:uiPriority w:val="99"/>
    <w:qFormat/>
    <w:rsid w:val="005F3884"/>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5F3884"/>
    <w:pPr>
      <w:ind w:left="400"/>
    </w:pPr>
    <w:rPr>
      <w:rFonts w:eastAsia="Times New Roman"/>
      <w:szCs w:val="20"/>
    </w:rPr>
  </w:style>
  <w:style w:type="paragraph" w:customStyle="1" w:styleId="Paste">
    <w:name w:val="Paste"/>
    <w:basedOn w:val="Normal"/>
    <w:qFormat/>
    <w:rsid w:val="005F3884"/>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5F3884"/>
    <w:rPr>
      <w:rFonts w:ascii="Georgia" w:eastAsia="Times New Roman" w:hAnsi="Georgia"/>
      <w:b/>
      <w:u w:val="single"/>
    </w:rPr>
  </w:style>
  <w:style w:type="paragraph" w:customStyle="1" w:styleId="UnderlineStyle0">
    <w:name w:val="Underline Style"/>
    <w:basedOn w:val="Normal"/>
    <w:link w:val="UnderlineStyleChar"/>
    <w:qFormat/>
    <w:rsid w:val="005F3884"/>
    <w:rPr>
      <w:rFonts w:ascii="Georgia" w:eastAsia="Times New Roman" w:hAnsi="Georgia" w:cstheme="minorBidi"/>
      <w:b/>
      <w:u w:val="single"/>
    </w:rPr>
  </w:style>
  <w:style w:type="paragraph" w:customStyle="1" w:styleId="Normalization">
    <w:name w:val="Normalization"/>
    <w:basedOn w:val="Normal"/>
    <w:uiPriority w:val="99"/>
    <w:qFormat/>
    <w:rsid w:val="005F3884"/>
    <w:rPr>
      <w:rFonts w:eastAsia="Times New Roman"/>
      <w:sz w:val="18"/>
    </w:rPr>
  </w:style>
  <w:style w:type="paragraph" w:customStyle="1" w:styleId="BreifTitle">
    <w:name w:val="Breif Title"/>
    <w:basedOn w:val="Normal"/>
    <w:autoRedefine/>
    <w:uiPriority w:val="99"/>
    <w:qFormat/>
    <w:rsid w:val="005F3884"/>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5F3884"/>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5F3884"/>
    <w:pPr>
      <w:spacing w:before="0" w:after="0"/>
      <w:jc w:val="center"/>
      <w:outlineLvl w:val="0"/>
    </w:pPr>
    <w:rPr>
      <w:sz w:val="32"/>
      <w:szCs w:val="32"/>
      <w:lang w:bidi="ar-SA"/>
    </w:rPr>
  </w:style>
  <w:style w:type="paragraph" w:customStyle="1" w:styleId="Tagandcite">
    <w:name w:val="Tag and cite"/>
    <w:basedOn w:val="Normal"/>
    <w:autoRedefine/>
    <w:uiPriority w:val="99"/>
    <w:qFormat/>
    <w:rsid w:val="005F3884"/>
    <w:rPr>
      <w:rFonts w:eastAsia="Times New Roman"/>
      <w:color w:val="333333"/>
    </w:rPr>
  </w:style>
  <w:style w:type="paragraph" w:customStyle="1" w:styleId="StyleTagandCiteFranklinGothicDemi">
    <w:name w:val="Style Tag and Cite + Franklin Gothic Demi"/>
    <w:basedOn w:val="Normal"/>
    <w:autoRedefine/>
    <w:uiPriority w:val="99"/>
    <w:qFormat/>
    <w:rsid w:val="005F3884"/>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5F3884"/>
    <w:rPr>
      <w:bCs/>
    </w:rPr>
  </w:style>
  <w:style w:type="paragraph" w:customStyle="1" w:styleId="tagCharCharCharCharCharCharChar">
    <w:name w:val="tag Char Char Char Char Char Char Char"/>
    <w:basedOn w:val="Normal"/>
    <w:uiPriority w:val="99"/>
    <w:qFormat/>
    <w:rsid w:val="005F3884"/>
    <w:rPr>
      <w:rFonts w:eastAsia="Times New Roman"/>
      <w:b/>
      <w:sz w:val="24"/>
      <w:szCs w:val="20"/>
    </w:rPr>
  </w:style>
  <w:style w:type="paragraph" w:customStyle="1" w:styleId="title-bold-medium">
    <w:name w:val="title-bold-medium"/>
    <w:basedOn w:val="Normal"/>
    <w:uiPriority w:val="99"/>
    <w:qFormat/>
    <w:rsid w:val="005F3884"/>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5F3884"/>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5F3884"/>
    <w:rPr>
      <w:rFonts w:ascii="Arial Narrow" w:eastAsia="Times New Roman" w:hAnsi="Arial Narrow"/>
      <w:b/>
      <w:sz w:val="24"/>
    </w:rPr>
  </w:style>
  <w:style w:type="paragraph" w:customStyle="1" w:styleId="BLOCKTITLE1">
    <w:name w:val="BLOCK TITLE"/>
    <w:basedOn w:val="Heading1"/>
    <w:uiPriority w:val="99"/>
    <w:qFormat/>
    <w:rsid w:val="005F3884"/>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rPr>
  </w:style>
  <w:style w:type="paragraph" w:customStyle="1" w:styleId="shellscontentions">
    <w:name w:val="shells/contentions"/>
    <w:basedOn w:val="TagCite"/>
    <w:uiPriority w:val="99"/>
    <w:qFormat/>
    <w:rsid w:val="005F3884"/>
    <w:pPr>
      <w:widowControl w:val="0"/>
      <w:autoSpaceDE w:val="0"/>
      <w:autoSpaceDN w:val="0"/>
      <w:adjustRightInd w:val="0"/>
    </w:pPr>
    <w:rPr>
      <w:sz w:val="24"/>
      <w:szCs w:val="20"/>
    </w:rPr>
  </w:style>
  <w:style w:type="paragraph" w:customStyle="1" w:styleId="BriefTitle1">
    <w:name w:val="Brief Title 1"/>
    <w:basedOn w:val="Normal"/>
    <w:uiPriority w:val="99"/>
    <w:qFormat/>
    <w:rsid w:val="005F3884"/>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5F3884"/>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5F3884"/>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5F3884"/>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5F3884"/>
    <w:pPr>
      <w:spacing w:before="100" w:beforeAutospacing="1" w:after="100" w:afterAutospacing="1"/>
    </w:pPr>
    <w:rPr>
      <w:rFonts w:eastAsia="Times New Roman"/>
    </w:rPr>
  </w:style>
  <w:style w:type="paragraph" w:customStyle="1" w:styleId="ToRead">
    <w:name w:val="To Read"/>
    <w:basedOn w:val="Normal"/>
    <w:uiPriority w:val="99"/>
    <w:qFormat/>
    <w:rsid w:val="005F3884"/>
    <w:pPr>
      <w:ind w:left="720"/>
    </w:pPr>
    <w:rPr>
      <w:rFonts w:ascii="Verdana" w:eastAsia="Times New Roman" w:hAnsi="Verdana"/>
      <w:b/>
      <w:u w:val="single"/>
    </w:rPr>
  </w:style>
  <w:style w:type="paragraph" w:customStyle="1" w:styleId="Style1">
    <w:name w:val="Style 1"/>
    <w:basedOn w:val="Normal"/>
    <w:uiPriority w:val="99"/>
    <w:qFormat/>
    <w:rsid w:val="005F3884"/>
    <w:pPr>
      <w:widowControl w:val="0"/>
      <w:ind w:firstLine="216"/>
    </w:pPr>
    <w:rPr>
      <w:rFonts w:eastAsia="Times New Roman"/>
      <w:noProof/>
      <w:color w:val="000000"/>
      <w:szCs w:val="20"/>
    </w:rPr>
  </w:style>
  <w:style w:type="paragraph" w:customStyle="1" w:styleId="Style40">
    <w:name w:val="Style 4"/>
    <w:basedOn w:val="Normal"/>
    <w:uiPriority w:val="99"/>
    <w:qFormat/>
    <w:rsid w:val="005F3884"/>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5F3884"/>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5F3884"/>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5F3884"/>
    <w:pPr>
      <w:ind w:left="1660"/>
    </w:pPr>
  </w:style>
  <w:style w:type="paragraph" w:customStyle="1" w:styleId="PageNumber1">
    <w:name w:val="Page Number1"/>
    <w:basedOn w:val="Normal"/>
    <w:next w:val="Normal"/>
    <w:uiPriority w:val="99"/>
    <w:qFormat/>
    <w:rsid w:val="005F3884"/>
    <w:rPr>
      <w:rFonts w:eastAsia="Times New Roman"/>
    </w:rPr>
  </w:style>
  <w:style w:type="paragraph" w:customStyle="1" w:styleId="Card1">
    <w:name w:val="Card1"/>
    <w:uiPriority w:val="99"/>
    <w:qFormat/>
    <w:rsid w:val="005F3884"/>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5F3884"/>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5F3884"/>
    <w:pPr>
      <w:ind w:left="288" w:right="288"/>
    </w:pPr>
    <w:rPr>
      <w:rFonts w:eastAsia="Times New Roman"/>
    </w:rPr>
  </w:style>
  <w:style w:type="paragraph" w:customStyle="1" w:styleId="CaseListNormal">
    <w:name w:val="Case List Normal"/>
    <w:basedOn w:val="Normal"/>
    <w:uiPriority w:val="99"/>
    <w:qFormat/>
    <w:rsid w:val="005F3884"/>
    <w:rPr>
      <w:rFonts w:ascii="Times" w:eastAsia="Times New Roman" w:hAnsi="Times"/>
      <w:szCs w:val="26"/>
    </w:rPr>
  </w:style>
  <w:style w:type="paragraph" w:customStyle="1" w:styleId="Body">
    <w:name w:val="Body"/>
    <w:basedOn w:val="Normal"/>
    <w:uiPriority w:val="99"/>
    <w:qFormat/>
    <w:rsid w:val="005F3884"/>
    <w:pPr>
      <w:outlineLvl w:val="3"/>
    </w:pPr>
    <w:rPr>
      <w:rFonts w:eastAsia="Times New Roman"/>
      <w:szCs w:val="20"/>
    </w:rPr>
  </w:style>
  <w:style w:type="paragraph" w:customStyle="1" w:styleId="3text">
    <w:name w:val="3text"/>
    <w:basedOn w:val="Normal"/>
    <w:uiPriority w:val="99"/>
    <w:qFormat/>
    <w:rsid w:val="005F3884"/>
    <w:pPr>
      <w:spacing w:before="100" w:beforeAutospacing="1" w:after="100" w:afterAutospacing="1"/>
    </w:pPr>
    <w:rPr>
      <w:rFonts w:eastAsia="Times New Roman"/>
      <w:sz w:val="24"/>
    </w:rPr>
  </w:style>
  <w:style w:type="paragraph" w:customStyle="1" w:styleId="TimesNewRoman12">
    <w:name w:val="TimesNewRoman12"/>
    <w:uiPriority w:val="99"/>
    <w:qFormat/>
    <w:rsid w:val="005F3884"/>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5F3884"/>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5F3884"/>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5F3884"/>
    <w:rPr>
      <w:rFonts w:eastAsia="Times New Roman"/>
      <w:color w:val="000000"/>
      <w:sz w:val="18"/>
    </w:rPr>
  </w:style>
  <w:style w:type="paragraph" w:customStyle="1" w:styleId="text1">
    <w:name w:val="text1"/>
    <w:basedOn w:val="Normal"/>
    <w:autoRedefine/>
    <w:uiPriority w:val="99"/>
    <w:qFormat/>
    <w:rsid w:val="005F3884"/>
    <w:rPr>
      <w:rFonts w:eastAsia="Times New Roman"/>
      <w:szCs w:val="20"/>
    </w:rPr>
  </w:style>
  <w:style w:type="paragraph" w:customStyle="1" w:styleId="RepeatBlockHeading">
    <w:name w:val="Repeat Block Heading"/>
    <w:basedOn w:val="Normal"/>
    <w:autoRedefine/>
    <w:uiPriority w:val="99"/>
    <w:qFormat/>
    <w:rsid w:val="005F3884"/>
    <w:pPr>
      <w:jc w:val="center"/>
    </w:pPr>
    <w:rPr>
      <w:rFonts w:eastAsia="Times New Roman"/>
      <w:b/>
      <w:smallCaps/>
      <w:color w:val="000000"/>
      <w:sz w:val="24"/>
      <w:u w:val="thick"/>
    </w:rPr>
  </w:style>
  <w:style w:type="paragraph" w:customStyle="1" w:styleId="story-headline">
    <w:name w:val="story-headline"/>
    <w:basedOn w:val="Normal"/>
    <w:uiPriority w:val="99"/>
    <w:qFormat/>
    <w:rsid w:val="005F3884"/>
    <w:pPr>
      <w:spacing w:before="72" w:after="72"/>
    </w:pPr>
    <w:rPr>
      <w:rFonts w:eastAsia="Times New Roman"/>
      <w:b/>
      <w:bCs/>
      <w:sz w:val="26"/>
      <w:szCs w:val="26"/>
    </w:rPr>
  </w:style>
  <w:style w:type="paragraph" w:customStyle="1" w:styleId="story-body">
    <w:name w:val="story-body"/>
    <w:basedOn w:val="Normal"/>
    <w:uiPriority w:val="99"/>
    <w:qFormat/>
    <w:rsid w:val="005F3884"/>
    <w:pPr>
      <w:spacing w:before="100" w:beforeAutospacing="1" w:after="100" w:afterAutospacing="1"/>
    </w:pPr>
    <w:rPr>
      <w:rFonts w:eastAsia="Times New Roman"/>
    </w:rPr>
  </w:style>
  <w:style w:type="paragraph" w:customStyle="1" w:styleId="story-dateline">
    <w:name w:val="story-dateline"/>
    <w:basedOn w:val="Normal"/>
    <w:uiPriority w:val="99"/>
    <w:qFormat/>
    <w:rsid w:val="005F3884"/>
    <w:rPr>
      <w:rFonts w:eastAsia="Times New Roman"/>
      <w:b/>
      <w:bCs/>
    </w:rPr>
  </w:style>
  <w:style w:type="paragraph" w:customStyle="1" w:styleId="TextofCards">
    <w:name w:val="Text of Cards"/>
    <w:basedOn w:val="Normal"/>
    <w:uiPriority w:val="99"/>
    <w:qFormat/>
    <w:rsid w:val="005F3884"/>
    <w:rPr>
      <w:rFonts w:eastAsia="Times New Roman"/>
      <w:color w:val="000000"/>
      <w:spacing w:val="6"/>
      <w:szCs w:val="23"/>
    </w:rPr>
  </w:style>
  <w:style w:type="paragraph" w:customStyle="1" w:styleId="Corpotesto">
    <w:name w:val="Corpo testo"/>
    <w:basedOn w:val="Normal"/>
    <w:uiPriority w:val="99"/>
    <w:qFormat/>
    <w:rsid w:val="005F3884"/>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5F3884"/>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5F3884"/>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5F3884"/>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5F3884"/>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5F3884"/>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5F3884"/>
    <w:rPr>
      <w:rFonts w:ascii="Arial" w:hAnsi="Arial"/>
      <w:b w:val="0"/>
      <w:caps w:val="0"/>
      <w:sz w:val="20"/>
    </w:rPr>
  </w:style>
  <w:style w:type="paragraph" w:customStyle="1" w:styleId="ProjectTitleLine">
    <w:name w:val="Project Title Line"/>
    <w:basedOn w:val="Normal"/>
    <w:next w:val="Normal"/>
    <w:autoRedefine/>
    <w:uiPriority w:val="99"/>
    <w:qFormat/>
    <w:rsid w:val="005F3884"/>
    <w:pPr>
      <w:jc w:val="center"/>
    </w:pPr>
    <w:rPr>
      <w:rFonts w:eastAsia="Times New Roman"/>
      <w:caps/>
      <w:szCs w:val="20"/>
    </w:rPr>
  </w:style>
  <w:style w:type="paragraph" w:customStyle="1" w:styleId="LanguageStrike">
    <w:name w:val="Language Strike"/>
    <w:basedOn w:val="Normal"/>
    <w:next w:val="Normal"/>
    <w:uiPriority w:val="99"/>
    <w:qFormat/>
    <w:rsid w:val="005F3884"/>
    <w:rPr>
      <w:rFonts w:ascii="Arial Narrow" w:eastAsia="Times New Roman" w:hAnsi="Arial Narrow"/>
      <w:strike/>
    </w:rPr>
  </w:style>
  <w:style w:type="paragraph" w:customStyle="1" w:styleId="NormalVerdana">
    <w:name w:val="Normal + Verdana"/>
    <w:aliases w:val="10 pt,White,Normal + Arial"/>
    <w:basedOn w:val="Normal"/>
    <w:uiPriority w:val="99"/>
    <w:qFormat/>
    <w:rsid w:val="005F3884"/>
    <w:rPr>
      <w:rFonts w:eastAsia="Times New Roman"/>
      <w:szCs w:val="20"/>
      <w:u w:val="single"/>
    </w:rPr>
  </w:style>
  <w:style w:type="paragraph" w:customStyle="1" w:styleId="Normal10pt">
    <w:name w:val="Normal + 10 pt"/>
    <w:basedOn w:val="Normal"/>
    <w:uiPriority w:val="99"/>
    <w:qFormat/>
    <w:rsid w:val="005F3884"/>
    <w:rPr>
      <w:rFonts w:eastAsia="Times New Roman"/>
      <w:szCs w:val="20"/>
    </w:rPr>
  </w:style>
  <w:style w:type="paragraph" w:customStyle="1" w:styleId="cardChar1Char">
    <w:name w:val="card Char1 Char"/>
    <w:basedOn w:val="Normal"/>
    <w:uiPriority w:val="99"/>
    <w:qFormat/>
    <w:rsid w:val="005F3884"/>
    <w:pPr>
      <w:ind w:left="288" w:right="288"/>
    </w:pPr>
    <w:rPr>
      <w:rFonts w:eastAsia="Times New Roman"/>
      <w:szCs w:val="20"/>
    </w:rPr>
  </w:style>
  <w:style w:type="paragraph" w:customStyle="1" w:styleId="CM12">
    <w:name w:val="CM12"/>
    <w:basedOn w:val="Default"/>
    <w:next w:val="Default"/>
    <w:uiPriority w:val="99"/>
    <w:qFormat/>
    <w:rsid w:val="005F3884"/>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5F3884"/>
    <w:pPr>
      <w:widowControl w:val="0"/>
      <w:spacing w:after="480"/>
    </w:pPr>
    <w:rPr>
      <w:rFonts w:ascii="Granjon LT Std" w:hAnsi="Granjon LT Std"/>
      <w:color w:val="auto"/>
    </w:rPr>
  </w:style>
  <w:style w:type="paragraph" w:customStyle="1" w:styleId="CM10">
    <w:name w:val="CM10"/>
    <w:basedOn w:val="Default"/>
    <w:next w:val="Default"/>
    <w:uiPriority w:val="99"/>
    <w:qFormat/>
    <w:rsid w:val="005F3884"/>
    <w:pPr>
      <w:widowControl w:val="0"/>
      <w:spacing w:line="320" w:lineRule="atLeast"/>
    </w:pPr>
    <w:rPr>
      <w:rFonts w:ascii="Granjon LT Std" w:hAnsi="Granjon LT Std"/>
      <w:color w:val="auto"/>
    </w:rPr>
  </w:style>
  <w:style w:type="paragraph" w:customStyle="1" w:styleId="bold">
    <w:name w:val="bold"/>
    <w:basedOn w:val="Normal"/>
    <w:uiPriority w:val="99"/>
    <w:qFormat/>
    <w:rsid w:val="005F3884"/>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5F3884"/>
    <w:rPr>
      <w:rFonts w:ascii="Arial Narrow" w:eastAsia="Times New Roman" w:hAnsi="Arial Narrow"/>
      <w:strike/>
      <w:szCs w:val="20"/>
    </w:rPr>
  </w:style>
  <w:style w:type="paragraph" w:customStyle="1" w:styleId="textbodyblack">
    <w:name w:val="textbodyblack"/>
    <w:basedOn w:val="Normal"/>
    <w:uiPriority w:val="99"/>
    <w:qFormat/>
    <w:rsid w:val="005F3884"/>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5F3884"/>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5F388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5F388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5F3884"/>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5F3884"/>
    <w:rPr>
      <w:rFonts w:ascii="Georgia" w:eastAsia="Times New Roman" w:hAnsi="Georgia"/>
      <w:b/>
      <w:bCs/>
      <w:szCs w:val="16"/>
      <w:u w:val="single"/>
    </w:rPr>
  </w:style>
  <w:style w:type="paragraph" w:customStyle="1" w:styleId="CiteCorrected">
    <w:name w:val="Cite Corrected"/>
    <w:basedOn w:val="Normal"/>
    <w:link w:val="CiteCorrectedChar"/>
    <w:qFormat/>
    <w:rsid w:val="005F3884"/>
    <w:rPr>
      <w:rFonts w:ascii="Georgia" w:eastAsia="Times New Roman" w:hAnsi="Georgia" w:cstheme="minorBidi"/>
      <w:b/>
      <w:bCs/>
      <w:szCs w:val="16"/>
      <w:u w:val="single"/>
    </w:rPr>
  </w:style>
  <w:style w:type="paragraph" w:customStyle="1" w:styleId="CardText2">
    <w:name w:val="Card Text 2"/>
    <w:basedOn w:val="CardText10"/>
    <w:link w:val="CardText2Char"/>
    <w:qFormat/>
    <w:rsid w:val="005F3884"/>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5F3884"/>
    <w:pPr>
      <w:ind w:left="288"/>
    </w:pPr>
    <w:rPr>
      <w:rFonts w:eastAsia="SimSun"/>
      <w:szCs w:val="20"/>
      <w:lang w:eastAsia="zh-CN"/>
    </w:rPr>
  </w:style>
  <w:style w:type="paragraph" w:customStyle="1" w:styleId="story-body-text">
    <w:name w:val="story-body-text"/>
    <w:basedOn w:val="Normal"/>
    <w:uiPriority w:val="99"/>
    <w:qFormat/>
    <w:rsid w:val="005F3884"/>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5F3884"/>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5F3884"/>
    <w:rPr>
      <w:u w:val="single"/>
    </w:rPr>
  </w:style>
  <w:style w:type="paragraph" w:customStyle="1" w:styleId="StyleCardText11ptUnderline">
    <w:name w:val="Style Card Text + 11 pt Underline"/>
    <w:link w:val="StyleCardText11ptUnderlineChar"/>
    <w:qFormat/>
    <w:rsid w:val="005F3884"/>
    <w:pPr>
      <w:spacing w:line="254" w:lineRule="auto"/>
    </w:pPr>
    <w:rPr>
      <w:u w:val="single"/>
    </w:rPr>
  </w:style>
  <w:style w:type="character" w:customStyle="1" w:styleId="StyleMinimizedText11ptChar">
    <w:name w:val="Style Minimized Text + 11 pt Char"/>
    <w:basedOn w:val="DefaultParagraphFont"/>
    <w:link w:val="StyleMinimizedText11pt"/>
    <w:locked/>
    <w:rsid w:val="005F3884"/>
    <w:rPr>
      <w:rFonts w:ascii="Georgia" w:hAnsi="Georgia"/>
      <w:sz w:val="16"/>
    </w:rPr>
  </w:style>
  <w:style w:type="paragraph" w:customStyle="1" w:styleId="StyleMinimizedText11pt">
    <w:name w:val="Style Minimized Text + 11 pt"/>
    <w:basedOn w:val="Normal"/>
    <w:link w:val="StyleMinimizedText11ptChar"/>
    <w:qFormat/>
    <w:rsid w:val="005F3884"/>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5F3884"/>
    <w:rPr>
      <w:rFonts w:ascii="Georgia" w:hAnsi="Georgia"/>
      <w:sz w:val="16"/>
    </w:rPr>
  </w:style>
  <w:style w:type="paragraph" w:customStyle="1" w:styleId="StyleMinimizedText11pt1">
    <w:name w:val="Style Minimized Text + 11 pt1"/>
    <w:basedOn w:val="Normal"/>
    <w:link w:val="StyleMinimizedText11pt1Char"/>
    <w:qFormat/>
    <w:rsid w:val="005F3884"/>
    <w:rPr>
      <w:rFonts w:ascii="Georgia" w:hAnsi="Georgia" w:cstheme="minorBidi"/>
      <w:sz w:val="16"/>
    </w:rPr>
  </w:style>
  <w:style w:type="character" w:customStyle="1" w:styleId="Debate-CardSmalltextF2Char">
    <w:name w:val="Debate- Card Small text F2 Char"/>
    <w:link w:val="Debate-CardSmalltextF2"/>
    <w:locked/>
    <w:rsid w:val="005F3884"/>
    <w:rPr>
      <w:rFonts w:ascii="Arial Narrow" w:hAnsi="Arial Narrow"/>
      <w:sz w:val="16"/>
    </w:rPr>
  </w:style>
  <w:style w:type="paragraph" w:customStyle="1" w:styleId="Debate-CardSmalltextF2">
    <w:name w:val="Debate- Card Small text F2"/>
    <w:basedOn w:val="Normal"/>
    <w:next w:val="Normal"/>
    <w:link w:val="Debate-CardSmalltextF2Char"/>
    <w:qFormat/>
    <w:rsid w:val="005F3884"/>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5F3884"/>
    <w:rPr>
      <w:rFonts w:ascii="Arial Narrow" w:hAnsi="Arial Narrow"/>
      <w:b/>
      <w:sz w:val="18"/>
      <w:u w:val="single"/>
    </w:rPr>
  </w:style>
  <w:style w:type="paragraph" w:customStyle="1" w:styleId="Debate-EmphasizedText-F5">
    <w:name w:val="Debate- Emphasized Text- F5"/>
    <w:basedOn w:val="Normal"/>
    <w:link w:val="Debate-EmphasizedText-F5Char"/>
    <w:qFormat/>
    <w:rsid w:val="005F3884"/>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5F3884"/>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5F3884"/>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5F3884"/>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5F3884"/>
    <w:rPr>
      <w:rFonts w:eastAsia="Times New Roman" w:cs="Calibri"/>
      <w:sz w:val="16"/>
    </w:rPr>
  </w:style>
  <w:style w:type="character" w:customStyle="1" w:styleId="CardStyleChar">
    <w:name w:val="Card Style Char"/>
    <w:link w:val="CardStyle"/>
    <w:locked/>
    <w:rsid w:val="005F3884"/>
    <w:rPr>
      <w:rFonts w:ascii="Times New Roman" w:eastAsia="Times New Roman" w:hAnsi="Times New Roman" w:cs="Times New Roman"/>
      <w:szCs w:val="24"/>
    </w:rPr>
  </w:style>
  <w:style w:type="paragraph" w:customStyle="1" w:styleId="emactive">
    <w:name w:val="emactive"/>
    <w:basedOn w:val="Normal"/>
    <w:uiPriority w:val="99"/>
    <w:qFormat/>
    <w:rsid w:val="005F3884"/>
    <w:pPr>
      <w:spacing w:before="100" w:beforeAutospacing="1" w:after="100" w:afterAutospacing="1"/>
    </w:pPr>
    <w:rPr>
      <w:rFonts w:eastAsia="Times New Roman"/>
      <w:sz w:val="24"/>
    </w:rPr>
  </w:style>
  <w:style w:type="paragraph" w:customStyle="1" w:styleId="emready">
    <w:name w:val="emready"/>
    <w:basedOn w:val="Normal"/>
    <w:uiPriority w:val="99"/>
    <w:qFormat/>
    <w:rsid w:val="005F3884"/>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5F3884"/>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5F3884"/>
    <w:rPr>
      <w:rFonts w:ascii="Georgia" w:eastAsia="Times New Roman" w:hAnsi="Georgia"/>
      <w:b/>
      <w:u w:val="single"/>
    </w:rPr>
  </w:style>
  <w:style w:type="character" w:customStyle="1" w:styleId="CardHighlightChar">
    <w:name w:val="Card Highlight Char"/>
    <w:link w:val="CardHighlight"/>
    <w:locked/>
    <w:rsid w:val="005F3884"/>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5F3884"/>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5F3884"/>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5F3884"/>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5F3884"/>
    <w:pPr>
      <w:spacing w:before="100" w:beforeAutospacing="1" w:after="100" w:afterAutospacing="1"/>
    </w:pPr>
    <w:rPr>
      <w:rFonts w:eastAsia="Times New Roman"/>
      <w:sz w:val="24"/>
    </w:rPr>
  </w:style>
  <w:style w:type="paragraph" w:customStyle="1" w:styleId="norma">
    <w:name w:val="norma"/>
    <w:basedOn w:val="Heading3"/>
    <w:uiPriority w:val="99"/>
    <w:qFormat/>
    <w:rsid w:val="005F3884"/>
    <w:rPr>
      <w:rFonts w:eastAsia="MS Gothic" w:cs="Arial"/>
      <w:bCs/>
      <w:sz w:val="24"/>
    </w:rPr>
  </w:style>
  <w:style w:type="paragraph" w:customStyle="1" w:styleId="nromal">
    <w:name w:val="nromal"/>
    <w:basedOn w:val="Normal"/>
    <w:uiPriority w:val="99"/>
    <w:qFormat/>
    <w:rsid w:val="005F3884"/>
    <w:pPr>
      <w:keepNext/>
      <w:keepLines/>
      <w:spacing w:before="200"/>
      <w:outlineLvl w:val="3"/>
    </w:pPr>
    <w:rPr>
      <w:rFonts w:eastAsia="Times New Roman" w:cs="Cambria"/>
      <w:b/>
      <w:iCs/>
    </w:rPr>
  </w:style>
  <w:style w:type="paragraph" w:customStyle="1" w:styleId="natural">
    <w:name w:val="natural"/>
    <w:basedOn w:val="Normal"/>
    <w:uiPriority w:val="99"/>
    <w:qFormat/>
    <w:rsid w:val="005F3884"/>
    <w:pPr>
      <w:keepNext/>
      <w:keepLines/>
      <w:spacing w:before="200"/>
      <w:outlineLvl w:val="3"/>
    </w:pPr>
    <w:rPr>
      <w:rFonts w:eastAsia="Times New Roman"/>
      <w:b/>
      <w:iCs/>
    </w:rPr>
  </w:style>
  <w:style w:type="paragraph" w:customStyle="1" w:styleId="nroaml">
    <w:name w:val="nroaml"/>
    <w:basedOn w:val="Normal"/>
    <w:uiPriority w:val="99"/>
    <w:qFormat/>
    <w:rsid w:val="005F3884"/>
    <w:pPr>
      <w:keepNext/>
      <w:keepLines/>
      <w:spacing w:before="200"/>
      <w:outlineLvl w:val="3"/>
    </w:pPr>
    <w:rPr>
      <w:rFonts w:eastAsia="Times New Roman"/>
      <w:b/>
      <w:iCs/>
    </w:rPr>
  </w:style>
  <w:style w:type="paragraph" w:customStyle="1" w:styleId="noraml">
    <w:name w:val="noraml"/>
    <w:basedOn w:val="Normal"/>
    <w:uiPriority w:val="99"/>
    <w:qFormat/>
    <w:rsid w:val="005F3884"/>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5F3884"/>
    <w:rPr>
      <w:rFonts w:ascii="Georgia" w:eastAsia="Calibri" w:hAnsi="Georgia"/>
      <w:sz w:val="16"/>
      <w:szCs w:val="16"/>
    </w:rPr>
  </w:style>
  <w:style w:type="paragraph" w:customStyle="1" w:styleId="SmallSizeParagraph">
    <w:name w:val="Small Size Paragraph"/>
    <w:basedOn w:val="Normal"/>
    <w:link w:val="SmallSizeParagraphChar"/>
    <w:qFormat/>
    <w:rsid w:val="005F3884"/>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5F3884"/>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5F3884"/>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szCs w:val="22"/>
      <w:bdr w:val="single" w:sz="4" w:space="0" w:color="auto" w:frame="1"/>
    </w:rPr>
  </w:style>
  <w:style w:type="character" w:customStyle="1" w:styleId="LanguageEditingChar">
    <w:name w:val="Language Editing Char"/>
    <w:link w:val="LanguageEditing"/>
    <w:locked/>
    <w:rsid w:val="005F3884"/>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5F3884"/>
    <w:rPr>
      <w:rFonts w:eastAsia="Times New Roman"/>
      <w:strike/>
      <w:sz w:val="20"/>
    </w:rPr>
  </w:style>
  <w:style w:type="character" w:customStyle="1" w:styleId="CardT1Char">
    <w:name w:val="CardT1 Char"/>
    <w:link w:val="CardT1"/>
    <w:locked/>
    <w:rsid w:val="005F3884"/>
    <w:rPr>
      <w:rFonts w:ascii="Arial" w:eastAsia="Calibri" w:hAnsi="Arial" w:cs="Arial"/>
      <w:kern w:val="2"/>
      <w:sz w:val="14"/>
      <w:szCs w:val="14"/>
      <w:lang w:eastAsia="zh-TW"/>
    </w:rPr>
  </w:style>
  <w:style w:type="paragraph" w:customStyle="1" w:styleId="CardT1">
    <w:name w:val="CardT1"/>
    <w:basedOn w:val="Normal"/>
    <w:link w:val="CardT1Char"/>
    <w:qFormat/>
    <w:rsid w:val="005F3884"/>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5F3884"/>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5F3884"/>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5F3884"/>
    <w:pPr>
      <w:spacing w:before="100" w:beforeAutospacing="1" w:after="100" w:afterAutospacing="1"/>
    </w:pPr>
    <w:rPr>
      <w:rFonts w:eastAsia="Times New Roman"/>
      <w:sz w:val="24"/>
    </w:rPr>
  </w:style>
  <w:style w:type="paragraph" w:customStyle="1" w:styleId="CiteReal">
    <w:name w:val="Cite Real"/>
    <w:basedOn w:val="Normal"/>
    <w:next w:val="Normal"/>
    <w:qFormat/>
    <w:rsid w:val="005F3884"/>
    <w:rPr>
      <w:rFonts w:eastAsia="MS Mincho"/>
      <w:b/>
      <w:sz w:val="24"/>
      <w:u w:val="single"/>
    </w:rPr>
  </w:style>
  <w:style w:type="paragraph" w:customStyle="1" w:styleId="2909F619802848F09E01365C32F34654">
    <w:name w:val="2909F619802848F09E01365C32F34654"/>
    <w:uiPriority w:val="99"/>
    <w:qFormat/>
    <w:rsid w:val="005F3884"/>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5F3884"/>
    <w:rPr>
      <w:rFonts w:ascii="Georgia" w:eastAsia="Calibri" w:hAnsi="Georgia"/>
      <w:u w:val="single"/>
      <w:lang w:val="x-none" w:eastAsia="zh-CN"/>
    </w:rPr>
  </w:style>
  <w:style w:type="paragraph" w:customStyle="1" w:styleId="UnderlineS">
    <w:name w:val="Underline S"/>
    <w:basedOn w:val="Normal"/>
    <w:link w:val="UnderlineSChar"/>
    <w:qFormat/>
    <w:rsid w:val="005F3884"/>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5F3884"/>
    <w:rPr>
      <w:rFonts w:ascii="Georgia" w:eastAsia="SimSun" w:hAnsi="Georgia"/>
      <w:sz w:val="12"/>
    </w:rPr>
  </w:style>
  <w:style w:type="paragraph" w:customStyle="1" w:styleId="Ununderlined">
    <w:name w:val="Ununderlined"/>
    <w:basedOn w:val="Normal"/>
    <w:link w:val="UnunderlinedChar"/>
    <w:qFormat/>
    <w:rsid w:val="005F3884"/>
    <w:rPr>
      <w:rFonts w:ascii="Georgia" w:eastAsia="SimSun" w:hAnsi="Georgia" w:cstheme="minorBidi"/>
      <w:sz w:val="12"/>
    </w:rPr>
  </w:style>
  <w:style w:type="character" w:customStyle="1" w:styleId="HighlightingChar">
    <w:name w:val="Highlighting Char"/>
    <w:link w:val="Highlighting"/>
    <w:locked/>
    <w:rsid w:val="005F3884"/>
    <w:rPr>
      <w:rFonts w:ascii="Georgia" w:eastAsia="SimSun" w:hAnsi="Georgia"/>
      <w:u w:val="thick"/>
    </w:rPr>
  </w:style>
  <w:style w:type="paragraph" w:customStyle="1" w:styleId="Highlighting">
    <w:name w:val="Highlighting"/>
    <w:basedOn w:val="Normal"/>
    <w:link w:val="HighlightingChar"/>
    <w:autoRedefine/>
    <w:qFormat/>
    <w:rsid w:val="005F3884"/>
    <w:rPr>
      <w:rFonts w:ascii="Georgia" w:eastAsia="SimSun" w:hAnsi="Georgia" w:cstheme="minorBidi"/>
      <w:u w:val="thick"/>
    </w:rPr>
  </w:style>
  <w:style w:type="character" w:customStyle="1" w:styleId="CITEChar0">
    <w:name w:val="CITE Char"/>
    <w:link w:val="CITE"/>
    <w:locked/>
    <w:rsid w:val="005F3884"/>
    <w:rPr>
      <w:rFonts w:ascii="Arial" w:eastAsia="Times New Roman" w:hAnsi="Arial" w:cs="Arial"/>
      <w:iCs/>
      <w:smallCaps/>
      <w:sz w:val="20"/>
      <w:szCs w:val="20"/>
      <w:u w:val="double"/>
    </w:rPr>
  </w:style>
  <w:style w:type="paragraph" w:customStyle="1" w:styleId="CITE">
    <w:name w:val="CITE"/>
    <w:basedOn w:val="Heading2"/>
    <w:link w:val="CITEChar0"/>
    <w:autoRedefine/>
    <w:qFormat/>
    <w:rsid w:val="005F3884"/>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5F3884"/>
    <w:pPr>
      <w:spacing w:before="100" w:beforeAutospacing="1" w:after="100" w:afterAutospacing="1"/>
    </w:pPr>
    <w:rPr>
      <w:rFonts w:eastAsia="Times New Roman"/>
      <w:sz w:val="24"/>
      <w:lang w:eastAsia="zh-CN"/>
    </w:rPr>
  </w:style>
  <w:style w:type="paragraph" w:customStyle="1" w:styleId="Analytics">
    <w:name w:val="Analytics"/>
    <w:basedOn w:val="Normal"/>
    <w:link w:val="AnalyticsChar"/>
    <w:uiPriority w:val="4"/>
    <w:qFormat/>
    <w:rsid w:val="005F3884"/>
    <w:rPr>
      <w:rFonts w:eastAsia="Calibri"/>
      <w:b/>
      <w:sz w:val="24"/>
    </w:rPr>
  </w:style>
  <w:style w:type="paragraph" w:customStyle="1" w:styleId="D345FF3D873148C5AE3FBF3267827368">
    <w:name w:val="D345FF3D873148C5AE3FBF3267827368"/>
    <w:uiPriority w:val="99"/>
    <w:qFormat/>
    <w:rsid w:val="005F3884"/>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5F3884"/>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5F3884"/>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5F3884"/>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5F3884"/>
    <w:rPr>
      <w:b/>
      <w:sz w:val="28"/>
    </w:rPr>
  </w:style>
  <w:style w:type="character" w:customStyle="1" w:styleId="SourcenameChar">
    <w:name w:val="Source name Char"/>
    <w:link w:val="Sourcename"/>
    <w:locked/>
    <w:rsid w:val="005F3884"/>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5F3884"/>
    <w:rPr>
      <w:b/>
      <w:bCs/>
      <w:sz w:val="20"/>
    </w:rPr>
  </w:style>
  <w:style w:type="character" w:customStyle="1" w:styleId="underlinedcardChar">
    <w:name w:val="underlined card Char"/>
    <w:link w:val="underlinedcard0"/>
    <w:locked/>
    <w:rsid w:val="005F3884"/>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5F3884"/>
    <w:rPr>
      <w:sz w:val="22"/>
      <w:u w:val="single"/>
    </w:rPr>
  </w:style>
  <w:style w:type="paragraph" w:customStyle="1" w:styleId="FullText">
    <w:name w:val="Full Text"/>
    <w:basedOn w:val="Normal"/>
    <w:uiPriority w:val="99"/>
    <w:qFormat/>
    <w:rsid w:val="005F3884"/>
    <w:rPr>
      <w:rFonts w:eastAsia="Times New Roman"/>
      <w:sz w:val="16"/>
    </w:rPr>
  </w:style>
  <w:style w:type="character" w:customStyle="1" w:styleId="TextUnderlineChar">
    <w:name w:val="Text Underline Char"/>
    <w:link w:val="TextUnderline"/>
    <w:locked/>
    <w:rsid w:val="005F3884"/>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5F3884"/>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5F3884"/>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5F3884"/>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5F3884"/>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5F3884"/>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5F3884"/>
    <w:pPr>
      <w:spacing w:before="240"/>
      <w:outlineLvl w:val="2"/>
    </w:pPr>
    <w:rPr>
      <w:rFonts w:eastAsia="Times New Roman"/>
      <w:b/>
    </w:rPr>
  </w:style>
  <w:style w:type="character" w:customStyle="1" w:styleId="CiteCardChar">
    <w:name w:val="Cite_Card Char"/>
    <w:link w:val="CiteCard0"/>
    <w:locked/>
    <w:rsid w:val="005F3884"/>
    <w:rPr>
      <w:rFonts w:ascii="Times New Roman" w:eastAsia="Times New Roman" w:hAnsi="Times New Roman" w:cs="Arial"/>
      <w:bCs/>
      <w:sz w:val="20"/>
      <w:szCs w:val="20"/>
    </w:rPr>
  </w:style>
  <w:style w:type="paragraph" w:customStyle="1" w:styleId="CiteCard0">
    <w:name w:val="Cite_Card"/>
    <w:link w:val="CiteCardChar"/>
    <w:qFormat/>
    <w:rsid w:val="005F3884"/>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5F3884"/>
    <w:pPr>
      <w:widowControl w:val="0"/>
    </w:pPr>
    <w:rPr>
      <w:rFonts w:eastAsia="MS Mincho"/>
      <w:color w:val="auto"/>
    </w:rPr>
  </w:style>
  <w:style w:type="paragraph" w:customStyle="1" w:styleId="dropcap">
    <w:name w:val="dropcap"/>
    <w:basedOn w:val="Normal"/>
    <w:uiPriority w:val="99"/>
    <w:qFormat/>
    <w:rsid w:val="005F3884"/>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5F3884"/>
    <w:rPr>
      <w:rFonts w:ascii="Georgia" w:eastAsia="Times New Roman" w:hAnsi="Georgia" w:cs="Times New Roman"/>
      <w:szCs w:val="24"/>
      <w:u w:val="single"/>
    </w:rPr>
  </w:style>
  <w:style w:type="paragraph" w:customStyle="1" w:styleId="StyleStyle49pt6">
    <w:name w:val="Style Style4 + 9 pt6"/>
    <w:basedOn w:val="Style4"/>
    <w:link w:val="StyleStyle49pt6Char"/>
    <w:qFormat/>
    <w:rsid w:val="005F3884"/>
    <w:rPr>
      <w:rFonts w:ascii="Georgia" w:hAnsi="Georgia"/>
    </w:rPr>
  </w:style>
  <w:style w:type="character" w:customStyle="1" w:styleId="UnderlineCharCharCharCharChar">
    <w:name w:val="Underline Char Char Char Char Char"/>
    <w:link w:val="UnderlineCharCharCharChar"/>
    <w:locked/>
    <w:rsid w:val="005F3884"/>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5F3884"/>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5F3884"/>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5F3884"/>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5F3884"/>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5F3884"/>
    <w:rPr>
      <w:rFonts w:ascii="Georgia" w:hAnsi="Georgia" w:cs="Calibri"/>
      <w:b/>
      <w:bCs/>
      <w:u w:val="single"/>
    </w:rPr>
  </w:style>
  <w:style w:type="character" w:customStyle="1" w:styleId="DebatenoramlChar">
    <w:name w:val="Debatenoraml Char"/>
    <w:link w:val="Debatenoraml"/>
    <w:locked/>
    <w:rsid w:val="005F3884"/>
    <w:rPr>
      <w:rFonts w:ascii="Times New Roman" w:hAnsi="Times New Roman" w:cs="Times New Roman"/>
    </w:rPr>
  </w:style>
  <w:style w:type="paragraph" w:customStyle="1" w:styleId="Debatenoraml">
    <w:name w:val="Debatenoraml"/>
    <w:basedOn w:val="NoSpacing"/>
    <w:link w:val="DebatenoramlChar"/>
    <w:qFormat/>
    <w:rsid w:val="005F3884"/>
    <w:pPr>
      <w:spacing w:line="240" w:lineRule="auto"/>
    </w:pPr>
    <w:rPr>
      <w:rFonts w:ascii="Times New Roman" w:hAnsi="Times New Roman" w:cs="Times New Roman"/>
    </w:rPr>
  </w:style>
  <w:style w:type="paragraph" w:customStyle="1" w:styleId="SynergyTag">
    <w:name w:val="SynergyTag"/>
    <w:basedOn w:val="Normal"/>
    <w:uiPriority w:val="99"/>
    <w:qFormat/>
    <w:rsid w:val="005F3884"/>
    <w:rPr>
      <w:rFonts w:eastAsia="Calibri"/>
      <w:b/>
    </w:rPr>
  </w:style>
  <w:style w:type="character" w:customStyle="1" w:styleId="QualsChar">
    <w:name w:val="Quals Char"/>
    <w:link w:val="Quals"/>
    <w:locked/>
    <w:rsid w:val="005F3884"/>
    <w:rPr>
      <w:rFonts w:ascii="Georgia" w:eastAsia="Calibri" w:hAnsi="Georgia"/>
      <w:sz w:val="18"/>
    </w:rPr>
  </w:style>
  <w:style w:type="paragraph" w:customStyle="1" w:styleId="Quals">
    <w:name w:val="Quals"/>
    <w:basedOn w:val="Normal"/>
    <w:link w:val="QualsChar"/>
    <w:qFormat/>
    <w:rsid w:val="005F3884"/>
    <w:rPr>
      <w:rFonts w:ascii="Georgia" w:eastAsia="Calibri" w:hAnsi="Georgia" w:cstheme="minorBidi"/>
      <w:sz w:val="18"/>
    </w:rPr>
  </w:style>
  <w:style w:type="paragraph" w:customStyle="1" w:styleId="times">
    <w:name w:val="times"/>
    <w:basedOn w:val="Normal"/>
    <w:qFormat/>
    <w:rsid w:val="005F3884"/>
    <w:pPr>
      <w:spacing w:before="100" w:beforeAutospacing="1" w:after="100" w:afterAutospacing="1"/>
    </w:pPr>
    <w:rPr>
      <w:rFonts w:eastAsia="Times New Roman"/>
      <w:sz w:val="24"/>
    </w:rPr>
  </w:style>
  <w:style w:type="paragraph" w:customStyle="1" w:styleId="BodyA">
    <w:name w:val="Body A"/>
    <w:uiPriority w:val="99"/>
    <w:qFormat/>
    <w:rsid w:val="005F3884"/>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5F3884"/>
    <w:rPr>
      <w:rFonts w:ascii="Georgia" w:eastAsia="Times New Roman" w:hAnsi="Georgia"/>
      <w:b/>
      <w:caps/>
      <w:szCs w:val="28"/>
      <w:u w:val="single"/>
    </w:rPr>
  </w:style>
  <w:style w:type="paragraph" w:customStyle="1" w:styleId="Starred">
    <w:name w:val="Starred"/>
    <w:basedOn w:val="Normal"/>
    <w:link w:val="StarredChar"/>
    <w:qFormat/>
    <w:rsid w:val="005F3884"/>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5F3884"/>
    <w:rPr>
      <w:rFonts w:ascii="Georgia" w:eastAsia="Times New Roman" w:hAnsi="Georgia"/>
      <w:b/>
      <w:caps/>
      <w:szCs w:val="28"/>
      <w:u w:val="single"/>
    </w:rPr>
  </w:style>
  <w:style w:type="paragraph" w:customStyle="1" w:styleId="NotStarred">
    <w:name w:val="NotStarred"/>
    <w:basedOn w:val="Normal"/>
    <w:link w:val="NotStarredChar"/>
    <w:qFormat/>
    <w:rsid w:val="005F3884"/>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5F3884"/>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5F3884"/>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5F3884"/>
    <w:pPr>
      <w:pBdr>
        <w:top w:val="single" w:sz="4" w:space="0" w:color="auto"/>
        <w:left w:val="single" w:sz="4" w:space="0" w:color="auto"/>
        <w:bottom w:val="single" w:sz="4" w:space="0" w:color="auto"/>
        <w:right w:val="single" w:sz="4" w:space="0" w:color="auto"/>
      </w:pBdr>
    </w:pPr>
    <w:rPr>
      <w:rFonts w:eastAsiaTheme="minorHAnsi"/>
      <w:szCs w:val="22"/>
      <w:bdr w:val="single" w:sz="4" w:space="0" w:color="auto" w:frame="1"/>
    </w:rPr>
  </w:style>
  <w:style w:type="character" w:customStyle="1" w:styleId="H4TagChar1">
    <w:name w:val="H4 (Tag) Char1"/>
    <w:link w:val="H4Tag"/>
    <w:locked/>
    <w:rsid w:val="005F3884"/>
    <w:rPr>
      <w:rFonts w:ascii="Georgia" w:eastAsia="Calibri" w:hAnsi="Georgia"/>
      <w:b/>
    </w:rPr>
  </w:style>
  <w:style w:type="paragraph" w:customStyle="1" w:styleId="H4Tag">
    <w:name w:val="H4 (Tag)"/>
    <w:basedOn w:val="Normal"/>
    <w:link w:val="H4TagChar1"/>
    <w:qFormat/>
    <w:rsid w:val="005F3884"/>
    <w:rPr>
      <w:rFonts w:ascii="Georgia" w:eastAsia="Calibri" w:hAnsi="Georgia" w:cstheme="minorBidi"/>
      <w:b/>
    </w:rPr>
  </w:style>
  <w:style w:type="paragraph" w:customStyle="1" w:styleId="CM25">
    <w:name w:val="CM25"/>
    <w:basedOn w:val="Default"/>
    <w:next w:val="Default"/>
    <w:qFormat/>
    <w:rsid w:val="005F3884"/>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5F3884"/>
    <w:rPr>
      <w:rFonts w:ascii="Georgia" w:hAnsi="Georgia"/>
      <w:b/>
    </w:rPr>
  </w:style>
  <w:style w:type="paragraph" w:customStyle="1" w:styleId="Debate-CardTagandCite-F6">
    <w:name w:val="Debate- Card Tag and Cite- F6"/>
    <w:basedOn w:val="Normal"/>
    <w:link w:val="Debate-CardTagandCite-F6Char"/>
    <w:qFormat/>
    <w:rsid w:val="005F3884"/>
    <w:pPr>
      <w:contextualSpacing/>
    </w:pPr>
    <w:rPr>
      <w:rFonts w:ascii="Georgia" w:hAnsi="Georgia" w:cstheme="minorBidi"/>
      <w:b/>
    </w:rPr>
  </w:style>
  <w:style w:type="character" w:customStyle="1" w:styleId="CardtextChar4">
    <w:name w:val="Card text Char"/>
    <w:link w:val="Cardtext3"/>
    <w:locked/>
    <w:rsid w:val="005F3884"/>
    <w:rPr>
      <w:rFonts w:ascii="Arial Narrow" w:hAnsi="Arial Narrow"/>
      <w:u w:val="single"/>
    </w:rPr>
  </w:style>
  <w:style w:type="paragraph" w:customStyle="1" w:styleId="Cardtext3">
    <w:name w:val="Card text"/>
    <w:link w:val="CardtextChar4"/>
    <w:qFormat/>
    <w:rsid w:val="005F3884"/>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5F3884"/>
    <w:rPr>
      <w:rFonts w:ascii="Georgia" w:eastAsia="Times New Roman" w:hAnsi="Georgia"/>
      <w:b/>
      <w:szCs w:val="28"/>
      <w:u w:val="single"/>
    </w:rPr>
  </w:style>
  <w:style w:type="paragraph" w:customStyle="1" w:styleId="NewHeading2">
    <w:name w:val="NewHeading2"/>
    <w:basedOn w:val="Normal"/>
    <w:link w:val="NewHeading2Char"/>
    <w:qFormat/>
    <w:rsid w:val="005F3884"/>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5F3884"/>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5F3884"/>
    <w:rPr>
      <w:rFonts w:eastAsia="Calibri"/>
    </w:rPr>
  </w:style>
  <w:style w:type="paragraph" w:customStyle="1" w:styleId="TagLine">
    <w:name w:val="Tag Line"/>
    <w:basedOn w:val="Normal"/>
    <w:next w:val="FullText"/>
    <w:uiPriority w:val="99"/>
    <w:qFormat/>
    <w:rsid w:val="005F3884"/>
    <w:rPr>
      <w:rFonts w:ascii="Arial Narrow" w:eastAsia="Times New Roman" w:hAnsi="Arial Narrow"/>
      <w:b/>
      <w:sz w:val="28"/>
    </w:rPr>
  </w:style>
  <w:style w:type="paragraph" w:customStyle="1" w:styleId="Card6pt">
    <w:name w:val="Card 6pt"/>
    <w:basedOn w:val="Normal"/>
    <w:uiPriority w:val="99"/>
    <w:qFormat/>
    <w:rsid w:val="005F3884"/>
    <w:pPr>
      <w:ind w:left="288" w:right="288"/>
    </w:pPr>
    <w:rPr>
      <w:rFonts w:ascii="Georgia" w:eastAsia="Calibri" w:hAnsi="Georgia"/>
      <w:color w:val="000000"/>
      <w:sz w:val="12"/>
      <w:szCs w:val="20"/>
    </w:rPr>
  </w:style>
  <w:style w:type="character" w:customStyle="1" w:styleId="FullCiteChar">
    <w:name w:val="Full Cite Char"/>
    <w:link w:val="FullCite"/>
    <w:locked/>
    <w:rsid w:val="005F3884"/>
    <w:rPr>
      <w:rFonts w:ascii="Garamond" w:eastAsia="Calibri" w:hAnsi="Garamond"/>
    </w:rPr>
  </w:style>
  <w:style w:type="paragraph" w:customStyle="1" w:styleId="FullCite">
    <w:name w:val="Full Cite"/>
    <w:basedOn w:val="Normal"/>
    <w:next w:val="Normal"/>
    <w:link w:val="FullCiteChar"/>
    <w:qFormat/>
    <w:rsid w:val="005F3884"/>
    <w:rPr>
      <w:rFonts w:ascii="Garamond" w:eastAsia="Calibri" w:hAnsi="Garamond" w:cstheme="minorBidi"/>
    </w:rPr>
  </w:style>
  <w:style w:type="character" w:customStyle="1" w:styleId="StyleCardStyleBlackUnderlineChar">
    <w:name w:val="Style Card Style + Black Underline Char"/>
    <w:link w:val="StyleCardStyleBlackUnderline"/>
    <w:locked/>
    <w:rsid w:val="005F3884"/>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5F3884"/>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5F3884"/>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5F3884"/>
    <w:rPr>
      <w:rFonts w:ascii="Century Gothic" w:eastAsia="Times New Roman" w:hAnsi="Century Gothic"/>
      <w:sz w:val="16"/>
    </w:rPr>
  </w:style>
  <w:style w:type="character" w:customStyle="1" w:styleId="StylecardThickunderlineChar">
    <w:name w:val="Style card + Thick underline Char"/>
    <w:link w:val="StylecardThickunderline"/>
    <w:locked/>
    <w:rsid w:val="005F3884"/>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5F3884"/>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5F3884"/>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5F3884"/>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5F3884"/>
    <w:pPr>
      <w:spacing w:after="200" w:line="276" w:lineRule="auto"/>
    </w:pPr>
    <w:rPr>
      <w:rFonts w:eastAsia="Calibri"/>
      <w:color w:val="auto"/>
      <w:sz w:val="22"/>
    </w:rPr>
  </w:style>
  <w:style w:type="paragraph" w:customStyle="1" w:styleId="font-null">
    <w:name w:val="font-null"/>
    <w:basedOn w:val="Normal"/>
    <w:uiPriority w:val="99"/>
    <w:qFormat/>
    <w:rsid w:val="005F3884"/>
    <w:pPr>
      <w:spacing w:before="100" w:beforeAutospacing="1" w:after="100" w:afterAutospacing="1"/>
    </w:pPr>
    <w:rPr>
      <w:rFonts w:eastAsia="Times New Roman"/>
      <w:sz w:val="24"/>
    </w:rPr>
  </w:style>
  <w:style w:type="paragraph" w:customStyle="1" w:styleId="rteindent1">
    <w:name w:val="rteindent1"/>
    <w:basedOn w:val="Normal"/>
    <w:uiPriority w:val="99"/>
    <w:qFormat/>
    <w:rsid w:val="005F3884"/>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5F3884"/>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5F3884"/>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5F3884"/>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5F3884"/>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5F3884"/>
    <w:pPr>
      <w:spacing w:before="100" w:beforeAutospacing="1" w:after="100" w:afterAutospacing="1"/>
    </w:pPr>
    <w:rPr>
      <w:rFonts w:eastAsia="Times New Roman"/>
      <w:sz w:val="24"/>
    </w:rPr>
  </w:style>
  <w:style w:type="paragraph" w:customStyle="1" w:styleId="class">
    <w:name w:val="class"/>
    <w:basedOn w:val="Normal"/>
    <w:uiPriority w:val="99"/>
    <w:qFormat/>
    <w:rsid w:val="005F3884"/>
    <w:pPr>
      <w:spacing w:before="100" w:beforeAutospacing="1" w:after="100" w:afterAutospacing="1"/>
    </w:pPr>
    <w:rPr>
      <w:rFonts w:eastAsia="Times New Roman"/>
      <w:sz w:val="24"/>
    </w:rPr>
  </w:style>
  <w:style w:type="character" w:customStyle="1" w:styleId="blocktitleChar0">
    <w:name w:val="block title Char"/>
    <w:link w:val="blocktitle0"/>
    <w:locked/>
    <w:rsid w:val="005F3884"/>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5F3884"/>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5F3884"/>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5F3884"/>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5F3884"/>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5F3884"/>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5F3884"/>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5F3884"/>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5F3884"/>
    <w:rPr>
      <w:rFonts w:ascii="Georgia" w:eastAsia="SimSun" w:hAnsi="Georgia" w:cstheme="minorBidi"/>
      <w:b/>
      <w:bCs/>
      <w:szCs w:val="22"/>
    </w:rPr>
  </w:style>
  <w:style w:type="paragraph" w:customStyle="1" w:styleId="summary">
    <w:name w:val="summary"/>
    <w:basedOn w:val="Normal"/>
    <w:uiPriority w:val="99"/>
    <w:qFormat/>
    <w:rsid w:val="005F3884"/>
    <w:pPr>
      <w:spacing w:before="100" w:beforeAutospacing="1" w:after="100" w:afterAutospacing="1"/>
    </w:pPr>
    <w:rPr>
      <w:rFonts w:eastAsia="Times New Roman"/>
      <w:sz w:val="24"/>
    </w:rPr>
  </w:style>
  <w:style w:type="paragraph" w:customStyle="1" w:styleId="Caption2">
    <w:name w:val="Caption2"/>
    <w:basedOn w:val="Normal"/>
    <w:uiPriority w:val="99"/>
    <w:qFormat/>
    <w:rsid w:val="005F3884"/>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5F3884"/>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5F3884"/>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5F3884"/>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5F3884"/>
    <w:pPr>
      <w:keepNext/>
      <w:ind w:left="288" w:right="288"/>
    </w:pPr>
    <w:rPr>
      <w:rFonts w:ascii="Georgia" w:eastAsia="MS Gothic" w:hAnsi="Georgia"/>
      <w:szCs w:val="20"/>
    </w:rPr>
  </w:style>
  <w:style w:type="paragraph" w:customStyle="1" w:styleId="Little">
    <w:name w:val="Little"/>
    <w:basedOn w:val="Normal"/>
    <w:next w:val="Normal"/>
    <w:link w:val="LittleChar"/>
    <w:qFormat/>
    <w:rsid w:val="005F3884"/>
    <w:pPr>
      <w:ind w:left="288"/>
    </w:pPr>
    <w:rPr>
      <w:rFonts w:ascii="Garamond" w:eastAsia="Times New Roman" w:hAnsi="Garamond"/>
      <w:sz w:val="16"/>
    </w:rPr>
  </w:style>
  <w:style w:type="paragraph" w:customStyle="1" w:styleId="AAAcard">
    <w:name w:val="AAAcard"/>
    <w:basedOn w:val="Normal"/>
    <w:uiPriority w:val="99"/>
    <w:qFormat/>
    <w:rsid w:val="005F3884"/>
    <w:pPr>
      <w:ind w:left="288" w:right="288"/>
    </w:pPr>
    <w:rPr>
      <w:rFonts w:eastAsia="Times New Roman"/>
    </w:rPr>
  </w:style>
  <w:style w:type="paragraph" w:customStyle="1" w:styleId="Caption3">
    <w:name w:val="Caption3"/>
    <w:basedOn w:val="Normal"/>
    <w:uiPriority w:val="99"/>
    <w:qFormat/>
    <w:rsid w:val="005F3884"/>
    <w:pPr>
      <w:spacing w:before="100" w:beforeAutospacing="1" w:after="100" w:afterAutospacing="1"/>
    </w:pPr>
    <w:rPr>
      <w:rFonts w:eastAsia="Times New Roman"/>
      <w:sz w:val="24"/>
    </w:rPr>
  </w:style>
  <w:style w:type="paragraph" w:customStyle="1" w:styleId="body-12-5">
    <w:name w:val="body-12-5"/>
    <w:basedOn w:val="Normal"/>
    <w:uiPriority w:val="99"/>
    <w:qFormat/>
    <w:rsid w:val="005F3884"/>
    <w:pPr>
      <w:spacing w:before="100" w:beforeAutospacing="1" w:after="100" w:afterAutospacing="1"/>
    </w:pPr>
    <w:rPr>
      <w:rFonts w:eastAsia="Times New Roman"/>
      <w:sz w:val="24"/>
    </w:rPr>
  </w:style>
  <w:style w:type="paragraph" w:customStyle="1" w:styleId="infuse">
    <w:name w:val="infuse"/>
    <w:basedOn w:val="Normal"/>
    <w:uiPriority w:val="99"/>
    <w:qFormat/>
    <w:rsid w:val="005F3884"/>
    <w:pPr>
      <w:spacing w:before="100" w:beforeAutospacing="1" w:after="100" w:afterAutospacing="1"/>
    </w:pPr>
    <w:rPr>
      <w:rFonts w:eastAsia="Times New Roman"/>
      <w:sz w:val="24"/>
    </w:rPr>
  </w:style>
  <w:style w:type="paragraph" w:customStyle="1" w:styleId="fontreg">
    <w:name w:val="font_reg"/>
    <w:basedOn w:val="Normal"/>
    <w:uiPriority w:val="99"/>
    <w:qFormat/>
    <w:rsid w:val="005F3884"/>
    <w:pPr>
      <w:spacing w:before="100" w:beforeAutospacing="1" w:after="100" w:afterAutospacing="1"/>
    </w:pPr>
    <w:rPr>
      <w:rFonts w:eastAsia="Times New Roman"/>
      <w:sz w:val="24"/>
    </w:rPr>
  </w:style>
  <w:style w:type="paragraph" w:customStyle="1" w:styleId="CITEF3">
    <w:name w:val="CITE F3"/>
    <w:uiPriority w:val="99"/>
    <w:qFormat/>
    <w:rsid w:val="005F3884"/>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5F3884"/>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5F3884"/>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5F3884"/>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5F3884"/>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5F3884"/>
    <w:pPr>
      <w:ind w:left="144"/>
    </w:pPr>
    <w:rPr>
      <w:rFonts w:ascii="Cambria" w:eastAsia="Calibri" w:hAnsi="Cambria"/>
      <w:sz w:val="24"/>
    </w:rPr>
  </w:style>
  <w:style w:type="paragraph" w:customStyle="1" w:styleId="FreeFormA">
    <w:name w:val="Free Form A"/>
    <w:autoRedefine/>
    <w:uiPriority w:val="99"/>
    <w:qFormat/>
    <w:rsid w:val="005F3884"/>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5F3884"/>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5F3884"/>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5F3884"/>
    <w:rPr>
      <w:rFonts w:eastAsia="Times New Roman"/>
      <w:sz w:val="10"/>
    </w:rPr>
  </w:style>
  <w:style w:type="paragraph" w:customStyle="1" w:styleId="subheader">
    <w:name w:val="subheader"/>
    <w:basedOn w:val="Normal"/>
    <w:uiPriority w:val="99"/>
    <w:qFormat/>
    <w:rsid w:val="005F3884"/>
    <w:pPr>
      <w:spacing w:before="100" w:beforeAutospacing="1" w:after="100" w:afterAutospacing="1"/>
    </w:pPr>
    <w:rPr>
      <w:rFonts w:eastAsia="Times New Roman"/>
      <w:sz w:val="24"/>
    </w:rPr>
  </w:style>
  <w:style w:type="paragraph" w:customStyle="1" w:styleId="firstletter">
    <w:name w:val="firstletter"/>
    <w:basedOn w:val="Normal"/>
    <w:uiPriority w:val="99"/>
    <w:qFormat/>
    <w:rsid w:val="005F3884"/>
    <w:pPr>
      <w:spacing w:before="100" w:beforeAutospacing="1" w:after="100" w:afterAutospacing="1"/>
    </w:pPr>
    <w:rPr>
      <w:rFonts w:eastAsia="Times New Roman"/>
      <w:sz w:val="24"/>
    </w:rPr>
  </w:style>
  <w:style w:type="paragraph" w:customStyle="1" w:styleId="more">
    <w:name w:val="more"/>
    <w:basedOn w:val="Normal"/>
    <w:uiPriority w:val="99"/>
    <w:qFormat/>
    <w:rsid w:val="005F3884"/>
    <w:pPr>
      <w:spacing w:before="100" w:beforeAutospacing="1" w:after="100" w:afterAutospacing="1"/>
    </w:pPr>
    <w:rPr>
      <w:rFonts w:eastAsia="Times New Roman"/>
      <w:sz w:val="24"/>
    </w:rPr>
  </w:style>
  <w:style w:type="paragraph" w:customStyle="1" w:styleId="story">
    <w:name w:val="story"/>
    <w:basedOn w:val="Normal"/>
    <w:uiPriority w:val="99"/>
    <w:qFormat/>
    <w:rsid w:val="005F3884"/>
    <w:pPr>
      <w:spacing w:before="100" w:beforeAutospacing="1" w:after="100" w:afterAutospacing="1"/>
    </w:pPr>
    <w:rPr>
      <w:rFonts w:eastAsia="Times New Roman"/>
      <w:sz w:val="24"/>
    </w:rPr>
  </w:style>
  <w:style w:type="paragraph" w:customStyle="1" w:styleId="H1numbered">
    <w:name w:val="H1 numbered"/>
    <w:basedOn w:val="Normal"/>
    <w:uiPriority w:val="99"/>
    <w:qFormat/>
    <w:rsid w:val="005F3884"/>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5F3884"/>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5F3884"/>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5F3884"/>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5F3884"/>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5F3884"/>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5F3884"/>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5F3884"/>
    <w:pPr>
      <w:widowControl w:val="0"/>
      <w:spacing w:after="63"/>
    </w:pPr>
    <w:rPr>
      <w:rFonts w:ascii="Arial" w:hAnsi="Arial"/>
      <w:color w:val="auto"/>
    </w:rPr>
  </w:style>
  <w:style w:type="paragraph" w:customStyle="1" w:styleId="CM35">
    <w:name w:val="CM35"/>
    <w:basedOn w:val="Default"/>
    <w:next w:val="Default"/>
    <w:uiPriority w:val="99"/>
    <w:qFormat/>
    <w:rsid w:val="005F3884"/>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5F3884"/>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5F3884"/>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5F3884"/>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5F3884"/>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5F3884"/>
    <w:rPr>
      <w:rFonts w:ascii="Georgia" w:hAnsi="Georgia"/>
      <w:sz w:val="22"/>
      <w:szCs w:val="22"/>
      <w:lang w:val="x-none" w:eastAsia="x-none"/>
    </w:rPr>
  </w:style>
  <w:style w:type="character" w:customStyle="1" w:styleId="StyleCards11ptUnderlineChar">
    <w:name w:val="Style Cards + 11 pt Underline Char"/>
    <w:link w:val="StyleCards11ptUnderline"/>
    <w:locked/>
    <w:rsid w:val="005F3884"/>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5F3884"/>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5F3884"/>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5F3884"/>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5F3884"/>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5F3884"/>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5F3884"/>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5F3884"/>
    <w:rPr>
      <w:rFonts w:ascii="Georgia" w:hAnsi="Georgia" w:cstheme="minorBidi"/>
      <w:lang w:val="x-none" w:eastAsia="x-none"/>
    </w:rPr>
  </w:style>
  <w:style w:type="character" w:customStyle="1" w:styleId="NormalFontChar">
    <w:name w:val="Normal Font Char"/>
    <w:link w:val="NormalFont"/>
    <w:locked/>
    <w:rsid w:val="005F3884"/>
    <w:rPr>
      <w:rFonts w:ascii="Times New Roman" w:eastAsia="Times New Roman" w:hAnsi="Times New Roman" w:cs="Times New Roman"/>
      <w:sz w:val="20"/>
      <w:szCs w:val="20"/>
    </w:rPr>
  </w:style>
  <w:style w:type="paragraph" w:customStyle="1" w:styleId="NormalFont">
    <w:name w:val="Normal Font"/>
    <w:link w:val="NormalFontChar"/>
    <w:qFormat/>
    <w:rsid w:val="005F3884"/>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5F3884"/>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5F3884"/>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5F3884"/>
    <w:rPr>
      <w:u w:val="single"/>
      <w:lang w:val="x-none" w:eastAsia="x-none"/>
    </w:rPr>
  </w:style>
  <w:style w:type="character" w:customStyle="1" w:styleId="StyleNormalFont11ptBoldUnderlineChar">
    <w:name w:val="Style Normal Font + 11 pt Bold Underline Char"/>
    <w:link w:val="StyleNormalFont11ptBoldUnderline"/>
    <w:locked/>
    <w:rsid w:val="005F3884"/>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5F3884"/>
    <w:rPr>
      <w:b/>
      <w:bCs/>
      <w:u w:val="single"/>
      <w:lang w:val="x-none" w:eastAsia="x-none"/>
    </w:rPr>
  </w:style>
  <w:style w:type="paragraph" w:customStyle="1" w:styleId="Smallfont0">
    <w:name w:val="Smallfont"/>
    <w:basedOn w:val="Normal"/>
    <w:uiPriority w:val="99"/>
    <w:qFormat/>
    <w:rsid w:val="005F3884"/>
    <w:rPr>
      <w:rFonts w:eastAsia="Times New Roman"/>
      <w:sz w:val="15"/>
    </w:rPr>
  </w:style>
  <w:style w:type="paragraph" w:customStyle="1" w:styleId="formatvorlage2">
    <w:name w:val="formatvorlage2"/>
    <w:basedOn w:val="Normal"/>
    <w:uiPriority w:val="99"/>
    <w:qFormat/>
    <w:rsid w:val="005F3884"/>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5F3884"/>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5F3884"/>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5F3884"/>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5F3884"/>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5F3884"/>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5F3884"/>
    <w:pPr>
      <w:ind w:left="144"/>
    </w:pPr>
    <w:rPr>
      <w:rFonts w:ascii="Georgia" w:eastAsia="Times New Roman" w:hAnsi="Georgia" w:cstheme="minorBidi"/>
      <w:lang w:val="x-none" w:eastAsia="x-none"/>
    </w:rPr>
  </w:style>
  <w:style w:type="paragraph" w:customStyle="1" w:styleId="deck">
    <w:name w:val="deck"/>
    <w:basedOn w:val="Normal"/>
    <w:uiPriority w:val="99"/>
    <w:qFormat/>
    <w:rsid w:val="005F3884"/>
    <w:pPr>
      <w:spacing w:before="100" w:beforeAutospacing="1" w:after="100" w:afterAutospacing="1"/>
    </w:pPr>
    <w:rPr>
      <w:rFonts w:eastAsia="Times New Roman"/>
      <w:sz w:val="24"/>
    </w:rPr>
  </w:style>
  <w:style w:type="paragraph" w:customStyle="1" w:styleId="i1">
    <w:name w:val="i1"/>
    <w:basedOn w:val="Normal"/>
    <w:uiPriority w:val="99"/>
    <w:qFormat/>
    <w:rsid w:val="005F3884"/>
    <w:pPr>
      <w:spacing w:before="100" w:beforeAutospacing="1" w:after="100" w:afterAutospacing="1"/>
    </w:pPr>
    <w:rPr>
      <w:rFonts w:eastAsia="Times New Roman"/>
      <w:sz w:val="24"/>
    </w:rPr>
  </w:style>
  <w:style w:type="paragraph" w:customStyle="1" w:styleId="question">
    <w:name w:val="question"/>
    <w:basedOn w:val="Normal"/>
    <w:uiPriority w:val="99"/>
    <w:qFormat/>
    <w:rsid w:val="005F3884"/>
    <w:pPr>
      <w:spacing w:before="100" w:beforeAutospacing="1" w:after="100" w:afterAutospacing="1"/>
    </w:pPr>
    <w:rPr>
      <w:rFonts w:eastAsia="Times New Roman"/>
      <w:sz w:val="24"/>
    </w:rPr>
  </w:style>
  <w:style w:type="paragraph" w:customStyle="1" w:styleId="bodycopy">
    <w:name w:val="bodycopy"/>
    <w:basedOn w:val="Normal"/>
    <w:uiPriority w:val="99"/>
    <w:qFormat/>
    <w:rsid w:val="005F3884"/>
    <w:pPr>
      <w:spacing w:before="100" w:beforeAutospacing="1" w:after="100" w:afterAutospacing="1"/>
    </w:pPr>
    <w:rPr>
      <w:rFonts w:eastAsia="Times New Roman"/>
      <w:sz w:val="24"/>
    </w:rPr>
  </w:style>
  <w:style w:type="paragraph" w:customStyle="1" w:styleId="Fifth">
    <w:name w:val="Fifth"/>
    <w:basedOn w:val="Normal"/>
    <w:link w:val="FifthChar"/>
    <w:qFormat/>
    <w:rsid w:val="005F3884"/>
    <w:rPr>
      <w:rFonts w:eastAsia="Calibri"/>
    </w:rPr>
  </w:style>
  <w:style w:type="paragraph" w:customStyle="1" w:styleId="NoteLevel22">
    <w:name w:val="Note Level 22"/>
    <w:basedOn w:val="Normal"/>
    <w:next w:val="Normal"/>
    <w:uiPriority w:val="99"/>
    <w:qFormat/>
    <w:rsid w:val="005F3884"/>
    <w:pPr>
      <w:keepNext/>
      <w:ind w:left="288" w:right="288"/>
    </w:pPr>
    <w:rPr>
      <w:rFonts w:ascii="Georgia" w:eastAsia="MS Gothic" w:hAnsi="Georgia"/>
      <w:szCs w:val="20"/>
    </w:rPr>
  </w:style>
  <w:style w:type="paragraph" w:customStyle="1" w:styleId="wp-caption-text">
    <w:name w:val="wp-caption-text"/>
    <w:basedOn w:val="Normal"/>
    <w:qFormat/>
    <w:rsid w:val="005F3884"/>
    <w:pPr>
      <w:spacing w:before="100" w:beforeAutospacing="1" w:after="100" w:afterAutospacing="1"/>
    </w:pPr>
    <w:rPr>
      <w:rFonts w:eastAsia="Times New Roman"/>
      <w:sz w:val="24"/>
    </w:rPr>
  </w:style>
  <w:style w:type="paragraph" w:customStyle="1" w:styleId="svarticle">
    <w:name w:val="svarticle"/>
    <w:basedOn w:val="Normal"/>
    <w:uiPriority w:val="99"/>
    <w:qFormat/>
    <w:rsid w:val="005F3884"/>
    <w:pPr>
      <w:spacing w:before="100" w:beforeAutospacing="1" w:after="100" w:afterAutospacing="1"/>
    </w:pPr>
    <w:rPr>
      <w:rFonts w:eastAsia="Times New Roman"/>
      <w:sz w:val="24"/>
    </w:rPr>
  </w:style>
  <w:style w:type="paragraph" w:customStyle="1" w:styleId="canvas-atom">
    <w:name w:val="canvas-atom"/>
    <w:basedOn w:val="Normal"/>
    <w:uiPriority w:val="99"/>
    <w:qFormat/>
    <w:rsid w:val="005F3884"/>
    <w:pPr>
      <w:spacing w:before="100" w:beforeAutospacing="1" w:after="100" w:afterAutospacing="1"/>
    </w:pPr>
    <w:rPr>
      <w:sz w:val="24"/>
    </w:rPr>
  </w:style>
  <w:style w:type="paragraph" w:customStyle="1" w:styleId="tweet-text">
    <w:name w:val="tweet-text"/>
    <w:basedOn w:val="Normal"/>
    <w:uiPriority w:val="99"/>
    <w:qFormat/>
    <w:rsid w:val="005F3884"/>
    <w:pPr>
      <w:spacing w:before="100" w:beforeAutospacing="1" w:after="100" w:afterAutospacing="1"/>
    </w:pPr>
  </w:style>
  <w:style w:type="paragraph" w:customStyle="1" w:styleId="description">
    <w:name w:val="description"/>
    <w:basedOn w:val="Normal"/>
    <w:uiPriority w:val="99"/>
    <w:qFormat/>
    <w:rsid w:val="005F3884"/>
    <w:pPr>
      <w:spacing w:before="100" w:beforeAutospacing="1" w:after="100" w:afterAutospacing="1"/>
    </w:pPr>
  </w:style>
  <w:style w:type="paragraph" w:customStyle="1" w:styleId="graf">
    <w:name w:val="graf"/>
    <w:basedOn w:val="Normal"/>
    <w:uiPriority w:val="99"/>
    <w:qFormat/>
    <w:rsid w:val="005F3884"/>
    <w:pPr>
      <w:spacing w:before="100" w:beforeAutospacing="1" w:after="100" w:afterAutospacing="1"/>
    </w:pPr>
  </w:style>
  <w:style w:type="paragraph" w:customStyle="1" w:styleId="column">
    <w:name w:val="column"/>
    <w:basedOn w:val="Normal"/>
    <w:uiPriority w:val="99"/>
    <w:qFormat/>
    <w:rsid w:val="005F3884"/>
    <w:pPr>
      <w:spacing w:before="100" w:beforeAutospacing="1" w:after="100" w:afterAutospacing="1"/>
    </w:pPr>
  </w:style>
  <w:style w:type="paragraph" w:customStyle="1" w:styleId="recirc-container">
    <w:name w:val="recirc-container"/>
    <w:basedOn w:val="Normal"/>
    <w:uiPriority w:val="99"/>
    <w:qFormat/>
    <w:rsid w:val="005F3884"/>
    <w:pPr>
      <w:spacing w:before="100" w:beforeAutospacing="1" w:after="100" w:afterAutospacing="1"/>
    </w:pPr>
    <w:rPr>
      <w:sz w:val="24"/>
    </w:rPr>
  </w:style>
  <w:style w:type="paragraph" w:customStyle="1" w:styleId="selectionshareable">
    <w:name w:val="selectionshareable"/>
    <w:basedOn w:val="Normal"/>
    <w:uiPriority w:val="99"/>
    <w:qFormat/>
    <w:rsid w:val="005F3884"/>
    <w:pPr>
      <w:spacing w:before="100" w:beforeAutospacing="1" w:after="100" w:afterAutospacing="1"/>
    </w:pPr>
    <w:rPr>
      <w:sz w:val="24"/>
    </w:rPr>
  </w:style>
  <w:style w:type="paragraph" w:customStyle="1" w:styleId="interstitial-link">
    <w:name w:val="interstitial-link"/>
    <w:basedOn w:val="Normal"/>
    <w:uiPriority w:val="99"/>
    <w:qFormat/>
    <w:rsid w:val="005F3884"/>
    <w:pPr>
      <w:spacing w:before="100" w:beforeAutospacing="1" w:after="100" w:afterAutospacing="1"/>
    </w:pPr>
    <w:rPr>
      <w:sz w:val="24"/>
    </w:rPr>
  </w:style>
  <w:style w:type="paragraph" w:customStyle="1" w:styleId="see-also">
    <w:name w:val="see-also"/>
    <w:basedOn w:val="Normal"/>
    <w:uiPriority w:val="99"/>
    <w:qFormat/>
    <w:rsid w:val="005F3884"/>
    <w:pPr>
      <w:spacing w:before="100" w:beforeAutospacing="1" w:after="100" w:afterAutospacing="1"/>
    </w:pPr>
    <w:rPr>
      <w:sz w:val="24"/>
    </w:rPr>
  </w:style>
  <w:style w:type="character" w:styleId="SubtleEmphasis">
    <w:name w:val="Subtle Emphasis"/>
    <w:uiPriority w:val="19"/>
    <w:qFormat/>
    <w:rsid w:val="005F3884"/>
    <w:rPr>
      <w:rFonts w:ascii="Georgia" w:hAnsi="Georgia" w:hint="default"/>
      <w:i/>
      <w:iCs/>
      <w:color w:val="808080"/>
    </w:rPr>
  </w:style>
  <w:style w:type="character" w:customStyle="1" w:styleId="cardchar00">
    <w:name w:val="cardchar0"/>
    <w:basedOn w:val="DefaultParagraphFont"/>
    <w:rsid w:val="005F3884"/>
  </w:style>
  <w:style w:type="character" w:customStyle="1" w:styleId="UnderlineNon-bold">
    <w:name w:val="Underline Non - bold"/>
    <w:rsid w:val="005F3884"/>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5F3884"/>
  </w:style>
  <w:style w:type="character" w:customStyle="1" w:styleId="StyleHeading4UnderlinedsmalltextGaramondChar">
    <w:name w:val="Style Heading 4Underlinedsmall text + Garamond Char"/>
    <w:link w:val="StyleHeading4UnderlinedsmalltextGaramond"/>
    <w:locked/>
    <w:rsid w:val="005F3884"/>
    <w:rPr>
      <w:rFonts w:ascii="Times New Roman" w:hAnsi="Times New Roman" w:cs="Times New Roman"/>
    </w:rPr>
  </w:style>
  <w:style w:type="character" w:customStyle="1" w:styleId="Heading5Char2">
    <w:name w:val="Heading 5 Char2"/>
    <w:rsid w:val="005F3884"/>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5F3884"/>
    <w:rPr>
      <w:rFonts w:ascii="Arial" w:hAnsi="Arial" w:cs="Arial"/>
      <w:vanish/>
      <w:sz w:val="16"/>
      <w:szCs w:val="16"/>
    </w:rPr>
  </w:style>
  <w:style w:type="paragraph" w:styleId="z-TopofForm">
    <w:name w:val="HTML Top of Form"/>
    <w:basedOn w:val="Normal"/>
    <w:next w:val="Normal"/>
    <w:link w:val="z-TopofFormChar"/>
    <w:hidden/>
    <w:uiPriority w:val="99"/>
    <w:unhideWhenUsed/>
    <w:rsid w:val="005F3884"/>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5F3884"/>
    <w:rPr>
      <w:rFonts w:ascii="Arial" w:hAnsi="Arial" w:cs="Arial"/>
      <w:vanish/>
      <w:sz w:val="16"/>
      <w:szCs w:val="16"/>
    </w:rPr>
  </w:style>
  <w:style w:type="character" w:customStyle="1" w:styleId="z-BottomofFormChar">
    <w:name w:val="z-Bottom of Form Char"/>
    <w:basedOn w:val="DefaultParagraphFont"/>
    <w:link w:val="z-BottomofForm"/>
    <w:uiPriority w:val="99"/>
    <w:rsid w:val="005F3884"/>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F3884"/>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5F3884"/>
    <w:rPr>
      <w:rFonts w:ascii="Arial" w:hAnsi="Arial" w:cs="Arial"/>
      <w:vanish/>
      <w:sz w:val="16"/>
      <w:szCs w:val="16"/>
    </w:rPr>
  </w:style>
  <w:style w:type="character" w:customStyle="1" w:styleId="Style2CharChar">
    <w:name w:val="Style2 Char Char"/>
    <w:rsid w:val="005F3884"/>
    <w:rPr>
      <w:u w:val="thick"/>
      <w:lang w:val="en-US" w:eastAsia="en-US" w:bidi="ar-SA"/>
    </w:rPr>
  </w:style>
  <w:style w:type="character" w:customStyle="1" w:styleId="authordate1">
    <w:name w:val="authordate"/>
    <w:rsid w:val="005F3884"/>
  </w:style>
  <w:style w:type="character" w:customStyle="1" w:styleId="underline0">
    <w:name w:val="%underline"/>
    <w:qFormat/>
    <w:rsid w:val="005F3884"/>
    <w:rPr>
      <w:rFonts w:ascii="Times New Roman" w:hAnsi="Times New Roman" w:cs="Times New Roman" w:hint="default"/>
      <w:strike w:val="0"/>
      <w:dstrike w:val="0"/>
      <w:sz w:val="16"/>
      <w:u w:val="none"/>
      <w:effect w:val="none"/>
    </w:rPr>
  </w:style>
  <w:style w:type="character" w:customStyle="1" w:styleId="AUNDERLINE0">
    <w:name w:val="AUNDERLINE"/>
    <w:qFormat/>
    <w:rsid w:val="005F3884"/>
    <w:rPr>
      <w:rFonts w:ascii="Times New Roman" w:hAnsi="Times New Roman" w:cs="Times New Roman" w:hint="default"/>
      <w:sz w:val="20"/>
      <w:u w:val="single"/>
    </w:rPr>
  </w:style>
  <w:style w:type="character" w:customStyle="1" w:styleId="UnderlinedCharChar">
    <w:name w:val="Underlined Char Char"/>
    <w:rsid w:val="005F3884"/>
    <w:rPr>
      <w:rFonts w:ascii="Garamond" w:hAnsi="Garamond" w:hint="default"/>
      <w:szCs w:val="28"/>
      <w:u w:val="single"/>
      <w:lang w:val="en-US" w:eastAsia="en-US" w:bidi="ar-SA"/>
    </w:rPr>
  </w:style>
  <w:style w:type="character" w:customStyle="1" w:styleId="slug-doi">
    <w:name w:val="slug-doi"/>
    <w:basedOn w:val="DefaultParagraphFont"/>
    <w:rsid w:val="005F3884"/>
  </w:style>
  <w:style w:type="character" w:customStyle="1" w:styleId="af">
    <w:name w:val="af"/>
    <w:basedOn w:val="DefaultParagraphFont"/>
    <w:rsid w:val="005F3884"/>
  </w:style>
  <w:style w:type="character" w:customStyle="1" w:styleId="ab">
    <w:name w:val="ab"/>
    <w:basedOn w:val="DefaultParagraphFont"/>
    <w:rsid w:val="005F3884"/>
  </w:style>
  <w:style w:type="character" w:customStyle="1" w:styleId="em">
    <w:name w:val="em"/>
    <w:basedOn w:val="DefaultParagraphFont"/>
    <w:rsid w:val="005F3884"/>
  </w:style>
  <w:style w:type="character" w:customStyle="1" w:styleId="au">
    <w:name w:val="au"/>
    <w:basedOn w:val="DefaultParagraphFont"/>
    <w:rsid w:val="005F3884"/>
  </w:style>
  <w:style w:type="character" w:customStyle="1" w:styleId="ti">
    <w:name w:val="ti"/>
    <w:basedOn w:val="DefaultParagraphFont"/>
    <w:rsid w:val="005F3884"/>
  </w:style>
  <w:style w:type="character" w:customStyle="1" w:styleId="subheadblue">
    <w:name w:val="subhead_blue"/>
    <w:basedOn w:val="DefaultParagraphFont"/>
    <w:rsid w:val="005F3884"/>
  </w:style>
  <w:style w:type="character" w:customStyle="1" w:styleId="affiliation">
    <w:name w:val="affiliation"/>
    <w:basedOn w:val="DefaultParagraphFont"/>
    <w:rsid w:val="005F3884"/>
  </w:style>
  <w:style w:type="character" w:customStyle="1" w:styleId="slug-doi-wrapper">
    <w:name w:val="slug-doi-wrapper"/>
    <w:basedOn w:val="DefaultParagraphFont"/>
    <w:rsid w:val="005F3884"/>
  </w:style>
  <w:style w:type="character" w:customStyle="1" w:styleId="slug-metadata-noteahead-of-print">
    <w:name w:val="slug-metadata-note ahead-of-print"/>
    <w:basedOn w:val="DefaultParagraphFont"/>
    <w:rsid w:val="005F3884"/>
  </w:style>
  <w:style w:type="character" w:customStyle="1" w:styleId="slug-ahead-of-print-date">
    <w:name w:val="slug-ahead-of-print-date"/>
    <w:basedOn w:val="DefaultParagraphFont"/>
    <w:rsid w:val="005F3884"/>
  </w:style>
  <w:style w:type="character" w:customStyle="1" w:styleId="medium-bold">
    <w:name w:val="medium-bold"/>
    <w:basedOn w:val="DefaultParagraphFont"/>
    <w:rsid w:val="005F3884"/>
  </w:style>
  <w:style w:type="character" w:customStyle="1" w:styleId="updated-short-citation">
    <w:name w:val="updated-short-citation"/>
    <w:basedOn w:val="DefaultParagraphFont"/>
    <w:rsid w:val="005F3884"/>
  </w:style>
  <w:style w:type="character" w:customStyle="1" w:styleId="goohl0">
    <w:name w:val="goohl0"/>
    <w:basedOn w:val="DefaultParagraphFont"/>
    <w:rsid w:val="005F3884"/>
  </w:style>
  <w:style w:type="character" w:customStyle="1" w:styleId="CharChar6">
    <w:name w:val="Char Char6"/>
    <w:rsid w:val="005F3884"/>
    <w:rPr>
      <w:rFonts w:ascii="Arial" w:hAnsi="Arial" w:cs="Arial" w:hint="default"/>
      <w:bCs/>
      <w:sz w:val="16"/>
      <w:szCs w:val="26"/>
      <w:lang w:val="en-US" w:eastAsia="en-US" w:bidi="ar-SA"/>
    </w:rPr>
  </w:style>
  <w:style w:type="character" w:customStyle="1" w:styleId="TagCharChar1">
    <w:name w:val="Tag Char Char1"/>
    <w:rsid w:val="005F3884"/>
    <w:rPr>
      <w:b/>
      <w:bCs w:val="0"/>
      <w:sz w:val="24"/>
      <w:szCs w:val="24"/>
      <w:lang w:val="en-US" w:eastAsia="en-US" w:bidi="ar-SA"/>
    </w:rPr>
  </w:style>
  <w:style w:type="character" w:customStyle="1" w:styleId="12TimesNewRoman">
    <w:name w:val="12 Times New Roman"/>
    <w:rsid w:val="005F3884"/>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5F3884"/>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5F3884"/>
    <w:rPr>
      <w:rFonts w:ascii="Times New Roman" w:hAnsi="Times New Roman" w:cs="Times New Roman" w:hint="default"/>
      <w:strike w:val="0"/>
      <w:dstrike w:val="0"/>
      <w:sz w:val="14"/>
      <w:u w:val="none"/>
      <w:effect w:val="none"/>
    </w:rPr>
  </w:style>
  <w:style w:type="character" w:customStyle="1" w:styleId="F8-UnderlineBold">
    <w:name w:val="F8 - Underline/Bold"/>
    <w:rsid w:val="005F3884"/>
    <w:rPr>
      <w:rFonts w:ascii="Times New Roman" w:hAnsi="Times New Roman" w:cs="Times New Roman" w:hint="default"/>
      <w:b/>
      <w:bCs w:val="0"/>
      <w:sz w:val="20"/>
      <w:u w:val="single"/>
    </w:rPr>
  </w:style>
  <w:style w:type="character" w:customStyle="1" w:styleId="F7-SmallFont">
    <w:name w:val="F7 - Small Font"/>
    <w:rsid w:val="005F3884"/>
    <w:rPr>
      <w:rFonts w:ascii="Times New Roman" w:hAnsi="Times New Roman" w:cs="Times New Roman" w:hint="default"/>
      <w:sz w:val="14"/>
    </w:rPr>
  </w:style>
  <w:style w:type="character" w:customStyle="1" w:styleId="Brief-Bold">
    <w:name w:val="Brief - Bold"/>
    <w:rsid w:val="005F3884"/>
    <w:rPr>
      <w:rFonts w:ascii="Times New Roman" w:hAnsi="Times New Roman" w:cs="Times New Roman" w:hint="default"/>
      <w:b/>
      <w:bCs w:val="0"/>
    </w:rPr>
  </w:style>
  <w:style w:type="character" w:customStyle="1" w:styleId="Card-Underline">
    <w:name w:val="Card - Underline"/>
    <w:rsid w:val="005F3884"/>
    <w:rPr>
      <w:rFonts w:ascii="Times New Roman" w:hAnsi="Times New Roman" w:cs="Times New Roman" w:hint="default"/>
      <w:u w:val="single"/>
    </w:rPr>
  </w:style>
  <w:style w:type="character" w:customStyle="1" w:styleId="beriefunderline">
    <w:name w:val="berief = underline"/>
    <w:rsid w:val="005F3884"/>
    <w:rPr>
      <w:rFonts w:ascii="Times New Roman" w:eastAsia="Times New Roman" w:hAnsi="Times New Roman" w:cs="Times New Roman" w:hint="default"/>
      <w:sz w:val="20"/>
      <w:u w:val="single"/>
    </w:rPr>
  </w:style>
  <w:style w:type="character" w:customStyle="1" w:styleId="BoldText10pt">
    <w:name w:val="Bold Text 10 pt"/>
    <w:rsid w:val="005F3884"/>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5F3884"/>
    <w:rPr>
      <w:i/>
      <w:iCs w:val="0"/>
    </w:rPr>
  </w:style>
  <w:style w:type="character" w:customStyle="1" w:styleId="eoeaheader">
    <w:name w:val="eoea_header"/>
    <w:basedOn w:val="DefaultParagraphFont"/>
    <w:rsid w:val="005F3884"/>
  </w:style>
  <w:style w:type="character" w:customStyle="1" w:styleId="SC4208902">
    <w:name w:val="SC.4.208902"/>
    <w:rsid w:val="005F3884"/>
    <w:rPr>
      <w:rFonts w:ascii="Century" w:hAnsi="Century" w:cs="Century" w:hint="default"/>
      <w:color w:val="000000"/>
      <w:sz w:val="22"/>
      <w:szCs w:val="22"/>
    </w:rPr>
  </w:style>
  <w:style w:type="character" w:customStyle="1" w:styleId="SC4208915">
    <w:name w:val="SC.4.208915"/>
    <w:rsid w:val="005F3884"/>
    <w:rPr>
      <w:rFonts w:ascii="Century" w:hAnsi="Century" w:cs="Century" w:hint="default"/>
      <w:color w:val="000000"/>
      <w:sz w:val="13"/>
      <w:szCs w:val="13"/>
    </w:rPr>
  </w:style>
  <w:style w:type="character" w:customStyle="1" w:styleId="SC273764">
    <w:name w:val="SC.2.73764"/>
    <w:rsid w:val="005F3884"/>
    <w:rPr>
      <w:rFonts w:ascii="Century" w:hAnsi="Century" w:cs="Century" w:hint="default"/>
      <w:color w:val="000000"/>
      <w:sz w:val="72"/>
      <w:szCs w:val="72"/>
    </w:rPr>
  </w:style>
  <w:style w:type="character" w:customStyle="1" w:styleId="SC273779">
    <w:name w:val="SC.2.73779"/>
    <w:rsid w:val="005F3884"/>
    <w:rPr>
      <w:rFonts w:ascii="Century" w:hAnsi="Century" w:cs="Century" w:hint="default"/>
      <w:color w:val="000000"/>
      <w:sz w:val="40"/>
      <w:szCs w:val="40"/>
    </w:rPr>
  </w:style>
  <w:style w:type="character" w:customStyle="1" w:styleId="SC273763">
    <w:name w:val="SC.2.73763"/>
    <w:rsid w:val="005F3884"/>
    <w:rPr>
      <w:rFonts w:ascii="Century" w:hAnsi="Century" w:cs="Century" w:hint="default"/>
      <w:b/>
      <w:bCs/>
      <w:color w:val="000000"/>
    </w:rPr>
  </w:style>
  <w:style w:type="character" w:customStyle="1" w:styleId="SC4208910">
    <w:name w:val="SC.4.208910"/>
    <w:rsid w:val="005F3884"/>
    <w:rPr>
      <w:rFonts w:ascii="Century" w:hAnsi="Century" w:cs="Century" w:hint="default"/>
      <w:color w:val="000000"/>
      <w:sz w:val="28"/>
      <w:szCs w:val="28"/>
    </w:rPr>
  </w:style>
  <w:style w:type="character" w:customStyle="1" w:styleId="SC4208911">
    <w:name w:val="SC.4.208911"/>
    <w:rsid w:val="005F3884"/>
    <w:rPr>
      <w:rFonts w:ascii="Century" w:hAnsi="Century" w:cs="Century" w:hint="default"/>
      <w:color w:val="000000"/>
    </w:rPr>
  </w:style>
  <w:style w:type="character" w:customStyle="1" w:styleId="articlesubtitle">
    <w:name w:val="article_sub_title"/>
    <w:basedOn w:val="DefaultParagraphFont"/>
    <w:rsid w:val="005F3884"/>
  </w:style>
  <w:style w:type="character" w:customStyle="1" w:styleId="newsdate2">
    <w:name w:val="news_date2"/>
    <w:basedOn w:val="DefaultParagraphFont"/>
    <w:rsid w:val="005F3884"/>
  </w:style>
  <w:style w:type="character" w:customStyle="1" w:styleId="readarticleheader">
    <w:name w:val="readarticleheader"/>
    <w:basedOn w:val="DefaultParagraphFont"/>
    <w:rsid w:val="005F3884"/>
  </w:style>
  <w:style w:type="character" w:customStyle="1" w:styleId="UnderlineChar20">
    <w:name w:val="Underline Char2"/>
    <w:rsid w:val="005F3884"/>
    <w:rPr>
      <w:rFonts w:ascii="Trebuchet MS" w:hAnsi="Trebuchet MS" w:hint="default"/>
      <w:u w:val="thick"/>
      <w:lang w:val="en-US" w:eastAsia="zh-CN" w:bidi="ar-SA"/>
    </w:rPr>
  </w:style>
  <w:style w:type="character" w:customStyle="1" w:styleId="BoldUnderliningChar">
    <w:name w:val="Bold Underlining Char"/>
    <w:rsid w:val="005F3884"/>
    <w:rPr>
      <w:rFonts w:ascii="Arial Narrow" w:eastAsia="Times New Roman" w:hAnsi="Arial Narrow" w:hint="default"/>
      <w:b/>
      <w:bCs w:val="0"/>
      <w:szCs w:val="24"/>
      <w:u w:val="single"/>
      <w:lang w:val="en-GB" w:eastAsia="en-US" w:bidi="ar-SA"/>
    </w:rPr>
  </w:style>
  <w:style w:type="character" w:customStyle="1" w:styleId="medium-normal1">
    <w:name w:val="medium-normal1"/>
    <w:rsid w:val="005F3884"/>
    <w:rPr>
      <w:rFonts w:ascii="Arial" w:hAnsi="Arial" w:cs="Arial" w:hint="default"/>
      <w:b w:val="0"/>
      <w:bCs w:val="0"/>
      <w:i w:val="0"/>
      <w:iCs w:val="0"/>
      <w:sz w:val="20"/>
      <w:szCs w:val="20"/>
    </w:rPr>
  </w:style>
  <w:style w:type="character" w:customStyle="1" w:styleId="UnderlinedCardChar0">
    <w:name w:val="Underlined Card Char"/>
    <w:rsid w:val="005F3884"/>
    <w:rPr>
      <w:rFonts w:ascii="Palatino Linotype" w:hAnsi="Palatino Linotype" w:hint="default"/>
      <w:u w:val="single"/>
      <w:lang w:val="en-US" w:eastAsia="en-US" w:bidi="ar-SA"/>
    </w:rPr>
  </w:style>
  <w:style w:type="character" w:customStyle="1" w:styleId="char">
    <w:name w:val="char"/>
    <w:basedOn w:val="DefaultParagraphFont"/>
    <w:rsid w:val="005F3884"/>
  </w:style>
  <w:style w:type="character" w:customStyle="1" w:styleId="UnderlineCharCharCharCharCharChar">
    <w:name w:val="Underline Char Char Char Char Char Char"/>
    <w:rsid w:val="005F3884"/>
    <w:rPr>
      <w:rFonts w:ascii="Arial Narrow" w:hAnsi="Arial Narrow" w:hint="default"/>
      <w:szCs w:val="24"/>
      <w:u w:val="single"/>
      <w:lang w:val="en-US" w:eastAsia="en-US" w:bidi="ar-SA"/>
    </w:rPr>
  </w:style>
  <w:style w:type="character" w:customStyle="1" w:styleId="klink">
    <w:name w:val="klink"/>
    <w:basedOn w:val="DefaultParagraphFont"/>
    <w:rsid w:val="005F3884"/>
  </w:style>
  <w:style w:type="character" w:customStyle="1" w:styleId="date10">
    <w:name w:val="date1"/>
    <w:basedOn w:val="DefaultParagraphFont"/>
    <w:rsid w:val="005F3884"/>
  </w:style>
  <w:style w:type="character" w:customStyle="1" w:styleId="bolding1">
    <w:name w:val="bolding1"/>
    <w:rsid w:val="005F3884"/>
    <w:rPr>
      <w:b/>
      <w:bCs/>
    </w:rPr>
  </w:style>
  <w:style w:type="character" w:customStyle="1" w:styleId="bookoptions1">
    <w:name w:val="book_options1"/>
    <w:rsid w:val="005F3884"/>
    <w:rPr>
      <w:b/>
      <w:bCs/>
      <w:color w:val="333366"/>
    </w:rPr>
  </w:style>
  <w:style w:type="character" w:customStyle="1" w:styleId="descriptionblock">
    <w:name w:val="description block"/>
    <w:basedOn w:val="DefaultParagraphFont"/>
    <w:rsid w:val="005F3884"/>
  </w:style>
  <w:style w:type="character" w:customStyle="1" w:styleId="detailsboxblock">
    <w:name w:val="detailsbox block"/>
    <w:basedOn w:val="DefaultParagraphFont"/>
    <w:rsid w:val="005F3884"/>
  </w:style>
  <w:style w:type="character" w:customStyle="1" w:styleId="Char3">
    <w:name w:val="Char3"/>
    <w:rsid w:val="005F3884"/>
    <w:rPr>
      <w:rFonts w:ascii="Arial" w:hAnsi="Arial" w:cs="Arial" w:hint="default"/>
      <w:bCs/>
      <w:u w:val="thick"/>
      <w:lang w:val="en-US" w:eastAsia="en-US" w:bidi="ar-SA"/>
    </w:rPr>
  </w:style>
  <w:style w:type="character" w:customStyle="1" w:styleId="texto11">
    <w:name w:val="texto11"/>
    <w:rsid w:val="005F3884"/>
    <w:rPr>
      <w:rFonts w:ascii="Arial" w:hAnsi="Arial" w:cs="Arial" w:hint="default"/>
      <w:b w:val="0"/>
      <w:bCs w:val="0"/>
      <w:i w:val="0"/>
      <w:iCs w:val="0"/>
      <w:caps w:val="0"/>
      <w:color w:val="000000"/>
      <w:sz w:val="26"/>
      <w:szCs w:val="26"/>
    </w:rPr>
  </w:style>
  <w:style w:type="character" w:customStyle="1" w:styleId="CardTagChar">
    <w:name w:val="Card Tag Char"/>
    <w:rsid w:val="005F3884"/>
    <w:rPr>
      <w:rFonts w:ascii="Arial Narrow" w:hAnsi="Arial Narrow" w:hint="default"/>
      <w:b/>
      <w:bCs w:val="0"/>
      <w:sz w:val="24"/>
      <w:szCs w:val="24"/>
      <w:lang w:val="en-US" w:eastAsia="en-US" w:bidi="ar-SA"/>
    </w:rPr>
  </w:style>
  <w:style w:type="character" w:customStyle="1" w:styleId="DebateCiteCharCharChar">
    <w:name w:val="Debate Cite Char Char Char"/>
    <w:rsid w:val="005F3884"/>
    <w:rPr>
      <w:b/>
      <w:bCs w:val="0"/>
      <w:sz w:val="32"/>
      <w:szCs w:val="32"/>
      <w:lang w:val="en-US" w:eastAsia="en-US" w:bidi="ar-SA"/>
    </w:rPr>
  </w:style>
  <w:style w:type="character" w:customStyle="1" w:styleId="TagChar3">
    <w:name w:val="Tag Char3"/>
    <w:rsid w:val="005F3884"/>
    <w:rPr>
      <w:rFonts w:ascii="Palatino Linotype" w:hAnsi="Palatino Linotype" w:hint="default"/>
      <w:b/>
      <w:bCs w:val="0"/>
      <w:sz w:val="24"/>
      <w:szCs w:val="24"/>
      <w:lang w:val="en-US" w:eastAsia="en-US" w:bidi="ar-SA"/>
    </w:rPr>
  </w:style>
  <w:style w:type="character" w:customStyle="1" w:styleId="Style10ptBold">
    <w:name w:val="Style 10 pt Bold"/>
    <w:rsid w:val="005F3884"/>
    <w:rPr>
      <w:b/>
      <w:bCs/>
      <w:sz w:val="20"/>
    </w:rPr>
  </w:style>
  <w:style w:type="character" w:customStyle="1" w:styleId="text9">
    <w:name w:val="text9"/>
    <w:basedOn w:val="DefaultParagraphFont"/>
    <w:rsid w:val="005F3884"/>
  </w:style>
  <w:style w:type="character" w:customStyle="1" w:styleId="text21">
    <w:name w:val="text21"/>
    <w:basedOn w:val="DefaultParagraphFont"/>
    <w:rsid w:val="005F3884"/>
  </w:style>
  <w:style w:type="character" w:customStyle="1" w:styleId="text19">
    <w:name w:val="text19"/>
    <w:basedOn w:val="DefaultParagraphFont"/>
    <w:rsid w:val="005F3884"/>
  </w:style>
  <w:style w:type="character" w:customStyle="1" w:styleId="term2">
    <w:name w:val="term2"/>
    <w:rsid w:val="005F3884"/>
    <w:rPr>
      <w:b/>
      <w:bCs/>
    </w:rPr>
  </w:style>
  <w:style w:type="character" w:customStyle="1" w:styleId="pmterms12">
    <w:name w:val="pmterms12"/>
    <w:rsid w:val="005F3884"/>
    <w:rPr>
      <w:b/>
      <w:bCs/>
      <w:i w:val="0"/>
      <w:iCs w:val="0"/>
      <w:color w:val="000000"/>
    </w:rPr>
  </w:style>
  <w:style w:type="character" w:customStyle="1" w:styleId="ToReadChar">
    <w:name w:val="To Read Char"/>
    <w:rsid w:val="005F3884"/>
    <w:rPr>
      <w:rFonts w:ascii="Verdana" w:hAnsi="Verdana" w:hint="default"/>
      <w:b/>
      <w:bCs w:val="0"/>
      <w:szCs w:val="24"/>
      <w:u w:val="single"/>
      <w:lang w:val="en-US" w:eastAsia="en-US" w:bidi="ar-SA"/>
    </w:rPr>
  </w:style>
  <w:style w:type="character" w:customStyle="1" w:styleId="ToReadCharChar">
    <w:name w:val="To Read Char Char"/>
    <w:rsid w:val="005F3884"/>
    <w:rPr>
      <w:rFonts w:ascii="Verdana" w:hAnsi="Verdana" w:hint="default"/>
      <w:b/>
      <w:bCs w:val="0"/>
      <w:szCs w:val="24"/>
      <w:u w:val="single"/>
      <w:lang w:val="en-US" w:eastAsia="en-US" w:bidi="ar-SA"/>
    </w:rPr>
  </w:style>
  <w:style w:type="character" w:customStyle="1" w:styleId="bio">
    <w:name w:val="bio"/>
    <w:basedOn w:val="DefaultParagraphFont"/>
    <w:rsid w:val="005F3884"/>
  </w:style>
  <w:style w:type="character" w:customStyle="1" w:styleId="storytextstyle">
    <w:name w:val="storytextstyle"/>
    <w:basedOn w:val="DefaultParagraphFont"/>
    <w:rsid w:val="005F3884"/>
  </w:style>
  <w:style w:type="character" w:customStyle="1" w:styleId="cardunderlinedCharChar">
    <w:name w:val="card underlined Char Char"/>
    <w:rsid w:val="005F3884"/>
    <w:rPr>
      <w:rFonts w:ascii="Arial" w:hAnsi="Arial" w:cs="Arial" w:hint="default"/>
      <w:sz w:val="22"/>
      <w:szCs w:val="24"/>
      <w:u w:val="single"/>
      <w:lang w:val="en-US" w:eastAsia="en-US" w:bidi="ar-SA"/>
    </w:rPr>
  </w:style>
  <w:style w:type="character" w:customStyle="1" w:styleId="Style2Char0">
    <w:name w:val="Style2 Char"/>
    <w:rsid w:val="005F3884"/>
    <w:rPr>
      <w:rFonts w:ascii="Book Antiqua" w:hAnsi="Book Antiqua" w:hint="default"/>
      <w:u w:val="thick"/>
      <w:lang w:val="en-US" w:eastAsia="en-US" w:bidi="ar-SA"/>
    </w:rPr>
  </w:style>
  <w:style w:type="character" w:customStyle="1" w:styleId="Style2Char1">
    <w:name w:val="Style2 Char1"/>
    <w:rsid w:val="005F3884"/>
    <w:rPr>
      <w:rFonts w:ascii="Book Antiqua" w:hAnsi="Book Antiqua" w:hint="default"/>
      <w:szCs w:val="24"/>
      <w:u w:val="thick"/>
      <w:lang w:val="en-US" w:eastAsia="en-US" w:bidi="ar-SA"/>
    </w:rPr>
  </w:style>
  <w:style w:type="character" w:customStyle="1" w:styleId="articlehead21">
    <w:name w:val="articlehead21"/>
    <w:rsid w:val="005F3884"/>
    <w:rPr>
      <w:rFonts w:ascii="Arial" w:hAnsi="Arial" w:cs="Arial" w:hint="default"/>
      <w:b/>
      <w:bCs/>
      <w:color w:val="660000"/>
      <w:sz w:val="20"/>
      <w:szCs w:val="20"/>
    </w:rPr>
  </w:style>
  <w:style w:type="character" w:customStyle="1" w:styleId="TagCiteChar1">
    <w:name w:val="Tag/Cite Char1"/>
    <w:rsid w:val="005F3884"/>
    <w:rPr>
      <w:b/>
      <w:bCs w:val="0"/>
      <w:lang w:val="en-US" w:eastAsia="en-US" w:bidi="ar-SA"/>
    </w:rPr>
  </w:style>
  <w:style w:type="character" w:customStyle="1" w:styleId="goohl2">
    <w:name w:val="goohl2"/>
    <w:basedOn w:val="DefaultParagraphFont"/>
    <w:rsid w:val="005F3884"/>
  </w:style>
  <w:style w:type="character" w:customStyle="1" w:styleId="CardCharChar0">
    <w:name w:val="Card Char Char"/>
    <w:rsid w:val="005F3884"/>
    <w:rPr>
      <w:lang w:val="en-US" w:eastAsia="en-US" w:bidi="ar-SA"/>
    </w:rPr>
  </w:style>
  <w:style w:type="character" w:customStyle="1" w:styleId="BriefTitle1Char">
    <w:name w:val="Brief Title 1 Char"/>
    <w:rsid w:val="005F3884"/>
    <w:rPr>
      <w:b/>
      <w:bCs w:val="0"/>
      <w:u w:val="single"/>
      <w:lang w:val="en-US" w:eastAsia="en-US" w:bidi="ar-SA"/>
    </w:rPr>
  </w:style>
  <w:style w:type="character" w:customStyle="1" w:styleId="TagCiteCharChar">
    <w:name w:val="Tag/Cite Char Char"/>
    <w:rsid w:val="005F3884"/>
    <w:rPr>
      <w:b/>
      <w:bCs w:val="0"/>
      <w:lang w:val="en-US" w:eastAsia="en-US" w:bidi="ar-SA"/>
    </w:rPr>
  </w:style>
  <w:style w:type="character" w:customStyle="1" w:styleId="btx">
    <w:name w:val="btx"/>
    <w:basedOn w:val="DefaultParagraphFont"/>
    <w:rsid w:val="005F3884"/>
  </w:style>
  <w:style w:type="character" w:customStyle="1" w:styleId="CardChar10">
    <w:name w:val="Card Char1"/>
    <w:rsid w:val="005F3884"/>
    <w:rPr>
      <w:lang w:val="en-US" w:eastAsia="en-US" w:bidi="ar-SA"/>
    </w:rPr>
  </w:style>
  <w:style w:type="character" w:customStyle="1" w:styleId="prodgeneral1">
    <w:name w:val="prodgeneral1"/>
    <w:rsid w:val="005F3884"/>
    <w:rPr>
      <w:rFonts w:ascii="Verdana" w:hAnsi="Verdana" w:hint="default"/>
      <w:b w:val="0"/>
      <w:bCs w:val="0"/>
      <w:caps w:val="0"/>
      <w:color w:val="000000"/>
      <w:spacing w:val="0"/>
      <w:sz w:val="16"/>
      <w:szCs w:val="16"/>
    </w:rPr>
  </w:style>
  <w:style w:type="character" w:customStyle="1" w:styleId="summary1">
    <w:name w:val="summary1"/>
    <w:rsid w:val="005F3884"/>
    <w:rPr>
      <w:rFonts w:ascii="Arial" w:hAnsi="Arial" w:cs="Arial" w:hint="default"/>
      <w:sz w:val="18"/>
      <w:szCs w:val="18"/>
    </w:rPr>
  </w:style>
  <w:style w:type="character" w:customStyle="1" w:styleId="text3">
    <w:name w:val="text3"/>
    <w:basedOn w:val="DefaultParagraphFont"/>
    <w:rsid w:val="005F3884"/>
  </w:style>
  <w:style w:type="character" w:customStyle="1" w:styleId="cardtextsmallChar">
    <w:name w:val="card text small Char"/>
    <w:rsid w:val="005F3884"/>
    <w:rPr>
      <w:rFonts w:ascii="Arial Narrow" w:hAnsi="Arial Narrow" w:hint="default"/>
      <w:sz w:val="16"/>
      <w:szCs w:val="24"/>
      <w:lang w:val="en-US" w:eastAsia="en-US" w:bidi="ar-SA"/>
    </w:rPr>
  </w:style>
  <w:style w:type="character" w:customStyle="1" w:styleId="countrytitle1">
    <w:name w:val="countrytitle1"/>
    <w:rsid w:val="005F3884"/>
    <w:rPr>
      <w:rFonts w:ascii="Verdana" w:hAnsi="Verdana" w:hint="default"/>
      <w:b/>
      <w:bCs/>
      <w:color w:val="293643"/>
      <w:sz w:val="24"/>
      <w:szCs w:val="24"/>
    </w:rPr>
  </w:style>
  <w:style w:type="character" w:customStyle="1" w:styleId="storyheader1">
    <w:name w:val="storyheader1"/>
    <w:rsid w:val="005F3884"/>
    <w:rPr>
      <w:rFonts w:ascii="Verdana" w:hAnsi="Verdana" w:hint="default"/>
      <w:b/>
      <w:bCs/>
      <w:color w:val="000000"/>
      <w:sz w:val="21"/>
      <w:szCs w:val="21"/>
    </w:rPr>
  </w:style>
  <w:style w:type="character" w:customStyle="1" w:styleId="cardunderlinedChar0">
    <w:name w:val="card underlined Char"/>
    <w:rsid w:val="005F3884"/>
    <w:rPr>
      <w:rFonts w:ascii="Arial" w:hAnsi="Arial" w:cs="Arial" w:hint="default"/>
      <w:sz w:val="22"/>
      <w:szCs w:val="24"/>
      <w:u w:val="single"/>
      <w:lang w:val="en-US" w:eastAsia="en-US" w:bidi="ar-SA"/>
    </w:rPr>
  </w:style>
  <w:style w:type="character" w:customStyle="1" w:styleId="article1">
    <w:name w:val="article1"/>
    <w:rsid w:val="005F3884"/>
    <w:rPr>
      <w:rFonts w:ascii="Verdana" w:hAnsi="Verdana" w:hint="default"/>
      <w:color w:val="333333"/>
      <w:sz w:val="16"/>
      <w:szCs w:val="16"/>
    </w:rPr>
  </w:style>
  <w:style w:type="character" w:customStyle="1" w:styleId="story-posted-date1">
    <w:name w:val="story-posted-date1"/>
    <w:rsid w:val="005F3884"/>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5F3884"/>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5F3884"/>
  </w:style>
  <w:style w:type="character" w:customStyle="1" w:styleId="textmedium">
    <w:name w:val="textmedium"/>
    <w:basedOn w:val="DefaultParagraphFont"/>
    <w:rsid w:val="005F3884"/>
  </w:style>
  <w:style w:type="character" w:customStyle="1" w:styleId="citation1">
    <w:name w:val="citation1"/>
    <w:rsid w:val="005F3884"/>
    <w:rPr>
      <w:rFonts w:ascii="Verdana" w:hAnsi="Verdana" w:hint="default"/>
      <w:sz w:val="17"/>
      <w:szCs w:val="17"/>
    </w:rPr>
  </w:style>
  <w:style w:type="character" w:customStyle="1" w:styleId="hithighlite">
    <w:name w:val="hithighlite"/>
    <w:basedOn w:val="DefaultParagraphFont"/>
    <w:rsid w:val="005F3884"/>
  </w:style>
  <w:style w:type="character" w:customStyle="1" w:styleId="articlecontent">
    <w:name w:val="articlecontent"/>
    <w:basedOn w:val="DefaultParagraphFont"/>
    <w:rsid w:val="005F3884"/>
  </w:style>
  <w:style w:type="character" w:customStyle="1" w:styleId="fource1">
    <w:name w:val="fource1"/>
    <w:rsid w:val="005F3884"/>
    <w:rPr>
      <w:sz w:val="34"/>
      <w:szCs w:val="34"/>
    </w:rPr>
  </w:style>
  <w:style w:type="character" w:customStyle="1" w:styleId="LanguageStrikeChar">
    <w:name w:val="Language Strike Char"/>
    <w:rsid w:val="005F3884"/>
    <w:rPr>
      <w:rFonts w:ascii="Arial Narrow" w:hAnsi="Arial Narrow" w:hint="default"/>
      <w:strike/>
      <w:szCs w:val="24"/>
      <w:lang w:val="en-US" w:eastAsia="en-US" w:bidi="ar-SA"/>
    </w:rPr>
  </w:style>
  <w:style w:type="character" w:customStyle="1" w:styleId="normal11">
    <w:name w:val="normal1"/>
    <w:basedOn w:val="DefaultParagraphFont"/>
    <w:rsid w:val="005F3884"/>
  </w:style>
  <w:style w:type="character" w:customStyle="1" w:styleId="ds">
    <w:name w:val="ds"/>
    <w:basedOn w:val="DefaultParagraphFont"/>
    <w:rsid w:val="005F3884"/>
  </w:style>
  <w:style w:type="character" w:customStyle="1" w:styleId="UnderliningChar1">
    <w:name w:val="Underlining Char1"/>
    <w:rsid w:val="005F3884"/>
    <w:rPr>
      <w:rFonts w:ascii="Arial Narrow" w:hAnsi="Arial Narrow" w:hint="default"/>
      <w:szCs w:val="24"/>
      <w:u w:val="single"/>
      <w:lang w:val="en-US" w:eastAsia="en-US" w:bidi="ar-SA"/>
    </w:rPr>
  </w:style>
  <w:style w:type="character" w:customStyle="1" w:styleId="UnderliningChar2">
    <w:name w:val="Underlining Char2"/>
    <w:rsid w:val="005F3884"/>
    <w:rPr>
      <w:rFonts w:ascii="Arial Narrow" w:hAnsi="Arial Narrow" w:hint="default"/>
      <w:szCs w:val="24"/>
      <w:u w:val="single"/>
      <w:lang w:val="en-US" w:eastAsia="en-US" w:bidi="ar-SA"/>
    </w:rPr>
  </w:style>
  <w:style w:type="character" w:customStyle="1" w:styleId="MicroTextChar1">
    <w:name w:val="MicroText Char1"/>
    <w:rsid w:val="005F3884"/>
    <w:rPr>
      <w:rFonts w:ascii="Arial Narrow" w:hAnsi="Arial Narrow" w:hint="default"/>
      <w:sz w:val="12"/>
      <w:szCs w:val="24"/>
      <w:lang w:val="en-US" w:eastAsia="en-US" w:bidi="ar-SA"/>
    </w:rPr>
  </w:style>
  <w:style w:type="character" w:customStyle="1" w:styleId="DefaultPara">
    <w:name w:val="Default Para"/>
    <w:rsid w:val="005F3884"/>
    <w:rPr>
      <w:sz w:val="20"/>
    </w:rPr>
  </w:style>
  <w:style w:type="character" w:customStyle="1" w:styleId="SYSHYPERTEXT">
    <w:name w:val="SYS_HYPERTEXT"/>
    <w:rsid w:val="005F3884"/>
    <w:rPr>
      <w:color w:val="0000FF"/>
      <w:u w:val="single"/>
    </w:rPr>
  </w:style>
  <w:style w:type="character" w:customStyle="1" w:styleId="Hyperlink1">
    <w:name w:val="Hyperlink1"/>
    <w:rsid w:val="005F3884"/>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5F3884"/>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5F3884"/>
    <w:rPr>
      <w:rFonts w:ascii="Arial Narrow" w:hAnsi="Arial Narrow" w:hint="default"/>
      <w:noProof w:val="0"/>
      <w:szCs w:val="24"/>
      <w:u w:val="single"/>
      <w:lang w:val="en-US" w:eastAsia="en-US" w:bidi="ar-SA"/>
    </w:rPr>
  </w:style>
  <w:style w:type="character" w:customStyle="1" w:styleId="BlockHeading1Char">
    <w:name w:val="Block Heading 1 Char"/>
    <w:rsid w:val="005F3884"/>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5F3884"/>
    <w:rPr>
      <w:b/>
      <w:bCs w:val="0"/>
      <w:sz w:val="24"/>
      <w:szCs w:val="24"/>
      <w:u w:val="single"/>
      <w:lang w:val="en-US" w:eastAsia="en-US" w:bidi="ar-SA"/>
    </w:rPr>
  </w:style>
  <w:style w:type="character" w:customStyle="1" w:styleId="StyleTagTimesNewRomanChar">
    <w:name w:val="Style Tag + Times New Roman Char"/>
    <w:rsid w:val="005F3884"/>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5F3884"/>
    <w:rPr>
      <w:rFonts w:ascii="Arial Narrow" w:hAnsi="Arial Narrow" w:cs="Arial" w:hint="default"/>
      <w:b/>
      <w:bCs/>
      <w:iCs/>
      <w:sz w:val="24"/>
      <w:szCs w:val="28"/>
      <w:lang w:val="en-US" w:eastAsia="en-US" w:bidi="ar-SA"/>
    </w:rPr>
  </w:style>
  <w:style w:type="character" w:customStyle="1" w:styleId="UnderliningCharChar">
    <w:name w:val="Underlining Char Char"/>
    <w:rsid w:val="005F3884"/>
    <w:rPr>
      <w:rFonts w:ascii="Arial Narrow" w:hAnsi="Arial Narrow" w:hint="default"/>
      <w:szCs w:val="24"/>
      <w:u w:val="single"/>
      <w:lang w:val="en-US" w:eastAsia="en-US" w:bidi="ar-SA"/>
    </w:rPr>
  </w:style>
  <w:style w:type="character" w:customStyle="1" w:styleId="StyleArialNarrow12ptBold">
    <w:name w:val="Style Arial Narrow 12 pt Bold"/>
    <w:rsid w:val="005F3884"/>
    <w:rPr>
      <w:rFonts w:ascii="Arial Narrow" w:hAnsi="Arial Narrow" w:hint="default"/>
      <w:b/>
      <w:bCs/>
      <w:sz w:val="24"/>
    </w:rPr>
  </w:style>
  <w:style w:type="character" w:customStyle="1" w:styleId="Style1CharChar">
    <w:name w:val="Style1 Char Char"/>
    <w:rsid w:val="005F3884"/>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5F3884"/>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5F3884"/>
    <w:rPr>
      <w:u w:val="single"/>
    </w:rPr>
  </w:style>
  <w:style w:type="character" w:customStyle="1" w:styleId="UnderlinedCharChar1">
    <w:name w:val="Underlined Char Char1"/>
    <w:rsid w:val="005F3884"/>
    <w:rPr>
      <w:rFonts w:ascii="Bell MT" w:eastAsia="Times New Roman" w:hAnsi="Bell MT" w:hint="default"/>
      <w:bCs/>
      <w:iCs/>
      <w:sz w:val="22"/>
      <w:u w:val="single"/>
    </w:rPr>
  </w:style>
  <w:style w:type="character" w:customStyle="1" w:styleId="Heading2CharChar2">
    <w:name w:val="Heading 2 Char Char2"/>
    <w:rsid w:val="005F3884"/>
    <w:rPr>
      <w:rFonts w:ascii="Arial" w:hAnsi="Arial" w:cs="Arial" w:hint="default"/>
      <w:b/>
      <w:bCs/>
      <w:iCs/>
      <w:sz w:val="22"/>
      <w:szCs w:val="28"/>
      <w:lang w:val="en-US" w:eastAsia="en-US" w:bidi="ar-SA"/>
    </w:rPr>
  </w:style>
  <w:style w:type="character" w:customStyle="1" w:styleId="doctitle">
    <w:name w:val="doctitle"/>
    <w:rsid w:val="005F3884"/>
  </w:style>
  <w:style w:type="character" w:customStyle="1" w:styleId="cardtext-underlined0">
    <w:name w:val="card text- underlined"/>
    <w:rsid w:val="005F3884"/>
    <w:rPr>
      <w:rFonts w:ascii="Garamond" w:hAnsi="Garamond" w:hint="default"/>
      <w:u w:val="single"/>
    </w:rPr>
  </w:style>
  <w:style w:type="character" w:customStyle="1" w:styleId="BodyText1">
    <w:name w:val="Body Text1"/>
    <w:basedOn w:val="DefaultParagraphFont"/>
    <w:rsid w:val="005F3884"/>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5F3884"/>
  </w:style>
  <w:style w:type="character" w:customStyle="1" w:styleId="BriefTitleChar">
    <w:name w:val="Brief Title Char"/>
    <w:basedOn w:val="DefaultParagraphFont"/>
    <w:rsid w:val="005F3884"/>
    <w:rPr>
      <w:b/>
      <w:bCs w:val="0"/>
      <w:sz w:val="24"/>
      <w:szCs w:val="24"/>
      <w:u w:val="single"/>
      <w:lang w:val="en-US" w:eastAsia="en-US" w:bidi="ar-SA"/>
    </w:rPr>
  </w:style>
  <w:style w:type="character" w:customStyle="1" w:styleId="BriefTitle2Char">
    <w:name w:val="Brief Title 2 Char"/>
    <w:basedOn w:val="BriefTitleChar"/>
    <w:rsid w:val="005F3884"/>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5F3884"/>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5F3884"/>
    <w:rPr>
      <w:rFonts w:ascii="Georgia" w:hAnsi="Georgia" w:hint="default"/>
      <w:b/>
      <w:bCs w:val="0"/>
      <w:sz w:val="24"/>
    </w:rPr>
  </w:style>
  <w:style w:type="character" w:customStyle="1" w:styleId="Emphasis20">
    <w:name w:val="Emphasis 2"/>
    <w:uiPriority w:val="1"/>
    <w:qFormat/>
    <w:rsid w:val="005F3884"/>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5F3884"/>
    <w:rPr>
      <w:rFonts w:ascii="AGaramond" w:hAnsi="AGaramond" w:cs="AGaramond" w:hint="default"/>
      <w:color w:val="211D1E"/>
      <w:sz w:val="14"/>
      <w:szCs w:val="14"/>
    </w:rPr>
  </w:style>
  <w:style w:type="character" w:customStyle="1" w:styleId="CharacterStyle2">
    <w:name w:val="Character Style 2"/>
    <w:uiPriority w:val="99"/>
    <w:rsid w:val="005F3884"/>
    <w:rPr>
      <w:sz w:val="20"/>
      <w:szCs w:val="20"/>
    </w:rPr>
  </w:style>
  <w:style w:type="character" w:customStyle="1" w:styleId="cross-head">
    <w:name w:val="cross-head"/>
    <w:rsid w:val="005F3884"/>
  </w:style>
  <w:style w:type="character" w:customStyle="1" w:styleId="dateline">
    <w:name w:val="dateline"/>
    <w:rsid w:val="005F3884"/>
  </w:style>
  <w:style w:type="character" w:customStyle="1" w:styleId="Subtitle1">
    <w:name w:val="Subtitle1"/>
    <w:rsid w:val="005F3884"/>
  </w:style>
  <w:style w:type="character" w:customStyle="1" w:styleId="metaorigin">
    <w:name w:val="meta_origin"/>
    <w:rsid w:val="005F3884"/>
  </w:style>
  <w:style w:type="character" w:customStyle="1" w:styleId="mandelbrotrefrag">
    <w:name w:val="mandelbrot_refrag"/>
    <w:rsid w:val="005F3884"/>
  </w:style>
  <w:style w:type="character" w:customStyle="1" w:styleId="eminfo">
    <w:name w:val="eminfo"/>
    <w:rsid w:val="005F3884"/>
  </w:style>
  <w:style w:type="character" w:customStyle="1" w:styleId="emhighlight">
    <w:name w:val="emhighlight"/>
    <w:rsid w:val="005F3884"/>
  </w:style>
  <w:style w:type="character" w:customStyle="1" w:styleId="name">
    <w:name w:val="name"/>
    <w:rsid w:val="005F3884"/>
  </w:style>
  <w:style w:type="character" w:customStyle="1" w:styleId="tkrname">
    <w:name w:val="tkrname"/>
    <w:rsid w:val="005F3884"/>
  </w:style>
  <w:style w:type="character" w:customStyle="1" w:styleId="tkrchange">
    <w:name w:val="tkrchange"/>
    <w:rsid w:val="005F3884"/>
  </w:style>
  <w:style w:type="character" w:customStyle="1" w:styleId="source-org">
    <w:name w:val="source-org"/>
    <w:rsid w:val="005F3884"/>
  </w:style>
  <w:style w:type="character" w:customStyle="1" w:styleId="updated">
    <w:name w:val="updated"/>
    <w:rsid w:val="005F3884"/>
  </w:style>
  <w:style w:type="character" w:customStyle="1" w:styleId="last">
    <w:name w:val="last"/>
    <w:rsid w:val="005F3884"/>
  </w:style>
  <w:style w:type="character" w:customStyle="1" w:styleId="Style11ptBoldUnderline1">
    <w:name w:val="Style 11 pt Bold Underline1"/>
    <w:rsid w:val="005F3884"/>
    <w:rPr>
      <w:b/>
      <w:bCs/>
      <w:sz w:val="20"/>
      <w:u w:val="single"/>
    </w:rPr>
  </w:style>
  <w:style w:type="character" w:customStyle="1" w:styleId="StyleStyleunderlineBold11pt">
    <w:name w:val="Style Style underline + Bold + 11 pt"/>
    <w:rsid w:val="005F3884"/>
    <w:rPr>
      <w:bCs/>
      <w:sz w:val="20"/>
      <w:u w:val="single"/>
    </w:rPr>
  </w:style>
  <w:style w:type="character" w:customStyle="1" w:styleId="StyleunderlineAsianTimesNewRomanBold">
    <w:name w:val="Style underline + (Asian) Times New Roman Bold"/>
    <w:rsid w:val="005F3884"/>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5F3884"/>
    <w:rPr>
      <w:b/>
      <w:bCs/>
      <w:sz w:val="20"/>
      <w:u w:val="single"/>
      <w:bdr w:val="single" w:sz="4" w:space="0" w:color="auto" w:frame="1"/>
    </w:rPr>
  </w:style>
  <w:style w:type="character" w:customStyle="1" w:styleId="A5">
    <w:name w:val="A5"/>
    <w:uiPriority w:val="99"/>
    <w:rsid w:val="005F3884"/>
    <w:rPr>
      <w:rFonts w:ascii="Times New Roman" w:hAnsi="Times New Roman" w:cs="Times New Roman" w:hint="default"/>
      <w:color w:val="000000"/>
      <w:sz w:val="13"/>
      <w:szCs w:val="13"/>
    </w:rPr>
  </w:style>
  <w:style w:type="character" w:customStyle="1" w:styleId="quotepeekbase">
    <w:name w:val="quotepeekbase"/>
    <w:rsid w:val="005F3884"/>
  </w:style>
  <w:style w:type="character" w:customStyle="1" w:styleId="cardChar11">
    <w:name w:val="card Char1"/>
    <w:rsid w:val="005F3884"/>
    <w:rPr>
      <w:rFonts w:ascii="Calibri" w:eastAsia="Calibri" w:hAnsi="Calibri" w:cs="Calibri" w:hint="default"/>
      <w:sz w:val="24"/>
      <w:szCs w:val="22"/>
      <w:lang w:val="x-none" w:eastAsia="x-none"/>
    </w:rPr>
  </w:style>
  <w:style w:type="character" w:customStyle="1" w:styleId="NormalCard">
    <w:name w:val="Normal Card"/>
    <w:uiPriority w:val="1"/>
    <w:qFormat/>
    <w:rsid w:val="005F3884"/>
    <w:rPr>
      <w:rFonts w:ascii="Times New Roman" w:hAnsi="Times New Roman" w:cs="Times New Roman" w:hint="default"/>
      <w:sz w:val="24"/>
    </w:rPr>
  </w:style>
  <w:style w:type="character" w:customStyle="1" w:styleId="HighlightedUnderline0">
    <w:name w:val="Highlighted Underline"/>
    <w:uiPriority w:val="1"/>
    <w:qFormat/>
    <w:rsid w:val="005F3884"/>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5F3884"/>
    <w:rPr>
      <w:rFonts w:ascii="Times New Roman" w:hAnsi="Times New Roman" w:cs="Times New Roman" w:hint="default"/>
      <w:sz w:val="16"/>
      <w:szCs w:val="16"/>
    </w:rPr>
  </w:style>
  <w:style w:type="character" w:customStyle="1" w:styleId="timebox">
    <w:name w:val="timebox"/>
    <w:rsid w:val="005F3884"/>
  </w:style>
  <w:style w:type="character" w:customStyle="1" w:styleId="Heading2Subtext">
    <w:name w:val="Heading 2 Subtext"/>
    <w:rsid w:val="005F3884"/>
    <w:rPr>
      <w:rFonts w:ascii="Times New Roman" w:hAnsi="Times New Roman" w:cs="Times New Roman" w:hint="default"/>
      <w:sz w:val="16"/>
    </w:rPr>
  </w:style>
  <w:style w:type="character" w:customStyle="1" w:styleId="-SmallText-">
    <w:name w:val="-Small Text-"/>
    <w:rsid w:val="005F3884"/>
    <w:rPr>
      <w:rFonts w:ascii="Garamond" w:hAnsi="Garamond" w:hint="default"/>
      <w:sz w:val="16"/>
    </w:rPr>
  </w:style>
  <w:style w:type="character" w:customStyle="1" w:styleId="label">
    <w:name w:val="label"/>
    <w:rsid w:val="005F3884"/>
  </w:style>
  <w:style w:type="character" w:customStyle="1" w:styleId="BoldUnderlineCharChar">
    <w:name w:val="BoldUnderline Char Char"/>
    <w:rsid w:val="005F3884"/>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5F3884"/>
  </w:style>
  <w:style w:type="character" w:customStyle="1" w:styleId="FontStyle477">
    <w:name w:val="Font Style477"/>
    <w:basedOn w:val="DefaultParagraphFont"/>
    <w:uiPriority w:val="99"/>
    <w:rsid w:val="005F3884"/>
    <w:rPr>
      <w:rFonts w:ascii="Times New Roman" w:hAnsi="Times New Roman" w:cs="Times New Roman" w:hint="default"/>
      <w:sz w:val="18"/>
      <w:szCs w:val="18"/>
    </w:rPr>
  </w:style>
  <w:style w:type="character" w:customStyle="1" w:styleId="FontStyle505">
    <w:name w:val="Font Style505"/>
    <w:basedOn w:val="DefaultParagraphFont"/>
    <w:uiPriority w:val="99"/>
    <w:rsid w:val="005F3884"/>
    <w:rPr>
      <w:rFonts w:ascii="Times New Roman" w:hAnsi="Times New Roman" w:cs="Times New Roman" w:hint="default"/>
      <w:sz w:val="18"/>
      <w:szCs w:val="18"/>
    </w:rPr>
  </w:style>
  <w:style w:type="character" w:customStyle="1" w:styleId="FontStyle514">
    <w:name w:val="Font Style514"/>
    <w:basedOn w:val="DefaultParagraphFont"/>
    <w:uiPriority w:val="99"/>
    <w:rsid w:val="005F3884"/>
    <w:rPr>
      <w:rFonts w:ascii="Times New Roman" w:hAnsi="Times New Roman" w:cs="Times New Roman" w:hint="default"/>
      <w:sz w:val="14"/>
      <w:szCs w:val="14"/>
    </w:rPr>
  </w:style>
  <w:style w:type="character" w:customStyle="1" w:styleId="FontStyle500">
    <w:name w:val="Font Style500"/>
    <w:basedOn w:val="DefaultParagraphFont"/>
    <w:uiPriority w:val="99"/>
    <w:rsid w:val="005F3884"/>
    <w:rPr>
      <w:rFonts w:ascii="Times New Roman" w:hAnsi="Times New Roman" w:cs="Times New Roman" w:hint="default"/>
      <w:b/>
      <w:bCs/>
      <w:sz w:val="16"/>
      <w:szCs w:val="16"/>
    </w:rPr>
  </w:style>
  <w:style w:type="character" w:customStyle="1" w:styleId="CardCite1">
    <w:name w:val="CardCite1"/>
    <w:qFormat/>
    <w:rsid w:val="005F3884"/>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5F3884"/>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5F3884"/>
    <w:rPr>
      <w:rFonts w:ascii="Times New Roman" w:hAnsi="Times New Roman" w:cs="Times New Roman" w:hint="default"/>
      <w:b/>
      <w:bCs/>
      <w:sz w:val="22"/>
      <w:szCs w:val="22"/>
    </w:rPr>
  </w:style>
  <w:style w:type="character" w:customStyle="1" w:styleId="CharacterStyle3">
    <w:name w:val="Character Style 3"/>
    <w:uiPriority w:val="99"/>
    <w:rsid w:val="005F3884"/>
    <w:rPr>
      <w:rFonts w:ascii="Bookman Old Style" w:hAnsi="Bookman Old Style" w:cs="Bookman Old Style" w:hint="default"/>
      <w:spacing w:val="-5"/>
      <w:sz w:val="18"/>
      <w:szCs w:val="18"/>
    </w:rPr>
  </w:style>
  <w:style w:type="character" w:customStyle="1" w:styleId="Style8pt1">
    <w:name w:val="Style 8 pt1"/>
    <w:rsid w:val="005F3884"/>
    <w:rPr>
      <w:rFonts w:ascii="Georgia" w:hAnsi="Georgia" w:hint="default"/>
      <w:sz w:val="16"/>
    </w:rPr>
  </w:style>
  <w:style w:type="character" w:customStyle="1" w:styleId="UnderlineStyleChar7">
    <w:name w:val="Underline Style Char7"/>
    <w:rsid w:val="005F3884"/>
    <w:rPr>
      <w:rFonts w:ascii="Garamond" w:hAnsi="Garamond" w:hint="default"/>
      <w:sz w:val="22"/>
      <w:szCs w:val="24"/>
      <w:u w:val="single"/>
      <w:lang w:val="en-US" w:eastAsia="en-US" w:bidi="ar-SA"/>
    </w:rPr>
  </w:style>
  <w:style w:type="character" w:customStyle="1" w:styleId="StyleArial6ptBold">
    <w:name w:val="Style Arial 6 pt Bold"/>
    <w:rsid w:val="005F3884"/>
    <w:rPr>
      <w:rFonts w:ascii="Arial" w:hAnsi="Arial" w:cs="Arial" w:hint="default"/>
      <w:bCs/>
      <w:sz w:val="12"/>
    </w:rPr>
  </w:style>
  <w:style w:type="character" w:customStyle="1" w:styleId="Heading2Char5">
    <w:name w:val="Heading 2 Char5"/>
    <w:rsid w:val="005F3884"/>
    <w:rPr>
      <w:rFonts w:ascii="Garamond" w:hAnsi="Garamond" w:cs="Arial" w:hint="default"/>
      <w:b/>
      <w:bCs/>
      <w:iCs/>
      <w:sz w:val="24"/>
      <w:szCs w:val="28"/>
      <w:lang w:val="en-US" w:eastAsia="en-US" w:bidi="ar-SA"/>
    </w:rPr>
  </w:style>
  <w:style w:type="character" w:customStyle="1" w:styleId="TagGreg">
    <w:name w:val="TagGreg"/>
    <w:uiPriority w:val="1"/>
    <w:qFormat/>
    <w:rsid w:val="005F3884"/>
    <w:rPr>
      <w:b/>
      <w:bCs w:val="0"/>
      <w:sz w:val="24"/>
    </w:rPr>
  </w:style>
  <w:style w:type="character" w:customStyle="1" w:styleId="StyleDebateUnderline10pt">
    <w:name w:val="Style Debate Underline + 10 pt"/>
    <w:rsid w:val="005F3884"/>
    <w:rPr>
      <w:rFonts w:ascii="Times New Roman" w:hAnsi="Times New Roman" w:cs="Times New Roman" w:hint="default"/>
      <w:sz w:val="20"/>
      <w:szCs w:val="20"/>
      <w:u w:val="single"/>
    </w:rPr>
  </w:style>
  <w:style w:type="character" w:customStyle="1" w:styleId="underlinedCharChar0">
    <w:name w:val="underlined Char Char"/>
    <w:locked/>
    <w:rsid w:val="005F3884"/>
    <w:rPr>
      <w:u w:val="single"/>
    </w:rPr>
  </w:style>
  <w:style w:type="character" w:customStyle="1" w:styleId="SourceBold">
    <w:name w:val="Source Bold"/>
    <w:rsid w:val="005F3884"/>
    <w:rPr>
      <w:rFonts w:ascii="Arial Narrow" w:hAnsi="Arial Narrow" w:hint="default"/>
      <w:b/>
      <w:bCs w:val="0"/>
      <w:strike w:val="0"/>
      <w:dstrike w:val="0"/>
      <w:sz w:val="24"/>
      <w:u w:val="none"/>
      <w:effect w:val="none"/>
    </w:rPr>
  </w:style>
  <w:style w:type="character" w:customStyle="1" w:styleId="2xBoldUnderline">
    <w:name w:val="2x_Bold_Underline"/>
    <w:rsid w:val="005F3884"/>
    <w:rPr>
      <w:b/>
      <w:bCs/>
      <w:sz w:val="24"/>
      <w:u w:val="thick"/>
    </w:rPr>
  </w:style>
  <w:style w:type="character" w:customStyle="1" w:styleId="Dottedunderline">
    <w:name w:val="Dotted underline"/>
    <w:rsid w:val="005F3884"/>
    <w:rPr>
      <w:u w:val="dotted"/>
    </w:rPr>
  </w:style>
  <w:style w:type="character" w:customStyle="1" w:styleId="readChar">
    <w:name w:val="read Char"/>
    <w:rsid w:val="005F3884"/>
    <w:rPr>
      <w:szCs w:val="22"/>
      <w:u w:val="single"/>
      <w:lang w:val="en-US" w:eastAsia="en-US" w:bidi="ar-SA"/>
    </w:rPr>
  </w:style>
  <w:style w:type="character" w:customStyle="1" w:styleId="underlining0">
    <w:name w:val="underlining"/>
    <w:rsid w:val="005F3884"/>
    <w:rPr>
      <w:u w:val="single"/>
    </w:rPr>
  </w:style>
  <w:style w:type="character" w:customStyle="1" w:styleId="btitle">
    <w:name w:val="btitle"/>
    <w:rsid w:val="005F3884"/>
  </w:style>
  <w:style w:type="character" w:customStyle="1" w:styleId="green">
    <w:name w:val="green"/>
    <w:rsid w:val="005F3884"/>
  </w:style>
  <w:style w:type="character" w:customStyle="1" w:styleId="BodyText20">
    <w:name w:val="Body Text2"/>
    <w:rsid w:val="005F388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
    <w:uiPriority w:val="99"/>
    <w:rsid w:val="005F3884"/>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5F388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5F3884"/>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5F3884"/>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5F3884"/>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5F388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5F3884"/>
    <w:rPr>
      <w:rFonts w:ascii="Sylfaen" w:hAnsi="Sylfaen" w:cs="Sylfaen" w:hint="default"/>
      <w:i/>
      <w:iCs/>
      <w:strike w:val="0"/>
      <w:dstrike w:val="0"/>
      <w:sz w:val="19"/>
      <w:szCs w:val="19"/>
      <w:u w:val="none"/>
      <w:effect w:val="none"/>
      <w:shd w:val="clear" w:color="auto" w:fill="FFFFFF"/>
    </w:rPr>
  </w:style>
  <w:style w:type="character" w:customStyle="1" w:styleId="1">
    <w:name w:val="1"/>
    <w:rsid w:val="005F3884"/>
    <w:rPr>
      <w:rFonts w:ascii="Arial" w:hAnsi="Arial" w:cs="Arial" w:hint="default"/>
      <w:bCs/>
      <w:sz w:val="20"/>
      <w:u w:val="single"/>
      <w:lang w:val="en-US" w:eastAsia="en-US" w:bidi="ar-SA"/>
    </w:rPr>
  </w:style>
  <w:style w:type="character" w:customStyle="1" w:styleId="CharChar31">
    <w:name w:val="Char Char31"/>
    <w:rsid w:val="005F3884"/>
    <w:rPr>
      <w:rFonts w:ascii="Arial" w:hAnsi="Arial" w:cs="Arial" w:hint="default"/>
      <w:b/>
      <w:bCs/>
      <w:iCs/>
      <w:lang w:val="en-US" w:eastAsia="en-US" w:bidi="ar-SA"/>
    </w:rPr>
  </w:style>
  <w:style w:type="character" w:customStyle="1" w:styleId="Subtitle2">
    <w:name w:val="Subtitle2"/>
    <w:rsid w:val="005F3884"/>
  </w:style>
  <w:style w:type="character" w:customStyle="1" w:styleId="drop">
    <w:name w:val="drop"/>
    <w:rsid w:val="005F3884"/>
  </w:style>
  <w:style w:type="character" w:customStyle="1" w:styleId="bioline">
    <w:name w:val="bioline"/>
    <w:rsid w:val="005F3884"/>
  </w:style>
  <w:style w:type="character" w:customStyle="1" w:styleId="articletitle0">
    <w:name w:val="article_title"/>
    <w:rsid w:val="005F3884"/>
  </w:style>
  <w:style w:type="character" w:customStyle="1" w:styleId="A4">
    <w:name w:val="A4"/>
    <w:uiPriority w:val="99"/>
    <w:rsid w:val="005F3884"/>
    <w:rPr>
      <w:color w:val="000000"/>
    </w:rPr>
  </w:style>
  <w:style w:type="character" w:customStyle="1" w:styleId="s2">
    <w:name w:val="s2"/>
    <w:rsid w:val="005F3884"/>
  </w:style>
  <w:style w:type="character" w:customStyle="1" w:styleId="s4">
    <w:name w:val="s4"/>
    <w:rsid w:val="005F3884"/>
  </w:style>
  <w:style w:type="character" w:customStyle="1" w:styleId="s5">
    <w:name w:val="s5"/>
    <w:rsid w:val="005F3884"/>
  </w:style>
  <w:style w:type="character" w:customStyle="1" w:styleId="cap">
    <w:name w:val="cap"/>
    <w:rsid w:val="005F3884"/>
  </w:style>
  <w:style w:type="character" w:customStyle="1" w:styleId="rightsnotice">
    <w:name w:val="rightsnotice"/>
    <w:rsid w:val="005F3884"/>
  </w:style>
  <w:style w:type="character" w:customStyle="1" w:styleId="Caption1">
    <w:name w:val="Caption1"/>
    <w:rsid w:val="005F3884"/>
  </w:style>
  <w:style w:type="character" w:customStyle="1" w:styleId="credit">
    <w:name w:val="credit"/>
    <w:rsid w:val="005F3884"/>
  </w:style>
  <w:style w:type="character" w:customStyle="1" w:styleId="scaps">
    <w:name w:val="scaps"/>
    <w:rsid w:val="005F3884"/>
  </w:style>
  <w:style w:type="character" w:customStyle="1" w:styleId="current-article">
    <w:name w:val="current-article"/>
    <w:rsid w:val="005F3884"/>
  </w:style>
  <w:style w:type="character" w:customStyle="1" w:styleId="related-current-indicator">
    <w:name w:val="related-current-indicator"/>
    <w:rsid w:val="005F3884"/>
  </w:style>
  <w:style w:type="character" w:customStyle="1" w:styleId="bylclear">
    <w:name w:val="bylclear"/>
    <w:rsid w:val="005F3884"/>
  </w:style>
  <w:style w:type="character" w:customStyle="1" w:styleId="timestamp">
    <w:name w:val="timestamp"/>
    <w:rsid w:val="005F3884"/>
  </w:style>
  <w:style w:type="character" w:customStyle="1" w:styleId="comments">
    <w:name w:val="comments"/>
    <w:rsid w:val="005F3884"/>
  </w:style>
  <w:style w:type="character" w:customStyle="1" w:styleId="essaytext">
    <w:name w:val="essaytext"/>
    <w:rsid w:val="005F3884"/>
  </w:style>
  <w:style w:type="character" w:customStyle="1" w:styleId="username">
    <w:name w:val="username"/>
    <w:rsid w:val="005F3884"/>
  </w:style>
  <w:style w:type="character" w:customStyle="1" w:styleId="toplinks">
    <w:name w:val="toplinks"/>
    <w:rsid w:val="005F3884"/>
  </w:style>
  <w:style w:type="character" w:customStyle="1" w:styleId="A3">
    <w:name w:val="A3"/>
    <w:uiPriority w:val="99"/>
    <w:rsid w:val="005F3884"/>
    <w:rPr>
      <w:rFonts w:ascii="Perpetua" w:hAnsi="Perpetua" w:cs="Perpetua" w:hint="default"/>
      <w:color w:val="000000"/>
      <w:sz w:val="15"/>
      <w:szCs w:val="15"/>
    </w:rPr>
  </w:style>
  <w:style w:type="character" w:customStyle="1" w:styleId="see">
    <w:name w:val="see"/>
    <w:rsid w:val="005F3884"/>
  </w:style>
  <w:style w:type="character" w:customStyle="1" w:styleId="first-letter">
    <w:name w:val="first-letter"/>
    <w:rsid w:val="005F3884"/>
  </w:style>
  <w:style w:type="character" w:customStyle="1" w:styleId="focusparagraph">
    <w:name w:val="focusparagraph"/>
    <w:rsid w:val="005F3884"/>
  </w:style>
  <w:style w:type="character" w:customStyle="1" w:styleId="lightblue">
    <w:name w:val="lightblue"/>
    <w:rsid w:val="005F3884"/>
  </w:style>
  <w:style w:type="character" w:customStyle="1" w:styleId="StyleUnderlineCharChar9pt">
    <w:name w:val="Style Underline Char Char + 9 pt"/>
    <w:rsid w:val="005F3884"/>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5F3884"/>
  </w:style>
  <w:style w:type="character" w:customStyle="1" w:styleId="Title10">
    <w:name w:val="Title1"/>
    <w:rsid w:val="005F3884"/>
  </w:style>
  <w:style w:type="character" w:customStyle="1" w:styleId="BoldandUnderlineCharCharCharChar">
    <w:name w:val="Bold and Underline Char Char Char Char"/>
    <w:rsid w:val="005F3884"/>
    <w:rPr>
      <w:b/>
      <w:bCs w:val="0"/>
      <w:noProof w:val="0"/>
      <w:u w:val="single"/>
      <w:lang w:val="en-US" w:eastAsia="en-US" w:bidi="ar-SA"/>
    </w:rPr>
  </w:style>
  <w:style w:type="character" w:customStyle="1" w:styleId="FontStyle29">
    <w:name w:val="Font Style29"/>
    <w:uiPriority w:val="99"/>
    <w:rsid w:val="005F3884"/>
    <w:rPr>
      <w:rFonts w:ascii="Arial" w:hAnsi="Arial" w:cs="Arial" w:hint="default"/>
      <w:sz w:val="14"/>
      <w:szCs w:val="14"/>
    </w:rPr>
  </w:style>
  <w:style w:type="character" w:customStyle="1" w:styleId="CardsUnderlined">
    <w:name w:val="Cards Underlined"/>
    <w:qFormat/>
    <w:rsid w:val="005F3884"/>
    <w:rPr>
      <w:rFonts w:ascii="Helvetica" w:hAnsi="Helvetica" w:cs="Helvetica" w:hint="default"/>
      <w:sz w:val="22"/>
      <w:szCs w:val="24"/>
      <w:u w:val="thick"/>
    </w:rPr>
  </w:style>
  <w:style w:type="character" w:customStyle="1" w:styleId="titles">
    <w:name w:val="titles"/>
    <w:rsid w:val="005F3884"/>
  </w:style>
  <w:style w:type="character" w:customStyle="1" w:styleId="articletext0">
    <w:name w:val="article_text"/>
    <w:rsid w:val="005F3884"/>
  </w:style>
  <w:style w:type="character" w:customStyle="1" w:styleId="contentauthor">
    <w:name w:val="contentauthor"/>
    <w:rsid w:val="005F3884"/>
  </w:style>
  <w:style w:type="character" w:customStyle="1" w:styleId="subarticleheader">
    <w:name w:val="subarticleheader"/>
    <w:rsid w:val="005F3884"/>
  </w:style>
  <w:style w:type="character" w:customStyle="1" w:styleId="spelle">
    <w:name w:val="spelle"/>
    <w:rsid w:val="005F3884"/>
  </w:style>
  <w:style w:type="character" w:customStyle="1" w:styleId="grame">
    <w:name w:val="grame"/>
    <w:rsid w:val="005F3884"/>
  </w:style>
  <w:style w:type="character" w:customStyle="1" w:styleId="newstitle1">
    <w:name w:val="newstitle1"/>
    <w:rsid w:val="005F3884"/>
  </w:style>
  <w:style w:type="character" w:customStyle="1" w:styleId="copy">
    <w:name w:val="copy"/>
    <w:rsid w:val="005F3884"/>
  </w:style>
  <w:style w:type="character" w:customStyle="1" w:styleId="topheadline">
    <w:name w:val="topheadline"/>
    <w:rsid w:val="005F3884"/>
  </w:style>
  <w:style w:type="character" w:customStyle="1" w:styleId="Stylereduce27pt">
    <w:name w:val="Style reduce2 + 7 pt"/>
    <w:rsid w:val="005F3884"/>
    <w:rPr>
      <w:rFonts w:ascii="Times New Roman" w:hAnsi="Times New Roman" w:cs="Arial" w:hint="default"/>
      <w:color w:val="000000"/>
      <w:sz w:val="14"/>
      <w:szCs w:val="22"/>
    </w:rPr>
  </w:style>
  <w:style w:type="character" w:customStyle="1" w:styleId="srtitle">
    <w:name w:val="srtitle"/>
    <w:rsid w:val="005F3884"/>
  </w:style>
  <w:style w:type="character" w:customStyle="1" w:styleId="st1">
    <w:name w:val="st1"/>
    <w:rsid w:val="005F3884"/>
  </w:style>
  <w:style w:type="character" w:customStyle="1" w:styleId="StyleStyleGaramond">
    <w:name w:val="Style Style Garamond +"/>
    <w:rsid w:val="005F3884"/>
    <w:rPr>
      <w:rFonts w:ascii="Garamond" w:hAnsi="Garamond" w:cs="Times New Roman" w:hint="default"/>
      <w:sz w:val="20"/>
    </w:rPr>
  </w:style>
  <w:style w:type="character" w:customStyle="1" w:styleId="quotechar0">
    <w:name w:val="quotechar"/>
    <w:rsid w:val="005F3884"/>
  </w:style>
  <w:style w:type="character" w:customStyle="1" w:styleId="boldunderline0">
    <w:name w:val="boldunderline"/>
    <w:rsid w:val="005F3884"/>
  </w:style>
  <w:style w:type="character" w:customStyle="1" w:styleId="A8">
    <w:name w:val="A8"/>
    <w:rsid w:val="005F3884"/>
    <w:rPr>
      <w:rFonts w:ascii="Scala" w:hAnsi="Scala" w:cs="Scala" w:hint="default"/>
      <w:color w:val="000000"/>
      <w:sz w:val="15"/>
      <w:szCs w:val="15"/>
    </w:rPr>
  </w:style>
  <w:style w:type="character" w:customStyle="1" w:styleId="A0">
    <w:name w:val="A0"/>
    <w:uiPriority w:val="99"/>
    <w:rsid w:val="005F3884"/>
    <w:rPr>
      <w:rFonts w:ascii="Scala" w:hAnsi="Scala" w:cs="Scala" w:hint="default"/>
      <w:color w:val="000000"/>
      <w:sz w:val="16"/>
      <w:szCs w:val="16"/>
    </w:rPr>
  </w:style>
  <w:style w:type="character" w:customStyle="1" w:styleId="Date11">
    <w:name w:val="Date11"/>
    <w:rsid w:val="005F3884"/>
  </w:style>
  <w:style w:type="character" w:customStyle="1" w:styleId="Boxout">
    <w:name w:val="Box out"/>
    <w:uiPriority w:val="1"/>
    <w:qFormat/>
    <w:rsid w:val="005F3884"/>
    <w:rPr>
      <w:rFonts w:ascii="Tahoma" w:hAnsi="Tahoma" w:cs="Tahoma" w:hint="default"/>
      <w:b/>
      <w:bCs w:val="0"/>
      <w:sz w:val="20"/>
      <w:u w:val="single"/>
      <w:bdr w:val="none" w:sz="0" w:space="0" w:color="auto" w:frame="1"/>
      <w:shd w:val="clear" w:color="auto" w:fill="A9E8F5"/>
    </w:rPr>
  </w:style>
  <w:style w:type="character" w:customStyle="1" w:styleId="metad">
    <w:name w:val="metad"/>
    <w:rsid w:val="005F3884"/>
  </w:style>
  <w:style w:type="character" w:customStyle="1" w:styleId="sifr-alternate">
    <w:name w:val="sifr-alternate"/>
    <w:rsid w:val="005F3884"/>
  </w:style>
  <w:style w:type="character" w:customStyle="1" w:styleId="justify1">
    <w:name w:val="justify1"/>
    <w:rsid w:val="005F3884"/>
  </w:style>
  <w:style w:type="character" w:customStyle="1" w:styleId="artbody1">
    <w:name w:val="art_body1"/>
    <w:rsid w:val="005F3884"/>
    <w:rPr>
      <w:rFonts w:ascii="Arial" w:hAnsi="Arial" w:cs="Arial" w:hint="default"/>
    </w:rPr>
  </w:style>
  <w:style w:type="character" w:customStyle="1" w:styleId="A1">
    <w:name w:val="A1"/>
    <w:uiPriority w:val="99"/>
    <w:rsid w:val="005F3884"/>
    <w:rPr>
      <w:rFonts w:ascii="Book Antiqua" w:hAnsi="Book Antiqua" w:cs="Book Antiqua" w:hint="default"/>
      <w:color w:val="221E1F"/>
      <w:sz w:val="22"/>
      <w:szCs w:val="22"/>
    </w:rPr>
  </w:style>
  <w:style w:type="character" w:customStyle="1" w:styleId="reality">
    <w:name w:val="reality"/>
    <w:rsid w:val="005F3884"/>
  </w:style>
  <w:style w:type="character" w:customStyle="1" w:styleId="text2">
    <w:name w:val="text2"/>
    <w:rsid w:val="005F3884"/>
  </w:style>
  <w:style w:type="character" w:customStyle="1" w:styleId="StyleUnderlineChar2CharChar11pt">
    <w:name w:val="Style Underline Char2 Char Char + 11 pt"/>
    <w:rsid w:val="005F3884"/>
    <w:rPr>
      <w:rFonts w:ascii="Times New Roman" w:hAnsi="Times New Roman" w:cs="Times New Roman" w:hint="default"/>
      <w:sz w:val="20"/>
      <w:u w:val="single"/>
    </w:rPr>
  </w:style>
  <w:style w:type="character" w:customStyle="1" w:styleId="StyleStyleBoldUnderline11pt">
    <w:name w:val="Style Style Bold Underline + 11 pt"/>
    <w:rsid w:val="005F3884"/>
    <w:rPr>
      <w:b/>
      <w:bCs/>
      <w:sz w:val="20"/>
      <w:u w:val="single"/>
    </w:rPr>
  </w:style>
  <w:style w:type="character" w:customStyle="1" w:styleId="articlehead2">
    <w:name w:val="articlehead2"/>
    <w:rsid w:val="005F3884"/>
  </w:style>
  <w:style w:type="character" w:customStyle="1" w:styleId="pronset">
    <w:name w:val="pronset"/>
    <w:rsid w:val="005F3884"/>
  </w:style>
  <w:style w:type="character" w:customStyle="1" w:styleId="prondelim">
    <w:name w:val="prondelim"/>
    <w:rsid w:val="005F3884"/>
  </w:style>
  <w:style w:type="character" w:customStyle="1" w:styleId="prontoggle">
    <w:name w:val="pron_toggle"/>
    <w:rsid w:val="005F3884"/>
  </w:style>
  <w:style w:type="character" w:customStyle="1" w:styleId="boldface">
    <w:name w:val="boldface"/>
    <w:rsid w:val="005F3884"/>
  </w:style>
  <w:style w:type="character" w:customStyle="1" w:styleId="secondary-bf">
    <w:name w:val="secondary-bf"/>
    <w:rsid w:val="005F3884"/>
  </w:style>
  <w:style w:type="table" w:styleId="ColorfulGrid-Accent1">
    <w:name w:val="Colorful Grid Accent 1"/>
    <w:basedOn w:val="TableNormal"/>
    <w:link w:val="ColorfulGrid-Accent1Char"/>
    <w:uiPriority w:val="29"/>
    <w:unhideWhenUsed/>
    <w:rsid w:val="005F3884"/>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5F3884"/>
    <w:rPr>
      <w:rFonts w:ascii="Times New Roman" w:hAnsi="Times New Roman" w:cs="Times New Roman" w:hint="default"/>
      <w:iCs/>
      <w:color w:val="000000"/>
      <w:sz w:val="16"/>
    </w:rPr>
  </w:style>
  <w:style w:type="character" w:customStyle="1" w:styleId="Boxout0">
    <w:name w:val="Boxout"/>
    <w:uiPriority w:val="1"/>
    <w:qFormat/>
    <w:rsid w:val="005F3884"/>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5F3884"/>
  </w:style>
  <w:style w:type="character" w:customStyle="1" w:styleId="pg">
    <w:name w:val="pg"/>
    <w:qFormat/>
    <w:rsid w:val="005F3884"/>
  </w:style>
  <w:style w:type="character" w:customStyle="1" w:styleId="detailtitle">
    <w:name w:val="detailtitle"/>
    <w:rsid w:val="005F3884"/>
  </w:style>
  <w:style w:type="character" w:customStyle="1" w:styleId="storydate">
    <w:name w:val="storydate"/>
    <w:rsid w:val="005F3884"/>
  </w:style>
  <w:style w:type="character" w:customStyle="1" w:styleId="preloadwrap">
    <w:name w:val="preloadwrap"/>
    <w:rsid w:val="005F3884"/>
  </w:style>
  <w:style w:type="character" w:customStyle="1" w:styleId="creditwrap">
    <w:name w:val="creditwrap"/>
    <w:rsid w:val="005F3884"/>
  </w:style>
  <w:style w:type="character" w:customStyle="1" w:styleId="DefaultChar1">
    <w:name w:val="Default Char1"/>
    <w:rsid w:val="005F3884"/>
    <w:rPr>
      <w:noProof w:val="0"/>
      <w:color w:val="000000"/>
      <w:lang w:val="en-US" w:eastAsia="en-US" w:bidi="ar-SA"/>
    </w:rPr>
  </w:style>
  <w:style w:type="character" w:customStyle="1" w:styleId="textunderlineChar0">
    <w:name w:val="text underline Char"/>
    <w:link w:val="textunderline0"/>
    <w:rsid w:val="005F3884"/>
    <w:rPr>
      <w:sz w:val="24"/>
      <w:u w:val="thick"/>
    </w:rPr>
  </w:style>
  <w:style w:type="character" w:customStyle="1" w:styleId="BoldChar">
    <w:name w:val="Bold Char"/>
    <w:rsid w:val="005F3884"/>
    <w:rPr>
      <w:rFonts w:ascii="Times New Roman" w:eastAsia="Times New Roman" w:hAnsi="Times New Roman" w:cs="Times New Roman" w:hint="default"/>
      <w:b/>
      <w:bCs w:val="0"/>
      <w:szCs w:val="24"/>
    </w:rPr>
  </w:style>
  <w:style w:type="character" w:customStyle="1" w:styleId="pmterms31">
    <w:name w:val="pmterms31"/>
    <w:rsid w:val="005F3884"/>
    <w:rPr>
      <w:b/>
      <w:bCs/>
      <w:i w:val="0"/>
      <w:iCs w:val="0"/>
      <w:color w:val="000000"/>
    </w:rPr>
  </w:style>
  <w:style w:type="character" w:customStyle="1" w:styleId="copyrightdescription">
    <w:name w:val="copyrightdescription"/>
    <w:qFormat/>
    <w:rsid w:val="005F3884"/>
  </w:style>
  <w:style w:type="character" w:customStyle="1" w:styleId="ft01">
    <w:name w:val="ft01"/>
    <w:rsid w:val="005F3884"/>
    <w:rPr>
      <w:rFonts w:ascii="Times" w:hAnsi="Times" w:cs="Times" w:hint="default"/>
      <w:color w:val="000000"/>
      <w:sz w:val="14"/>
      <w:szCs w:val="14"/>
    </w:rPr>
  </w:style>
  <w:style w:type="character" w:customStyle="1" w:styleId="ft11">
    <w:name w:val="ft11"/>
    <w:rsid w:val="005F3884"/>
    <w:rPr>
      <w:rFonts w:ascii="Times" w:hAnsi="Times" w:cs="Times" w:hint="default"/>
      <w:color w:val="000000"/>
      <w:sz w:val="17"/>
      <w:szCs w:val="17"/>
    </w:rPr>
  </w:style>
  <w:style w:type="character" w:customStyle="1" w:styleId="ft21">
    <w:name w:val="ft21"/>
    <w:rsid w:val="005F3884"/>
    <w:rPr>
      <w:rFonts w:ascii="Times" w:hAnsi="Times" w:cs="Times" w:hint="default"/>
      <w:color w:val="000000"/>
      <w:sz w:val="15"/>
      <w:szCs w:val="15"/>
    </w:rPr>
  </w:style>
  <w:style w:type="character" w:customStyle="1" w:styleId="ft31">
    <w:name w:val="ft31"/>
    <w:rsid w:val="005F3884"/>
    <w:rPr>
      <w:rFonts w:ascii="Times" w:hAnsi="Times" w:cs="Times" w:hint="default"/>
      <w:color w:val="000000"/>
      <w:sz w:val="15"/>
      <w:szCs w:val="15"/>
    </w:rPr>
  </w:style>
  <w:style w:type="character" w:customStyle="1" w:styleId="dquo">
    <w:name w:val="dquo"/>
    <w:rsid w:val="005F3884"/>
  </w:style>
  <w:style w:type="character" w:customStyle="1" w:styleId="caps2">
    <w:name w:val="caps2"/>
    <w:rsid w:val="005F3884"/>
  </w:style>
  <w:style w:type="character" w:customStyle="1" w:styleId="CardsFont12ptCharCharCharChar">
    <w:name w:val="Cards + Font: 12 pt Char Char Char Char"/>
    <w:rsid w:val="005F3884"/>
    <w:rPr>
      <w:sz w:val="24"/>
      <w:szCs w:val="24"/>
      <w:u w:val="thick"/>
      <w:lang w:val="en-US" w:eastAsia="en-US" w:bidi="ar-SA"/>
    </w:rPr>
  </w:style>
  <w:style w:type="character" w:customStyle="1" w:styleId="ccs">
    <w:name w:val="c cs"/>
    <w:rsid w:val="005F3884"/>
  </w:style>
  <w:style w:type="character" w:customStyle="1" w:styleId="UnderlinedEvChar">
    <w:name w:val="Underlined Ev Char"/>
    <w:link w:val="UnderlinedEv"/>
    <w:rsid w:val="005F3884"/>
    <w:rPr>
      <w:rFonts w:ascii="Times New Roman" w:eastAsia="Times New Roman" w:hAnsi="Times New Roman" w:cs="Times New Roman"/>
      <w:szCs w:val="24"/>
      <w:u w:val="single"/>
    </w:rPr>
  </w:style>
  <w:style w:type="character" w:customStyle="1" w:styleId="dropshadow">
    <w:name w:val="dropshadow"/>
    <w:rsid w:val="005F3884"/>
  </w:style>
  <w:style w:type="character" w:customStyle="1" w:styleId="d05ws">
    <w:name w:val="d05ws"/>
    <w:rsid w:val="005F3884"/>
  </w:style>
  <w:style w:type="character" w:customStyle="1" w:styleId="rzibod">
    <w:name w:val="rzibod"/>
    <w:rsid w:val="005F3884"/>
  </w:style>
  <w:style w:type="character" w:customStyle="1" w:styleId="StyleBold1">
    <w:name w:val="Style Bold1"/>
    <w:rsid w:val="005F3884"/>
    <w:rPr>
      <w:rFonts w:ascii="Georgia" w:hAnsi="Georgia" w:hint="default"/>
      <w:b/>
      <w:bCs/>
      <w:sz w:val="22"/>
    </w:rPr>
  </w:style>
  <w:style w:type="character" w:customStyle="1" w:styleId="headertext">
    <w:name w:val="headertext"/>
    <w:rsid w:val="005F3884"/>
  </w:style>
  <w:style w:type="character" w:customStyle="1" w:styleId="endnote-reference">
    <w:name w:val="endnote-reference"/>
    <w:rsid w:val="005F3884"/>
  </w:style>
  <w:style w:type="character" w:customStyle="1" w:styleId="officialsname">
    <w:name w:val="official_s_name"/>
    <w:rsid w:val="005F3884"/>
  </w:style>
  <w:style w:type="character" w:customStyle="1" w:styleId="audience">
    <w:name w:val="audience"/>
    <w:rsid w:val="005F3884"/>
  </w:style>
  <w:style w:type="character" w:customStyle="1" w:styleId="A7">
    <w:name w:val="A7"/>
    <w:uiPriority w:val="99"/>
    <w:rsid w:val="005F3884"/>
    <w:rPr>
      <w:rFonts w:ascii="Myriad Pro" w:hAnsi="Myriad Pro" w:cs="Myriad Pro" w:hint="default"/>
      <w:color w:val="0066B1"/>
      <w:sz w:val="22"/>
      <w:szCs w:val="22"/>
    </w:rPr>
  </w:style>
  <w:style w:type="character" w:customStyle="1" w:styleId="normalchar">
    <w:name w:val="normal__char"/>
    <w:rsid w:val="005F3884"/>
  </w:style>
  <w:style w:type="character" w:customStyle="1" w:styleId="hyperlink002cheading0020100200028block0020title0029char">
    <w:name w:val="hyperlink_002cheading_00201_0020_0028block_0020title_0029__char"/>
    <w:rsid w:val="005F3884"/>
  </w:style>
  <w:style w:type="character" w:customStyle="1" w:styleId="underline002cstyle0020bold0020underlinechar">
    <w:name w:val="underline_002cstyle_0020bold_0020underline__char"/>
    <w:rsid w:val="005F3884"/>
  </w:style>
  <w:style w:type="character" w:customStyle="1" w:styleId="copyboldblack">
    <w:name w:val="copyboldblack"/>
    <w:rsid w:val="005F3884"/>
  </w:style>
  <w:style w:type="character" w:customStyle="1" w:styleId="copybold">
    <w:name w:val="copybold"/>
    <w:rsid w:val="005F3884"/>
  </w:style>
  <w:style w:type="character" w:customStyle="1" w:styleId="author-date0">
    <w:name w:val="author-date"/>
    <w:rsid w:val="005F3884"/>
  </w:style>
  <w:style w:type="character" w:customStyle="1" w:styleId="hidden">
    <w:name w:val="hidden"/>
    <w:rsid w:val="005F3884"/>
  </w:style>
  <w:style w:type="character" w:customStyle="1" w:styleId="articlebegin">
    <w:name w:val="articlebegin"/>
    <w:rsid w:val="005F3884"/>
  </w:style>
  <w:style w:type="character" w:customStyle="1" w:styleId="mediaoverlay">
    <w:name w:val="mediaoverlay"/>
    <w:rsid w:val="005F3884"/>
  </w:style>
  <w:style w:type="character" w:customStyle="1" w:styleId="blogcaption">
    <w:name w:val="blog_caption"/>
    <w:rsid w:val="005F3884"/>
  </w:style>
  <w:style w:type="character" w:customStyle="1" w:styleId="commnet-abuzz">
    <w:name w:val="commnet-abuzz"/>
    <w:rsid w:val="005F3884"/>
  </w:style>
  <w:style w:type="character" w:customStyle="1" w:styleId="fbconnectbuttontext">
    <w:name w:val="fbconnectbutton_text"/>
    <w:rsid w:val="005F3884"/>
  </w:style>
  <w:style w:type="character" w:customStyle="1" w:styleId="fbsharecountinner">
    <w:name w:val="fb_share_count_inner"/>
    <w:rsid w:val="005F3884"/>
  </w:style>
  <w:style w:type="character" w:customStyle="1" w:styleId="stbuttontext">
    <w:name w:val="stbuttontext"/>
    <w:rsid w:val="005F3884"/>
  </w:style>
  <w:style w:type="character" w:customStyle="1" w:styleId="source">
    <w:name w:val="source"/>
    <w:rsid w:val="005F3884"/>
  </w:style>
  <w:style w:type="character" w:customStyle="1" w:styleId="pubdate">
    <w:name w:val="pubdate"/>
    <w:rsid w:val="005F3884"/>
  </w:style>
  <w:style w:type="character" w:customStyle="1" w:styleId="grey">
    <w:name w:val="grey"/>
    <w:rsid w:val="005F3884"/>
  </w:style>
  <w:style w:type="character" w:customStyle="1" w:styleId="postdate">
    <w:name w:val="post_date"/>
    <w:rsid w:val="005F3884"/>
  </w:style>
  <w:style w:type="character" w:customStyle="1" w:styleId="bdx">
    <w:name w:val="bdx"/>
    <w:rsid w:val="005F3884"/>
  </w:style>
  <w:style w:type="character" w:customStyle="1" w:styleId="bdl">
    <w:name w:val="bdl"/>
    <w:rsid w:val="005F3884"/>
  </w:style>
  <w:style w:type="character" w:customStyle="1" w:styleId="breadcrumbitemcurrent">
    <w:name w:val="breadcrumbitemcurrent"/>
    <w:rsid w:val="005F3884"/>
  </w:style>
  <w:style w:type="character" w:customStyle="1" w:styleId="bbl">
    <w:name w:val="bbl"/>
    <w:rsid w:val="005F3884"/>
  </w:style>
  <w:style w:type="character" w:customStyle="1" w:styleId="Date2">
    <w:name w:val="Date2"/>
    <w:rsid w:val="005F3884"/>
  </w:style>
  <w:style w:type="character" w:customStyle="1" w:styleId="company">
    <w:name w:val="company"/>
    <w:rsid w:val="005F3884"/>
  </w:style>
  <w:style w:type="character" w:customStyle="1" w:styleId="itxtnewhookspan">
    <w:name w:val="itxtnewhookspan"/>
    <w:rsid w:val="005F3884"/>
  </w:style>
  <w:style w:type="character" w:customStyle="1" w:styleId="gstxthlt">
    <w:name w:val="gstxt_hlt"/>
    <w:rsid w:val="005F3884"/>
  </w:style>
  <w:style w:type="character" w:customStyle="1" w:styleId="SubtleEmphasis1">
    <w:name w:val="Subtle Emphasis1"/>
    <w:uiPriority w:val="19"/>
    <w:qFormat/>
    <w:rsid w:val="005F3884"/>
    <w:rPr>
      <w:rFonts w:ascii="Times New Roman" w:hAnsi="Times New Roman" w:cs="Times New Roman" w:hint="default"/>
      <w:b/>
      <w:bCs w:val="0"/>
      <w:iCs/>
      <w:color w:val="auto"/>
      <w:sz w:val="22"/>
    </w:rPr>
  </w:style>
  <w:style w:type="character" w:customStyle="1" w:styleId="StyleBoldRed">
    <w:name w:val="Style Bold Red"/>
    <w:rsid w:val="005F3884"/>
    <w:rPr>
      <w:b/>
      <w:bCs/>
      <w:color w:val="auto"/>
    </w:rPr>
  </w:style>
  <w:style w:type="character" w:customStyle="1" w:styleId="StyleTimesNewRoman8pt">
    <w:name w:val="Style Times New Roman 8 pt"/>
    <w:rsid w:val="005F3884"/>
    <w:rPr>
      <w:rFonts w:ascii="Georgia" w:hAnsi="Georgia" w:hint="default"/>
      <w:sz w:val="16"/>
    </w:rPr>
  </w:style>
  <w:style w:type="character" w:customStyle="1" w:styleId="StyleStyle7pt8pt">
    <w:name w:val="Style Style 7 pt + 8 pt"/>
    <w:rsid w:val="005F3884"/>
    <w:rPr>
      <w:sz w:val="16"/>
    </w:rPr>
  </w:style>
  <w:style w:type="character" w:customStyle="1" w:styleId="StyleStyleThickunderlineBold1">
    <w:name w:val="Style Style Thick underline + Bold1"/>
    <w:rsid w:val="005F3884"/>
    <w:rPr>
      <w:b/>
      <w:bCs/>
      <w:u w:val="thick"/>
    </w:rPr>
  </w:style>
  <w:style w:type="character" w:customStyle="1" w:styleId="StyleUnderline2">
    <w:name w:val="Style Underline2"/>
    <w:rsid w:val="005F3884"/>
    <w:rPr>
      <w:u w:val="single"/>
    </w:rPr>
  </w:style>
  <w:style w:type="character" w:customStyle="1" w:styleId="ShrinkText">
    <w:name w:val="Shrink Text"/>
    <w:rsid w:val="005F3884"/>
    <w:rPr>
      <w:sz w:val="16"/>
    </w:rPr>
  </w:style>
  <w:style w:type="character" w:customStyle="1" w:styleId="smallcaps">
    <w:name w:val="smallcaps"/>
    <w:rsid w:val="005F3884"/>
  </w:style>
  <w:style w:type="character" w:customStyle="1" w:styleId="goldbldtext">
    <w:name w:val="goldbldtext"/>
    <w:rsid w:val="005F3884"/>
  </w:style>
  <w:style w:type="character" w:customStyle="1" w:styleId="cardshighlight0">
    <w:name w:val="cardshighlight"/>
    <w:rsid w:val="005F3884"/>
  </w:style>
  <w:style w:type="character" w:customStyle="1" w:styleId="cardsfont12pt1">
    <w:name w:val="cardsfont12pt"/>
    <w:rsid w:val="005F3884"/>
  </w:style>
  <w:style w:type="character" w:customStyle="1" w:styleId="ft1">
    <w:name w:val="ft1"/>
    <w:rsid w:val="005F3884"/>
  </w:style>
  <w:style w:type="character" w:customStyle="1" w:styleId="ft6">
    <w:name w:val="ft6"/>
    <w:rsid w:val="005F3884"/>
  </w:style>
  <w:style w:type="character" w:customStyle="1" w:styleId="kicker">
    <w:name w:val="kicker"/>
    <w:rsid w:val="005F3884"/>
  </w:style>
  <w:style w:type="character" w:customStyle="1" w:styleId="backcontent">
    <w:name w:val="backcontent"/>
    <w:rsid w:val="005F3884"/>
  </w:style>
  <w:style w:type="character" w:customStyle="1" w:styleId="daystmp">
    <w:name w:val="daystmp"/>
    <w:rsid w:val="005F3884"/>
  </w:style>
  <w:style w:type="character" w:customStyle="1" w:styleId="cardsfont12ptchar">
    <w:name w:val="cardsfont12ptchar"/>
    <w:rsid w:val="005F3884"/>
  </w:style>
  <w:style w:type="character" w:customStyle="1" w:styleId="gal">
    <w:name w:val="gal"/>
    <w:rsid w:val="005F3884"/>
  </w:style>
  <w:style w:type="character" w:customStyle="1" w:styleId="submitted">
    <w:name w:val="submitted"/>
    <w:rsid w:val="005F3884"/>
  </w:style>
  <w:style w:type="character" w:customStyle="1" w:styleId="imagedateline">
    <w:name w:val="image_dateline"/>
    <w:rsid w:val="005F3884"/>
  </w:style>
  <w:style w:type="character" w:customStyle="1" w:styleId="authordatecharchar">
    <w:name w:val="authordatecharchar"/>
    <w:rsid w:val="005F3884"/>
  </w:style>
  <w:style w:type="character" w:customStyle="1" w:styleId="style1char0">
    <w:name w:val="style1char"/>
    <w:rsid w:val="005F3884"/>
  </w:style>
  <w:style w:type="character" w:customStyle="1" w:styleId="tagcharchar0">
    <w:name w:val="tagcharchar"/>
    <w:rsid w:val="005F3884"/>
  </w:style>
  <w:style w:type="character" w:customStyle="1" w:styleId="underlinedcharchar2">
    <w:name w:val="underlinedcharchar"/>
    <w:rsid w:val="005F3884"/>
  </w:style>
  <w:style w:type="character" w:customStyle="1" w:styleId="BoxedChar">
    <w:name w:val="Boxed Char"/>
    <w:rsid w:val="005F3884"/>
    <w:rPr>
      <w:rFonts w:ascii="Arial Narrow" w:hAnsi="Arial Narrow" w:hint="default"/>
      <w:b/>
      <w:bCs w:val="0"/>
      <w:sz w:val="18"/>
      <w:bdr w:val="single" w:sz="6" w:space="0" w:color="auto" w:frame="1"/>
    </w:rPr>
  </w:style>
  <w:style w:type="character" w:customStyle="1" w:styleId="Style11ptUnderline2">
    <w:name w:val="Style 11 pt Underline2"/>
    <w:rsid w:val="005F3884"/>
    <w:rPr>
      <w:sz w:val="20"/>
      <w:u w:val="single"/>
    </w:rPr>
  </w:style>
  <w:style w:type="character" w:customStyle="1" w:styleId="Style11ptBoldUnderline2">
    <w:name w:val="Style 11 pt Bold Underline2"/>
    <w:rsid w:val="005F3884"/>
    <w:rPr>
      <w:b/>
      <w:bCs/>
      <w:sz w:val="20"/>
      <w:u w:val="single"/>
    </w:rPr>
  </w:style>
  <w:style w:type="character" w:customStyle="1" w:styleId="nw">
    <w:name w:val="nw"/>
    <w:rsid w:val="005F3884"/>
  </w:style>
  <w:style w:type="character" w:customStyle="1" w:styleId="Styleunderline11ptBoldBorderSinglesolidlineAuto">
    <w:name w:val="Style underline + 11 pt Bold Border: : (Single solid line Auto ..."/>
    <w:rsid w:val="005F3884"/>
    <w:rPr>
      <w:b/>
      <w:bCs/>
      <w:sz w:val="20"/>
      <w:u w:val="single"/>
      <w:bdr w:val="single" w:sz="4" w:space="0" w:color="auto" w:frame="1"/>
    </w:rPr>
  </w:style>
  <w:style w:type="character" w:customStyle="1" w:styleId="cardCharCharChar1">
    <w:name w:val="card Char Char Char1"/>
    <w:rsid w:val="005F3884"/>
    <w:rPr>
      <w:lang w:val="en-US" w:eastAsia="en-US" w:bidi="ar-SA"/>
    </w:rPr>
  </w:style>
  <w:style w:type="character" w:customStyle="1" w:styleId="authors1">
    <w:name w:val="authors1"/>
    <w:rsid w:val="005F3884"/>
    <w:rPr>
      <w:rFonts w:ascii="Verdana" w:hAnsi="Verdana" w:hint="default"/>
      <w:b/>
      <w:bCs/>
      <w:color w:val="006699"/>
      <w:sz w:val="20"/>
      <w:szCs w:val="20"/>
    </w:rPr>
  </w:style>
  <w:style w:type="character" w:customStyle="1" w:styleId="headlinesectionlarge">
    <w:name w:val="headline_section_large"/>
    <w:rsid w:val="005F3884"/>
  </w:style>
  <w:style w:type="character" w:customStyle="1" w:styleId="Styleunderline11ptBlack">
    <w:name w:val="Style underline + 11 pt Black"/>
    <w:rsid w:val="005F3884"/>
    <w:rPr>
      <w:color w:val="000000"/>
      <w:sz w:val="20"/>
      <w:u w:val="single"/>
    </w:rPr>
  </w:style>
  <w:style w:type="character" w:customStyle="1" w:styleId="Styleunderline11ptBoldBlack">
    <w:name w:val="Style underline + 11 pt Bold Black"/>
    <w:rsid w:val="005F3884"/>
    <w:rPr>
      <w:b/>
      <w:bCs/>
      <w:color w:val="000000"/>
      <w:sz w:val="20"/>
      <w:u w:val="single"/>
    </w:rPr>
  </w:style>
  <w:style w:type="character" w:customStyle="1" w:styleId="Style11ptBoldBlackUnderline">
    <w:name w:val="Style 11 pt Bold Black Underline"/>
    <w:rsid w:val="005F3884"/>
    <w:rPr>
      <w:b/>
      <w:bCs/>
      <w:color w:val="000000"/>
      <w:sz w:val="20"/>
      <w:u w:val="single"/>
    </w:rPr>
  </w:style>
  <w:style w:type="character" w:customStyle="1" w:styleId="Style11ptBoldBlackUnderlineBorderSinglesolidline">
    <w:name w:val="Style 11 pt Bold Black Underline Border: : (Single solid line ..."/>
    <w:rsid w:val="005F3884"/>
    <w:rPr>
      <w:b/>
      <w:bCs/>
      <w:color w:val="000000"/>
      <w:sz w:val="20"/>
      <w:u w:val="single"/>
      <w:bdr w:val="single" w:sz="4" w:space="0" w:color="auto" w:frame="1"/>
    </w:rPr>
  </w:style>
  <w:style w:type="character" w:customStyle="1" w:styleId="StyleLatinMeridien-Italic11ptItalicUnderline">
    <w:name w:val="Style (Latin) Meridien-Italic 11 pt Italic Underline"/>
    <w:rsid w:val="005F3884"/>
    <w:rPr>
      <w:rFonts w:ascii="Meridien-Italic" w:hAnsi="Meridien-Italic" w:hint="default"/>
      <w:i/>
      <w:iCs/>
      <w:sz w:val="20"/>
      <w:u w:val="single"/>
    </w:rPr>
  </w:style>
  <w:style w:type="character" w:customStyle="1" w:styleId="Citation-AuthorDate">
    <w:name w:val="Citation - Author/Date"/>
    <w:rsid w:val="005F3884"/>
    <w:rPr>
      <w:b/>
      <w:bCs w:val="0"/>
      <w:smallCaps/>
      <w:sz w:val="24"/>
      <w:u w:val="single"/>
    </w:rPr>
  </w:style>
  <w:style w:type="character" w:customStyle="1" w:styleId="underlinestylechar0">
    <w:name w:val="underlinestylechar"/>
    <w:rsid w:val="005F3884"/>
  </w:style>
  <w:style w:type="character" w:customStyle="1" w:styleId="highlight">
    <w:name w:val="highlight"/>
    <w:rsid w:val="005F3884"/>
  </w:style>
  <w:style w:type="character" w:customStyle="1" w:styleId="DottedUnderline0">
    <w:name w:val="Dotted Underline"/>
    <w:rsid w:val="005F3884"/>
    <w:rPr>
      <w:rFonts w:ascii="Times New Roman" w:hAnsi="Times New Roman" w:cs="Times New Roman" w:hint="default"/>
      <w:sz w:val="20"/>
      <w:u w:val="dottedHeavy"/>
    </w:rPr>
  </w:style>
  <w:style w:type="character" w:customStyle="1" w:styleId="titleauthoretc">
    <w:name w:val="titleauthoretc"/>
    <w:rsid w:val="005F3884"/>
  </w:style>
  <w:style w:type="character" w:customStyle="1" w:styleId="labeltext">
    <w:name w:val="labeltext"/>
    <w:rsid w:val="005F3884"/>
  </w:style>
  <w:style w:type="character" w:customStyle="1" w:styleId="viewlink">
    <w:name w:val="viewlink"/>
    <w:rsid w:val="005F3884"/>
  </w:style>
  <w:style w:type="character" w:customStyle="1" w:styleId="share">
    <w:name w:val="share"/>
    <w:rsid w:val="005F3884"/>
  </w:style>
  <w:style w:type="character" w:customStyle="1" w:styleId="inlinkchart">
    <w:name w:val="inlink_chart"/>
    <w:rsid w:val="005F3884"/>
  </w:style>
  <w:style w:type="character" w:customStyle="1" w:styleId="underLight">
    <w:name w:val="underLight"/>
    <w:uiPriority w:val="1"/>
    <w:qFormat/>
    <w:rsid w:val="005F3884"/>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5F3884"/>
  </w:style>
  <w:style w:type="character" w:customStyle="1" w:styleId="author-rss">
    <w:name w:val="author-rss"/>
    <w:rsid w:val="005F3884"/>
  </w:style>
  <w:style w:type="character" w:customStyle="1" w:styleId="fbsharecountwrapper">
    <w:name w:val="fb_share_count_wrapper"/>
    <w:rsid w:val="005F3884"/>
  </w:style>
  <w:style w:type="character" w:customStyle="1" w:styleId="fbbuttontext">
    <w:name w:val="fb_button_text"/>
    <w:rsid w:val="005F3884"/>
  </w:style>
  <w:style w:type="character" w:customStyle="1" w:styleId="hw">
    <w:name w:val="hw"/>
    <w:rsid w:val="005F3884"/>
  </w:style>
  <w:style w:type="character" w:customStyle="1" w:styleId="linktotop">
    <w:name w:val="linktotop"/>
    <w:rsid w:val="005F3884"/>
  </w:style>
  <w:style w:type="character" w:customStyle="1" w:styleId="maintextbldleft">
    <w:name w:val="maintextbldleft"/>
    <w:rsid w:val="005F3884"/>
  </w:style>
  <w:style w:type="character" w:customStyle="1" w:styleId="maintextleft">
    <w:name w:val="maintextleft"/>
    <w:rsid w:val="005F3884"/>
  </w:style>
  <w:style w:type="character" w:customStyle="1" w:styleId="descriptionstyle1block">
    <w:name w:val="description style1 block"/>
    <w:rsid w:val="005F3884"/>
  </w:style>
  <w:style w:type="character" w:customStyle="1" w:styleId="gutter-right-1">
    <w:name w:val="gutter-right-1"/>
    <w:basedOn w:val="DefaultParagraphFont"/>
    <w:rsid w:val="005F3884"/>
  </w:style>
  <w:style w:type="character" w:customStyle="1" w:styleId="ssl3">
    <w:name w:val="ss_l3"/>
    <w:rsid w:val="005F3884"/>
  </w:style>
  <w:style w:type="character" w:customStyle="1" w:styleId="FontStyle39">
    <w:name w:val="Font Style39"/>
    <w:uiPriority w:val="99"/>
    <w:rsid w:val="005F3884"/>
    <w:rPr>
      <w:rFonts w:ascii="Constantia" w:hAnsi="Constantia" w:cs="Constantia" w:hint="default"/>
      <w:b/>
      <w:bCs/>
      <w:sz w:val="18"/>
      <w:szCs w:val="18"/>
    </w:rPr>
  </w:style>
  <w:style w:type="character" w:customStyle="1" w:styleId="6">
    <w:name w:val="6"/>
    <w:rsid w:val="005F3884"/>
    <w:rPr>
      <w:rFonts w:ascii="Arial" w:hAnsi="Arial" w:cs="Arial" w:hint="default"/>
      <w:bCs/>
      <w:sz w:val="20"/>
      <w:u w:val="single"/>
      <w:lang w:val="en-US" w:eastAsia="en-US" w:bidi="ar-SA"/>
    </w:rPr>
  </w:style>
  <w:style w:type="character" w:customStyle="1" w:styleId="Header11">
    <w:name w:val="Header11"/>
    <w:rsid w:val="005F3884"/>
  </w:style>
  <w:style w:type="character" w:customStyle="1" w:styleId="posa">
    <w:name w:val="pos(a)"/>
    <w:basedOn w:val="DefaultParagraphFont"/>
    <w:rsid w:val="005F3884"/>
  </w:style>
  <w:style w:type="character" w:customStyle="1" w:styleId="u-hiddeninnarrowenv">
    <w:name w:val="u-hiddeninnarrowenv"/>
    <w:basedOn w:val="DefaultParagraphFont"/>
    <w:rsid w:val="005F3884"/>
  </w:style>
  <w:style w:type="character" w:customStyle="1" w:styleId="followbutton-bird">
    <w:name w:val="followbutton-bird"/>
    <w:basedOn w:val="DefaultParagraphFont"/>
    <w:rsid w:val="005F3884"/>
  </w:style>
  <w:style w:type="character" w:customStyle="1" w:styleId="tweetauthor-name">
    <w:name w:val="tweetauthor-name"/>
    <w:basedOn w:val="DefaultParagraphFont"/>
    <w:rsid w:val="005F3884"/>
  </w:style>
  <w:style w:type="character" w:customStyle="1" w:styleId="tweetauthor-verifiedbadge">
    <w:name w:val="tweetauthor-verifiedbadge"/>
    <w:basedOn w:val="DefaultParagraphFont"/>
    <w:rsid w:val="005F3884"/>
  </w:style>
  <w:style w:type="character" w:customStyle="1" w:styleId="tweetauthor-screenname">
    <w:name w:val="tweetauthor-screenname"/>
    <w:basedOn w:val="DefaultParagraphFont"/>
    <w:rsid w:val="005F3884"/>
  </w:style>
  <w:style w:type="character" w:customStyle="1" w:styleId="u-hiddenvisually">
    <w:name w:val="u-hiddenvisually"/>
    <w:basedOn w:val="DefaultParagraphFont"/>
    <w:rsid w:val="005F3884"/>
  </w:style>
  <w:style w:type="character" w:customStyle="1" w:styleId="tweetaction-stat">
    <w:name w:val="tweetaction-stat"/>
    <w:basedOn w:val="DefaultParagraphFont"/>
    <w:rsid w:val="005F3884"/>
  </w:style>
  <w:style w:type="character" w:customStyle="1" w:styleId="related">
    <w:name w:val="related"/>
    <w:basedOn w:val="DefaultParagraphFont"/>
    <w:rsid w:val="005F3884"/>
  </w:style>
  <w:style w:type="character" w:customStyle="1" w:styleId="related-content">
    <w:name w:val="related-content"/>
    <w:basedOn w:val="DefaultParagraphFont"/>
    <w:rsid w:val="005F3884"/>
  </w:style>
  <w:style w:type="character" w:customStyle="1" w:styleId="name-of-author">
    <w:name w:val="name-of-author"/>
    <w:basedOn w:val="DefaultParagraphFont"/>
    <w:rsid w:val="005F3884"/>
  </w:style>
  <w:style w:type="character" w:customStyle="1" w:styleId="first-name">
    <w:name w:val="first-name"/>
    <w:basedOn w:val="DefaultParagraphFont"/>
    <w:rsid w:val="005F3884"/>
  </w:style>
  <w:style w:type="character" w:customStyle="1" w:styleId="last-name">
    <w:name w:val="last-name"/>
    <w:basedOn w:val="DefaultParagraphFont"/>
    <w:rsid w:val="005F3884"/>
  </w:style>
  <w:style w:type="character" w:customStyle="1" w:styleId="caption10">
    <w:name w:val="caption1"/>
    <w:basedOn w:val="DefaultParagraphFont"/>
    <w:rsid w:val="005F3884"/>
  </w:style>
  <w:style w:type="character" w:customStyle="1" w:styleId="recirc-text">
    <w:name w:val="&quot;recirc-text”"/>
    <w:basedOn w:val="DefaultParagraphFont"/>
    <w:rsid w:val="005F3884"/>
  </w:style>
  <w:style w:type="character" w:customStyle="1" w:styleId="video-icon">
    <w:name w:val="video-icon"/>
    <w:basedOn w:val="DefaultParagraphFont"/>
    <w:rsid w:val="005F3884"/>
  </w:style>
  <w:style w:type="character" w:customStyle="1" w:styleId="powa-shot-play-btn-text">
    <w:name w:val="powa-shot-play-btn-text"/>
    <w:basedOn w:val="DefaultParagraphFont"/>
    <w:rsid w:val="005F3884"/>
  </w:style>
  <w:style w:type="character" w:customStyle="1" w:styleId="powa-shot-click">
    <w:name w:val="powa-shot-click"/>
    <w:basedOn w:val="DefaultParagraphFont"/>
    <w:rsid w:val="005F3884"/>
  </w:style>
  <w:style w:type="character" w:customStyle="1" w:styleId="wpv-blurb">
    <w:name w:val="wpv-blurb"/>
    <w:basedOn w:val="DefaultParagraphFont"/>
    <w:rsid w:val="005F3884"/>
  </w:style>
  <w:style w:type="character" w:customStyle="1" w:styleId="pb-caption">
    <w:name w:val="pb-caption"/>
    <w:basedOn w:val="DefaultParagraphFont"/>
    <w:rsid w:val="005F3884"/>
  </w:style>
  <w:style w:type="character" w:customStyle="1" w:styleId="Heading5Char1">
    <w:name w:val="Heading 5 Char1"/>
    <w:aliases w:val="Text Char1"/>
    <w:basedOn w:val="DefaultParagraphFont"/>
    <w:semiHidden/>
    <w:rsid w:val="005F3884"/>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5F3884"/>
    <w:rPr>
      <w:vertAlign w:val="baseline"/>
    </w:rPr>
  </w:style>
  <w:style w:type="character" w:customStyle="1" w:styleId="Heading7Char1">
    <w:name w:val="Heading 7 Char1"/>
    <w:basedOn w:val="DefaultParagraphFont"/>
    <w:semiHidden/>
    <w:rsid w:val="005F3884"/>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5F3884"/>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5F3884"/>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5F3884"/>
    <w:rPr>
      <w:rFonts w:ascii="Calibri" w:hAnsi="Calibri" w:cs="Calibri"/>
    </w:rPr>
  </w:style>
  <w:style w:type="numbering" w:customStyle="1" w:styleId="NoList2">
    <w:name w:val="No List2"/>
    <w:next w:val="NoList"/>
    <w:uiPriority w:val="99"/>
    <w:semiHidden/>
    <w:unhideWhenUsed/>
    <w:rsid w:val="005F3884"/>
  </w:style>
  <w:style w:type="numbering" w:customStyle="1" w:styleId="NoList3">
    <w:name w:val="No List3"/>
    <w:next w:val="NoList"/>
    <w:uiPriority w:val="99"/>
    <w:semiHidden/>
    <w:unhideWhenUsed/>
    <w:rsid w:val="005F3884"/>
  </w:style>
  <w:style w:type="numbering" w:customStyle="1" w:styleId="NoList4">
    <w:name w:val="No List4"/>
    <w:next w:val="NoList"/>
    <w:uiPriority w:val="99"/>
    <w:semiHidden/>
    <w:unhideWhenUsed/>
    <w:rsid w:val="005F3884"/>
  </w:style>
  <w:style w:type="numbering" w:customStyle="1" w:styleId="NoList5">
    <w:name w:val="No List5"/>
    <w:next w:val="NoList"/>
    <w:semiHidden/>
    <w:unhideWhenUsed/>
    <w:rsid w:val="005F3884"/>
  </w:style>
  <w:style w:type="paragraph" w:styleId="BlockText">
    <w:name w:val="Block Text"/>
    <w:basedOn w:val="Normal"/>
    <w:rsid w:val="005F3884"/>
    <w:pPr>
      <w:ind w:left="229" w:right="229"/>
    </w:pPr>
    <w:rPr>
      <w:rFonts w:ascii="Verdana" w:eastAsia="Times New Roman" w:hAnsi="Verdana"/>
      <w:sz w:val="16"/>
      <w:szCs w:val="20"/>
    </w:rPr>
  </w:style>
  <w:style w:type="paragraph" w:styleId="NormalIndent">
    <w:name w:val="Normal Indent"/>
    <w:basedOn w:val="Normal"/>
    <w:rsid w:val="005F3884"/>
    <w:pPr>
      <w:ind w:left="720"/>
    </w:pPr>
    <w:rPr>
      <w:rFonts w:eastAsia="Times New Roman"/>
      <w:szCs w:val="20"/>
    </w:rPr>
  </w:style>
  <w:style w:type="paragraph" w:styleId="EnvelopeReturn">
    <w:name w:val="envelope return"/>
    <w:basedOn w:val="Normal"/>
    <w:rsid w:val="005F3884"/>
    <w:rPr>
      <w:rFonts w:eastAsia="Times New Roman"/>
      <w:sz w:val="24"/>
      <w:szCs w:val="20"/>
    </w:rPr>
  </w:style>
  <w:style w:type="paragraph" w:styleId="EnvelopeAddress">
    <w:name w:val="envelope address"/>
    <w:basedOn w:val="Normal"/>
    <w:rsid w:val="005F3884"/>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5F3884"/>
  </w:style>
  <w:style w:type="numbering" w:customStyle="1" w:styleId="NoList7">
    <w:name w:val="No List7"/>
    <w:next w:val="NoList"/>
    <w:semiHidden/>
    <w:unhideWhenUsed/>
    <w:rsid w:val="005F3884"/>
  </w:style>
  <w:style w:type="paragraph" w:styleId="ListBullet">
    <w:name w:val="List Bullet"/>
    <w:basedOn w:val="Normal"/>
    <w:link w:val="ListBulletChar"/>
    <w:uiPriority w:val="99"/>
    <w:unhideWhenUsed/>
    <w:rsid w:val="005F3884"/>
    <w:pPr>
      <w:tabs>
        <w:tab w:val="num" w:pos="360"/>
      </w:tabs>
      <w:ind w:left="360" w:hanging="360"/>
      <w:contextualSpacing/>
    </w:pPr>
    <w:rPr>
      <w:rFonts w:eastAsia="Calibri"/>
    </w:rPr>
  </w:style>
  <w:style w:type="table" w:styleId="MediumGrid1">
    <w:name w:val="Medium Grid 1"/>
    <w:basedOn w:val="TableNormal"/>
    <w:uiPriority w:val="67"/>
    <w:rsid w:val="005F3884"/>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5F3884"/>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5F3884"/>
  </w:style>
  <w:style w:type="numbering" w:customStyle="1" w:styleId="NoList111">
    <w:name w:val="No List111"/>
    <w:next w:val="NoList"/>
    <w:uiPriority w:val="99"/>
    <w:semiHidden/>
    <w:unhideWhenUsed/>
    <w:rsid w:val="005F3884"/>
  </w:style>
  <w:style w:type="numbering" w:customStyle="1" w:styleId="NoList1111">
    <w:name w:val="No List1111"/>
    <w:next w:val="NoList"/>
    <w:uiPriority w:val="99"/>
    <w:semiHidden/>
    <w:unhideWhenUsed/>
    <w:rsid w:val="005F3884"/>
  </w:style>
  <w:style w:type="numbering" w:customStyle="1" w:styleId="NoList11111">
    <w:name w:val="No List11111"/>
    <w:next w:val="NoList"/>
    <w:uiPriority w:val="99"/>
    <w:semiHidden/>
    <w:unhideWhenUsed/>
    <w:rsid w:val="005F3884"/>
  </w:style>
  <w:style w:type="numbering" w:customStyle="1" w:styleId="NoList111111">
    <w:name w:val="No List111111"/>
    <w:next w:val="NoList"/>
    <w:uiPriority w:val="99"/>
    <w:semiHidden/>
    <w:unhideWhenUsed/>
    <w:rsid w:val="005F3884"/>
  </w:style>
  <w:style w:type="numbering" w:customStyle="1" w:styleId="NoList1111111">
    <w:name w:val="No List1111111"/>
    <w:next w:val="NoList"/>
    <w:uiPriority w:val="99"/>
    <w:semiHidden/>
    <w:unhideWhenUsed/>
    <w:rsid w:val="005F3884"/>
  </w:style>
  <w:style w:type="numbering" w:customStyle="1" w:styleId="NoList11111111">
    <w:name w:val="No List11111111"/>
    <w:next w:val="NoList"/>
    <w:uiPriority w:val="99"/>
    <w:semiHidden/>
    <w:unhideWhenUsed/>
    <w:rsid w:val="005F3884"/>
  </w:style>
  <w:style w:type="numbering" w:customStyle="1" w:styleId="NoList111111111">
    <w:name w:val="No List111111111"/>
    <w:next w:val="NoList"/>
    <w:uiPriority w:val="99"/>
    <w:semiHidden/>
    <w:unhideWhenUsed/>
    <w:rsid w:val="005F3884"/>
  </w:style>
  <w:style w:type="numbering" w:customStyle="1" w:styleId="NoList1111111111">
    <w:name w:val="No List1111111111"/>
    <w:next w:val="NoList"/>
    <w:uiPriority w:val="99"/>
    <w:semiHidden/>
    <w:unhideWhenUsed/>
    <w:rsid w:val="005F3884"/>
  </w:style>
  <w:style w:type="numbering" w:customStyle="1" w:styleId="NoList11111111111">
    <w:name w:val="No List11111111111"/>
    <w:next w:val="NoList"/>
    <w:uiPriority w:val="99"/>
    <w:semiHidden/>
    <w:unhideWhenUsed/>
    <w:rsid w:val="005F3884"/>
  </w:style>
  <w:style w:type="numbering" w:customStyle="1" w:styleId="NoList111111111111">
    <w:name w:val="No List111111111111"/>
    <w:next w:val="NoList"/>
    <w:uiPriority w:val="99"/>
    <w:semiHidden/>
    <w:unhideWhenUsed/>
    <w:rsid w:val="005F3884"/>
  </w:style>
  <w:style w:type="numbering" w:customStyle="1" w:styleId="NoList1111111111111">
    <w:name w:val="No List1111111111111"/>
    <w:next w:val="NoList"/>
    <w:uiPriority w:val="99"/>
    <w:semiHidden/>
    <w:unhideWhenUsed/>
    <w:rsid w:val="005F3884"/>
  </w:style>
  <w:style w:type="numbering" w:customStyle="1" w:styleId="NoList11111111111111">
    <w:name w:val="No List11111111111111"/>
    <w:next w:val="NoList"/>
    <w:uiPriority w:val="99"/>
    <w:semiHidden/>
    <w:unhideWhenUsed/>
    <w:rsid w:val="005F3884"/>
  </w:style>
  <w:style w:type="numbering" w:customStyle="1" w:styleId="NoList111111111111111">
    <w:name w:val="No List111111111111111"/>
    <w:next w:val="NoList"/>
    <w:uiPriority w:val="99"/>
    <w:semiHidden/>
    <w:unhideWhenUsed/>
    <w:rsid w:val="005F3884"/>
  </w:style>
  <w:style w:type="numbering" w:customStyle="1" w:styleId="NoList1111111111111111">
    <w:name w:val="No List1111111111111111"/>
    <w:next w:val="NoList"/>
    <w:uiPriority w:val="99"/>
    <w:semiHidden/>
    <w:unhideWhenUsed/>
    <w:rsid w:val="005F3884"/>
  </w:style>
  <w:style w:type="numbering" w:customStyle="1" w:styleId="NoList11111111111111111">
    <w:name w:val="No List11111111111111111"/>
    <w:next w:val="NoList"/>
    <w:uiPriority w:val="99"/>
    <w:semiHidden/>
    <w:unhideWhenUsed/>
    <w:rsid w:val="005F3884"/>
  </w:style>
  <w:style w:type="character" w:customStyle="1" w:styleId="FontStyle220">
    <w:name w:val="Font Style220"/>
    <w:basedOn w:val="DefaultParagraphFont"/>
    <w:uiPriority w:val="99"/>
    <w:rsid w:val="005F3884"/>
    <w:rPr>
      <w:rFonts w:ascii="Candara" w:hAnsi="Candara" w:cs="Candara" w:hint="default"/>
      <w:i/>
      <w:iCs/>
      <w:sz w:val="18"/>
      <w:szCs w:val="18"/>
    </w:rPr>
  </w:style>
  <w:style w:type="character" w:customStyle="1" w:styleId="FontStyle290">
    <w:name w:val="Font Style290"/>
    <w:basedOn w:val="DefaultParagraphFont"/>
    <w:uiPriority w:val="99"/>
    <w:rsid w:val="005F3884"/>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5F3884"/>
    <w:rPr>
      <w:rFonts w:ascii="Arial" w:hAnsi="Arial" w:cs="Arial"/>
      <w:b/>
      <w:bCs/>
      <w:sz w:val="16"/>
      <w:szCs w:val="16"/>
    </w:rPr>
  </w:style>
  <w:style w:type="paragraph" w:customStyle="1" w:styleId="analytic0">
    <w:name w:val="analytic"/>
    <w:basedOn w:val="Normal"/>
    <w:link w:val="analyticChar0"/>
    <w:uiPriority w:val="4"/>
    <w:qFormat/>
    <w:rsid w:val="005F3884"/>
    <w:pPr>
      <w:spacing w:before="120"/>
    </w:pPr>
    <w:rPr>
      <w:b/>
      <w:sz w:val="20"/>
    </w:rPr>
  </w:style>
  <w:style w:type="character" w:customStyle="1" w:styleId="analyticChar0">
    <w:name w:val="analytic Char"/>
    <w:basedOn w:val="DefaultParagraphFont"/>
    <w:link w:val="analytic0"/>
    <w:uiPriority w:val="4"/>
    <w:rsid w:val="005F3884"/>
    <w:rPr>
      <w:rFonts w:ascii="Times New Roman" w:hAnsi="Times New Roman" w:cs="Times New Roman"/>
      <w:b/>
      <w:sz w:val="20"/>
    </w:rPr>
  </w:style>
  <w:style w:type="character" w:customStyle="1" w:styleId="m-5498913268213319940gmail-styleunderline">
    <w:name w:val="m_-5498913268213319940gmail-styleunderline"/>
    <w:basedOn w:val="DefaultParagraphFont"/>
    <w:rsid w:val="005F3884"/>
  </w:style>
  <w:style w:type="paragraph" w:customStyle="1" w:styleId="speakable">
    <w:name w:val="speakable"/>
    <w:basedOn w:val="Normal"/>
    <w:uiPriority w:val="99"/>
    <w:qFormat/>
    <w:rsid w:val="005F3884"/>
    <w:pPr>
      <w:spacing w:before="100" w:beforeAutospacing="1" w:after="100" w:afterAutospacing="1"/>
    </w:pPr>
    <w:rPr>
      <w:rFonts w:eastAsia="Times New Roman"/>
      <w:sz w:val="24"/>
      <w:szCs w:val="24"/>
    </w:rPr>
  </w:style>
  <w:style w:type="character" w:customStyle="1" w:styleId="overlay">
    <w:name w:val="overlay"/>
    <w:basedOn w:val="DefaultParagraphFont"/>
    <w:rsid w:val="005F3884"/>
  </w:style>
  <w:style w:type="character" w:customStyle="1" w:styleId="copyright">
    <w:name w:val="copyright"/>
    <w:basedOn w:val="DefaultParagraphFont"/>
    <w:rsid w:val="005F3884"/>
  </w:style>
  <w:style w:type="character" w:customStyle="1" w:styleId="TagCharCharCharChar">
    <w:name w:val="Tag Char Char Char Char"/>
    <w:basedOn w:val="DefaultParagraphFont"/>
    <w:rsid w:val="005F3884"/>
    <w:rPr>
      <w:rFonts w:ascii="Calibri" w:hAnsi="Calibri" w:cs="Calibri"/>
      <w:b/>
      <w:sz w:val="24"/>
    </w:rPr>
  </w:style>
  <w:style w:type="paragraph" w:customStyle="1" w:styleId="g-body">
    <w:name w:val="g-body"/>
    <w:basedOn w:val="Normal"/>
    <w:uiPriority w:val="99"/>
    <w:qFormat/>
    <w:rsid w:val="005F3884"/>
    <w:pPr>
      <w:spacing w:before="100" w:beforeAutospacing="1" w:after="100" w:afterAutospacing="1"/>
    </w:pPr>
    <w:rPr>
      <w:rFonts w:eastAsia="Times New Roman"/>
      <w:sz w:val="24"/>
      <w:szCs w:val="24"/>
    </w:rPr>
  </w:style>
  <w:style w:type="paragraph" w:customStyle="1" w:styleId="g-pstyle0">
    <w:name w:val="g-pstyle0"/>
    <w:basedOn w:val="Normal"/>
    <w:uiPriority w:val="99"/>
    <w:qFormat/>
    <w:rsid w:val="005F3884"/>
    <w:pPr>
      <w:spacing w:before="100" w:beforeAutospacing="1" w:after="100" w:afterAutospacing="1"/>
    </w:pPr>
    <w:rPr>
      <w:rFonts w:eastAsia="Times New Roman"/>
      <w:sz w:val="24"/>
      <w:szCs w:val="24"/>
    </w:rPr>
  </w:style>
  <w:style w:type="paragraph" w:customStyle="1" w:styleId="g-pstyle1">
    <w:name w:val="g-pstyle1"/>
    <w:basedOn w:val="Normal"/>
    <w:uiPriority w:val="99"/>
    <w:qFormat/>
    <w:rsid w:val="005F3884"/>
    <w:pPr>
      <w:spacing w:before="100" w:beforeAutospacing="1" w:after="100" w:afterAutospacing="1"/>
    </w:pPr>
    <w:rPr>
      <w:rFonts w:eastAsia="Times New Roman"/>
      <w:sz w:val="24"/>
      <w:szCs w:val="24"/>
    </w:rPr>
  </w:style>
  <w:style w:type="paragraph" w:customStyle="1" w:styleId="g-asset-hed">
    <w:name w:val="g-asset-hed"/>
    <w:basedOn w:val="Normal"/>
    <w:uiPriority w:val="99"/>
    <w:qFormat/>
    <w:rsid w:val="005F3884"/>
    <w:pPr>
      <w:spacing w:before="100" w:beforeAutospacing="1" w:after="100" w:afterAutospacing="1"/>
    </w:pPr>
    <w:rPr>
      <w:rFonts w:eastAsia="Times New Roman"/>
      <w:sz w:val="24"/>
      <w:szCs w:val="24"/>
    </w:rPr>
  </w:style>
  <w:style w:type="paragraph" w:customStyle="1" w:styleId="js-tweet-text">
    <w:name w:val="js-tweet-text"/>
    <w:basedOn w:val="Normal"/>
    <w:uiPriority w:val="99"/>
    <w:qFormat/>
    <w:rsid w:val="005F3884"/>
    <w:pPr>
      <w:spacing w:before="100" w:beforeAutospacing="1" w:after="100" w:afterAutospacing="1"/>
    </w:pPr>
    <w:rPr>
      <w:sz w:val="24"/>
    </w:rPr>
  </w:style>
  <w:style w:type="paragraph" w:customStyle="1" w:styleId="style41">
    <w:name w:val="style4"/>
    <w:basedOn w:val="Normal"/>
    <w:uiPriority w:val="99"/>
    <w:qFormat/>
    <w:rsid w:val="005F3884"/>
    <w:pPr>
      <w:spacing w:before="100" w:beforeAutospacing="1" w:after="100" w:afterAutospacing="1"/>
    </w:pPr>
    <w:rPr>
      <w:sz w:val="24"/>
    </w:rPr>
  </w:style>
  <w:style w:type="paragraph" w:customStyle="1" w:styleId="speech">
    <w:name w:val="speech"/>
    <w:basedOn w:val="Normal"/>
    <w:uiPriority w:val="99"/>
    <w:qFormat/>
    <w:rsid w:val="005F3884"/>
    <w:pPr>
      <w:spacing w:before="100" w:beforeAutospacing="1" w:after="100" w:afterAutospacing="1"/>
    </w:pPr>
    <w:rPr>
      <w:sz w:val="24"/>
    </w:rPr>
  </w:style>
  <w:style w:type="character" w:customStyle="1" w:styleId="adtext">
    <w:name w:val="adtext"/>
    <w:basedOn w:val="DefaultParagraphFont"/>
    <w:rsid w:val="005F3884"/>
  </w:style>
  <w:style w:type="character" w:customStyle="1" w:styleId="UL-Bold">
    <w:name w:val="UL-Bold"/>
    <w:basedOn w:val="DefaultParagraphFont"/>
    <w:rsid w:val="005F3884"/>
    <w:rPr>
      <w:u w:val="thick"/>
    </w:rPr>
  </w:style>
  <w:style w:type="character" w:customStyle="1" w:styleId="UL-None">
    <w:name w:val="UL-None"/>
    <w:basedOn w:val="DefaultParagraphFont"/>
    <w:rsid w:val="005F3884"/>
    <w:rPr>
      <w:strike w:val="0"/>
      <w:dstrike w:val="0"/>
      <w:u w:val="none"/>
      <w:effect w:val="none"/>
    </w:rPr>
  </w:style>
  <w:style w:type="character" w:customStyle="1" w:styleId="gl">
    <w:name w:val="gl"/>
    <w:basedOn w:val="DefaultParagraphFont"/>
    <w:rsid w:val="005F3884"/>
  </w:style>
  <w:style w:type="character" w:customStyle="1" w:styleId="qu730rj69h">
    <w:name w:val="qu730rj69h"/>
    <w:basedOn w:val="DefaultParagraphFont"/>
    <w:rsid w:val="005F3884"/>
  </w:style>
  <w:style w:type="paragraph" w:customStyle="1" w:styleId="optext">
    <w:name w:val="optext"/>
    <w:basedOn w:val="Normal"/>
    <w:uiPriority w:val="99"/>
    <w:qFormat/>
    <w:rsid w:val="005F3884"/>
    <w:pPr>
      <w:spacing w:before="100" w:beforeAutospacing="1" w:after="100" w:afterAutospacing="1"/>
    </w:pPr>
    <w:rPr>
      <w:sz w:val="24"/>
    </w:rPr>
  </w:style>
  <w:style w:type="character" w:customStyle="1" w:styleId="lmy74qr12z">
    <w:name w:val="lmy74qr12z"/>
    <w:basedOn w:val="DefaultParagraphFont"/>
    <w:rsid w:val="005F3884"/>
  </w:style>
  <w:style w:type="character" w:customStyle="1" w:styleId="icr880">
    <w:name w:val="icr880"/>
    <w:basedOn w:val="DefaultParagraphFont"/>
    <w:rsid w:val="005F3884"/>
  </w:style>
  <w:style w:type="character" w:customStyle="1" w:styleId="hx23q54">
    <w:name w:val="hx23q54"/>
    <w:basedOn w:val="DefaultParagraphFont"/>
    <w:rsid w:val="005F3884"/>
  </w:style>
  <w:style w:type="character" w:customStyle="1" w:styleId="m-5348258726587825636gmail-style13ptbold">
    <w:name w:val="m_-5348258726587825636gmail-style13ptbold"/>
    <w:basedOn w:val="DefaultParagraphFont"/>
    <w:rsid w:val="005F3884"/>
  </w:style>
  <w:style w:type="character" w:customStyle="1" w:styleId="m-5348258726587825636gmail-styleunderline">
    <w:name w:val="m_-5348258726587825636gmail-styleunderline"/>
    <w:basedOn w:val="DefaultParagraphFont"/>
    <w:rsid w:val="005F3884"/>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5F3884"/>
    <w:rPr>
      <w:u w:val="single"/>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5F3884"/>
    <w:rPr>
      <w:rFonts w:asciiTheme="majorHAnsi" w:eastAsiaTheme="majorEastAsia" w:hAnsiTheme="majorHAnsi" w:cstheme="majorBidi"/>
      <w:b/>
      <w:bCs/>
      <w:color w:val="5B9BD5" w:themeColor="accent1"/>
      <w:sz w:val="26"/>
      <w:szCs w:val="26"/>
    </w:rPr>
  </w:style>
  <w:style w:type="character" w:customStyle="1" w:styleId="m4385445901877740177gmail-styleunderline">
    <w:name w:val="m_4385445901877740177gmail-styleunderline"/>
    <w:basedOn w:val="DefaultParagraphFont"/>
    <w:rsid w:val="005F3884"/>
  </w:style>
  <w:style w:type="character" w:customStyle="1" w:styleId="CardsFont12ptCharChar">
    <w:name w:val="Cards + Font: 12 pt Char Char"/>
    <w:basedOn w:val="DefaultParagraphFont"/>
    <w:rsid w:val="005F3884"/>
    <w:rPr>
      <w:sz w:val="24"/>
      <w:szCs w:val="24"/>
      <w:u w:val="thick"/>
      <w:lang w:val="en-US" w:eastAsia="en-US" w:bidi="ar-SA"/>
    </w:rPr>
  </w:style>
  <w:style w:type="character" w:customStyle="1" w:styleId="NothingChar1">
    <w:name w:val="Nothing Char1"/>
    <w:basedOn w:val="DefaultParagraphFont"/>
    <w:rsid w:val="005F3884"/>
    <w:rPr>
      <w:lang w:val="en-US" w:eastAsia="en-US" w:bidi="ar-SA"/>
    </w:rPr>
  </w:style>
  <w:style w:type="paragraph" w:customStyle="1" w:styleId="useless">
    <w:name w:val="useless"/>
    <w:basedOn w:val="Normal"/>
    <w:uiPriority w:val="99"/>
    <w:qFormat/>
    <w:rsid w:val="005F3884"/>
    <w:rPr>
      <w:rFonts w:eastAsia="Times New Roman"/>
      <w:sz w:val="12"/>
      <w:szCs w:val="24"/>
    </w:rPr>
  </w:style>
  <w:style w:type="character" w:customStyle="1" w:styleId="DDIUnderline">
    <w:name w:val="DDI Underline"/>
    <w:qFormat/>
    <w:rsid w:val="005F3884"/>
    <w:rPr>
      <w:rFonts w:ascii="Times New Roman" w:hAnsi="Times New Roman"/>
      <w:sz w:val="24"/>
      <w:u w:val="single"/>
    </w:rPr>
  </w:style>
  <w:style w:type="character" w:customStyle="1" w:styleId="Char1">
    <w:name w:val="Char1"/>
    <w:basedOn w:val="DefaultParagraphFont"/>
    <w:rsid w:val="005F3884"/>
    <w:rPr>
      <w:rFonts w:cs="Arial"/>
      <w:b/>
      <w:bCs/>
      <w:iCs/>
      <w:sz w:val="24"/>
      <w:szCs w:val="28"/>
      <w:lang w:val="en-US" w:eastAsia="en-US" w:bidi="ar-SA"/>
    </w:rPr>
  </w:style>
  <w:style w:type="paragraph" w:customStyle="1" w:styleId="ALLCAPS">
    <w:name w:val="ALL CAPS"/>
    <w:basedOn w:val="Normal"/>
    <w:link w:val="ALLCAPSChar"/>
    <w:qFormat/>
    <w:rsid w:val="005F3884"/>
    <w:rPr>
      <w:rFonts w:eastAsia="Times New Roman"/>
      <w:b/>
      <w:caps/>
    </w:rPr>
  </w:style>
  <w:style w:type="character" w:customStyle="1" w:styleId="ALLCAPSChar">
    <w:name w:val="ALL CAPS Char"/>
    <w:basedOn w:val="DefaultParagraphFont"/>
    <w:link w:val="ALLCAPS"/>
    <w:rsid w:val="005F3884"/>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5F3884"/>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5F3884"/>
    <w:rPr>
      <w:rFonts w:ascii="Times New Roman" w:eastAsia="Times New Roman" w:hAnsi="Times New Roman" w:cs="Times New Roman"/>
      <w:b/>
      <w:sz w:val="24"/>
    </w:rPr>
  </w:style>
  <w:style w:type="character" w:customStyle="1" w:styleId="10ptnotbold">
    <w:name w:val="10ptnotbold"/>
    <w:basedOn w:val="DefaultParagraphFont"/>
    <w:rsid w:val="005F3884"/>
    <w:rPr>
      <w:sz w:val="20"/>
    </w:rPr>
  </w:style>
  <w:style w:type="character" w:customStyle="1" w:styleId="Cites-AuthorDate">
    <w:name w:val="Cites-Author/Date"/>
    <w:rsid w:val="005F3884"/>
    <w:rPr>
      <w:rFonts w:ascii="Helvetica" w:hAnsi="Helvetica"/>
      <w:b/>
      <w:sz w:val="22"/>
      <w:szCs w:val="24"/>
      <w:u w:val="thick"/>
    </w:rPr>
  </w:style>
  <w:style w:type="paragraph" w:customStyle="1" w:styleId="CiteTag">
    <w:name w:val="Cite/Tag"/>
    <w:basedOn w:val="Normal"/>
    <w:uiPriority w:val="99"/>
    <w:qFormat/>
    <w:rsid w:val="005F3884"/>
    <w:rPr>
      <w:rFonts w:eastAsia="Cambria"/>
      <w:b/>
      <w:szCs w:val="24"/>
    </w:rPr>
  </w:style>
  <w:style w:type="character" w:customStyle="1" w:styleId="CardsFont6ptChar1">
    <w:name w:val="Cards + Font: 6 pt Char1"/>
    <w:basedOn w:val="CardsChar"/>
    <w:link w:val="CardsFont6pt"/>
    <w:rsid w:val="005F3884"/>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5F3884"/>
  </w:style>
  <w:style w:type="character" w:customStyle="1" w:styleId="m489902567989944824gmail-styleunderline">
    <w:name w:val="m_489902567989944824gmail-styleunderline"/>
    <w:basedOn w:val="DefaultParagraphFont"/>
    <w:rsid w:val="005F3884"/>
  </w:style>
  <w:style w:type="character" w:customStyle="1" w:styleId="UnresolvedMention2">
    <w:name w:val="Unresolved Mention2"/>
    <w:basedOn w:val="DefaultParagraphFont"/>
    <w:uiPriority w:val="99"/>
    <w:rsid w:val="005F3884"/>
    <w:rPr>
      <w:color w:val="808080"/>
      <w:shd w:val="clear" w:color="auto" w:fill="E6E6E6"/>
    </w:rPr>
  </w:style>
  <w:style w:type="character" w:customStyle="1" w:styleId="swauthor">
    <w:name w:val="sw_author"/>
    <w:rsid w:val="005F3884"/>
  </w:style>
  <w:style w:type="character" w:customStyle="1" w:styleId="UnderlineCharChar3">
    <w:name w:val="Underline Char Char3"/>
    <w:rsid w:val="005F3884"/>
    <w:rPr>
      <w:szCs w:val="24"/>
      <w:u w:val="single"/>
      <w:lang w:val="en-US" w:eastAsia="en-US" w:bidi="ar-SA"/>
    </w:rPr>
  </w:style>
  <w:style w:type="character" w:customStyle="1" w:styleId="tl8wme">
    <w:name w:val="tl8wme"/>
    <w:basedOn w:val="DefaultParagraphFont"/>
    <w:rsid w:val="005F3884"/>
  </w:style>
  <w:style w:type="character" w:customStyle="1" w:styleId="Mention3">
    <w:name w:val="Mention3"/>
    <w:basedOn w:val="DefaultParagraphFont"/>
    <w:uiPriority w:val="99"/>
    <w:semiHidden/>
    <w:unhideWhenUsed/>
    <w:rsid w:val="005F3884"/>
    <w:rPr>
      <w:color w:val="2B579A"/>
      <w:shd w:val="clear" w:color="auto" w:fill="E6E6E6"/>
    </w:rPr>
  </w:style>
  <w:style w:type="character" w:customStyle="1" w:styleId="m-5251091010484660064gmail-style13ptbold">
    <w:name w:val="m_-5251091010484660064gmail-style13ptbold"/>
    <w:basedOn w:val="DefaultParagraphFont"/>
    <w:rsid w:val="005F3884"/>
  </w:style>
  <w:style w:type="character" w:customStyle="1" w:styleId="m-5251091010484660064gmail-styleunderline">
    <w:name w:val="m_-5251091010484660064gmail-styleunderline"/>
    <w:basedOn w:val="DefaultParagraphFont"/>
    <w:rsid w:val="005F3884"/>
  </w:style>
  <w:style w:type="character" w:customStyle="1" w:styleId="tablecaption">
    <w:name w:val="tablecaption"/>
    <w:basedOn w:val="DefaultParagraphFont"/>
    <w:rsid w:val="005F3884"/>
  </w:style>
  <w:style w:type="character" w:customStyle="1" w:styleId="StyleLatinHelvetica105ptBlack">
    <w:name w:val="Style (Latin) Helvetica 10.5 pt Black"/>
    <w:basedOn w:val="DefaultParagraphFont"/>
    <w:rsid w:val="005F3884"/>
    <w:rPr>
      <w:rFonts w:ascii="Times New Roman" w:hAnsi="Times New Roman"/>
      <w:color w:val="000000"/>
      <w:sz w:val="21"/>
    </w:rPr>
  </w:style>
  <w:style w:type="character" w:customStyle="1" w:styleId="m-413333960618644972gmail-style13ptbold">
    <w:name w:val="m_-413333960618644972gmail-style13ptbold"/>
    <w:basedOn w:val="DefaultParagraphFont"/>
    <w:rsid w:val="005F3884"/>
  </w:style>
  <w:style w:type="character" w:customStyle="1" w:styleId="m-413333960618644972gmail-styleunderline">
    <w:name w:val="m_-413333960618644972gmail-styleunderline"/>
    <w:basedOn w:val="DefaultParagraphFont"/>
    <w:rsid w:val="005F3884"/>
  </w:style>
  <w:style w:type="character" w:customStyle="1" w:styleId="m8314098763611656848gmail-stylestylebold12pt">
    <w:name w:val="m_8314098763611656848gmail-stylestylebold12pt"/>
    <w:basedOn w:val="DefaultParagraphFont"/>
    <w:rsid w:val="005F3884"/>
  </w:style>
  <w:style w:type="character" w:customStyle="1" w:styleId="m8314098763611656848gmail-styleboldunderline">
    <w:name w:val="m_8314098763611656848gmail-styleboldunderline"/>
    <w:basedOn w:val="DefaultParagraphFont"/>
    <w:rsid w:val="005F3884"/>
  </w:style>
  <w:style w:type="paragraph" w:customStyle="1" w:styleId="Spacer">
    <w:name w:val="Spacer"/>
    <w:basedOn w:val="Heading1"/>
    <w:link w:val="SpacerChar"/>
    <w:autoRedefine/>
    <w:uiPriority w:val="4"/>
    <w:qFormat/>
    <w:rsid w:val="005F3884"/>
    <w:pPr>
      <w:pBdr>
        <w:top w:val="none" w:sz="0" w:space="0" w:color="auto"/>
        <w:left w:val="none" w:sz="0" w:space="0" w:color="auto"/>
        <w:bottom w:val="none" w:sz="0" w:space="0" w:color="auto"/>
        <w:right w:val="none" w:sz="0" w:space="0" w:color="auto"/>
      </w:pBdr>
    </w:pPr>
    <w:rPr>
      <w:rFonts w:ascii="Georgia" w:hAnsi="Georgia"/>
      <w:bCs/>
      <w:sz w:val="24"/>
    </w:rPr>
  </w:style>
  <w:style w:type="character" w:customStyle="1" w:styleId="SpacerChar">
    <w:name w:val="Spacer Char"/>
    <w:basedOn w:val="DefaultParagraphFont"/>
    <w:link w:val="Spacer"/>
    <w:uiPriority w:val="4"/>
    <w:rsid w:val="005F3884"/>
    <w:rPr>
      <w:rFonts w:ascii="Georgia" w:eastAsiaTheme="majorEastAsia" w:hAnsi="Georgia" w:cstheme="majorBidi"/>
      <w:b/>
      <w:bCs/>
      <w:sz w:val="24"/>
      <w:szCs w:val="32"/>
    </w:rPr>
  </w:style>
  <w:style w:type="paragraph" w:customStyle="1" w:styleId="msonormal0">
    <w:name w:val="msonormal"/>
    <w:basedOn w:val="Normal"/>
    <w:qFormat/>
    <w:rsid w:val="005F3884"/>
    <w:pPr>
      <w:spacing w:before="100" w:beforeAutospacing="1" w:after="100" w:afterAutospacing="1"/>
    </w:pPr>
    <w:rPr>
      <w:rFonts w:eastAsia="Times New Roman"/>
      <w:sz w:val="24"/>
    </w:rPr>
  </w:style>
  <w:style w:type="paragraph" w:customStyle="1" w:styleId="TxBr41p1">
    <w:name w:val="TxBr_41p1"/>
    <w:basedOn w:val="Normal"/>
    <w:qFormat/>
    <w:rsid w:val="005F3884"/>
    <w:pPr>
      <w:tabs>
        <w:tab w:val="left" w:pos="204"/>
      </w:tabs>
      <w:autoSpaceDE w:val="0"/>
      <w:autoSpaceDN w:val="0"/>
      <w:adjustRightInd w:val="0"/>
      <w:spacing w:line="238" w:lineRule="atLeast"/>
      <w:jc w:val="both"/>
    </w:pPr>
    <w:rPr>
      <w:rFonts w:eastAsia="Times New Roman" w:cstheme="minorBidi"/>
      <w:sz w:val="24"/>
    </w:rPr>
  </w:style>
  <w:style w:type="character" w:customStyle="1" w:styleId="BlockTitleCharChar">
    <w:name w:val="Block Title Char Char"/>
    <w:rsid w:val="005F3884"/>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Read stuff Char,Very Small Text Char"/>
    <w:qFormat/>
    <w:rsid w:val="005F3884"/>
    <w:rPr>
      <w:rFonts w:ascii="Arial Narrow" w:hAnsi="Arial Narrow" w:cs="Times New Roman"/>
      <w:color w:val="000000"/>
      <w:sz w:val="16"/>
    </w:rPr>
  </w:style>
  <w:style w:type="character" w:customStyle="1" w:styleId="CiteReal0">
    <w:name w:val="CiteReal"/>
    <w:uiPriority w:val="1"/>
    <w:qFormat/>
    <w:rsid w:val="005F3884"/>
    <w:rPr>
      <w:rFonts w:ascii="Arial" w:hAnsi="Arial"/>
      <w:b/>
      <w:sz w:val="24"/>
      <w:u w:val="single"/>
    </w:rPr>
  </w:style>
  <w:style w:type="character" w:customStyle="1" w:styleId="dropcap1">
    <w:name w:val="dropcap1"/>
    <w:rsid w:val="005F3884"/>
  </w:style>
  <w:style w:type="paragraph" w:customStyle="1" w:styleId="Style31">
    <w:name w:val="Style31"/>
    <w:basedOn w:val="Normal"/>
    <w:uiPriority w:val="99"/>
    <w:rsid w:val="005F3884"/>
    <w:pPr>
      <w:spacing w:line="197" w:lineRule="exact"/>
      <w:jc w:val="both"/>
    </w:pPr>
    <w:rPr>
      <w:rFonts w:ascii="Palatino Linotype" w:hAnsi="Palatino Linotype" w:cs="Palatino Linotype"/>
    </w:rPr>
  </w:style>
  <w:style w:type="paragraph" w:customStyle="1" w:styleId="Style42">
    <w:name w:val="Style42"/>
    <w:basedOn w:val="Normal"/>
    <w:uiPriority w:val="99"/>
    <w:rsid w:val="005F3884"/>
    <w:pPr>
      <w:spacing w:line="202" w:lineRule="exact"/>
      <w:jc w:val="both"/>
    </w:pPr>
    <w:rPr>
      <w:rFonts w:ascii="Palatino Linotype" w:hAnsi="Palatino Linotype" w:cs="Palatino Linotype"/>
    </w:rPr>
  </w:style>
  <w:style w:type="paragraph" w:customStyle="1" w:styleId="Style51">
    <w:name w:val="Style51"/>
    <w:basedOn w:val="Normal"/>
    <w:uiPriority w:val="99"/>
    <w:rsid w:val="005F3884"/>
    <w:pPr>
      <w:spacing w:line="200" w:lineRule="exact"/>
      <w:jc w:val="both"/>
    </w:pPr>
    <w:rPr>
      <w:rFonts w:ascii="Palatino Linotype" w:hAnsi="Palatino Linotype" w:cs="Palatino Linotype"/>
    </w:rPr>
  </w:style>
  <w:style w:type="character" w:customStyle="1" w:styleId="FontStyle72">
    <w:name w:val="Font Style72"/>
    <w:uiPriority w:val="99"/>
    <w:rsid w:val="005F3884"/>
    <w:rPr>
      <w:rFonts w:ascii="Cambria" w:hAnsi="Cambria" w:cs="Cambria" w:hint="default"/>
      <w:sz w:val="16"/>
      <w:szCs w:val="16"/>
    </w:rPr>
  </w:style>
  <w:style w:type="character" w:customStyle="1" w:styleId="FontStyle73">
    <w:name w:val="Font Style73"/>
    <w:uiPriority w:val="99"/>
    <w:rsid w:val="005F3884"/>
    <w:rPr>
      <w:rFonts w:ascii="Cambria" w:hAnsi="Cambria" w:cs="Cambria" w:hint="default"/>
      <w:i/>
      <w:iCs/>
      <w:sz w:val="16"/>
      <w:szCs w:val="16"/>
    </w:rPr>
  </w:style>
  <w:style w:type="character" w:customStyle="1" w:styleId="UnderlinestyleChar2">
    <w:name w:val="Underline style Char2"/>
    <w:rsid w:val="005F3884"/>
    <w:rPr>
      <w:sz w:val="22"/>
      <w:szCs w:val="24"/>
      <w:u w:val="single"/>
      <w:lang w:val="en-US" w:eastAsia="en-US" w:bidi="ar-SA"/>
    </w:rPr>
  </w:style>
  <w:style w:type="paragraph" w:customStyle="1" w:styleId="CitationCharChar">
    <w:name w:val="Citation Char Char"/>
    <w:basedOn w:val="Normal"/>
    <w:uiPriority w:val="6"/>
    <w:qFormat/>
    <w:rsid w:val="005F3884"/>
    <w:pPr>
      <w:ind w:left="1440" w:right="1440"/>
    </w:pPr>
    <w:rPr>
      <w:rFonts w:ascii="Cambria" w:eastAsia="Verdana" w:hAnsi="Cambria" w:cs="Cambria"/>
      <w:szCs w:val="20"/>
      <w:u w:val="single"/>
    </w:rPr>
  </w:style>
  <w:style w:type="character" w:customStyle="1" w:styleId="FontStyle49">
    <w:name w:val="Font Style49"/>
    <w:uiPriority w:val="99"/>
    <w:rsid w:val="005F3884"/>
    <w:rPr>
      <w:rFonts w:ascii="Cambria" w:hAnsi="Cambria" w:cs="Cambria"/>
      <w:sz w:val="20"/>
      <w:szCs w:val="20"/>
    </w:rPr>
  </w:style>
  <w:style w:type="character" w:customStyle="1" w:styleId="FontStyle50">
    <w:name w:val="Font Style50"/>
    <w:uiPriority w:val="99"/>
    <w:rsid w:val="005F3884"/>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5F3884"/>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5F3884"/>
    <w:rPr>
      <w:rFonts w:ascii="Cambria" w:eastAsia="Cambria" w:hAnsi="Cambria" w:cs="Cambria"/>
      <w:spacing w:val="-3"/>
      <w:szCs w:val="20"/>
    </w:rPr>
  </w:style>
  <w:style w:type="character" w:customStyle="1" w:styleId="kn">
    <w:name w:val="kn"/>
    <w:basedOn w:val="DefaultParagraphFont"/>
    <w:rsid w:val="005F3884"/>
  </w:style>
  <w:style w:type="character" w:customStyle="1" w:styleId="StyleStyleUnderlineUnderlineStyleBoldUnderlineIntenseEmphas">
    <w:name w:val="Style Style UnderlineUnderlineStyle Bold UnderlineIntense Emphas..."/>
    <w:basedOn w:val="DefaultParagraphFont"/>
    <w:rsid w:val="005F3884"/>
    <w:rPr>
      <w:b/>
      <w:bCs/>
      <w:sz w:val="26"/>
      <w:u w:val="single"/>
    </w:rPr>
  </w:style>
  <w:style w:type="character" w:customStyle="1" w:styleId="articoloinside">
    <w:name w:val="articolo_inside"/>
    <w:rsid w:val="005F3884"/>
  </w:style>
  <w:style w:type="paragraph" w:customStyle="1" w:styleId="pagetools">
    <w:name w:val="pagetools"/>
    <w:basedOn w:val="Normal"/>
    <w:rsid w:val="005F3884"/>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5F3884"/>
  </w:style>
  <w:style w:type="character" w:customStyle="1" w:styleId="job">
    <w:name w:val="job"/>
    <w:basedOn w:val="DefaultParagraphFont"/>
    <w:rsid w:val="005F3884"/>
  </w:style>
  <w:style w:type="character" w:customStyle="1" w:styleId="publisher">
    <w:name w:val="publisher"/>
    <w:basedOn w:val="DefaultParagraphFont"/>
    <w:rsid w:val="005F3884"/>
  </w:style>
  <w:style w:type="character" w:customStyle="1" w:styleId="pubyear">
    <w:name w:val="pubyear"/>
    <w:basedOn w:val="DefaultParagraphFont"/>
    <w:rsid w:val="005F3884"/>
  </w:style>
  <w:style w:type="character" w:customStyle="1" w:styleId="pubcity">
    <w:name w:val="pubcity"/>
    <w:basedOn w:val="DefaultParagraphFont"/>
    <w:rsid w:val="005F3884"/>
  </w:style>
  <w:style w:type="character" w:customStyle="1" w:styleId="bodycontentlink">
    <w:name w:val="bodycontentlink"/>
    <w:basedOn w:val="DefaultParagraphFont"/>
    <w:rsid w:val="005F3884"/>
  </w:style>
  <w:style w:type="paragraph" w:customStyle="1" w:styleId="C-Text">
    <w:name w:val="C-Text"/>
    <w:basedOn w:val="Normal"/>
    <w:rsid w:val="005F3884"/>
    <w:pPr>
      <w:tabs>
        <w:tab w:val="num" w:pos="720"/>
      </w:tabs>
      <w:ind w:left="720" w:hanging="360"/>
    </w:pPr>
    <w:rPr>
      <w:rFonts w:ascii="Book Antiqua" w:hAnsi="Book Antiqua" w:cstheme="minorBidi"/>
      <w:sz w:val="24"/>
    </w:rPr>
  </w:style>
  <w:style w:type="character" w:customStyle="1" w:styleId="ecdate">
    <w:name w:val="ec_date"/>
    <w:basedOn w:val="DefaultParagraphFont"/>
    <w:rsid w:val="005F3884"/>
    <w:rPr>
      <w:rFonts w:ascii="Symbol" w:hAnsi="Symbol" w:hint="default"/>
      <w:sz w:val="20"/>
      <w:szCs w:val="20"/>
      <w:shd w:val="clear" w:color="auto" w:fill="FFFFFF"/>
    </w:rPr>
  </w:style>
  <w:style w:type="paragraph" w:customStyle="1" w:styleId="ecmsonormal">
    <w:name w:val="ec_msonormal"/>
    <w:basedOn w:val="Normal"/>
    <w:rsid w:val="005F3884"/>
    <w:pPr>
      <w:shd w:val="clear" w:color="auto" w:fill="FFFFFF"/>
      <w:spacing w:before="100" w:beforeAutospacing="1" w:after="100" w:afterAutospacing="1"/>
      <w:textAlignment w:val="top"/>
    </w:pPr>
    <w:rPr>
      <w:rFonts w:ascii="Symbol" w:hAnsi="Symbol" w:cstheme="minorBidi"/>
    </w:rPr>
  </w:style>
  <w:style w:type="character" w:customStyle="1" w:styleId="hittermhilite">
    <w:name w:val="hittermhilite"/>
    <w:basedOn w:val="DefaultParagraphFont"/>
    <w:rsid w:val="005F3884"/>
  </w:style>
  <w:style w:type="character" w:customStyle="1" w:styleId="articleheadline">
    <w:name w:val="articleheadline"/>
    <w:basedOn w:val="DefaultParagraphFont"/>
    <w:rsid w:val="005F3884"/>
  </w:style>
  <w:style w:type="paragraph" w:customStyle="1" w:styleId="u-intro">
    <w:name w:val="u-intro"/>
    <w:basedOn w:val="Normal"/>
    <w:rsid w:val="005F3884"/>
    <w:pPr>
      <w:spacing w:before="100" w:beforeAutospacing="1" w:after="100" w:afterAutospacing="1"/>
    </w:pPr>
    <w:rPr>
      <w:rFonts w:ascii="Georgia" w:hAnsi="Georgia" w:cstheme="minorBidi"/>
      <w:sz w:val="24"/>
    </w:rPr>
  </w:style>
  <w:style w:type="character" w:customStyle="1" w:styleId="u-byline">
    <w:name w:val="u-byline"/>
    <w:basedOn w:val="DefaultParagraphFont"/>
    <w:rsid w:val="005F3884"/>
  </w:style>
  <w:style w:type="character" w:customStyle="1" w:styleId="articlebya">
    <w:name w:val="articleby_a"/>
    <w:basedOn w:val="DefaultParagraphFont"/>
    <w:rsid w:val="005F3884"/>
  </w:style>
  <w:style w:type="character" w:customStyle="1" w:styleId="popupwinby">
    <w:name w:val="popupwinby"/>
    <w:basedOn w:val="DefaultParagraphFont"/>
    <w:rsid w:val="005F3884"/>
  </w:style>
  <w:style w:type="character" w:customStyle="1" w:styleId="storyheader">
    <w:name w:val="storyheader"/>
    <w:basedOn w:val="DefaultParagraphFont"/>
    <w:rsid w:val="005F3884"/>
  </w:style>
  <w:style w:type="character" w:customStyle="1" w:styleId="marron">
    <w:name w:val="marron"/>
    <w:basedOn w:val="DefaultParagraphFont"/>
    <w:rsid w:val="005F3884"/>
  </w:style>
  <w:style w:type="paragraph" w:customStyle="1" w:styleId="StyleNormalWeb10pt">
    <w:name w:val="Style Normal (Web) + 10 pt"/>
    <w:basedOn w:val="NormalWeb"/>
    <w:next w:val="Normal"/>
    <w:rsid w:val="005F3884"/>
    <w:rPr>
      <w:rFonts w:ascii="Bookman Old Style" w:eastAsiaTheme="minorHAnsi" w:hAnsi="Bookman Old Style" w:cstheme="minorBidi"/>
      <w:sz w:val="20"/>
      <w:szCs w:val="22"/>
      <w:lang w:bidi="ar-SA"/>
    </w:rPr>
  </w:style>
  <w:style w:type="character" w:customStyle="1" w:styleId="StyleNormalWeb10ptChar">
    <w:name w:val="Style Normal (Web) + 10 pt Char"/>
    <w:basedOn w:val="DefaultParagraphFont"/>
    <w:rsid w:val="005F3884"/>
    <w:rPr>
      <w:szCs w:val="24"/>
      <w:lang w:val="en-US" w:eastAsia="en-US" w:bidi="ar-SA"/>
    </w:rPr>
  </w:style>
  <w:style w:type="paragraph" w:customStyle="1" w:styleId="TagCiteShells">
    <w:name w:val="Tag/Cite/Shells"/>
    <w:basedOn w:val="Normal"/>
    <w:rsid w:val="005F3884"/>
    <w:rPr>
      <w:rFonts w:ascii="Georgia" w:hAnsi="Georgia" w:cstheme="minorBidi"/>
      <w:b/>
    </w:rPr>
  </w:style>
  <w:style w:type="paragraph" w:customStyle="1" w:styleId="DefinitionTerm">
    <w:name w:val="Definition Term"/>
    <w:basedOn w:val="Normal"/>
    <w:next w:val="Normal"/>
    <w:rsid w:val="005F3884"/>
    <w:rPr>
      <w:rFonts w:ascii="Georgia" w:hAnsi="Georgia" w:cstheme="minorBidi"/>
      <w:snapToGrid w:val="0"/>
      <w:sz w:val="24"/>
    </w:rPr>
  </w:style>
  <w:style w:type="character" w:customStyle="1" w:styleId="Style3CharChar">
    <w:name w:val="Style3 Char Char"/>
    <w:basedOn w:val="DefaultParagraphFont"/>
    <w:rsid w:val="005F3884"/>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5F3884"/>
    <w:pPr>
      <w:spacing w:after="60"/>
    </w:pPr>
    <w:rPr>
      <w:rFonts w:ascii="Georgia" w:eastAsia="Segoe UI" w:hAnsi="Georgia" w:cs="Cambria"/>
      <w:bCs/>
      <w:caps/>
      <w:sz w:val="20"/>
      <w:lang w:eastAsia="zh-CN"/>
    </w:rPr>
  </w:style>
  <w:style w:type="character" w:customStyle="1" w:styleId="NormalChar0">
    <w:name w:val="Normal Char"/>
    <w:basedOn w:val="DefaultParagraphFont"/>
    <w:rsid w:val="005F3884"/>
    <w:rPr>
      <w:lang w:eastAsia="en-US"/>
    </w:rPr>
  </w:style>
  <w:style w:type="character" w:customStyle="1" w:styleId="BoldUnderlineChar2">
    <w:name w:val="Bold + Underline Char"/>
    <w:basedOn w:val="DefaultParagraphFont"/>
    <w:rsid w:val="005F3884"/>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link w:val="CardsFont12ptCharCharCharCharCharCharCharCharCharChar"/>
    <w:rsid w:val="005F3884"/>
    <w:pPr>
      <w:autoSpaceDE w:val="0"/>
      <w:autoSpaceDN w:val="0"/>
      <w:adjustRightInd w:val="0"/>
      <w:ind w:left="432" w:right="432"/>
      <w:jc w:val="both"/>
    </w:pPr>
    <w:rPr>
      <w:rFonts w:ascii="Georgia" w:hAnsi="Georgia" w:cstheme="minorBidi"/>
      <w:sz w:val="24"/>
      <w:u w:val="thick"/>
    </w:rPr>
  </w:style>
  <w:style w:type="character" w:customStyle="1" w:styleId="citationiacgale">
    <w:name w:val="citation iac gale"/>
    <w:basedOn w:val="DefaultParagraphFont"/>
    <w:rsid w:val="005F3884"/>
  </w:style>
  <w:style w:type="character" w:customStyle="1" w:styleId="CharacterStyle7">
    <w:name w:val="Character Style 7"/>
    <w:rsid w:val="005F3884"/>
    <w:rPr>
      <w:rFonts w:ascii="Trebuchet MS" w:hAnsi="Trebuchet MS" w:cs="Trebuchet MS"/>
      <w:sz w:val="20"/>
      <w:szCs w:val="20"/>
      <w:u w:val="single"/>
    </w:rPr>
  </w:style>
  <w:style w:type="character" w:customStyle="1" w:styleId="StyleStyle4Char">
    <w:name w:val="Style Style4 + Char"/>
    <w:basedOn w:val="DefaultParagraphFont"/>
    <w:rsid w:val="005F3884"/>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5F3884"/>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5F3884"/>
    <w:rPr>
      <w:rFonts w:ascii="Symbol" w:hAnsi="Symbol" w:cstheme="minorBidi"/>
      <w:sz w:val="21"/>
      <w:szCs w:val="21"/>
      <w:u w:val="thick"/>
    </w:rPr>
  </w:style>
  <w:style w:type="character" w:customStyle="1" w:styleId="UnderlinedEvidenceCharChar">
    <w:name w:val="Underlined Evidence Char Char"/>
    <w:basedOn w:val="DefaultParagraphFont"/>
    <w:rsid w:val="005F3884"/>
    <w:rPr>
      <w:rFonts w:ascii="Symbol" w:hAnsi="Symbol"/>
      <w:sz w:val="21"/>
      <w:szCs w:val="21"/>
      <w:u w:val="thick"/>
      <w:lang w:val="en-US" w:eastAsia="en-US" w:bidi="ar-SA"/>
    </w:rPr>
  </w:style>
  <w:style w:type="character" w:styleId="PlaceholderText">
    <w:name w:val="Placeholder Text"/>
    <w:basedOn w:val="DefaultParagraphFont"/>
    <w:uiPriority w:val="99"/>
    <w:rsid w:val="005F3884"/>
    <w:rPr>
      <w:color w:val="808080"/>
    </w:rPr>
  </w:style>
  <w:style w:type="paragraph" w:customStyle="1" w:styleId="Cite8">
    <w:name w:val="Cite8"/>
    <w:basedOn w:val="Normal"/>
    <w:autoRedefine/>
    <w:qFormat/>
    <w:rsid w:val="005F3884"/>
    <w:rPr>
      <w:rFonts w:ascii="Trebuchet MS" w:eastAsia="Verdana" w:hAnsi="Trebuchet MS" w:cs="Cambria"/>
      <w:sz w:val="16"/>
    </w:rPr>
  </w:style>
  <w:style w:type="paragraph" w:customStyle="1" w:styleId="8font">
    <w:name w:val="8font"/>
    <w:basedOn w:val="Normal"/>
    <w:next w:val="Normal"/>
    <w:autoRedefine/>
    <w:qFormat/>
    <w:rsid w:val="005F3884"/>
    <w:rPr>
      <w:rFonts w:ascii="Georgia" w:eastAsia="Cambria Math" w:hAnsi="Georgia" w:cs="Cambria"/>
      <w:sz w:val="16"/>
      <w:szCs w:val="16"/>
    </w:rPr>
  </w:style>
  <w:style w:type="character" w:customStyle="1" w:styleId="NoterefInText">
    <w:name w:val="_NoterefInText"/>
    <w:uiPriority w:val="99"/>
    <w:rsid w:val="005F3884"/>
    <w:rPr>
      <w:rFonts w:cs="AKDPE C+ Utopia"/>
      <w:color w:val="000000"/>
    </w:rPr>
  </w:style>
  <w:style w:type="character" w:customStyle="1" w:styleId="postauthor">
    <w:name w:val="postauthor"/>
    <w:basedOn w:val="DefaultParagraphFont"/>
    <w:rsid w:val="005F3884"/>
  </w:style>
  <w:style w:type="paragraph" w:customStyle="1" w:styleId="notes-source-hasnotes">
    <w:name w:val="notes-source-hasnotes"/>
    <w:basedOn w:val="Normal"/>
    <w:rsid w:val="005F3884"/>
    <w:pPr>
      <w:spacing w:before="100" w:beforeAutospacing="1" w:after="100" w:afterAutospacing="1"/>
    </w:pPr>
    <w:rPr>
      <w:rFonts w:ascii="Tahoma" w:hAnsi="Tahoma" w:cstheme="minorBidi"/>
      <w:szCs w:val="20"/>
    </w:rPr>
  </w:style>
  <w:style w:type="character" w:customStyle="1" w:styleId="span">
    <w:name w:val="span"/>
    <w:basedOn w:val="DefaultParagraphFont"/>
    <w:rsid w:val="005F3884"/>
  </w:style>
  <w:style w:type="character" w:customStyle="1" w:styleId="maintitle">
    <w:name w:val="maintitle"/>
    <w:basedOn w:val="DefaultParagraphFont"/>
    <w:rsid w:val="005F3884"/>
  </w:style>
  <w:style w:type="character" w:customStyle="1" w:styleId="thirdparty-logo">
    <w:name w:val="thirdparty-logo"/>
    <w:basedOn w:val="DefaultParagraphFont"/>
    <w:rsid w:val="005F3884"/>
  </w:style>
  <w:style w:type="character" w:customStyle="1" w:styleId="posted">
    <w:name w:val="posted"/>
    <w:basedOn w:val="DefaultParagraphFont"/>
    <w:rsid w:val="005F3884"/>
  </w:style>
  <w:style w:type="character" w:customStyle="1" w:styleId="ticker">
    <w:name w:val="ticker"/>
    <w:basedOn w:val="DefaultParagraphFont"/>
    <w:rsid w:val="005F3884"/>
  </w:style>
  <w:style w:type="paragraph" w:customStyle="1" w:styleId="articlemeta">
    <w:name w:val="articlemeta"/>
    <w:basedOn w:val="Normal"/>
    <w:rsid w:val="005F3884"/>
    <w:pPr>
      <w:spacing w:before="100" w:beforeAutospacing="1" w:after="100" w:afterAutospacing="1"/>
    </w:pPr>
    <w:rPr>
      <w:rFonts w:ascii="Tahoma" w:hAnsi="Tahoma" w:cstheme="minorBidi"/>
      <w:szCs w:val="20"/>
    </w:rPr>
  </w:style>
  <w:style w:type="character" w:customStyle="1" w:styleId="vcard">
    <w:name w:val="vcard"/>
    <w:basedOn w:val="DefaultParagraphFont"/>
    <w:rsid w:val="005F3884"/>
  </w:style>
  <w:style w:type="character" w:customStyle="1" w:styleId="print-footnote">
    <w:name w:val="print-footnote"/>
    <w:basedOn w:val="DefaultParagraphFont"/>
    <w:rsid w:val="005F3884"/>
  </w:style>
  <w:style w:type="character" w:customStyle="1" w:styleId="datestring">
    <w:name w:val="datestring"/>
    <w:basedOn w:val="DefaultParagraphFont"/>
    <w:rsid w:val="005F3884"/>
  </w:style>
  <w:style w:type="paragraph" w:customStyle="1" w:styleId="noindent0">
    <w:name w:val="no_indent"/>
    <w:basedOn w:val="Normal"/>
    <w:rsid w:val="005F3884"/>
    <w:pPr>
      <w:spacing w:before="100" w:beforeAutospacing="1" w:after="100" w:afterAutospacing="1"/>
    </w:pPr>
    <w:rPr>
      <w:rFonts w:ascii="Tahoma" w:hAnsi="Tahoma" w:cstheme="minorBidi"/>
      <w:szCs w:val="20"/>
    </w:rPr>
  </w:style>
  <w:style w:type="character" w:customStyle="1" w:styleId="email">
    <w:name w:val="email"/>
    <w:basedOn w:val="DefaultParagraphFont"/>
    <w:rsid w:val="005F3884"/>
  </w:style>
  <w:style w:type="paragraph" w:customStyle="1" w:styleId="left">
    <w:name w:val="left"/>
    <w:basedOn w:val="Normal"/>
    <w:rsid w:val="005F3884"/>
    <w:pPr>
      <w:spacing w:before="100" w:beforeAutospacing="1" w:after="100" w:afterAutospacing="1"/>
    </w:pPr>
    <w:rPr>
      <w:rFonts w:ascii="Tahoma" w:hAnsi="Tahoma" w:cstheme="minorBidi"/>
      <w:szCs w:val="20"/>
    </w:rPr>
  </w:style>
  <w:style w:type="paragraph" w:customStyle="1" w:styleId="right">
    <w:name w:val="right"/>
    <w:basedOn w:val="Normal"/>
    <w:rsid w:val="005F3884"/>
    <w:pPr>
      <w:spacing w:before="100" w:beforeAutospacing="1" w:after="100" w:afterAutospacing="1"/>
    </w:pPr>
    <w:rPr>
      <w:rFonts w:ascii="Tahoma" w:hAnsi="Tahoma" w:cstheme="minorBidi"/>
      <w:szCs w:val="20"/>
    </w:rPr>
  </w:style>
  <w:style w:type="character" w:customStyle="1" w:styleId="gptad">
    <w:name w:val="gptad"/>
    <w:basedOn w:val="DefaultParagraphFont"/>
    <w:rsid w:val="005F3884"/>
  </w:style>
  <w:style w:type="paragraph" w:customStyle="1" w:styleId="creditpostedmodified">
    <w:name w:val="credit_posted_modified"/>
    <w:basedOn w:val="Normal"/>
    <w:rsid w:val="005F3884"/>
    <w:pPr>
      <w:spacing w:before="100" w:beforeAutospacing="1" w:after="100" w:afterAutospacing="1"/>
    </w:pPr>
    <w:rPr>
      <w:rFonts w:ascii="Tahoma" w:hAnsi="Tahoma" w:cstheme="minorBidi"/>
      <w:szCs w:val="20"/>
    </w:rPr>
  </w:style>
  <w:style w:type="character" w:customStyle="1" w:styleId="creditline">
    <w:name w:val="creditline"/>
    <w:basedOn w:val="DefaultParagraphFont"/>
    <w:rsid w:val="005F3884"/>
  </w:style>
  <w:style w:type="character" w:customStyle="1" w:styleId="grd">
    <w:name w:val="grd"/>
    <w:basedOn w:val="DefaultParagraphFont"/>
    <w:rsid w:val="005F3884"/>
  </w:style>
  <w:style w:type="paragraph" w:customStyle="1" w:styleId="hs-text-container">
    <w:name w:val="hs-text-container"/>
    <w:basedOn w:val="Normal"/>
    <w:rsid w:val="005F3884"/>
    <w:pPr>
      <w:spacing w:before="100" w:beforeAutospacing="1" w:after="100" w:afterAutospacing="1"/>
    </w:pPr>
    <w:rPr>
      <w:rFonts w:ascii="Tahoma" w:hAnsi="Tahoma" w:cstheme="minorBidi"/>
      <w:szCs w:val="20"/>
    </w:rPr>
  </w:style>
  <w:style w:type="character" w:customStyle="1" w:styleId="created">
    <w:name w:val="created"/>
    <w:basedOn w:val="DefaultParagraphFont"/>
    <w:rsid w:val="005F3884"/>
  </w:style>
  <w:style w:type="character" w:customStyle="1" w:styleId="changed">
    <w:name w:val="changed"/>
    <w:basedOn w:val="DefaultParagraphFont"/>
    <w:rsid w:val="005F3884"/>
  </w:style>
  <w:style w:type="character" w:customStyle="1" w:styleId="article-author-name">
    <w:name w:val="article-author-name"/>
    <w:basedOn w:val="DefaultParagraphFont"/>
    <w:rsid w:val="005F3884"/>
  </w:style>
  <w:style w:type="character" w:customStyle="1" w:styleId="bioexcerpt">
    <w:name w:val="bio_excerpt"/>
    <w:basedOn w:val="DefaultParagraphFont"/>
    <w:rsid w:val="005F3884"/>
  </w:style>
  <w:style w:type="character" w:customStyle="1" w:styleId="commentcount">
    <w:name w:val="comment_count"/>
    <w:basedOn w:val="DefaultParagraphFont"/>
    <w:rsid w:val="005F3884"/>
  </w:style>
  <w:style w:type="character" w:customStyle="1" w:styleId="searchtermshighlighted">
    <w:name w:val="searchtermshighlighted"/>
    <w:basedOn w:val="DefaultParagraphFont"/>
    <w:rsid w:val="005F3884"/>
  </w:style>
  <w:style w:type="character" w:customStyle="1" w:styleId="contributornametrigger">
    <w:name w:val="contributornametrigger"/>
    <w:basedOn w:val="DefaultParagraphFont"/>
    <w:rsid w:val="005F3884"/>
  </w:style>
  <w:style w:type="character" w:customStyle="1" w:styleId="bylinepipe">
    <w:name w:val="bylinepipe"/>
    <w:basedOn w:val="DefaultParagraphFont"/>
    <w:rsid w:val="005F3884"/>
  </w:style>
  <w:style w:type="character" w:customStyle="1" w:styleId="lucenesearchresulturlb">
    <w:name w:val="lucene_search_result_url_b"/>
    <w:basedOn w:val="DefaultParagraphFont"/>
    <w:rsid w:val="005F3884"/>
  </w:style>
  <w:style w:type="character" w:customStyle="1" w:styleId="faculty-title">
    <w:name w:val="faculty-title"/>
    <w:basedOn w:val="DefaultParagraphFont"/>
    <w:rsid w:val="005F3884"/>
  </w:style>
  <w:style w:type="character" w:customStyle="1" w:styleId="count">
    <w:name w:val="count"/>
    <w:basedOn w:val="DefaultParagraphFont"/>
    <w:rsid w:val="005F3884"/>
  </w:style>
  <w:style w:type="character" w:customStyle="1" w:styleId="volume">
    <w:name w:val="volume"/>
    <w:basedOn w:val="DefaultParagraphFont"/>
    <w:rsid w:val="005F3884"/>
  </w:style>
  <w:style w:type="character" w:customStyle="1" w:styleId="issue">
    <w:name w:val="issue"/>
    <w:basedOn w:val="DefaultParagraphFont"/>
    <w:rsid w:val="005F3884"/>
  </w:style>
  <w:style w:type="character" w:customStyle="1" w:styleId="pages">
    <w:name w:val="pages"/>
    <w:basedOn w:val="DefaultParagraphFont"/>
    <w:rsid w:val="005F3884"/>
  </w:style>
  <w:style w:type="character" w:customStyle="1" w:styleId="field-content">
    <w:name w:val="field-content"/>
    <w:basedOn w:val="DefaultParagraphFont"/>
    <w:rsid w:val="005F3884"/>
  </w:style>
  <w:style w:type="character" w:customStyle="1" w:styleId="person">
    <w:name w:val="person"/>
    <w:basedOn w:val="DefaultParagraphFont"/>
    <w:rsid w:val="005F3884"/>
  </w:style>
  <w:style w:type="character" w:customStyle="1" w:styleId="corresponding">
    <w:name w:val="corresponding"/>
    <w:basedOn w:val="DefaultParagraphFont"/>
    <w:rsid w:val="005F3884"/>
  </w:style>
  <w:style w:type="character" w:customStyle="1" w:styleId="entry-date">
    <w:name w:val="entry-date"/>
    <w:basedOn w:val="DefaultParagraphFont"/>
    <w:rsid w:val="005F3884"/>
  </w:style>
  <w:style w:type="paragraph" w:customStyle="1" w:styleId="entry-meta">
    <w:name w:val="entry-meta"/>
    <w:basedOn w:val="Normal"/>
    <w:rsid w:val="005F3884"/>
    <w:pPr>
      <w:spacing w:before="100" w:beforeAutospacing="1" w:after="100" w:afterAutospacing="1"/>
    </w:pPr>
    <w:rPr>
      <w:rFonts w:ascii="Tahoma" w:hAnsi="Tahoma" w:cstheme="minorBidi"/>
      <w:szCs w:val="20"/>
    </w:rPr>
  </w:style>
  <w:style w:type="character" w:customStyle="1" w:styleId="post-time">
    <w:name w:val="post-time"/>
    <w:basedOn w:val="DefaultParagraphFont"/>
    <w:rsid w:val="005F3884"/>
  </w:style>
  <w:style w:type="character" w:customStyle="1" w:styleId="post-category">
    <w:name w:val="post-category"/>
    <w:basedOn w:val="DefaultParagraphFont"/>
    <w:rsid w:val="005F3884"/>
  </w:style>
  <w:style w:type="character" w:customStyle="1" w:styleId="post-author">
    <w:name w:val="post-author"/>
    <w:basedOn w:val="DefaultParagraphFont"/>
    <w:rsid w:val="005F3884"/>
  </w:style>
  <w:style w:type="character" w:customStyle="1" w:styleId="A10">
    <w:name w:val="A10"/>
    <w:uiPriority w:val="99"/>
    <w:rsid w:val="005F3884"/>
    <w:rPr>
      <w:rFonts w:cs="MS Mincho"/>
      <w:color w:val="000000"/>
      <w:sz w:val="11"/>
      <w:szCs w:val="11"/>
    </w:rPr>
  </w:style>
  <w:style w:type="paragraph" w:customStyle="1" w:styleId="Pa10">
    <w:name w:val="Pa10"/>
    <w:basedOn w:val="Default"/>
    <w:next w:val="Default"/>
    <w:uiPriority w:val="99"/>
    <w:rsid w:val="005F3884"/>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5F3884"/>
    <w:pPr>
      <w:widowControl w:val="0"/>
      <w:spacing w:line="241" w:lineRule="atLeast"/>
    </w:pPr>
    <w:rPr>
      <w:rFonts w:ascii="Verdana" w:eastAsiaTheme="minorEastAsia" w:hAnsi="Verdana" w:cs="Cambria"/>
      <w:color w:val="auto"/>
    </w:rPr>
  </w:style>
  <w:style w:type="character" w:customStyle="1" w:styleId="A9">
    <w:name w:val="A9"/>
    <w:uiPriority w:val="99"/>
    <w:rsid w:val="005F3884"/>
    <w:rPr>
      <w:rFonts w:cs="MS Mincho"/>
      <w:color w:val="000000"/>
      <w:sz w:val="14"/>
      <w:szCs w:val="14"/>
    </w:rPr>
  </w:style>
  <w:style w:type="paragraph" w:customStyle="1" w:styleId="articledetails">
    <w:name w:val="articledetails"/>
    <w:basedOn w:val="Normal"/>
    <w:rsid w:val="005F3884"/>
    <w:pPr>
      <w:spacing w:before="100" w:beforeAutospacing="1" w:after="100" w:afterAutospacing="1"/>
    </w:pPr>
    <w:rPr>
      <w:rFonts w:ascii="Tahoma" w:hAnsi="Tahoma" w:cstheme="minorBidi"/>
      <w:szCs w:val="20"/>
    </w:rPr>
  </w:style>
  <w:style w:type="character" w:customStyle="1" w:styleId="posted-and-updated">
    <w:name w:val="posted-and-updated"/>
    <w:basedOn w:val="DefaultParagraphFont"/>
    <w:rsid w:val="005F3884"/>
  </w:style>
  <w:style w:type="paragraph" w:customStyle="1" w:styleId="aff">
    <w:name w:val="aff"/>
    <w:basedOn w:val="Normal"/>
    <w:rsid w:val="005F3884"/>
    <w:pPr>
      <w:spacing w:before="100" w:beforeAutospacing="1" w:after="100" w:afterAutospacing="1"/>
    </w:pPr>
    <w:rPr>
      <w:rFonts w:ascii="Tahoma" w:hAnsi="Tahoma" w:cstheme="minorBidi"/>
      <w:szCs w:val="20"/>
    </w:rPr>
  </w:style>
  <w:style w:type="character" w:customStyle="1" w:styleId="entry-author">
    <w:name w:val="entry-author"/>
    <w:basedOn w:val="DefaultParagraphFont"/>
    <w:rsid w:val="005F3884"/>
  </w:style>
  <w:style w:type="character" w:customStyle="1" w:styleId="entry-author-name">
    <w:name w:val="entry-author-name"/>
    <w:basedOn w:val="DefaultParagraphFont"/>
    <w:rsid w:val="005F3884"/>
  </w:style>
  <w:style w:type="character" w:customStyle="1" w:styleId="arial11">
    <w:name w:val="arial_11"/>
    <w:basedOn w:val="DefaultParagraphFont"/>
    <w:rsid w:val="005F3884"/>
  </w:style>
  <w:style w:type="character" w:customStyle="1" w:styleId="contrib-degrees">
    <w:name w:val="contrib-degrees"/>
    <w:basedOn w:val="DefaultParagraphFont"/>
    <w:rsid w:val="005F3884"/>
  </w:style>
  <w:style w:type="character" w:customStyle="1" w:styleId="contrib-on-behalf-of">
    <w:name w:val="contrib-on-behalf-of"/>
    <w:basedOn w:val="DefaultParagraphFont"/>
    <w:rsid w:val="005F3884"/>
  </w:style>
  <w:style w:type="character" w:customStyle="1" w:styleId="pubtime">
    <w:name w:val="pubtime"/>
    <w:basedOn w:val="DefaultParagraphFont"/>
    <w:rsid w:val="005F3884"/>
  </w:style>
  <w:style w:type="character" w:customStyle="1" w:styleId="time">
    <w:name w:val="time"/>
    <w:basedOn w:val="DefaultParagraphFont"/>
    <w:rsid w:val="005F3884"/>
  </w:style>
  <w:style w:type="character" w:customStyle="1" w:styleId="fbcommentscount">
    <w:name w:val="fb_comments_count"/>
    <w:basedOn w:val="DefaultParagraphFont"/>
    <w:rsid w:val="005F3884"/>
  </w:style>
  <w:style w:type="character" w:customStyle="1" w:styleId="stsharethiscustom">
    <w:name w:val="st_sharethis_custom"/>
    <w:basedOn w:val="DefaultParagraphFont"/>
    <w:rsid w:val="005F3884"/>
  </w:style>
  <w:style w:type="paragraph" w:customStyle="1" w:styleId="permalinkable">
    <w:name w:val="permalinkable"/>
    <w:basedOn w:val="Normal"/>
    <w:rsid w:val="005F3884"/>
    <w:pPr>
      <w:spacing w:before="100" w:beforeAutospacing="1" w:after="100" w:afterAutospacing="1"/>
    </w:pPr>
    <w:rPr>
      <w:rFonts w:ascii="Tahoma" w:hAnsi="Tahoma" w:cstheme="minorBidi"/>
      <w:szCs w:val="20"/>
    </w:rPr>
  </w:style>
  <w:style w:type="character" w:customStyle="1" w:styleId="post-date">
    <w:name w:val="post-date"/>
    <w:basedOn w:val="DefaultParagraphFont"/>
    <w:rsid w:val="005F3884"/>
  </w:style>
  <w:style w:type="character" w:customStyle="1" w:styleId="link-external">
    <w:name w:val="link-external"/>
    <w:basedOn w:val="DefaultParagraphFont"/>
    <w:rsid w:val="005F3884"/>
  </w:style>
  <w:style w:type="character" w:customStyle="1" w:styleId="articleauthor">
    <w:name w:val="article_author"/>
    <w:basedOn w:val="DefaultParagraphFont"/>
    <w:rsid w:val="005F3884"/>
  </w:style>
  <w:style w:type="character" w:customStyle="1" w:styleId="articleissue">
    <w:name w:val="article_issue"/>
    <w:basedOn w:val="DefaultParagraphFont"/>
    <w:rsid w:val="005F3884"/>
  </w:style>
  <w:style w:type="character" w:customStyle="1" w:styleId="a-size-large">
    <w:name w:val="a-size-large"/>
    <w:basedOn w:val="DefaultParagraphFont"/>
    <w:rsid w:val="005F3884"/>
  </w:style>
  <w:style w:type="character" w:customStyle="1" w:styleId="a-size-medium">
    <w:name w:val="a-size-medium"/>
    <w:basedOn w:val="DefaultParagraphFont"/>
    <w:rsid w:val="005F3884"/>
  </w:style>
  <w:style w:type="character" w:customStyle="1" w:styleId="contribution">
    <w:name w:val="contribution"/>
    <w:basedOn w:val="DefaultParagraphFont"/>
    <w:rsid w:val="005F3884"/>
  </w:style>
  <w:style w:type="character" w:customStyle="1" w:styleId="a-color-secondary">
    <w:name w:val="a-color-secondary"/>
    <w:basedOn w:val="DefaultParagraphFont"/>
    <w:rsid w:val="005F3884"/>
  </w:style>
  <w:style w:type="paragraph" w:customStyle="1" w:styleId="sbyline">
    <w:name w:val="sbyline"/>
    <w:basedOn w:val="Normal"/>
    <w:rsid w:val="005F3884"/>
    <w:pPr>
      <w:spacing w:before="100" w:beforeAutospacing="1" w:after="100" w:afterAutospacing="1"/>
    </w:pPr>
    <w:rPr>
      <w:rFonts w:ascii="Tahoma" w:hAnsi="Tahoma" w:cstheme="minorBidi"/>
      <w:szCs w:val="20"/>
    </w:rPr>
  </w:style>
  <w:style w:type="character" w:customStyle="1" w:styleId="ui-author">
    <w:name w:val="ui-author"/>
    <w:basedOn w:val="DefaultParagraphFont"/>
    <w:rsid w:val="005F3884"/>
  </w:style>
  <w:style w:type="character" w:customStyle="1" w:styleId="ui-staffline">
    <w:name w:val="ui-staffline"/>
    <w:basedOn w:val="DefaultParagraphFont"/>
    <w:rsid w:val="005F3884"/>
  </w:style>
  <w:style w:type="paragraph" w:customStyle="1" w:styleId="promotion-tag-p">
    <w:name w:val="promotion-tag-p"/>
    <w:basedOn w:val="Normal"/>
    <w:rsid w:val="005F3884"/>
    <w:pPr>
      <w:spacing w:before="100" w:beforeAutospacing="1" w:after="100" w:afterAutospacing="1"/>
    </w:pPr>
    <w:rPr>
      <w:rFonts w:ascii="Tahoma" w:hAnsi="Tahoma" w:cstheme="minorBidi"/>
      <w:szCs w:val="20"/>
    </w:rPr>
  </w:style>
  <w:style w:type="paragraph" w:customStyle="1" w:styleId="heading">
    <w:name w:val="heading"/>
    <w:basedOn w:val="Normal"/>
    <w:rsid w:val="005F3884"/>
    <w:pPr>
      <w:spacing w:before="100" w:beforeAutospacing="1" w:after="100" w:afterAutospacing="1"/>
    </w:pPr>
    <w:rPr>
      <w:rFonts w:ascii="Tahoma" w:hAnsi="Tahoma" w:cstheme="minorBidi"/>
      <w:szCs w:val="20"/>
    </w:rPr>
  </w:style>
  <w:style w:type="character" w:customStyle="1" w:styleId="value">
    <w:name w:val="value"/>
    <w:basedOn w:val="DefaultParagraphFont"/>
    <w:rsid w:val="005F3884"/>
  </w:style>
  <w:style w:type="character" w:customStyle="1" w:styleId="specialissuelabel">
    <w:name w:val="specialissuelabel"/>
    <w:basedOn w:val="DefaultParagraphFont"/>
    <w:rsid w:val="005F3884"/>
  </w:style>
  <w:style w:type="character" w:customStyle="1" w:styleId="referencediv">
    <w:name w:val="referencediv"/>
    <w:basedOn w:val="DefaultParagraphFont"/>
    <w:rsid w:val="005F3884"/>
  </w:style>
  <w:style w:type="character" w:customStyle="1" w:styleId="wp-smiley">
    <w:name w:val="wp-smiley"/>
    <w:basedOn w:val="DefaultParagraphFont"/>
    <w:rsid w:val="005F3884"/>
  </w:style>
  <w:style w:type="character" w:customStyle="1" w:styleId="meta-prep">
    <w:name w:val="meta-prep"/>
    <w:basedOn w:val="DefaultParagraphFont"/>
    <w:rsid w:val="005F3884"/>
  </w:style>
  <w:style w:type="character" w:customStyle="1" w:styleId="artjournal">
    <w:name w:val="art_journal"/>
    <w:basedOn w:val="DefaultParagraphFont"/>
    <w:rsid w:val="005F3884"/>
  </w:style>
  <w:style w:type="character" w:customStyle="1" w:styleId="artdatevolumeissuepart">
    <w:name w:val="art_datevolumeissuepart"/>
    <w:basedOn w:val="DefaultParagraphFont"/>
    <w:rsid w:val="005F3884"/>
  </w:style>
  <w:style w:type="character" w:customStyle="1" w:styleId="artpages">
    <w:name w:val="art_pages"/>
    <w:basedOn w:val="DefaultParagraphFont"/>
    <w:rsid w:val="005F3884"/>
  </w:style>
  <w:style w:type="character" w:customStyle="1" w:styleId="singlehighlightclass">
    <w:name w:val="single_highlight_class"/>
    <w:basedOn w:val="DefaultParagraphFont"/>
    <w:rsid w:val="005F3884"/>
  </w:style>
  <w:style w:type="character" w:customStyle="1" w:styleId="degree">
    <w:name w:val="degree"/>
    <w:basedOn w:val="DefaultParagraphFont"/>
    <w:rsid w:val="005F3884"/>
  </w:style>
  <w:style w:type="character" w:customStyle="1" w:styleId="major">
    <w:name w:val="major"/>
    <w:basedOn w:val="DefaultParagraphFont"/>
    <w:rsid w:val="005F3884"/>
  </w:style>
  <w:style w:type="character" w:customStyle="1" w:styleId="authors">
    <w:name w:val="authors"/>
    <w:basedOn w:val="DefaultParagraphFont"/>
    <w:rsid w:val="005F3884"/>
  </w:style>
  <w:style w:type="character" w:customStyle="1" w:styleId="views">
    <w:name w:val="views"/>
    <w:basedOn w:val="DefaultParagraphFont"/>
    <w:rsid w:val="005F3884"/>
  </w:style>
  <w:style w:type="character" w:customStyle="1" w:styleId="stmainservices">
    <w:name w:val="stmainservices"/>
    <w:basedOn w:val="DefaultParagraphFont"/>
    <w:rsid w:val="005F3884"/>
  </w:style>
  <w:style w:type="character" w:customStyle="1" w:styleId="stbubblehcount">
    <w:name w:val="stbubble_hcount"/>
    <w:basedOn w:val="DefaultParagraphFont"/>
    <w:rsid w:val="005F3884"/>
  </w:style>
  <w:style w:type="paragraph" w:customStyle="1" w:styleId="Document">
    <w:name w:val="_Document"/>
    <w:basedOn w:val="Default"/>
    <w:next w:val="Default"/>
    <w:uiPriority w:val="99"/>
    <w:rsid w:val="005F3884"/>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5F3884"/>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5F3884"/>
    <w:pPr>
      <w:widowControl w:val="0"/>
    </w:pPr>
    <w:rPr>
      <w:rFonts w:ascii="AKDPE C+ Utopia" w:eastAsiaTheme="minorEastAsia" w:hAnsi="AKDPE C+ Utopia" w:cs="Cambria"/>
      <w:color w:val="auto"/>
    </w:rPr>
  </w:style>
  <w:style w:type="paragraph" w:customStyle="1" w:styleId="collapsed-hide">
    <w:name w:val="collapsed-hide"/>
    <w:basedOn w:val="Normal"/>
    <w:rsid w:val="005F3884"/>
    <w:pPr>
      <w:spacing w:before="100" w:beforeAutospacing="1" w:after="100" w:afterAutospacing="1"/>
    </w:pPr>
    <w:rPr>
      <w:rFonts w:ascii="Tahoma" w:hAnsi="Tahoma" w:cstheme="minorBidi"/>
      <w:szCs w:val="20"/>
    </w:rPr>
  </w:style>
  <w:style w:type="paragraph" w:customStyle="1" w:styleId="Pa7">
    <w:name w:val="Pa7"/>
    <w:basedOn w:val="Default"/>
    <w:next w:val="Default"/>
    <w:uiPriority w:val="99"/>
    <w:rsid w:val="005F3884"/>
    <w:pPr>
      <w:widowControl w:val="0"/>
      <w:spacing w:line="211" w:lineRule="atLeast"/>
    </w:pPr>
    <w:rPr>
      <w:rFonts w:ascii="Courier New" w:eastAsiaTheme="minorEastAsia" w:hAnsi="Courier New" w:cs="Cambria"/>
      <w:color w:val="auto"/>
    </w:rPr>
  </w:style>
  <w:style w:type="paragraph" w:customStyle="1" w:styleId="odd">
    <w:name w:val="odd"/>
    <w:basedOn w:val="Normal"/>
    <w:rsid w:val="005F3884"/>
    <w:pPr>
      <w:spacing w:before="100" w:beforeAutospacing="1" w:after="100" w:afterAutospacing="1"/>
    </w:pPr>
    <w:rPr>
      <w:rFonts w:ascii="Tahoma" w:hAnsi="Tahoma" w:cstheme="minorBidi"/>
      <w:szCs w:val="20"/>
    </w:rPr>
  </w:style>
  <w:style w:type="character" w:customStyle="1" w:styleId="article-date">
    <w:name w:val="article-date"/>
    <w:basedOn w:val="DefaultParagraphFont"/>
    <w:rsid w:val="005F3884"/>
  </w:style>
  <w:style w:type="character" w:customStyle="1" w:styleId="article-author">
    <w:name w:val="article-author"/>
    <w:basedOn w:val="DefaultParagraphFont"/>
    <w:rsid w:val="005F3884"/>
  </w:style>
  <w:style w:type="character" w:customStyle="1" w:styleId="tolocaltime">
    <w:name w:val="tolocaltime"/>
    <w:basedOn w:val="DefaultParagraphFont"/>
    <w:rsid w:val="005F3884"/>
  </w:style>
  <w:style w:type="character" w:customStyle="1" w:styleId="pb-byline">
    <w:name w:val="pb-byline"/>
    <w:basedOn w:val="DefaultParagraphFont"/>
    <w:rsid w:val="005F3884"/>
  </w:style>
  <w:style w:type="character" w:customStyle="1" w:styleId="pb-timestamp">
    <w:name w:val="pb-timestamp"/>
    <w:basedOn w:val="DefaultParagraphFont"/>
    <w:rsid w:val="005F3884"/>
  </w:style>
  <w:style w:type="paragraph" w:customStyle="1" w:styleId="Pa8">
    <w:name w:val="Pa8"/>
    <w:basedOn w:val="Default"/>
    <w:next w:val="Default"/>
    <w:uiPriority w:val="99"/>
    <w:rsid w:val="005F3884"/>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5F3884"/>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5F3884"/>
  </w:style>
  <w:style w:type="character" w:customStyle="1" w:styleId="even">
    <w:name w:val="even"/>
    <w:basedOn w:val="DefaultParagraphFont"/>
    <w:rsid w:val="005F3884"/>
  </w:style>
  <w:style w:type="paragraph" w:customStyle="1" w:styleId="volissue">
    <w:name w:val="volissue"/>
    <w:basedOn w:val="Normal"/>
    <w:rsid w:val="005F3884"/>
    <w:pPr>
      <w:spacing w:before="100" w:beforeAutospacing="1" w:after="100" w:afterAutospacing="1"/>
    </w:pPr>
    <w:rPr>
      <w:rFonts w:ascii="Tahoma" w:hAnsi="Tahoma" w:cstheme="minorBidi"/>
      <w:szCs w:val="20"/>
    </w:rPr>
  </w:style>
  <w:style w:type="character" w:customStyle="1" w:styleId="view-count">
    <w:name w:val="view-count"/>
    <w:basedOn w:val="DefaultParagraphFont"/>
    <w:rsid w:val="005F3884"/>
  </w:style>
  <w:style w:type="character" w:customStyle="1" w:styleId="tChar">
    <w:name w:val="t Char"/>
    <w:rsid w:val="005F3884"/>
    <w:rPr>
      <w:rFonts w:ascii="Georgia" w:eastAsia="Times New Roman" w:hAnsi="Georgia" w:cs="Calibri"/>
      <w:b/>
      <w:lang w:val="x-none" w:eastAsia="x-none"/>
    </w:rPr>
  </w:style>
  <w:style w:type="paragraph" w:customStyle="1" w:styleId="BoldUnderlineChar20">
    <w:name w:val="BoldUnderline Char2"/>
    <w:link w:val="BoldUnderlineChar2Char"/>
    <w:rsid w:val="005F3884"/>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5F3884"/>
    <w:rPr>
      <w:rFonts w:ascii="Times New Roman" w:eastAsia="Times New Roman" w:hAnsi="Times New Roman" w:cs="Times New Roman"/>
      <w:b/>
      <w:sz w:val="20"/>
      <w:szCs w:val="24"/>
      <w:u w:val="single"/>
    </w:rPr>
  </w:style>
  <w:style w:type="character" w:customStyle="1" w:styleId="UnderlineCharChar4">
    <w:name w:val="Underline Char Char4"/>
    <w:rsid w:val="005F3884"/>
    <w:rPr>
      <w:szCs w:val="24"/>
      <w:u w:val="single"/>
      <w:lang w:val="en-US" w:eastAsia="en-US" w:bidi="ar-SA"/>
    </w:rPr>
  </w:style>
  <w:style w:type="character" w:customStyle="1" w:styleId="BoldUnderlineCharChar3">
    <w:name w:val="BoldUnderline Char Char3"/>
    <w:rsid w:val="005F3884"/>
    <w:rPr>
      <w:b/>
      <w:szCs w:val="24"/>
      <w:u w:val="single"/>
      <w:lang w:val="en-US" w:eastAsia="en-US" w:bidi="ar-SA"/>
    </w:rPr>
  </w:style>
  <w:style w:type="character" w:customStyle="1" w:styleId="BoldUnderlineCharChar2">
    <w:name w:val="BoldUnderline Char Char2"/>
    <w:rsid w:val="005F3884"/>
    <w:rPr>
      <w:b/>
      <w:szCs w:val="24"/>
      <w:u w:val="single"/>
      <w:lang w:val="en-US" w:eastAsia="en-US" w:bidi="ar-SA"/>
    </w:rPr>
  </w:style>
  <w:style w:type="paragraph" w:customStyle="1" w:styleId="UnderlineCard0">
    <w:name w:val="UnderlineCard"/>
    <w:basedOn w:val="Heading3"/>
    <w:link w:val="UnderlineCardChar"/>
    <w:qFormat/>
    <w:rsid w:val="005F3884"/>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5F3884"/>
    <w:rPr>
      <w:rFonts w:ascii="Georgia" w:eastAsia="Calibri" w:hAnsi="Georgia" w:cs="Times New Roman"/>
      <w:sz w:val="20"/>
      <w:szCs w:val="20"/>
      <w:u w:val="single"/>
      <w:lang w:val="x-none" w:eastAsia="x-none"/>
    </w:rPr>
  </w:style>
  <w:style w:type="character" w:customStyle="1" w:styleId="5Notunderlined">
    <w:name w:val="5 Not underlined"/>
    <w:rsid w:val="005F3884"/>
    <w:rPr>
      <w:rFonts w:ascii="Times New Roman" w:hAnsi="Times New Roman"/>
      <w:sz w:val="16"/>
    </w:rPr>
  </w:style>
  <w:style w:type="character" w:customStyle="1" w:styleId="volume-issue">
    <w:name w:val="volume-issue"/>
    <w:rsid w:val="005F3884"/>
    <w:rPr>
      <w:rFonts w:cs="Times New Roman"/>
    </w:rPr>
  </w:style>
  <w:style w:type="character" w:customStyle="1" w:styleId="i">
    <w:name w:val="i"/>
    <w:basedOn w:val="DefaultParagraphFont"/>
    <w:uiPriority w:val="99"/>
    <w:rsid w:val="005F3884"/>
  </w:style>
  <w:style w:type="character" w:customStyle="1" w:styleId="storytext">
    <w:name w:val="storytext"/>
    <w:basedOn w:val="DefaultParagraphFont"/>
    <w:rsid w:val="005F3884"/>
  </w:style>
  <w:style w:type="character" w:customStyle="1" w:styleId="heading3char0">
    <w:name w:val="heading3char"/>
    <w:rsid w:val="005F3884"/>
  </w:style>
  <w:style w:type="character" w:customStyle="1" w:styleId="boldness1">
    <w:name w:val="boldness1"/>
    <w:rsid w:val="005F3884"/>
  </w:style>
  <w:style w:type="paragraph" w:customStyle="1" w:styleId="Cardd">
    <w:name w:val="Cardd"/>
    <w:basedOn w:val="Normal"/>
    <w:uiPriority w:val="4"/>
    <w:qFormat/>
    <w:rsid w:val="005F3884"/>
    <w:pPr>
      <w:ind w:left="288" w:right="288"/>
    </w:pPr>
    <w:rPr>
      <w:rFonts w:ascii="Georgia" w:hAnsi="Georgia" w:cstheme="minorBidi"/>
    </w:rPr>
  </w:style>
  <w:style w:type="paragraph" w:customStyle="1" w:styleId="document0">
    <w:name w:val="document"/>
    <w:basedOn w:val="Normal"/>
    <w:qFormat/>
    <w:rsid w:val="005F3884"/>
    <w:pPr>
      <w:spacing w:before="100" w:beforeAutospacing="1" w:after="100" w:afterAutospacing="1"/>
    </w:pPr>
    <w:rPr>
      <w:rFonts w:ascii="Georgia" w:eastAsia="Times New Roman" w:hAnsi="Georgia" w:cstheme="minorBidi"/>
    </w:rPr>
  </w:style>
  <w:style w:type="character" w:customStyle="1" w:styleId="Heading3CharCharCharChar">
    <w:name w:val="Heading 3 Char Char Char Char"/>
    <w:basedOn w:val="DefaultParagraphFont"/>
    <w:rsid w:val="005F3884"/>
    <w:rPr>
      <w:rFonts w:cs="Arial"/>
      <w:bCs/>
      <w:szCs w:val="26"/>
      <w:u w:val="single"/>
      <w:lang w:val="en-US" w:eastAsia="en-US" w:bidi="ar-SA"/>
    </w:rPr>
  </w:style>
  <w:style w:type="character" w:customStyle="1" w:styleId="current-selection">
    <w:name w:val="current-selection"/>
    <w:basedOn w:val="DefaultParagraphFont"/>
    <w:rsid w:val="005F3884"/>
  </w:style>
  <w:style w:type="character" w:customStyle="1" w:styleId="a2">
    <w:name w:val="_"/>
    <w:basedOn w:val="DefaultParagraphFont"/>
    <w:rsid w:val="005F3884"/>
  </w:style>
  <w:style w:type="paragraph" w:customStyle="1" w:styleId="Shrink6">
    <w:name w:val="Shrink 6"/>
    <w:basedOn w:val="Normal"/>
    <w:qFormat/>
    <w:rsid w:val="005F3884"/>
    <w:rPr>
      <w:rFonts w:ascii="Georgia" w:eastAsia="Calibri" w:hAnsi="Georgia"/>
      <w:sz w:val="12"/>
    </w:rPr>
  </w:style>
  <w:style w:type="character" w:customStyle="1" w:styleId="messagecontent">
    <w:name w:val="message_content"/>
    <w:rsid w:val="005F3884"/>
  </w:style>
  <w:style w:type="character" w:customStyle="1" w:styleId="StyleUnderlineChar">
    <w:name w:val="Style Underline Char"/>
    <w:basedOn w:val="DefaultParagraphFont"/>
    <w:rsid w:val="005F3884"/>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5F3884"/>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kern w:val="32"/>
      <w:sz w:val="24"/>
      <w:u w:val="single"/>
    </w:rPr>
  </w:style>
  <w:style w:type="character" w:customStyle="1" w:styleId="BriefTitleWorksChar">
    <w:name w:val="Brief Title Works Char"/>
    <w:basedOn w:val="DefaultParagraphFont"/>
    <w:link w:val="BriefTitleWorks"/>
    <w:rsid w:val="005F3884"/>
    <w:rPr>
      <w:rFonts w:ascii="Georgia" w:eastAsia="Times New Roman" w:hAnsi="Georgia" w:cs="Arial"/>
      <w:b/>
      <w:bCs/>
      <w:kern w:val="32"/>
      <w:sz w:val="24"/>
      <w:szCs w:val="32"/>
      <w:u w:val="single"/>
    </w:rPr>
  </w:style>
  <w:style w:type="character" w:customStyle="1" w:styleId="twelptblackblack1">
    <w:name w:val="twelptblackblack1"/>
    <w:basedOn w:val="DefaultParagraphFont"/>
    <w:rsid w:val="005F3884"/>
    <w:rPr>
      <w:rFonts w:ascii="Verdana" w:hAnsi="Verdana" w:hint="default"/>
      <w:color w:val="000000"/>
      <w:sz w:val="16"/>
      <w:szCs w:val="16"/>
    </w:rPr>
  </w:style>
  <w:style w:type="character" w:customStyle="1" w:styleId="Heading3CharCharCharChar1">
    <w:name w:val="Heading 3 Char Char Char Char1"/>
    <w:rsid w:val="005F3884"/>
    <w:rPr>
      <w:rFonts w:cs="Arial"/>
      <w:bCs/>
      <w:szCs w:val="26"/>
      <w:u w:val="single"/>
      <w:lang w:val="en-US" w:eastAsia="en-US" w:bidi="ar-SA"/>
    </w:rPr>
  </w:style>
  <w:style w:type="paragraph" w:customStyle="1" w:styleId="conintrotext">
    <w:name w:val="conintrotext"/>
    <w:basedOn w:val="Normal"/>
    <w:uiPriority w:val="99"/>
    <w:rsid w:val="005F3884"/>
    <w:pPr>
      <w:spacing w:before="100" w:beforeAutospacing="1" w:after="100" w:afterAutospacing="1"/>
    </w:pPr>
    <w:rPr>
      <w:rFonts w:ascii="Georgia" w:eastAsia="Times New Roman" w:hAnsi="Georgia" w:cstheme="minorBidi"/>
      <w:sz w:val="24"/>
    </w:rPr>
  </w:style>
  <w:style w:type="character" w:customStyle="1" w:styleId="comment-body">
    <w:name w:val="comment-body"/>
    <w:rsid w:val="005F3884"/>
  </w:style>
  <w:style w:type="character" w:customStyle="1" w:styleId="UnderlineCharCharChar1">
    <w:name w:val="Underline Char Char Char1"/>
    <w:rsid w:val="005F3884"/>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5F3884"/>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5F3884"/>
    <w:rPr>
      <w:rFonts w:asciiTheme="minorHAnsi" w:eastAsia="MS Mincho" w:hAnsiTheme="minorHAnsi" w:cstheme="minorBidi"/>
      <w:b/>
      <w:u w:val="single"/>
    </w:rPr>
  </w:style>
  <w:style w:type="character" w:customStyle="1" w:styleId="mw-headline">
    <w:name w:val="mw-headline"/>
    <w:rsid w:val="005F3884"/>
  </w:style>
  <w:style w:type="character" w:customStyle="1" w:styleId="flagicon">
    <w:name w:val="flagicon"/>
    <w:rsid w:val="005F3884"/>
  </w:style>
  <w:style w:type="paragraph" w:customStyle="1" w:styleId="assert">
    <w:name w:val="assert"/>
    <w:basedOn w:val="Normal"/>
    <w:uiPriority w:val="99"/>
    <w:rsid w:val="005F3884"/>
    <w:pPr>
      <w:spacing w:before="100" w:beforeAutospacing="1" w:after="100" w:afterAutospacing="1"/>
    </w:pPr>
    <w:rPr>
      <w:rFonts w:ascii="Georgia" w:eastAsia="Times New Roman" w:hAnsi="Georgia" w:cstheme="minorBidi"/>
      <w:sz w:val="24"/>
    </w:rPr>
  </w:style>
  <w:style w:type="character" w:customStyle="1" w:styleId="apturelink">
    <w:name w:val="apturelink"/>
    <w:rsid w:val="005F3884"/>
  </w:style>
  <w:style w:type="character" w:customStyle="1" w:styleId="apturelinkicon">
    <w:name w:val="apturelinkicon"/>
    <w:rsid w:val="005F3884"/>
  </w:style>
  <w:style w:type="paragraph" w:customStyle="1" w:styleId="Default1">
    <w:name w:val="Default1"/>
    <w:basedOn w:val="Default"/>
    <w:next w:val="Default"/>
    <w:uiPriority w:val="99"/>
    <w:rsid w:val="005F3884"/>
    <w:rPr>
      <w:color w:val="auto"/>
    </w:rPr>
  </w:style>
  <w:style w:type="paragraph" w:customStyle="1" w:styleId="center">
    <w:name w:val="center"/>
    <w:basedOn w:val="Normal"/>
    <w:uiPriority w:val="99"/>
    <w:rsid w:val="005F3884"/>
    <w:pPr>
      <w:spacing w:before="100" w:beforeAutospacing="1" w:after="100" w:afterAutospacing="1"/>
    </w:pPr>
    <w:rPr>
      <w:rFonts w:ascii="Georgia" w:eastAsia="Times New Roman" w:hAnsi="Georgia" w:cstheme="minorBidi"/>
      <w:sz w:val="24"/>
    </w:rPr>
  </w:style>
  <w:style w:type="character" w:customStyle="1" w:styleId="LittleChar">
    <w:name w:val="Little Char"/>
    <w:link w:val="Little"/>
    <w:rsid w:val="005F3884"/>
    <w:rPr>
      <w:rFonts w:ascii="Garamond" w:eastAsia="Times New Roman" w:hAnsi="Garamond" w:cs="Times New Roman"/>
      <w:sz w:val="16"/>
    </w:rPr>
  </w:style>
  <w:style w:type="character" w:customStyle="1" w:styleId="UnderlineChar1Char">
    <w:name w:val="Underline Char1 Char"/>
    <w:rsid w:val="005F3884"/>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5F3884"/>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5F3884"/>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5F3884"/>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5F3884"/>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5F3884"/>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5F3884"/>
    <w:rPr>
      <w:rFonts w:asciiTheme="minorHAnsi" w:eastAsia="MS Mincho" w:hAnsiTheme="minorHAnsi" w:cstheme="minorBidi"/>
      <w:b/>
      <w:u w:val="single"/>
    </w:rPr>
  </w:style>
  <w:style w:type="paragraph" w:customStyle="1" w:styleId="CardBody">
    <w:name w:val="Card Body"/>
    <w:basedOn w:val="Normal"/>
    <w:link w:val="CardBodyChar"/>
    <w:qFormat/>
    <w:rsid w:val="005F3884"/>
    <w:rPr>
      <w:rFonts w:ascii="Georgia" w:eastAsia="Times New Roman" w:hAnsi="Georgia" w:cstheme="minorBidi"/>
      <w:sz w:val="16"/>
    </w:rPr>
  </w:style>
  <w:style w:type="character" w:customStyle="1" w:styleId="CardBodyChar">
    <w:name w:val="Card Body Char"/>
    <w:link w:val="CardBody"/>
    <w:rsid w:val="005F3884"/>
    <w:rPr>
      <w:rFonts w:ascii="Georgia" w:eastAsia="Times New Roman" w:hAnsi="Georgia"/>
      <w:sz w:val="16"/>
    </w:rPr>
  </w:style>
  <w:style w:type="character" w:customStyle="1" w:styleId="ptitleinside">
    <w:name w:val="p_title_inside"/>
    <w:rsid w:val="005F3884"/>
  </w:style>
  <w:style w:type="paragraph" w:customStyle="1" w:styleId="StyleBoldandUnderlineChar11ptBorderSinglesolidline">
    <w:name w:val="Style Bold and Underline Char + 11 pt Border: : (Single solid line..."/>
    <w:link w:val="StyleBoldandUnderlineChar11ptBorderSinglesolidlineChar"/>
    <w:qFormat/>
    <w:rsid w:val="005F3884"/>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5F3884"/>
    <w:rPr>
      <w:rFonts w:eastAsia="Times New Roman"/>
      <w:b/>
      <w:bCs/>
      <w:szCs w:val="20"/>
      <w:u w:val="single"/>
      <w:bdr w:val="single" w:sz="4" w:space="0" w:color="auto"/>
    </w:rPr>
  </w:style>
  <w:style w:type="character" w:customStyle="1" w:styleId="Heading1CharChar1">
    <w:name w:val="Heading 1 Char Char1"/>
    <w:rsid w:val="005F3884"/>
    <w:rPr>
      <w:rFonts w:cs="Arial"/>
      <w:b/>
      <w:bCs/>
      <w:szCs w:val="32"/>
      <w:lang w:val="en-US" w:eastAsia="en-US" w:bidi="ar-SA"/>
    </w:rPr>
  </w:style>
  <w:style w:type="paragraph" w:customStyle="1" w:styleId="Indentation">
    <w:name w:val="Indentation"/>
    <w:basedOn w:val="Normal"/>
    <w:uiPriority w:val="99"/>
    <w:rsid w:val="005F3884"/>
    <w:pPr>
      <w:ind w:left="288" w:right="288"/>
    </w:pPr>
    <w:rPr>
      <w:rFonts w:ascii="Georgia" w:hAnsi="Georgia" w:cstheme="minorBidi"/>
    </w:rPr>
  </w:style>
  <w:style w:type="character" w:customStyle="1" w:styleId="StyleUnderlineCharChar9ptBold">
    <w:name w:val="Style Underline Char Char + 9 pt Bold"/>
    <w:rsid w:val="005F3884"/>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5F3884"/>
    <w:rPr>
      <w:rFonts w:ascii="Georgia" w:eastAsia="Times New Roman" w:hAnsi="Georgia" w:cstheme="minorBidi"/>
      <w:u w:val="single"/>
    </w:rPr>
  </w:style>
  <w:style w:type="character" w:customStyle="1" w:styleId="StyleStyle4ArialNarrow9ptChar">
    <w:name w:val="Style Style4 + Arial Narrow 9 pt Char"/>
    <w:link w:val="StyleStyle4ArialNarrow9pt"/>
    <w:rsid w:val="005F3884"/>
    <w:rPr>
      <w:rFonts w:ascii="Georgia" w:eastAsia="Times New Roman" w:hAnsi="Georgia"/>
      <w:u w:val="single"/>
    </w:rPr>
  </w:style>
  <w:style w:type="paragraph" w:customStyle="1" w:styleId="StyleStyle4ArialNarrow9ptBold">
    <w:name w:val="Style Style4 + Arial Narrow 9 pt Bold"/>
    <w:basedOn w:val="Normal"/>
    <w:link w:val="StyleStyle4ArialNarrow9ptBoldChar"/>
    <w:rsid w:val="005F3884"/>
    <w:rPr>
      <w:rFonts w:ascii="Georgia" w:eastAsia="Times New Roman" w:hAnsi="Georgia" w:cstheme="minorBidi"/>
      <w:b/>
      <w:bCs/>
      <w:u w:val="single"/>
    </w:rPr>
  </w:style>
  <w:style w:type="character" w:customStyle="1" w:styleId="StyleStyle4ArialNarrow9ptBoldChar">
    <w:name w:val="Style Style4 + Arial Narrow 9 pt Bold Char"/>
    <w:link w:val="StyleStyle4ArialNarrow9ptBold"/>
    <w:rsid w:val="005F3884"/>
    <w:rPr>
      <w:rFonts w:ascii="Georgia" w:eastAsia="Times New Roman" w:hAnsi="Georgia"/>
      <w:b/>
      <w:bCs/>
      <w:u w:val="single"/>
    </w:rPr>
  </w:style>
  <w:style w:type="character" w:customStyle="1" w:styleId="StyleBoldandUnderlineCharChar29pt">
    <w:name w:val="Style Bold and Underline Char Char2 + 9 pt"/>
    <w:rsid w:val="005F3884"/>
    <w:rPr>
      <w:rFonts w:ascii="Times New Roman" w:hAnsi="Times New Roman"/>
      <w:b/>
      <w:bCs/>
      <w:noProof w:val="0"/>
      <w:sz w:val="20"/>
      <w:u w:val="single"/>
    </w:rPr>
  </w:style>
  <w:style w:type="character" w:customStyle="1" w:styleId="StyleUnderlineCharChar19pt">
    <w:name w:val="Style Underline Char Char1 + 9 pt"/>
    <w:rsid w:val="005F3884"/>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5F3884"/>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5F3884"/>
    <w:rPr>
      <w:rFonts w:ascii="Georgia" w:eastAsia="Times New Roman" w:hAnsi="Georgia"/>
      <w:b/>
      <w:smallCaps/>
      <w:sz w:val="24"/>
      <w:szCs w:val="24"/>
      <w:u w:val="single"/>
    </w:rPr>
  </w:style>
  <w:style w:type="character" w:customStyle="1" w:styleId="CardTextCharChar">
    <w:name w:val="Card Text Char Char"/>
    <w:rsid w:val="005F3884"/>
    <w:rPr>
      <w:rFonts w:ascii="Times New Roman" w:eastAsia="Times New Roman" w:hAnsi="Times New Roman" w:cs="Times New Roman"/>
      <w:sz w:val="20"/>
      <w:szCs w:val="20"/>
    </w:rPr>
  </w:style>
  <w:style w:type="character" w:customStyle="1" w:styleId="citeChar1">
    <w:name w:val="cite Char"/>
    <w:locked/>
    <w:rsid w:val="005F3884"/>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5F3884"/>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5F3884"/>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5F3884"/>
    <w:rPr>
      <w:i/>
      <w:iCs/>
      <w:sz w:val="20"/>
      <w:u w:val="single"/>
    </w:rPr>
  </w:style>
  <w:style w:type="character" w:customStyle="1" w:styleId="HIGHLIGHT0">
    <w:name w:val="HIGHLIGHT"/>
    <w:uiPriority w:val="1"/>
    <w:qFormat/>
    <w:rsid w:val="005F3884"/>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5F3884"/>
    <w:pPr>
      <w:widowControl w:val="0"/>
      <w:autoSpaceDE/>
      <w:autoSpaceDN/>
      <w:adjustRightInd/>
      <w:outlineLvl w:val="9"/>
    </w:pPr>
    <w:rPr>
      <w:sz w:val="28"/>
      <w:szCs w:val="24"/>
    </w:rPr>
  </w:style>
  <w:style w:type="character" w:customStyle="1" w:styleId="HiddenBlockHeaderChar">
    <w:name w:val="Hidden Block Header Char"/>
    <w:link w:val="HiddenBlockHeader"/>
    <w:rsid w:val="005F3884"/>
    <w:rPr>
      <w:rFonts w:ascii="Times New Roman" w:eastAsia="Times New Roman" w:hAnsi="Times New Roman" w:cs="Times New Roman"/>
      <w:b/>
      <w:sz w:val="28"/>
      <w:szCs w:val="24"/>
    </w:rPr>
  </w:style>
  <w:style w:type="character" w:customStyle="1" w:styleId="FifthChar">
    <w:name w:val="Fifth Char"/>
    <w:link w:val="Fifth"/>
    <w:rsid w:val="005F3884"/>
    <w:rPr>
      <w:rFonts w:ascii="Times New Roman" w:eastAsia="Calibri" w:hAnsi="Times New Roman" w:cs="Times New Roman"/>
    </w:rPr>
  </w:style>
  <w:style w:type="paragraph" w:customStyle="1" w:styleId="Third">
    <w:name w:val="Third"/>
    <w:basedOn w:val="Normal"/>
    <w:link w:val="ThirdChar"/>
    <w:rsid w:val="005F3884"/>
    <w:rPr>
      <w:rFonts w:ascii="Georgia" w:eastAsia="Times New Roman" w:hAnsi="Georgia" w:cstheme="minorBidi"/>
      <w:b/>
      <w:u w:val="single"/>
      <w:lang w:val="x-none" w:eastAsia="x-none"/>
    </w:rPr>
  </w:style>
  <w:style w:type="character" w:customStyle="1" w:styleId="ThirdChar">
    <w:name w:val="Third Char"/>
    <w:link w:val="Third"/>
    <w:rsid w:val="005F3884"/>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aliases w:val="Char Char2"/>
    <w:next w:val="Normal"/>
    <w:rsid w:val="005F3884"/>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5F3884"/>
    <w:rPr>
      <w:rFonts w:ascii="Times New Roman" w:eastAsia="Times New Roman" w:hAnsi="Times New Roman"/>
      <w:szCs w:val="24"/>
    </w:rPr>
  </w:style>
  <w:style w:type="character" w:customStyle="1" w:styleId="article-record-publication-volume-issue">
    <w:name w:val="article-record-publication-volume-issue"/>
    <w:rsid w:val="005F3884"/>
  </w:style>
  <w:style w:type="character" w:customStyle="1" w:styleId="NothingCharChar">
    <w:name w:val="Nothing Char Char"/>
    <w:link w:val="NothingCharCharChar"/>
    <w:rsid w:val="005F3884"/>
  </w:style>
  <w:style w:type="paragraph" w:customStyle="1" w:styleId="DebateUnderlineBoldChar">
    <w:name w:val="Debate Underline Bold Char"/>
    <w:basedOn w:val="Normal"/>
    <w:link w:val="DebateUnderlineBoldCharChar"/>
    <w:rsid w:val="005F3884"/>
    <w:pPr>
      <w:jc w:val="both"/>
    </w:pPr>
    <w:rPr>
      <w:rFonts w:ascii="Georgia" w:eastAsia="Times New Roman" w:hAnsi="Georgia" w:cstheme="minorBidi"/>
      <w:b/>
      <w:u w:val="thick"/>
    </w:rPr>
  </w:style>
  <w:style w:type="character" w:customStyle="1" w:styleId="DebateUnderlineBoldCharChar">
    <w:name w:val="Debate Underline Bold Char Char"/>
    <w:link w:val="DebateUnderlineBoldChar"/>
    <w:rsid w:val="005F3884"/>
    <w:rPr>
      <w:rFonts w:ascii="Georgia" w:eastAsia="Times New Roman" w:hAnsi="Georgia"/>
      <w:b/>
      <w:u w:val="thick"/>
    </w:rPr>
  </w:style>
  <w:style w:type="character" w:customStyle="1" w:styleId="resultbodyblack">
    <w:name w:val="resultbodyblack"/>
    <w:qFormat/>
    <w:rsid w:val="005F3884"/>
    <w:rPr>
      <w:rFonts w:cs="Times New Roman"/>
    </w:rPr>
  </w:style>
  <w:style w:type="paragraph" w:customStyle="1" w:styleId="bloctitles">
    <w:name w:val="bloc titles"/>
    <w:basedOn w:val="Heading1"/>
    <w:next w:val="Normal"/>
    <w:link w:val="bloctitlesChar"/>
    <w:autoRedefine/>
    <w:rsid w:val="005F3884"/>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sz w:val="28"/>
      <w:u w:val="single"/>
    </w:rPr>
  </w:style>
  <w:style w:type="character" w:customStyle="1" w:styleId="bloctitlesChar">
    <w:name w:val="bloc titles Char"/>
    <w:link w:val="bloctitles"/>
    <w:rsid w:val="005F3884"/>
    <w:rPr>
      <w:rFonts w:ascii="Georgia" w:eastAsia="Malgun Gothic" w:hAnsi="Georgia" w:cs="Arial"/>
      <w:b/>
      <w:bCs/>
      <w:sz w:val="28"/>
      <w:szCs w:val="32"/>
      <w:u w:val="single"/>
    </w:rPr>
  </w:style>
  <w:style w:type="paragraph" w:customStyle="1" w:styleId="CiteSmallText">
    <w:name w:val="Cite Small Text"/>
    <w:basedOn w:val="Normal"/>
    <w:uiPriority w:val="99"/>
    <w:rsid w:val="005F3884"/>
    <w:pPr>
      <w:widowControl w:val="0"/>
      <w:spacing w:after="200"/>
    </w:pPr>
    <w:rPr>
      <w:rFonts w:ascii="Helvetica Neue" w:hAnsi="Helvetica Neue" w:cstheme="minorBidi"/>
      <w:b/>
      <w:sz w:val="18"/>
    </w:rPr>
  </w:style>
  <w:style w:type="character" w:customStyle="1" w:styleId="3TagCite">
    <w:name w:val="3 Tag/Cite"/>
    <w:rsid w:val="005F3884"/>
    <w:rPr>
      <w:rFonts w:ascii="Times New Roman" w:hAnsi="Times New Roman"/>
      <w:b/>
    </w:rPr>
  </w:style>
  <w:style w:type="character" w:customStyle="1" w:styleId="4Qualifications">
    <w:name w:val="4 Qualifications"/>
    <w:rsid w:val="005F3884"/>
    <w:rPr>
      <w:rFonts w:ascii="Times New Roman" w:hAnsi="Times New Roman"/>
      <w:sz w:val="19"/>
    </w:rPr>
  </w:style>
  <w:style w:type="character" w:customStyle="1" w:styleId="6Underlined">
    <w:name w:val="6 Underlined"/>
    <w:rsid w:val="005F3884"/>
    <w:rPr>
      <w:rFonts w:ascii="Times New Roman" w:hAnsi="Times New Roman"/>
      <w:b/>
      <w:sz w:val="21"/>
      <w:u w:val="single"/>
    </w:rPr>
  </w:style>
  <w:style w:type="paragraph" w:customStyle="1" w:styleId="Cards1CharChar">
    <w:name w:val="Cards1 Char Char"/>
    <w:basedOn w:val="Normal"/>
    <w:link w:val="Cards1CharCharChar"/>
    <w:rsid w:val="005F3884"/>
    <w:pPr>
      <w:autoSpaceDE w:val="0"/>
      <w:autoSpaceDN w:val="0"/>
      <w:adjustRightInd w:val="0"/>
      <w:ind w:left="432" w:right="432"/>
      <w:jc w:val="both"/>
    </w:pPr>
    <w:rPr>
      <w:rFonts w:ascii="Georgia" w:hAnsi="Georgia" w:cstheme="minorBidi"/>
      <w:lang w:val="x-none"/>
    </w:rPr>
  </w:style>
  <w:style w:type="character" w:customStyle="1" w:styleId="Cards1CharCharChar">
    <w:name w:val="Cards1 Char Char Char"/>
    <w:link w:val="Cards1CharChar"/>
    <w:rsid w:val="005F3884"/>
    <w:rPr>
      <w:rFonts w:ascii="Georgia" w:hAnsi="Georgia"/>
      <w:lang w:val="x-none"/>
    </w:rPr>
  </w:style>
  <w:style w:type="character" w:customStyle="1" w:styleId="UnderlineCharCharCharCharCharCharCharChar">
    <w:name w:val="Underline Char Char Char Char Char Char Char Char"/>
    <w:link w:val="UnderlineCharCharCharCharCharCharChar"/>
    <w:rsid w:val="005F3884"/>
    <w:rPr>
      <w:u w:val="single"/>
    </w:rPr>
  </w:style>
  <w:style w:type="paragraph" w:customStyle="1" w:styleId="UnderlineCharCharCharCharCharCharChar">
    <w:name w:val="Underline Char Char Char Char Char Char Char"/>
    <w:basedOn w:val="Normal"/>
    <w:link w:val="UnderlineCharCharCharCharCharCharCharChar"/>
    <w:rsid w:val="005F3884"/>
    <w:rPr>
      <w:rFonts w:asciiTheme="minorHAnsi" w:hAnsiTheme="minorHAnsi" w:cstheme="minorBidi"/>
      <w:u w:val="single"/>
    </w:rPr>
  </w:style>
  <w:style w:type="paragraph" w:customStyle="1" w:styleId="CitesCharChar">
    <w:name w:val="Cites Char Char"/>
    <w:next w:val="Normal"/>
    <w:link w:val="CitesCharCharChar"/>
    <w:rsid w:val="005F3884"/>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5F3884"/>
    <w:rPr>
      <w:rFonts w:ascii="Times New Roman" w:eastAsia="Times New Roman" w:hAnsi="Times New Roman" w:cs="Times New Roman"/>
      <w:sz w:val="20"/>
      <w:szCs w:val="24"/>
    </w:rPr>
  </w:style>
  <w:style w:type="character" w:customStyle="1" w:styleId="nohighlighting">
    <w:name w:val="no highlighting"/>
    <w:rsid w:val="005F3884"/>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5F3884"/>
    <w:rPr>
      <w:rFonts w:ascii="Cambria" w:hAnsi="Cambria" w:hint="default"/>
      <w:sz w:val="21"/>
      <w:u w:val="single"/>
    </w:rPr>
  </w:style>
  <w:style w:type="paragraph" w:customStyle="1" w:styleId="Swag">
    <w:name w:val="Swag"/>
    <w:basedOn w:val="Normal"/>
    <w:link w:val="SwagChar"/>
    <w:qFormat/>
    <w:rsid w:val="005F3884"/>
    <w:rPr>
      <w:rFonts w:ascii="Georgia" w:hAnsi="Georgia" w:cstheme="minorBidi"/>
      <w:color w:val="0000FF"/>
      <w:sz w:val="12"/>
      <w:u w:val="single"/>
    </w:rPr>
  </w:style>
  <w:style w:type="character" w:customStyle="1" w:styleId="SwagChar">
    <w:name w:val="Swag Char"/>
    <w:link w:val="Swag"/>
    <w:rsid w:val="005F3884"/>
    <w:rPr>
      <w:rFonts w:ascii="Georgia" w:hAnsi="Georgia"/>
      <w:color w:val="0000FF"/>
      <w:sz w:val="12"/>
      <w:u w:val="single"/>
    </w:rPr>
  </w:style>
  <w:style w:type="paragraph" w:customStyle="1" w:styleId="StyleUnderlineTimesNewRoman1">
    <w:name w:val="Style Underline + Times New Roman1"/>
    <w:link w:val="StyleUnderlineTimesNewRoman1Char"/>
    <w:rsid w:val="005F3884"/>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5F3884"/>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5F3884"/>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5F3884"/>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5F3884"/>
    <w:rPr>
      <w:rFonts w:ascii="Garamond" w:eastAsia="MS Mincho" w:hAnsi="Garamond" w:cstheme="minorBidi"/>
    </w:rPr>
  </w:style>
  <w:style w:type="character" w:customStyle="1" w:styleId="StyleStyleCardTextLeft-075Right0Char">
    <w:name w:val="Style Style Card Text + Left:  -0.75&quot; + Right:  0&quot; Char"/>
    <w:link w:val="StyleStyleCardTextLeft-075Right0"/>
    <w:rsid w:val="005F3884"/>
    <w:rPr>
      <w:rFonts w:ascii="Garamond" w:eastAsia="MS Mincho" w:hAnsi="Garamond"/>
    </w:rPr>
  </w:style>
  <w:style w:type="character" w:customStyle="1" w:styleId="CharChar61">
    <w:name w:val="Char Char61"/>
    <w:rsid w:val="005F3884"/>
    <w:rPr>
      <w:rFonts w:cs="Arial"/>
      <w:bCs/>
      <w:sz w:val="16"/>
      <w:szCs w:val="26"/>
      <w:lang w:val="en-US" w:eastAsia="en-US" w:bidi="ar-SA"/>
    </w:rPr>
  </w:style>
  <w:style w:type="character" w:customStyle="1" w:styleId="ListBulletChar">
    <w:name w:val="List Bullet Char"/>
    <w:link w:val="ListBullet"/>
    <w:uiPriority w:val="99"/>
    <w:rsid w:val="005F3884"/>
    <w:rPr>
      <w:rFonts w:ascii="Times New Roman" w:eastAsia="Calibri" w:hAnsi="Times New Roman" w:cs="Times New Roman"/>
    </w:rPr>
  </w:style>
  <w:style w:type="paragraph" w:customStyle="1" w:styleId="subhead10">
    <w:name w:val="subhead1"/>
    <w:basedOn w:val="Normal"/>
    <w:uiPriority w:val="99"/>
    <w:rsid w:val="005F3884"/>
    <w:pPr>
      <w:spacing w:before="100" w:beforeAutospacing="1" w:after="100" w:afterAutospacing="1"/>
    </w:pPr>
    <w:rPr>
      <w:rFonts w:ascii="Georgia" w:eastAsia="Times New Roman" w:hAnsi="Georgia" w:cstheme="minorBidi"/>
      <w:sz w:val="24"/>
    </w:rPr>
  </w:style>
  <w:style w:type="character" w:customStyle="1" w:styleId="styledate">
    <w:name w:val="styledate"/>
    <w:rsid w:val="005F3884"/>
  </w:style>
  <w:style w:type="character" w:customStyle="1" w:styleId="BoldandUnderlineChar1">
    <w:name w:val="Bold and Underline Char1"/>
    <w:rsid w:val="005F3884"/>
    <w:rPr>
      <w:b/>
      <w:szCs w:val="24"/>
      <w:u w:val="single"/>
      <w:lang w:val="en-US" w:eastAsia="en-US" w:bidi="ar-SA"/>
    </w:rPr>
  </w:style>
  <w:style w:type="character" w:customStyle="1" w:styleId="BoldandUnderlineChar1Char2">
    <w:name w:val="Bold and Underline Char1 Char2"/>
    <w:rsid w:val="005F3884"/>
    <w:rPr>
      <w:b/>
      <w:szCs w:val="24"/>
      <w:u w:val="single"/>
      <w:lang w:val="en-US" w:eastAsia="en-US" w:bidi="ar-SA"/>
    </w:rPr>
  </w:style>
  <w:style w:type="character" w:customStyle="1" w:styleId="BoldandUnderlineCharChar1">
    <w:name w:val="Bold and Underline Char Char1"/>
    <w:rsid w:val="005F3884"/>
    <w:rPr>
      <w:b/>
      <w:szCs w:val="24"/>
      <w:u w:val="single"/>
      <w:lang w:val="en-US" w:eastAsia="en-US" w:bidi="ar-SA"/>
    </w:rPr>
  </w:style>
  <w:style w:type="character" w:customStyle="1" w:styleId="BoldandUnderlineChar6">
    <w:name w:val="Bold and Underline Char6"/>
    <w:rsid w:val="005F3884"/>
    <w:rPr>
      <w:b/>
      <w:szCs w:val="24"/>
      <w:u w:val="single"/>
      <w:lang w:val="en-US" w:eastAsia="en-US" w:bidi="ar-SA"/>
    </w:rPr>
  </w:style>
  <w:style w:type="character" w:customStyle="1" w:styleId="title-link-wrapper">
    <w:name w:val="title-link-wrapper"/>
    <w:rsid w:val="005F3884"/>
  </w:style>
  <w:style w:type="character" w:customStyle="1" w:styleId="medium-font">
    <w:name w:val="medium-font"/>
    <w:rsid w:val="005F3884"/>
  </w:style>
  <w:style w:type="paragraph" w:customStyle="1" w:styleId="abstract">
    <w:name w:val="abstract"/>
    <w:basedOn w:val="Normal"/>
    <w:uiPriority w:val="99"/>
    <w:rsid w:val="005F3884"/>
    <w:pPr>
      <w:spacing w:before="100" w:beforeAutospacing="1" w:after="100" w:afterAutospacing="1"/>
    </w:pPr>
    <w:rPr>
      <w:rFonts w:ascii="Georgia" w:eastAsia="Times New Roman" w:hAnsi="Georgia" w:cstheme="minorBidi"/>
      <w:sz w:val="24"/>
    </w:rPr>
  </w:style>
  <w:style w:type="paragraph" w:customStyle="1" w:styleId="StyleUnderlineChar11ptBold2">
    <w:name w:val="Style Underline Char + 11 pt Bold2"/>
    <w:basedOn w:val="Normal"/>
    <w:link w:val="StyleUnderlineChar11ptBold2Char"/>
    <w:qFormat/>
    <w:rsid w:val="005F3884"/>
    <w:rPr>
      <w:rFonts w:ascii="Georgia" w:eastAsia="Times New Roman" w:hAnsi="Georgia" w:cstheme="minorBidi"/>
      <w:b/>
      <w:bCs/>
      <w:u w:val="single"/>
    </w:rPr>
  </w:style>
  <w:style w:type="character" w:customStyle="1" w:styleId="StyleUnderlineChar11ptBold2Char">
    <w:name w:val="Style Underline Char + 11 pt Bold2 Char"/>
    <w:link w:val="StyleUnderlineChar11ptBold2"/>
    <w:rsid w:val="005F3884"/>
    <w:rPr>
      <w:rFonts w:ascii="Georgia" w:eastAsia="Times New Roman" w:hAnsi="Georgia"/>
      <w:b/>
      <w:bCs/>
      <w:u w:val="single"/>
    </w:rPr>
  </w:style>
  <w:style w:type="character" w:customStyle="1" w:styleId="ReallySamllTextChar">
    <w:name w:val="ReallySamllText Char"/>
    <w:link w:val="ReallySamllText"/>
    <w:rsid w:val="005F3884"/>
    <w:rPr>
      <w:sz w:val="12"/>
      <w:szCs w:val="24"/>
    </w:rPr>
  </w:style>
  <w:style w:type="paragraph" w:customStyle="1" w:styleId="StyleStyleUnderlineTimesNewRoman11pt">
    <w:name w:val="Style Style Underline + Times New Roman + 11 pt"/>
    <w:basedOn w:val="Normal"/>
    <w:link w:val="StyleStyleUnderlineTimesNewRoman11ptChar"/>
    <w:rsid w:val="005F3884"/>
    <w:rPr>
      <w:rFonts w:ascii="Georgia" w:eastAsia="Times New Roman" w:hAnsi="Georgia" w:cstheme="minorBidi"/>
      <w:u w:val="single"/>
    </w:rPr>
  </w:style>
  <w:style w:type="character" w:customStyle="1" w:styleId="StyleStyleUnderlineTimesNewRoman11ptChar">
    <w:name w:val="Style Style Underline + Times New Roman + 11 pt Char"/>
    <w:link w:val="StyleStyleUnderlineTimesNewRoman11pt"/>
    <w:rsid w:val="005F3884"/>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5F3884"/>
    <w:rPr>
      <w:rFonts w:ascii="Georgia" w:eastAsia="Times New Roman" w:hAnsi="Georgia" w:cstheme="minorBidi"/>
      <w:u w:val="single"/>
    </w:rPr>
  </w:style>
  <w:style w:type="character" w:customStyle="1" w:styleId="StyleStyleUnderlineTimesNewRomanBold11ptNotBoldChar">
    <w:name w:val="Style Style Underline + Times New Roman Bold + 11 pt Not Bold Char"/>
    <w:link w:val="StyleStyleUnderlineTimesNewRomanBold11ptNotBold"/>
    <w:rsid w:val="005F3884"/>
    <w:rPr>
      <w:rFonts w:ascii="Georgia" w:eastAsia="Times New Roman" w:hAnsi="Georgia"/>
      <w:u w:val="single"/>
    </w:rPr>
  </w:style>
  <w:style w:type="character" w:customStyle="1" w:styleId="style10">
    <w:name w:val="style1"/>
    <w:rsid w:val="005F3884"/>
  </w:style>
  <w:style w:type="character" w:customStyle="1" w:styleId="pmtermsel">
    <w:name w:val="pmtermsel"/>
    <w:rsid w:val="005F3884"/>
  </w:style>
  <w:style w:type="character" w:customStyle="1" w:styleId="showipapr">
    <w:name w:val="show_ipapr"/>
    <w:rsid w:val="005F3884"/>
  </w:style>
  <w:style w:type="character" w:customStyle="1" w:styleId="dnindex">
    <w:name w:val="dnindex"/>
    <w:rsid w:val="005F3884"/>
  </w:style>
  <w:style w:type="character" w:customStyle="1" w:styleId="23">
    <w:name w:val="23"/>
    <w:rsid w:val="005F3884"/>
    <w:rPr>
      <w:rFonts w:ascii="Times New Roman" w:hAnsi="Times New Roman" w:cs="Arial"/>
      <w:bCs/>
      <w:sz w:val="20"/>
      <w:u w:val="single"/>
      <w:lang w:val="en-US" w:eastAsia="en-US" w:bidi="ar-SA"/>
    </w:rPr>
  </w:style>
  <w:style w:type="character" w:customStyle="1" w:styleId="33">
    <w:name w:val="33"/>
    <w:rsid w:val="005F3884"/>
    <w:rPr>
      <w:rFonts w:ascii="Times New Roman" w:hAnsi="Times New Roman" w:cs="Arial"/>
      <w:b/>
      <w:bCs/>
      <w:sz w:val="20"/>
      <w:u w:val="single"/>
      <w:lang w:val="en-US" w:eastAsia="en-US" w:bidi="ar-SA"/>
    </w:rPr>
  </w:style>
  <w:style w:type="character" w:customStyle="1" w:styleId="55">
    <w:name w:val="55"/>
    <w:rsid w:val="005F3884"/>
    <w:rPr>
      <w:rFonts w:cs="Arial"/>
      <w:bCs/>
      <w:sz w:val="20"/>
      <w:u w:val="single"/>
      <w:lang w:val="en-US" w:eastAsia="en-US" w:bidi="ar-SA"/>
    </w:rPr>
  </w:style>
  <w:style w:type="character" w:customStyle="1" w:styleId="authoraffil">
    <w:name w:val="authoraffil"/>
    <w:rsid w:val="005F3884"/>
  </w:style>
  <w:style w:type="character" w:customStyle="1" w:styleId="CharChar8">
    <w:name w:val="Char Char8"/>
    <w:rsid w:val="005F3884"/>
    <w:rPr>
      <w:rFonts w:ascii="Georgia" w:eastAsia="Times New Roman" w:hAnsi="Georgia"/>
      <w:b/>
      <w:bCs/>
      <w:sz w:val="30"/>
      <w:szCs w:val="28"/>
      <w:u w:val="single"/>
    </w:rPr>
  </w:style>
  <w:style w:type="character" w:customStyle="1" w:styleId="FontStyle13">
    <w:name w:val="Font Style13"/>
    <w:uiPriority w:val="99"/>
    <w:rsid w:val="005F3884"/>
    <w:rPr>
      <w:rFonts w:ascii="Constantia" w:hAnsi="Constantia" w:cs="Constantia"/>
      <w:sz w:val="18"/>
      <w:szCs w:val="18"/>
    </w:rPr>
  </w:style>
  <w:style w:type="character" w:customStyle="1" w:styleId="TagsCharCharCharChar">
    <w:name w:val="Tags Char Char Char Char"/>
    <w:rsid w:val="005F3884"/>
    <w:rPr>
      <w:rFonts w:ascii="Times New Roman" w:eastAsia="Times New Roman" w:hAnsi="Times New Roman" w:cs="Times New Roman"/>
      <w:b/>
      <w:sz w:val="24"/>
      <w:szCs w:val="24"/>
    </w:rPr>
  </w:style>
  <w:style w:type="character" w:customStyle="1" w:styleId="Citation1Char">
    <w:name w:val="Citation1 Char"/>
    <w:link w:val="Citation10"/>
    <w:locked/>
    <w:rsid w:val="005F3884"/>
    <w:rPr>
      <w:rFonts w:ascii="Georgia" w:hAnsi="Georgia"/>
      <w:b/>
      <w:u w:val="single"/>
    </w:rPr>
  </w:style>
  <w:style w:type="paragraph" w:customStyle="1" w:styleId="Citation10">
    <w:name w:val="Citation1"/>
    <w:basedOn w:val="Normal"/>
    <w:link w:val="Citation1Char"/>
    <w:qFormat/>
    <w:rsid w:val="005F3884"/>
    <w:rPr>
      <w:rFonts w:ascii="Georgia" w:hAnsi="Georgia" w:cstheme="minorBidi"/>
      <w:b/>
      <w:u w:val="single"/>
    </w:rPr>
  </w:style>
  <w:style w:type="character" w:customStyle="1" w:styleId="TaglineChar">
    <w:name w:val="Tagline Char"/>
    <w:link w:val="Tagline0"/>
    <w:locked/>
    <w:rsid w:val="005F3884"/>
    <w:rPr>
      <w:rFonts w:ascii="Georgia" w:hAnsi="Georgia"/>
      <w:b/>
    </w:rPr>
  </w:style>
  <w:style w:type="paragraph" w:customStyle="1" w:styleId="Tagline0">
    <w:name w:val="Tagline"/>
    <w:basedOn w:val="Normal"/>
    <w:link w:val="TaglineChar"/>
    <w:qFormat/>
    <w:rsid w:val="005F3884"/>
    <w:rPr>
      <w:rFonts w:ascii="Georgia" w:hAnsi="Georgia" w:cstheme="minorBidi"/>
      <w:b/>
    </w:rPr>
  </w:style>
  <w:style w:type="paragraph" w:customStyle="1" w:styleId="NothingCharCharChar">
    <w:name w:val="Nothing Char Char Char"/>
    <w:link w:val="NothingCharChar"/>
    <w:rsid w:val="005F3884"/>
    <w:pPr>
      <w:spacing w:after="0" w:line="240" w:lineRule="auto"/>
      <w:jc w:val="both"/>
    </w:pPr>
  </w:style>
  <w:style w:type="paragraph" w:customStyle="1" w:styleId="StyleLeft021">
    <w:name w:val="Style Left:  0.2&quot;1"/>
    <w:basedOn w:val="Normal"/>
    <w:uiPriority w:val="99"/>
    <w:rsid w:val="005F3884"/>
    <w:pPr>
      <w:ind w:left="288"/>
    </w:pPr>
    <w:rPr>
      <w:rFonts w:ascii="Georgia" w:eastAsia="SimSun" w:hAnsi="Georgia" w:cstheme="minorBidi"/>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5F3884"/>
    <w:rPr>
      <w:rFonts w:ascii="Georgia" w:eastAsia="Times New Roman" w:hAnsi="Georgia" w:cstheme="minorBidi"/>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5F3884"/>
    <w:rPr>
      <w:rFonts w:ascii="Georgia" w:eastAsia="Times New Roman"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5F3884"/>
    <w:rPr>
      <w:rFonts w:ascii="Georgia" w:eastAsia="Times New Roman" w:hAnsi="Georgia" w:cstheme="minorBidi"/>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5F3884"/>
    <w:rPr>
      <w:rFonts w:ascii="Georgia" w:eastAsia="Times New Roman" w:hAnsi="Georgia"/>
      <w:u w:val="single"/>
      <w:bdr w:val="single" w:sz="4" w:space="0" w:color="auto"/>
    </w:rPr>
  </w:style>
  <w:style w:type="character" w:customStyle="1" w:styleId="boldcitationChar">
    <w:name w:val="bold citation Char"/>
    <w:rsid w:val="005F3884"/>
    <w:rPr>
      <w:rFonts w:ascii="Arial" w:hAnsi="Arial"/>
      <w:b/>
      <w:sz w:val="28"/>
      <w:szCs w:val="24"/>
      <w:u w:val="thick"/>
      <w:lang w:val="en-US" w:eastAsia="en-US" w:bidi="ar-SA"/>
    </w:rPr>
  </w:style>
  <w:style w:type="paragraph" w:customStyle="1" w:styleId="BlockTitle20">
    <w:name w:val="Block Title #2"/>
    <w:basedOn w:val="Normal"/>
    <w:uiPriority w:val="99"/>
    <w:rsid w:val="005F3884"/>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cstheme="minorBidi"/>
      <w:b/>
      <w:bCs/>
      <w:color w:val="000000"/>
      <w:kern w:val="32"/>
      <w:sz w:val="32"/>
      <w:szCs w:val="32"/>
    </w:rPr>
  </w:style>
  <w:style w:type="paragraph" w:customStyle="1" w:styleId="Tagstyle">
    <w:name w:val="Tagstyle"/>
    <w:basedOn w:val="Normal"/>
    <w:next w:val="Normal"/>
    <w:rsid w:val="005F3884"/>
    <w:rPr>
      <w:rFonts w:ascii="Georgia" w:hAnsi="Georgia" w:cstheme="minorBidi"/>
      <w:b/>
    </w:rPr>
  </w:style>
  <w:style w:type="character" w:customStyle="1" w:styleId="BoldunderlineChar3">
    <w:name w:val="Bold/underline Char"/>
    <w:rsid w:val="005F3884"/>
    <w:rPr>
      <w:rFonts w:eastAsia="SimSun"/>
      <w:b/>
      <w:noProof w:val="0"/>
      <w:sz w:val="24"/>
      <w:szCs w:val="24"/>
      <w:u w:val="single"/>
      <w:lang w:val="en-US" w:eastAsia="zh-CN" w:bidi="ar-SA"/>
    </w:rPr>
  </w:style>
  <w:style w:type="character" w:customStyle="1" w:styleId="underlinetextchar0">
    <w:name w:val="underlinetextchar"/>
    <w:rsid w:val="005F3884"/>
  </w:style>
  <w:style w:type="character" w:customStyle="1" w:styleId="boldciteChar1">
    <w:name w:val="bold cite Char1"/>
    <w:rsid w:val="005F3884"/>
    <w:rPr>
      <w:b/>
      <w:sz w:val="28"/>
      <w:u w:val="thick" w:color="000000"/>
    </w:rPr>
  </w:style>
  <w:style w:type="character" w:customStyle="1" w:styleId="tagCharCharChar1">
    <w:name w:val="tag Char Char Char1"/>
    <w:rsid w:val="005F3884"/>
    <w:rPr>
      <w:b/>
      <w:sz w:val="24"/>
      <w:lang w:val="en-US" w:eastAsia="en-US" w:bidi="ar-SA"/>
    </w:rPr>
  </w:style>
  <w:style w:type="character" w:customStyle="1" w:styleId="underlinecardChar0">
    <w:name w:val="underline card Char"/>
    <w:rsid w:val="005F3884"/>
    <w:rPr>
      <w:rFonts w:ascii="Arial" w:hAnsi="Arial"/>
      <w:sz w:val="18"/>
      <w:szCs w:val="24"/>
      <w:u w:val="single"/>
      <w:lang w:val="en-US" w:eastAsia="en-US" w:bidi="ar-SA"/>
    </w:rPr>
  </w:style>
  <w:style w:type="paragraph" w:customStyle="1" w:styleId="date-comments">
    <w:name w:val="date-comments"/>
    <w:basedOn w:val="Normal"/>
    <w:uiPriority w:val="99"/>
    <w:rsid w:val="005F3884"/>
    <w:pPr>
      <w:spacing w:before="100" w:beforeAutospacing="1" w:after="100" w:afterAutospacing="1"/>
    </w:pPr>
    <w:rPr>
      <w:rFonts w:ascii="Times" w:hAnsi="Times" w:cstheme="minorBidi"/>
      <w:szCs w:val="20"/>
    </w:rPr>
  </w:style>
  <w:style w:type="character" w:customStyle="1" w:styleId="articleauthor0">
    <w:name w:val="articleauthor"/>
    <w:rsid w:val="005F3884"/>
  </w:style>
  <w:style w:type="character" w:customStyle="1" w:styleId="bodysubtoc">
    <w:name w:val="bodysubtoc"/>
    <w:rsid w:val="005F3884"/>
  </w:style>
  <w:style w:type="character" w:customStyle="1" w:styleId="lefttitlesmaller">
    <w:name w:val="lefttitlesmaller"/>
    <w:rsid w:val="005F3884"/>
  </w:style>
  <w:style w:type="character" w:customStyle="1" w:styleId="mb">
    <w:name w:val="mb"/>
    <w:rsid w:val="005F3884"/>
  </w:style>
  <w:style w:type="character" w:customStyle="1" w:styleId="submitted-date">
    <w:name w:val="submitted-date"/>
    <w:rsid w:val="005F3884"/>
  </w:style>
  <w:style w:type="character" w:customStyle="1" w:styleId="submitted-time">
    <w:name w:val="submitted-time"/>
    <w:rsid w:val="005F3884"/>
  </w:style>
  <w:style w:type="character" w:customStyle="1" w:styleId="A20">
    <w:name w:val="A2"/>
    <w:uiPriority w:val="99"/>
    <w:rsid w:val="005F3884"/>
    <w:rPr>
      <w:rFonts w:ascii="Sabon LT Std" w:hAnsi="Sabon LT Std" w:cs="Sabon LT Std" w:hint="default"/>
      <w:color w:val="000000"/>
      <w:sz w:val="15"/>
      <w:szCs w:val="15"/>
    </w:rPr>
  </w:style>
  <w:style w:type="character" w:customStyle="1" w:styleId="searchword">
    <w:name w:val="searchword"/>
    <w:rsid w:val="005F3884"/>
  </w:style>
  <w:style w:type="paragraph" w:customStyle="1" w:styleId="Heading2Char2CharChar12">
    <w:name w:val="Heading 2 Char2 Char Char12"/>
    <w:aliases w:val="Char Char Char Char Char Char1 Char Char Char Char Char1,Char Char22"/>
    <w:next w:val="Normal"/>
    <w:uiPriority w:val="99"/>
    <w:rsid w:val="005F3884"/>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5F3884"/>
    <w:rPr>
      <w:rFonts w:ascii="Times New Roman" w:hAnsi="Times New Roman" w:cs="Times New Roman"/>
      <w:sz w:val="18"/>
      <w:szCs w:val="18"/>
    </w:rPr>
  </w:style>
  <w:style w:type="character" w:customStyle="1" w:styleId="bylines">
    <w:name w:val="bylines"/>
    <w:basedOn w:val="DefaultParagraphFont"/>
    <w:rsid w:val="005F3884"/>
  </w:style>
  <w:style w:type="character" w:customStyle="1" w:styleId="StyleStyleBoldUnderlineUnderlineIntenseEmphasis1apple-style-2">
    <w:name w:val="Style Style Bold UnderlineUnderlineIntense Emphasis1apple-style-...2"/>
    <w:basedOn w:val="DefaultParagraphFont"/>
    <w:rsid w:val="005F3884"/>
    <w:rPr>
      <w:b w:val="0"/>
      <w:bCs/>
      <w:sz w:val="22"/>
      <w:u w:val="single"/>
    </w:rPr>
  </w:style>
  <w:style w:type="character" w:customStyle="1" w:styleId="FontStyle57">
    <w:name w:val="Font Style57"/>
    <w:rsid w:val="005F3884"/>
    <w:rPr>
      <w:rFonts w:ascii="Georgia" w:hAnsi="Georgia" w:cs="Georgia"/>
      <w:b/>
      <w:bCs/>
      <w:sz w:val="14"/>
      <w:szCs w:val="14"/>
    </w:rPr>
  </w:style>
  <w:style w:type="character" w:customStyle="1" w:styleId="FontStyle89">
    <w:name w:val="Font Style89"/>
    <w:rsid w:val="005F3884"/>
    <w:rPr>
      <w:rFonts w:ascii="Times New Roman" w:hAnsi="Times New Roman" w:cs="Times New Roman"/>
      <w:b/>
      <w:bCs/>
      <w:smallCaps/>
      <w:spacing w:val="40"/>
      <w:sz w:val="16"/>
      <w:szCs w:val="16"/>
    </w:rPr>
  </w:style>
  <w:style w:type="character" w:customStyle="1" w:styleId="style3Char0">
    <w:name w:val="style 3 Char"/>
    <w:rsid w:val="005F3884"/>
    <w:rPr>
      <w:sz w:val="18"/>
      <w:szCs w:val="24"/>
      <w:lang w:val="en-US" w:eastAsia="en-US" w:bidi="ar-SA"/>
    </w:rPr>
  </w:style>
  <w:style w:type="paragraph" w:customStyle="1" w:styleId="003Cite">
    <w:name w:val="003Cite"/>
    <w:basedOn w:val="Normal"/>
    <w:qFormat/>
    <w:rsid w:val="005F3884"/>
    <w:rPr>
      <w:rFonts w:eastAsia="Calibri"/>
      <w:sz w:val="16"/>
      <w:szCs w:val="16"/>
    </w:rPr>
  </w:style>
  <w:style w:type="paragraph" w:customStyle="1" w:styleId="NormalBold">
    <w:name w:val="Normal + Bold"/>
    <w:aliases w:val="Double Underline"/>
    <w:basedOn w:val="Normal"/>
    <w:link w:val="NormalBoldChar"/>
    <w:rsid w:val="005F3884"/>
    <w:pPr>
      <w:jc w:val="both"/>
    </w:pPr>
    <w:rPr>
      <w:rFonts w:ascii="Georgia" w:hAnsi="Georgia" w:cstheme="minorBidi"/>
      <w:b/>
      <w:color w:val="000000"/>
      <w:u w:val="single"/>
    </w:rPr>
  </w:style>
  <w:style w:type="character" w:customStyle="1" w:styleId="NormalBoldChar">
    <w:name w:val="Normal + Bold Char"/>
    <w:aliases w:val="Double Underline Char"/>
    <w:basedOn w:val="DefaultParagraphFont"/>
    <w:link w:val="NormalBold"/>
    <w:rsid w:val="005F3884"/>
    <w:rPr>
      <w:rFonts w:ascii="Georgia" w:hAnsi="Georgia"/>
      <w:b/>
      <w:color w:val="000000"/>
      <w:u w:val="single"/>
    </w:rPr>
  </w:style>
  <w:style w:type="paragraph" w:customStyle="1" w:styleId="StyleCards12ptThickunderline">
    <w:name w:val="Style Cards + 12 pt Thick underline"/>
    <w:basedOn w:val="Normal"/>
    <w:link w:val="StyleCards12ptThickunderlineChar2"/>
    <w:rsid w:val="005F3884"/>
    <w:pPr>
      <w:autoSpaceDE w:val="0"/>
      <w:autoSpaceDN w:val="0"/>
      <w:adjustRightInd w:val="0"/>
      <w:ind w:left="432" w:right="432"/>
      <w:jc w:val="both"/>
    </w:pPr>
    <w:rPr>
      <w:rFonts w:eastAsia="Times New Roman"/>
      <w:sz w:val="24"/>
      <w:u w:val="thick"/>
      <w:lang w:val="x-none" w:eastAsia="x-none"/>
    </w:rPr>
  </w:style>
  <w:style w:type="character" w:customStyle="1" w:styleId="StyleCards12ptThickunderlineChar2">
    <w:name w:val="Style Cards + 12 pt Thick underline Char2"/>
    <w:link w:val="StyleCards12ptThickunderline"/>
    <w:rsid w:val="005F3884"/>
    <w:rPr>
      <w:rFonts w:ascii="Times New Roman" w:eastAsia="Times New Roman" w:hAnsi="Times New Roman" w:cs="Times New Roman"/>
      <w:sz w:val="24"/>
      <w:u w:val="thick"/>
      <w:lang w:val="x-none" w:eastAsia="x-none"/>
    </w:rPr>
  </w:style>
  <w:style w:type="character" w:customStyle="1" w:styleId="BlockHeadingsChar1">
    <w:name w:val="Block Headings Char1"/>
    <w:rsid w:val="005F3884"/>
    <w:rPr>
      <w:b/>
      <w:caps/>
    </w:rPr>
  </w:style>
  <w:style w:type="character" w:customStyle="1" w:styleId="Longcite">
    <w:name w:val="Longcite"/>
    <w:rsid w:val="005F3884"/>
    <w:rPr>
      <w:sz w:val="16"/>
    </w:rPr>
  </w:style>
  <w:style w:type="paragraph" w:customStyle="1" w:styleId="NormalUnderline0">
    <w:name w:val="Normal + Underline"/>
    <w:basedOn w:val="Normal"/>
    <w:link w:val="NormalUnderlineChar0"/>
    <w:rsid w:val="005F3884"/>
    <w:pPr>
      <w:ind w:left="720"/>
    </w:pPr>
    <w:rPr>
      <w:rFonts w:eastAsia="Times New Roman"/>
      <w:b/>
      <w:sz w:val="24"/>
      <w:u w:val="single"/>
      <w:lang w:val="x-none" w:eastAsia="x-none"/>
    </w:rPr>
  </w:style>
  <w:style w:type="character" w:customStyle="1" w:styleId="NormalUnderlineChar0">
    <w:name w:val="Normal + Underline Char"/>
    <w:link w:val="NormalUnderline0"/>
    <w:rsid w:val="005F3884"/>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5F3884"/>
    <w:rPr>
      <w:rFonts w:ascii="Bookman Old Style" w:hAnsi="Bookman Old Style" w:cs="Bookman Old Style"/>
      <w:sz w:val="16"/>
      <w:szCs w:val="16"/>
    </w:rPr>
  </w:style>
  <w:style w:type="character" w:customStyle="1" w:styleId="FontStyle17">
    <w:name w:val="Font Style17"/>
    <w:uiPriority w:val="99"/>
    <w:rsid w:val="005F3884"/>
    <w:rPr>
      <w:rFonts w:ascii="Book Antiqua" w:hAnsi="Book Antiqua" w:cs="Book Antiqua"/>
      <w:i/>
      <w:iCs/>
      <w:spacing w:val="10"/>
      <w:sz w:val="22"/>
      <w:szCs w:val="22"/>
    </w:rPr>
  </w:style>
  <w:style w:type="character" w:customStyle="1" w:styleId="FontStyle329">
    <w:name w:val="Font Style329"/>
    <w:basedOn w:val="DefaultParagraphFont"/>
    <w:uiPriority w:val="99"/>
    <w:rsid w:val="005F3884"/>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5F3884"/>
  </w:style>
  <w:style w:type="character" w:customStyle="1" w:styleId="DateTimeChar">
    <w:name w:val="DateTime Char"/>
    <w:basedOn w:val="DefaultParagraphFont"/>
    <w:link w:val="DateTime"/>
    <w:uiPriority w:val="4"/>
    <w:rsid w:val="005F3884"/>
    <w:rPr>
      <w:rFonts w:ascii="Times New Roman" w:hAnsi="Times New Roman" w:cs="Times New Roman"/>
    </w:rPr>
  </w:style>
  <w:style w:type="paragraph" w:customStyle="1" w:styleId="Lecture">
    <w:name w:val="Lecture"/>
    <w:next w:val="BodyText"/>
    <w:link w:val="LectureChar"/>
    <w:autoRedefine/>
    <w:uiPriority w:val="4"/>
    <w:qFormat/>
    <w:rsid w:val="005F3884"/>
    <w:pPr>
      <w:spacing w:after="0"/>
      <w:outlineLvl w:val="5"/>
    </w:pPr>
    <w:rPr>
      <w:rFonts w:ascii="Arial" w:hAnsi="Arial" w:cs="Arial"/>
      <w:spacing w:val="-10"/>
    </w:rPr>
  </w:style>
  <w:style w:type="character" w:customStyle="1" w:styleId="LectureChar">
    <w:name w:val="Lecture Char"/>
    <w:basedOn w:val="DateTimeChar"/>
    <w:link w:val="Lecture"/>
    <w:uiPriority w:val="4"/>
    <w:rsid w:val="005F3884"/>
    <w:rPr>
      <w:rFonts w:ascii="Arial" w:hAnsi="Arial" w:cs="Arial"/>
      <w:spacing w:val="-10"/>
    </w:rPr>
  </w:style>
  <w:style w:type="character" w:customStyle="1" w:styleId="Mention4">
    <w:name w:val="Mention4"/>
    <w:basedOn w:val="DefaultParagraphFont"/>
    <w:uiPriority w:val="99"/>
    <w:semiHidden/>
    <w:unhideWhenUsed/>
    <w:rsid w:val="005F3884"/>
    <w:rPr>
      <w:color w:val="2B579A"/>
      <w:shd w:val="clear" w:color="auto" w:fill="E6E6E6"/>
    </w:rPr>
  </w:style>
  <w:style w:type="character" w:customStyle="1" w:styleId="UnresolvedMention3">
    <w:name w:val="Unresolved Mention3"/>
    <w:basedOn w:val="DefaultParagraphFont"/>
    <w:uiPriority w:val="99"/>
    <w:unhideWhenUsed/>
    <w:rsid w:val="005F3884"/>
    <w:rPr>
      <w:color w:val="808080"/>
      <w:shd w:val="clear" w:color="auto" w:fill="E6E6E6"/>
    </w:rPr>
  </w:style>
  <w:style w:type="character" w:customStyle="1" w:styleId="m-895152127622952443gmail-style13ptbold">
    <w:name w:val="m_-895152127622952443gmail-style13ptbold"/>
    <w:basedOn w:val="DefaultParagraphFont"/>
    <w:rsid w:val="005F3884"/>
  </w:style>
  <w:style w:type="character" w:customStyle="1" w:styleId="m4133802843404377303gmail-style13ptbold">
    <w:name w:val="m_4133802843404377303gmail-style13ptbold"/>
    <w:basedOn w:val="DefaultParagraphFont"/>
    <w:rsid w:val="005F3884"/>
  </w:style>
  <w:style w:type="character" w:customStyle="1" w:styleId="m4133802843404377303gmail-styleunderline">
    <w:name w:val="m_4133802843404377303gmail-styleunderline"/>
    <w:basedOn w:val="DefaultParagraphFont"/>
    <w:rsid w:val="005F3884"/>
  </w:style>
  <w:style w:type="character" w:customStyle="1" w:styleId="m1864609289044096952gmail-style13ptbold">
    <w:name w:val="m_1864609289044096952gmail-style13ptbold"/>
    <w:basedOn w:val="DefaultParagraphFont"/>
    <w:rsid w:val="005F3884"/>
  </w:style>
  <w:style w:type="character" w:customStyle="1" w:styleId="m-2434640214339110092gmail-style13ptbold">
    <w:name w:val="m_-2434640214339110092gmail-style13ptbold"/>
    <w:basedOn w:val="DefaultParagraphFont"/>
    <w:rsid w:val="005F3884"/>
  </w:style>
  <w:style w:type="character" w:customStyle="1" w:styleId="m-2434640214339110092gmail-styleunderline">
    <w:name w:val="m_-2434640214339110092gmail-styleunderline"/>
    <w:basedOn w:val="DefaultParagraphFont"/>
    <w:rsid w:val="005F3884"/>
  </w:style>
  <w:style w:type="character" w:customStyle="1" w:styleId="articlepage-articlebody-firstletter">
    <w:name w:val="articlepage-articlebody-firstletter"/>
    <w:basedOn w:val="DefaultParagraphFont"/>
    <w:rsid w:val="005F3884"/>
  </w:style>
  <w:style w:type="character" w:customStyle="1" w:styleId="UnresolvedMention32">
    <w:name w:val="Unresolved Mention32"/>
    <w:basedOn w:val="DefaultParagraphFont"/>
    <w:uiPriority w:val="99"/>
    <w:semiHidden/>
    <w:unhideWhenUsed/>
    <w:rsid w:val="005F3884"/>
    <w:rPr>
      <w:color w:val="605E5C"/>
      <w:shd w:val="clear" w:color="auto" w:fill="E1DFDD"/>
    </w:rPr>
  </w:style>
  <w:style w:type="character" w:customStyle="1" w:styleId="AnalyticsChar">
    <w:name w:val="Analytics Char"/>
    <w:basedOn w:val="DefaultParagraphFont"/>
    <w:link w:val="Analytics"/>
    <w:uiPriority w:val="4"/>
    <w:rsid w:val="005F3884"/>
    <w:rPr>
      <w:rFonts w:ascii="Times New Roman" w:eastAsia="Calibri" w:hAnsi="Times New Roman" w:cs="Times New Roman"/>
      <w:b/>
      <w:sz w:val="24"/>
    </w:rPr>
  </w:style>
  <w:style w:type="character" w:customStyle="1" w:styleId="m-2745674872889869693gmail-style13ptbold">
    <w:name w:val="m_-2745674872889869693gmail-style13ptbold"/>
    <w:basedOn w:val="DefaultParagraphFont"/>
    <w:rsid w:val="005F3884"/>
  </w:style>
  <w:style w:type="character" w:customStyle="1" w:styleId="m-2745674872889869693gmail-styleunderline">
    <w:name w:val="m_-2745674872889869693gmail-styleunderline"/>
    <w:basedOn w:val="DefaultParagraphFont"/>
    <w:rsid w:val="005F3884"/>
  </w:style>
  <w:style w:type="character" w:customStyle="1" w:styleId="UnresolvedMention31">
    <w:name w:val="Unresolved Mention31"/>
    <w:basedOn w:val="DefaultParagraphFont"/>
    <w:uiPriority w:val="99"/>
    <w:semiHidden/>
    <w:unhideWhenUsed/>
    <w:rsid w:val="005F3884"/>
    <w:rPr>
      <w:color w:val="808080"/>
      <w:shd w:val="clear" w:color="auto" w:fill="E6E6E6"/>
    </w:rPr>
  </w:style>
  <w:style w:type="character" w:customStyle="1" w:styleId="UnresolvedMention4">
    <w:name w:val="Unresolved Mention4"/>
    <w:basedOn w:val="DefaultParagraphFont"/>
    <w:uiPriority w:val="99"/>
    <w:semiHidden/>
    <w:unhideWhenUsed/>
    <w:rsid w:val="005F3884"/>
    <w:rPr>
      <w:color w:val="808080"/>
      <w:shd w:val="clear" w:color="auto" w:fill="E6E6E6"/>
    </w:rPr>
  </w:style>
  <w:style w:type="character" w:customStyle="1" w:styleId="m-8082899869479211226gmail-styleunderline">
    <w:name w:val="m_-8082899869479211226gmail-styleunderline"/>
    <w:basedOn w:val="DefaultParagraphFont"/>
    <w:rsid w:val="005F3884"/>
  </w:style>
  <w:style w:type="paragraph" w:customStyle="1" w:styleId="NoteLevel23">
    <w:name w:val="Note Level 23"/>
    <w:basedOn w:val="Normal"/>
    <w:next w:val="Normal"/>
    <w:uiPriority w:val="99"/>
    <w:qFormat/>
    <w:rsid w:val="005F3884"/>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5F3884"/>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5F3884"/>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5F3884"/>
    <w:rPr>
      <w:color w:val="605E5C"/>
      <w:shd w:val="clear" w:color="auto" w:fill="E1DFDD"/>
    </w:rPr>
  </w:style>
  <w:style w:type="character" w:customStyle="1" w:styleId="UnresolvedMention6">
    <w:name w:val="Unresolved Mention6"/>
    <w:basedOn w:val="DefaultParagraphFont"/>
    <w:uiPriority w:val="99"/>
    <w:semiHidden/>
    <w:unhideWhenUsed/>
    <w:rsid w:val="005F3884"/>
    <w:rPr>
      <w:color w:val="605E5C"/>
      <w:shd w:val="clear" w:color="auto" w:fill="E1DFDD"/>
    </w:rPr>
  </w:style>
  <w:style w:type="character" w:customStyle="1" w:styleId="footnote">
    <w:name w:val="footnote"/>
    <w:basedOn w:val="DefaultParagraphFont"/>
    <w:rsid w:val="005F3884"/>
  </w:style>
  <w:style w:type="character" w:customStyle="1" w:styleId="hubidentifier">
    <w:name w:val="hub_identifier"/>
    <w:basedOn w:val="DefaultParagraphFont"/>
    <w:rsid w:val="005F3884"/>
  </w:style>
  <w:style w:type="paragraph" w:customStyle="1" w:styleId="standardeinzug">
    <w:name w:val="standardeinzug"/>
    <w:basedOn w:val="Normal"/>
    <w:rsid w:val="005F3884"/>
    <w:pPr>
      <w:spacing w:before="100" w:beforeAutospacing="1" w:after="100" w:afterAutospacing="1"/>
    </w:pPr>
    <w:rPr>
      <w:rFonts w:eastAsia="Times New Roman"/>
      <w:sz w:val="24"/>
      <w:szCs w:val="24"/>
    </w:rPr>
  </w:style>
  <w:style w:type="paragraph" w:customStyle="1" w:styleId="aufzhlungnormal">
    <w:name w:val="aufzhlungnormal"/>
    <w:basedOn w:val="Normal"/>
    <w:rsid w:val="005F3884"/>
    <w:pPr>
      <w:spacing w:before="100" w:beforeAutospacing="1" w:after="100" w:afterAutospacing="1"/>
    </w:pPr>
    <w:rPr>
      <w:rFonts w:eastAsia="Times New Roman"/>
      <w:sz w:val="24"/>
      <w:szCs w:val="24"/>
    </w:rPr>
  </w:style>
  <w:style w:type="character" w:customStyle="1" w:styleId="auszeichnungkursiv">
    <w:name w:val="auszeichnungkursiv"/>
    <w:basedOn w:val="DefaultParagraphFont"/>
    <w:rsid w:val="005F3884"/>
  </w:style>
  <w:style w:type="paragraph" w:customStyle="1" w:styleId="entrefilet">
    <w:name w:val="entrefilet"/>
    <w:basedOn w:val="Normal"/>
    <w:rsid w:val="005F3884"/>
    <w:pPr>
      <w:spacing w:before="100" w:beforeAutospacing="1" w:after="100" w:afterAutospacing="1"/>
    </w:pPr>
    <w:rPr>
      <w:rFonts w:eastAsia="Times New Roman"/>
      <w:sz w:val="24"/>
      <w:szCs w:val="24"/>
    </w:rPr>
  </w:style>
  <w:style w:type="paragraph" w:customStyle="1" w:styleId="kapitelreferenzkopf">
    <w:name w:val="kapitelreferenzkopf"/>
    <w:basedOn w:val="Normal"/>
    <w:rsid w:val="005F3884"/>
    <w:pPr>
      <w:spacing w:before="100" w:beforeAutospacing="1" w:after="100" w:afterAutospacing="1"/>
    </w:pPr>
    <w:rPr>
      <w:rFonts w:eastAsia="Times New Roman"/>
      <w:sz w:val="24"/>
      <w:szCs w:val="24"/>
    </w:rPr>
  </w:style>
  <w:style w:type="paragraph" w:customStyle="1" w:styleId="tabberschrift">
    <w:name w:val="tabberschrift"/>
    <w:basedOn w:val="Normal"/>
    <w:rsid w:val="005F3884"/>
    <w:pPr>
      <w:spacing w:before="100" w:beforeAutospacing="1" w:after="100" w:afterAutospacing="1"/>
    </w:pPr>
    <w:rPr>
      <w:rFonts w:eastAsia="Times New Roman"/>
      <w:sz w:val="24"/>
      <w:szCs w:val="24"/>
    </w:rPr>
  </w:style>
  <w:style w:type="character" w:customStyle="1" w:styleId="tabgrafikformalbezeichnungnr">
    <w:name w:val="tabgrafikformalbezeichnungnr"/>
    <w:basedOn w:val="DefaultParagraphFont"/>
    <w:rsid w:val="005F3884"/>
  </w:style>
  <w:style w:type="character" w:customStyle="1" w:styleId="m-268162420547309261gmail-stylestylebold12pt">
    <w:name w:val="m_-268162420547309261gmail-stylestylebold12pt"/>
    <w:basedOn w:val="DefaultParagraphFont"/>
    <w:rsid w:val="005F3884"/>
  </w:style>
  <w:style w:type="character" w:customStyle="1" w:styleId="m-268162420547309261gmail-styleboldunderline">
    <w:name w:val="m_-268162420547309261gmail-styleboldunderline"/>
    <w:basedOn w:val="DefaultParagraphFont"/>
    <w:rsid w:val="005F3884"/>
  </w:style>
  <w:style w:type="character" w:customStyle="1" w:styleId="m-5621139387307470627gmail-style13ptbold">
    <w:name w:val="m_-5621139387307470627gmail-style13ptbold"/>
    <w:basedOn w:val="DefaultParagraphFont"/>
    <w:rsid w:val="005F3884"/>
  </w:style>
  <w:style w:type="character" w:customStyle="1" w:styleId="m-5621139387307470627gmail-styleunderline">
    <w:name w:val="m_-5621139387307470627gmail-styleunderline"/>
    <w:basedOn w:val="DefaultParagraphFont"/>
    <w:rsid w:val="005F3884"/>
  </w:style>
  <w:style w:type="character" w:customStyle="1" w:styleId="m-4930835733434609408gmail-style13ptbold">
    <w:name w:val="m_-4930835733434609408gmail-style13ptbold"/>
    <w:basedOn w:val="DefaultParagraphFont"/>
    <w:rsid w:val="005F3884"/>
  </w:style>
  <w:style w:type="character" w:customStyle="1" w:styleId="m-4930835733434609408gmail-styleunderline">
    <w:name w:val="m_-4930835733434609408gmail-styleunderline"/>
    <w:basedOn w:val="DefaultParagraphFont"/>
    <w:rsid w:val="005F3884"/>
  </w:style>
  <w:style w:type="character" w:customStyle="1" w:styleId="m-2456650549122369157gmail-style13ptbold">
    <w:name w:val="m_-2456650549122369157gmail-style13ptbold"/>
    <w:basedOn w:val="DefaultParagraphFont"/>
    <w:rsid w:val="005F3884"/>
  </w:style>
  <w:style w:type="character" w:customStyle="1" w:styleId="m-2456650549122369157gmail-styleunderline">
    <w:name w:val="m_-2456650549122369157gmail-styleunderline"/>
    <w:basedOn w:val="DefaultParagraphFont"/>
    <w:rsid w:val="005F3884"/>
  </w:style>
  <w:style w:type="character" w:customStyle="1" w:styleId="hvr">
    <w:name w:val="hvr"/>
    <w:basedOn w:val="DefaultParagraphFont"/>
    <w:rsid w:val="005F3884"/>
  </w:style>
  <w:style w:type="character" w:customStyle="1" w:styleId="m-3350902899047358468gmail-styleunderline">
    <w:name w:val="m_-3350902899047358468gmail-styleunderline"/>
    <w:basedOn w:val="DefaultParagraphFont"/>
    <w:rsid w:val="005F3884"/>
  </w:style>
  <w:style w:type="paragraph" w:customStyle="1" w:styleId="Style5pt">
    <w:name w:val="Style 5 pt"/>
    <w:basedOn w:val="Normal"/>
    <w:link w:val="Style5ptChar"/>
    <w:rsid w:val="005F3884"/>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5F3884"/>
    <w:rPr>
      <w:rFonts w:ascii="Times New Roman" w:eastAsia="Times New Roman" w:hAnsi="Times New Roman" w:cs="Times New Roman"/>
      <w:sz w:val="10"/>
      <w:szCs w:val="10"/>
    </w:rPr>
  </w:style>
  <w:style w:type="character" w:customStyle="1" w:styleId="m462447500549623171gmail-style13ptbold">
    <w:name w:val="m_462447500549623171gmail-style13ptbold"/>
    <w:basedOn w:val="DefaultParagraphFont"/>
    <w:rsid w:val="005F3884"/>
  </w:style>
  <w:style w:type="paragraph" w:customStyle="1" w:styleId="m462447500549623171gmail-msonormal">
    <w:name w:val="m_462447500549623171gmail-msonormal"/>
    <w:basedOn w:val="Normal"/>
    <w:uiPriority w:val="99"/>
    <w:rsid w:val="005F3884"/>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5F3884"/>
  </w:style>
  <w:style w:type="character" w:customStyle="1" w:styleId="SmallerReal">
    <w:name w:val="SmallerReal"/>
    <w:basedOn w:val="DefaultParagraphFont"/>
    <w:uiPriority w:val="1"/>
    <w:qFormat/>
    <w:rsid w:val="005F3884"/>
    <w:rPr>
      <w:rFonts w:ascii="Garamond" w:hAnsi="Garamond" w:hint="default"/>
      <w:sz w:val="16"/>
    </w:rPr>
  </w:style>
  <w:style w:type="paragraph" w:styleId="HTMLAddress">
    <w:name w:val="HTML Address"/>
    <w:basedOn w:val="Normal"/>
    <w:link w:val="HTMLAddressChar"/>
    <w:uiPriority w:val="99"/>
    <w:unhideWhenUsed/>
    <w:rsid w:val="005F3884"/>
    <w:pPr>
      <w:spacing w:after="0" w:line="240" w:lineRule="auto"/>
    </w:pPr>
    <w:rPr>
      <w:rFonts w:eastAsia="Times New Roman"/>
      <w:i/>
      <w:iCs/>
      <w:sz w:val="24"/>
      <w:szCs w:val="24"/>
    </w:rPr>
  </w:style>
  <w:style w:type="character" w:customStyle="1" w:styleId="HTMLAddressChar">
    <w:name w:val="HTML Address Char"/>
    <w:basedOn w:val="DefaultParagraphFont"/>
    <w:link w:val="HTMLAddress"/>
    <w:uiPriority w:val="99"/>
    <w:rsid w:val="005F3884"/>
    <w:rPr>
      <w:rFonts w:ascii="Times New Roman" w:eastAsia="Times New Roman" w:hAnsi="Times New Roman" w:cs="Times New Roman"/>
      <w:i/>
      <w:iCs/>
      <w:sz w:val="24"/>
      <w:szCs w:val="24"/>
    </w:rPr>
  </w:style>
  <w:style w:type="character" w:customStyle="1" w:styleId="separator">
    <w:name w:val="separator"/>
    <w:basedOn w:val="DefaultParagraphFont"/>
    <w:rsid w:val="005F3884"/>
  </w:style>
  <w:style w:type="paragraph" w:customStyle="1" w:styleId="dek">
    <w:name w:val="dek"/>
    <w:basedOn w:val="Normal"/>
    <w:uiPriority w:val="99"/>
    <w:rsid w:val="005F3884"/>
    <w:pPr>
      <w:spacing w:before="100" w:beforeAutospacing="1" w:after="100" w:afterAutospacing="1" w:line="240" w:lineRule="auto"/>
    </w:pPr>
    <w:rPr>
      <w:rFonts w:eastAsia="Times New Roman"/>
      <w:sz w:val="24"/>
      <w:szCs w:val="24"/>
    </w:rPr>
  </w:style>
  <w:style w:type="character" w:customStyle="1" w:styleId="arttitle">
    <w:name w:val="art_title"/>
    <w:basedOn w:val="DefaultParagraphFont"/>
    <w:rsid w:val="005F3884"/>
  </w:style>
  <w:style w:type="character" w:customStyle="1" w:styleId="serialtitle">
    <w:name w:val="serial_title"/>
    <w:basedOn w:val="DefaultParagraphFont"/>
    <w:rsid w:val="005F3884"/>
  </w:style>
  <w:style w:type="character" w:customStyle="1" w:styleId="volumeissue">
    <w:name w:val="volume_issue"/>
    <w:basedOn w:val="DefaultParagraphFont"/>
    <w:rsid w:val="005F3884"/>
  </w:style>
  <w:style w:type="character" w:customStyle="1" w:styleId="pagerange">
    <w:name w:val="page_range"/>
    <w:basedOn w:val="DefaultParagraphFont"/>
    <w:rsid w:val="005F3884"/>
  </w:style>
  <w:style w:type="character" w:customStyle="1" w:styleId="doilink">
    <w:name w:val="doi_link"/>
    <w:basedOn w:val="DefaultParagraphFont"/>
    <w:rsid w:val="005F3884"/>
  </w:style>
  <w:style w:type="paragraph" w:customStyle="1" w:styleId="para">
    <w:name w:val="para"/>
    <w:basedOn w:val="Normal"/>
    <w:rsid w:val="005F3884"/>
    <w:pPr>
      <w:spacing w:before="100" w:beforeAutospacing="1" w:after="100" w:afterAutospacing="1" w:line="256" w:lineRule="auto"/>
    </w:pPr>
    <w:rPr>
      <w:rFonts w:eastAsia="Times New Roman"/>
      <w:sz w:val="24"/>
      <w:szCs w:val="24"/>
    </w:rPr>
  </w:style>
  <w:style w:type="character" w:customStyle="1" w:styleId="headingnumber">
    <w:name w:val="headingnumber"/>
    <w:basedOn w:val="DefaultParagraphFont"/>
    <w:rsid w:val="005F3884"/>
  </w:style>
  <w:style w:type="character" w:customStyle="1" w:styleId="internalref">
    <w:name w:val="internalref"/>
    <w:basedOn w:val="DefaultParagraphFont"/>
    <w:rsid w:val="005F3884"/>
  </w:style>
  <w:style w:type="paragraph" w:customStyle="1" w:styleId="Analyitc">
    <w:name w:val="Analyitc"/>
    <w:basedOn w:val="Normal"/>
    <w:uiPriority w:val="4"/>
    <w:qFormat/>
    <w:rsid w:val="005F3884"/>
    <w:rPr>
      <w:b/>
      <w:color w:val="0070C0"/>
      <w:sz w:val="28"/>
    </w:rPr>
  </w:style>
  <w:style w:type="character" w:customStyle="1" w:styleId="l7">
    <w:name w:val="l7"/>
    <w:basedOn w:val="DefaultParagraphFont"/>
    <w:rsid w:val="005F3884"/>
  </w:style>
  <w:style w:type="character" w:customStyle="1" w:styleId="l6">
    <w:name w:val="l6"/>
    <w:basedOn w:val="DefaultParagraphFont"/>
    <w:rsid w:val="005F3884"/>
  </w:style>
  <w:style w:type="character" w:customStyle="1" w:styleId="l8">
    <w:name w:val="l8"/>
    <w:basedOn w:val="DefaultParagraphFont"/>
    <w:rsid w:val="005F3884"/>
  </w:style>
  <w:style w:type="character" w:customStyle="1" w:styleId="l9">
    <w:name w:val="l9"/>
    <w:basedOn w:val="DefaultParagraphFont"/>
    <w:rsid w:val="005F3884"/>
  </w:style>
  <w:style w:type="character" w:customStyle="1" w:styleId="m-134349766280542120gmail-style13ptbold">
    <w:name w:val="m_-134349766280542120gmail-style13ptbold"/>
    <w:basedOn w:val="DefaultParagraphFont"/>
    <w:rsid w:val="005F3884"/>
  </w:style>
  <w:style w:type="character" w:customStyle="1" w:styleId="m-134349766280542120gmail-msohyperlink">
    <w:name w:val="m_-134349766280542120gmail-msohyperlink"/>
    <w:basedOn w:val="DefaultParagraphFont"/>
    <w:rsid w:val="005F3884"/>
  </w:style>
  <w:style w:type="character" w:customStyle="1" w:styleId="m-134349766280542120gmail-styleunderline">
    <w:name w:val="m_-134349766280542120gmail-styleunderline"/>
    <w:basedOn w:val="DefaultParagraphFont"/>
    <w:rsid w:val="005F3884"/>
  </w:style>
  <w:style w:type="character" w:customStyle="1" w:styleId="m-134349766280542120gmail-cite">
    <w:name w:val="m_-134349766280542120gmail-cite"/>
    <w:basedOn w:val="DefaultParagraphFont"/>
    <w:rsid w:val="005F3884"/>
  </w:style>
  <w:style w:type="character" w:customStyle="1" w:styleId="m-134349766280542120gmail-underline">
    <w:name w:val="m_-134349766280542120gmail-underline"/>
    <w:basedOn w:val="DefaultParagraphFont"/>
    <w:rsid w:val="005F3884"/>
  </w:style>
  <w:style w:type="character" w:customStyle="1" w:styleId="m-134349766280542120gmail-underline0">
    <w:name w:val="m_-134349766280542120gmail-underline0"/>
    <w:basedOn w:val="DefaultParagraphFont"/>
    <w:rsid w:val="005F3884"/>
  </w:style>
  <w:style w:type="paragraph" w:customStyle="1" w:styleId="element">
    <w:name w:val="element"/>
    <w:basedOn w:val="Normal"/>
    <w:rsid w:val="005F3884"/>
    <w:pPr>
      <w:spacing w:before="100" w:beforeAutospacing="1" w:after="100" w:afterAutospacing="1" w:line="240" w:lineRule="auto"/>
    </w:pPr>
    <w:rPr>
      <w:rFonts w:eastAsia="Times New Roman"/>
      <w:sz w:val="24"/>
      <w:szCs w:val="24"/>
      <w:lang w:eastAsia="zh-CN"/>
    </w:rPr>
  </w:style>
  <w:style w:type="paragraph" w:customStyle="1" w:styleId="p1">
    <w:name w:val="p1"/>
    <w:basedOn w:val="Normal"/>
    <w:rsid w:val="005F3884"/>
    <w:pPr>
      <w:spacing w:before="100" w:beforeAutospacing="1" w:after="100" w:afterAutospacing="1" w:line="240" w:lineRule="auto"/>
    </w:pPr>
    <w:rPr>
      <w:rFonts w:eastAsia="Times New Roman"/>
      <w:sz w:val="24"/>
      <w:szCs w:val="24"/>
      <w:lang w:eastAsia="zh-CN"/>
    </w:rPr>
  </w:style>
  <w:style w:type="paragraph" w:customStyle="1" w:styleId="p3">
    <w:name w:val="p3"/>
    <w:basedOn w:val="Normal"/>
    <w:rsid w:val="005F3884"/>
    <w:pPr>
      <w:spacing w:before="100" w:beforeAutospacing="1" w:after="100" w:afterAutospacing="1" w:line="240" w:lineRule="auto"/>
    </w:pPr>
    <w:rPr>
      <w:rFonts w:eastAsia="Times New Roman"/>
      <w:sz w:val="24"/>
      <w:szCs w:val="24"/>
      <w:lang w:eastAsia="zh-CN"/>
    </w:rPr>
  </w:style>
  <w:style w:type="paragraph" w:customStyle="1" w:styleId="p5">
    <w:name w:val="p5"/>
    <w:basedOn w:val="Normal"/>
    <w:rsid w:val="005F3884"/>
    <w:pPr>
      <w:spacing w:before="100" w:beforeAutospacing="1" w:after="100" w:afterAutospacing="1" w:line="240" w:lineRule="auto"/>
    </w:pPr>
    <w:rPr>
      <w:rFonts w:eastAsia="Times New Roman"/>
      <w:sz w:val="24"/>
      <w:szCs w:val="24"/>
      <w:lang w:eastAsia="zh-CN"/>
    </w:rPr>
  </w:style>
  <w:style w:type="paragraph" w:customStyle="1" w:styleId="p7">
    <w:name w:val="p7"/>
    <w:basedOn w:val="Normal"/>
    <w:rsid w:val="005F3884"/>
    <w:pPr>
      <w:spacing w:before="100" w:beforeAutospacing="1" w:after="100" w:afterAutospacing="1" w:line="240" w:lineRule="auto"/>
    </w:pPr>
    <w:rPr>
      <w:rFonts w:eastAsia="Times New Roman"/>
      <w:sz w:val="24"/>
      <w:szCs w:val="24"/>
      <w:lang w:eastAsia="zh-CN"/>
    </w:rPr>
  </w:style>
  <w:style w:type="paragraph" w:customStyle="1" w:styleId="p9">
    <w:name w:val="p9"/>
    <w:basedOn w:val="Normal"/>
    <w:rsid w:val="005F3884"/>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rsid w:val="005F3884"/>
    <w:pPr>
      <w:spacing w:before="100" w:beforeAutospacing="1" w:after="100" w:afterAutospacing="1" w:line="240" w:lineRule="auto"/>
    </w:pPr>
    <w:rPr>
      <w:rFonts w:eastAsia="Times New Roman"/>
      <w:sz w:val="24"/>
      <w:szCs w:val="24"/>
      <w:lang w:eastAsia="zh-CN"/>
    </w:rPr>
  </w:style>
  <w:style w:type="paragraph" w:customStyle="1" w:styleId="p2">
    <w:name w:val="p2"/>
    <w:basedOn w:val="Normal"/>
    <w:rsid w:val="005F3884"/>
    <w:pPr>
      <w:spacing w:before="100" w:beforeAutospacing="1" w:after="100" w:afterAutospacing="1" w:line="240" w:lineRule="auto"/>
    </w:pPr>
    <w:rPr>
      <w:rFonts w:eastAsia="Times New Roman"/>
      <w:sz w:val="24"/>
      <w:szCs w:val="24"/>
      <w:lang w:eastAsia="zh-CN"/>
    </w:rPr>
  </w:style>
  <w:style w:type="paragraph" w:customStyle="1" w:styleId="p4">
    <w:name w:val="p4"/>
    <w:basedOn w:val="Normal"/>
    <w:rsid w:val="005F3884"/>
    <w:pPr>
      <w:spacing w:before="100" w:beforeAutospacing="1" w:after="100" w:afterAutospacing="1" w:line="240" w:lineRule="auto"/>
    </w:pPr>
    <w:rPr>
      <w:rFonts w:eastAsia="Times New Roman"/>
      <w:sz w:val="24"/>
      <w:szCs w:val="24"/>
      <w:lang w:eastAsia="zh-CN"/>
    </w:rPr>
  </w:style>
  <w:style w:type="paragraph" w:customStyle="1" w:styleId="p6">
    <w:name w:val="p6"/>
    <w:basedOn w:val="Normal"/>
    <w:rsid w:val="005F3884"/>
    <w:pPr>
      <w:spacing w:before="100" w:beforeAutospacing="1" w:after="100" w:afterAutospacing="1" w:line="240" w:lineRule="auto"/>
    </w:pPr>
    <w:rPr>
      <w:rFonts w:eastAsia="Times New Roman"/>
      <w:sz w:val="24"/>
      <w:szCs w:val="24"/>
      <w:lang w:eastAsia="zh-CN"/>
    </w:rPr>
  </w:style>
  <w:style w:type="paragraph" w:customStyle="1" w:styleId="p8">
    <w:name w:val="p8"/>
    <w:basedOn w:val="Normal"/>
    <w:rsid w:val="005F3884"/>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rsid w:val="005F3884"/>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rsid w:val="005F3884"/>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rsid w:val="005F3884"/>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5F3884"/>
  </w:style>
  <w:style w:type="character" w:customStyle="1" w:styleId="wsj-article-credit">
    <w:name w:val="wsj-article-credit"/>
    <w:basedOn w:val="DefaultParagraphFont"/>
    <w:rsid w:val="005F3884"/>
  </w:style>
  <w:style w:type="character" w:customStyle="1" w:styleId="wsj-article-credit-tag">
    <w:name w:val="wsj-article-credit-tag"/>
    <w:basedOn w:val="DefaultParagraphFont"/>
    <w:rsid w:val="005F3884"/>
  </w:style>
  <w:style w:type="paragraph" w:customStyle="1" w:styleId="initial">
    <w:name w:val="initial"/>
    <w:basedOn w:val="Normal"/>
    <w:rsid w:val="005F3884"/>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rsid w:val="005F3884"/>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5F3884"/>
    <w:rPr>
      <w:rFonts w:ascii="Arial Narrow" w:hAnsi="Arial Narrow"/>
      <w:sz w:val="22"/>
      <w:szCs w:val="24"/>
      <w:u w:val="single"/>
      <w:lang w:val="en-US" w:eastAsia="en-US" w:bidi="ar-SA"/>
    </w:rPr>
  </w:style>
  <w:style w:type="paragraph" w:customStyle="1" w:styleId="detailsub">
    <w:name w:val="detail__sub"/>
    <w:basedOn w:val="Normal"/>
    <w:rsid w:val="005F3884"/>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rsid w:val="005F3884"/>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5F3884"/>
  </w:style>
  <w:style w:type="character" w:customStyle="1" w:styleId="m-299895914748161361gmail-styleunderline">
    <w:name w:val="m_-299895914748161361gmail-styleunderline"/>
    <w:basedOn w:val="DefaultParagraphFont"/>
    <w:rsid w:val="005F3884"/>
  </w:style>
  <w:style w:type="paragraph" w:customStyle="1" w:styleId="counter-paragraph">
    <w:name w:val="counter-paragraph"/>
    <w:basedOn w:val="Normal"/>
    <w:rsid w:val="005F3884"/>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rsid w:val="005F3884"/>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5F3884"/>
  </w:style>
  <w:style w:type="paragraph" w:customStyle="1" w:styleId="m-266642551691440061gmail-cards">
    <w:name w:val="m_-266642551691440061gmail-cards"/>
    <w:basedOn w:val="Normal"/>
    <w:rsid w:val="005F3884"/>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5F3884"/>
  </w:style>
  <w:style w:type="paragraph" w:customStyle="1" w:styleId="listingexcerpt">
    <w:name w:val="listing__excerpt"/>
    <w:basedOn w:val="Normal"/>
    <w:rsid w:val="005F3884"/>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5F3884"/>
  </w:style>
  <w:style w:type="paragraph" w:customStyle="1" w:styleId="specialbutton">
    <w:name w:val="special__button"/>
    <w:basedOn w:val="Normal"/>
    <w:rsid w:val="005F3884"/>
    <w:pPr>
      <w:spacing w:before="100" w:beforeAutospacing="1" w:after="100" w:afterAutospacing="1" w:line="240" w:lineRule="auto"/>
    </w:pPr>
    <w:rPr>
      <w:rFonts w:eastAsia="Times New Roman"/>
      <w:szCs w:val="24"/>
      <w:lang w:eastAsia="zh-CN"/>
    </w:rPr>
  </w:style>
  <w:style w:type="character" w:customStyle="1" w:styleId="rollover-people">
    <w:name w:val="rollover-people"/>
    <w:basedOn w:val="DefaultParagraphFont"/>
    <w:rsid w:val="005F3884"/>
  </w:style>
  <w:style w:type="character" w:customStyle="1" w:styleId="StyleUnderliningChar9ptBold">
    <w:name w:val="Style Underlining Char + 9 pt Bold"/>
    <w:rsid w:val="005F3884"/>
    <w:rPr>
      <w:rFonts w:ascii="Times New Roman" w:hAnsi="Times New Roman"/>
      <w:b/>
      <w:bCs/>
      <w:sz w:val="20"/>
      <w:szCs w:val="24"/>
      <w:u w:val="single"/>
    </w:rPr>
  </w:style>
  <w:style w:type="character" w:customStyle="1" w:styleId="StyleUnderliningChar9pt">
    <w:name w:val="Style Underlining Char + 9 pt"/>
    <w:rsid w:val="005F3884"/>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5F3884"/>
  </w:style>
  <w:style w:type="paragraph" w:customStyle="1" w:styleId="font--body">
    <w:name w:val="font--body"/>
    <w:basedOn w:val="Normal"/>
    <w:rsid w:val="005F3884"/>
    <w:pPr>
      <w:spacing w:before="100" w:beforeAutospacing="1" w:after="100" w:afterAutospacing="1" w:line="240" w:lineRule="auto"/>
    </w:pPr>
    <w:rPr>
      <w:rFonts w:eastAsia="Times New Roman"/>
      <w:sz w:val="24"/>
      <w:szCs w:val="24"/>
    </w:rPr>
  </w:style>
  <w:style w:type="character" w:customStyle="1" w:styleId="tweetinfo-heartstat">
    <w:name w:val="tweetinfo-heartstat"/>
    <w:basedOn w:val="DefaultParagraphFont"/>
    <w:rsid w:val="005F3884"/>
  </w:style>
  <w:style w:type="character" w:customStyle="1" w:styleId="playbutton-flyout">
    <w:name w:val="playbutton-flyout"/>
    <w:basedOn w:val="DefaultParagraphFont"/>
    <w:rsid w:val="005F3884"/>
  </w:style>
  <w:style w:type="character" w:customStyle="1" w:styleId="inlinevideo-videolabel">
    <w:name w:val="inlinevideo-videolabel"/>
    <w:basedOn w:val="DefaultParagraphFont"/>
    <w:rsid w:val="005F3884"/>
  </w:style>
  <w:style w:type="character" w:customStyle="1" w:styleId="inlinevideo-videoduration">
    <w:name w:val="inlinevideo-videoduration"/>
    <w:basedOn w:val="DefaultParagraphFont"/>
    <w:rsid w:val="005F3884"/>
  </w:style>
  <w:style w:type="character" w:customStyle="1" w:styleId="m2037045589135560752gmail-style13ptbold">
    <w:name w:val="m_2037045589135560752gmail-style13ptbold"/>
    <w:basedOn w:val="DefaultParagraphFont"/>
    <w:rsid w:val="005F3884"/>
  </w:style>
  <w:style w:type="paragraph" w:customStyle="1" w:styleId="css-exrw3m">
    <w:name w:val="css-exrw3m"/>
    <w:basedOn w:val="Normal"/>
    <w:rsid w:val="005F3884"/>
    <w:pPr>
      <w:spacing w:before="100" w:beforeAutospacing="1" w:after="100" w:afterAutospacing="1" w:line="240" w:lineRule="auto"/>
    </w:pPr>
    <w:rPr>
      <w:rFonts w:eastAsia="Times New Roman"/>
      <w:sz w:val="24"/>
      <w:szCs w:val="24"/>
    </w:rPr>
  </w:style>
  <w:style w:type="character" w:customStyle="1" w:styleId="m5672147096563703424gmail-style13ptbold">
    <w:name w:val="m_5672147096563703424gmail-style13ptbold"/>
    <w:basedOn w:val="DefaultParagraphFont"/>
    <w:rsid w:val="005F3884"/>
  </w:style>
  <w:style w:type="character" w:customStyle="1" w:styleId="m5672147096563703424gmail-styleunderline">
    <w:name w:val="m_5672147096563703424gmail-styleunderline"/>
    <w:basedOn w:val="DefaultParagraphFont"/>
    <w:rsid w:val="005F3884"/>
  </w:style>
  <w:style w:type="character" w:customStyle="1" w:styleId="m-4276249887353823691gmail-style13ptbold">
    <w:name w:val="m_-4276249887353823691gmail-style13ptbold"/>
    <w:basedOn w:val="DefaultParagraphFont"/>
    <w:rsid w:val="005F3884"/>
  </w:style>
  <w:style w:type="character" w:customStyle="1" w:styleId="m-4276249887353823691gmail-styleunderline">
    <w:name w:val="m_-4276249887353823691gmail-styleunderline"/>
    <w:basedOn w:val="DefaultParagraphFont"/>
    <w:rsid w:val="005F3884"/>
  </w:style>
  <w:style w:type="character" w:customStyle="1" w:styleId="legacybig">
    <w:name w:val="legacybig"/>
    <w:basedOn w:val="DefaultParagraphFont"/>
    <w:rsid w:val="005F3884"/>
  </w:style>
  <w:style w:type="character" w:customStyle="1" w:styleId="art-author">
    <w:name w:val="art-author"/>
    <w:basedOn w:val="DefaultParagraphFont"/>
    <w:rsid w:val="005F3884"/>
  </w:style>
  <w:style w:type="paragraph" w:customStyle="1" w:styleId="first">
    <w:name w:val="first"/>
    <w:basedOn w:val="Normal"/>
    <w:qFormat/>
    <w:rsid w:val="005F3884"/>
    <w:pPr>
      <w:spacing w:before="100" w:beforeAutospacing="1" w:after="100" w:afterAutospacing="1"/>
    </w:pPr>
    <w:rPr>
      <w:rFonts w:eastAsia="Times New Roman" w:cs="Calibri"/>
      <w:szCs w:val="24"/>
    </w:rPr>
  </w:style>
  <w:style w:type="character" w:customStyle="1" w:styleId="fpred">
    <w:name w:val="fp_red"/>
    <w:basedOn w:val="DefaultParagraphFont"/>
    <w:rsid w:val="005F3884"/>
  </w:style>
  <w:style w:type="paragraph" w:customStyle="1" w:styleId="Style30">
    <w:name w:val="Style 3"/>
    <w:qFormat/>
    <w:rsid w:val="005F3884"/>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paragraph" w:customStyle="1" w:styleId="Style5">
    <w:name w:val="Style 5"/>
    <w:qFormat/>
    <w:rsid w:val="005F3884"/>
    <w:pPr>
      <w:widowControl w:val="0"/>
      <w:autoSpaceDE w:val="0"/>
      <w:autoSpaceDN w:val="0"/>
      <w:spacing w:after="0" w:line="271" w:lineRule="auto"/>
      <w:ind w:right="72"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5F3884"/>
  </w:style>
  <w:style w:type="character" w:customStyle="1" w:styleId="snapnoshots">
    <w:name w:val="snap_noshots"/>
    <w:basedOn w:val="DefaultParagraphFont"/>
    <w:rsid w:val="005F3884"/>
  </w:style>
  <w:style w:type="character" w:customStyle="1" w:styleId="typarticle">
    <w:name w:val="typ_article"/>
    <w:basedOn w:val="DefaultParagraphFont"/>
    <w:rsid w:val="005F3884"/>
  </w:style>
  <w:style w:type="paragraph" w:customStyle="1" w:styleId="normalweb1">
    <w:name w:val="normalweb1"/>
    <w:basedOn w:val="Normal"/>
    <w:qFormat/>
    <w:rsid w:val="005F3884"/>
    <w:pPr>
      <w:spacing w:before="100" w:beforeAutospacing="1" w:after="100" w:afterAutospacing="1"/>
    </w:pPr>
    <w:rPr>
      <w:rFonts w:eastAsia="Times New Roman" w:cs="Calibri"/>
      <w:szCs w:val="24"/>
    </w:rPr>
  </w:style>
  <w:style w:type="character" w:customStyle="1" w:styleId="dispurl">
    <w:name w:val="dispurl"/>
    <w:basedOn w:val="DefaultParagraphFont"/>
    <w:rsid w:val="005F3884"/>
  </w:style>
  <w:style w:type="character" w:customStyle="1" w:styleId="resultbodyitalic">
    <w:name w:val="resultbodyitalic"/>
    <w:basedOn w:val="DefaultParagraphFont"/>
    <w:rsid w:val="005F3884"/>
  </w:style>
  <w:style w:type="character" w:customStyle="1" w:styleId="resultbody">
    <w:name w:val="resultbody"/>
    <w:basedOn w:val="DefaultParagraphFont"/>
    <w:qFormat/>
    <w:rsid w:val="005F3884"/>
  </w:style>
  <w:style w:type="paragraph" w:customStyle="1" w:styleId="10">
    <w:name w:val="... 1"/>
    <w:basedOn w:val="Default"/>
    <w:next w:val="Default"/>
    <w:qFormat/>
    <w:rsid w:val="005F3884"/>
    <w:rPr>
      <w:color w:val="auto"/>
    </w:rPr>
  </w:style>
  <w:style w:type="paragraph" w:customStyle="1" w:styleId="aa">
    <w:name w:val=".."/>
    <w:basedOn w:val="Default"/>
    <w:next w:val="Default"/>
    <w:qFormat/>
    <w:rsid w:val="005F3884"/>
    <w:rPr>
      <w:color w:val="auto"/>
    </w:rPr>
  </w:style>
  <w:style w:type="paragraph" w:customStyle="1" w:styleId="ac">
    <w:name w:val="...."/>
    <w:basedOn w:val="Default"/>
    <w:next w:val="Default"/>
    <w:qFormat/>
    <w:rsid w:val="005F3884"/>
    <w:rPr>
      <w:color w:val="auto"/>
    </w:rPr>
  </w:style>
  <w:style w:type="paragraph" w:customStyle="1" w:styleId="s0">
    <w:name w:val="s0"/>
    <w:basedOn w:val="Normal"/>
    <w:qFormat/>
    <w:rsid w:val="005F3884"/>
    <w:pPr>
      <w:spacing w:before="100" w:beforeAutospacing="1" w:after="100" w:afterAutospacing="1"/>
    </w:pPr>
    <w:rPr>
      <w:rFonts w:eastAsia="Times New Roman" w:cs="Calibri"/>
      <w:szCs w:val="24"/>
    </w:rPr>
  </w:style>
  <w:style w:type="character" w:customStyle="1" w:styleId="Header2">
    <w:name w:val="Header2"/>
    <w:basedOn w:val="DefaultParagraphFont"/>
    <w:rsid w:val="005F3884"/>
  </w:style>
  <w:style w:type="numbering" w:customStyle="1" w:styleId="NoList12">
    <w:name w:val="No List12"/>
    <w:next w:val="NoList"/>
    <w:uiPriority w:val="99"/>
    <w:semiHidden/>
    <w:unhideWhenUsed/>
    <w:rsid w:val="005F3884"/>
  </w:style>
  <w:style w:type="numbering" w:customStyle="1" w:styleId="NoList13">
    <w:name w:val="No List13"/>
    <w:next w:val="NoList"/>
    <w:uiPriority w:val="99"/>
    <w:semiHidden/>
    <w:unhideWhenUsed/>
    <w:rsid w:val="005F3884"/>
  </w:style>
  <w:style w:type="numbering" w:customStyle="1" w:styleId="NoList14">
    <w:name w:val="No List14"/>
    <w:next w:val="NoList"/>
    <w:uiPriority w:val="99"/>
    <w:semiHidden/>
    <w:unhideWhenUsed/>
    <w:rsid w:val="005F3884"/>
  </w:style>
  <w:style w:type="numbering" w:customStyle="1" w:styleId="NoList15">
    <w:name w:val="No List15"/>
    <w:next w:val="NoList"/>
    <w:uiPriority w:val="99"/>
    <w:semiHidden/>
    <w:unhideWhenUsed/>
    <w:rsid w:val="005F3884"/>
  </w:style>
  <w:style w:type="numbering" w:customStyle="1" w:styleId="NoList16">
    <w:name w:val="No List16"/>
    <w:next w:val="NoList"/>
    <w:uiPriority w:val="99"/>
    <w:semiHidden/>
    <w:unhideWhenUsed/>
    <w:rsid w:val="005F3884"/>
  </w:style>
  <w:style w:type="numbering" w:customStyle="1" w:styleId="NoList21">
    <w:name w:val="No List21"/>
    <w:next w:val="NoList"/>
    <w:uiPriority w:val="99"/>
    <w:semiHidden/>
    <w:unhideWhenUsed/>
    <w:rsid w:val="005F3884"/>
  </w:style>
  <w:style w:type="numbering" w:customStyle="1" w:styleId="NoList31">
    <w:name w:val="No List31"/>
    <w:next w:val="NoList"/>
    <w:uiPriority w:val="99"/>
    <w:semiHidden/>
    <w:unhideWhenUsed/>
    <w:rsid w:val="005F3884"/>
  </w:style>
  <w:style w:type="numbering" w:customStyle="1" w:styleId="NoList121">
    <w:name w:val="No List121"/>
    <w:next w:val="NoList"/>
    <w:uiPriority w:val="99"/>
    <w:semiHidden/>
    <w:unhideWhenUsed/>
    <w:rsid w:val="005F3884"/>
  </w:style>
  <w:style w:type="numbering" w:customStyle="1" w:styleId="NoList41">
    <w:name w:val="No List41"/>
    <w:next w:val="NoList"/>
    <w:uiPriority w:val="99"/>
    <w:semiHidden/>
    <w:unhideWhenUsed/>
    <w:rsid w:val="005F3884"/>
  </w:style>
  <w:style w:type="numbering" w:customStyle="1" w:styleId="NoList131">
    <w:name w:val="No List131"/>
    <w:next w:val="NoList"/>
    <w:uiPriority w:val="99"/>
    <w:semiHidden/>
    <w:unhideWhenUsed/>
    <w:rsid w:val="005F3884"/>
  </w:style>
  <w:style w:type="numbering" w:customStyle="1" w:styleId="NoList51">
    <w:name w:val="No List51"/>
    <w:next w:val="NoList"/>
    <w:uiPriority w:val="99"/>
    <w:semiHidden/>
    <w:unhideWhenUsed/>
    <w:rsid w:val="005F3884"/>
  </w:style>
  <w:style w:type="numbering" w:customStyle="1" w:styleId="NoList141">
    <w:name w:val="No List141"/>
    <w:next w:val="NoList"/>
    <w:uiPriority w:val="99"/>
    <w:semiHidden/>
    <w:unhideWhenUsed/>
    <w:rsid w:val="005F3884"/>
  </w:style>
  <w:style w:type="numbering" w:customStyle="1" w:styleId="NoList61">
    <w:name w:val="No List61"/>
    <w:next w:val="NoList"/>
    <w:uiPriority w:val="99"/>
    <w:semiHidden/>
    <w:unhideWhenUsed/>
    <w:rsid w:val="005F3884"/>
  </w:style>
  <w:style w:type="numbering" w:customStyle="1" w:styleId="NoList151">
    <w:name w:val="No List151"/>
    <w:next w:val="NoList"/>
    <w:uiPriority w:val="99"/>
    <w:semiHidden/>
    <w:unhideWhenUsed/>
    <w:rsid w:val="005F3884"/>
  </w:style>
  <w:style w:type="numbering" w:customStyle="1" w:styleId="NoList8">
    <w:name w:val="No List8"/>
    <w:next w:val="NoList"/>
    <w:uiPriority w:val="99"/>
    <w:semiHidden/>
    <w:unhideWhenUsed/>
    <w:rsid w:val="005F3884"/>
  </w:style>
  <w:style w:type="numbering" w:customStyle="1" w:styleId="NoList17">
    <w:name w:val="No List17"/>
    <w:next w:val="NoList"/>
    <w:uiPriority w:val="99"/>
    <w:semiHidden/>
    <w:unhideWhenUsed/>
    <w:rsid w:val="005F3884"/>
  </w:style>
  <w:style w:type="numbering" w:customStyle="1" w:styleId="NoList22">
    <w:name w:val="No List22"/>
    <w:next w:val="NoList"/>
    <w:uiPriority w:val="99"/>
    <w:semiHidden/>
    <w:unhideWhenUsed/>
    <w:rsid w:val="005F3884"/>
  </w:style>
  <w:style w:type="numbering" w:customStyle="1" w:styleId="NoList112">
    <w:name w:val="No List112"/>
    <w:next w:val="NoList"/>
    <w:uiPriority w:val="99"/>
    <w:semiHidden/>
    <w:unhideWhenUsed/>
    <w:rsid w:val="005F3884"/>
  </w:style>
  <w:style w:type="numbering" w:customStyle="1" w:styleId="NoList32">
    <w:name w:val="No List32"/>
    <w:next w:val="NoList"/>
    <w:uiPriority w:val="99"/>
    <w:semiHidden/>
    <w:unhideWhenUsed/>
    <w:rsid w:val="005F3884"/>
  </w:style>
  <w:style w:type="numbering" w:customStyle="1" w:styleId="NoList122">
    <w:name w:val="No List122"/>
    <w:next w:val="NoList"/>
    <w:uiPriority w:val="99"/>
    <w:semiHidden/>
    <w:unhideWhenUsed/>
    <w:rsid w:val="005F3884"/>
  </w:style>
  <w:style w:type="numbering" w:customStyle="1" w:styleId="NoList42">
    <w:name w:val="No List42"/>
    <w:next w:val="NoList"/>
    <w:uiPriority w:val="99"/>
    <w:semiHidden/>
    <w:unhideWhenUsed/>
    <w:rsid w:val="005F3884"/>
  </w:style>
  <w:style w:type="numbering" w:customStyle="1" w:styleId="NoList132">
    <w:name w:val="No List132"/>
    <w:next w:val="NoList"/>
    <w:uiPriority w:val="99"/>
    <w:semiHidden/>
    <w:unhideWhenUsed/>
    <w:rsid w:val="005F3884"/>
  </w:style>
  <w:style w:type="numbering" w:customStyle="1" w:styleId="NoList52">
    <w:name w:val="No List52"/>
    <w:next w:val="NoList"/>
    <w:uiPriority w:val="99"/>
    <w:semiHidden/>
    <w:unhideWhenUsed/>
    <w:rsid w:val="005F3884"/>
  </w:style>
  <w:style w:type="numbering" w:customStyle="1" w:styleId="NoList142">
    <w:name w:val="No List142"/>
    <w:next w:val="NoList"/>
    <w:uiPriority w:val="99"/>
    <w:semiHidden/>
    <w:unhideWhenUsed/>
    <w:rsid w:val="005F3884"/>
  </w:style>
  <w:style w:type="numbering" w:customStyle="1" w:styleId="NoList62">
    <w:name w:val="No List62"/>
    <w:next w:val="NoList"/>
    <w:uiPriority w:val="99"/>
    <w:semiHidden/>
    <w:unhideWhenUsed/>
    <w:rsid w:val="005F3884"/>
  </w:style>
  <w:style w:type="numbering" w:customStyle="1" w:styleId="NoList152">
    <w:name w:val="No List152"/>
    <w:next w:val="NoList"/>
    <w:uiPriority w:val="99"/>
    <w:semiHidden/>
    <w:unhideWhenUsed/>
    <w:rsid w:val="005F3884"/>
  </w:style>
  <w:style w:type="character" w:customStyle="1" w:styleId="oldTagChar">
    <w:name w:val="oldTag Char"/>
    <w:link w:val="oldTag"/>
    <w:locked/>
    <w:rsid w:val="005F3884"/>
    <w:rPr>
      <w:rFonts w:ascii="Times New Roman" w:hAnsi="Times New Roman" w:cs="Times New Roman"/>
      <w:b/>
    </w:rPr>
  </w:style>
  <w:style w:type="paragraph" w:customStyle="1" w:styleId="oldTag">
    <w:name w:val="oldTag"/>
    <w:basedOn w:val="Normal"/>
    <w:next w:val="Normal"/>
    <w:link w:val="oldTagChar"/>
    <w:qFormat/>
    <w:rsid w:val="005F3884"/>
    <w:pPr>
      <w:spacing w:line="256" w:lineRule="auto"/>
      <w:outlineLvl w:val="2"/>
    </w:pPr>
    <w:rPr>
      <w:b/>
    </w:rPr>
  </w:style>
  <w:style w:type="paragraph" w:customStyle="1" w:styleId="StyletagPalatinoLinotype10pt">
    <w:name w:val="Style tag + Palatino Linotype 10 pt"/>
    <w:basedOn w:val="oldTag"/>
    <w:uiPriority w:val="99"/>
    <w:qFormat/>
    <w:rsid w:val="005F3884"/>
    <w:rPr>
      <w:bCs/>
      <w:caps/>
      <w:sz w:val="20"/>
    </w:rPr>
  </w:style>
  <w:style w:type="paragraph" w:customStyle="1" w:styleId="FakeHeader">
    <w:name w:val="Fake Header"/>
    <w:basedOn w:val="Smalltext"/>
    <w:uiPriority w:val="99"/>
    <w:qFormat/>
    <w:rsid w:val="005F3884"/>
    <w:pPr>
      <w:spacing w:line="256" w:lineRule="auto"/>
      <w:jc w:val="center"/>
    </w:pPr>
    <w:rPr>
      <w:rFonts w:cs="Calibri"/>
      <w:b/>
      <w:sz w:val="36"/>
      <w:szCs w:val="26"/>
      <w:u w:val="single"/>
    </w:rPr>
  </w:style>
  <w:style w:type="paragraph" w:customStyle="1" w:styleId="Tagging">
    <w:name w:val="Tagging"/>
    <w:basedOn w:val="Normal"/>
    <w:autoRedefine/>
    <w:uiPriority w:val="99"/>
    <w:qFormat/>
    <w:rsid w:val="005F3884"/>
    <w:pPr>
      <w:spacing w:line="256" w:lineRule="auto"/>
    </w:pPr>
    <w:rPr>
      <w:rFonts w:eastAsia="Times New Roman" w:cs="Calibri"/>
      <w:b/>
      <w:szCs w:val="24"/>
    </w:rPr>
  </w:style>
  <w:style w:type="paragraph" w:customStyle="1" w:styleId="NormalWeb10">
    <w:name w:val="Normal (Web)1"/>
    <w:basedOn w:val="Normal"/>
    <w:uiPriority w:val="99"/>
    <w:qFormat/>
    <w:rsid w:val="005F3884"/>
    <w:pPr>
      <w:spacing w:before="100" w:beforeAutospacing="1" w:after="100" w:afterAutospacing="1" w:line="256" w:lineRule="auto"/>
    </w:pPr>
    <w:rPr>
      <w:rFonts w:ascii="Arial Unicode MS" w:eastAsia="Arial Unicode MS" w:hAnsi="Arial Unicode MS" w:cs="Arial Unicode MS"/>
      <w:szCs w:val="20"/>
    </w:rPr>
  </w:style>
  <w:style w:type="paragraph" w:customStyle="1" w:styleId="Number">
    <w:name w:val="Number"/>
    <w:basedOn w:val="Heading2"/>
    <w:uiPriority w:val="99"/>
    <w:qFormat/>
    <w:rsid w:val="005F3884"/>
    <w:pPr>
      <w:keepLines w:val="0"/>
      <w:pageBreakBefore w:val="0"/>
      <w:numPr>
        <w:numId w:val="14"/>
      </w:numPr>
      <w:tabs>
        <w:tab w:val="left" w:pos="144"/>
      </w:tabs>
      <w:spacing w:before="240" w:after="240" w:line="256" w:lineRule="auto"/>
      <w:jc w:val="left"/>
    </w:pPr>
    <w:rPr>
      <w:rFonts w:eastAsia="SimSun" w:cs="Arial"/>
      <w:bCs/>
      <w:iCs/>
      <w:sz w:val="24"/>
      <w:szCs w:val="28"/>
      <w:u w:val="none"/>
      <w:lang w:eastAsia="zh-CN"/>
    </w:rPr>
  </w:style>
  <w:style w:type="paragraph" w:customStyle="1" w:styleId="BlockTitleCharChar1">
    <w:name w:val="Block Title Char Char1"/>
    <w:basedOn w:val="Normal"/>
    <w:next w:val="Normal"/>
    <w:uiPriority w:val="99"/>
    <w:qFormat/>
    <w:rsid w:val="005F3884"/>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5F3884"/>
    <w:pPr>
      <w:spacing w:before="100" w:beforeAutospacing="1" w:after="100" w:afterAutospacing="1" w:line="256" w:lineRule="auto"/>
    </w:pPr>
    <w:rPr>
      <w:rFonts w:eastAsia="Times New Roman" w:cs="Calibri"/>
      <w:szCs w:val="24"/>
    </w:rPr>
  </w:style>
  <w:style w:type="paragraph" w:customStyle="1" w:styleId="StyleUnderline9pt10">
    <w:name w:val="Style Underline + 9 pt1"/>
    <w:uiPriority w:val="99"/>
    <w:qFormat/>
    <w:rsid w:val="005F3884"/>
    <w:pPr>
      <w:spacing w:after="200" w:line="276" w:lineRule="auto"/>
    </w:pPr>
    <w:rPr>
      <w:u w:val="single"/>
    </w:rPr>
  </w:style>
  <w:style w:type="character" w:customStyle="1" w:styleId="StyleUnderline9pt2Char">
    <w:name w:val="Style Underline + 9 pt2 Char"/>
    <w:basedOn w:val="UnderlineChar20"/>
    <w:link w:val="StyleUnderline9pt2"/>
    <w:locked/>
    <w:rsid w:val="005F3884"/>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5F3884"/>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5F3884"/>
    <w:rPr>
      <w:b/>
      <w:u w:val="single"/>
    </w:rPr>
  </w:style>
  <w:style w:type="paragraph" w:customStyle="1" w:styleId="EmphasisText">
    <w:name w:val="Emphasis Text"/>
    <w:basedOn w:val="UnderlinedText"/>
    <w:link w:val="EmphasisTextChar"/>
    <w:qFormat/>
    <w:rsid w:val="005F3884"/>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5F3884"/>
    <w:rPr>
      <w:rFonts w:ascii="Arial Narrow" w:eastAsia="Times New Roman" w:hAnsi="Arial Narrow" w:cs="Calibri"/>
      <w:sz w:val="20"/>
      <w:szCs w:val="24"/>
      <w:u w:val="single"/>
    </w:rPr>
  </w:style>
  <w:style w:type="paragraph" w:customStyle="1" w:styleId="StyleStyle49pt1">
    <w:name w:val="Style Style4 + 9 pt1"/>
    <w:basedOn w:val="Style4"/>
    <w:link w:val="StyleStyle49pt1Char"/>
    <w:qFormat/>
    <w:rsid w:val="005F3884"/>
    <w:pPr>
      <w:spacing w:line="256" w:lineRule="auto"/>
    </w:pPr>
    <w:rPr>
      <w:rFonts w:ascii="Arial Narrow" w:hAnsi="Arial Narrow" w:cs="Calibri"/>
      <w:sz w:val="20"/>
    </w:rPr>
  </w:style>
  <w:style w:type="character" w:customStyle="1" w:styleId="StyleStyle49ptBold1Char">
    <w:name w:val="Style Style4 + 9 pt Bold1 Char"/>
    <w:link w:val="StyleStyle49ptBold1"/>
    <w:locked/>
    <w:rsid w:val="005F3884"/>
    <w:rPr>
      <w:b/>
      <w:bCs/>
      <w:u w:val="single"/>
    </w:rPr>
  </w:style>
  <w:style w:type="paragraph" w:customStyle="1" w:styleId="StyleStyle49ptBold1">
    <w:name w:val="Style Style4 + 9 pt Bold1"/>
    <w:basedOn w:val="Style4"/>
    <w:link w:val="StyleStyle49ptBold1Char"/>
    <w:qFormat/>
    <w:rsid w:val="005F3884"/>
    <w:pPr>
      <w:spacing w:line="256" w:lineRule="auto"/>
    </w:pPr>
    <w:rPr>
      <w:rFonts w:asciiTheme="minorHAnsi" w:eastAsiaTheme="minorHAnsi" w:hAnsiTheme="minorHAnsi" w:cstheme="minorBidi"/>
      <w:b/>
      <w:bCs/>
      <w:szCs w:val="22"/>
    </w:rPr>
  </w:style>
  <w:style w:type="character" w:customStyle="1" w:styleId="StyleStyle49pt2Char">
    <w:name w:val="Style Style4 + 9 pt2 Char"/>
    <w:basedOn w:val="Style4Char"/>
    <w:link w:val="StyleStyle49pt2"/>
    <w:locked/>
    <w:rsid w:val="005F3884"/>
    <w:rPr>
      <w:rFonts w:ascii="Arial Narrow" w:eastAsia="Times New Roman" w:hAnsi="Arial Narrow" w:cs="Calibri"/>
      <w:sz w:val="20"/>
      <w:szCs w:val="24"/>
      <w:u w:val="single"/>
    </w:rPr>
  </w:style>
  <w:style w:type="paragraph" w:customStyle="1" w:styleId="StyleStyle49pt2">
    <w:name w:val="Style Style4 + 9 pt2"/>
    <w:basedOn w:val="Style4"/>
    <w:link w:val="StyleStyle49pt2Char"/>
    <w:qFormat/>
    <w:rsid w:val="005F3884"/>
    <w:pPr>
      <w:spacing w:line="256" w:lineRule="auto"/>
    </w:pPr>
    <w:rPr>
      <w:rFonts w:ascii="Arial Narrow" w:hAnsi="Arial Narrow" w:cs="Calibri"/>
      <w:sz w:val="20"/>
    </w:rPr>
  </w:style>
  <w:style w:type="character" w:customStyle="1" w:styleId="StyleStyle49ptBold2Char">
    <w:name w:val="Style Style4 + 9 pt Bold2 Char"/>
    <w:link w:val="StyleStyle49ptBold2"/>
    <w:locked/>
    <w:rsid w:val="005F3884"/>
    <w:rPr>
      <w:b/>
      <w:bCs/>
      <w:u w:val="single"/>
    </w:rPr>
  </w:style>
  <w:style w:type="paragraph" w:customStyle="1" w:styleId="StyleStyle49ptBold2">
    <w:name w:val="Style Style4 + 9 pt Bold2"/>
    <w:basedOn w:val="Style4"/>
    <w:link w:val="StyleStyle49ptBold2Char"/>
    <w:qFormat/>
    <w:rsid w:val="005F3884"/>
    <w:pPr>
      <w:spacing w:line="256" w:lineRule="auto"/>
    </w:pPr>
    <w:rPr>
      <w:rFonts w:asciiTheme="minorHAnsi" w:eastAsiaTheme="minorHAnsi" w:hAnsiTheme="minorHAnsi" w:cstheme="minorBidi"/>
      <w:b/>
      <w:bCs/>
      <w:szCs w:val="22"/>
    </w:rPr>
  </w:style>
  <w:style w:type="character" w:customStyle="1" w:styleId="CiteBodyChar">
    <w:name w:val="Cite Body Char"/>
    <w:link w:val="CiteBody"/>
    <w:locked/>
    <w:rsid w:val="005F3884"/>
    <w:rPr>
      <w:szCs w:val="16"/>
    </w:rPr>
  </w:style>
  <w:style w:type="paragraph" w:customStyle="1" w:styleId="CiteBody">
    <w:name w:val="Cite Body"/>
    <w:basedOn w:val="Normal"/>
    <w:link w:val="CiteBodyChar"/>
    <w:qFormat/>
    <w:rsid w:val="005F3884"/>
    <w:pPr>
      <w:spacing w:line="256" w:lineRule="auto"/>
    </w:pPr>
    <w:rPr>
      <w:rFonts w:asciiTheme="minorHAnsi" w:hAnsiTheme="minorHAnsi" w:cstheme="minorBidi"/>
      <w:szCs w:val="16"/>
    </w:rPr>
  </w:style>
  <w:style w:type="character" w:customStyle="1" w:styleId="CiteBoldChar">
    <w:name w:val="Cite Bold Char"/>
    <w:link w:val="CiteBold"/>
    <w:locked/>
    <w:rsid w:val="005F3884"/>
    <w:rPr>
      <w:b/>
      <w:szCs w:val="16"/>
    </w:rPr>
  </w:style>
  <w:style w:type="paragraph" w:customStyle="1" w:styleId="CiteBold">
    <w:name w:val="Cite Bold"/>
    <w:basedOn w:val="CiteBody"/>
    <w:link w:val="CiteBoldChar"/>
    <w:qFormat/>
    <w:rsid w:val="005F3884"/>
    <w:rPr>
      <w:b/>
    </w:rPr>
  </w:style>
  <w:style w:type="character" w:customStyle="1" w:styleId="StyleCardBody11ptUnderlineChar">
    <w:name w:val="Style Card Body + 11 pt Underline Char"/>
    <w:link w:val="StyleCardBody11ptUnderline"/>
    <w:locked/>
    <w:rsid w:val="005F3884"/>
    <w:rPr>
      <w:u w:val="single"/>
    </w:rPr>
  </w:style>
  <w:style w:type="paragraph" w:customStyle="1" w:styleId="StyleCardBody11ptUnderline">
    <w:name w:val="Style Card Body + 11 pt Underline"/>
    <w:basedOn w:val="CardBody"/>
    <w:link w:val="StyleCardBody11ptUnderlineChar"/>
    <w:qFormat/>
    <w:rsid w:val="005F3884"/>
    <w:pPr>
      <w:spacing w:line="256" w:lineRule="auto"/>
    </w:pPr>
    <w:rPr>
      <w:rFonts w:asciiTheme="minorHAnsi" w:eastAsiaTheme="minorHAnsi" w:hAnsiTheme="minorHAnsi"/>
      <w:sz w:val="22"/>
      <w:u w:val="single"/>
    </w:rPr>
  </w:style>
  <w:style w:type="character" w:customStyle="1" w:styleId="StyleStyle49pt4Char">
    <w:name w:val="Style Style4 + 9 pt4 Char"/>
    <w:basedOn w:val="Style4Char"/>
    <w:link w:val="StyleStyle49pt4"/>
    <w:locked/>
    <w:rsid w:val="005F3884"/>
    <w:rPr>
      <w:rFonts w:ascii="Arial Narrow" w:eastAsia="Times New Roman" w:hAnsi="Arial Narrow" w:cs="Calibri"/>
      <w:sz w:val="20"/>
      <w:szCs w:val="24"/>
      <w:u w:val="single"/>
    </w:rPr>
  </w:style>
  <w:style w:type="paragraph" w:customStyle="1" w:styleId="StyleStyle49pt4">
    <w:name w:val="Style Style4 + 9 pt4"/>
    <w:basedOn w:val="Style4"/>
    <w:link w:val="StyleStyle49pt4Char"/>
    <w:qFormat/>
    <w:rsid w:val="005F3884"/>
    <w:pPr>
      <w:spacing w:line="256" w:lineRule="auto"/>
    </w:pPr>
    <w:rPr>
      <w:rFonts w:ascii="Arial Narrow" w:hAnsi="Arial Narrow" w:cs="Calibri"/>
      <w:sz w:val="20"/>
    </w:rPr>
  </w:style>
  <w:style w:type="character" w:customStyle="1" w:styleId="StyleStyle49ptBold4Char">
    <w:name w:val="Style Style4 + 9 pt Bold4 Char"/>
    <w:link w:val="StyleStyle49ptBold4"/>
    <w:locked/>
    <w:rsid w:val="005F3884"/>
    <w:rPr>
      <w:b/>
      <w:bCs/>
      <w:u w:val="single"/>
    </w:rPr>
  </w:style>
  <w:style w:type="paragraph" w:customStyle="1" w:styleId="StyleStyle49ptBold4">
    <w:name w:val="Style Style4 + 9 pt Bold4"/>
    <w:basedOn w:val="Style4"/>
    <w:link w:val="StyleStyle49ptBold4Char"/>
    <w:qFormat/>
    <w:rsid w:val="005F3884"/>
    <w:pPr>
      <w:spacing w:line="256" w:lineRule="auto"/>
    </w:pPr>
    <w:rPr>
      <w:rFonts w:asciiTheme="minorHAnsi" w:eastAsiaTheme="minorHAnsi" w:hAnsiTheme="minorHAnsi" w:cstheme="minorBidi"/>
      <w:b/>
      <w:bCs/>
      <w:szCs w:val="22"/>
    </w:rPr>
  </w:style>
  <w:style w:type="character" w:customStyle="1" w:styleId="StyleStyle49pt5Char">
    <w:name w:val="Style Style4 + 9 pt5 Char"/>
    <w:basedOn w:val="Style4Char"/>
    <w:link w:val="StyleStyle49pt5"/>
    <w:locked/>
    <w:rsid w:val="005F3884"/>
    <w:rPr>
      <w:rFonts w:ascii="Arial Narrow" w:eastAsia="Times New Roman" w:hAnsi="Arial Narrow" w:cs="Calibri"/>
      <w:sz w:val="20"/>
      <w:szCs w:val="24"/>
      <w:u w:val="single"/>
    </w:rPr>
  </w:style>
  <w:style w:type="paragraph" w:customStyle="1" w:styleId="StyleStyle49pt5">
    <w:name w:val="Style Style4 + 9 pt5"/>
    <w:basedOn w:val="Style4"/>
    <w:link w:val="StyleStyle49pt5Char"/>
    <w:qFormat/>
    <w:rsid w:val="005F3884"/>
    <w:pPr>
      <w:spacing w:line="256" w:lineRule="auto"/>
    </w:pPr>
    <w:rPr>
      <w:rFonts w:ascii="Arial Narrow" w:hAnsi="Arial Narrow" w:cs="Calibri"/>
      <w:sz w:val="20"/>
    </w:rPr>
  </w:style>
  <w:style w:type="character" w:customStyle="1" w:styleId="StyleStyle49ptBold5Char">
    <w:name w:val="Style Style4 + 9 pt Bold5 Char"/>
    <w:link w:val="StyleStyle49ptBold5"/>
    <w:locked/>
    <w:rsid w:val="005F3884"/>
    <w:rPr>
      <w:b/>
      <w:bCs/>
      <w:u w:val="single"/>
    </w:rPr>
  </w:style>
  <w:style w:type="paragraph" w:customStyle="1" w:styleId="StyleStyle49ptBold5">
    <w:name w:val="Style Style4 + 9 pt Bold5"/>
    <w:basedOn w:val="Style4"/>
    <w:link w:val="StyleStyle49ptBold5Char"/>
    <w:qFormat/>
    <w:rsid w:val="005F3884"/>
    <w:pPr>
      <w:spacing w:line="256" w:lineRule="auto"/>
    </w:pPr>
    <w:rPr>
      <w:rFonts w:asciiTheme="minorHAnsi" w:eastAsiaTheme="minorHAnsi" w:hAnsiTheme="minorHAnsi" w:cstheme="minorBidi"/>
      <w:b/>
      <w:bCs/>
      <w:szCs w:val="22"/>
    </w:rPr>
  </w:style>
  <w:style w:type="character" w:customStyle="1" w:styleId="StyleStyle49pt7Char">
    <w:name w:val="Style Style4 + 9 pt7 Char"/>
    <w:basedOn w:val="Style4Char"/>
    <w:link w:val="StyleStyle49pt7"/>
    <w:locked/>
    <w:rsid w:val="005F3884"/>
    <w:rPr>
      <w:rFonts w:ascii="Arial Narrow" w:eastAsia="Times New Roman" w:hAnsi="Arial Narrow" w:cs="Calibri"/>
      <w:sz w:val="20"/>
      <w:szCs w:val="24"/>
      <w:u w:val="single"/>
    </w:rPr>
  </w:style>
  <w:style w:type="paragraph" w:customStyle="1" w:styleId="StyleStyle49pt7">
    <w:name w:val="Style Style4 + 9 pt7"/>
    <w:basedOn w:val="Style4"/>
    <w:link w:val="StyleStyle49pt7Char"/>
    <w:qFormat/>
    <w:rsid w:val="005F3884"/>
    <w:pPr>
      <w:spacing w:line="256" w:lineRule="auto"/>
    </w:pPr>
    <w:rPr>
      <w:rFonts w:ascii="Arial Narrow" w:hAnsi="Arial Narrow" w:cs="Calibri"/>
      <w:sz w:val="20"/>
    </w:rPr>
  </w:style>
  <w:style w:type="paragraph" w:customStyle="1" w:styleId="FONT7">
    <w:name w:val="FONT 7"/>
    <w:uiPriority w:val="99"/>
    <w:qFormat/>
    <w:rsid w:val="005F3884"/>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5F3884"/>
    <w:pPr>
      <w:spacing w:line="256" w:lineRule="auto"/>
    </w:pPr>
    <w:rPr>
      <w:rFonts w:asciiTheme="minorHAnsi" w:eastAsiaTheme="minorHAnsi" w:hAnsiTheme="minorHAnsi" w:cs="Calibri"/>
    </w:rPr>
  </w:style>
  <w:style w:type="character" w:customStyle="1" w:styleId="StyleCardText11ptBoldUnderlineChar">
    <w:name w:val="Style Card Text + 11 pt Bold Underline Char"/>
    <w:link w:val="StyleCardText11ptBoldUnderline"/>
    <w:locked/>
    <w:rsid w:val="005F3884"/>
    <w:rPr>
      <w:b/>
      <w:bCs/>
      <w:u w:val="single"/>
    </w:rPr>
  </w:style>
  <w:style w:type="paragraph" w:customStyle="1" w:styleId="StyleCardText11ptBoldUnderline">
    <w:name w:val="Style Card Text + 11 pt Bold Underline"/>
    <w:basedOn w:val="Normal"/>
    <w:link w:val="StyleCardText11ptBoldUnderlineChar"/>
    <w:qFormat/>
    <w:rsid w:val="005F3884"/>
    <w:pPr>
      <w:spacing w:line="256"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5F3884"/>
    <w:rPr>
      <w:rFonts w:ascii="Arial Narrow" w:eastAsia="Times New Roman" w:hAnsi="Arial Narrow" w:cs="Calibri"/>
      <w:sz w:val="20"/>
      <w:szCs w:val="24"/>
      <w:u w:val="single"/>
    </w:rPr>
  </w:style>
  <w:style w:type="paragraph" w:customStyle="1" w:styleId="StyleStyle49pt9">
    <w:name w:val="Style Style4 + 9 pt9"/>
    <w:basedOn w:val="Style4"/>
    <w:link w:val="StyleStyle49pt9Char"/>
    <w:qFormat/>
    <w:rsid w:val="005F3884"/>
    <w:pPr>
      <w:spacing w:line="256" w:lineRule="auto"/>
    </w:pPr>
    <w:rPr>
      <w:rFonts w:ascii="Arial Narrow" w:hAnsi="Arial Narrow" w:cs="Calibri"/>
      <w:sz w:val="20"/>
    </w:rPr>
  </w:style>
  <w:style w:type="character" w:customStyle="1" w:styleId="StyleStyle49ptBold6Char">
    <w:name w:val="Style Style4 + 9 pt Bold6 Char"/>
    <w:link w:val="StyleStyle49ptBold6"/>
    <w:locked/>
    <w:rsid w:val="005F3884"/>
    <w:rPr>
      <w:b/>
      <w:bCs/>
      <w:u w:val="single"/>
    </w:rPr>
  </w:style>
  <w:style w:type="paragraph" w:customStyle="1" w:styleId="StyleStyle49ptBold6">
    <w:name w:val="Style Style4 + 9 pt Bold6"/>
    <w:basedOn w:val="Style4"/>
    <w:link w:val="StyleStyle49ptBold6Char"/>
    <w:qFormat/>
    <w:rsid w:val="005F3884"/>
    <w:pPr>
      <w:spacing w:line="256" w:lineRule="auto"/>
    </w:pPr>
    <w:rPr>
      <w:rFonts w:asciiTheme="minorHAnsi" w:eastAsiaTheme="minorHAnsi" w:hAnsiTheme="minorHAnsi" w:cstheme="minorBidi"/>
      <w:b/>
      <w:bCs/>
      <w:szCs w:val="22"/>
    </w:rPr>
  </w:style>
  <w:style w:type="character" w:customStyle="1" w:styleId="StyleCircled11ptBorderSinglesolidlineAuto05ptChar">
    <w:name w:val="Style Circled + 11 pt Border: : (Single solid line Auto  0.5 pt ... Char"/>
    <w:link w:val="StyleCircled11ptBorderSinglesolidlineAuto05pt"/>
    <w:locked/>
    <w:rsid w:val="005F3884"/>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5F3884"/>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5F3884"/>
    <w:pPr>
      <w:spacing w:line="256" w:lineRule="auto"/>
    </w:pPr>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5F3884"/>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5F3884"/>
    <w:rPr>
      <w:b/>
      <w:u w:val="thick"/>
    </w:rPr>
  </w:style>
  <w:style w:type="paragraph" w:customStyle="1" w:styleId="textboldChar">
    <w:name w:val="text bold Char"/>
    <w:basedOn w:val="Normal"/>
    <w:link w:val="textboldCharChar"/>
    <w:qFormat/>
    <w:rsid w:val="005F3884"/>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5F3884"/>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5F3884"/>
    <w:pPr>
      <w:widowControl w:val="0"/>
      <w:spacing w:line="256" w:lineRule="auto"/>
    </w:pPr>
    <w:rPr>
      <w:rFonts w:eastAsia="Times New Roman"/>
      <w:szCs w:val="20"/>
    </w:rPr>
  </w:style>
  <w:style w:type="paragraph" w:customStyle="1" w:styleId="Card10f2">
    <w:name w:val="Card.10.f2"/>
    <w:basedOn w:val="Normal"/>
    <w:autoRedefine/>
    <w:uiPriority w:val="99"/>
    <w:qFormat/>
    <w:rsid w:val="005F3884"/>
    <w:pPr>
      <w:spacing w:line="256" w:lineRule="auto"/>
    </w:pPr>
    <w:rPr>
      <w:rFonts w:eastAsia="Calibri" w:cs="Calibri"/>
      <w:szCs w:val="20"/>
    </w:rPr>
  </w:style>
  <w:style w:type="paragraph" w:customStyle="1" w:styleId="StyleStyle1">
    <w:name w:val="Style Style1 +"/>
    <w:basedOn w:val="Normal"/>
    <w:uiPriority w:val="99"/>
    <w:qFormat/>
    <w:rsid w:val="005F3884"/>
    <w:pPr>
      <w:spacing w:line="256" w:lineRule="auto"/>
    </w:pPr>
    <w:rPr>
      <w:rFonts w:eastAsia="Calibri" w:cs="Calibri"/>
      <w:szCs w:val="24"/>
    </w:rPr>
  </w:style>
  <w:style w:type="paragraph" w:customStyle="1" w:styleId="StyleLinespacingDouble">
    <w:name w:val="Style Line spacing:  Double"/>
    <w:basedOn w:val="Normal"/>
    <w:uiPriority w:val="99"/>
    <w:qFormat/>
    <w:rsid w:val="005F3884"/>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5F3884"/>
  </w:style>
  <w:style w:type="paragraph" w:customStyle="1" w:styleId="CardTextUnderlined">
    <w:name w:val="Card Text Underlined"/>
    <w:basedOn w:val="Normal"/>
    <w:uiPriority w:val="99"/>
    <w:qFormat/>
    <w:rsid w:val="005F3884"/>
    <w:pPr>
      <w:spacing w:line="256" w:lineRule="auto"/>
    </w:pPr>
    <w:rPr>
      <w:rFonts w:ascii="Arial Narrow" w:eastAsia="Calibri" w:hAnsi="Arial Narrow" w:cs="Calibri"/>
      <w:szCs w:val="24"/>
      <w:u w:val="single"/>
    </w:rPr>
  </w:style>
  <w:style w:type="paragraph" w:customStyle="1" w:styleId="normalChar1">
    <w:name w:val="normal Char"/>
    <w:basedOn w:val="Normal"/>
    <w:uiPriority w:val="99"/>
    <w:qFormat/>
    <w:rsid w:val="005F3884"/>
    <w:pPr>
      <w:spacing w:line="256" w:lineRule="auto"/>
    </w:pPr>
    <w:rPr>
      <w:rFonts w:eastAsia="Calibri" w:cs="Calibri"/>
      <w:szCs w:val="24"/>
    </w:rPr>
  </w:style>
  <w:style w:type="character" w:customStyle="1" w:styleId="MicroMicroTextChar">
    <w:name w:val="MicroMicroText Char"/>
    <w:link w:val="MicroMicroText"/>
    <w:locked/>
    <w:rsid w:val="005F3884"/>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5F3884"/>
    <w:pPr>
      <w:spacing w:line="256" w:lineRule="auto"/>
    </w:pPr>
    <w:rPr>
      <w:rFonts w:eastAsia="Calibri"/>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5F3884"/>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5F3884"/>
    <w:pPr>
      <w:pBdr>
        <w:top w:val="single" w:sz="4" w:space="0" w:color="auto"/>
        <w:left w:val="single" w:sz="4" w:space="0" w:color="auto"/>
        <w:bottom w:val="single" w:sz="4" w:space="0" w:color="auto"/>
        <w:right w:val="single" w:sz="4" w:space="0" w:color="auto"/>
      </w:pBdr>
    </w:pPr>
    <w:rPr>
      <w:rFonts w:ascii="Times New Roman" w:hAnsi="Times New Roman"/>
      <w:b/>
      <w:bCs/>
      <w:sz w:val="20"/>
      <w:szCs w:val="22"/>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5F3884"/>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5F3884"/>
    <w:rPr>
      <w:rFonts w:ascii="Times New Roman" w:hAnsi="Times New Roman"/>
      <w:b/>
      <w:bCs/>
      <w:sz w:val="20"/>
      <w:szCs w:val="22"/>
      <w:u w:val="thick"/>
    </w:rPr>
  </w:style>
  <w:style w:type="character" w:customStyle="1" w:styleId="StyleSmallTimesNewRoman11ptChar">
    <w:name w:val="Style Small + Times New Roman 11 pt Char"/>
    <w:basedOn w:val="DefaultParagraphFont"/>
    <w:link w:val="StyleSmallTimesNewRoman11pt"/>
    <w:locked/>
    <w:rsid w:val="005F3884"/>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5F3884"/>
    <w:rPr>
      <w:rFonts w:ascii="Times New Roman" w:hAnsi="Times New Roman"/>
      <w:sz w:val="20"/>
      <w:szCs w:val="22"/>
    </w:rPr>
  </w:style>
  <w:style w:type="character" w:customStyle="1" w:styleId="StyleSmallTimesNewRoman11ptThickunderlineChar">
    <w:name w:val="Style Small + Times New Roman 11 pt Thick underline Char"/>
    <w:link w:val="StyleSmallTimesNewRoman11ptThickunderline"/>
    <w:locked/>
    <w:rsid w:val="005F3884"/>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5F3884"/>
    <w:rPr>
      <w:rFonts w:ascii="Times New Roman" w:hAnsi="Times New Roman"/>
      <w:sz w:val="20"/>
      <w:szCs w:val="22"/>
      <w:u w:val="thick"/>
    </w:rPr>
  </w:style>
  <w:style w:type="paragraph" w:customStyle="1" w:styleId="article-text">
    <w:name w:val="article-text"/>
    <w:basedOn w:val="Normal"/>
    <w:next w:val="Normal"/>
    <w:autoRedefine/>
    <w:qFormat/>
    <w:rsid w:val="005F3884"/>
    <w:pPr>
      <w:spacing w:before="100" w:beforeAutospacing="1" w:after="100" w:afterAutospacing="1" w:line="254" w:lineRule="auto"/>
    </w:pPr>
    <w:rPr>
      <w:rFonts w:eastAsia="Times New Roman" w:cs="Calibri"/>
      <w:szCs w:val="24"/>
    </w:rPr>
  </w:style>
  <w:style w:type="paragraph" w:customStyle="1" w:styleId="HeaderStyle">
    <w:name w:val="Header Style"/>
    <w:basedOn w:val="Normal"/>
    <w:next w:val="Normal"/>
    <w:autoRedefine/>
    <w:qFormat/>
    <w:rsid w:val="005F3884"/>
    <w:pPr>
      <w:jc w:val="center"/>
    </w:pPr>
    <w:rPr>
      <w:rFonts w:eastAsia="Times New Roman" w:cs="Calibri"/>
      <w:b/>
      <w:szCs w:val="20"/>
      <w:u w:val="single"/>
    </w:rPr>
  </w:style>
  <w:style w:type="paragraph" w:customStyle="1" w:styleId="TagStyle0">
    <w:name w:val="Tag Style"/>
    <w:basedOn w:val="Normal"/>
    <w:next w:val="Normal"/>
    <w:autoRedefine/>
    <w:qFormat/>
    <w:rsid w:val="005F3884"/>
    <w:rPr>
      <w:rFonts w:eastAsia="Times New Roman" w:cs="Calibri"/>
      <w:b/>
      <w:szCs w:val="20"/>
    </w:rPr>
  </w:style>
  <w:style w:type="paragraph" w:customStyle="1" w:styleId="Pa19">
    <w:name w:val="Pa19"/>
    <w:basedOn w:val="Normal"/>
    <w:next w:val="Normal"/>
    <w:autoRedefine/>
    <w:qFormat/>
    <w:rsid w:val="005F3884"/>
    <w:pPr>
      <w:autoSpaceDE w:val="0"/>
      <w:autoSpaceDN w:val="0"/>
      <w:adjustRightInd w:val="0"/>
      <w:spacing w:line="441" w:lineRule="atLeast"/>
    </w:pPr>
    <w:rPr>
      <w:rFonts w:ascii="Baskerville" w:eastAsia="Times New Roman" w:hAnsi="Baskerville" w:cs="Calibri"/>
      <w:szCs w:val="24"/>
    </w:rPr>
  </w:style>
  <w:style w:type="paragraph" w:customStyle="1" w:styleId="Pa48">
    <w:name w:val="Pa48"/>
    <w:basedOn w:val="Normal"/>
    <w:next w:val="Normal"/>
    <w:autoRedefine/>
    <w:qFormat/>
    <w:rsid w:val="005F3884"/>
    <w:pPr>
      <w:autoSpaceDE w:val="0"/>
      <w:autoSpaceDN w:val="0"/>
      <w:adjustRightInd w:val="0"/>
      <w:spacing w:line="441" w:lineRule="atLeast"/>
    </w:pPr>
    <w:rPr>
      <w:rFonts w:ascii="Baskerville" w:eastAsia="Times New Roman" w:hAnsi="Baskerville" w:cs="Calibri"/>
      <w:szCs w:val="24"/>
    </w:rPr>
  </w:style>
  <w:style w:type="paragraph" w:customStyle="1" w:styleId="Pa37">
    <w:name w:val="Pa37"/>
    <w:basedOn w:val="Normal"/>
    <w:next w:val="Normal"/>
    <w:autoRedefine/>
    <w:qFormat/>
    <w:rsid w:val="005F3884"/>
    <w:pPr>
      <w:autoSpaceDE w:val="0"/>
      <w:autoSpaceDN w:val="0"/>
      <w:adjustRightInd w:val="0"/>
      <w:spacing w:line="141" w:lineRule="atLeast"/>
    </w:pPr>
    <w:rPr>
      <w:rFonts w:ascii="Baskerville" w:eastAsia="Times New Roman" w:hAnsi="Baskerville" w:cs="Calibri"/>
      <w:szCs w:val="24"/>
    </w:rPr>
  </w:style>
  <w:style w:type="paragraph" w:customStyle="1" w:styleId="Coverintroduction">
    <w:name w:val="Cover introduction"/>
    <w:basedOn w:val="Default"/>
    <w:next w:val="Default"/>
    <w:autoRedefine/>
    <w:qFormat/>
    <w:rsid w:val="005F3884"/>
    <w:rPr>
      <w:rFonts w:ascii="Arial" w:hAnsi="Arial"/>
      <w:color w:val="auto"/>
    </w:rPr>
  </w:style>
  <w:style w:type="paragraph" w:customStyle="1" w:styleId="prnewsp">
    <w:name w:val="prnews_p"/>
    <w:basedOn w:val="Normal"/>
    <w:qFormat/>
    <w:rsid w:val="005F3884"/>
    <w:pPr>
      <w:spacing w:before="100" w:beforeAutospacing="1" w:after="100" w:afterAutospacing="1"/>
    </w:pPr>
    <w:rPr>
      <w:rFonts w:eastAsia="Times New Roman" w:cs="Calibri"/>
      <w:szCs w:val="24"/>
    </w:rPr>
  </w:style>
  <w:style w:type="character" w:customStyle="1" w:styleId="author-bio-box">
    <w:name w:val="author-bio-box"/>
    <w:basedOn w:val="DefaultParagraphFont"/>
    <w:rsid w:val="005F3884"/>
  </w:style>
  <w:style w:type="character" w:customStyle="1" w:styleId="CharChar32">
    <w:name w:val="Char Char32"/>
    <w:basedOn w:val="DefaultParagraphFont"/>
    <w:rsid w:val="005F3884"/>
    <w:rPr>
      <w:rFonts w:ascii="Arial" w:hAnsi="Arial" w:cs="Arial" w:hint="default"/>
      <w:b/>
      <w:bCs/>
      <w:iCs/>
      <w:lang w:val="en-US" w:eastAsia="en-US" w:bidi="ar-SA"/>
    </w:rPr>
  </w:style>
  <w:style w:type="character" w:customStyle="1" w:styleId="CharChar13">
    <w:name w:val="Char Char13"/>
    <w:rsid w:val="005F3884"/>
    <w:rPr>
      <w:rFonts w:ascii="Arial" w:hAnsi="Arial" w:cs="Arial" w:hint="default"/>
      <w:b/>
      <w:bCs/>
      <w:iCs/>
      <w:sz w:val="22"/>
      <w:szCs w:val="28"/>
      <w:lang w:val="en-US" w:eastAsia="en-US" w:bidi="ar-SA"/>
    </w:rPr>
  </w:style>
  <w:style w:type="character" w:customStyle="1" w:styleId="CharChar116">
    <w:name w:val="Char Char116"/>
    <w:rsid w:val="005F3884"/>
    <w:rPr>
      <w:rFonts w:ascii="Arial" w:hAnsi="Arial" w:cs="Arial" w:hint="default"/>
      <w:bCs/>
      <w:szCs w:val="26"/>
      <w:u w:val="single"/>
      <w:lang w:val="en-US" w:eastAsia="en-US" w:bidi="ar-SA"/>
    </w:rPr>
  </w:style>
  <w:style w:type="character" w:customStyle="1" w:styleId="CharChar12">
    <w:name w:val="Char Char12"/>
    <w:rsid w:val="005F3884"/>
    <w:rPr>
      <w:rFonts w:ascii="Arial" w:hAnsi="Arial" w:cs="Arial" w:hint="default"/>
      <w:bCs/>
      <w:szCs w:val="26"/>
      <w:u w:val="single"/>
      <w:lang w:val="en-US" w:eastAsia="en-US" w:bidi="ar-SA"/>
    </w:rPr>
  </w:style>
  <w:style w:type="character" w:customStyle="1" w:styleId="CharChar115">
    <w:name w:val="Char Char115"/>
    <w:rsid w:val="005F3884"/>
    <w:rPr>
      <w:rFonts w:ascii="Arial" w:hAnsi="Arial" w:cs="Arial" w:hint="default"/>
      <w:bCs/>
      <w:szCs w:val="26"/>
      <w:u w:val="single"/>
      <w:lang w:val="en-US" w:eastAsia="en-US" w:bidi="ar-SA"/>
    </w:rPr>
  </w:style>
  <w:style w:type="character" w:customStyle="1" w:styleId="StylePalatinoLinotype6pt">
    <w:name w:val="Style Palatino Linotype 6 pt"/>
    <w:rsid w:val="005F3884"/>
    <w:rPr>
      <w:rFonts w:ascii="Times New Roman" w:hAnsi="Times New Roman" w:cs="Times New Roman" w:hint="default"/>
      <w:sz w:val="20"/>
    </w:rPr>
  </w:style>
  <w:style w:type="character" w:customStyle="1" w:styleId="Highighted-New">
    <w:name w:val="Highighted - New"/>
    <w:rsid w:val="005F3884"/>
    <w:rPr>
      <w:rFonts w:ascii="Arial Narrow" w:hAnsi="Arial Narrow" w:hint="default"/>
      <w:sz w:val="16"/>
      <w:u w:val="single"/>
      <w:bdr w:val="none" w:sz="0" w:space="0" w:color="auto" w:frame="1"/>
      <w:shd w:val="clear" w:color="auto" w:fill="00FF00"/>
    </w:rPr>
  </w:style>
  <w:style w:type="character" w:customStyle="1" w:styleId="tagCharCharCharChar0">
    <w:name w:val="tag Char Char Char Char"/>
    <w:rsid w:val="005F3884"/>
    <w:rPr>
      <w:b/>
      <w:bCs w:val="0"/>
      <w:sz w:val="24"/>
    </w:rPr>
  </w:style>
  <w:style w:type="character" w:customStyle="1" w:styleId="CiteCharCharCharChar">
    <w:name w:val="Cite Char Char Char Char"/>
    <w:aliases w:val="Cite Char Char Char Char Char Char Char,Cite Char Char Char Char Char Char Char Char"/>
    <w:rsid w:val="005F3884"/>
    <w:rPr>
      <w:rFonts w:ascii="Arial" w:hAnsi="Arial" w:cs="Arial" w:hint="default"/>
      <w:b/>
      <w:bCs/>
      <w:sz w:val="24"/>
      <w:szCs w:val="26"/>
      <w:lang w:val="en-US" w:eastAsia="en-US" w:bidi="ar-SA"/>
    </w:rPr>
  </w:style>
  <w:style w:type="character" w:customStyle="1" w:styleId="cardCharChar10">
    <w:name w:val="card Char Char1"/>
    <w:rsid w:val="005F3884"/>
    <w:rPr>
      <w:lang w:val="en-US" w:eastAsia="en-US" w:bidi="ar-SA"/>
    </w:rPr>
  </w:style>
  <w:style w:type="character" w:customStyle="1" w:styleId="BlockTitleCharChar1Char">
    <w:name w:val="Block Title Char Char1 Char"/>
    <w:rsid w:val="005F3884"/>
    <w:rPr>
      <w:b/>
      <w:bCs w:val="0"/>
      <w:sz w:val="32"/>
      <w:u w:val="single"/>
    </w:rPr>
  </w:style>
  <w:style w:type="character" w:customStyle="1" w:styleId="Header1Char">
    <w:name w:val="Header1 Char"/>
    <w:rsid w:val="005F3884"/>
    <w:rPr>
      <w:rFonts w:ascii="Arial" w:hAnsi="Arial" w:cs="Arial" w:hint="default"/>
      <w:b/>
      <w:bCs/>
      <w:caps/>
      <w:kern w:val="32"/>
      <w:sz w:val="28"/>
      <w:szCs w:val="28"/>
    </w:rPr>
  </w:style>
  <w:style w:type="character" w:customStyle="1" w:styleId="StyleArial12ptBoldItalic">
    <w:name w:val="Style Arial 12 pt Bold Italic"/>
    <w:rsid w:val="005F3884"/>
    <w:rPr>
      <w:rFonts w:ascii="Times New Roman" w:hAnsi="Times New Roman" w:cs="Times New Roman" w:hint="default"/>
      <w:b/>
      <w:bCs/>
      <w:iCs/>
      <w:sz w:val="24"/>
    </w:rPr>
  </w:style>
  <w:style w:type="character" w:customStyle="1" w:styleId="Styleunderline12pt">
    <w:name w:val="Style underline + 12 pt"/>
    <w:rsid w:val="005F3884"/>
    <w:rPr>
      <w:rFonts w:ascii="Times New Roman" w:hAnsi="Times New Roman" w:cs="Times New Roman" w:hint="default"/>
      <w:bCs/>
      <w:sz w:val="20"/>
      <w:u w:val="single"/>
    </w:rPr>
  </w:style>
  <w:style w:type="character" w:customStyle="1" w:styleId="StyleUnderlineChar19pt">
    <w:name w:val="Style Underline Char1 + 9 pt"/>
    <w:basedOn w:val="UnderlineChar1"/>
    <w:rsid w:val="005F3884"/>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5F3884"/>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5F3884"/>
    <w:rPr>
      <w:rFonts w:ascii="Times New Roman" w:hAnsi="Times New Roman" w:cs="Times New Roman" w:hint="default"/>
      <w:sz w:val="20"/>
      <w:u w:val="single"/>
      <w:lang w:val="en-US" w:eastAsia="en-US" w:bidi="ar-SA"/>
    </w:rPr>
  </w:style>
  <w:style w:type="character" w:customStyle="1" w:styleId="Style9ptUnderline1">
    <w:name w:val="Style 9 pt Underline1"/>
    <w:rsid w:val="005F3884"/>
    <w:rPr>
      <w:sz w:val="20"/>
      <w:u w:val="single"/>
    </w:rPr>
  </w:style>
  <w:style w:type="character" w:customStyle="1" w:styleId="StyleUnderlineChar19pt2">
    <w:name w:val="Style Underline Char1 + 9 pt2"/>
    <w:basedOn w:val="UnderlineChar1"/>
    <w:rsid w:val="005F3884"/>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5F3884"/>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5F3884"/>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5F3884"/>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5F3884"/>
  </w:style>
  <w:style w:type="character" w:customStyle="1" w:styleId="3">
    <w:name w:val="3"/>
    <w:rsid w:val="005F3884"/>
    <w:rPr>
      <w:rFonts w:ascii="Arial" w:hAnsi="Arial" w:cs="Arial" w:hint="default"/>
      <w:bCs/>
      <w:sz w:val="20"/>
      <w:u w:val="single"/>
      <w:lang w:val="en-US" w:eastAsia="en-US" w:bidi="ar-SA"/>
    </w:rPr>
  </w:style>
  <w:style w:type="character" w:customStyle="1" w:styleId="4">
    <w:name w:val="4"/>
    <w:rsid w:val="005F3884"/>
    <w:rPr>
      <w:rFonts w:ascii="Arial" w:hAnsi="Arial" w:cs="Arial" w:hint="default"/>
      <w:bCs/>
      <w:sz w:val="20"/>
      <w:u w:val="single"/>
      <w:lang w:val="en-US" w:eastAsia="en-US" w:bidi="ar-SA"/>
    </w:rPr>
  </w:style>
  <w:style w:type="character" w:customStyle="1" w:styleId="7">
    <w:name w:val="7"/>
    <w:rsid w:val="005F3884"/>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5F3884"/>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5F3884"/>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5F3884"/>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5F3884"/>
    <w:rPr>
      <w:sz w:val="20"/>
      <w:u w:val="single"/>
    </w:rPr>
  </w:style>
  <w:style w:type="character" w:customStyle="1" w:styleId="StyleUnderlineChar9ptBold1">
    <w:name w:val="Style Underline Char + 9 pt Bold1"/>
    <w:rsid w:val="005F3884"/>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5F3884"/>
    <w:rPr>
      <w:sz w:val="20"/>
      <w:u w:val="single"/>
    </w:rPr>
  </w:style>
  <w:style w:type="character" w:customStyle="1" w:styleId="Styleunderline9ptBold">
    <w:name w:val="Style underline + 9 pt Bold"/>
    <w:rsid w:val="005F3884"/>
    <w:rPr>
      <w:b/>
      <w:bCs/>
      <w:sz w:val="20"/>
      <w:u w:val="single"/>
    </w:rPr>
  </w:style>
  <w:style w:type="character" w:customStyle="1" w:styleId="newsstorytitle">
    <w:name w:val="news_story_title"/>
    <w:basedOn w:val="DefaultParagraphFont"/>
    <w:rsid w:val="005F3884"/>
  </w:style>
  <w:style w:type="character" w:customStyle="1" w:styleId="34">
    <w:name w:val="34"/>
    <w:rsid w:val="005F3884"/>
    <w:rPr>
      <w:rFonts w:ascii="Times New Roman" w:hAnsi="Times New Roman" w:cs="Arial" w:hint="default"/>
      <w:bCs/>
      <w:sz w:val="20"/>
      <w:u w:val="single"/>
      <w:lang w:val="en-US" w:eastAsia="en-US" w:bidi="ar-SA"/>
    </w:rPr>
  </w:style>
  <w:style w:type="character" w:customStyle="1" w:styleId="45">
    <w:name w:val="45"/>
    <w:rsid w:val="005F3884"/>
    <w:rPr>
      <w:rFonts w:ascii="Times New Roman" w:hAnsi="Times New Roman" w:cs="Arial" w:hint="default"/>
      <w:b/>
      <w:bCs/>
      <w:sz w:val="20"/>
      <w:u w:val="single"/>
      <w:lang w:val="en-US" w:eastAsia="en-US" w:bidi="ar-SA"/>
    </w:rPr>
  </w:style>
  <w:style w:type="character" w:customStyle="1" w:styleId="Style9ptUnderline5">
    <w:name w:val="Style 9 pt Underline5"/>
    <w:rsid w:val="005F3884"/>
    <w:rPr>
      <w:rFonts w:ascii="Times New Roman" w:hAnsi="Times New Roman" w:cs="Times New Roman" w:hint="default"/>
      <w:sz w:val="20"/>
      <w:u w:val="single"/>
    </w:rPr>
  </w:style>
  <w:style w:type="character" w:customStyle="1" w:styleId="Style9ptBoldUnderline2">
    <w:name w:val="Style 9 pt Bold Underline2"/>
    <w:rsid w:val="005F3884"/>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5F3884"/>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5F3884"/>
    <w:rPr>
      <w:rFonts w:ascii="Times New Roman" w:hAnsi="Times New Roman" w:cs="Times New Roman" w:hint="default"/>
      <w:sz w:val="20"/>
    </w:rPr>
  </w:style>
  <w:style w:type="character" w:customStyle="1" w:styleId="StyleUnderlineCharChar9pt2">
    <w:name w:val="Style Underline Char Char + 9 pt2"/>
    <w:basedOn w:val="UnderlineCharChar"/>
    <w:rsid w:val="005F3884"/>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5F3884"/>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5F3884"/>
    <w:rPr>
      <w:b/>
      <w:bCs/>
      <w:sz w:val="20"/>
      <w:u w:val="single"/>
      <w:bdr w:val="single" w:sz="4" w:space="0" w:color="auto" w:frame="1"/>
    </w:rPr>
  </w:style>
  <w:style w:type="character" w:customStyle="1" w:styleId="Style9ptUnderline7">
    <w:name w:val="Style 9 pt Underline7"/>
    <w:rsid w:val="005F3884"/>
    <w:rPr>
      <w:sz w:val="20"/>
      <w:u w:val="single"/>
    </w:rPr>
  </w:style>
  <w:style w:type="character" w:customStyle="1" w:styleId="Style9ptBoldUnderline3">
    <w:name w:val="Style 9 pt Bold Underline3"/>
    <w:rsid w:val="005F3884"/>
    <w:rPr>
      <w:b/>
      <w:bCs/>
      <w:sz w:val="20"/>
      <w:u w:val="single"/>
    </w:rPr>
  </w:style>
  <w:style w:type="character" w:customStyle="1" w:styleId="Style9ptUnderline8">
    <w:name w:val="Style 9 pt Underline8"/>
    <w:rsid w:val="005F3884"/>
    <w:rPr>
      <w:sz w:val="20"/>
      <w:u w:val="single"/>
    </w:rPr>
  </w:style>
  <w:style w:type="character" w:customStyle="1" w:styleId="66">
    <w:name w:val="66"/>
    <w:rsid w:val="005F3884"/>
    <w:rPr>
      <w:rFonts w:ascii="Arial" w:hAnsi="Arial" w:cs="Arial" w:hint="default"/>
      <w:bCs/>
      <w:sz w:val="20"/>
      <w:u w:val="single"/>
      <w:lang w:val="en-US" w:eastAsia="en-US" w:bidi="ar-SA"/>
    </w:rPr>
  </w:style>
  <w:style w:type="character" w:customStyle="1" w:styleId="Style9ptUnderline9">
    <w:name w:val="Style 9 pt Underline9"/>
    <w:rsid w:val="005F3884"/>
    <w:rPr>
      <w:sz w:val="20"/>
      <w:u w:val="single"/>
    </w:rPr>
  </w:style>
  <w:style w:type="character" w:customStyle="1" w:styleId="Style9ptBoldUnderline4">
    <w:name w:val="Style 9 pt Bold Underline4"/>
    <w:rsid w:val="005F3884"/>
    <w:rPr>
      <w:b/>
      <w:bCs/>
      <w:sz w:val="20"/>
      <w:u w:val="single"/>
    </w:rPr>
  </w:style>
  <w:style w:type="character" w:customStyle="1" w:styleId="titleblue14">
    <w:name w:val="titleblue14"/>
    <w:basedOn w:val="DefaultParagraphFont"/>
    <w:rsid w:val="005F3884"/>
  </w:style>
  <w:style w:type="character" w:customStyle="1" w:styleId="b">
    <w:name w:val="b"/>
    <w:basedOn w:val="DefaultParagraphFont"/>
    <w:rsid w:val="005F3884"/>
  </w:style>
  <w:style w:type="character" w:customStyle="1" w:styleId="StyleUnderlineCharChar9pt3">
    <w:name w:val="Style Underline Char Char + 9 pt3"/>
    <w:basedOn w:val="UnderlineCharChar"/>
    <w:rsid w:val="005F3884"/>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5F3884"/>
    <w:rPr>
      <w:sz w:val="20"/>
      <w:u w:val="single"/>
    </w:rPr>
  </w:style>
  <w:style w:type="character" w:customStyle="1" w:styleId="manchettebig2">
    <w:name w:val="manchettebig2"/>
    <w:basedOn w:val="DefaultParagraphFont"/>
    <w:rsid w:val="005F3884"/>
  </w:style>
  <w:style w:type="character" w:customStyle="1" w:styleId="ln2">
    <w:name w:val="ln2"/>
    <w:basedOn w:val="DefaultParagraphFont"/>
    <w:rsid w:val="005F3884"/>
  </w:style>
  <w:style w:type="character" w:customStyle="1" w:styleId="Aunderline1">
    <w:name w:val="Aunderline"/>
    <w:basedOn w:val="DefaultParagraphFont"/>
    <w:qFormat/>
    <w:rsid w:val="005F3884"/>
    <w:rPr>
      <w:rFonts w:ascii="Times New Roman" w:hAnsi="Times New Roman" w:cs="Times New Roman" w:hint="default"/>
      <w:w w:val="106"/>
      <w:sz w:val="20"/>
      <w:szCs w:val="20"/>
      <w:u w:val="single"/>
    </w:rPr>
  </w:style>
  <w:style w:type="character" w:customStyle="1" w:styleId="StyleStyle1Char">
    <w:name w:val="Style Style1 + Char"/>
    <w:basedOn w:val="Style1Char"/>
    <w:rsid w:val="005F3884"/>
    <w:rPr>
      <w:rFonts w:ascii="Times New Roman" w:eastAsiaTheme="majorEastAsia" w:hAnsi="Times New Roman" w:cs="Times New Roman" w:hint="default"/>
      <w:b/>
      <w:bCs/>
      <w:kern w:val="32"/>
      <w:sz w:val="20"/>
      <w:szCs w:val="20"/>
      <w:u w:val="single"/>
      <w:lang w:eastAsia="zh-CN"/>
    </w:rPr>
  </w:style>
  <w:style w:type="character" w:customStyle="1" w:styleId="editorname">
    <w:name w:val="editorname"/>
    <w:basedOn w:val="DefaultParagraphFont"/>
    <w:rsid w:val="005F3884"/>
  </w:style>
  <w:style w:type="character" w:customStyle="1" w:styleId="Card10f2Char">
    <w:name w:val="Card.10.f2 Char"/>
    <w:basedOn w:val="DefaultParagraphFont"/>
    <w:rsid w:val="005F3884"/>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5F3884"/>
    <w:rPr>
      <w:rFonts w:ascii="Cambria" w:hAnsi="Cambria" w:cs="Times New Roman" w:hint="default"/>
      <w:sz w:val="20"/>
      <w:szCs w:val="20"/>
    </w:rPr>
  </w:style>
  <w:style w:type="character" w:customStyle="1" w:styleId="NormalspacingChar">
    <w:name w:val="Normal + spacing Char"/>
    <w:basedOn w:val="StyleLinespacingDoubleChar"/>
    <w:rsid w:val="005F3884"/>
    <w:rPr>
      <w:rFonts w:ascii="Cambria" w:hAnsi="Cambria" w:cs="Times New Roman" w:hint="default"/>
      <w:sz w:val="20"/>
      <w:szCs w:val="20"/>
    </w:rPr>
  </w:style>
  <w:style w:type="character" w:customStyle="1" w:styleId="textbold0">
    <w:name w:val="textbold"/>
    <w:basedOn w:val="DefaultParagraphFont"/>
    <w:rsid w:val="005F3884"/>
  </w:style>
  <w:style w:type="character" w:customStyle="1" w:styleId="textitalics">
    <w:name w:val="textitalics"/>
    <w:basedOn w:val="DefaultParagraphFont"/>
    <w:rsid w:val="005F3884"/>
  </w:style>
  <w:style w:type="character" w:customStyle="1" w:styleId="cardtextsmallCharChar">
    <w:name w:val="card text small Char Char"/>
    <w:basedOn w:val="DefaultParagraphFont"/>
    <w:rsid w:val="005F3884"/>
    <w:rPr>
      <w:rFonts w:ascii="Arial Narrow" w:hAnsi="Arial Narrow" w:cs="Times New Roman" w:hint="default"/>
      <w:sz w:val="16"/>
    </w:rPr>
  </w:style>
  <w:style w:type="character" w:customStyle="1" w:styleId="reportbody1">
    <w:name w:val="reportbody1"/>
    <w:basedOn w:val="DefaultParagraphFont"/>
    <w:rsid w:val="005F3884"/>
    <w:rPr>
      <w:rFonts w:ascii="Tahoma" w:hAnsi="Tahoma" w:cs="Tahoma" w:hint="default"/>
      <w:color w:val="000000"/>
      <w:sz w:val="14"/>
      <w:szCs w:val="14"/>
    </w:rPr>
  </w:style>
  <w:style w:type="character" w:customStyle="1" w:styleId="UNDERLINECharChar0">
    <w:name w:val="UNDERLINE Char Char"/>
    <w:rsid w:val="005F3884"/>
    <w:rPr>
      <w:bCs/>
      <w:kern w:val="28"/>
      <w:szCs w:val="32"/>
      <w:u w:val="single"/>
    </w:rPr>
  </w:style>
  <w:style w:type="character" w:customStyle="1" w:styleId="Bold12">
    <w:name w:val="Bold12"/>
    <w:uiPriority w:val="1"/>
    <w:qFormat/>
    <w:rsid w:val="005F3884"/>
    <w:rPr>
      <w:rFonts w:ascii="Times New Roman" w:hAnsi="Times New Roman" w:cs="Times New Roman" w:hint="default"/>
      <w:b/>
      <w:bCs w:val="0"/>
      <w:sz w:val="24"/>
    </w:rPr>
  </w:style>
  <w:style w:type="character" w:customStyle="1" w:styleId="NotBold10Final">
    <w:name w:val="NotBold10Final"/>
    <w:uiPriority w:val="1"/>
    <w:qFormat/>
    <w:rsid w:val="005F3884"/>
    <w:rPr>
      <w:rFonts w:ascii="Times New Roman" w:hAnsi="Times New Roman" w:cs="Times New Roman" w:hint="default"/>
      <w:b w:val="0"/>
      <w:bCs w:val="0"/>
      <w:i w:val="0"/>
      <w:iCs w:val="0"/>
      <w:sz w:val="20"/>
    </w:rPr>
  </w:style>
  <w:style w:type="character" w:customStyle="1" w:styleId="gsstx">
    <w:name w:val="gsstx"/>
    <w:rsid w:val="005F3884"/>
  </w:style>
  <w:style w:type="character" w:customStyle="1" w:styleId="StyleBox12ptBold">
    <w:name w:val="Style Box + 12 pt Bold"/>
    <w:basedOn w:val="DefaultParagraphFont"/>
    <w:rsid w:val="005F3884"/>
    <w:rPr>
      <w:rFonts w:ascii="Georgia" w:hAnsi="Georgia" w:hint="default"/>
      <w:b/>
      <w:bCs/>
      <w:sz w:val="22"/>
      <w:u w:val="single"/>
      <w:bdr w:val="none" w:sz="0" w:space="0" w:color="auto" w:frame="1"/>
    </w:rPr>
  </w:style>
  <w:style w:type="character" w:customStyle="1" w:styleId="StyleBox12pt">
    <w:name w:val="Style Box + 12 pt"/>
    <w:basedOn w:val="DefaultParagraphFont"/>
    <w:rsid w:val="005F3884"/>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5F3884"/>
    <w:rPr>
      <w:rFonts w:ascii="Georgia" w:hAnsi="Georgia" w:cs="Calibri"/>
      <w:b w:val="0"/>
      <w:bCs/>
      <w:i/>
      <w:iCs/>
      <w:sz w:val="22"/>
      <w:u w:val="single"/>
      <w:bdr w:val="none" w:sz="0" w:space="0" w:color="auto" w:frame="1"/>
    </w:rPr>
  </w:style>
  <w:style w:type="character" w:customStyle="1" w:styleId="bcktital">
    <w:name w:val="bckt_ital"/>
    <w:rsid w:val="005F3884"/>
  </w:style>
  <w:style w:type="character" w:customStyle="1" w:styleId="StyleGaramondText1">
    <w:name w:val="Style Garamond Text 1"/>
    <w:basedOn w:val="DefaultParagraphFont"/>
    <w:rsid w:val="005F3884"/>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5F3884"/>
    <w:rPr>
      <w:rFonts w:ascii="Georgia" w:hAnsi="Georgia" w:hint="default"/>
      <w:color w:val="0D0D0D" w:themeColor="text1" w:themeTint="F2"/>
      <w:sz w:val="22"/>
      <w:u w:val="single"/>
    </w:rPr>
  </w:style>
  <w:style w:type="character" w:customStyle="1" w:styleId="CardChar2">
    <w:name w:val="Card Char2"/>
    <w:basedOn w:val="DefaultParagraphFont"/>
    <w:rsid w:val="005F3884"/>
    <w:rPr>
      <w:rFonts w:ascii="Times New Roman" w:eastAsia="Times New Roman" w:hAnsi="Times New Roman" w:cs="Times New Roman" w:hint="default"/>
      <w:bCs/>
      <w:color w:val="000000"/>
      <w:sz w:val="20"/>
      <w:szCs w:val="20"/>
    </w:rPr>
  </w:style>
  <w:style w:type="character" w:customStyle="1" w:styleId="A13">
    <w:name w:val="A13"/>
    <w:rsid w:val="005F3884"/>
    <w:rPr>
      <w:rFonts w:ascii="Baskerville" w:hAnsi="Baskerville" w:cs="Baskerville" w:hint="default"/>
      <w:color w:val="000000"/>
      <w:sz w:val="106"/>
      <w:szCs w:val="106"/>
    </w:rPr>
  </w:style>
  <w:style w:type="character" w:customStyle="1" w:styleId="A17">
    <w:name w:val="A17"/>
    <w:rsid w:val="005F3884"/>
    <w:rPr>
      <w:rFonts w:ascii="Baskerville" w:hAnsi="Baskerville" w:cs="Baskerville" w:hint="default"/>
      <w:color w:val="000000"/>
      <w:sz w:val="12"/>
      <w:szCs w:val="12"/>
    </w:rPr>
  </w:style>
  <w:style w:type="character" w:customStyle="1" w:styleId="A14">
    <w:name w:val="A14"/>
    <w:rsid w:val="005F3884"/>
    <w:rPr>
      <w:rFonts w:ascii="Frutiger 45 Light" w:hAnsi="Frutiger 45 Light" w:cs="Frutiger 45 Light" w:hint="default"/>
      <w:b/>
      <w:bCs/>
      <w:i/>
      <w:iCs/>
      <w:color w:val="000000"/>
      <w:sz w:val="36"/>
      <w:szCs w:val="36"/>
    </w:rPr>
  </w:style>
  <w:style w:type="character" w:customStyle="1" w:styleId="A200">
    <w:name w:val="A20"/>
    <w:rsid w:val="005F3884"/>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5F3884"/>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5F3884"/>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5F3884"/>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5F3884"/>
    <w:rPr>
      <w:rFonts w:ascii="Arial" w:hAnsi="Arial" w:cs="Arial" w:hint="default"/>
      <w:b/>
      <w:bCs/>
      <w:sz w:val="24"/>
      <w:szCs w:val="26"/>
      <w:lang w:val="en-US" w:eastAsia="en-US" w:bidi="ar-SA"/>
    </w:rPr>
  </w:style>
  <w:style w:type="character" w:customStyle="1" w:styleId="brief-smalltext0">
    <w:name w:val="brief-smalltext"/>
    <w:basedOn w:val="DefaultParagraphFont"/>
    <w:rsid w:val="005F3884"/>
  </w:style>
  <w:style w:type="character" w:customStyle="1" w:styleId="style52">
    <w:name w:val="style5"/>
    <w:basedOn w:val="DefaultParagraphFont"/>
    <w:rsid w:val="005F3884"/>
  </w:style>
  <w:style w:type="character" w:customStyle="1" w:styleId="TagCharCharCharCharCharChar">
    <w:name w:val="Tag Char Char Char Char Char Char"/>
    <w:rsid w:val="005F3884"/>
    <w:rPr>
      <w:rFonts w:ascii="Arial" w:hAnsi="Arial" w:cs="Arial" w:hint="default"/>
      <w:b/>
      <w:bCs/>
      <w:sz w:val="24"/>
      <w:szCs w:val="26"/>
      <w:lang w:val="en-US" w:eastAsia="en-US" w:bidi="ar-SA"/>
    </w:rPr>
  </w:style>
  <w:style w:type="character" w:customStyle="1" w:styleId="pmterms2">
    <w:name w:val="pmterms2"/>
    <w:basedOn w:val="DefaultParagraphFont"/>
    <w:rsid w:val="005F3884"/>
  </w:style>
  <w:style w:type="character" w:customStyle="1" w:styleId="pmterms3">
    <w:name w:val="pmterms3"/>
    <w:basedOn w:val="DefaultParagraphFont"/>
    <w:rsid w:val="005F3884"/>
  </w:style>
  <w:style w:type="character" w:customStyle="1" w:styleId="interiorheadline">
    <w:name w:val="interiorheadline"/>
    <w:basedOn w:val="DefaultParagraphFont"/>
    <w:rsid w:val="005F3884"/>
  </w:style>
  <w:style w:type="character" w:customStyle="1" w:styleId="Heading31CharCharCharChar1">
    <w:name w:val="Heading 31 Char Char Char Char1"/>
    <w:rsid w:val="005F3884"/>
    <w:rPr>
      <w:rFonts w:ascii="Arial" w:hAnsi="Arial" w:cs="Arial" w:hint="default"/>
      <w:b/>
      <w:bCs/>
      <w:sz w:val="24"/>
      <w:szCs w:val="26"/>
      <w:lang w:val="en-US" w:eastAsia="en-US" w:bidi="ar-SA"/>
    </w:rPr>
  </w:style>
  <w:style w:type="character" w:customStyle="1" w:styleId="Heading31CharCharChar">
    <w:name w:val="Heading 31 Char Char Char"/>
    <w:rsid w:val="005F3884"/>
    <w:rPr>
      <w:rFonts w:ascii="Arial" w:hAnsi="Arial" w:cs="Arial" w:hint="default"/>
      <w:b/>
      <w:bCs/>
      <w:sz w:val="24"/>
      <w:szCs w:val="26"/>
      <w:lang w:val="en-US" w:eastAsia="en-US" w:bidi="ar-SA"/>
    </w:rPr>
  </w:style>
  <w:style w:type="character" w:customStyle="1" w:styleId="CharChar33">
    <w:name w:val="Char Char33"/>
    <w:rsid w:val="005F3884"/>
    <w:rPr>
      <w:rFonts w:ascii="Arial" w:hAnsi="Arial" w:cs="Arial" w:hint="default"/>
      <w:b/>
      <w:bCs/>
      <w:szCs w:val="32"/>
      <w:lang w:val="en-US" w:eastAsia="en-US" w:bidi="ar-SA"/>
    </w:rPr>
  </w:style>
  <w:style w:type="character" w:customStyle="1" w:styleId="CharChar117">
    <w:name w:val="Char Char117"/>
    <w:rsid w:val="005F3884"/>
    <w:rPr>
      <w:rFonts w:ascii="Arial" w:hAnsi="Arial" w:cs="Arial" w:hint="default"/>
      <w:bCs/>
      <w:szCs w:val="26"/>
      <w:u w:val="single"/>
      <w:lang w:val="en-US" w:eastAsia="en-US" w:bidi="ar-SA"/>
    </w:rPr>
  </w:style>
  <w:style w:type="character" w:customStyle="1" w:styleId="prnewsspan">
    <w:name w:val="prnews_span"/>
    <w:basedOn w:val="DefaultParagraphFont"/>
    <w:rsid w:val="005F3884"/>
  </w:style>
  <w:style w:type="table" w:customStyle="1" w:styleId="ColorfulGrid-Accent11">
    <w:name w:val="Colorful Grid - Accent 11"/>
    <w:basedOn w:val="TableNormal"/>
    <w:uiPriority w:val="29"/>
    <w:semiHidden/>
    <w:rsid w:val="005F3884"/>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
    <w:name w:val="Table Grid1"/>
    <w:basedOn w:val="TableNormal"/>
    <w:rsid w:val="005F388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5F3884"/>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5F3884"/>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5F388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5F3884"/>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5F388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5F3884"/>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5F388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5F3884"/>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5F388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5F3884"/>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5F388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5F3884"/>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5F388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5F3884"/>
    <w:rPr>
      <w:rFonts w:eastAsia="MS Mincho" w:cs="Calibri"/>
      <w:szCs w:val="24"/>
      <w:u w:val="single"/>
    </w:rPr>
  </w:style>
  <w:style w:type="character" w:customStyle="1" w:styleId="UnderlineCharChar2CharCharCharCharChar">
    <w:name w:val="Underline Char Char2 Char Char Char Char Char"/>
    <w:basedOn w:val="DefaultParagraphFont"/>
    <w:link w:val="UnderlineCharChar2CharCharCharChar"/>
    <w:rsid w:val="005F3884"/>
    <w:rPr>
      <w:rFonts w:ascii="Times New Roman" w:eastAsia="MS Mincho" w:hAnsi="Times New Roman" w:cs="Calibri"/>
      <w:szCs w:val="24"/>
      <w:u w:val="single"/>
    </w:rPr>
  </w:style>
  <w:style w:type="paragraph" w:customStyle="1" w:styleId="BoldandUnderlineCharChar1Char">
    <w:name w:val="Bold and Underline Char Char1 Char"/>
    <w:basedOn w:val="Normal"/>
    <w:link w:val="BoldandUnderlineCharChar1CharChar"/>
    <w:qFormat/>
    <w:rsid w:val="005F3884"/>
    <w:rPr>
      <w:rFonts w:eastAsia="MS Mincho" w:cs="Calibri"/>
      <w:b/>
      <w:szCs w:val="24"/>
      <w:u w:val="single"/>
    </w:rPr>
  </w:style>
  <w:style w:type="character" w:customStyle="1" w:styleId="BoldandUnderlineCharChar1CharChar">
    <w:name w:val="Bold and Underline Char Char1 Char Char"/>
    <w:basedOn w:val="DefaultParagraphFont"/>
    <w:link w:val="BoldandUnderlineCharChar1Char"/>
    <w:rsid w:val="005F3884"/>
    <w:rPr>
      <w:rFonts w:ascii="Times New Roman" w:eastAsia="MS Mincho" w:hAnsi="Times New Roman" w:cs="Calibri"/>
      <w:b/>
      <w:szCs w:val="24"/>
      <w:u w:val="single"/>
    </w:rPr>
  </w:style>
  <w:style w:type="character" w:customStyle="1" w:styleId="SubtitleChar2">
    <w:name w:val="Subtitle Char2"/>
    <w:basedOn w:val="DefaultParagraphFont"/>
    <w:uiPriority w:val="11"/>
    <w:rsid w:val="005F3884"/>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5F3884"/>
  </w:style>
  <w:style w:type="character" w:customStyle="1" w:styleId="m1575249786560259391gmail-style13ptbold">
    <w:name w:val="m_1575249786560259391gmail-style13ptbold"/>
    <w:basedOn w:val="DefaultParagraphFont"/>
    <w:rsid w:val="005F3884"/>
  </w:style>
  <w:style w:type="paragraph" w:customStyle="1" w:styleId="m-8120030040935583278gmail-msonospacing">
    <w:name w:val="m_-8120030040935583278gmail-msonospacing"/>
    <w:basedOn w:val="Normal"/>
    <w:qFormat/>
    <w:rsid w:val="005F3884"/>
    <w:pPr>
      <w:spacing w:before="100" w:beforeAutospacing="1" w:after="100" w:afterAutospacing="1"/>
    </w:pPr>
    <w:rPr>
      <w:rFonts w:eastAsia="Times New Roman" w:cs="Calibri"/>
      <w:sz w:val="24"/>
      <w:szCs w:val="24"/>
    </w:rPr>
  </w:style>
  <w:style w:type="character" w:customStyle="1" w:styleId="m-8120030040935583278gmail-style13ptbold">
    <w:name w:val="m_-8120030040935583278gmail-style13ptbold"/>
    <w:basedOn w:val="DefaultParagraphFont"/>
    <w:rsid w:val="005F3884"/>
  </w:style>
  <w:style w:type="character" w:customStyle="1" w:styleId="m-8120030040935583278gmail-styleunderline">
    <w:name w:val="m_-8120030040935583278gmail-styleunderline"/>
    <w:basedOn w:val="DefaultParagraphFont"/>
    <w:rsid w:val="005F3884"/>
  </w:style>
  <w:style w:type="character" w:customStyle="1" w:styleId="m3640724044946509868gmail-m-753298044461936151gmail-style13ptbold">
    <w:name w:val="m_3640724044946509868gmail-m_-753298044461936151gmail-style13ptbold"/>
    <w:basedOn w:val="DefaultParagraphFont"/>
    <w:rsid w:val="005F3884"/>
  </w:style>
  <w:style w:type="character" w:customStyle="1" w:styleId="m3640724044946509868gmail-m-753298044461936151gmail-styleunderline">
    <w:name w:val="m_3640724044946509868gmail-m_-753298044461936151gmail-styleunderline"/>
    <w:basedOn w:val="DefaultParagraphFont"/>
    <w:rsid w:val="005F3884"/>
  </w:style>
  <w:style w:type="character" w:customStyle="1" w:styleId="m6193703118997007224gmail-style13ptbold">
    <w:name w:val="m_6193703118997007224gmail-style13ptbold"/>
    <w:basedOn w:val="DefaultParagraphFont"/>
    <w:rsid w:val="005F3884"/>
  </w:style>
  <w:style w:type="character" w:customStyle="1" w:styleId="m6193703118997007224gmail-styleunderline">
    <w:name w:val="m_6193703118997007224gmail-styleunderline"/>
    <w:basedOn w:val="DefaultParagraphFont"/>
    <w:rsid w:val="005F3884"/>
  </w:style>
  <w:style w:type="character" w:customStyle="1" w:styleId="m-1239616313416637319gmail-style13ptbold">
    <w:name w:val="m_-1239616313416637319gmail-style13ptbold"/>
    <w:basedOn w:val="DefaultParagraphFont"/>
    <w:rsid w:val="005F3884"/>
  </w:style>
  <w:style w:type="character" w:customStyle="1" w:styleId="m-1239616313416637319gmail-styleunderline">
    <w:name w:val="m_-1239616313416637319gmail-styleunderline"/>
    <w:basedOn w:val="DefaultParagraphFont"/>
    <w:rsid w:val="005F3884"/>
  </w:style>
  <w:style w:type="paragraph" w:customStyle="1" w:styleId="m-5451374272084387600gmail-msonormal">
    <w:name w:val="m_-5451374272084387600gmail-msonormal"/>
    <w:basedOn w:val="Normal"/>
    <w:qFormat/>
    <w:rsid w:val="005F3884"/>
    <w:pPr>
      <w:spacing w:before="100" w:beforeAutospacing="1" w:after="100" w:afterAutospacing="1"/>
    </w:pPr>
    <w:rPr>
      <w:rFonts w:eastAsia="Times New Roman" w:cs="Calibri"/>
      <w:sz w:val="24"/>
      <w:szCs w:val="24"/>
    </w:rPr>
  </w:style>
  <w:style w:type="character" w:customStyle="1" w:styleId="m-5451374272084387600gmail-style13ptbold">
    <w:name w:val="m_-5451374272084387600gmail-style13ptbold"/>
    <w:basedOn w:val="DefaultParagraphFont"/>
    <w:rsid w:val="005F3884"/>
  </w:style>
  <w:style w:type="character" w:customStyle="1" w:styleId="m-5451374272084387600gmail-styleunderline">
    <w:name w:val="m_-5451374272084387600gmail-styleunderline"/>
    <w:basedOn w:val="DefaultParagraphFont"/>
    <w:rsid w:val="005F3884"/>
  </w:style>
  <w:style w:type="character" w:customStyle="1" w:styleId="standardtext1b">
    <w:name w:val="standardtext1b"/>
    <w:basedOn w:val="DefaultParagraphFont"/>
    <w:rsid w:val="005F3884"/>
  </w:style>
  <w:style w:type="character" w:customStyle="1" w:styleId="postsubtitle">
    <w:name w:val="post_subtitle"/>
    <w:basedOn w:val="DefaultParagraphFont"/>
    <w:rsid w:val="005F3884"/>
  </w:style>
  <w:style w:type="character" w:customStyle="1" w:styleId="m8349405746915611004gmail-styleunderline">
    <w:name w:val="m_8349405746915611004gmail-styleunderline"/>
    <w:basedOn w:val="DefaultParagraphFont"/>
    <w:rsid w:val="005F3884"/>
  </w:style>
  <w:style w:type="character" w:customStyle="1" w:styleId="m-8890476860932431250gmail-styleunderline">
    <w:name w:val="m_-8890476860932431250gmail-styleunderline"/>
    <w:basedOn w:val="DefaultParagraphFont"/>
    <w:rsid w:val="005F3884"/>
  </w:style>
  <w:style w:type="character" w:customStyle="1" w:styleId="m-7985672042231231606gmail-style13ptbold">
    <w:name w:val="m_-7985672042231231606gmail-style13ptbold"/>
    <w:basedOn w:val="DefaultParagraphFont"/>
    <w:rsid w:val="005F3884"/>
  </w:style>
  <w:style w:type="character" w:customStyle="1" w:styleId="m-7985672042231231606gmail-styleunderline">
    <w:name w:val="m_-7985672042231231606gmail-styleunderline"/>
    <w:basedOn w:val="DefaultParagraphFont"/>
    <w:rsid w:val="005F3884"/>
  </w:style>
  <w:style w:type="paragraph" w:customStyle="1" w:styleId="StylecardArialNarrow9pt">
    <w:name w:val="Style card + Arial Narrow 9 pt"/>
    <w:basedOn w:val="Normal"/>
    <w:link w:val="StylecardArialNarrow9ptChar"/>
    <w:qFormat/>
    <w:rsid w:val="005F3884"/>
    <w:pPr>
      <w:ind w:left="288" w:right="288"/>
    </w:pPr>
    <w:rPr>
      <w:rFonts w:eastAsia="Times New Roman" w:cs="Calibri"/>
      <w:sz w:val="16"/>
      <w:szCs w:val="24"/>
    </w:rPr>
  </w:style>
  <w:style w:type="character" w:customStyle="1" w:styleId="StylecardArialNarrow9ptChar">
    <w:name w:val="Style card + Arial Narrow 9 pt Char"/>
    <w:link w:val="StylecardArialNarrow9pt"/>
    <w:rsid w:val="005F3884"/>
    <w:rPr>
      <w:rFonts w:ascii="Times New Roman" w:eastAsia="Times New Roman" w:hAnsi="Times New Roman" w:cs="Calibri"/>
      <w:sz w:val="16"/>
      <w:szCs w:val="24"/>
    </w:rPr>
  </w:style>
  <w:style w:type="character" w:customStyle="1" w:styleId="StyleunderlineArialNarrow9pt">
    <w:name w:val="Style underline + Arial Narrow 9 pt"/>
    <w:basedOn w:val="underline"/>
    <w:rsid w:val="005F3884"/>
    <w:rPr>
      <w:rFonts w:ascii="Calibri" w:hAnsi="Calibri"/>
      <w:b/>
      <w:iCs/>
      <w:sz w:val="20"/>
      <w:u w:val="single"/>
    </w:rPr>
  </w:style>
  <w:style w:type="character" w:customStyle="1" w:styleId="StyleMinimizeCharArialNarrow9pt">
    <w:name w:val="Style Minimize Char + Arial Narrow 9 pt"/>
    <w:basedOn w:val="MinimizeChar"/>
    <w:rsid w:val="005F3884"/>
    <w:rPr>
      <w:rFonts w:ascii="Arial" w:eastAsia="Times New Roman" w:hAnsi="Arial" w:cs="Calibri"/>
      <w:color w:val="000000"/>
      <w:sz w:val="20"/>
      <w:szCs w:val="20"/>
      <w:lang w:val="en-US" w:eastAsia="en-US" w:bidi="ar-SA"/>
    </w:rPr>
  </w:style>
  <w:style w:type="character" w:customStyle="1" w:styleId="Bodytext5">
    <w:name w:val="Body text_"/>
    <w:basedOn w:val="DefaultParagraphFont"/>
    <w:rsid w:val="005F3884"/>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5F3884"/>
    <w:pPr>
      <w:spacing w:before="100" w:beforeAutospacing="1" w:after="100" w:afterAutospacing="1"/>
    </w:pPr>
    <w:rPr>
      <w:rFonts w:eastAsia="Times New Roman" w:cs="Calibri"/>
      <w:sz w:val="24"/>
      <w:szCs w:val="24"/>
    </w:rPr>
  </w:style>
  <w:style w:type="paragraph" w:customStyle="1" w:styleId="CardText20">
    <w:name w:val="Card Text2"/>
    <w:basedOn w:val="Normal"/>
    <w:uiPriority w:val="4"/>
    <w:qFormat/>
    <w:rsid w:val="005F3884"/>
    <w:pPr>
      <w:ind w:left="288" w:right="288"/>
    </w:pPr>
    <w:rPr>
      <w:sz w:val="16"/>
    </w:rPr>
  </w:style>
  <w:style w:type="character" w:customStyle="1" w:styleId="StyletinyBoldChar">
    <w:name w:val="Style tiny + Bold Char"/>
    <w:basedOn w:val="tinyChar"/>
    <w:link w:val="StyletinyBold"/>
    <w:locked/>
    <w:rsid w:val="005F3884"/>
    <w:rPr>
      <w:rFonts w:ascii="Georgia" w:eastAsia="Malgun Gothic" w:hAnsi="Georgia" w:cs="Times New Roman"/>
      <w:bCs/>
      <w:sz w:val="12"/>
      <w:szCs w:val="24"/>
      <w:lang w:eastAsia="ko-KR"/>
    </w:rPr>
  </w:style>
  <w:style w:type="paragraph" w:customStyle="1" w:styleId="StyletinyBold">
    <w:name w:val="Style tiny + Bold"/>
    <w:basedOn w:val="tiny"/>
    <w:link w:val="StyletinyBoldChar"/>
    <w:qFormat/>
    <w:rsid w:val="005F3884"/>
    <w:rPr>
      <w:rFonts w:ascii="Georgia" w:hAnsi="Georgia"/>
      <w:bCs/>
      <w:lang w:eastAsia="ko-KR"/>
    </w:rPr>
  </w:style>
  <w:style w:type="character" w:customStyle="1" w:styleId="m-7723935538954412833gmail-styleunderline">
    <w:name w:val="m_-7723935538954412833gmail-styleunderline"/>
    <w:basedOn w:val="DefaultParagraphFont"/>
    <w:rsid w:val="005F3884"/>
  </w:style>
  <w:style w:type="character" w:customStyle="1" w:styleId="m8315103747088905037gmail-style13ptbold">
    <w:name w:val="m_8315103747088905037gmail-style13ptbold"/>
    <w:basedOn w:val="DefaultParagraphFont"/>
    <w:rsid w:val="005F3884"/>
  </w:style>
  <w:style w:type="character" w:customStyle="1" w:styleId="m8315103747088905037gmail-styleunderline">
    <w:name w:val="m_8315103747088905037gmail-styleunderline"/>
    <w:basedOn w:val="DefaultParagraphFont"/>
    <w:rsid w:val="005F3884"/>
  </w:style>
  <w:style w:type="character" w:customStyle="1" w:styleId="m-5918764401038664981gmail-heading4char">
    <w:name w:val="m_-5918764401038664981gmail-heading4char"/>
    <w:basedOn w:val="DefaultParagraphFont"/>
    <w:rsid w:val="005F3884"/>
  </w:style>
  <w:style w:type="character" w:customStyle="1" w:styleId="m-5918764401038664981gmail-styleunderline">
    <w:name w:val="m_-5918764401038664981gmail-styleunderline"/>
    <w:basedOn w:val="DefaultParagraphFont"/>
    <w:rsid w:val="005F3884"/>
  </w:style>
  <w:style w:type="character" w:customStyle="1" w:styleId="SmallFont5pt">
    <w:name w:val="Small Font (5 pt)"/>
    <w:rsid w:val="005F3884"/>
    <w:rPr>
      <w:sz w:val="10"/>
    </w:rPr>
  </w:style>
  <w:style w:type="character" w:customStyle="1" w:styleId="11">
    <w:name w:val="11"/>
    <w:rsid w:val="005F3884"/>
    <w:rPr>
      <w:rFonts w:ascii="Arial" w:hAnsi="Arial" w:cs="Arial" w:hint="default"/>
      <w:bCs/>
      <w:sz w:val="20"/>
      <w:u w:val="single"/>
      <w:lang w:val="en-US" w:eastAsia="en-US" w:bidi="ar-SA"/>
    </w:rPr>
  </w:style>
  <w:style w:type="paragraph" w:customStyle="1" w:styleId="card0">
    <w:name w:val="%card"/>
    <w:basedOn w:val="Normal"/>
    <w:link w:val="cardChar3"/>
    <w:uiPriority w:val="99"/>
    <w:qFormat/>
    <w:rsid w:val="005F3884"/>
    <w:pPr>
      <w:ind w:left="288" w:right="288"/>
    </w:pPr>
    <w:rPr>
      <w:rFonts w:eastAsia="Times New Roman"/>
      <w:sz w:val="20"/>
      <w:szCs w:val="20"/>
    </w:rPr>
  </w:style>
  <w:style w:type="character" w:customStyle="1" w:styleId="cardChar3">
    <w:name w:val="%card Char"/>
    <w:link w:val="card0"/>
    <w:uiPriority w:val="99"/>
    <w:rsid w:val="005F3884"/>
    <w:rPr>
      <w:rFonts w:ascii="Times New Roman" w:eastAsia="Times New Roman" w:hAnsi="Times New Roman" w:cs="Times New Roman"/>
      <w:sz w:val="20"/>
      <w:szCs w:val="20"/>
    </w:rPr>
  </w:style>
  <w:style w:type="paragraph" w:customStyle="1" w:styleId="p">
    <w:name w:val="p"/>
    <w:basedOn w:val="Normal"/>
    <w:rsid w:val="005F3884"/>
    <w:pPr>
      <w:spacing w:before="100" w:beforeAutospacing="1" w:after="100" w:afterAutospacing="1" w:line="240" w:lineRule="auto"/>
    </w:pPr>
    <w:rPr>
      <w:rFonts w:eastAsia="Times New Roman"/>
      <w:sz w:val="24"/>
      <w:szCs w:val="24"/>
    </w:rPr>
  </w:style>
  <w:style w:type="paragraph" w:customStyle="1" w:styleId="Caption4">
    <w:name w:val="Caption4"/>
    <w:basedOn w:val="Normal"/>
    <w:rsid w:val="005F3884"/>
    <w:pPr>
      <w:spacing w:before="100" w:beforeAutospacing="1" w:after="100" w:afterAutospacing="1" w:line="240" w:lineRule="auto"/>
    </w:pPr>
    <w:rPr>
      <w:rFonts w:eastAsia="Times New Roman"/>
      <w:sz w:val="24"/>
      <w:szCs w:val="24"/>
    </w:rPr>
  </w:style>
  <w:style w:type="character" w:customStyle="1" w:styleId="enhanced-reference">
    <w:name w:val="enhanced-reference"/>
    <w:basedOn w:val="DefaultParagraphFont"/>
    <w:rsid w:val="005F3884"/>
  </w:style>
  <w:style w:type="character" w:customStyle="1" w:styleId="ff1">
    <w:name w:val="ff1"/>
    <w:basedOn w:val="DefaultParagraphFont"/>
    <w:rsid w:val="005F3884"/>
  </w:style>
  <w:style w:type="character" w:customStyle="1" w:styleId="ff2">
    <w:name w:val="ff2"/>
    <w:basedOn w:val="DefaultParagraphFont"/>
    <w:rsid w:val="005F3884"/>
  </w:style>
  <w:style w:type="character" w:customStyle="1" w:styleId="display">
    <w:name w:val="display"/>
    <w:basedOn w:val="DefaultParagraphFont"/>
    <w:rsid w:val="005F3884"/>
  </w:style>
  <w:style w:type="paragraph" w:customStyle="1" w:styleId="Citation0">
    <w:name w:val="Citation"/>
    <w:basedOn w:val="Normal"/>
    <w:autoRedefine/>
    <w:qFormat/>
    <w:rsid w:val="005F3884"/>
    <w:rPr>
      <w:rFonts w:eastAsia="Times New Roman" w:cs="Garamond"/>
      <w:bCs/>
      <w:u w:val="single"/>
    </w:rPr>
  </w:style>
  <w:style w:type="character" w:customStyle="1" w:styleId="titlechar0">
    <w:name w:val="titlechar"/>
    <w:basedOn w:val="DefaultParagraphFont"/>
    <w:rsid w:val="005F3884"/>
  </w:style>
  <w:style w:type="character" w:customStyle="1" w:styleId="vm-hook">
    <w:name w:val="vm-hook"/>
    <w:basedOn w:val="DefaultParagraphFont"/>
    <w:rsid w:val="005F3884"/>
  </w:style>
  <w:style w:type="character" w:customStyle="1" w:styleId="dfm-title">
    <w:name w:val="dfm-title"/>
    <w:basedOn w:val="DefaultParagraphFont"/>
    <w:rsid w:val="005F3884"/>
  </w:style>
  <w:style w:type="character" w:customStyle="1" w:styleId="StyleLatinBodyCalibri8pt">
    <w:name w:val="Style (Latin) +Body (Calibri) 8 pt"/>
    <w:basedOn w:val="DefaultParagraphFont"/>
    <w:rsid w:val="005F3884"/>
    <w:rPr>
      <w:rFonts w:asciiTheme="minorHAnsi" w:hAnsiTheme="minorHAnsi"/>
      <w:sz w:val="22"/>
    </w:rPr>
  </w:style>
  <w:style w:type="character" w:customStyle="1" w:styleId="ListLabel12">
    <w:name w:val="ListLabel 12"/>
    <w:qFormat/>
    <w:rsid w:val="005F3884"/>
    <w:rPr>
      <w:strike w:val="0"/>
      <w:dstrike w:val="0"/>
      <w:color w:val="000000"/>
      <w:spacing w:val="0"/>
      <w:w w:val="100"/>
      <w:sz w:val="16"/>
      <w:lang w:val="en-US"/>
    </w:rPr>
  </w:style>
  <w:style w:type="character" w:customStyle="1" w:styleId="ListLabel11">
    <w:name w:val="ListLabel 11"/>
    <w:qFormat/>
    <w:rsid w:val="005F3884"/>
    <w:rPr>
      <w:strike w:val="0"/>
      <w:dstrike w:val="0"/>
      <w:color w:val="000000"/>
      <w:spacing w:val="70"/>
      <w:w w:val="100"/>
      <w:sz w:val="16"/>
      <w:lang w:val="en-US"/>
    </w:rPr>
  </w:style>
  <w:style w:type="character" w:customStyle="1" w:styleId="ListLabel10">
    <w:name w:val="ListLabel 10"/>
    <w:qFormat/>
    <w:rsid w:val="005F3884"/>
    <w:rPr>
      <w:strike w:val="0"/>
      <w:dstrike w:val="0"/>
      <w:color w:val="000000"/>
      <w:spacing w:val="0"/>
      <w:w w:val="100"/>
      <w:sz w:val="18"/>
      <w:lang w:val="en-US"/>
    </w:rPr>
  </w:style>
  <w:style w:type="character" w:customStyle="1" w:styleId="ListLabel9">
    <w:name w:val="ListLabel 9"/>
    <w:qFormat/>
    <w:rsid w:val="005F3884"/>
    <w:rPr>
      <w:strike w:val="0"/>
      <w:dstrike w:val="0"/>
      <w:color w:val="000000"/>
      <w:spacing w:val="0"/>
      <w:w w:val="100"/>
      <w:sz w:val="21"/>
      <w:lang w:val="en-US"/>
    </w:rPr>
  </w:style>
  <w:style w:type="character" w:customStyle="1" w:styleId="ListLabel8">
    <w:name w:val="ListLabel 8"/>
    <w:qFormat/>
    <w:rsid w:val="005F3884"/>
    <w:rPr>
      <w:strike w:val="0"/>
      <w:dstrike w:val="0"/>
      <w:color w:val="000000"/>
      <w:spacing w:val="0"/>
      <w:w w:val="100"/>
      <w:sz w:val="20"/>
      <w:lang w:val="en-US"/>
    </w:rPr>
  </w:style>
  <w:style w:type="character" w:customStyle="1" w:styleId="ListLabel7">
    <w:name w:val="ListLabel 7"/>
    <w:qFormat/>
    <w:rsid w:val="005F3884"/>
    <w:rPr>
      <w:strike w:val="0"/>
      <w:dstrike w:val="0"/>
      <w:color w:val="000000"/>
      <w:spacing w:val="0"/>
      <w:w w:val="100"/>
      <w:sz w:val="20"/>
      <w:lang w:val="en-US"/>
    </w:rPr>
  </w:style>
  <w:style w:type="character" w:customStyle="1" w:styleId="ListLabel6">
    <w:name w:val="ListLabel 6"/>
    <w:qFormat/>
    <w:rsid w:val="005F3884"/>
    <w:rPr>
      <w:i/>
      <w:strike w:val="0"/>
      <w:dstrike w:val="0"/>
      <w:color w:val="000000"/>
      <w:spacing w:val="0"/>
      <w:w w:val="100"/>
      <w:sz w:val="20"/>
      <w:lang w:val="en-US"/>
    </w:rPr>
  </w:style>
  <w:style w:type="character" w:customStyle="1" w:styleId="ListLabel5">
    <w:name w:val="ListLabel 5"/>
    <w:qFormat/>
    <w:rsid w:val="005F3884"/>
    <w:rPr>
      <w:strike w:val="0"/>
      <w:dstrike w:val="0"/>
      <w:color w:val="000000"/>
      <w:spacing w:val="0"/>
      <w:w w:val="100"/>
      <w:sz w:val="20"/>
      <w:lang w:val="en-US"/>
    </w:rPr>
  </w:style>
  <w:style w:type="character" w:customStyle="1" w:styleId="ListLabel4">
    <w:name w:val="ListLabel 4"/>
    <w:qFormat/>
    <w:rsid w:val="005F3884"/>
    <w:rPr>
      <w:strike w:val="0"/>
      <w:dstrike w:val="0"/>
      <w:color w:val="000000"/>
      <w:spacing w:val="0"/>
      <w:w w:val="100"/>
      <w:sz w:val="19"/>
      <w:lang w:val="en-US"/>
    </w:rPr>
  </w:style>
  <w:style w:type="character" w:customStyle="1" w:styleId="ListLabel3">
    <w:name w:val="ListLabel 3"/>
    <w:qFormat/>
    <w:rsid w:val="005F3884"/>
    <w:rPr>
      <w:i/>
      <w:strike w:val="0"/>
      <w:dstrike w:val="0"/>
      <w:color w:val="000000"/>
      <w:spacing w:val="0"/>
      <w:w w:val="100"/>
      <w:sz w:val="20"/>
      <w:lang w:val="en-US"/>
    </w:rPr>
  </w:style>
  <w:style w:type="character" w:customStyle="1" w:styleId="ListLabel2">
    <w:name w:val="ListLabel 2"/>
    <w:qFormat/>
    <w:rsid w:val="005F3884"/>
    <w:rPr>
      <w:strike w:val="0"/>
      <w:dstrike w:val="0"/>
      <w:color w:val="000000"/>
      <w:spacing w:val="0"/>
      <w:w w:val="100"/>
      <w:sz w:val="20"/>
      <w:lang w:val="en-US"/>
    </w:rPr>
  </w:style>
  <w:style w:type="character" w:customStyle="1" w:styleId="ListLabel1">
    <w:name w:val="ListLabel 1"/>
    <w:qFormat/>
    <w:rsid w:val="005F3884"/>
    <w:rPr>
      <w:i/>
      <w:strike w:val="0"/>
      <w:dstrike w:val="0"/>
      <w:color w:val="000000"/>
      <w:spacing w:val="0"/>
      <w:w w:val="100"/>
      <w:sz w:val="18"/>
      <w:lang w:val="en-US"/>
    </w:rPr>
  </w:style>
  <w:style w:type="character" w:customStyle="1" w:styleId="tabtitle">
    <w:name w:val="tabtitle"/>
    <w:basedOn w:val="DefaultParagraphFont"/>
    <w:qFormat/>
    <w:rsid w:val="005F3884"/>
    <w:rPr>
      <w:rFonts w:cs="Times New Roman"/>
    </w:rPr>
  </w:style>
  <w:style w:type="character" w:customStyle="1" w:styleId="resultbodysmallitalic">
    <w:name w:val="resultbodysmallitalic"/>
    <w:basedOn w:val="DefaultParagraphFont"/>
    <w:qFormat/>
    <w:rsid w:val="005F3884"/>
    <w:rPr>
      <w:rFonts w:cs="Times New Roman"/>
    </w:rPr>
  </w:style>
  <w:style w:type="character" w:customStyle="1" w:styleId="resultpron">
    <w:name w:val="resultpron"/>
    <w:basedOn w:val="DefaultParagraphFont"/>
    <w:qFormat/>
    <w:rsid w:val="005F3884"/>
    <w:rPr>
      <w:rFonts w:cs="Times New Roman"/>
    </w:rPr>
  </w:style>
  <w:style w:type="character" w:customStyle="1" w:styleId="NumberingSymbols">
    <w:name w:val="Numbering Symbols"/>
    <w:qFormat/>
    <w:rsid w:val="005F3884"/>
  </w:style>
  <w:style w:type="character" w:customStyle="1" w:styleId="StrongEmphasis">
    <w:name w:val="Strong Emphasis"/>
    <w:qFormat/>
    <w:rsid w:val="005F3884"/>
    <w:rPr>
      <w:b/>
      <w:bCs/>
    </w:rPr>
  </w:style>
  <w:style w:type="character" w:customStyle="1" w:styleId="senselabel">
    <w:name w:val="sense_label"/>
    <w:basedOn w:val="DefaultParagraphFont"/>
    <w:qFormat/>
    <w:rsid w:val="005F3884"/>
  </w:style>
  <w:style w:type="character" w:customStyle="1" w:styleId="HTMLTypewriter3">
    <w:name w:val="HTML Typewriter3"/>
    <w:basedOn w:val="DefaultParagraphFont"/>
    <w:qFormat/>
    <w:rsid w:val="005F3884"/>
    <w:rPr>
      <w:rFonts w:ascii="Courier New" w:eastAsia="SimSun" w:hAnsi="Courier New" w:cs="Courier New"/>
      <w:sz w:val="20"/>
      <w:szCs w:val="20"/>
    </w:rPr>
  </w:style>
  <w:style w:type="character" w:customStyle="1" w:styleId="VisitedInternetLink">
    <w:name w:val="Visited Internet Link"/>
    <w:basedOn w:val="DefaultParagraphFont"/>
    <w:rsid w:val="005F3884"/>
    <w:rPr>
      <w:color w:val="800080"/>
      <w:u w:val="single"/>
    </w:rPr>
  </w:style>
  <w:style w:type="character" w:customStyle="1" w:styleId="domtooltips">
    <w:name w:val="domtooltips"/>
    <w:basedOn w:val="DefaultParagraphFont"/>
    <w:qFormat/>
    <w:rsid w:val="005F3884"/>
  </w:style>
  <w:style w:type="paragraph" w:customStyle="1" w:styleId="Index">
    <w:name w:val="Index"/>
    <w:basedOn w:val="Normal"/>
    <w:qFormat/>
    <w:rsid w:val="005F3884"/>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qFormat/>
    <w:rsid w:val="005F3884"/>
    <w:pPr>
      <w:suppressAutoHyphens/>
      <w:overflowPunct w:val="0"/>
    </w:pPr>
    <w:rPr>
      <w:rFonts w:ascii="Liberation Sans" w:eastAsia="Droid Sans Fallback" w:hAnsi="Liberation Sans"/>
      <w:color w:val="00000A"/>
    </w:rPr>
  </w:style>
  <w:style w:type="paragraph" w:customStyle="1" w:styleId="FrameContents">
    <w:name w:val="Frame Contents"/>
    <w:basedOn w:val="Normal"/>
    <w:qFormat/>
    <w:rsid w:val="005F3884"/>
    <w:pPr>
      <w:suppressAutoHyphens/>
      <w:overflowPunct w:val="0"/>
    </w:pPr>
    <w:rPr>
      <w:rFonts w:ascii="Liberation Sans" w:eastAsia="Droid Sans Fallback" w:hAnsi="Liberation Sans"/>
      <w:color w:val="00000A"/>
    </w:rPr>
  </w:style>
  <w:style w:type="paragraph" w:customStyle="1" w:styleId="TAGLINE1">
    <w:name w:val="TAG LINE"/>
    <w:next w:val="Normal"/>
    <w:qFormat/>
    <w:rsid w:val="005F3884"/>
    <w:pPr>
      <w:spacing w:after="0" w:line="240" w:lineRule="auto"/>
    </w:pPr>
    <w:rPr>
      <w:rFonts w:ascii="Times New Roman" w:eastAsia="Times New Roman" w:hAnsi="Times New Roman" w:cs="Arial"/>
      <w:bCs/>
      <w:caps/>
      <w:color w:val="00000A"/>
      <w:sz w:val="20"/>
      <w:szCs w:val="20"/>
    </w:rPr>
  </w:style>
  <w:style w:type="character" w:customStyle="1" w:styleId="StyleGaramond">
    <w:name w:val="Style Garamond"/>
    <w:qFormat/>
    <w:rsid w:val="005F3884"/>
    <w:rPr>
      <w:rFonts w:ascii="Garamond" w:hAnsi="Garamond" w:cs="Garamond"/>
    </w:rPr>
  </w:style>
  <w:style w:type="character" w:customStyle="1" w:styleId="StyletagGaramondChar">
    <w:name w:val="Style tag + Garamond Char"/>
    <w:qFormat/>
    <w:rsid w:val="005F3884"/>
    <w:rPr>
      <w:rFonts w:ascii="Garamond" w:hAnsi="Garamond" w:cs="Garamond"/>
      <w:b/>
      <w:bCs/>
      <w:sz w:val="24"/>
      <w:szCs w:val="24"/>
      <w:lang w:val="en-US" w:bidi="ar-SA"/>
    </w:rPr>
  </w:style>
  <w:style w:type="character" w:customStyle="1" w:styleId="StylecardGaramond12ptUnderlineChar">
    <w:name w:val="Style card + Garamond 12 pt Underline Char"/>
    <w:qFormat/>
    <w:rsid w:val="005F3884"/>
    <w:rPr>
      <w:rFonts w:ascii="Garamond" w:hAnsi="Garamond" w:cs="Garamond"/>
      <w:sz w:val="24"/>
      <w:szCs w:val="24"/>
      <w:u w:val="single"/>
      <w:lang w:val="en-US" w:bidi="ar-SA"/>
    </w:rPr>
  </w:style>
  <w:style w:type="character" w:customStyle="1" w:styleId="WW8Num2z0">
    <w:name w:val="WW8Num2z0"/>
    <w:qFormat/>
    <w:rsid w:val="005F3884"/>
  </w:style>
  <w:style w:type="character" w:customStyle="1" w:styleId="WW8Num2z1">
    <w:name w:val="WW8Num2z1"/>
    <w:qFormat/>
    <w:rsid w:val="005F3884"/>
  </w:style>
  <w:style w:type="character" w:customStyle="1" w:styleId="WW8Num2z2">
    <w:name w:val="WW8Num2z2"/>
    <w:qFormat/>
    <w:rsid w:val="005F3884"/>
  </w:style>
  <w:style w:type="character" w:customStyle="1" w:styleId="WW8Num2z3">
    <w:name w:val="WW8Num2z3"/>
    <w:qFormat/>
    <w:rsid w:val="005F3884"/>
  </w:style>
  <w:style w:type="character" w:customStyle="1" w:styleId="WW8Num2z4">
    <w:name w:val="WW8Num2z4"/>
    <w:qFormat/>
    <w:rsid w:val="005F3884"/>
  </w:style>
  <w:style w:type="character" w:customStyle="1" w:styleId="WW8Num2z5">
    <w:name w:val="WW8Num2z5"/>
    <w:qFormat/>
    <w:rsid w:val="005F3884"/>
  </w:style>
  <w:style w:type="character" w:customStyle="1" w:styleId="WW8Num2z6">
    <w:name w:val="WW8Num2z6"/>
    <w:qFormat/>
    <w:rsid w:val="005F3884"/>
  </w:style>
  <w:style w:type="character" w:customStyle="1" w:styleId="WW8Num2z7">
    <w:name w:val="WW8Num2z7"/>
    <w:qFormat/>
    <w:rsid w:val="005F3884"/>
  </w:style>
  <w:style w:type="character" w:customStyle="1" w:styleId="WW8Num2z8">
    <w:name w:val="WW8Num2z8"/>
    <w:qFormat/>
    <w:rsid w:val="005F3884"/>
  </w:style>
  <w:style w:type="character" w:customStyle="1" w:styleId="WW8Num5z0">
    <w:name w:val="WW8Num5z0"/>
    <w:qFormat/>
    <w:rsid w:val="005F3884"/>
  </w:style>
  <w:style w:type="character" w:customStyle="1" w:styleId="WW8Num5z1">
    <w:name w:val="WW8Num5z1"/>
    <w:qFormat/>
    <w:rsid w:val="005F3884"/>
  </w:style>
  <w:style w:type="character" w:customStyle="1" w:styleId="WW8Num5z2">
    <w:name w:val="WW8Num5z2"/>
    <w:qFormat/>
    <w:rsid w:val="005F3884"/>
  </w:style>
  <w:style w:type="character" w:customStyle="1" w:styleId="WW8Num5z3">
    <w:name w:val="WW8Num5z3"/>
    <w:qFormat/>
    <w:rsid w:val="005F3884"/>
  </w:style>
  <w:style w:type="character" w:customStyle="1" w:styleId="WW8Num5z4">
    <w:name w:val="WW8Num5z4"/>
    <w:qFormat/>
    <w:rsid w:val="005F3884"/>
  </w:style>
  <w:style w:type="character" w:customStyle="1" w:styleId="WW8Num5z5">
    <w:name w:val="WW8Num5z5"/>
    <w:qFormat/>
    <w:rsid w:val="005F3884"/>
  </w:style>
  <w:style w:type="character" w:customStyle="1" w:styleId="WW8Num5z6">
    <w:name w:val="WW8Num5z6"/>
    <w:qFormat/>
    <w:rsid w:val="005F3884"/>
  </w:style>
  <w:style w:type="character" w:customStyle="1" w:styleId="WW8Num5z7">
    <w:name w:val="WW8Num5z7"/>
    <w:qFormat/>
    <w:rsid w:val="005F3884"/>
  </w:style>
  <w:style w:type="character" w:customStyle="1" w:styleId="WW8Num5z8">
    <w:name w:val="WW8Num5z8"/>
    <w:qFormat/>
    <w:rsid w:val="005F3884"/>
  </w:style>
  <w:style w:type="character" w:customStyle="1" w:styleId="CardsFont12ptCharCharCharCharCharCharCharCharCharChar">
    <w:name w:val="Cards + Font: 12 pt Char Char Char Char Char Char Char Char Char Char"/>
    <w:link w:val="CardsFont12ptCharCharCharCharCharCharCharCharChar"/>
    <w:qFormat/>
    <w:rsid w:val="005F3884"/>
    <w:rPr>
      <w:rFonts w:ascii="Georgia" w:hAnsi="Georgia"/>
      <w:sz w:val="24"/>
      <w:u w:val="thick"/>
    </w:rPr>
  </w:style>
  <w:style w:type="character" w:customStyle="1" w:styleId="ListLabel19">
    <w:name w:val="ListLabel 19"/>
    <w:qFormat/>
    <w:rsid w:val="005F3884"/>
    <w:rPr>
      <w:b/>
      <w:i/>
      <w:strike w:val="0"/>
      <w:dstrike w:val="0"/>
      <w:spacing w:val="0"/>
      <w:w w:val="100"/>
      <w:sz w:val="26"/>
    </w:rPr>
  </w:style>
  <w:style w:type="numbering" w:customStyle="1" w:styleId="WW8Num2">
    <w:name w:val="WW8Num2"/>
    <w:qFormat/>
    <w:rsid w:val="005F3884"/>
  </w:style>
  <w:style w:type="numbering" w:customStyle="1" w:styleId="WW8Num5">
    <w:name w:val="WW8Num5"/>
    <w:qFormat/>
    <w:rsid w:val="005F3884"/>
  </w:style>
  <w:style w:type="paragraph" w:customStyle="1" w:styleId="NewDebate">
    <w:name w:val="New Debate"/>
    <w:basedOn w:val="Heading4"/>
    <w:link w:val="NewDebateChar"/>
    <w:uiPriority w:val="4"/>
    <w:qFormat/>
    <w:rsid w:val="005F3884"/>
    <w:rPr>
      <w:bCs/>
      <w:iCs w:val="0"/>
    </w:rPr>
  </w:style>
  <w:style w:type="character" w:customStyle="1" w:styleId="NewDebateChar">
    <w:name w:val="New Debate Char"/>
    <w:basedOn w:val="DefaultParagraphFont"/>
    <w:link w:val="NewDebate"/>
    <w:uiPriority w:val="4"/>
    <w:rsid w:val="005F3884"/>
    <w:rPr>
      <w:rFonts w:ascii="Times New Roman" w:eastAsiaTheme="majorEastAsia" w:hAnsi="Times New Roman" w:cstheme="majorBidi"/>
      <w:b/>
      <w:bCs/>
      <w:sz w:val="26"/>
    </w:rPr>
  </w:style>
  <w:style w:type="character" w:customStyle="1" w:styleId="SmallFontCharCharCharChar">
    <w:name w:val="Small Font Char Char Char Char"/>
    <w:basedOn w:val="DefaultParagraphFont"/>
    <w:rsid w:val="005F3884"/>
    <w:rPr>
      <w:rFonts w:ascii="Arial" w:hAnsi="Arial"/>
      <w:sz w:val="12"/>
      <w:szCs w:val="24"/>
    </w:rPr>
  </w:style>
  <w:style w:type="character" w:customStyle="1" w:styleId="regtext">
    <w:name w:val="regtext"/>
    <w:basedOn w:val="DefaultParagraphFont"/>
    <w:rsid w:val="005F3884"/>
  </w:style>
  <w:style w:type="character" w:customStyle="1" w:styleId="bps-topic-ident">
    <w:name w:val="bps-topic-ident"/>
    <w:basedOn w:val="DefaultParagraphFont"/>
    <w:rsid w:val="005F3884"/>
  </w:style>
  <w:style w:type="paragraph" w:customStyle="1" w:styleId="tagcite1">
    <w:name w:val="tagcite"/>
    <w:basedOn w:val="Normal"/>
    <w:qFormat/>
    <w:rsid w:val="005F3884"/>
    <w:rPr>
      <w:rFonts w:eastAsia="Times New Roman"/>
      <w:b/>
    </w:rPr>
  </w:style>
  <w:style w:type="paragraph" w:customStyle="1" w:styleId="Regular">
    <w:name w:val="Regular"/>
    <w:link w:val="RegularChar"/>
    <w:rsid w:val="005F3884"/>
    <w:pPr>
      <w:spacing w:after="0" w:line="240" w:lineRule="auto"/>
    </w:pPr>
    <w:rPr>
      <w:rFonts w:ascii="Garamond" w:eastAsia="Times New Roman" w:hAnsi="Garamond" w:cs="Arial"/>
      <w:bCs/>
      <w:kern w:val="20"/>
      <w:sz w:val="20"/>
      <w:szCs w:val="32"/>
    </w:rPr>
  </w:style>
  <w:style w:type="paragraph" w:customStyle="1" w:styleId="Boldunderline1">
    <w:name w:val="Bold underline"/>
    <w:basedOn w:val="Normal"/>
    <w:rsid w:val="005F3884"/>
    <w:rPr>
      <w:rFonts w:eastAsia="Times New Roman" w:cs="Arial"/>
      <w:b/>
      <w:bCs/>
      <w:kern w:val="20"/>
      <w:sz w:val="20"/>
      <w:szCs w:val="32"/>
      <w:u w:val="single"/>
    </w:rPr>
  </w:style>
  <w:style w:type="character" w:customStyle="1" w:styleId="BoldunderlineChar4">
    <w:name w:val="Bold underline Char"/>
    <w:basedOn w:val="DefaultParagraphFont"/>
    <w:rsid w:val="005F3884"/>
    <w:rPr>
      <w:rFonts w:ascii="Garamond" w:hAnsi="Garamond" w:cs="Arial"/>
      <w:b/>
      <w:bCs/>
      <w:kern w:val="20"/>
      <w:szCs w:val="32"/>
      <w:u w:val="single"/>
      <w:lang w:val="en-US" w:eastAsia="en-US" w:bidi="ar-SA"/>
    </w:rPr>
  </w:style>
  <w:style w:type="paragraph" w:customStyle="1" w:styleId="tag1">
    <w:name w:val="tag1"/>
    <w:basedOn w:val="Normal"/>
    <w:qFormat/>
    <w:rsid w:val="005F3884"/>
    <w:rPr>
      <w:rFonts w:eastAsia="Times New Roman"/>
      <w:b/>
      <w:szCs w:val="20"/>
    </w:rPr>
  </w:style>
  <w:style w:type="paragraph" w:customStyle="1" w:styleId="DebateCardSmall">
    <w:name w:val="Debate Card Small"/>
    <w:basedOn w:val="Normal"/>
    <w:link w:val="DebateCardSmallChar"/>
    <w:qFormat/>
    <w:rsid w:val="005F3884"/>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5F3884"/>
    <w:rPr>
      <w:rFonts w:ascii="Times New Roman" w:eastAsia="Times New Roman" w:hAnsi="Times New Roman" w:cs="Times New Roman"/>
      <w:sz w:val="16"/>
      <w:szCs w:val="16"/>
      <w:lang w:val="x-none" w:eastAsia="x-none"/>
    </w:rPr>
  </w:style>
  <w:style w:type="character" w:customStyle="1" w:styleId="asset-metabar-time">
    <w:name w:val="asset-metabar-time"/>
    <w:basedOn w:val="DefaultParagraphFont"/>
    <w:rsid w:val="005F3884"/>
  </w:style>
  <w:style w:type="paragraph" w:customStyle="1" w:styleId="BBCite">
    <w:name w:val="BB Cite"/>
    <w:basedOn w:val="Normal"/>
    <w:autoRedefine/>
    <w:rsid w:val="005F3884"/>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5F3884"/>
  </w:style>
  <w:style w:type="character" w:customStyle="1" w:styleId="red-subtitle">
    <w:name w:val="red-subtitle"/>
    <w:basedOn w:val="DefaultParagraphFont"/>
    <w:rsid w:val="005F3884"/>
  </w:style>
  <w:style w:type="paragraph" w:customStyle="1" w:styleId="articlebodynormaltext">
    <w:name w:val="articlebody_normaltext"/>
    <w:basedOn w:val="Normal"/>
    <w:rsid w:val="005F3884"/>
    <w:pPr>
      <w:spacing w:before="100" w:beforeAutospacing="1" w:after="100" w:afterAutospacing="1"/>
    </w:pPr>
    <w:rPr>
      <w:rFonts w:ascii="Georgia" w:hAnsi="Georgia"/>
    </w:rPr>
  </w:style>
  <w:style w:type="character" w:customStyle="1" w:styleId="Bodytext21">
    <w:name w:val="Body text (2)_"/>
    <w:basedOn w:val="DefaultParagraphFont"/>
    <w:link w:val="Bodytext22"/>
    <w:rsid w:val="005F3884"/>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5F3884"/>
    <w:pPr>
      <w:widowControl w:val="0"/>
      <w:shd w:val="clear" w:color="auto" w:fill="FFFFFF"/>
      <w:spacing w:line="374" w:lineRule="exact"/>
      <w:ind w:hanging="400"/>
    </w:pPr>
    <w:rPr>
      <w:rFonts w:ascii="Book Antiqua" w:eastAsia="Book Antiqua" w:hAnsi="Book Antiqua" w:cs="Book Antiqua"/>
      <w:b/>
      <w:bCs/>
      <w:sz w:val="18"/>
      <w:szCs w:val="18"/>
    </w:rPr>
  </w:style>
  <w:style w:type="paragraph" w:customStyle="1" w:styleId="StyleHeading4TagsmalltextBigcardbodyNormalTagNotBold">
    <w:name w:val="Style Heading 4Tagsmall textBig cardbodyNormal Tag + Not Bold"/>
    <w:basedOn w:val="Heading4"/>
    <w:rsid w:val="005F3884"/>
    <w:rPr>
      <w:iCs w:val="0"/>
      <w:sz w:val="22"/>
    </w:rPr>
  </w:style>
  <w:style w:type="paragraph" w:customStyle="1" w:styleId="StyleHeading4TagBigcardNotBold">
    <w:name w:val="Style Heading 4TagBig card + Not Bold"/>
    <w:basedOn w:val="Heading4"/>
    <w:rsid w:val="005F3884"/>
    <w:rPr>
      <w:iCs w:val="0"/>
    </w:rPr>
  </w:style>
  <w:style w:type="character" w:customStyle="1" w:styleId="StyleUnderlineBorderSinglesolidlineAuto05ptLinew">
    <w:name w:val="Style Underline Border: : (Single solid line Auto  0.5 pt Line w..."/>
    <w:basedOn w:val="DefaultParagraphFont"/>
    <w:rsid w:val="005F3884"/>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5F3884"/>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5F3884"/>
    <w:rPr>
      <w:b w:val="0"/>
      <w:bCs w:val="0"/>
      <w:sz w:val="14"/>
      <w:u w:val="none"/>
    </w:rPr>
  </w:style>
  <w:style w:type="character" w:customStyle="1" w:styleId="Style7ptBold">
    <w:name w:val="Style 7 pt Bold"/>
    <w:basedOn w:val="DefaultParagraphFont"/>
    <w:rsid w:val="005F3884"/>
    <w:rPr>
      <w:b w:val="0"/>
      <w:bCs/>
      <w:sz w:val="14"/>
    </w:rPr>
  </w:style>
  <w:style w:type="paragraph" w:customStyle="1" w:styleId="Stylecardtext8pt">
    <w:name w:val="Style card text + 8 pt"/>
    <w:basedOn w:val="Normal"/>
    <w:rsid w:val="005F3884"/>
    <w:pPr>
      <w:ind w:right="288"/>
    </w:pPr>
    <w:rPr>
      <w:sz w:val="16"/>
    </w:rPr>
  </w:style>
  <w:style w:type="paragraph" w:customStyle="1" w:styleId="Stylecardtext5pt">
    <w:name w:val="Style card text + 5 pt"/>
    <w:basedOn w:val="Normal"/>
    <w:rsid w:val="005F3884"/>
    <w:pPr>
      <w:ind w:right="288"/>
    </w:pPr>
    <w:rPr>
      <w:sz w:val="10"/>
    </w:rPr>
  </w:style>
  <w:style w:type="character" w:customStyle="1" w:styleId="StyleStyleBoldUnderlineUnderlineIntenseEmphasis1apple-style-">
    <w:name w:val="Style Style Bold UnderlineUnderlineIntense Emphasis1apple-style-..."/>
    <w:basedOn w:val="DefaultParagraphFont"/>
    <w:rsid w:val="005F3884"/>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5F3884"/>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5F3884"/>
    <w:rPr>
      <w:rFonts w:ascii="Georgia" w:hAnsi="Georgia"/>
      <w:u w:val="single"/>
    </w:rPr>
  </w:style>
  <w:style w:type="paragraph" w:customStyle="1" w:styleId="StyleCardsGeorgia12ptBoldThickunderlineBorderSin">
    <w:name w:val="Style Cards + Georgia 12 pt Bold Thick underline Border: : (Sin..."/>
    <w:basedOn w:val="Normal"/>
    <w:rsid w:val="005F3884"/>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5F3884"/>
    <w:rPr>
      <w:rFonts w:ascii="Georgia" w:hAnsi="Georgia"/>
      <w:sz w:val="24"/>
      <w:u w:val="single"/>
    </w:rPr>
  </w:style>
  <w:style w:type="paragraph" w:customStyle="1" w:styleId="StyleCardsGeorgia">
    <w:name w:val="Style Cards + Georgia"/>
    <w:basedOn w:val="Normal"/>
    <w:rsid w:val="005F3884"/>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5F3884"/>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5F3884"/>
    <w:pPr>
      <w:spacing w:after="200" w:line="276" w:lineRule="auto"/>
      <w:contextualSpacing/>
    </w:pPr>
    <w:rPr>
      <w:rFonts w:eastAsia="Malgun Gothic"/>
      <w:sz w:val="24"/>
      <w:u w:val="single"/>
    </w:rPr>
  </w:style>
  <w:style w:type="paragraph" w:styleId="Index1">
    <w:name w:val="index 1"/>
    <w:basedOn w:val="Normal"/>
    <w:next w:val="Normal"/>
    <w:autoRedefine/>
    <w:unhideWhenUsed/>
    <w:rsid w:val="005F3884"/>
    <w:pPr>
      <w:ind w:left="220" w:hanging="220"/>
    </w:pPr>
  </w:style>
  <w:style w:type="paragraph" w:customStyle="1" w:styleId="Quote2">
    <w:name w:val="Quote2"/>
    <w:basedOn w:val="Default"/>
    <w:next w:val="Default"/>
    <w:rsid w:val="005F3884"/>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5F3884"/>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5F3884"/>
    <w:pPr>
      <w:keepNext/>
      <w:keepLines/>
      <w:spacing w:before="200"/>
      <w:outlineLvl w:val="3"/>
    </w:pPr>
    <w:rPr>
      <w:rFonts w:eastAsia="Times New Roman"/>
      <w:b/>
      <w:bCs/>
      <w:iCs/>
      <w:sz w:val="26"/>
    </w:rPr>
  </w:style>
  <w:style w:type="paragraph" w:customStyle="1" w:styleId="post-subtitle">
    <w:name w:val="post-subtitle"/>
    <w:basedOn w:val="Normal"/>
    <w:rsid w:val="005F3884"/>
    <w:pPr>
      <w:spacing w:before="100" w:beforeAutospacing="1" w:after="100" w:afterAutospacing="1"/>
    </w:pPr>
    <w:rPr>
      <w:rFonts w:eastAsia="Times New Roman"/>
      <w:szCs w:val="24"/>
    </w:rPr>
  </w:style>
  <w:style w:type="paragraph" w:customStyle="1" w:styleId="Pa1">
    <w:name w:val="Pa1"/>
    <w:basedOn w:val="Default"/>
    <w:next w:val="Default"/>
    <w:uiPriority w:val="99"/>
    <w:rsid w:val="005F3884"/>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tagline2">
    <w:name w:val="tagline"/>
    <w:basedOn w:val="Normal"/>
    <w:rsid w:val="005F3884"/>
    <w:pPr>
      <w:spacing w:before="100" w:beforeAutospacing="1" w:after="100" w:afterAutospacing="1"/>
    </w:pPr>
    <w:rPr>
      <w:rFonts w:eastAsia="Times New Roman"/>
      <w:szCs w:val="24"/>
    </w:rPr>
  </w:style>
  <w:style w:type="paragraph" w:customStyle="1" w:styleId="Block1">
    <w:name w:val="Block1"/>
    <w:basedOn w:val="Normal"/>
    <w:next w:val="Normal"/>
    <w:uiPriority w:val="3"/>
    <w:qFormat/>
    <w:rsid w:val="005F3884"/>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5F3884"/>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paragraph" w:customStyle="1" w:styleId="ReallySamllText">
    <w:name w:val="ReallySamllText"/>
    <w:basedOn w:val="Normal"/>
    <w:link w:val="ReallySamllTextChar"/>
    <w:autoRedefine/>
    <w:rsid w:val="005F3884"/>
    <w:rPr>
      <w:rFonts w:asciiTheme="minorHAnsi" w:hAnsiTheme="minorHAnsi" w:cstheme="minorBidi"/>
      <w:sz w:val="12"/>
      <w:szCs w:val="24"/>
    </w:rPr>
  </w:style>
  <w:style w:type="paragraph" w:customStyle="1" w:styleId="CardCites">
    <w:name w:val="Card Cites"/>
    <w:basedOn w:val="Normal"/>
    <w:next w:val="Normal"/>
    <w:qFormat/>
    <w:rsid w:val="005F3884"/>
    <w:rPr>
      <w:rFonts w:eastAsia="Times New Roman"/>
      <w:b/>
      <w:sz w:val="20"/>
      <w:szCs w:val="24"/>
    </w:rPr>
  </w:style>
  <w:style w:type="paragraph" w:customStyle="1" w:styleId="NormalWeb3">
    <w:name w:val="Normal (Web)3"/>
    <w:basedOn w:val="Normal"/>
    <w:rsid w:val="005F3884"/>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5F3884"/>
    <w:pPr>
      <w:ind w:left="400"/>
    </w:pPr>
    <w:rPr>
      <w:rFonts w:eastAsia="Times New Roman"/>
      <w:szCs w:val="24"/>
    </w:rPr>
  </w:style>
  <w:style w:type="paragraph" w:customStyle="1" w:styleId="TagCiteChar2">
    <w:name w:val="Tag / Cite Char"/>
    <w:basedOn w:val="Normal"/>
    <w:rsid w:val="005F3884"/>
    <w:rPr>
      <w:rFonts w:eastAsia="Times New Roman"/>
      <w:b/>
      <w:color w:val="000000"/>
      <w:szCs w:val="24"/>
    </w:rPr>
  </w:style>
  <w:style w:type="paragraph" w:customStyle="1" w:styleId="PageNumber2">
    <w:name w:val="Page Number2"/>
    <w:basedOn w:val="Normal"/>
    <w:next w:val="Normal"/>
    <w:rsid w:val="005F3884"/>
    <w:rPr>
      <w:rFonts w:eastAsia="Times New Roman"/>
      <w:sz w:val="20"/>
      <w:szCs w:val="24"/>
    </w:rPr>
  </w:style>
  <w:style w:type="paragraph" w:customStyle="1" w:styleId="HeaderFooter">
    <w:name w:val="Header &amp; Footer"/>
    <w:rsid w:val="005F3884"/>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5F3884"/>
    <w:rPr>
      <w:rFonts w:ascii="Arial Narrow" w:eastAsia="Times New Roman" w:hAnsi="Arial Narrow"/>
      <w:color w:val="000000"/>
      <w:sz w:val="16"/>
      <w:szCs w:val="24"/>
    </w:rPr>
  </w:style>
  <w:style w:type="paragraph" w:customStyle="1" w:styleId="HeaderDebate">
    <w:name w:val="Header Debate"/>
    <w:basedOn w:val="Normal"/>
    <w:rsid w:val="005F3884"/>
    <w:pPr>
      <w:jc w:val="center"/>
      <w:outlineLvl w:val="0"/>
    </w:pPr>
    <w:rPr>
      <w:rFonts w:eastAsia="Times New Roman"/>
      <w:b/>
      <w:sz w:val="48"/>
      <w:szCs w:val="24"/>
      <w:u w:val="words"/>
    </w:rPr>
  </w:style>
  <w:style w:type="paragraph" w:customStyle="1" w:styleId="CardTagCharChar">
    <w:name w:val="Card Tag Char Char"/>
    <w:basedOn w:val="Normal"/>
    <w:rsid w:val="005F3884"/>
    <w:rPr>
      <w:rFonts w:eastAsia="Times New Roman"/>
      <w:b/>
      <w:szCs w:val="24"/>
    </w:rPr>
  </w:style>
  <w:style w:type="paragraph" w:customStyle="1" w:styleId="fixed">
    <w:name w:val="fixed"/>
    <w:basedOn w:val="Normal"/>
    <w:rsid w:val="005F3884"/>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5F3884"/>
    <w:pPr>
      <w:spacing w:before="100" w:beforeAutospacing="1" w:after="100" w:afterAutospacing="1"/>
    </w:pPr>
    <w:rPr>
      <w:rFonts w:eastAsia="Times New Roman"/>
      <w:szCs w:val="24"/>
    </w:rPr>
  </w:style>
  <w:style w:type="paragraph" w:customStyle="1" w:styleId="ExecutiveSummarytext">
    <w:name w:val="Executive Summary text"/>
    <w:basedOn w:val="Normal"/>
    <w:next w:val="Normal"/>
    <w:rsid w:val="005F3884"/>
    <w:pPr>
      <w:autoSpaceDE w:val="0"/>
      <w:autoSpaceDN w:val="0"/>
      <w:adjustRightInd w:val="0"/>
    </w:pPr>
    <w:rPr>
      <w:rFonts w:ascii="Arial" w:eastAsia="Times New Roman" w:hAnsi="Arial"/>
      <w:szCs w:val="24"/>
    </w:rPr>
  </w:style>
  <w:style w:type="character" w:customStyle="1" w:styleId="NormalUnderlineChar1">
    <w:name w:val="Normal Underline Char1"/>
    <w:locked/>
    <w:rsid w:val="005F3884"/>
    <w:rPr>
      <w:u w:val="single"/>
    </w:rPr>
  </w:style>
  <w:style w:type="character" w:customStyle="1" w:styleId="CardUpSize-LightChar">
    <w:name w:val="CardUpSize - Light Char"/>
    <w:link w:val="CardUpSize-Light"/>
    <w:locked/>
    <w:rsid w:val="005F3884"/>
    <w:rPr>
      <w:rFonts w:ascii="Times New Roman" w:eastAsia="Times New Roman" w:hAnsi="Times New Roman"/>
      <w:szCs w:val="32"/>
      <w:u w:val="single"/>
    </w:rPr>
  </w:style>
  <w:style w:type="paragraph" w:customStyle="1" w:styleId="CardUpSize-Light">
    <w:name w:val="CardUpSize - Light"/>
    <w:basedOn w:val="Normal"/>
    <w:link w:val="CardUpSize-LightChar"/>
    <w:rsid w:val="005F3884"/>
    <w:pPr>
      <w:jc w:val="both"/>
    </w:pPr>
    <w:rPr>
      <w:rFonts w:eastAsia="Times New Roman" w:cstheme="minorBidi"/>
      <w:szCs w:val="32"/>
      <w:u w:val="single"/>
    </w:rPr>
  </w:style>
  <w:style w:type="character" w:customStyle="1" w:styleId="CiteCardUpSize-HeavyChar">
    <w:name w:val="Cite // CardUpSize - Heavy Char"/>
    <w:link w:val="CiteCardUpSize-Heavy"/>
    <w:locked/>
    <w:rsid w:val="005F3884"/>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5F3884"/>
    <w:pPr>
      <w:jc w:val="both"/>
    </w:pPr>
    <w:rPr>
      <w:rFonts w:eastAsia="Times New Roman" w:cstheme="minorBidi"/>
      <w:b/>
      <w:szCs w:val="32"/>
      <w:u w:val="single"/>
    </w:rPr>
  </w:style>
  <w:style w:type="paragraph" w:customStyle="1" w:styleId="SmallCite">
    <w:name w:val="Small Cite"/>
    <w:basedOn w:val="Normal"/>
    <w:rsid w:val="005F3884"/>
    <w:rPr>
      <w:rFonts w:ascii="Verdana" w:eastAsia="Times New Roman" w:hAnsi="Verdana"/>
      <w:sz w:val="16"/>
      <w:szCs w:val="24"/>
    </w:rPr>
  </w:style>
  <w:style w:type="paragraph" w:customStyle="1" w:styleId="clearformatting">
    <w:name w:val="clear formatting"/>
    <w:basedOn w:val="Heading2"/>
    <w:rsid w:val="005F3884"/>
    <w:pPr>
      <w:keepNext w:val="0"/>
      <w:keepLines w:val="0"/>
      <w:autoSpaceDE w:val="0"/>
      <w:autoSpaceDN w:val="0"/>
      <w:adjustRightInd w:val="0"/>
      <w:spacing w:before="0"/>
      <w:jc w:val="left"/>
      <w:outlineLvl w:val="9"/>
    </w:pPr>
    <w:rPr>
      <w:b w:val="0"/>
      <w:bCs/>
      <w:sz w:val="24"/>
      <w:szCs w:val="18"/>
      <w:u w:val="none"/>
    </w:rPr>
  </w:style>
  <w:style w:type="paragraph" w:customStyle="1" w:styleId="Blocktitle3">
    <w:name w:val="Block title"/>
    <w:basedOn w:val="Heading1"/>
    <w:autoRedefine/>
    <w:rsid w:val="005F3884"/>
    <w:pPr>
      <w:keepNext w:val="0"/>
      <w:keepLines w:val="0"/>
      <w:pBdr>
        <w:top w:val="single" w:sz="4" w:space="1" w:color="auto"/>
        <w:left w:val="single" w:sz="4" w:space="4" w:color="auto"/>
        <w:bottom w:val="single" w:sz="4" w:space="1" w:color="auto"/>
        <w:right w:val="single" w:sz="4" w:space="4" w:color="auto"/>
      </w:pBdr>
      <w:spacing w:after="60"/>
    </w:pPr>
    <w:rPr>
      <w:rFonts w:eastAsia="Cambria"/>
      <w:bCs/>
      <w:kern w:val="24"/>
      <w:sz w:val="26"/>
    </w:rPr>
  </w:style>
  <w:style w:type="paragraph" w:customStyle="1" w:styleId="byline1">
    <w:name w:val="byline1"/>
    <w:basedOn w:val="Normal"/>
    <w:rsid w:val="005F3884"/>
    <w:pPr>
      <w:spacing w:after="240" w:line="360" w:lineRule="atLeast"/>
    </w:pPr>
    <w:rPr>
      <w:rFonts w:eastAsia="Times New Roman"/>
      <w:b/>
      <w:bCs/>
      <w:sz w:val="16"/>
      <w:szCs w:val="16"/>
    </w:rPr>
  </w:style>
  <w:style w:type="paragraph" w:customStyle="1" w:styleId="PlaceholderText1">
    <w:name w:val="Placeholder Text1"/>
    <w:basedOn w:val="Normal"/>
    <w:rsid w:val="005F3884"/>
    <w:pPr>
      <w:keepNext/>
      <w:numPr>
        <w:numId w:val="15"/>
      </w:numPr>
      <w:outlineLvl w:val="0"/>
    </w:pPr>
    <w:rPr>
      <w:rFonts w:eastAsia="MS Gothic"/>
      <w:szCs w:val="24"/>
    </w:rPr>
  </w:style>
  <w:style w:type="character" w:customStyle="1" w:styleId="ImportantTextChar">
    <w:name w:val="Important Text Char"/>
    <w:link w:val="ImportantText"/>
    <w:locked/>
    <w:rsid w:val="005F3884"/>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5F3884"/>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5F3884"/>
    <w:rPr>
      <w:rFonts w:ascii="HNKAOE+Arial" w:hAnsi="HNKAOE+Arial"/>
    </w:rPr>
  </w:style>
  <w:style w:type="paragraph" w:customStyle="1" w:styleId="StyleBodyText11ptBlackUnderline">
    <w:name w:val="Style Body Text + 11 pt Black Underline"/>
    <w:basedOn w:val="BodyText"/>
    <w:link w:val="StyleBodyText11ptBlackUnderlineChar"/>
    <w:rsid w:val="005F3884"/>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5F3884"/>
    <w:rPr>
      <w:rFonts w:ascii="HNKAOE+Arial" w:hAnsi="HNKAOE+Arial"/>
    </w:rPr>
  </w:style>
  <w:style w:type="paragraph" w:customStyle="1" w:styleId="StyleBodyText11ptBoldBlack">
    <w:name w:val="Style Body Text + 11 pt Bold Black"/>
    <w:basedOn w:val="BodyText"/>
    <w:link w:val="StyleBodyText11ptBoldBlackChar"/>
    <w:rsid w:val="005F3884"/>
    <w:pPr>
      <w:autoSpaceDE w:val="0"/>
      <w:autoSpaceDN w:val="0"/>
      <w:adjustRightInd w:val="0"/>
      <w:spacing w:after="0"/>
    </w:pPr>
    <w:rPr>
      <w:rFonts w:ascii="HNKAOE+Arial" w:hAnsi="HNKAOE+Arial" w:cstheme="minorBidi"/>
    </w:rPr>
  </w:style>
  <w:style w:type="character" w:customStyle="1" w:styleId="Heading5SizeDownChar">
    <w:name w:val="Heading 5 Size Down Char"/>
    <w:link w:val="Heading5SizeDown"/>
    <w:locked/>
    <w:rsid w:val="005F3884"/>
    <w:rPr>
      <w:rFonts w:ascii="Times New Roman" w:eastAsia="Times New Roman" w:hAnsi="Times New Roman"/>
      <w:szCs w:val="16"/>
    </w:rPr>
  </w:style>
  <w:style w:type="paragraph" w:customStyle="1" w:styleId="Heading5SizeDown">
    <w:name w:val="Heading 5 Size Down"/>
    <w:basedOn w:val="Normal"/>
    <w:link w:val="Heading5SizeDownChar"/>
    <w:autoRedefine/>
    <w:rsid w:val="005F3884"/>
    <w:pPr>
      <w:tabs>
        <w:tab w:val="left" w:pos="1440"/>
      </w:tabs>
      <w:jc w:val="both"/>
    </w:pPr>
    <w:rPr>
      <w:rFonts w:eastAsia="Times New Roman" w:cstheme="minorBidi"/>
      <w:szCs w:val="16"/>
    </w:rPr>
  </w:style>
  <w:style w:type="character" w:customStyle="1" w:styleId="Normal2BoldChar">
    <w:name w:val="Normal2 + Bold Char"/>
    <w:link w:val="Normal2Bold"/>
    <w:locked/>
    <w:rsid w:val="005F3884"/>
    <w:rPr>
      <w:rFonts w:ascii="Times New Roman" w:eastAsia="Times New Roman" w:hAnsi="Times New Roman" w:cs="Arial"/>
      <w:b/>
      <w:szCs w:val="44"/>
    </w:rPr>
  </w:style>
  <w:style w:type="paragraph" w:customStyle="1" w:styleId="Normal2Bold">
    <w:name w:val="Normal2 + Bold"/>
    <w:basedOn w:val="Normal"/>
    <w:link w:val="Normal2BoldChar"/>
    <w:rsid w:val="005F3884"/>
    <w:pPr>
      <w:tabs>
        <w:tab w:val="left" w:pos="1440"/>
      </w:tabs>
    </w:pPr>
    <w:rPr>
      <w:rFonts w:eastAsia="Times New Roman" w:cs="Arial"/>
      <w:b/>
      <w:szCs w:val="44"/>
    </w:rPr>
  </w:style>
  <w:style w:type="character" w:customStyle="1" w:styleId="ListContentsChar">
    <w:name w:val="List Contents Char"/>
    <w:link w:val="ListContents"/>
    <w:locked/>
    <w:rsid w:val="005F3884"/>
    <w:rPr>
      <w:rFonts w:ascii="Times New Roman" w:eastAsia="Times New Roman" w:hAnsi="Times New Roman"/>
      <w:lang w:eastAsia="ar-SA"/>
    </w:rPr>
  </w:style>
  <w:style w:type="paragraph" w:customStyle="1" w:styleId="ListContents">
    <w:name w:val="List Contents"/>
    <w:basedOn w:val="Normal"/>
    <w:link w:val="ListContentsChar"/>
    <w:rsid w:val="005F3884"/>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5F3884"/>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5F3884"/>
    <w:rPr>
      <w:color w:val="231F20"/>
      <w:u w:val="single"/>
    </w:rPr>
  </w:style>
  <w:style w:type="character" w:customStyle="1" w:styleId="UnimportantCharChar">
    <w:name w:val="Unimportant Char Char"/>
    <w:link w:val="Unimportant"/>
    <w:locked/>
    <w:rsid w:val="005F3884"/>
    <w:rPr>
      <w:rFonts w:ascii="Arial" w:eastAsia="Times New Roman" w:hAnsi="Arial"/>
      <w:sz w:val="12"/>
    </w:rPr>
  </w:style>
  <w:style w:type="paragraph" w:customStyle="1" w:styleId="Unimportant">
    <w:name w:val="Unimportant"/>
    <w:basedOn w:val="Normal"/>
    <w:link w:val="UnimportantCharChar"/>
    <w:rsid w:val="005F3884"/>
    <w:pPr>
      <w:jc w:val="both"/>
    </w:pPr>
    <w:rPr>
      <w:rFonts w:ascii="Arial" w:eastAsia="Times New Roman" w:hAnsi="Arial" w:cstheme="minorBidi"/>
      <w:sz w:val="12"/>
    </w:rPr>
  </w:style>
  <w:style w:type="character" w:customStyle="1" w:styleId="TagCiteChar3">
    <w:name w:val="Tag &amp; Cite Char"/>
    <w:link w:val="TagCite2"/>
    <w:locked/>
    <w:rsid w:val="005F3884"/>
    <w:rPr>
      <w:rFonts w:ascii="Arial" w:eastAsia="Times New Roman" w:hAnsi="Arial"/>
      <w:b/>
    </w:rPr>
  </w:style>
  <w:style w:type="paragraph" w:customStyle="1" w:styleId="TagCite2">
    <w:name w:val="Tag &amp; Cite"/>
    <w:basedOn w:val="Normal"/>
    <w:link w:val="TagCiteChar3"/>
    <w:rsid w:val="005F3884"/>
    <w:pPr>
      <w:jc w:val="both"/>
    </w:pPr>
    <w:rPr>
      <w:rFonts w:ascii="Arial" w:eastAsia="Times New Roman" w:hAnsi="Arial" w:cstheme="minorBidi"/>
      <w:b/>
    </w:rPr>
  </w:style>
  <w:style w:type="character" w:customStyle="1" w:styleId="HighlightedTextChar">
    <w:name w:val="Highlighted Text Char"/>
    <w:link w:val="HighlightedText"/>
    <w:locked/>
    <w:rsid w:val="005F3884"/>
    <w:rPr>
      <w:rFonts w:ascii="Arial" w:eastAsia="Times New Roman" w:hAnsi="Arial"/>
      <w:b/>
      <w:u w:val="thick"/>
    </w:rPr>
  </w:style>
  <w:style w:type="paragraph" w:customStyle="1" w:styleId="HighlightedText">
    <w:name w:val="Highlighted Text"/>
    <w:basedOn w:val="Normal"/>
    <w:link w:val="HighlightedTextChar"/>
    <w:rsid w:val="005F3884"/>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5F3884"/>
    <w:rPr>
      <w:rFonts w:ascii="Arial" w:eastAsia="Times New Roman" w:hAnsi="Arial"/>
      <w:sz w:val="20"/>
      <w:szCs w:val="20"/>
    </w:rPr>
  </w:style>
  <w:style w:type="paragraph" w:customStyle="1" w:styleId="textunderline0">
    <w:name w:val="text underline"/>
    <w:basedOn w:val="Normal"/>
    <w:link w:val="textunderlineChar0"/>
    <w:autoRedefine/>
    <w:rsid w:val="005F3884"/>
    <w:rPr>
      <w:rFonts w:asciiTheme="minorHAnsi" w:hAnsiTheme="minorHAnsi" w:cstheme="minorBidi"/>
      <w:sz w:val="24"/>
      <w:u w:val="thick"/>
    </w:rPr>
  </w:style>
  <w:style w:type="character" w:customStyle="1" w:styleId="DebateTagChar">
    <w:name w:val="Debate Tag Char"/>
    <w:link w:val="DebateTag"/>
    <w:locked/>
    <w:rsid w:val="005F3884"/>
    <w:rPr>
      <w:rFonts w:ascii="Garamond" w:hAnsi="Garamond"/>
      <w:b/>
    </w:rPr>
  </w:style>
  <w:style w:type="paragraph" w:customStyle="1" w:styleId="DebateTag">
    <w:name w:val="Debate Tag"/>
    <w:basedOn w:val="Normal"/>
    <w:link w:val="DebateTagChar"/>
    <w:autoRedefine/>
    <w:rsid w:val="005F3884"/>
    <w:pPr>
      <w:tabs>
        <w:tab w:val="left" w:pos="270"/>
      </w:tabs>
    </w:pPr>
    <w:rPr>
      <w:rFonts w:ascii="Garamond" w:hAnsi="Garamond" w:cstheme="minorBidi"/>
      <w:b/>
    </w:rPr>
  </w:style>
  <w:style w:type="paragraph" w:customStyle="1" w:styleId="DebateCite">
    <w:name w:val="Debate Cite"/>
    <w:basedOn w:val="Normal"/>
    <w:autoRedefine/>
    <w:rsid w:val="005F3884"/>
    <w:pPr>
      <w:tabs>
        <w:tab w:val="left" w:pos="270"/>
      </w:tabs>
    </w:pPr>
    <w:rPr>
      <w:rFonts w:eastAsia="Times New Roman"/>
      <w:sz w:val="20"/>
      <w:szCs w:val="24"/>
    </w:rPr>
  </w:style>
  <w:style w:type="paragraph" w:customStyle="1" w:styleId="BlockTitle10">
    <w:name w:val="Block Title #1"/>
    <w:basedOn w:val="Heading1"/>
    <w:rsid w:val="005F3884"/>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caps/>
      <w:color w:val="000000"/>
      <w:kern w:val="32"/>
      <w:sz w:val="32"/>
    </w:rPr>
  </w:style>
  <w:style w:type="paragraph" w:customStyle="1" w:styleId="PreformattedText">
    <w:name w:val="Preformatted Text"/>
    <w:basedOn w:val="Normal"/>
    <w:rsid w:val="005F3884"/>
    <w:pPr>
      <w:widowControl w:val="0"/>
      <w:suppressAutoHyphens/>
    </w:pPr>
    <w:rPr>
      <w:rFonts w:ascii="Courier New" w:eastAsia="Courier New" w:hAnsi="Courier New"/>
      <w:sz w:val="20"/>
      <w:szCs w:val="20"/>
    </w:rPr>
  </w:style>
  <w:style w:type="paragraph" w:customStyle="1" w:styleId="MaggieTag">
    <w:name w:val="MaggieTag"/>
    <w:basedOn w:val="Heading2"/>
    <w:rsid w:val="005F3884"/>
    <w:pPr>
      <w:keepNext w:val="0"/>
      <w:keepLines w:val="0"/>
      <w:spacing w:before="0"/>
      <w:jc w:val="left"/>
      <w:outlineLvl w:val="9"/>
    </w:pPr>
    <w:rPr>
      <w:bCs/>
      <w:sz w:val="24"/>
      <w:szCs w:val="20"/>
      <w:u w:val="none"/>
    </w:rPr>
  </w:style>
  <w:style w:type="character" w:customStyle="1" w:styleId="Heading4CiteChar">
    <w:name w:val="Heading 4 Cite Char"/>
    <w:link w:val="Heading4Cite"/>
    <w:locked/>
    <w:rsid w:val="005F3884"/>
    <w:rPr>
      <w:rFonts w:ascii="Times New Roman" w:eastAsia="Times New Roman" w:hAnsi="Times New Roman"/>
    </w:rPr>
  </w:style>
  <w:style w:type="paragraph" w:customStyle="1" w:styleId="Heading4Cite">
    <w:name w:val="Heading 4 Cite"/>
    <w:basedOn w:val="Normal"/>
    <w:link w:val="Heading4CiteChar"/>
    <w:autoRedefine/>
    <w:rsid w:val="005F3884"/>
    <w:rPr>
      <w:rFonts w:eastAsia="Times New Roman" w:cstheme="minorBidi"/>
    </w:rPr>
  </w:style>
  <w:style w:type="character" w:customStyle="1" w:styleId="UnunderlinedTextChar">
    <w:name w:val="Ununderlined Text Char"/>
    <w:link w:val="UnunderlinedText"/>
    <w:locked/>
    <w:rsid w:val="005F3884"/>
    <w:rPr>
      <w:rFonts w:eastAsia="Times New Roman"/>
      <w:bCs/>
      <w:sz w:val="12"/>
    </w:rPr>
  </w:style>
  <w:style w:type="paragraph" w:customStyle="1" w:styleId="UnunderlinedText">
    <w:name w:val="Ununderlined Text"/>
    <w:basedOn w:val="Normal"/>
    <w:link w:val="UnunderlinedTextChar"/>
    <w:autoRedefine/>
    <w:rsid w:val="005F3884"/>
    <w:pPr>
      <w:spacing w:after="200" w:line="276" w:lineRule="auto"/>
    </w:pPr>
    <w:rPr>
      <w:rFonts w:asciiTheme="minorHAnsi" w:eastAsia="Times New Roman" w:hAnsiTheme="minorHAnsi" w:cstheme="minorBidi"/>
      <w:bCs/>
      <w:sz w:val="12"/>
    </w:rPr>
  </w:style>
  <w:style w:type="paragraph" w:customStyle="1" w:styleId="BlockTitle4">
    <w:name w:val="%Block Title"/>
    <w:basedOn w:val="Heading1"/>
    <w:rsid w:val="005F3884"/>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bCs/>
      <w:kern w:val="32"/>
      <w:sz w:val="28"/>
    </w:rPr>
  </w:style>
  <w:style w:type="paragraph" w:customStyle="1" w:styleId="ThickUnderline">
    <w:name w:val="ThickUnderline"/>
    <w:rsid w:val="005F38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Heading3"/>
    <w:rsid w:val="005F3884"/>
    <w:pPr>
      <w:keepNext w:val="0"/>
      <w:keepLines w:val="0"/>
      <w:pageBreakBefore w:val="0"/>
      <w:widowControl w:val="0"/>
      <w:autoSpaceDE w:val="0"/>
      <w:autoSpaceDN w:val="0"/>
      <w:adjustRightInd w:val="0"/>
      <w:spacing w:before="0" w:line="240" w:lineRule="auto"/>
      <w:jc w:val="both"/>
    </w:pPr>
    <w:rPr>
      <w:rFonts w:eastAsia="Times New Roman" w:cs="Times-Roman"/>
      <w:b w:val="0"/>
      <w:bCs/>
      <w:sz w:val="20"/>
      <w:szCs w:val="22"/>
      <w:u w:val="dash"/>
      <w:lang w:bidi="en-US"/>
    </w:rPr>
  </w:style>
  <w:style w:type="character" w:customStyle="1" w:styleId="Card-UnderlineChar">
    <w:name w:val="Card-Underline Char"/>
    <w:link w:val="Card-Underline0"/>
    <w:locked/>
    <w:rsid w:val="005F3884"/>
    <w:rPr>
      <w:rFonts w:ascii="Century Gothic" w:eastAsia="Cambria" w:hAnsi="Century Gothic"/>
      <w:u w:val="thick"/>
    </w:rPr>
  </w:style>
  <w:style w:type="paragraph" w:customStyle="1" w:styleId="Card-Underline0">
    <w:name w:val="Card-Underline"/>
    <w:basedOn w:val="Normal"/>
    <w:link w:val="Card-UnderlineChar"/>
    <w:qFormat/>
    <w:rsid w:val="005F3884"/>
    <w:rPr>
      <w:rFonts w:ascii="Century Gothic" w:eastAsia="Cambria" w:hAnsi="Century Gothic" w:cstheme="minorBidi"/>
      <w:u w:val="thick"/>
    </w:rPr>
  </w:style>
  <w:style w:type="paragraph" w:customStyle="1" w:styleId="PageNumber3">
    <w:name w:val="Page Number3"/>
    <w:basedOn w:val="Normal"/>
    <w:next w:val="Normal"/>
    <w:rsid w:val="005F3884"/>
    <w:rPr>
      <w:rFonts w:eastAsia="Times New Roman"/>
      <w:sz w:val="20"/>
      <w:szCs w:val="24"/>
    </w:rPr>
  </w:style>
  <w:style w:type="paragraph" w:customStyle="1" w:styleId="PageNumber4">
    <w:name w:val="Page Number4"/>
    <w:basedOn w:val="Normal"/>
    <w:next w:val="Normal"/>
    <w:rsid w:val="005F3884"/>
    <w:rPr>
      <w:rFonts w:eastAsia="Times New Roman"/>
      <w:sz w:val="20"/>
      <w:szCs w:val="24"/>
    </w:rPr>
  </w:style>
  <w:style w:type="paragraph" w:customStyle="1" w:styleId="PageNumber5">
    <w:name w:val="Page Number5"/>
    <w:basedOn w:val="Normal"/>
    <w:next w:val="Normal"/>
    <w:rsid w:val="005F3884"/>
    <w:rPr>
      <w:rFonts w:eastAsia="Times New Roman"/>
      <w:sz w:val="20"/>
      <w:szCs w:val="24"/>
    </w:rPr>
  </w:style>
  <w:style w:type="paragraph" w:customStyle="1" w:styleId="smalltext10">
    <w:name w:val="small text1"/>
    <w:basedOn w:val="Normal"/>
    <w:next w:val="Normal"/>
    <w:uiPriority w:val="4"/>
    <w:qFormat/>
    <w:rsid w:val="005F3884"/>
    <w:pPr>
      <w:keepNext/>
      <w:keepLines/>
      <w:spacing w:before="200"/>
      <w:outlineLvl w:val="3"/>
    </w:pPr>
    <w:rPr>
      <w:rFonts w:eastAsia="Times New Roman"/>
      <w:b/>
      <w:bCs/>
      <w:iCs/>
      <w:sz w:val="26"/>
    </w:rPr>
  </w:style>
  <w:style w:type="character" w:customStyle="1" w:styleId="CircleChar">
    <w:name w:val="Circle Char"/>
    <w:link w:val="Circle"/>
    <w:locked/>
    <w:rsid w:val="005F3884"/>
    <w:rPr>
      <w:rFonts w:ascii="Times New Roman" w:eastAsia="Times New Roman" w:hAnsi="Times New Roman"/>
      <w:b/>
      <w:u w:val="words"/>
    </w:rPr>
  </w:style>
  <w:style w:type="paragraph" w:customStyle="1" w:styleId="Circle">
    <w:name w:val="Circle"/>
    <w:basedOn w:val="Normal"/>
    <w:link w:val="CircleChar"/>
    <w:rsid w:val="005F3884"/>
    <w:rPr>
      <w:rFonts w:eastAsia="Times New Roman" w:cstheme="minorBidi"/>
      <w:b/>
      <w:u w:val="words"/>
    </w:rPr>
  </w:style>
  <w:style w:type="paragraph" w:customStyle="1" w:styleId="PageNumber6">
    <w:name w:val="Page Number6"/>
    <w:basedOn w:val="Normal"/>
    <w:next w:val="Normal"/>
    <w:rsid w:val="005F3884"/>
    <w:rPr>
      <w:rFonts w:eastAsia="Times New Roman"/>
      <w:sz w:val="20"/>
      <w:szCs w:val="24"/>
    </w:rPr>
  </w:style>
  <w:style w:type="paragraph" w:customStyle="1" w:styleId="user">
    <w:name w:val="user"/>
    <w:basedOn w:val="Normal"/>
    <w:rsid w:val="005F3884"/>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5F3884"/>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5F3884"/>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5F3884"/>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5F3884"/>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5F3884"/>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5F3884"/>
    <w:rPr>
      <w:rFonts w:eastAsia="Times New Roman"/>
      <w:sz w:val="20"/>
      <w:szCs w:val="24"/>
    </w:rPr>
  </w:style>
  <w:style w:type="paragraph" w:customStyle="1" w:styleId="DebateTag0">
    <w:name w:val="DebateTag"/>
    <w:basedOn w:val="Normal"/>
    <w:qFormat/>
    <w:rsid w:val="005F3884"/>
    <w:rPr>
      <w:b/>
      <w:szCs w:val="24"/>
    </w:rPr>
  </w:style>
  <w:style w:type="character" w:customStyle="1" w:styleId="Style8ptChar">
    <w:name w:val="Style 8 pt Char"/>
    <w:rsid w:val="005F3884"/>
    <w:rPr>
      <w:rFonts w:ascii="Garamond" w:eastAsia="Calibri" w:hAnsi="Garamond" w:hint="default"/>
      <w:sz w:val="16"/>
      <w:szCs w:val="22"/>
    </w:rPr>
  </w:style>
  <w:style w:type="character" w:customStyle="1" w:styleId="message-item">
    <w:name w:val="message-item"/>
    <w:rsid w:val="005F3884"/>
  </w:style>
  <w:style w:type="character" w:customStyle="1" w:styleId="lightheader">
    <w:name w:val="lightheader"/>
    <w:rsid w:val="005F3884"/>
  </w:style>
  <w:style w:type="character" w:customStyle="1" w:styleId="datestamp">
    <w:name w:val="datestamp"/>
    <w:rsid w:val="005F3884"/>
  </w:style>
  <w:style w:type="character" w:customStyle="1" w:styleId="forenames">
    <w:name w:val="forenames"/>
    <w:rsid w:val="005F3884"/>
  </w:style>
  <w:style w:type="character" w:customStyle="1" w:styleId="surname">
    <w:name w:val="surname"/>
    <w:rsid w:val="005F3884"/>
  </w:style>
  <w:style w:type="character" w:customStyle="1" w:styleId="refpreview">
    <w:name w:val="refpreview"/>
    <w:rsid w:val="005F3884"/>
  </w:style>
  <w:style w:type="character" w:customStyle="1" w:styleId="loose1">
    <w:name w:val="loose1"/>
    <w:rsid w:val="005F3884"/>
  </w:style>
  <w:style w:type="character" w:customStyle="1" w:styleId="gsa">
    <w:name w:val="gs_a"/>
    <w:rsid w:val="005F3884"/>
  </w:style>
  <w:style w:type="character" w:customStyle="1" w:styleId="goohl1">
    <w:name w:val="goohl1"/>
    <w:rsid w:val="005F3884"/>
  </w:style>
  <w:style w:type="character" w:customStyle="1" w:styleId="mainarttitle">
    <w:name w:val="mainarttitle"/>
    <w:rsid w:val="005F3884"/>
  </w:style>
  <w:style w:type="character" w:customStyle="1" w:styleId="mainartauthor">
    <w:name w:val="mainartauthor"/>
    <w:rsid w:val="005F3884"/>
  </w:style>
  <w:style w:type="character" w:customStyle="1" w:styleId="mainartdate">
    <w:name w:val="mainartdate"/>
    <w:rsid w:val="005F3884"/>
  </w:style>
  <w:style w:type="character" w:customStyle="1" w:styleId="gsggs">
    <w:name w:val="gs_ggs"/>
    <w:rsid w:val="005F3884"/>
  </w:style>
  <w:style w:type="character" w:customStyle="1" w:styleId="ahead">
    <w:name w:val="a_head"/>
    <w:rsid w:val="005F3884"/>
  </w:style>
  <w:style w:type="character" w:customStyle="1" w:styleId="docbody">
    <w:name w:val="docbody"/>
    <w:rsid w:val="005F3884"/>
  </w:style>
  <w:style w:type="character" w:customStyle="1" w:styleId="superscript">
    <w:name w:val="superscript"/>
    <w:rsid w:val="005F3884"/>
  </w:style>
  <w:style w:type="character" w:customStyle="1" w:styleId="bwxsm">
    <w:name w:val="b w xsm"/>
    <w:rsid w:val="005F3884"/>
  </w:style>
  <w:style w:type="character" w:customStyle="1" w:styleId="fstd">
    <w:name w:val="f std"/>
    <w:rsid w:val="005F3884"/>
  </w:style>
  <w:style w:type="character" w:customStyle="1" w:styleId="heading2char2charchar1">
    <w:name w:val="heading2char2charchar1"/>
    <w:rsid w:val="005F3884"/>
  </w:style>
  <w:style w:type="character" w:customStyle="1" w:styleId="charchar60">
    <w:name w:val="charchar6"/>
    <w:rsid w:val="005F3884"/>
  </w:style>
  <w:style w:type="character" w:customStyle="1" w:styleId="bio1">
    <w:name w:val="bio1"/>
    <w:rsid w:val="005F3884"/>
    <w:rPr>
      <w:rFonts w:ascii="Arial" w:hAnsi="Arial" w:cs="Arial" w:hint="default"/>
      <w:i/>
      <w:iCs/>
      <w:color w:val="000000"/>
      <w:sz w:val="20"/>
      <w:szCs w:val="20"/>
    </w:rPr>
  </w:style>
  <w:style w:type="character" w:customStyle="1" w:styleId="cardCharCharCharCharCharChar">
    <w:name w:val="card Char Char Char Char Char Char"/>
    <w:rsid w:val="005F3884"/>
    <w:rPr>
      <w:sz w:val="24"/>
      <w:szCs w:val="24"/>
      <w:lang w:val="en-US" w:eastAsia="en-US" w:bidi="ar-SA"/>
    </w:rPr>
  </w:style>
  <w:style w:type="character" w:customStyle="1" w:styleId="Style24ptBoldUnderlineCenteredCharChar">
    <w:name w:val="Style 24 pt Bold Underline Centered Char Char"/>
    <w:rsid w:val="005F3884"/>
    <w:rPr>
      <w:b/>
      <w:bCs/>
      <w:sz w:val="48"/>
      <w:szCs w:val="24"/>
      <w:u w:val="single"/>
      <w:lang w:val="en-US" w:eastAsia="en-US" w:bidi="ar-SA"/>
    </w:rPr>
  </w:style>
  <w:style w:type="character" w:customStyle="1" w:styleId="TagCiteCharChar0">
    <w:name w:val="Tag / Cite Char Char"/>
    <w:rsid w:val="005F3884"/>
    <w:rPr>
      <w:b/>
      <w:bCs w:val="0"/>
      <w:color w:val="000000"/>
      <w:sz w:val="24"/>
      <w:szCs w:val="24"/>
      <w:lang w:val="en-US" w:eastAsia="en-US" w:bidi="ar-SA"/>
    </w:rPr>
  </w:style>
  <w:style w:type="character" w:customStyle="1" w:styleId="CardTextUnderlinedCharChar">
    <w:name w:val="Card Text Underlined Char Char"/>
    <w:rsid w:val="005F3884"/>
    <w:rPr>
      <w:rFonts w:ascii="Arial Narrow" w:hAnsi="Arial Narrow" w:hint="default"/>
      <w:szCs w:val="24"/>
      <w:u w:val="single"/>
      <w:lang w:val="en-US" w:eastAsia="en-US" w:bidi="ar-SA"/>
    </w:rPr>
  </w:style>
  <w:style w:type="character" w:customStyle="1" w:styleId="CardTagCharCharChar">
    <w:name w:val="Card Tag Char Char Char"/>
    <w:rsid w:val="005F3884"/>
    <w:rPr>
      <w:b/>
      <w:bCs w:val="0"/>
      <w:sz w:val="24"/>
      <w:szCs w:val="24"/>
      <w:lang w:val="en-US" w:eastAsia="en-US" w:bidi="ar-SA"/>
    </w:rPr>
  </w:style>
  <w:style w:type="character" w:customStyle="1" w:styleId="mainbody">
    <w:name w:val="mainbody"/>
    <w:rsid w:val="005F3884"/>
  </w:style>
  <w:style w:type="character" w:customStyle="1" w:styleId="UnderlineStyleChar20">
    <w:name w:val="Underline Style Char2"/>
    <w:rsid w:val="005F3884"/>
    <w:rPr>
      <w:rFonts w:ascii="Garamond" w:hAnsi="Garamond" w:hint="default"/>
      <w:sz w:val="22"/>
      <w:szCs w:val="24"/>
      <w:u w:val="single"/>
      <w:lang w:val="en-US" w:eastAsia="en-US" w:bidi="ar-SA"/>
    </w:rPr>
  </w:style>
  <w:style w:type="character" w:customStyle="1" w:styleId="Style1Char2">
    <w:name w:val="Style1 Char2"/>
    <w:rsid w:val="005F3884"/>
    <w:rPr>
      <w:szCs w:val="24"/>
    </w:rPr>
  </w:style>
  <w:style w:type="character" w:customStyle="1" w:styleId="t13">
    <w:name w:val="t13"/>
    <w:rsid w:val="005F3884"/>
  </w:style>
  <w:style w:type="character" w:customStyle="1" w:styleId="lead">
    <w:name w:val="lead"/>
    <w:rsid w:val="005F3884"/>
  </w:style>
  <w:style w:type="paragraph" w:customStyle="1" w:styleId="CardDownx1">
    <w:name w:val="CardDown x1"/>
    <w:basedOn w:val="Normal"/>
    <w:link w:val="CardDownx1Char"/>
    <w:rsid w:val="005F3884"/>
  </w:style>
  <w:style w:type="character" w:customStyle="1" w:styleId="CardDownx1Char">
    <w:name w:val="CardDown x1 Char"/>
    <w:link w:val="CardDownx1"/>
    <w:locked/>
    <w:rsid w:val="005F3884"/>
    <w:rPr>
      <w:rFonts w:ascii="Times New Roman" w:hAnsi="Times New Roman" w:cs="Times New Roman"/>
    </w:rPr>
  </w:style>
  <w:style w:type="character" w:customStyle="1" w:styleId="CharChar17">
    <w:name w:val="Char Char17"/>
    <w:locked/>
    <w:rsid w:val="005F3884"/>
    <w:rPr>
      <w:rFonts w:ascii="Arial" w:hAnsi="Arial" w:cs="Arial" w:hint="default"/>
      <w:b/>
      <w:bCs/>
      <w:sz w:val="26"/>
      <w:szCs w:val="26"/>
    </w:rPr>
  </w:style>
  <w:style w:type="character" w:customStyle="1" w:styleId="address">
    <w:name w:val="address"/>
    <w:rsid w:val="005F3884"/>
  </w:style>
  <w:style w:type="character" w:customStyle="1" w:styleId="ilspan">
    <w:name w:val="il_span"/>
    <w:rsid w:val="005F3884"/>
  </w:style>
  <w:style w:type="character" w:customStyle="1" w:styleId="articletitle1">
    <w:name w:val="articletitle1"/>
    <w:rsid w:val="005F3884"/>
    <w:rPr>
      <w:rFonts w:ascii="Times New Roman" w:hAnsi="Times New Roman" w:cs="Times New Roman" w:hint="default"/>
      <w:b/>
      <w:bCs/>
      <w:sz w:val="36"/>
      <w:szCs w:val="36"/>
    </w:rPr>
  </w:style>
  <w:style w:type="character" w:customStyle="1" w:styleId="leftidx1">
    <w:name w:val="leftidx1"/>
    <w:rsid w:val="005F3884"/>
    <w:rPr>
      <w:rFonts w:ascii="Verdana" w:hAnsi="Verdana" w:hint="default"/>
      <w:sz w:val="22"/>
      <w:szCs w:val="22"/>
    </w:rPr>
  </w:style>
  <w:style w:type="character" w:customStyle="1" w:styleId="blue1">
    <w:name w:val="blue1"/>
    <w:rsid w:val="005F3884"/>
    <w:rPr>
      <w:color w:val="0000FF"/>
    </w:rPr>
  </w:style>
  <w:style w:type="character" w:customStyle="1" w:styleId="author-link1">
    <w:name w:val="author-link1"/>
    <w:rsid w:val="005F3884"/>
    <w:rPr>
      <w:b w:val="0"/>
      <w:bCs w:val="0"/>
    </w:rPr>
  </w:style>
  <w:style w:type="character" w:customStyle="1" w:styleId="black1">
    <w:name w:val="black1"/>
    <w:rsid w:val="005F3884"/>
    <w:rPr>
      <w:color w:val="000000"/>
    </w:rPr>
  </w:style>
  <w:style w:type="character" w:customStyle="1" w:styleId="StyleunderlinedCharBold">
    <w:name w:val="Style underlined Char + Bold"/>
    <w:rsid w:val="005F3884"/>
    <w:rPr>
      <w:rFonts w:ascii="Times New Roman" w:hAnsi="Times New Roman" w:cs="Times New Roman" w:hint="default"/>
      <w:b/>
      <w:bCs/>
      <w:sz w:val="21"/>
      <w:szCs w:val="24"/>
      <w:u w:val="single"/>
    </w:rPr>
  </w:style>
  <w:style w:type="character" w:customStyle="1" w:styleId="ThickUnderlineCharChar">
    <w:name w:val="Thick Underline Char Char"/>
    <w:rsid w:val="005F3884"/>
    <w:rPr>
      <w:rFonts w:ascii="Calibri" w:eastAsia="Calibri" w:hAnsi="Calibri" w:hint="default"/>
    </w:rPr>
  </w:style>
  <w:style w:type="character" w:customStyle="1" w:styleId="CardUnderline">
    <w:name w:val="Card Underline"/>
    <w:rsid w:val="005F3884"/>
    <w:rPr>
      <w:rFonts w:ascii="Times New Roman" w:hAnsi="Times New Roman" w:cs="Times New Roman" w:hint="default"/>
      <w:sz w:val="20"/>
      <w:u w:val="single"/>
    </w:rPr>
  </w:style>
  <w:style w:type="character" w:customStyle="1" w:styleId="lingoregion">
    <w:name w:val="lingo_region"/>
    <w:rsid w:val="005F3884"/>
  </w:style>
  <w:style w:type="character" w:customStyle="1" w:styleId="cite0">
    <w:name w:val="%cite"/>
    <w:rsid w:val="005F3884"/>
    <w:rPr>
      <w:rFonts w:ascii="Times New Roman" w:hAnsi="Times New Roman" w:cs="Times New Roman" w:hint="default"/>
      <w:b/>
      <w:bCs w:val="0"/>
      <w:sz w:val="24"/>
    </w:rPr>
  </w:style>
  <w:style w:type="character" w:customStyle="1" w:styleId="Emphasis21">
    <w:name w:val="%Emphasis2"/>
    <w:rsid w:val="005F3884"/>
    <w:rPr>
      <w:rFonts w:ascii="Cooper Black" w:hAnsi="Cooper Black" w:hint="default"/>
      <w:iCs/>
      <w:u w:val="single"/>
    </w:rPr>
  </w:style>
  <w:style w:type="character" w:customStyle="1" w:styleId="AAAcite">
    <w:name w:val="AAAcite"/>
    <w:rsid w:val="005F3884"/>
    <w:rPr>
      <w:rFonts w:ascii="Times New Roman" w:hAnsi="Times New Roman" w:cs="Times New Roman" w:hint="default"/>
      <w:b/>
      <w:bCs w:val="0"/>
      <w:sz w:val="24"/>
    </w:rPr>
  </w:style>
  <w:style w:type="character" w:customStyle="1" w:styleId="tmplheaderlink">
    <w:name w:val="tmplheaderlink"/>
    <w:rsid w:val="005F3884"/>
    <w:rPr>
      <w:rFonts w:ascii="Times New Roman" w:hAnsi="Times New Roman" w:cs="Times New Roman" w:hint="default"/>
    </w:rPr>
  </w:style>
  <w:style w:type="character" w:customStyle="1" w:styleId="role">
    <w:name w:val="role"/>
    <w:rsid w:val="005F3884"/>
  </w:style>
  <w:style w:type="character" w:customStyle="1" w:styleId="pagination">
    <w:name w:val="pagination"/>
    <w:rsid w:val="005F3884"/>
  </w:style>
  <w:style w:type="character" w:customStyle="1" w:styleId="doi">
    <w:name w:val="doi"/>
    <w:rsid w:val="005F3884"/>
  </w:style>
  <w:style w:type="character" w:customStyle="1" w:styleId="bodycontents">
    <w:name w:val="bodycontents"/>
    <w:rsid w:val="005F3884"/>
  </w:style>
  <w:style w:type="character" w:customStyle="1" w:styleId="comma">
    <w:name w:val="comma"/>
    <w:rsid w:val="005F3884"/>
  </w:style>
  <w:style w:type="character" w:customStyle="1" w:styleId="pad5right">
    <w:name w:val="pad5right"/>
    <w:rsid w:val="005F3884"/>
  </w:style>
  <w:style w:type="character" w:customStyle="1" w:styleId="divider">
    <w:name w:val="divider"/>
    <w:rsid w:val="005F3884"/>
  </w:style>
  <w:style w:type="character" w:customStyle="1" w:styleId="blogdate">
    <w:name w:val="blogdate"/>
    <w:rsid w:val="005F3884"/>
  </w:style>
  <w:style w:type="character" w:customStyle="1" w:styleId="dot">
    <w:name w:val="dot"/>
    <w:rsid w:val="005F3884"/>
  </w:style>
  <w:style w:type="character" w:customStyle="1" w:styleId="hn-date">
    <w:name w:val="hn-date"/>
    <w:rsid w:val="005F3884"/>
  </w:style>
  <w:style w:type="character" w:customStyle="1" w:styleId="location">
    <w:name w:val="location"/>
    <w:rsid w:val="005F3884"/>
  </w:style>
  <w:style w:type="character" w:customStyle="1" w:styleId="dropcap-letter">
    <w:name w:val="dropcap-letter"/>
    <w:rsid w:val="005F3884"/>
  </w:style>
  <w:style w:type="character" w:customStyle="1" w:styleId="offscreen">
    <w:name w:val="offscreen"/>
    <w:rsid w:val="005F3884"/>
  </w:style>
  <w:style w:type="character" w:customStyle="1" w:styleId="linked-in">
    <w:name w:val="linked-in"/>
    <w:rsid w:val="005F3884"/>
  </w:style>
  <w:style w:type="character" w:customStyle="1" w:styleId="in-widget">
    <w:name w:val="in-widget"/>
    <w:rsid w:val="005F3884"/>
  </w:style>
  <w:style w:type="character" w:customStyle="1" w:styleId="in-right">
    <w:name w:val="in-right"/>
    <w:rsid w:val="005F3884"/>
  </w:style>
  <w:style w:type="character" w:customStyle="1" w:styleId="tickerwrap">
    <w:name w:val="ticker_wrap"/>
    <w:rsid w:val="005F3884"/>
  </w:style>
  <w:style w:type="character" w:customStyle="1" w:styleId="divs">
    <w:name w:val="divs"/>
    <w:rsid w:val="005F3884"/>
  </w:style>
  <w:style w:type="character" w:customStyle="1" w:styleId="in-top">
    <w:name w:val="in-top"/>
    <w:rsid w:val="005F3884"/>
  </w:style>
  <w:style w:type="numbering" w:customStyle="1" w:styleId="1ai1">
    <w:name w:val="1 / a / i1"/>
    <w:rsid w:val="005F3884"/>
    <w:pPr>
      <w:numPr>
        <w:numId w:val="15"/>
      </w:numPr>
    </w:pPr>
  </w:style>
  <w:style w:type="numbering" w:styleId="1ai">
    <w:name w:val="Outline List 1"/>
    <w:basedOn w:val="NoList"/>
    <w:unhideWhenUsed/>
    <w:rsid w:val="005F3884"/>
    <w:pPr>
      <w:numPr>
        <w:numId w:val="16"/>
      </w:numPr>
    </w:pPr>
  </w:style>
  <w:style w:type="character" w:customStyle="1" w:styleId="FontStyle310">
    <w:name w:val="Font Style310"/>
    <w:uiPriority w:val="99"/>
    <w:rsid w:val="005F3884"/>
    <w:rPr>
      <w:rFonts w:ascii="Times New Roman" w:hAnsi="Times New Roman" w:cs="Times New Roman"/>
      <w:b/>
      <w:bCs/>
      <w:i/>
      <w:iCs/>
      <w:spacing w:val="-10"/>
      <w:sz w:val="18"/>
      <w:szCs w:val="18"/>
    </w:rPr>
  </w:style>
  <w:style w:type="character" w:customStyle="1" w:styleId="FontStyle370">
    <w:name w:val="Font Style370"/>
    <w:uiPriority w:val="99"/>
    <w:rsid w:val="005F3884"/>
    <w:rPr>
      <w:rFonts w:ascii="Cambria" w:hAnsi="Cambria" w:cs="Cambria"/>
      <w:b/>
      <w:bCs/>
      <w:spacing w:val="-10"/>
      <w:sz w:val="18"/>
      <w:szCs w:val="18"/>
    </w:rPr>
  </w:style>
  <w:style w:type="character" w:customStyle="1" w:styleId="FontStyle302">
    <w:name w:val="Font Style302"/>
    <w:uiPriority w:val="99"/>
    <w:rsid w:val="005F3884"/>
    <w:rPr>
      <w:rFonts w:ascii="Times New Roman" w:hAnsi="Times New Roman" w:cs="Times New Roman"/>
      <w:b/>
      <w:bCs/>
      <w:sz w:val="22"/>
      <w:szCs w:val="22"/>
    </w:rPr>
  </w:style>
  <w:style w:type="character" w:customStyle="1" w:styleId="FontStyle347">
    <w:name w:val="Font Style347"/>
    <w:uiPriority w:val="99"/>
    <w:rsid w:val="005F3884"/>
    <w:rPr>
      <w:rFonts w:ascii="Times New Roman" w:hAnsi="Times New Roman" w:cs="Times New Roman"/>
      <w:b/>
      <w:bCs/>
      <w:spacing w:val="-10"/>
      <w:sz w:val="20"/>
      <w:szCs w:val="20"/>
    </w:rPr>
  </w:style>
  <w:style w:type="paragraph" w:customStyle="1" w:styleId="Style27">
    <w:name w:val="Style27"/>
    <w:basedOn w:val="Normal"/>
    <w:uiPriority w:val="99"/>
    <w:rsid w:val="005F3884"/>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5F3884"/>
    <w:rPr>
      <w:rFonts w:ascii="Times New Roman" w:hAnsi="Times New Roman" w:cs="Times New Roman"/>
      <w:spacing w:val="-10"/>
      <w:sz w:val="18"/>
      <w:szCs w:val="18"/>
    </w:rPr>
  </w:style>
  <w:style w:type="character" w:customStyle="1" w:styleId="FontStyle312">
    <w:name w:val="Font Style312"/>
    <w:uiPriority w:val="99"/>
    <w:rsid w:val="005F3884"/>
    <w:rPr>
      <w:rFonts w:ascii="Times New Roman" w:hAnsi="Times New Roman" w:cs="Times New Roman"/>
      <w:b/>
      <w:bCs/>
      <w:spacing w:val="-10"/>
      <w:sz w:val="16"/>
      <w:szCs w:val="16"/>
    </w:rPr>
  </w:style>
  <w:style w:type="character" w:customStyle="1" w:styleId="FontStyle346">
    <w:name w:val="Font Style346"/>
    <w:uiPriority w:val="99"/>
    <w:rsid w:val="005F3884"/>
    <w:rPr>
      <w:rFonts w:ascii="Times New Roman" w:hAnsi="Times New Roman" w:cs="Times New Roman"/>
      <w:b/>
      <w:bCs/>
      <w:spacing w:val="-10"/>
      <w:sz w:val="18"/>
      <w:szCs w:val="18"/>
    </w:rPr>
  </w:style>
  <w:style w:type="character" w:customStyle="1" w:styleId="FontStyle330">
    <w:name w:val="Font Style330"/>
    <w:uiPriority w:val="99"/>
    <w:rsid w:val="005F3884"/>
    <w:rPr>
      <w:rFonts w:ascii="Times New Roman" w:hAnsi="Times New Roman" w:cs="Times New Roman"/>
      <w:b/>
      <w:bCs/>
      <w:sz w:val="16"/>
      <w:szCs w:val="16"/>
    </w:rPr>
  </w:style>
  <w:style w:type="character" w:customStyle="1" w:styleId="FontStyle372">
    <w:name w:val="Font Style372"/>
    <w:uiPriority w:val="99"/>
    <w:rsid w:val="005F3884"/>
    <w:rPr>
      <w:rFonts w:ascii="Times New Roman" w:hAnsi="Times New Roman" w:cs="Times New Roman"/>
      <w:b/>
      <w:bCs/>
      <w:sz w:val="16"/>
      <w:szCs w:val="16"/>
    </w:rPr>
  </w:style>
  <w:style w:type="paragraph" w:customStyle="1" w:styleId="Style59">
    <w:name w:val="Style59"/>
    <w:basedOn w:val="Normal"/>
    <w:uiPriority w:val="99"/>
    <w:rsid w:val="005F3884"/>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5F3884"/>
    <w:rPr>
      <w:rFonts w:ascii="Times New Roman" w:hAnsi="Times New Roman" w:cs="Times New Roman"/>
      <w:b/>
      <w:bCs/>
      <w:i/>
      <w:iCs/>
      <w:sz w:val="16"/>
      <w:szCs w:val="16"/>
    </w:rPr>
  </w:style>
  <w:style w:type="paragraph" w:customStyle="1" w:styleId="Style200">
    <w:name w:val="Style20"/>
    <w:basedOn w:val="Normal"/>
    <w:uiPriority w:val="99"/>
    <w:rsid w:val="005F3884"/>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5F3884"/>
    <w:rPr>
      <w:rFonts w:ascii="Times New Roman" w:hAnsi="Times New Roman" w:cs="Times New Roman"/>
      <w:smallCaps/>
      <w:sz w:val="14"/>
      <w:szCs w:val="14"/>
    </w:rPr>
  </w:style>
  <w:style w:type="paragraph" w:customStyle="1" w:styleId="Style89">
    <w:name w:val="Style89"/>
    <w:basedOn w:val="Normal"/>
    <w:uiPriority w:val="99"/>
    <w:rsid w:val="005F3884"/>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5F3884"/>
    <w:rPr>
      <w:rFonts w:ascii="Times New Roman" w:hAnsi="Times New Roman" w:cs="Times New Roman"/>
      <w:b/>
      <w:bCs/>
      <w:spacing w:val="-10"/>
      <w:sz w:val="22"/>
      <w:szCs w:val="22"/>
    </w:rPr>
  </w:style>
  <w:style w:type="character" w:customStyle="1" w:styleId="FontStyle320">
    <w:name w:val="Font Style320"/>
    <w:uiPriority w:val="99"/>
    <w:rsid w:val="005F3884"/>
    <w:rPr>
      <w:rFonts w:ascii="Times New Roman" w:hAnsi="Times New Roman" w:cs="Times New Roman"/>
      <w:b/>
      <w:bCs/>
      <w:spacing w:val="-10"/>
      <w:sz w:val="22"/>
      <w:szCs w:val="22"/>
    </w:rPr>
  </w:style>
  <w:style w:type="character" w:customStyle="1" w:styleId="FontStyle352">
    <w:name w:val="Font Style352"/>
    <w:uiPriority w:val="99"/>
    <w:rsid w:val="005F3884"/>
    <w:rPr>
      <w:rFonts w:ascii="Times New Roman" w:hAnsi="Times New Roman" w:cs="Times New Roman"/>
      <w:b/>
      <w:bCs/>
      <w:sz w:val="16"/>
      <w:szCs w:val="16"/>
    </w:rPr>
  </w:style>
  <w:style w:type="character" w:customStyle="1" w:styleId="FontStyle356">
    <w:name w:val="Font Style356"/>
    <w:uiPriority w:val="99"/>
    <w:rsid w:val="005F3884"/>
    <w:rPr>
      <w:rFonts w:ascii="Times New Roman" w:hAnsi="Times New Roman" w:cs="Times New Roman"/>
      <w:b/>
      <w:bCs/>
      <w:spacing w:val="-10"/>
      <w:sz w:val="22"/>
      <w:szCs w:val="22"/>
    </w:rPr>
  </w:style>
  <w:style w:type="character" w:customStyle="1" w:styleId="FontStyle298">
    <w:name w:val="Font Style298"/>
    <w:uiPriority w:val="99"/>
    <w:rsid w:val="005F3884"/>
    <w:rPr>
      <w:rFonts w:ascii="Times New Roman" w:hAnsi="Times New Roman" w:cs="Times New Roman"/>
      <w:sz w:val="18"/>
      <w:szCs w:val="18"/>
    </w:rPr>
  </w:style>
  <w:style w:type="character" w:customStyle="1" w:styleId="FontStyle311">
    <w:name w:val="Font Style311"/>
    <w:uiPriority w:val="99"/>
    <w:rsid w:val="005F3884"/>
    <w:rPr>
      <w:rFonts w:ascii="Times New Roman" w:hAnsi="Times New Roman" w:cs="Times New Roman"/>
      <w:b/>
      <w:bCs/>
      <w:spacing w:val="-10"/>
      <w:sz w:val="18"/>
      <w:szCs w:val="18"/>
    </w:rPr>
  </w:style>
  <w:style w:type="character" w:customStyle="1" w:styleId="FontStyle332">
    <w:name w:val="Font Style332"/>
    <w:uiPriority w:val="99"/>
    <w:rsid w:val="005F3884"/>
    <w:rPr>
      <w:rFonts w:ascii="Times New Roman" w:hAnsi="Times New Roman" w:cs="Times New Roman"/>
      <w:b/>
      <w:bCs/>
      <w:i/>
      <w:iCs/>
      <w:spacing w:val="-10"/>
      <w:sz w:val="20"/>
      <w:szCs w:val="20"/>
    </w:rPr>
  </w:style>
  <w:style w:type="character" w:customStyle="1" w:styleId="FontStyle371">
    <w:name w:val="Font Style371"/>
    <w:uiPriority w:val="99"/>
    <w:rsid w:val="005F3884"/>
    <w:rPr>
      <w:rFonts w:ascii="Times New Roman" w:hAnsi="Times New Roman" w:cs="Times New Roman"/>
      <w:sz w:val="16"/>
      <w:szCs w:val="16"/>
    </w:rPr>
  </w:style>
  <w:style w:type="character" w:customStyle="1" w:styleId="FontStyle350">
    <w:name w:val="Font Style350"/>
    <w:uiPriority w:val="99"/>
    <w:rsid w:val="005F3884"/>
    <w:rPr>
      <w:rFonts w:ascii="Times New Roman" w:hAnsi="Times New Roman" w:cs="Times New Roman"/>
      <w:b/>
      <w:bCs/>
      <w:i/>
      <w:iCs/>
      <w:sz w:val="20"/>
      <w:szCs w:val="20"/>
    </w:rPr>
  </w:style>
  <w:style w:type="paragraph" w:customStyle="1" w:styleId="Style8">
    <w:name w:val="Style8"/>
    <w:basedOn w:val="Normal"/>
    <w:uiPriority w:val="99"/>
    <w:rsid w:val="005F3884"/>
    <w:pPr>
      <w:widowControl w:val="0"/>
      <w:autoSpaceDE w:val="0"/>
      <w:autoSpaceDN w:val="0"/>
      <w:adjustRightInd w:val="0"/>
    </w:pPr>
    <w:rPr>
      <w:rFonts w:eastAsia="Times New Roman"/>
      <w:sz w:val="24"/>
    </w:rPr>
  </w:style>
  <w:style w:type="paragraph" w:customStyle="1" w:styleId="Style53">
    <w:name w:val="Style5"/>
    <w:basedOn w:val="Normal"/>
    <w:link w:val="Style5Char"/>
    <w:qFormat/>
    <w:rsid w:val="005F3884"/>
    <w:pPr>
      <w:widowControl w:val="0"/>
      <w:autoSpaceDE w:val="0"/>
      <w:autoSpaceDN w:val="0"/>
      <w:adjustRightInd w:val="0"/>
      <w:spacing w:line="230" w:lineRule="exact"/>
      <w:jc w:val="both"/>
    </w:pPr>
    <w:rPr>
      <w:rFonts w:eastAsia="Times New Roman"/>
      <w:sz w:val="24"/>
    </w:rPr>
  </w:style>
  <w:style w:type="character" w:customStyle="1" w:styleId="FontStyle351">
    <w:name w:val="Font Style351"/>
    <w:uiPriority w:val="99"/>
    <w:rsid w:val="005F3884"/>
    <w:rPr>
      <w:rFonts w:ascii="Times New Roman" w:hAnsi="Times New Roman" w:cs="Times New Roman"/>
      <w:b/>
      <w:bCs/>
      <w:sz w:val="22"/>
      <w:szCs w:val="22"/>
    </w:rPr>
  </w:style>
  <w:style w:type="paragraph" w:customStyle="1" w:styleId="Style100">
    <w:name w:val="Style10"/>
    <w:basedOn w:val="Normal"/>
    <w:link w:val="Style10Char"/>
    <w:qFormat/>
    <w:rsid w:val="005F3884"/>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5F3884"/>
    <w:pPr>
      <w:widowControl w:val="0"/>
      <w:autoSpaceDE w:val="0"/>
      <w:autoSpaceDN w:val="0"/>
      <w:adjustRightInd w:val="0"/>
      <w:jc w:val="both"/>
    </w:pPr>
    <w:rPr>
      <w:rFonts w:eastAsia="Times New Roman"/>
      <w:sz w:val="24"/>
    </w:rPr>
  </w:style>
  <w:style w:type="character" w:customStyle="1" w:styleId="FontStyle369">
    <w:name w:val="Font Style369"/>
    <w:uiPriority w:val="99"/>
    <w:rsid w:val="005F3884"/>
    <w:rPr>
      <w:rFonts w:ascii="Times New Roman" w:hAnsi="Times New Roman" w:cs="Times New Roman"/>
      <w:b/>
      <w:bCs/>
      <w:spacing w:val="-10"/>
      <w:sz w:val="20"/>
      <w:szCs w:val="20"/>
    </w:rPr>
  </w:style>
  <w:style w:type="character" w:customStyle="1" w:styleId="FontStyle357">
    <w:name w:val="Font Style357"/>
    <w:uiPriority w:val="99"/>
    <w:rsid w:val="005F3884"/>
    <w:rPr>
      <w:rFonts w:ascii="Times New Roman" w:hAnsi="Times New Roman" w:cs="Times New Roman"/>
      <w:b/>
      <w:bCs/>
      <w:spacing w:val="-10"/>
      <w:sz w:val="22"/>
      <w:szCs w:val="22"/>
    </w:rPr>
  </w:style>
  <w:style w:type="paragraph" w:customStyle="1" w:styleId="Style67">
    <w:name w:val="Style67"/>
    <w:basedOn w:val="Normal"/>
    <w:uiPriority w:val="99"/>
    <w:rsid w:val="005F3884"/>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5F3884"/>
    <w:rPr>
      <w:rFonts w:ascii="Times New Roman" w:hAnsi="Times New Roman" w:cs="Times New Roman"/>
      <w:sz w:val="20"/>
      <w:szCs w:val="20"/>
    </w:rPr>
  </w:style>
  <w:style w:type="character" w:customStyle="1" w:styleId="FontStyle374">
    <w:name w:val="Font Style374"/>
    <w:uiPriority w:val="99"/>
    <w:rsid w:val="005F3884"/>
    <w:rPr>
      <w:rFonts w:ascii="Times New Roman" w:hAnsi="Times New Roman" w:cs="Times New Roman"/>
      <w:b/>
      <w:bCs/>
      <w:spacing w:val="-10"/>
      <w:sz w:val="22"/>
      <w:szCs w:val="22"/>
    </w:rPr>
  </w:style>
  <w:style w:type="paragraph" w:customStyle="1" w:styleId="Style300">
    <w:name w:val="Style30"/>
    <w:basedOn w:val="Normal"/>
    <w:uiPriority w:val="99"/>
    <w:rsid w:val="005F3884"/>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5F3884"/>
    <w:rPr>
      <w:rFonts w:ascii="Times New Roman" w:hAnsi="Times New Roman" w:cs="Times New Roman"/>
      <w:smallCaps/>
      <w:sz w:val="16"/>
      <w:szCs w:val="16"/>
    </w:rPr>
  </w:style>
  <w:style w:type="paragraph" w:customStyle="1" w:styleId="Style93">
    <w:name w:val="Style93"/>
    <w:basedOn w:val="Normal"/>
    <w:uiPriority w:val="99"/>
    <w:rsid w:val="005F3884"/>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5F3884"/>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5F3884"/>
    <w:rPr>
      <w:sz w:val="10"/>
      <w:szCs w:val="24"/>
      <w:lang w:val="en-US" w:eastAsia="en-US" w:bidi="ar-SA"/>
    </w:rPr>
  </w:style>
  <w:style w:type="character" w:customStyle="1" w:styleId="SmalltextCharCharCharChar0">
    <w:name w:val="Small text Char Char Char Char"/>
    <w:rsid w:val="005F3884"/>
    <w:rPr>
      <w:sz w:val="16"/>
      <w:szCs w:val="24"/>
      <w:lang w:val="en-US" w:eastAsia="en-US" w:bidi="ar-SA"/>
    </w:rPr>
  </w:style>
  <w:style w:type="paragraph" w:customStyle="1" w:styleId="boldcitation">
    <w:name w:val="bold citation"/>
    <w:basedOn w:val="Normal"/>
    <w:rsid w:val="005F3884"/>
    <w:rPr>
      <w:rFonts w:ascii="Arial" w:eastAsia="Times New Roman" w:hAnsi="Arial"/>
      <w:b/>
      <w:sz w:val="28"/>
      <w:u w:val="thick"/>
    </w:rPr>
  </w:style>
  <w:style w:type="character" w:customStyle="1" w:styleId="CardsCharCharChar">
    <w:name w:val="Cards Char Char Char"/>
    <w:rsid w:val="005F3884"/>
    <w:rPr>
      <w:szCs w:val="24"/>
      <w:lang w:val="en-US" w:eastAsia="en-US" w:bidi="ar-SA"/>
    </w:rPr>
  </w:style>
  <w:style w:type="character" w:customStyle="1" w:styleId="CardsCharCharCharChar">
    <w:name w:val="Cards Char Char Char Char"/>
    <w:rsid w:val="005F3884"/>
    <w:rPr>
      <w:szCs w:val="24"/>
      <w:lang w:val="en-US" w:eastAsia="en-US" w:bidi="ar-SA"/>
    </w:rPr>
  </w:style>
  <w:style w:type="character" w:customStyle="1" w:styleId="BlockHeadingsCharChar">
    <w:name w:val="Block Headings Char Char"/>
    <w:rsid w:val="005F3884"/>
    <w:rPr>
      <w:b/>
      <w:sz w:val="36"/>
      <w:szCs w:val="24"/>
      <w:u w:val="single"/>
      <w:lang w:val="en-US" w:eastAsia="en-US" w:bidi="ar-SA"/>
    </w:rPr>
  </w:style>
  <w:style w:type="paragraph" w:customStyle="1" w:styleId="NoSpacingCharCharChar">
    <w:name w:val="No Spacing Char Char Char"/>
    <w:next w:val="Normal"/>
    <w:rsid w:val="005F3884"/>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5F3884"/>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kern w:val="32"/>
      <w:sz w:val="28"/>
    </w:rPr>
  </w:style>
  <w:style w:type="character" w:customStyle="1" w:styleId="RegularChar">
    <w:name w:val="Regular Char"/>
    <w:link w:val="Regular"/>
    <w:rsid w:val="005F3884"/>
    <w:rPr>
      <w:rFonts w:ascii="Garamond" w:eastAsia="Times New Roman" w:hAnsi="Garamond" w:cs="Arial"/>
      <w:bCs/>
      <w:kern w:val="20"/>
      <w:sz w:val="20"/>
      <w:szCs w:val="32"/>
    </w:rPr>
  </w:style>
  <w:style w:type="character" w:customStyle="1" w:styleId="StyleTimesNewRoman">
    <w:name w:val="Style Times New Roman"/>
    <w:rsid w:val="005F3884"/>
    <w:rPr>
      <w:rFonts w:ascii="Garamond" w:hAnsi="Garamond"/>
    </w:rPr>
  </w:style>
  <w:style w:type="paragraph" w:customStyle="1" w:styleId="INDENTEDPARAGRAPH">
    <w:name w:val="INDENTED PARAGRAPH"/>
    <w:rsid w:val="005F3884"/>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5F3884"/>
    <w:rPr>
      <w:rFonts w:cs="Arial"/>
      <w:bCs/>
      <w:caps/>
      <w:color w:val="FFFFFF"/>
      <w:sz w:val="2"/>
      <w:szCs w:val="2"/>
      <w:lang w:val="en-US" w:eastAsia="en-US" w:bidi="ar-SA"/>
    </w:rPr>
  </w:style>
  <w:style w:type="paragraph" w:customStyle="1" w:styleId="Numbering">
    <w:name w:val="Numbering"/>
    <w:basedOn w:val="Normal"/>
    <w:next w:val="Normal"/>
    <w:rsid w:val="005F3884"/>
    <w:pPr>
      <w:widowControl w:val="0"/>
      <w:numPr>
        <w:numId w:val="21"/>
      </w:numPr>
      <w:suppressAutoHyphens/>
      <w:spacing w:after="200"/>
    </w:pPr>
    <w:rPr>
      <w:rFonts w:eastAsia="Times New Roman"/>
      <w:b/>
      <w:sz w:val="24"/>
      <w:szCs w:val="18"/>
    </w:rPr>
  </w:style>
  <w:style w:type="paragraph" w:customStyle="1" w:styleId="Un-IndexedHeading">
    <w:name w:val="Un-Indexed Heading"/>
    <w:basedOn w:val="Heading1"/>
    <w:next w:val="Normal"/>
    <w:rsid w:val="005F3884"/>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kern w:val="32"/>
      <w:sz w:val="32"/>
      <w:u w:val="thick"/>
    </w:rPr>
  </w:style>
  <w:style w:type="paragraph" w:customStyle="1" w:styleId="PageHeader">
    <w:name w:val="Page Header"/>
    <w:basedOn w:val="Normal"/>
    <w:rsid w:val="005F3884"/>
    <w:pPr>
      <w:widowControl w:val="0"/>
      <w:numPr>
        <w:numId w:val="23"/>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5F3884"/>
    <w:pPr>
      <w:numPr>
        <w:numId w:val="19"/>
      </w:numPr>
    </w:pPr>
  </w:style>
  <w:style w:type="paragraph" w:customStyle="1" w:styleId="Lettering">
    <w:name w:val="Lettering"/>
    <w:basedOn w:val="Numbering"/>
    <w:next w:val="Normal"/>
    <w:rsid w:val="005F3884"/>
    <w:pPr>
      <w:numPr>
        <w:numId w:val="17"/>
      </w:numPr>
    </w:pPr>
    <w:rPr>
      <w:szCs w:val="22"/>
    </w:rPr>
  </w:style>
  <w:style w:type="paragraph" w:customStyle="1" w:styleId="FileName">
    <w:name w:val="File Name"/>
    <w:basedOn w:val="Normal"/>
    <w:next w:val="Normal"/>
    <w:rsid w:val="005F3884"/>
    <w:pPr>
      <w:widowControl w:val="0"/>
      <w:numPr>
        <w:numId w:val="18"/>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5F3884"/>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5F3884"/>
    <w:pPr>
      <w:numPr>
        <w:numId w:val="20"/>
      </w:numPr>
      <w:tabs>
        <w:tab w:val="num" w:pos="360"/>
      </w:tabs>
      <w:ind w:left="360"/>
    </w:pPr>
  </w:style>
  <w:style w:type="paragraph" w:customStyle="1" w:styleId="CardContinued1">
    <w:name w:val="Card Continued 1"/>
    <w:basedOn w:val="Normal"/>
    <w:next w:val="Normal"/>
    <w:rsid w:val="005F3884"/>
    <w:pPr>
      <w:widowControl w:val="0"/>
      <w:numPr>
        <w:numId w:val="22"/>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5F3884"/>
    <w:pPr>
      <w:numPr>
        <w:numId w:val="0"/>
      </w:numPr>
      <w:spacing w:before="0" w:after="120"/>
      <w:jc w:val="left"/>
    </w:pPr>
  </w:style>
  <w:style w:type="paragraph" w:customStyle="1" w:styleId="Clearformatting0">
    <w:name w:val="Clear formatting"/>
    <w:basedOn w:val="Normal"/>
    <w:rsid w:val="005F3884"/>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5F3884"/>
  </w:style>
  <w:style w:type="paragraph" w:customStyle="1" w:styleId="SmallCardText">
    <w:name w:val="Small Card Text"/>
    <w:rsid w:val="005F3884"/>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5F3884"/>
    <w:rPr>
      <w:sz w:val="16"/>
      <w:szCs w:val="16"/>
      <w:lang w:val="en-US" w:eastAsia="en-US" w:bidi="ar-SA"/>
    </w:rPr>
  </w:style>
  <w:style w:type="paragraph" w:customStyle="1" w:styleId="TAGFONT">
    <w:name w:val="TAG FONT"/>
    <w:basedOn w:val="Normal"/>
    <w:autoRedefine/>
    <w:rsid w:val="005F3884"/>
    <w:rPr>
      <w:rFonts w:eastAsia="Times New Roman"/>
      <w:sz w:val="24"/>
    </w:rPr>
  </w:style>
  <w:style w:type="character" w:customStyle="1" w:styleId="mainarttxt">
    <w:name w:val="mainarttxt"/>
    <w:basedOn w:val="DefaultParagraphFont"/>
    <w:rsid w:val="005F3884"/>
  </w:style>
  <w:style w:type="paragraph" w:customStyle="1" w:styleId="TagChar1CharCharCharChar">
    <w:name w:val="Tag Char1 Char Char Char Char"/>
    <w:basedOn w:val="Normal"/>
    <w:rsid w:val="005F3884"/>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5F3884"/>
    <w:rPr>
      <w:sz w:val="20"/>
    </w:rPr>
  </w:style>
  <w:style w:type="character" w:customStyle="1" w:styleId="highlightChar">
    <w:name w:val="highlight Char"/>
    <w:rsid w:val="005F3884"/>
    <w:rPr>
      <w:sz w:val="24"/>
      <w:szCs w:val="24"/>
      <w:u w:val="single"/>
      <w:lang w:val="en-US" w:eastAsia="en-US" w:bidi="ar-SA"/>
    </w:rPr>
  </w:style>
  <w:style w:type="paragraph" w:customStyle="1" w:styleId="formfldssel">
    <w:name w:val="formfldssel"/>
    <w:basedOn w:val="Normal"/>
    <w:rsid w:val="005F3884"/>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5F3884"/>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5F3884"/>
    <w:pPr>
      <w:spacing w:before="100" w:beforeAutospacing="1" w:after="100" w:afterAutospacing="1"/>
    </w:pPr>
    <w:rPr>
      <w:rFonts w:ascii="Arial" w:eastAsia="Arial Unicode MS" w:hAnsi="Arial" w:cs="Arial"/>
      <w:b/>
      <w:bCs/>
      <w:sz w:val="20"/>
      <w:szCs w:val="20"/>
    </w:rPr>
  </w:style>
  <w:style w:type="character" w:customStyle="1" w:styleId="StyleCardTextUnderline3Char">
    <w:name w:val="Style Card Text + Underline3 Char"/>
    <w:rsid w:val="005F3884"/>
    <w:rPr>
      <w:rFonts w:eastAsia="SimSun"/>
      <w:szCs w:val="24"/>
      <w:u w:val="thick"/>
      <w:lang w:val="en-US" w:eastAsia="zh-CN" w:bidi="ar-SA"/>
    </w:rPr>
  </w:style>
  <w:style w:type="character" w:customStyle="1" w:styleId="BoldandUnderlineChar1Char2CharChar">
    <w:name w:val="Bold and Underline Char1 Char2 Char Char"/>
    <w:rsid w:val="005F3884"/>
    <w:rPr>
      <w:b/>
      <w:noProof w:val="0"/>
      <w:szCs w:val="24"/>
      <w:u w:val="single"/>
      <w:lang w:val="en-US" w:eastAsia="en-US" w:bidi="ar-SA"/>
    </w:rPr>
  </w:style>
  <w:style w:type="character" w:customStyle="1" w:styleId="UnderlineChar1Char1">
    <w:name w:val="Underline Char1 Char1"/>
    <w:rsid w:val="005F3884"/>
    <w:rPr>
      <w:noProof w:val="0"/>
      <w:szCs w:val="24"/>
      <w:u w:val="single"/>
      <w:lang w:val="en-US" w:eastAsia="en-US" w:bidi="ar-SA"/>
    </w:rPr>
  </w:style>
  <w:style w:type="paragraph" w:customStyle="1" w:styleId="Underlinestyle1">
    <w:name w:val="Underlinestyle"/>
    <w:basedOn w:val="Normal"/>
    <w:rsid w:val="005F3884"/>
    <w:pPr>
      <w:tabs>
        <w:tab w:val="left" w:pos="720"/>
      </w:tabs>
      <w:ind w:left="720"/>
    </w:pPr>
    <w:rPr>
      <w:rFonts w:eastAsia="Times New Roman"/>
      <w:szCs w:val="20"/>
      <w:u w:val="single"/>
    </w:rPr>
  </w:style>
  <w:style w:type="character" w:customStyle="1" w:styleId="featurecontentgray1">
    <w:name w:val="featurecontentgray1"/>
    <w:rsid w:val="005F3884"/>
    <w:rPr>
      <w:rFonts w:ascii="Arial" w:hAnsi="Arial" w:cs="Arial" w:hint="default"/>
      <w:color w:val="666666"/>
    </w:rPr>
  </w:style>
  <w:style w:type="character" w:customStyle="1" w:styleId="CardCharCharChar0">
    <w:name w:val="Card Char Char Char"/>
    <w:rsid w:val="005F3884"/>
    <w:rPr>
      <w:rFonts w:ascii="Book Antiqua" w:hAnsi="Book Antiqua"/>
      <w:szCs w:val="24"/>
      <w:lang w:val="en-US" w:eastAsia="en-US" w:bidi="ar-SA"/>
    </w:rPr>
  </w:style>
  <w:style w:type="character" w:customStyle="1" w:styleId="big1">
    <w:name w:val="big1"/>
    <w:rsid w:val="005F3884"/>
    <w:rPr>
      <w:sz w:val="28"/>
      <w:szCs w:val="28"/>
    </w:rPr>
  </w:style>
  <w:style w:type="character" w:customStyle="1" w:styleId="prodgeneral">
    <w:name w:val="prodgeneral"/>
    <w:basedOn w:val="DefaultParagraphFont"/>
    <w:rsid w:val="005F3884"/>
  </w:style>
  <w:style w:type="character" w:customStyle="1" w:styleId="StyleUnderlineChar0">
    <w:name w:val="Style Underline + Char"/>
    <w:rsid w:val="005F3884"/>
    <w:rPr>
      <w:rFonts w:eastAsia="SimSun" w:cs="Arial"/>
      <w:b/>
      <w:bCs/>
      <w:iCs/>
      <w:caps/>
      <w:sz w:val="24"/>
      <w:szCs w:val="24"/>
      <w:u w:val="single"/>
      <w:lang w:val="en-US" w:eastAsia="en-US" w:bidi="ar-SA"/>
    </w:rPr>
  </w:style>
  <w:style w:type="character" w:customStyle="1" w:styleId="StyleciteChar">
    <w:name w:val="Style cite + Char"/>
    <w:basedOn w:val="citeChar1"/>
    <w:rsid w:val="005F3884"/>
    <w:rPr>
      <w:rFonts w:ascii="Times New Roman" w:hAnsi="Times New Roman" w:cs="Times New Roman"/>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5F3884"/>
    <w:rPr>
      <w:rFonts w:eastAsia="Times New Roman"/>
      <w:b/>
      <w:sz w:val="24"/>
    </w:rPr>
  </w:style>
  <w:style w:type="paragraph" w:customStyle="1" w:styleId="RepeatHeader">
    <w:name w:val="Repeat Header"/>
    <w:basedOn w:val="HeaderDebate"/>
    <w:rsid w:val="005F3884"/>
    <w:pPr>
      <w:outlineLvl w:val="1"/>
    </w:pPr>
    <w:rPr>
      <w:szCs w:val="48"/>
    </w:rPr>
  </w:style>
  <w:style w:type="character" w:customStyle="1" w:styleId="sectiontitle">
    <w:name w:val="sectiontitle"/>
    <w:basedOn w:val="DefaultParagraphFont"/>
    <w:rsid w:val="005F3884"/>
  </w:style>
  <w:style w:type="character" w:customStyle="1" w:styleId="sectionsubtitle">
    <w:name w:val="sectionsubtitle"/>
    <w:basedOn w:val="DefaultParagraphFont"/>
    <w:rsid w:val="005F3884"/>
  </w:style>
  <w:style w:type="character" w:customStyle="1" w:styleId="EvidenceTag">
    <w:name w:val="Evidence Tag"/>
    <w:rsid w:val="005F3884"/>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5F3884"/>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5F3884"/>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5F3884"/>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5F3884"/>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5F3884"/>
    <w:rPr>
      <w:rFonts w:eastAsia="Times New Roman"/>
      <w:sz w:val="16"/>
    </w:rPr>
  </w:style>
  <w:style w:type="paragraph" w:customStyle="1" w:styleId="citationunderline">
    <w:name w:val="citation/underline"/>
    <w:autoRedefine/>
    <w:rsid w:val="005F3884"/>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5F3884"/>
  </w:style>
  <w:style w:type="character" w:customStyle="1" w:styleId="inside-head1">
    <w:name w:val="inside-head1"/>
    <w:rsid w:val="005F3884"/>
    <w:rPr>
      <w:rFonts w:ascii="Arial" w:hAnsi="Arial" w:cs="Arial" w:hint="default"/>
      <w:b/>
      <w:bCs/>
      <w:color w:val="000000"/>
      <w:spacing w:val="-15"/>
      <w:sz w:val="45"/>
      <w:szCs w:val="45"/>
    </w:rPr>
  </w:style>
  <w:style w:type="character" w:customStyle="1" w:styleId="datestamp1">
    <w:name w:val="datestamp1"/>
    <w:rsid w:val="005F3884"/>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5F3884"/>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5F3884"/>
  </w:style>
  <w:style w:type="paragraph" w:customStyle="1" w:styleId="links1">
    <w:name w:val="links1"/>
    <w:basedOn w:val="Normal"/>
    <w:rsid w:val="005F3884"/>
    <w:pPr>
      <w:spacing w:before="100" w:beforeAutospacing="1" w:after="100" w:afterAutospacing="1"/>
    </w:pPr>
    <w:rPr>
      <w:rFonts w:eastAsia="Times New Roman"/>
      <w:color w:val="FFFFFF"/>
      <w:sz w:val="16"/>
      <w:szCs w:val="16"/>
    </w:rPr>
  </w:style>
  <w:style w:type="paragraph" w:customStyle="1" w:styleId="endtext">
    <w:name w:val="endtext"/>
    <w:basedOn w:val="Normal"/>
    <w:rsid w:val="005F3884"/>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5F3884"/>
    <w:rPr>
      <w:rFonts w:ascii="Verdana" w:hAnsi="Verdana" w:hint="default"/>
      <w:b/>
      <w:bCs/>
      <w:sz w:val="32"/>
      <w:szCs w:val="32"/>
    </w:rPr>
  </w:style>
  <w:style w:type="character" w:customStyle="1" w:styleId="storydeck31">
    <w:name w:val="storydeck31"/>
    <w:rsid w:val="005F3884"/>
    <w:rPr>
      <w:rFonts w:ascii="Verdana" w:hAnsi="Verdana" w:hint="default"/>
      <w:i w:val="0"/>
      <w:iCs w:val="0"/>
      <w:sz w:val="21"/>
      <w:szCs w:val="21"/>
    </w:rPr>
  </w:style>
  <w:style w:type="character" w:customStyle="1" w:styleId="subtitle10">
    <w:name w:val="subtitle1"/>
    <w:rsid w:val="005F3884"/>
    <w:rPr>
      <w:rFonts w:ascii="Verdana" w:hAnsi="Verdana" w:hint="default"/>
      <w:b w:val="0"/>
      <w:bCs w:val="0"/>
      <w:vanish w:val="0"/>
      <w:webHidden w:val="0"/>
      <w:color w:val="484848"/>
      <w:sz w:val="14"/>
      <w:szCs w:val="14"/>
      <w:specVanish w:val="0"/>
    </w:rPr>
  </w:style>
  <w:style w:type="paragraph" w:customStyle="1" w:styleId="g">
    <w:name w:val="g"/>
    <w:basedOn w:val="Normal"/>
    <w:rsid w:val="005F3884"/>
    <w:pPr>
      <w:spacing w:before="240" w:after="240"/>
    </w:pPr>
    <w:rPr>
      <w:rFonts w:eastAsia="Times New Roman"/>
      <w:sz w:val="24"/>
    </w:rPr>
  </w:style>
  <w:style w:type="character" w:customStyle="1" w:styleId="clsbiolink">
    <w:name w:val="clsbiolink"/>
    <w:basedOn w:val="DefaultParagraphFont"/>
    <w:rsid w:val="005F3884"/>
  </w:style>
  <w:style w:type="character" w:customStyle="1" w:styleId="clssmaller">
    <w:name w:val="clssmaller"/>
    <w:basedOn w:val="DefaultParagraphFont"/>
    <w:rsid w:val="005F3884"/>
  </w:style>
  <w:style w:type="character" w:customStyle="1" w:styleId="sm1">
    <w:name w:val="sm1"/>
    <w:rsid w:val="005F3884"/>
    <w:rPr>
      <w:rFonts w:ascii="Verdana" w:hAnsi="Verdana" w:hint="default"/>
      <w:i w:val="0"/>
      <w:iCs w:val="0"/>
      <w:smallCaps w:val="0"/>
      <w:color w:val="000000"/>
      <w:sz w:val="17"/>
      <w:szCs w:val="17"/>
    </w:rPr>
  </w:style>
  <w:style w:type="character" w:customStyle="1" w:styleId="noindentChar">
    <w:name w:val="noindent Char"/>
    <w:rsid w:val="005F3884"/>
    <w:rPr>
      <w:rFonts w:ascii="Arial" w:hAnsi="Arial" w:cs="Arial"/>
      <w:sz w:val="24"/>
      <w:szCs w:val="24"/>
      <w:lang w:val="en-US" w:eastAsia="en-US" w:bidi="ar-SA"/>
    </w:rPr>
  </w:style>
  <w:style w:type="character" w:customStyle="1" w:styleId="SmallChar1">
    <w:name w:val="Small Char1"/>
    <w:rsid w:val="005F3884"/>
    <w:rPr>
      <w:sz w:val="16"/>
      <w:szCs w:val="24"/>
      <w:lang w:val="en-US" w:eastAsia="en-US" w:bidi="ar-SA"/>
    </w:rPr>
  </w:style>
  <w:style w:type="character" w:customStyle="1" w:styleId="fullcite0">
    <w:name w:val="fullcite"/>
    <w:basedOn w:val="DefaultParagraphFont"/>
    <w:rsid w:val="005F3884"/>
  </w:style>
  <w:style w:type="character" w:customStyle="1" w:styleId="Style9ptThickunderline">
    <w:name w:val="Style 9 pt Thick underline"/>
    <w:rsid w:val="005F3884"/>
    <w:rPr>
      <w:sz w:val="24"/>
      <w:u w:val="thick"/>
    </w:rPr>
  </w:style>
  <w:style w:type="paragraph" w:customStyle="1" w:styleId="Repeatheader0">
    <w:name w:val="Repeat header"/>
    <w:basedOn w:val="Normal"/>
    <w:autoRedefine/>
    <w:rsid w:val="005F3884"/>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5F3884"/>
    <w:rPr>
      <w:rFonts w:ascii="Times New Roman" w:eastAsia="Times New Roman" w:hAnsi="Times New Roman" w:cs="Times New Roman"/>
      <w:sz w:val="16"/>
    </w:rPr>
  </w:style>
  <w:style w:type="character" w:customStyle="1" w:styleId="CardNotUnderlinedChar">
    <w:name w:val="Card Not Underlined Char"/>
    <w:rsid w:val="005F3884"/>
    <w:rPr>
      <w:sz w:val="16"/>
      <w:lang w:val="en-US" w:eastAsia="en-US" w:bidi="ar-SA"/>
    </w:rPr>
  </w:style>
  <w:style w:type="paragraph" w:customStyle="1" w:styleId="CardNotUnderlined3">
    <w:name w:val="Card Not Underlined 3"/>
    <w:basedOn w:val="CardNotUnderlined"/>
    <w:rsid w:val="005F3884"/>
    <w:rPr>
      <w:rFonts w:ascii="Times New Roman" w:eastAsia="Times New Roman" w:hAnsi="Times New Roman" w:cs="Times New Roman"/>
      <w:sz w:val="18"/>
    </w:rPr>
  </w:style>
  <w:style w:type="paragraph" w:customStyle="1" w:styleId="CardNotUnderlinedFinal">
    <w:name w:val="Card Not Underlined Final"/>
    <w:basedOn w:val="CardNotUnderlined3"/>
    <w:rsid w:val="005F3884"/>
    <w:rPr>
      <w:sz w:val="20"/>
    </w:rPr>
  </w:style>
  <w:style w:type="character" w:customStyle="1" w:styleId="tagChar30">
    <w:name w:val="tag Char3"/>
    <w:rsid w:val="005F3884"/>
    <w:rPr>
      <w:b/>
      <w:sz w:val="24"/>
      <w:szCs w:val="24"/>
      <w:lang w:val="en-US" w:eastAsia="en-US" w:bidi="ar-SA"/>
    </w:rPr>
  </w:style>
  <w:style w:type="character" w:customStyle="1" w:styleId="link-mailto">
    <w:name w:val="link-mailto"/>
    <w:basedOn w:val="DefaultParagraphFont"/>
    <w:rsid w:val="005F3884"/>
  </w:style>
  <w:style w:type="character" w:customStyle="1" w:styleId="StyleUnderlineUnderlineChar">
    <w:name w:val="Style Underline + Underline Char"/>
    <w:rsid w:val="005F3884"/>
    <w:rPr>
      <w:rFonts w:ascii="Trebuchet MS" w:hAnsi="Trebuchet MS"/>
      <w:szCs w:val="18"/>
      <w:u w:val="single"/>
      <w:lang w:val="en-US" w:eastAsia="en-US" w:bidi="ar-SA"/>
    </w:rPr>
  </w:style>
  <w:style w:type="paragraph" w:customStyle="1" w:styleId="formfld">
    <w:name w:val="formfld"/>
    <w:basedOn w:val="Normal"/>
    <w:rsid w:val="005F3884"/>
    <w:pPr>
      <w:spacing w:before="100" w:beforeAutospacing="1" w:after="100" w:afterAutospacing="1"/>
    </w:pPr>
    <w:rPr>
      <w:rFonts w:ascii="Arial" w:eastAsia="Arial Unicode MS" w:hAnsi="Arial" w:cs="Arial"/>
      <w:sz w:val="20"/>
      <w:szCs w:val="20"/>
    </w:rPr>
  </w:style>
  <w:style w:type="paragraph" w:customStyle="1" w:styleId="UnderlineCards">
    <w:name w:val="Underline Cards"/>
    <w:basedOn w:val="Cards"/>
    <w:link w:val="UnderlineCardsChar"/>
    <w:rsid w:val="005F3884"/>
    <w:pPr>
      <w:autoSpaceDE/>
      <w:autoSpaceDN/>
      <w:adjustRightInd/>
      <w:spacing w:after="0" w:line="240" w:lineRule="auto"/>
      <w:ind w:left="288" w:right="0"/>
      <w:jc w:val="left"/>
    </w:pPr>
    <w:rPr>
      <w:szCs w:val="24"/>
      <w:u w:val="thick"/>
    </w:rPr>
  </w:style>
  <w:style w:type="character" w:customStyle="1" w:styleId="UnderlineCardsChar">
    <w:name w:val="Underline Cards Char"/>
    <w:link w:val="UnderlineCards"/>
    <w:rsid w:val="005F3884"/>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5F3884"/>
    <w:pPr>
      <w:autoSpaceDE/>
      <w:autoSpaceDN/>
      <w:adjustRightInd/>
      <w:spacing w:after="0" w:line="240" w:lineRule="auto"/>
      <w:ind w:left="288" w:right="0"/>
      <w:jc w:val="left"/>
    </w:pPr>
    <w:rPr>
      <w:sz w:val="14"/>
      <w:szCs w:val="24"/>
    </w:rPr>
  </w:style>
  <w:style w:type="character" w:customStyle="1" w:styleId="SmallCardsChar">
    <w:name w:val="Small Cards Char"/>
    <w:link w:val="SmallCards"/>
    <w:rsid w:val="005F3884"/>
    <w:rPr>
      <w:rFonts w:ascii="Times New Roman" w:eastAsia="Times New Roman" w:hAnsi="Times New Roman" w:cs="Times New Roman"/>
      <w:sz w:val="14"/>
      <w:szCs w:val="24"/>
    </w:rPr>
  </w:style>
  <w:style w:type="paragraph" w:customStyle="1" w:styleId="ReadingCites">
    <w:name w:val="Reading Cites"/>
    <w:basedOn w:val="Normal"/>
    <w:link w:val="ReadingCitesChar"/>
    <w:rsid w:val="005F3884"/>
    <w:rPr>
      <w:rFonts w:eastAsia="Times New Roman"/>
      <w:b/>
      <w:sz w:val="20"/>
      <w:szCs w:val="20"/>
    </w:rPr>
  </w:style>
  <w:style w:type="character" w:customStyle="1" w:styleId="ReadingCitesChar">
    <w:name w:val="Reading Cites Char"/>
    <w:link w:val="ReadingCites"/>
    <w:rsid w:val="005F3884"/>
    <w:rPr>
      <w:rFonts w:ascii="Times New Roman" w:eastAsia="Times New Roman" w:hAnsi="Times New Roman" w:cs="Times New Roman"/>
      <w:b/>
      <w:sz w:val="20"/>
      <w:szCs w:val="20"/>
    </w:rPr>
  </w:style>
  <w:style w:type="paragraph" w:customStyle="1" w:styleId="ContentsHeading">
    <w:name w:val="Contents Heading"/>
    <w:basedOn w:val="Heading1"/>
    <w:next w:val="Normal"/>
    <w:rsid w:val="005F3884"/>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sz w:val="24"/>
      <w:lang w:eastAsia="ar-SA"/>
    </w:rPr>
  </w:style>
  <w:style w:type="paragraph" w:customStyle="1" w:styleId="links">
    <w:name w:val="links"/>
    <w:basedOn w:val="Normal"/>
    <w:rsid w:val="005F3884"/>
    <w:pPr>
      <w:spacing w:before="100" w:beforeAutospacing="1" w:after="100" w:afterAutospacing="1"/>
    </w:pPr>
    <w:rPr>
      <w:rFonts w:eastAsia="Times New Roman"/>
      <w:sz w:val="20"/>
    </w:rPr>
  </w:style>
  <w:style w:type="character" w:customStyle="1" w:styleId="CharacterStyle8">
    <w:name w:val="Character Style 8"/>
    <w:rsid w:val="005F3884"/>
    <w:rPr>
      <w:sz w:val="22"/>
      <w:szCs w:val="22"/>
    </w:rPr>
  </w:style>
  <w:style w:type="paragraph" w:customStyle="1" w:styleId="Style110">
    <w:name w:val="Style 11"/>
    <w:rsid w:val="005F3884"/>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5F3884"/>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5F3884"/>
    <w:rPr>
      <w:rFonts w:ascii="Arial Narrow" w:hAnsi="Arial Narrow"/>
      <w:color w:val="000000"/>
      <w:sz w:val="22"/>
      <w:szCs w:val="22"/>
      <w:u w:val="single"/>
      <w:lang w:val="en-US" w:eastAsia="en-US" w:bidi="ar-SA"/>
    </w:rPr>
  </w:style>
  <w:style w:type="character" w:customStyle="1" w:styleId="CardText1Char1">
    <w:name w:val="Card Text 1 Char1"/>
    <w:rsid w:val="005F3884"/>
    <w:rPr>
      <w:rFonts w:ascii="Arial Narrow" w:hAnsi="Arial Narrow"/>
      <w:color w:val="000000"/>
      <w:sz w:val="22"/>
      <w:szCs w:val="22"/>
      <w:u w:val="single"/>
      <w:lang w:val="en-US" w:eastAsia="en-US" w:bidi="ar-SA"/>
    </w:rPr>
  </w:style>
  <w:style w:type="paragraph" w:customStyle="1" w:styleId="Style70">
    <w:name w:val="Style 7"/>
    <w:rsid w:val="005F3884"/>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5F3884"/>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5F3884"/>
  </w:style>
  <w:style w:type="character" w:customStyle="1" w:styleId="arttitle1">
    <w:name w:val="arttitle1"/>
    <w:rsid w:val="005F3884"/>
    <w:rPr>
      <w:b/>
      <w:bCs/>
      <w:color w:val="695B54"/>
    </w:rPr>
  </w:style>
  <w:style w:type="paragraph" w:customStyle="1" w:styleId="Heading11">
    <w:name w:val="Heading 11"/>
    <w:basedOn w:val="Normal"/>
    <w:next w:val="Normal"/>
    <w:rsid w:val="005F3884"/>
    <w:pPr>
      <w:keepNext/>
      <w:widowControl w:val="0"/>
      <w:suppressAutoHyphens/>
      <w:jc w:val="center"/>
    </w:pPr>
    <w:rPr>
      <w:rFonts w:eastAsia="Tahoma"/>
      <w:b/>
      <w:sz w:val="48"/>
      <w:szCs w:val="32"/>
      <w:u w:val="single"/>
    </w:rPr>
  </w:style>
  <w:style w:type="paragraph" w:customStyle="1" w:styleId="TextHeading">
    <w:name w:val="Text Heading"/>
    <w:basedOn w:val="Heading3"/>
    <w:rsid w:val="005F3884"/>
    <w:pPr>
      <w:keepLines w:val="0"/>
      <w:pageBreakBefore w:val="0"/>
      <w:spacing w:before="0"/>
      <w:jc w:val="left"/>
    </w:pPr>
    <w:rPr>
      <w:rFonts w:eastAsia="Times New Roman" w:cs="Arial"/>
      <w:sz w:val="22"/>
      <w:szCs w:val="26"/>
    </w:rPr>
  </w:style>
  <w:style w:type="character" w:customStyle="1" w:styleId="TextHeadingChar">
    <w:name w:val="Text Heading Char"/>
    <w:rsid w:val="005F3884"/>
    <w:rPr>
      <w:rFonts w:cs="Arial"/>
      <w:b/>
      <w:bCs/>
      <w:sz w:val="22"/>
      <w:szCs w:val="26"/>
      <w:u w:val="single"/>
      <w:lang w:val="en-US" w:eastAsia="en-US" w:bidi="ar-SA"/>
    </w:rPr>
  </w:style>
  <w:style w:type="character" w:customStyle="1" w:styleId="FootnoteCharacters">
    <w:name w:val="Footnote Characters"/>
    <w:rsid w:val="005F3884"/>
    <w:rPr>
      <w:vertAlign w:val="superscript"/>
    </w:rPr>
  </w:style>
  <w:style w:type="paragraph" w:customStyle="1" w:styleId="StyleHeading1BlockTitleHeading1Char1ALEXHeadingBrief-He2">
    <w:name w:val="Style Heading 1Block TitleHeading 1 Char1ALEXHeadingBrief - He...2"/>
    <w:basedOn w:val="Heading1"/>
    <w:autoRedefine/>
    <w:rsid w:val="005F3884"/>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5F3884"/>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5F3884"/>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Analyticals">
    <w:name w:val="Analyticals"/>
    <w:basedOn w:val="Normal"/>
    <w:rsid w:val="005F3884"/>
    <w:rPr>
      <w:rFonts w:ascii="Arial" w:eastAsia="Times New Roman" w:hAnsi="Arial"/>
      <w:smallCaps/>
    </w:rPr>
  </w:style>
  <w:style w:type="paragraph" w:customStyle="1" w:styleId="DebateBody">
    <w:name w:val="Debate Body"/>
    <w:basedOn w:val="Normal"/>
    <w:qFormat/>
    <w:rsid w:val="005F3884"/>
    <w:rPr>
      <w:rFonts w:ascii="Cambria" w:eastAsia="Cambria" w:hAnsi="Cambria"/>
      <w:b/>
      <w:caps/>
      <w:sz w:val="24"/>
    </w:rPr>
  </w:style>
  <w:style w:type="paragraph" w:customStyle="1" w:styleId="StyleDebateBodyBefore12pt">
    <w:name w:val="Style Debate Body + Before:  12 pt"/>
    <w:basedOn w:val="Normal"/>
    <w:next w:val="Normal"/>
    <w:rsid w:val="005F3884"/>
    <w:pPr>
      <w:spacing w:before="240"/>
    </w:pPr>
    <w:rPr>
      <w:rFonts w:eastAsia="Times New Roman"/>
      <w:bCs/>
      <w:sz w:val="20"/>
      <w:szCs w:val="20"/>
    </w:rPr>
  </w:style>
  <w:style w:type="paragraph" w:customStyle="1" w:styleId="StyleDebateBodyBefore12pt1">
    <w:name w:val="Style Debate Body + Before:  12 pt1"/>
    <w:basedOn w:val="Normal"/>
    <w:rsid w:val="005F3884"/>
    <w:pPr>
      <w:spacing w:before="240"/>
    </w:pPr>
    <w:rPr>
      <w:rFonts w:eastAsia="Times New Roman"/>
      <w:bCs/>
      <w:sz w:val="20"/>
      <w:szCs w:val="20"/>
    </w:rPr>
  </w:style>
  <w:style w:type="paragraph" w:customStyle="1" w:styleId="PageNumber11">
    <w:name w:val="Page Number11"/>
    <w:basedOn w:val="Normal"/>
    <w:next w:val="Normal"/>
    <w:rsid w:val="005F3884"/>
    <w:rPr>
      <w:rFonts w:eastAsia="Times New Roman"/>
      <w:sz w:val="20"/>
    </w:rPr>
  </w:style>
  <w:style w:type="character" w:customStyle="1" w:styleId="Heading2CharCharCharCharCharCharCharCharCharCharCharCharCharChar1">
    <w:name w:val="Heading 2 Char Char Char Char Char Char Char Char Char Char Char Char Char Char1"/>
    <w:rsid w:val="005F3884"/>
    <w:rPr>
      <w:rFonts w:eastAsia="SimSun" w:cs="Arial"/>
      <w:b/>
      <w:bCs/>
      <w:iCs/>
      <w:sz w:val="24"/>
      <w:szCs w:val="28"/>
      <w:lang w:val="en-US" w:eastAsia="zh-CN" w:bidi="ar-SA"/>
    </w:rPr>
  </w:style>
  <w:style w:type="character" w:customStyle="1" w:styleId="Char31">
    <w:name w:val="Char31"/>
    <w:rsid w:val="005F3884"/>
    <w:rPr>
      <w:rFonts w:cs="Arial"/>
      <w:bCs/>
      <w:u w:val="thick"/>
      <w:lang w:val="en-US" w:eastAsia="en-US" w:bidi="ar-SA"/>
    </w:rPr>
  </w:style>
  <w:style w:type="paragraph" w:customStyle="1" w:styleId="StyleHeading1Centered">
    <w:name w:val="Style Heading 1 + Centered"/>
    <w:basedOn w:val="Heading1"/>
    <w:rsid w:val="005F388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5F388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5F388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5F3884"/>
    <w:pPr>
      <w:spacing w:before="120"/>
    </w:pPr>
    <w:rPr>
      <w:rFonts w:eastAsia="Times New Roman"/>
      <w:sz w:val="20"/>
    </w:rPr>
  </w:style>
  <w:style w:type="character" w:customStyle="1" w:styleId="underliningChar0">
    <w:name w:val="underlining Char"/>
    <w:rsid w:val="005F3884"/>
    <w:rPr>
      <w:b/>
      <w:szCs w:val="24"/>
      <w:u w:val="single"/>
      <w:lang w:val="en-US" w:eastAsia="en-US" w:bidi="ar-SA"/>
    </w:rPr>
  </w:style>
  <w:style w:type="character" w:customStyle="1" w:styleId="notreadChar">
    <w:name w:val="not read Char"/>
    <w:rsid w:val="005F3884"/>
    <w:rPr>
      <w:sz w:val="18"/>
      <w:szCs w:val="24"/>
      <w:lang w:val="en-US" w:eastAsia="en-US" w:bidi="ar-SA"/>
    </w:rPr>
  </w:style>
  <w:style w:type="paragraph" w:customStyle="1" w:styleId="StyleStrong10ptNotBold">
    <w:name w:val="Style Strong + 10 pt Not Bold"/>
    <w:basedOn w:val="Normal"/>
    <w:autoRedefine/>
    <w:rsid w:val="005F3884"/>
    <w:pPr>
      <w:ind w:left="720" w:hanging="360"/>
    </w:pPr>
    <w:rPr>
      <w:rFonts w:eastAsia="Times New Roman"/>
      <w:sz w:val="26"/>
      <w:szCs w:val="26"/>
    </w:rPr>
  </w:style>
  <w:style w:type="character" w:customStyle="1" w:styleId="prbodytext1">
    <w:name w:val="pr_bodytext1"/>
    <w:rsid w:val="005F3884"/>
    <w:rPr>
      <w:rFonts w:ascii="Arial" w:hAnsi="Arial" w:cs="Arial" w:hint="default"/>
      <w:sz w:val="20"/>
      <w:szCs w:val="20"/>
    </w:rPr>
  </w:style>
  <w:style w:type="character" w:customStyle="1" w:styleId="smallCharChar">
    <w:name w:val="small Char Char"/>
    <w:rsid w:val="005F3884"/>
    <w:rPr>
      <w:rFonts w:ascii="Times New Roman" w:eastAsia="Times New Roman" w:hAnsi="Times New Roman" w:cs="Times New Roman"/>
      <w:sz w:val="12"/>
      <w:szCs w:val="16"/>
    </w:rPr>
  </w:style>
  <w:style w:type="character" w:customStyle="1" w:styleId="Undlerine">
    <w:name w:val="Undlerine"/>
    <w:qFormat/>
    <w:rsid w:val="005F3884"/>
    <w:rPr>
      <w:rFonts w:ascii="Times New Roman" w:hAnsi="Times New Roman"/>
      <w:w w:val="110"/>
      <w:sz w:val="20"/>
      <w:szCs w:val="20"/>
      <w:u w:val="single"/>
      <w:bdr w:val="none" w:sz="0" w:space="0" w:color="auto"/>
      <w:lang w:bidi="he-IL"/>
    </w:rPr>
  </w:style>
  <w:style w:type="character" w:customStyle="1" w:styleId="Boxes">
    <w:name w:val="Boxes"/>
    <w:qFormat/>
    <w:rsid w:val="005F3884"/>
    <w:rPr>
      <w:rFonts w:ascii="Times New Roman" w:hAnsi="Times New Roman"/>
      <w:sz w:val="20"/>
      <w:u w:val="single"/>
      <w:bdr w:val="single" w:sz="4" w:space="0" w:color="auto"/>
    </w:rPr>
  </w:style>
  <w:style w:type="character" w:customStyle="1" w:styleId="tim">
    <w:name w:val="tim"/>
    <w:qFormat/>
    <w:rsid w:val="005F3884"/>
    <w:rPr>
      <w:rFonts w:ascii="Times New Roman" w:hAnsi="Times New Roman"/>
      <w:sz w:val="20"/>
      <w:u w:val="single"/>
    </w:rPr>
  </w:style>
  <w:style w:type="character" w:customStyle="1" w:styleId="hl">
    <w:name w:val="hl"/>
    <w:basedOn w:val="DefaultParagraphFont"/>
    <w:rsid w:val="005F3884"/>
  </w:style>
  <w:style w:type="character" w:customStyle="1" w:styleId="clock1">
    <w:name w:val="clock1"/>
    <w:rsid w:val="005F3884"/>
    <w:rPr>
      <w:color w:val="B51B1B"/>
    </w:rPr>
  </w:style>
  <w:style w:type="character" w:customStyle="1" w:styleId="smallChar10">
    <w:name w:val="small Char1"/>
    <w:rsid w:val="005F3884"/>
    <w:rPr>
      <w:sz w:val="12"/>
      <w:szCs w:val="16"/>
      <w:lang w:val="en-US" w:eastAsia="en-US" w:bidi="ar-SA"/>
    </w:rPr>
  </w:style>
  <w:style w:type="character" w:customStyle="1" w:styleId="SmallCardsCharChar">
    <w:name w:val="Small Cards Char Char"/>
    <w:rsid w:val="005F3884"/>
    <w:rPr>
      <w:sz w:val="14"/>
      <w:szCs w:val="24"/>
      <w:lang w:val="en-US" w:eastAsia="en-US" w:bidi="ar-SA"/>
    </w:rPr>
  </w:style>
  <w:style w:type="paragraph" w:customStyle="1" w:styleId="NormalCards">
    <w:name w:val="Normal Cards"/>
    <w:basedOn w:val="Normal"/>
    <w:rsid w:val="005F3884"/>
    <w:pPr>
      <w:ind w:left="288"/>
    </w:pPr>
    <w:rPr>
      <w:rFonts w:eastAsia="Times New Roman"/>
      <w:sz w:val="20"/>
    </w:rPr>
  </w:style>
  <w:style w:type="character" w:customStyle="1" w:styleId="iniciales">
    <w:name w:val="iniciales"/>
    <w:basedOn w:val="DefaultParagraphFont"/>
    <w:rsid w:val="005F3884"/>
  </w:style>
  <w:style w:type="character" w:customStyle="1" w:styleId="Style10ptBoldUnderline">
    <w:name w:val="Style 10 pt Bold Underline"/>
    <w:rsid w:val="005F3884"/>
    <w:rPr>
      <w:b/>
      <w:bCs/>
      <w:sz w:val="20"/>
      <w:u w:val="single"/>
    </w:rPr>
  </w:style>
  <w:style w:type="paragraph" w:customStyle="1" w:styleId="outdent">
    <w:name w:val="outdent"/>
    <w:basedOn w:val="Normal"/>
    <w:rsid w:val="005F3884"/>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5F3884"/>
    <w:pPr>
      <w:spacing w:before="100" w:beforeAutospacing="1" w:after="100" w:afterAutospacing="1"/>
    </w:pPr>
    <w:rPr>
      <w:rFonts w:eastAsia="Times New Roman"/>
      <w:sz w:val="24"/>
    </w:rPr>
  </w:style>
  <w:style w:type="paragraph" w:customStyle="1" w:styleId="bulletfollow">
    <w:name w:val="bulletfollow"/>
    <w:basedOn w:val="Normal"/>
    <w:rsid w:val="005F3884"/>
    <w:pPr>
      <w:spacing w:before="100" w:beforeAutospacing="1" w:after="100" w:afterAutospacing="1"/>
    </w:pPr>
    <w:rPr>
      <w:rFonts w:eastAsia="Times New Roman"/>
      <w:sz w:val="24"/>
    </w:rPr>
  </w:style>
  <w:style w:type="paragraph" w:customStyle="1" w:styleId="bulleted">
    <w:name w:val="bulleted"/>
    <w:basedOn w:val="Normal"/>
    <w:rsid w:val="005F3884"/>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5F3884"/>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5F3884"/>
    <w:rPr>
      <w:rFonts w:ascii="Times New Roman" w:eastAsia="Times New Roman" w:hAnsi="Times New Roman" w:cs="Times New Roman"/>
      <w:strike/>
      <w:sz w:val="20"/>
      <w:szCs w:val="20"/>
    </w:rPr>
  </w:style>
  <w:style w:type="character" w:customStyle="1" w:styleId="UnderlineCardsCharChar">
    <w:name w:val="Underline Cards Char Char"/>
    <w:rsid w:val="005F3884"/>
    <w:rPr>
      <w:rFonts w:eastAsia="SimSun"/>
      <w:szCs w:val="24"/>
      <w:u w:val="thick"/>
      <w:lang w:val="en-US" w:eastAsia="en-US" w:bidi="ar-SA"/>
    </w:rPr>
  </w:style>
  <w:style w:type="character" w:customStyle="1" w:styleId="head">
    <w:name w:val="head"/>
    <w:basedOn w:val="DefaultParagraphFont"/>
    <w:rsid w:val="005F3884"/>
  </w:style>
  <w:style w:type="paragraph" w:customStyle="1" w:styleId="authorgroup">
    <w:name w:val="authorgroup"/>
    <w:basedOn w:val="Normal"/>
    <w:rsid w:val="005F3884"/>
    <w:pPr>
      <w:spacing w:before="100" w:beforeAutospacing="1" w:after="100" w:afterAutospacing="1"/>
    </w:pPr>
    <w:rPr>
      <w:rFonts w:eastAsia="Calibri"/>
      <w:sz w:val="24"/>
    </w:rPr>
  </w:style>
  <w:style w:type="paragraph" w:customStyle="1" w:styleId="affiliation1">
    <w:name w:val="affiliation1"/>
    <w:basedOn w:val="Normal"/>
    <w:rsid w:val="005F3884"/>
    <w:pPr>
      <w:spacing w:before="100" w:beforeAutospacing="1" w:after="100" w:afterAutospacing="1"/>
    </w:pPr>
    <w:rPr>
      <w:rFonts w:eastAsia="Calibri"/>
      <w:sz w:val="24"/>
    </w:rPr>
  </w:style>
  <w:style w:type="paragraph" w:customStyle="1" w:styleId="norm">
    <w:name w:val="norm"/>
    <w:basedOn w:val="Normal"/>
    <w:rsid w:val="005F3884"/>
    <w:pPr>
      <w:spacing w:before="100" w:beforeAutospacing="1" w:after="100" w:afterAutospacing="1"/>
    </w:pPr>
    <w:rPr>
      <w:rFonts w:eastAsia="Calibri"/>
      <w:sz w:val="24"/>
    </w:rPr>
  </w:style>
  <w:style w:type="character" w:customStyle="1" w:styleId="smallcapitals">
    <w:name w:val="smallcapitals"/>
    <w:basedOn w:val="DefaultParagraphFont"/>
    <w:rsid w:val="005F3884"/>
  </w:style>
  <w:style w:type="character" w:customStyle="1" w:styleId="number0">
    <w:name w:val="number"/>
    <w:basedOn w:val="DefaultParagraphFont"/>
    <w:rsid w:val="005F3884"/>
  </w:style>
  <w:style w:type="character" w:customStyle="1" w:styleId="articlebody1">
    <w:name w:val="articlebody1"/>
    <w:rsid w:val="005F3884"/>
  </w:style>
  <w:style w:type="character" w:customStyle="1" w:styleId="small1">
    <w:name w:val="small1"/>
    <w:rsid w:val="005F3884"/>
  </w:style>
  <w:style w:type="paragraph" w:customStyle="1" w:styleId="AuthorDate2">
    <w:name w:val="Author/Date"/>
    <w:basedOn w:val="Normal"/>
    <w:link w:val="AuthorDateChar1"/>
    <w:rsid w:val="005F3884"/>
    <w:rPr>
      <w:rFonts w:eastAsia="Times New Roman"/>
      <w:b/>
      <w:sz w:val="24"/>
      <w:szCs w:val="24"/>
      <w:u w:val="single"/>
    </w:rPr>
  </w:style>
  <w:style w:type="character" w:customStyle="1" w:styleId="AuthorDateChar1">
    <w:name w:val="Author/Date Char1"/>
    <w:link w:val="AuthorDate2"/>
    <w:rsid w:val="005F3884"/>
    <w:rPr>
      <w:rFonts w:ascii="Times New Roman" w:eastAsia="Times New Roman" w:hAnsi="Times New Roman" w:cs="Times New Roman"/>
      <w:b/>
      <w:sz w:val="24"/>
      <w:szCs w:val="24"/>
      <w:u w:val="single"/>
    </w:rPr>
  </w:style>
  <w:style w:type="character" w:customStyle="1" w:styleId="Shortcite">
    <w:name w:val="Shortcite"/>
    <w:basedOn w:val="DefaultParagraphFont"/>
    <w:rsid w:val="005F3884"/>
    <w:rPr>
      <w:rFonts w:ascii="Times New Roman" w:hAnsi="Times New Roman"/>
      <w:b/>
      <w:bCs/>
      <w:sz w:val="20"/>
    </w:rPr>
  </w:style>
  <w:style w:type="character" w:customStyle="1" w:styleId="Normal30">
    <w:name w:val="Normal3"/>
    <w:basedOn w:val="DefaultParagraphFont"/>
    <w:rsid w:val="005F3884"/>
  </w:style>
  <w:style w:type="paragraph" w:customStyle="1" w:styleId="PageNumber8">
    <w:name w:val="Page Number8"/>
    <w:basedOn w:val="Normal"/>
    <w:next w:val="Normal"/>
    <w:rsid w:val="005F3884"/>
    <w:rPr>
      <w:rFonts w:eastAsia="Times New Roman"/>
      <w:sz w:val="20"/>
      <w:szCs w:val="24"/>
    </w:rPr>
  </w:style>
  <w:style w:type="paragraph" w:customStyle="1" w:styleId="Heading12">
    <w:name w:val="Heading 12"/>
    <w:basedOn w:val="Normal"/>
    <w:next w:val="Normal"/>
    <w:rsid w:val="005F3884"/>
    <w:pPr>
      <w:keepNext/>
      <w:widowControl w:val="0"/>
      <w:suppressAutoHyphens/>
      <w:jc w:val="center"/>
    </w:pPr>
    <w:rPr>
      <w:rFonts w:eastAsia="Tahoma"/>
      <w:b/>
      <w:sz w:val="48"/>
      <w:szCs w:val="32"/>
      <w:u w:val="single"/>
    </w:rPr>
  </w:style>
  <w:style w:type="character" w:customStyle="1" w:styleId="cat-date-line4">
    <w:name w:val="cat-date-line4"/>
    <w:basedOn w:val="DefaultParagraphFont"/>
    <w:rsid w:val="005F3884"/>
  </w:style>
  <w:style w:type="character" w:customStyle="1" w:styleId="articledate">
    <w:name w:val="articledate"/>
    <w:basedOn w:val="DefaultParagraphFont"/>
    <w:rsid w:val="005F3884"/>
  </w:style>
  <w:style w:type="character" w:customStyle="1" w:styleId="post-byline">
    <w:name w:val="post-byline"/>
    <w:basedOn w:val="DefaultParagraphFont"/>
    <w:rsid w:val="005F3884"/>
  </w:style>
  <w:style w:type="character" w:customStyle="1" w:styleId="metadate">
    <w:name w:val="meta_date"/>
    <w:basedOn w:val="DefaultParagraphFont"/>
    <w:rsid w:val="005F3884"/>
  </w:style>
  <w:style w:type="character" w:customStyle="1" w:styleId="fa">
    <w:name w:val="fa"/>
    <w:basedOn w:val="DefaultParagraphFont"/>
    <w:rsid w:val="005F3884"/>
  </w:style>
  <w:style w:type="character" w:customStyle="1" w:styleId="longname">
    <w:name w:val="longname"/>
    <w:basedOn w:val="DefaultParagraphFont"/>
    <w:rsid w:val="005F3884"/>
  </w:style>
  <w:style w:type="character" w:customStyle="1" w:styleId="echocontainer">
    <w:name w:val="echo_container"/>
    <w:basedOn w:val="DefaultParagraphFont"/>
    <w:rsid w:val="005F3884"/>
  </w:style>
  <w:style w:type="character" w:customStyle="1" w:styleId="comment-display">
    <w:name w:val="comment-display"/>
    <w:basedOn w:val="DefaultParagraphFont"/>
    <w:rsid w:val="005F3884"/>
  </w:style>
  <w:style w:type="paragraph" w:customStyle="1" w:styleId="comment-count-label">
    <w:name w:val="comment-count-label"/>
    <w:basedOn w:val="Normal"/>
    <w:rsid w:val="005F3884"/>
    <w:pPr>
      <w:spacing w:before="100" w:beforeAutospacing="1" w:after="100" w:afterAutospacing="1"/>
    </w:pPr>
    <w:rPr>
      <w:rFonts w:ascii="Times" w:hAnsi="Times"/>
      <w:sz w:val="20"/>
      <w:szCs w:val="20"/>
    </w:rPr>
  </w:style>
  <w:style w:type="character" w:customStyle="1" w:styleId="echo-counter">
    <w:name w:val="echo-counter"/>
    <w:basedOn w:val="DefaultParagraphFont"/>
    <w:rsid w:val="005F3884"/>
  </w:style>
  <w:style w:type="character" w:customStyle="1" w:styleId="discussion-policy">
    <w:name w:val="discussion-policy"/>
    <w:basedOn w:val="DefaultParagraphFont"/>
    <w:rsid w:val="005F3884"/>
  </w:style>
  <w:style w:type="character" w:customStyle="1" w:styleId="echo-apps-conversations-streamcaption">
    <w:name w:val="echo-apps-conversations-streamcaption"/>
    <w:basedOn w:val="DefaultParagraphFont"/>
    <w:rsid w:val="005F3884"/>
  </w:style>
  <w:style w:type="character" w:customStyle="1" w:styleId="echo-streamserver-controls-stream-item-text">
    <w:name w:val="echo-streamserver-controls-stream-item-text"/>
    <w:basedOn w:val="DefaultParagraphFont"/>
    <w:rsid w:val="005F3884"/>
  </w:style>
  <w:style w:type="character" w:customStyle="1" w:styleId="echo-streamserver-controls-facepile-more">
    <w:name w:val="echo-streamserver-controls-facepile-more"/>
    <w:basedOn w:val="DefaultParagraphFont"/>
    <w:rsid w:val="005F3884"/>
  </w:style>
  <w:style w:type="character" w:customStyle="1" w:styleId="echo-primaryfont">
    <w:name w:val="echo-primaryfont"/>
    <w:basedOn w:val="DefaultParagraphFont"/>
    <w:rsid w:val="005F3884"/>
  </w:style>
  <w:style w:type="character" w:customStyle="1" w:styleId="section">
    <w:name w:val="section"/>
    <w:basedOn w:val="DefaultParagraphFont"/>
    <w:rsid w:val="005F3884"/>
  </w:style>
  <w:style w:type="character" w:customStyle="1" w:styleId="wpsr-txt-headline">
    <w:name w:val="wpsr-txt-headline"/>
    <w:basedOn w:val="DefaultParagraphFont"/>
    <w:rsid w:val="005F3884"/>
  </w:style>
  <w:style w:type="character" w:customStyle="1" w:styleId="asset-metabar-author">
    <w:name w:val="asset-metabar-author"/>
    <w:basedOn w:val="DefaultParagraphFont"/>
    <w:rsid w:val="005F3884"/>
  </w:style>
  <w:style w:type="character" w:customStyle="1" w:styleId="eza-dateline">
    <w:name w:val="eza-dateline"/>
    <w:basedOn w:val="DefaultParagraphFont"/>
    <w:rsid w:val="005F3884"/>
  </w:style>
  <w:style w:type="character" w:customStyle="1" w:styleId="eza-authors">
    <w:name w:val="eza-authors"/>
    <w:basedOn w:val="DefaultParagraphFont"/>
    <w:rsid w:val="005F3884"/>
  </w:style>
  <w:style w:type="character" w:customStyle="1" w:styleId="csmstaff">
    <w:name w:val="csm_staff"/>
    <w:basedOn w:val="DefaultParagraphFont"/>
    <w:rsid w:val="005F3884"/>
  </w:style>
  <w:style w:type="paragraph" w:customStyle="1" w:styleId="mol-para-with-font">
    <w:name w:val="mol-para-with-font"/>
    <w:basedOn w:val="Normal"/>
    <w:rsid w:val="005F3884"/>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5F3884"/>
  </w:style>
  <w:style w:type="character" w:customStyle="1" w:styleId="byline-text">
    <w:name w:val="byline-text"/>
    <w:basedOn w:val="DefaultParagraphFont"/>
    <w:rsid w:val="005F3884"/>
  </w:style>
  <w:style w:type="character" w:customStyle="1" w:styleId="itemauthor">
    <w:name w:val="itemauthor"/>
    <w:basedOn w:val="DefaultParagraphFont"/>
    <w:rsid w:val="005F3884"/>
  </w:style>
  <w:style w:type="character" w:customStyle="1" w:styleId="itemdatecreated">
    <w:name w:val="itemdatecreated"/>
    <w:basedOn w:val="DefaultParagraphFont"/>
    <w:rsid w:val="005F3884"/>
  </w:style>
  <w:style w:type="character" w:customStyle="1" w:styleId="slug-metadata-note">
    <w:name w:val="slug-metadata-note"/>
    <w:basedOn w:val="DefaultParagraphFont"/>
    <w:rsid w:val="005F3884"/>
  </w:style>
  <w:style w:type="character" w:customStyle="1" w:styleId="drop-capped">
    <w:name w:val="drop-capped"/>
    <w:basedOn w:val="DefaultParagraphFont"/>
    <w:rsid w:val="005F3884"/>
  </w:style>
  <w:style w:type="character" w:customStyle="1" w:styleId="published">
    <w:name w:val="published"/>
    <w:basedOn w:val="DefaultParagraphFont"/>
    <w:rsid w:val="005F3884"/>
  </w:style>
  <w:style w:type="paragraph" w:customStyle="1" w:styleId="articleopinion-standfirst">
    <w:name w:val="articleopinion-standfirst"/>
    <w:basedOn w:val="Normal"/>
    <w:rsid w:val="005F3884"/>
    <w:pPr>
      <w:spacing w:before="100" w:beforeAutospacing="1" w:after="100" w:afterAutospacing="1"/>
    </w:pPr>
    <w:rPr>
      <w:rFonts w:ascii="Times" w:hAnsi="Times"/>
      <w:sz w:val="20"/>
      <w:szCs w:val="20"/>
    </w:rPr>
  </w:style>
  <w:style w:type="paragraph" w:customStyle="1" w:styleId="snippet">
    <w:name w:val="snippet"/>
    <w:basedOn w:val="Normal"/>
    <w:rsid w:val="005F3884"/>
    <w:pPr>
      <w:spacing w:before="100" w:beforeAutospacing="1" w:after="100" w:afterAutospacing="1"/>
    </w:pPr>
    <w:rPr>
      <w:rFonts w:ascii="Times" w:hAnsi="Times"/>
      <w:sz w:val="20"/>
      <w:szCs w:val="20"/>
    </w:rPr>
  </w:style>
  <w:style w:type="character" w:customStyle="1" w:styleId="thetitle">
    <w:name w:val="the_title"/>
    <w:basedOn w:val="DefaultParagraphFont"/>
    <w:rsid w:val="005F3884"/>
  </w:style>
  <w:style w:type="character" w:customStyle="1" w:styleId="rupee">
    <w:name w:val="rupee"/>
    <w:basedOn w:val="DefaultParagraphFont"/>
    <w:rsid w:val="005F3884"/>
  </w:style>
  <w:style w:type="character" w:customStyle="1" w:styleId="grey1">
    <w:name w:val="grey1"/>
    <w:basedOn w:val="DefaultParagraphFont"/>
    <w:rsid w:val="005F3884"/>
  </w:style>
  <w:style w:type="paragraph" w:customStyle="1" w:styleId="Pa13">
    <w:name w:val="Pa13"/>
    <w:basedOn w:val="Default"/>
    <w:next w:val="Default"/>
    <w:uiPriority w:val="99"/>
    <w:rsid w:val="005F3884"/>
    <w:pPr>
      <w:widowControl w:val="0"/>
      <w:spacing w:line="201" w:lineRule="atLeast"/>
    </w:pPr>
    <w:rPr>
      <w:rFonts w:eastAsiaTheme="minorEastAsia"/>
      <w:color w:val="auto"/>
    </w:rPr>
  </w:style>
  <w:style w:type="paragraph" w:customStyle="1" w:styleId="Pa14">
    <w:name w:val="Pa14"/>
    <w:basedOn w:val="Default"/>
    <w:next w:val="Default"/>
    <w:uiPriority w:val="99"/>
    <w:rsid w:val="005F3884"/>
    <w:pPr>
      <w:widowControl w:val="0"/>
      <w:spacing w:line="241" w:lineRule="atLeast"/>
    </w:pPr>
    <w:rPr>
      <w:rFonts w:eastAsiaTheme="minorEastAsia"/>
      <w:color w:val="auto"/>
    </w:rPr>
  </w:style>
  <w:style w:type="paragraph" w:customStyle="1" w:styleId="Pa9">
    <w:name w:val="Pa9"/>
    <w:basedOn w:val="Default"/>
    <w:next w:val="Default"/>
    <w:uiPriority w:val="99"/>
    <w:rsid w:val="005F3884"/>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5F3884"/>
  </w:style>
  <w:style w:type="character" w:customStyle="1" w:styleId="reporttitle">
    <w:name w:val="report_title"/>
    <w:basedOn w:val="DefaultParagraphFont"/>
    <w:rsid w:val="005F3884"/>
  </w:style>
  <w:style w:type="character" w:customStyle="1" w:styleId="documenttype-longreleases">
    <w:name w:val="document_type_-_long_releases"/>
    <w:basedOn w:val="DefaultParagraphFont"/>
    <w:rsid w:val="005F3884"/>
  </w:style>
  <w:style w:type="character" w:customStyle="1" w:styleId="alt-date">
    <w:name w:val="alt-date"/>
    <w:basedOn w:val="DefaultParagraphFont"/>
    <w:rsid w:val="005F3884"/>
  </w:style>
  <w:style w:type="character" w:customStyle="1" w:styleId="entry-byline">
    <w:name w:val="entry-byline"/>
    <w:basedOn w:val="DefaultParagraphFont"/>
    <w:rsid w:val="005F3884"/>
  </w:style>
  <w:style w:type="character" w:customStyle="1" w:styleId="taglinecontrib">
    <w:name w:val="tagline_contrib"/>
    <w:basedOn w:val="DefaultParagraphFont"/>
    <w:rsid w:val="005F3884"/>
  </w:style>
  <w:style w:type="character" w:customStyle="1" w:styleId="articledate0">
    <w:name w:val="article_date"/>
    <w:basedOn w:val="DefaultParagraphFont"/>
    <w:rsid w:val="005F3884"/>
  </w:style>
  <w:style w:type="paragraph" w:customStyle="1" w:styleId="hg-daily">
    <w:name w:val="hg-daily"/>
    <w:basedOn w:val="Normal"/>
    <w:rsid w:val="005F3884"/>
    <w:pPr>
      <w:spacing w:before="100" w:beforeAutospacing="1" w:after="100" w:afterAutospacing="1"/>
    </w:pPr>
    <w:rPr>
      <w:rFonts w:ascii="Times" w:hAnsi="Times"/>
      <w:sz w:val="20"/>
      <w:szCs w:val="20"/>
    </w:rPr>
  </w:style>
  <w:style w:type="character" w:customStyle="1" w:styleId="cit">
    <w:name w:val="cit"/>
    <w:basedOn w:val="DefaultParagraphFont"/>
    <w:rsid w:val="005F3884"/>
  </w:style>
  <w:style w:type="paragraph" w:customStyle="1" w:styleId="buttonheading">
    <w:name w:val="buttonheading"/>
    <w:basedOn w:val="Normal"/>
    <w:rsid w:val="005F3884"/>
    <w:pPr>
      <w:spacing w:before="100" w:beforeAutospacing="1" w:after="100" w:afterAutospacing="1"/>
    </w:pPr>
    <w:rPr>
      <w:rFonts w:ascii="Times" w:hAnsi="Times"/>
      <w:sz w:val="20"/>
      <w:szCs w:val="20"/>
    </w:rPr>
  </w:style>
  <w:style w:type="character" w:customStyle="1" w:styleId="createdate">
    <w:name w:val="createdate"/>
    <w:basedOn w:val="DefaultParagraphFont"/>
    <w:rsid w:val="005F3884"/>
  </w:style>
  <w:style w:type="character" w:customStyle="1" w:styleId="text-label">
    <w:name w:val="text-label"/>
    <w:basedOn w:val="DefaultParagraphFont"/>
    <w:rsid w:val="005F3884"/>
  </w:style>
  <w:style w:type="paragraph" w:customStyle="1" w:styleId="TOC3Char">
    <w:name w:val="TOC 3 Char"/>
    <w:basedOn w:val="Normal"/>
    <w:next w:val="Normal"/>
    <w:rsid w:val="005F3884"/>
    <w:rPr>
      <w:rFonts w:eastAsia="Times New Roman"/>
      <w:sz w:val="24"/>
      <w:szCs w:val="20"/>
    </w:rPr>
  </w:style>
  <w:style w:type="paragraph" w:customStyle="1" w:styleId="TOC1Char">
    <w:name w:val="TOC 1 Char"/>
    <w:basedOn w:val="Normal"/>
    <w:next w:val="Normal"/>
    <w:rsid w:val="005F3884"/>
    <w:rPr>
      <w:rFonts w:eastAsia="Times New Roman"/>
      <w:b/>
      <w:sz w:val="24"/>
      <w:szCs w:val="20"/>
    </w:rPr>
  </w:style>
  <w:style w:type="character" w:customStyle="1" w:styleId="StyleCardtextChar10pt">
    <w:name w:val="Style Card text Char + 10 pt"/>
    <w:rsid w:val="005F3884"/>
    <w:rPr>
      <w:rFonts w:ascii="Georgia" w:eastAsia="Calibri" w:hAnsi="Georgia"/>
      <w:sz w:val="20"/>
      <w:u w:val="single"/>
      <w:lang w:bidi="ar-SA"/>
    </w:rPr>
  </w:style>
  <w:style w:type="paragraph" w:customStyle="1" w:styleId="ColorfulList-Accent11">
    <w:name w:val="Colorful List - Accent 11"/>
    <w:basedOn w:val="Normal"/>
    <w:uiPriority w:val="34"/>
    <w:qFormat/>
    <w:rsid w:val="005F3884"/>
    <w:pPr>
      <w:ind w:left="720"/>
      <w:contextualSpacing/>
      <w:jc w:val="both"/>
    </w:pPr>
    <w:rPr>
      <w:rFonts w:eastAsia="Times New Roman"/>
      <w:sz w:val="20"/>
      <w:szCs w:val="20"/>
    </w:rPr>
  </w:style>
  <w:style w:type="paragraph" w:customStyle="1" w:styleId="NoteLevel11">
    <w:name w:val="Note Level 11"/>
    <w:basedOn w:val="Normal"/>
    <w:uiPriority w:val="99"/>
    <w:rsid w:val="005F3884"/>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5F3884"/>
    <w:pPr>
      <w:keepNext/>
      <w:tabs>
        <w:tab w:val="num" w:pos="1440"/>
      </w:tabs>
      <w:ind w:left="1800" w:hanging="360"/>
      <w:outlineLvl w:val="2"/>
    </w:pPr>
    <w:rPr>
      <w:rFonts w:eastAsia="MS Gothic"/>
    </w:rPr>
  </w:style>
  <w:style w:type="paragraph" w:customStyle="1" w:styleId="NoteLevel41">
    <w:name w:val="Note Level 41"/>
    <w:basedOn w:val="Normal"/>
    <w:rsid w:val="005F3884"/>
    <w:pPr>
      <w:keepNext/>
      <w:tabs>
        <w:tab w:val="num" w:pos="2160"/>
      </w:tabs>
      <w:ind w:left="2520" w:hanging="360"/>
      <w:outlineLvl w:val="3"/>
    </w:pPr>
    <w:rPr>
      <w:rFonts w:eastAsia="MS Gothic"/>
    </w:rPr>
  </w:style>
  <w:style w:type="paragraph" w:customStyle="1" w:styleId="NoteLevel51">
    <w:name w:val="Note Level 51"/>
    <w:basedOn w:val="Normal"/>
    <w:rsid w:val="005F3884"/>
    <w:pPr>
      <w:keepNext/>
      <w:tabs>
        <w:tab w:val="num" w:pos="2880"/>
      </w:tabs>
      <w:ind w:left="3240" w:hanging="360"/>
      <w:outlineLvl w:val="4"/>
    </w:pPr>
    <w:rPr>
      <w:rFonts w:eastAsia="MS Gothic"/>
    </w:rPr>
  </w:style>
  <w:style w:type="paragraph" w:customStyle="1" w:styleId="NoteLevel61">
    <w:name w:val="Note Level 61"/>
    <w:basedOn w:val="Normal"/>
    <w:rsid w:val="005F3884"/>
    <w:pPr>
      <w:keepNext/>
      <w:tabs>
        <w:tab w:val="num" w:pos="3600"/>
      </w:tabs>
      <w:ind w:left="3960" w:hanging="360"/>
      <w:outlineLvl w:val="5"/>
    </w:pPr>
    <w:rPr>
      <w:rFonts w:eastAsia="MS Gothic"/>
    </w:rPr>
  </w:style>
  <w:style w:type="paragraph" w:customStyle="1" w:styleId="NoteLevel71">
    <w:name w:val="Note Level 71"/>
    <w:basedOn w:val="Normal"/>
    <w:rsid w:val="005F3884"/>
    <w:pPr>
      <w:keepNext/>
      <w:tabs>
        <w:tab w:val="num" w:pos="4320"/>
      </w:tabs>
      <w:ind w:left="4680" w:hanging="360"/>
      <w:outlineLvl w:val="6"/>
    </w:pPr>
    <w:rPr>
      <w:rFonts w:eastAsia="MS Gothic"/>
    </w:rPr>
  </w:style>
  <w:style w:type="paragraph" w:customStyle="1" w:styleId="NoteLevel81">
    <w:name w:val="Note Level 81"/>
    <w:basedOn w:val="Normal"/>
    <w:rsid w:val="005F3884"/>
    <w:pPr>
      <w:keepNext/>
      <w:tabs>
        <w:tab w:val="num" w:pos="5040"/>
      </w:tabs>
      <w:ind w:left="5400" w:hanging="360"/>
      <w:outlineLvl w:val="7"/>
    </w:pPr>
    <w:rPr>
      <w:rFonts w:eastAsia="MS Gothic"/>
    </w:rPr>
  </w:style>
  <w:style w:type="paragraph" w:customStyle="1" w:styleId="NoteLevel91">
    <w:name w:val="Note Level 91"/>
    <w:basedOn w:val="Normal"/>
    <w:rsid w:val="005F3884"/>
    <w:pPr>
      <w:keepNext/>
      <w:tabs>
        <w:tab w:val="num" w:pos="5760"/>
      </w:tabs>
      <w:ind w:left="6120" w:hanging="360"/>
      <w:outlineLvl w:val="8"/>
    </w:pPr>
    <w:rPr>
      <w:rFonts w:eastAsia="MS Gothic"/>
    </w:rPr>
  </w:style>
  <w:style w:type="paragraph" w:styleId="Index2">
    <w:name w:val="index 2"/>
    <w:basedOn w:val="Normal"/>
    <w:next w:val="Normal"/>
    <w:autoRedefine/>
    <w:rsid w:val="005F3884"/>
    <w:pPr>
      <w:spacing w:after="200" w:line="276" w:lineRule="auto"/>
      <w:ind w:left="400" w:hanging="200"/>
    </w:pPr>
    <w:rPr>
      <w:rFonts w:eastAsia="Times New Roman"/>
      <w:bCs/>
    </w:rPr>
  </w:style>
  <w:style w:type="paragraph" w:styleId="Index3">
    <w:name w:val="index 3"/>
    <w:basedOn w:val="Normal"/>
    <w:next w:val="Normal"/>
    <w:autoRedefine/>
    <w:rsid w:val="005F3884"/>
    <w:pPr>
      <w:spacing w:after="200" w:line="276" w:lineRule="auto"/>
      <w:ind w:left="600" w:hanging="200"/>
    </w:pPr>
    <w:rPr>
      <w:rFonts w:eastAsia="Times New Roman"/>
      <w:bCs/>
    </w:rPr>
  </w:style>
  <w:style w:type="paragraph" w:styleId="Index4">
    <w:name w:val="index 4"/>
    <w:basedOn w:val="Normal"/>
    <w:next w:val="Normal"/>
    <w:autoRedefine/>
    <w:rsid w:val="005F3884"/>
    <w:pPr>
      <w:spacing w:after="200" w:line="276" w:lineRule="auto"/>
      <w:ind w:left="800" w:hanging="200"/>
    </w:pPr>
    <w:rPr>
      <w:rFonts w:eastAsia="Times New Roman"/>
      <w:bCs/>
    </w:rPr>
  </w:style>
  <w:style w:type="paragraph" w:styleId="Index5">
    <w:name w:val="index 5"/>
    <w:basedOn w:val="Normal"/>
    <w:next w:val="Normal"/>
    <w:autoRedefine/>
    <w:rsid w:val="005F3884"/>
    <w:pPr>
      <w:spacing w:after="200" w:line="276" w:lineRule="auto"/>
      <w:ind w:left="1000" w:hanging="200"/>
    </w:pPr>
    <w:rPr>
      <w:rFonts w:eastAsia="Times New Roman"/>
      <w:bCs/>
    </w:rPr>
  </w:style>
  <w:style w:type="paragraph" w:styleId="Index6">
    <w:name w:val="index 6"/>
    <w:basedOn w:val="Normal"/>
    <w:next w:val="Normal"/>
    <w:autoRedefine/>
    <w:rsid w:val="005F3884"/>
    <w:pPr>
      <w:spacing w:after="200" w:line="276" w:lineRule="auto"/>
      <w:ind w:left="1200" w:hanging="200"/>
    </w:pPr>
    <w:rPr>
      <w:rFonts w:eastAsia="Times New Roman"/>
      <w:bCs/>
    </w:rPr>
  </w:style>
  <w:style w:type="paragraph" w:styleId="Index7">
    <w:name w:val="index 7"/>
    <w:basedOn w:val="Normal"/>
    <w:next w:val="Normal"/>
    <w:autoRedefine/>
    <w:rsid w:val="005F3884"/>
    <w:pPr>
      <w:spacing w:after="200" w:line="276" w:lineRule="auto"/>
      <w:ind w:left="1400" w:hanging="200"/>
    </w:pPr>
    <w:rPr>
      <w:rFonts w:eastAsia="Times New Roman"/>
      <w:bCs/>
    </w:rPr>
  </w:style>
  <w:style w:type="paragraph" w:styleId="Index8">
    <w:name w:val="index 8"/>
    <w:basedOn w:val="Normal"/>
    <w:next w:val="Normal"/>
    <w:autoRedefine/>
    <w:rsid w:val="005F3884"/>
    <w:pPr>
      <w:spacing w:after="200" w:line="276" w:lineRule="auto"/>
      <w:ind w:left="1600" w:hanging="200"/>
    </w:pPr>
    <w:rPr>
      <w:rFonts w:eastAsia="Times New Roman"/>
      <w:bCs/>
    </w:rPr>
  </w:style>
  <w:style w:type="paragraph" w:styleId="Index9">
    <w:name w:val="index 9"/>
    <w:basedOn w:val="Normal"/>
    <w:next w:val="Normal"/>
    <w:autoRedefine/>
    <w:rsid w:val="005F3884"/>
    <w:pPr>
      <w:spacing w:after="200" w:line="276" w:lineRule="auto"/>
      <w:ind w:left="1800" w:hanging="200"/>
    </w:pPr>
    <w:rPr>
      <w:rFonts w:eastAsia="Times New Roman"/>
      <w:bCs/>
    </w:rPr>
  </w:style>
  <w:style w:type="paragraph" w:styleId="IndexHeading">
    <w:name w:val="index heading"/>
    <w:basedOn w:val="Normal"/>
    <w:next w:val="Index1"/>
    <w:rsid w:val="005F3884"/>
    <w:pPr>
      <w:spacing w:after="200" w:line="276" w:lineRule="auto"/>
    </w:pPr>
    <w:rPr>
      <w:rFonts w:eastAsia="Times New Roman"/>
      <w:bCs/>
    </w:rPr>
  </w:style>
  <w:style w:type="character" w:customStyle="1" w:styleId="MediumGrid11">
    <w:name w:val="Medium Grid 11"/>
    <w:uiPriority w:val="99"/>
    <w:rsid w:val="005F3884"/>
    <w:rPr>
      <w:color w:val="808080"/>
    </w:rPr>
  </w:style>
  <w:style w:type="numbering" w:customStyle="1" w:styleId="NoList9">
    <w:name w:val="No List9"/>
    <w:next w:val="NoList"/>
    <w:semiHidden/>
    <w:unhideWhenUsed/>
    <w:rsid w:val="005F3884"/>
  </w:style>
  <w:style w:type="numbering" w:customStyle="1" w:styleId="NoList10">
    <w:name w:val="No List10"/>
    <w:next w:val="NoList"/>
    <w:semiHidden/>
    <w:unhideWhenUsed/>
    <w:rsid w:val="005F3884"/>
  </w:style>
  <w:style w:type="numbering" w:customStyle="1" w:styleId="NoList18">
    <w:name w:val="No List18"/>
    <w:next w:val="NoList"/>
    <w:uiPriority w:val="99"/>
    <w:semiHidden/>
    <w:unhideWhenUsed/>
    <w:rsid w:val="005F3884"/>
  </w:style>
  <w:style w:type="numbering" w:customStyle="1" w:styleId="NoList19">
    <w:name w:val="No List19"/>
    <w:next w:val="NoList"/>
    <w:uiPriority w:val="99"/>
    <w:semiHidden/>
    <w:unhideWhenUsed/>
    <w:rsid w:val="005F3884"/>
  </w:style>
  <w:style w:type="numbering" w:customStyle="1" w:styleId="NoList20">
    <w:name w:val="No List20"/>
    <w:next w:val="NoList"/>
    <w:semiHidden/>
    <w:unhideWhenUsed/>
    <w:rsid w:val="005F3884"/>
  </w:style>
  <w:style w:type="paragraph" w:customStyle="1" w:styleId="PlaceholderText2">
    <w:name w:val="Placeholder Text2"/>
    <w:basedOn w:val="Normal"/>
    <w:uiPriority w:val="99"/>
    <w:rsid w:val="005F3884"/>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5F3884"/>
    <w:pPr>
      <w:keepNext/>
      <w:tabs>
        <w:tab w:val="num" w:pos="1440"/>
      </w:tabs>
      <w:ind w:left="1800" w:hanging="360"/>
      <w:outlineLvl w:val="2"/>
    </w:pPr>
    <w:rPr>
      <w:rFonts w:eastAsia="MS Gothic"/>
      <w:sz w:val="24"/>
    </w:rPr>
  </w:style>
  <w:style w:type="paragraph" w:customStyle="1" w:styleId="LightList1">
    <w:name w:val="Light List1"/>
    <w:basedOn w:val="Normal"/>
    <w:rsid w:val="005F3884"/>
    <w:pPr>
      <w:keepNext/>
      <w:tabs>
        <w:tab w:val="num" w:pos="2160"/>
      </w:tabs>
      <w:ind w:left="2520" w:hanging="360"/>
      <w:outlineLvl w:val="3"/>
    </w:pPr>
    <w:rPr>
      <w:rFonts w:eastAsia="MS Gothic"/>
      <w:sz w:val="24"/>
    </w:rPr>
  </w:style>
  <w:style w:type="paragraph" w:customStyle="1" w:styleId="LightGrid1">
    <w:name w:val="Light Grid1"/>
    <w:basedOn w:val="Normal"/>
    <w:rsid w:val="005F3884"/>
    <w:pPr>
      <w:keepNext/>
      <w:tabs>
        <w:tab w:val="num" w:pos="2880"/>
      </w:tabs>
      <w:ind w:left="3240" w:hanging="360"/>
      <w:outlineLvl w:val="4"/>
    </w:pPr>
    <w:rPr>
      <w:rFonts w:eastAsia="MS Gothic"/>
      <w:sz w:val="24"/>
    </w:rPr>
  </w:style>
  <w:style w:type="paragraph" w:customStyle="1" w:styleId="MediumShading11">
    <w:name w:val="Medium Shading 11"/>
    <w:basedOn w:val="Normal"/>
    <w:rsid w:val="005F3884"/>
    <w:pPr>
      <w:keepNext/>
      <w:tabs>
        <w:tab w:val="num" w:pos="3600"/>
      </w:tabs>
      <w:ind w:left="3960" w:hanging="360"/>
      <w:outlineLvl w:val="5"/>
    </w:pPr>
    <w:rPr>
      <w:rFonts w:eastAsia="MS Gothic"/>
      <w:sz w:val="24"/>
    </w:rPr>
  </w:style>
  <w:style w:type="paragraph" w:customStyle="1" w:styleId="MediumShading21">
    <w:name w:val="Medium Shading 21"/>
    <w:basedOn w:val="Normal"/>
    <w:rsid w:val="005F3884"/>
    <w:pPr>
      <w:keepNext/>
      <w:tabs>
        <w:tab w:val="num" w:pos="4320"/>
      </w:tabs>
      <w:ind w:left="4680" w:hanging="360"/>
      <w:outlineLvl w:val="6"/>
    </w:pPr>
    <w:rPr>
      <w:rFonts w:eastAsia="MS Gothic"/>
      <w:sz w:val="24"/>
    </w:rPr>
  </w:style>
  <w:style w:type="paragraph" w:customStyle="1" w:styleId="MediumList11">
    <w:name w:val="Medium List 11"/>
    <w:basedOn w:val="Normal"/>
    <w:rsid w:val="005F3884"/>
    <w:pPr>
      <w:keepNext/>
      <w:tabs>
        <w:tab w:val="num" w:pos="5040"/>
      </w:tabs>
      <w:ind w:left="5400" w:hanging="360"/>
      <w:outlineLvl w:val="7"/>
    </w:pPr>
    <w:rPr>
      <w:rFonts w:eastAsia="MS Gothic"/>
      <w:sz w:val="24"/>
    </w:rPr>
  </w:style>
  <w:style w:type="paragraph" w:customStyle="1" w:styleId="MediumList21">
    <w:name w:val="Medium List 21"/>
    <w:basedOn w:val="Normal"/>
    <w:rsid w:val="005F3884"/>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5F3884"/>
    <w:rPr>
      <w:sz w:val="17"/>
      <w:szCs w:val="24"/>
      <w:lang w:val="en-US" w:eastAsia="en-US" w:bidi="ar-SA"/>
    </w:rPr>
  </w:style>
  <w:style w:type="paragraph" w:customStyle="1" w:styleId="TagsFutura">
    <w:name w:val="TagsFutura"/>
    <w:basedOn w:val="Normal"/>
    <w:next w:val="Heading3"/>
    <w:rsid w:val="005F3884"/>
    <w:rPr>
      <w:rFonts w:ascii="Futura" w:eastAsia="Times" w:hAnsi="Futura"/>
      <w:b/>
      <w:caps/>
      <w:sz w:val="18"/>
      <w:szCs w:val="20"/>
    </w:rPr>
  </w:style>
  <w:style w:type="character" w:customStyle="1" w:styleId="italics">
    <w:name w:val="italics"/>
    <w:basedOn w:val="DefaultParagraphFont"/>
    <w:rsid w:val="005F3884"/>
  </w:style>
  <w:style w:type="character" w:customStyle="1" w:styleId="m-3583723223135346788gmail-style13ptbold">
    <w:name w:val="m_-3583723223135346788gmail-style13ptbold"/>
    <w:basedOn w:val="DefaultParagraphFont"/>
    <w:rsid w:val="005F3884"/>
  </w:style>
  <w:style w:type="character" w:customStyle="1" w:styleId="m-3583723223135346788gmail-styleunderline">
    <w:name w:val="m_-3583723223135346788gmail-styleunderline"/>
    <w:basedOn w:val="DefaultParagraphFont"/>
    <w:rsid w:val="005F3884"/>
  </w:style>
  <w:style w:type="character" w:customStyle="1" w:styleId="BoldUnderline2">
    <w:name w:val="Bold.Underline"/>
    <w:uiPriority w:val="1"/>
    <w:qFormat/>
    <w:rsid w:val="005F3884"/>
    <w:rPr>
      <w:b/>
      <w:u w:val="single"/>
    </w:rPr>
  </w:style>
  <w:style w:type="character" w:customStyle="1" w:styleId="byl">
    <w:name w:val="byl"/>
    <w:rsid w:val="005F3884"/>
  </w:style>
  <w:style w:type="paragraph" w:customStyle="1" w:styleId="css-xhhu0i">
    <w:name w:val="css-xhhu0i"/>
    <w:basedOn w:val="Normal"/>
    <w:rsid w:val="005F3884"/>
    <w:pPr>
      <w:spacing w:before="100" w:beforeAutospacing="1" w:after="100" w:afterAutospacing="1"/>
    </w:pPr>
    <w:rPr>
      <w:rFonts w:eastAsia="Times New Roman"/>
      <w:sz w:val="24"/>
      <w:szCs w:val="24"/>
      <w:lang w:eastAsia="zh-CN"/>
    </w:rPr>
  </w:style>
  <w:style w:type="character" w:customStyle="1" w:styleId="m-8878800405382358272gmail-style13ptbold">
    <w:name w:val="m_-8878800405382358272gmail-style13ptbold"/>
    <w:basedOn w:val="DefaultParagraphFont"/>
    <w:rsid w:val="005F3884"/>
  </w:style>
  <w:style w:type="character" w:customStyle="1" w:styleId="m-8878800405382358272gmail-styleunderline">
    <w:name w:val="m_-8878800405382358272gmail-styleunderline"/>
    <w:basedOn w:val="DefaultParagraphFont"/>
    <w:rsid w:val="005F3884"/>
  </w:style>
  <w:style w:type="character" w:customStyle="1" w:styleId="Quotation">
    <w:name w:val="Quotation"/>
    <w:qFormat/>
    <w:rsid w:val="005F3884"/>
    <w:rPr>
      <w:rFonts w:ascii="Arial" w:hAnsi="Arial"/>
      <w:b/>
      <w:i/>
      <w:iCs/>
      <w:sz w:val="24"/>
      <w:u w:val="single"/>
    </w:rPr>
  </w:style>
  <w:style w:type="character" w:customStyle="1" w:styleId="m-5176787357700846886gmail-style13ptbold">
    <w:name w:val="m_-5176787357700846886gmail-style13ptbold"/>
    <w:basedOn w:val="DefaultParagraphFont"/>
    <w:rsid w:val="005F3884"/>
  </w:style>
  <w:style w:type="paragraph" w:customStyle="1" w:styleId="tag0">
    <w:name w:val="tag"/>
    <w:basedOn w:val="Normal"/>
    <w:link w:val="UnderlineCharChar1"/>
    <w:qFormat/>
    <w:rsid w:val="005F3884"/>
    <w:pPr>
      <w:widowControl w:val="0"/>
      <w:autoSpaceDE w:val="0"/>
      <w:autoSpaceDN w:val="0"/>
      <w:adjustRightInd w:val="0"/>
    </w:pPr>
    <w:rPr>
      <w:rFonts w:asciiTheme="minorHAnsi" w:hAnsiTheme="minorHAnsi" w:cstheme="minorBidi"/>
      <w:u w:val="single"/>
    </w:rPr>
  </w:style>
  <w:style w:type="paragraph" w:customStyle="1" w:styleId="SmallText0">
    <w:name w:val="Small Text"/>
    <w:link w:val="SmallTextChar0"/>
    <w:qFormat/>
    <w:rsid w:val="005F3884"/>
    <w:pPr>
      <w:spacing w:after="200" w:line="276" w:lineRule="auto"/>
    </w:pPr>
    <w:rPr>
      <w:rFonts w:ascii="Times New Roman" w:eastAsia="MS Mincho" w:hAnsi="Times New Roman" w:cs="Times New Roman"/>
      <w:sz w:val="15"/>
      <w:szCs w:val="24"/>
      <w:lang w:eastAsia="ja-JP"/>
    </w:rPr>
  </w:style>
  <w:style w:type="character" w:styleId="IntenseEmphasis">
    <w:name w:val="Intense Emphasis"/>
    <w:aliases w:val="cites Char Ch,Intense Emphasis4,9.5 pt,Intense Emphasi,Box Out,Intense Emphasis5,Char Char Char1,Sty,Style Underli,Minimized Char,cites Char Char,Underlined Text Char,Underline Char,Title Char1,Block Heading Char1,title Char1"/>
    <w:uiPriority w:val="5"/>
    <w:qFormat/>
    <w:rsid w:val="005F3884"/>
    <w:rPr>
      <w:rFonts w:ascii="Arial" w:hAnsi="Arial" w:cs="Arial" w:hint="default"/>
      <w:b w:val="0"/>
      <w:bCs w:val="0"/>
      <w:sz w:val="20"/>
      <w:u w:val="single"/>
    </w:rPr>
  </w:style>
  <w:style w:type="character" w:customStyle="1" w:styleId="BlockChar2">
    <w:name w:val="Block Char2"/>
    <w:aliases w:val="Heading 3 Char Char Char1,Char1 Char1,Heading 3 Char3 Char1,Heading 3 Char4 Char Char Char1,Heading 3 Char3 Char Char Char Char1,Heading 3 Char1 Char Char Char Char Char1,Citation Char,n Char1"/>
    <w:basedOn w:val="DefaultParagraphFont"/>
    <w:uiPriority w:val="6"/>
    <w:semiHidden/>
    <w:qFormat/>
    <w:rsid w:val="005F3884"/>
    <w:rPr>
      <w:b w:val="0"/>
      <w:bCs w:val="0"/>
      <w:sz w:val="22"/>
      <w:u w:val="single"/>
    </w:rPr>
  </w:style>
  <w:style w:type="character" w:customStyle="1" w:styleId="storylink">
    <w:name w:val="story_link"/>
    <w:basedOn w:val="DefaultParagraphFont"/>
    <w:rsid w:val="005F3884"/>
  </w:style>
  <w:style w:type="paragraph" w:customStyle="1" w:styleId="AnalyticsGBN">
    <w:name w:val="AnalyticsGBN"/>
    <w:basedOn w:val="Normal"/>
    <w:link w:val="AnalyticsGBNChar"/>
    <w:autoRedefine/>
    <w:uiPriority w:val="4"/>
    <w:qFormat/>
    <w:rsid w:val="005F3884"/>
    <w:pPr>
      <w:keepNext/>
      <w:keepLines/>
      <w:spacing w:before="40"/>
      <w:outlineLvl w:val="3"/>
    </w:pPr>
    <w:rPr>
      <w:rFonts w:ascii="Calibri" w:eastAsiaTheme="majorEastAsia" w:hAnsi="Calibri" w:cstheme="majorBidi"/>
      <w:b/>
      <w:iCs/>
      <w:color w:val="7030A0"/>
      <w:sz w:val="26"/>
      <w:szCs w:val="28"/>
    </w:rPr>
  </w:style>
  <w:style w:type="character" w:customStyle="1" w:styleId="AnalyticsGBNChar">
    <w:name w:val="AnalyticsGBN Char"/>
    <w:basedOn w:val="DefaultParagraphFont"/>
    <w:link w:val="AnalyticsGBN"/>
    <w:uiPriority w:val="4"/>
    <w:rsid w:val="005F3884"/>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5F3884"/>
  </w:style>
  <w:style w:type="character" w:customStyle="1" w:styleId="article-published-date">
    <w:name w:val="article-published-date"/>
    <w:basedOn w:val="DefaultParagraphFont"/>
    <w:rsid w:val="005F3884"/>
  </w:style>
  <w:style w:type="paragraph" w:customStyle="1" w:styleId="m-6964456894805451263gmail-msonormal">
    <w:name w:val="m_-6964456894805451263gmail-msonormal"/>
    <w:basedOn w:val="Normal"/>
    <w:rsid w:val="005F3884"/>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5F3884"/>
  </w:style>
  <w:style w:type="character" w:customStyle="1" w:styleId="m-2807258978724535836gmail-heading4char">
    <w:name w:val="m_-2807258978724535836gmail-heading4char"/>
    <w:basedOn w:val="DefaultParagraphFont"/>
    <w:rsid w:val="005F3884"/>
  </w:style>
  <w:style w:type="character" w:customStyle="1" w:styleId="m-2807258978724535836gmail-styleunderline">
    <w:name w:val="m_-2807258978724535836gmail-styleunderline"/>
    <w:basedOn w:val="DefaultParagraphFont"/>
    <w:rsid w:val="005F3884"/>
  </w:style>
  <w:style w:type="character" w:customStyle="1" w:styleId="m6004444545773425567gmail-style13ptbold">
    <w:name w:val="m_6004444545773425567gmail-style13ptbold"/>
    <w:basedOn w:val="DefaultParagraphFont"/>
    <w:rsid w:val="005F3884"/>
  </w:style>
  <w:style w:type="character" w:customStyle="1" w:styleId="m6004444545773425567gmail-styleunderline">
    <w:name w:val="m_6004444545773425567gmail-styleunderline"/>
    <w:basedOn w:val="DefaultParagraphFont"/>
    <w:rsid w:val="005F3884"/>
  </w:style>
  <w:style w:type="paragraph" w:customStyle="1" w:styleId="m38239159385702382gmail-msonormal">
    <w:name w:val="m_38239159385702382gmail-msonormal"/>
    <w:basedOn w:val="Normal"/>
    <w:rsid w:val="005F3884"/>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5F3884"/>
  </w:style>
  <w:style w:type="paragraph" w:customStyle="1" w:styleId="m38239159385702382gmail-card">
    <w:name w:val="m_38239159385702382gmail-card"/>
    <w:basedOn w:val="Normal"/>
    <w:rsid w:val="005F3884"/>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5F3884"/>
  </w:style>
  <w:style w:type="character" w:customStyle="1" w:styleId="m38239159385702382gmail-underline">
    <w:name w:val="m_38239159385702382gmail-underline"/>
    <w:basedOn w:val="DefaultParagraphFont"/>
    <w:rsid w:val="005F3884"/>
  </w:style>
  <w:style w:type="character" w:customStyle="1" w:styleId="m-2593922536640332098gmail-style13ptbold">
    <w:name w:val="m_-2593922536640332098gmail-style13ptbold"/>
    <w:basedOn w:val="DefaultParagraphFont"/>
    <w:rsid w:val="005F3884"/>
  </w:style>
  <w:style w:type="character" w:customStyle="1" w:styleId="m-2593922536640332098gmail-styleunderline">
    <w:name w:val="m_-2593922536640332098gmail-styleunderline"/>
    <w:basedOn w:val="DefaultParagraphFont"/>
    <w:rsid w:val="005F3884"/>
  </w:style>
  <w:style w:type="character" w:customStyle="1" w:styleId="m-3222177990783861315gmail-style13ptbold">
    <w:name w:val="m_-3222177990783861315gmail-style13ptbold"/>
    <w:basedOn w:val="DefaultParagraphFont"/>
    <w:rsid w:val="005F3884"/>
  </w:style>
  <w:style w:type="character" w:customStyle="1" w:styleId="m-3222177990783861315gmail-styleunderline">
    <w:name w:val="m_-3222177990783861315gmail-styleunderline"/>
    <w:basedOn w:val="DefaultParagraphFont"/>
    <w:rsid w:val="005F3884"/>
  </w:style>
  <w:style w:type="character" w:customStyle="1" w:styleId="DebateSmallText">
    <w:name w:val="DebateSmallText"/>
    <w:rsid w:val="005F3884"/>
    <w:rPr>
      <w:rFonts w:ascii="Times New Roman" w:hAnsi="Times New Roman"/>
      <w:sz w:val="20"/>
    </w:rPr>
  </w:style>
  <w:style w:type="character" w:customStyle="1" w:styleId="m-3401163095456589440gmail-styleunderline">
    <w:name w:val="m_-3401163095456589440gmail-styleunderline"/>
    <w:basedOn w:val="DefaultParagraphFont"/>
    <w:rsid w:val="005F3884"/>
  </w:style>
  <w:style w:type="character" w:customStyle="1" w:styleId="articleimagecaption">
    <w:name w:val="article__image__caption"/>
    <w:basedOn w:val="DefaultParagraphFont"/>
    <w:rsid w:val="005F3884"/>
  </w:style>
  <w:style w:type="character" w:customStyle="1" w:styleId="articleimagecredits">
    <w:name w:val="article__image__credits"/>
    <w:basedOn w:val="DefaultParagraphFont"/>
    <w:rsid w:val="005F3884"/>
  </w:style>
  <w:style w:type="paragraph" w:customStyle="1" w:styleId="noname">
    <w:name w:val="no_name"/>
    <w:basedOn w:val="Normal"/>
    <w:rsid w:val="005F3884"/>
    <w:pPr>
      <w:spacing w:before="100" w:beforeAutospacing="1" w:after="100" w:afterAutospacing="1"/>
    </w:pPr>
    <w:rPr>
      <w:rFonts w:eastAsia="Times New Roman"/>
      <w:sz w:val="24"/>
    </w:rPr>
  </w:style>
  <w:style w:type="character" w:customStyle="1" w:styleId="3oh-">
    <w:name w:val="_3oh-"/>
    <w:basedOn w:val="DefaultParagraphFont"/>
    <w:rsid w:val="005F3884"/>
  </w:style>
  <w:style w:type="paragraph" w:customStyle="1" w:styleId="clay-paragraph">
    <w:name w:val="clay-paragraph"/>
    <w:basedOn w:val="Normal"/>
    <w:rsid w:val="005F3884"/>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5F3884"/>
  </w:style>
  <w:style w:type="character" w:customStyle="1" w:styleId="m-5156237671796814033gmail-styleunderline">
    <w:name w:val="m_-5156237671796814033gmail-styleunderline"/>
    <w:basedOn w:val="DefaultParagraphFont"/>
    <w:rsid w:val="005F3884"/>
  </w:style>
  <w:style w:type="paragraph" w:customStyle="1" w:styleId="css-1i0edl6">
    <w:name w:val="css-1i0edl6"/>
    <w:basedOn w:val="Normal"/>
    <w:rsid w:val="005F3884"/>
    <w:pPr>
      <w:spacing w:before="100" w:beforeAutospacing="1" w:after="100" w:afterAutospacing="1"/>
    </w:pPr>
    <w:rPr>
      <w:rFonts w:ascii="Times" w:hAnsi="Times"/>
      <w:sz w:val="20"/>
      <w:szCs w:val="20"/>
    </w:rPr>
  </w:style>
  <w:style w:type="paragraph" w:customStyle="1" w:styleId="desktop-rev">
    <w:name w:val="desktop-rev"/>
    <w:basedOn w:val="Normal"/>
    <w:rsid w:val="005F3884"/>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5F3884"/>
  </w:style>
  <w:style w:type="character" w:customStyle="1" w:styleId="m-5842435219695499946gmail-style13ptbold">
    <w:name w:val="m_-5842435219695499946gmail-style13ptbold"/>
    <w:basedOn w:val="DefaultParagraphFont"/>
    <w:rsid w:val="005F3884"/>
  </w:style>
  <w:style w:type="paragraph" w:customStyle="1" w:styleId="removeTag">
    <w:name w:val="removeTag"/>
    <w:basedOn w:val="Normal"/>
    <w:link w:val="removeTagChar"/>
    <w:uiPriority w:val="4"/>
    <w:qFormat/>
    <w:rsid w:val="005F3884"/>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5F3884"/>
    <w:rPr>
      <w:rFonts w:ascii="Times New Roman" w:eastAsiaTheme="majorEastAsia" w:hAnsi="Times New Roman" w:cstheme="majorBidi"/>
      <w:b/>
      <w:iCs/>
      <w:sz w:val="26"/>
    </w:rPr>
  </w:style>
  <w:style w:type="paragraph" w:customStyle="1" w:styleId="p402premiuminside">
    <w:name w:val="p402_premiuminside"/>
    <w:basedOn w:val="Normal"/>
    <w:rsid w:val="005F3884"/>
    <w:pPr>
      <w:spacing w:before="100" w:beforeAutospacing="1" w:after="100" w:afterAutospacing="1"/>
    </w:pPr>
  </w:style>
  <w:style w:type="character" w:customStyle="1" w:styleId="xstyle13ptbold">
    <w:name w:val="x_style13ptbold"/>
    <w:basedOn w:val="DefaultParagraphFont"/>
    <w:rsid w:val="005F3884"/>
  </w:style>
  <w:style w:type="paragraph" w:customStyle="1" w:styleId="xmsonormal">
    <w:name w:val="x_msonormal"/>
    <w:basedOn w:val="Normal"/>
    <w:rsid w:val="005F3884"/>
    <w:pPr>
      <w:spacing w:before="100" w:beforeAutospacing="1" w:after="100" w:afterAutospacing="1"/>
    </w:pPr>
    <w:rPr>
      <w:rFonts w:eastAsia="Times New Roman"/>
      <w:sz w:val="24"/>
    </w:rPr>
  </w:style>
  <w:style w:type="paragraph" w:customStyle="1" w:styleId="paragraph">
    <w:name w:val="paragraph"/>
    <w:basedOn w:val="Normal"/>
    <w:rsid w:val="005F3884"/>
    <w:pPr>
      <w:spacing w:before="100" w:beforeAutospacing="1" w:after="100" w:afterAutospacing="1"/>
    </w:pPr>
    <w:rPr>
      <w:rFonts w:eastAsia="Times New Roman"/>
      <w:sz w:val="24"/>
    </w:rPr>
  </w:style>
  <w:style w:type="character" w:customStyle="1" w:styleId="normaltextrun">
    <w:name w:val="normaltextrun"/>
    <w:basedOn w:val="DefaultParagraphFont"/>
    <w:rsid w:val="005F3884"/>
  </w:style>
  <w:style w:type="character" w:customStyle="1" w:styleId="eop">
    <w:name w:val="eop"/>
    <w:basedOn w:val="DefaultParagraphFont"/>
    <w:rsid w:val="005F3884"/>
  </w:style>
  <w:style w:type="paragraph" w:customStyle="1" w:styleId="TxBr16p1">
    <w:name w:val="TxBr_16p1"/>
    <w:basedOn w:val="Normal"/>
    <w:rsid w:val="005F3884"/>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5F3884"/>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5F388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5F388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5F3884"/>
  </w:style>
  <w:style w:type="paragraph" w:customStyle="1" w:styleId="StyleJustified">
    <w:name w:val="Style Justified"/>
    <w:basedOn w:val="Normal"/>
    <w:rsid w:val="005F3884"/>
    <w:rPr>
      <w:rFonts w:eastAsia="Times New Roman"/>
      <w:szCs w:val="20"/>
    </w:rPr>
  </w:style>
  <w:style w:type="character" w:customStyle="1" w:styleId="Style5Char">
    <w:name w:val="Style5 Char"/>
    <w:link w:val="Style53"/>
    <w:rsid w:val="005F3884"/>
    <w:rPr>
      <w:rFonts w:ascii="Times New Roman" w:eastAsia="Times New Roman" w:hAnsi="Times New Roman" w:cs="Times New Roman"/>
      <w:sz w:val="24"/>
    </w:rPr>
  </w:style>
  <w:style w:type="character" w:customStyle="1" w:styleId="Style10Char">
    <w:name w:val="Style10 Char"/>
    <w:link w:val="Style100"/>
    <w:rsid w:val="005F3884"/>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5F3884"/>
    <w:rPr>
      <w:b w:val="0"/>
      <w:bCs w:val="0"/>
      <w:sz w:val="22"/>
      <w:u w:val="single"/>
      <w:bdr w:val="none" w:sz="0" w:space="0" w:color="auto"/>
    </w:rPr>
  </w:style>
  <w:style w:type="character" w:customStyle="1" w:styleId="Headerorfooter">
    <w:name w:val="Header or footer"/>
    <w:basedOn w:val="DefaultParagraphFont"/>
    <w:rsid w:val="005F3884"/>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5F3884"/>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5F3884"/>
    <w:rPr>
      <w:rFonts w:eastAsia="Times New Roman"/>
      <w:szCs w:val="24"/>
      <w:u w:val="single"/>
    </w:rPr>
  </w:style>
  <w:style w:type="character" w:customStyle="1" w:styleId="amp">
    <w:name w:val="amp"/>
    <w:basedOn w:val="DefaultParagraphFont"/>
    <w:rsid w:val="005F3884"/>
  </w:style>
  <w:style w:type="character" w:customStyle="1" w:styleId="StyleUnderlineBorderSinglesolidlineAuto225ptLine">
    <w:name w:val="Style Underline Border: : (Single solid line Auto  2.25 pt Line ..."/>
    <w:basedOn w:val="DefaultParagraphFont"/>
    <w:rsid w:val="005F3884"/>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5F3884"/>
    <w:rPr>
      <w:b w:val="0"/>
      <w:sz w:val="24"/>
      <w:u w:val="single"/>
      <w:bdr w:val="none" w:sz="0" w:space="0" w:color="auto"/>
    </w:rPr>
  </w:style>
  <w:style w:type="character" w:customStyle="1" w:styleId="Bodytext10pt">
    <w:name w:val="Body text + 10 pt"/>
    <w:basedOn w:val="Bodytext5"/>
    <w:rsid w:val="005F3884"/>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5F3884"/>
  </w:style>
  <w:style w:type="character" w:customStyle="1" w:styleId="m4567405558892197225gmail-styleunderline">
    <w:name w:val="m_4567405558892197225gmail-styleunderline"/>
    <w:basedOn w:val="DefaultParagraphFont"/>
    <w:rsid w:val="005F3884"/>
  </w:style>
  <w:style w:type="character" w:customStyle="1" w:styleId="m2942784716910838910gmail-style13ptbold">
    <w:name w:val="m_2942784716910838910gmail-style13ptbold"/>
    <w:basedOn w:val="DefaultParagraphFont"/>
    <w:rsid w:val="005F3884"/>
  </w:style>
  <w:style w:type="character" w:customStyle="1" w:styleId="m2942784716910838910gmail-msohyperlink">
    <w:name w:val="m_2942784716910838910gmail-msohyperlink"/>
    <w:basedOn w:val="DefaultParagraphFont"/>
    <w:rsid w:val="005F3884"/>
  </w:style>
  <w:style w:type="character" w:customStyle="1" w:styleId="m2942784716910838910gmail-styleunderline">
    <w:name w:val="m_2942784716910838910gmail-styleunderline"/>
    <w:basedOn w:val="DefaultParagraphFont"/>
    <w:rsid w:val="005F3884"/>
  </w:style>
  <w:style w:type="paragraph" w:customStyle="1" w:styleId="font8">
    <w:name w:val="font_8"/>
    <w:basedOn w:val="Normal"/>
    <w:rsid w:val="005F3884"/>
    <w:pPr>
      <w:spacing w:before="100" w:beforeAutospacing="1" w:after="100" w:afterAutospacing="1"/>
    </w:pPr>
  </w:style>
  <w:style w:type="paragraph" w:customStyle="1" w:styleId="font9">
    <w:name w:val="font_9"/>
    <w:basedOn w:val="Normal"/>
    <w:rsid w:val="005F3884"/>
    <w:pPr>
      <w:spacing w:before="100" w:beforeAutospacing="1" w:after="100" w:afterAutospacing="1"/>
    </w:pPr>
  </w:style>
  <w:style w:type="character" w:customStyle="1" w:styleId="m-750723176661811423gmail-style13ptbold">
    <w:name w:val="m_-750723176661811423gmail-style13ptbold"/>
    <w:basedOn w:val="DefaultParagraphFont"/>
    <w:rsid w:val="005F3884"/>
  </w:style>
  <w:style w:type="character" w:customStyle="1" w:styleId="m-1958352629725285173style13ptbold">
    <w:name w:val="m_-1958352629725285173style13ptbold"/>
    <w:basedOn w:val="DefaultParagraphFont"/>
    <w:rsid w:val="005F3884"/>
  </w:style>
  <w:style w:type="character" w:customStyle="1" w:styleId="m-1958352629725285173styleunderline">
    <w:name w:val="m_-1958352629725285173styleunderline"/>
    <w:basedOn w:val="DefaultParagraphFont"/>
    <w:rsid w:val="005F3884"/>
  </w:style>
  <w:style w:type="paragraph" w:customStyle="1" w:styleId="generic-articlebody">
    <w:name w:val="generic-article__body"/>
    <w:basedOn w:val="Normal"/>
    <w:rsid w:val="005F3884"/>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5F3884"/>
  </w:style>
  <w:style w:type="paragraph" w:customStyle="1" w:styleId="Genealogy">
    <w:name w:val="Genealogy"/>
    <w:basedOn w:val="Heading4"/>
    <w:autoRedefine/>
    <w:qFormat/>
    <w:rsid w:val="005F3884"/>
    <w:rPr>
      <w:rFonts w:cs="Calibri"/>
    </w:rPr>
  </w:style>
  <w:style w:type="paragraph" w:customStyle="1" w:styleId="NoteLevel2">
    <w:name w:val="Note Level 2"/>
    <w:basedOn w:val="Normal"/>
    <w:next w:val="Normal"/>
    <w:uiPriority w:val="99"/>
    <w:qFormat/>
    <w:rsid w:val="005F3884"/>
    <w:pPr>
      <w:keepNext/>
      <w:ind w:left="288" w:right="288"/>
    </w:pPr>
    <w:rPr>
      <w:rFonts w:ascii="Georgia" w:eastAsia="MS Gothic" w:hAnsi="Georgia" w:cstheme="minorBid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tc.usma.edu/biosecurity-in-the-wake-of-covid-19-the-urgent-action-needed/" TargetMode="External"/><Relationship Id="rId13" Type="http://schemas.openxmlformats.org/officeDocument/2006/relationships/hyperlink" Target="http://www.tandfonline.com/doi/pdf/10.1080/00455091.2016.1278150?needAccess=true" TargetMode="External"/><Relationship Id="rId3" Type="http://schemas.openxmlformats.org/officeDocument/2006/relationships/styles" Target="styles.xml"/><Relationship Id="rId7" Type="http://schemas.openxmlformats.org/officeDocument/2006/relationships/hyperlink" Target="https://www.fraserinstitute.org/sites/default/files/intellectual-property-rights-protection-and-the%20biopharmaceutical-industry.pdf" TargetMode="External"/><Relationship Id="rId12" Type="http://schemas.openxmlformats.org/officeDocument/2006/relationships/hyperlink" Target="https://www.econtalk.org/joshua-greene-on-moral-tribes-moral-dilemmas-and-utilitarian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ubs.acs.org/doi/pdf/10.1021/acsmedchemlett.0c00319" TargetMode="External"/><Relationship Id="rId11" Type="http://schemas.openxmlformats.org/officeDocument/2006/relationships/hyperlink" Target="https://doi.org/10.1093/jlb/lsw003%5d//prana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doi.org/10.21061/spectra.v6i2.a.6%5d//pranav"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14081</Words>
  <Characters>80264</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7</cp:revision>
  <dcterms:created xsi:type="dcterms:W3CDTF">2021-09-16T17:46:00Z</dcterms:created>
  <dcterms:modified xsi:type="dcterms:W3CDTF">2021-09-16T19:12:00Z</dcterms:modified>
</cp:coreProperties>
</file>