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7E5F8" w14:textId="1CCCE6D4" w:rsidR="00BB5229" w:rsidRDefault="00BB5229" w:rsidP="00BB5229">
      <w:pPr>
        <w:pStyle w:val="Heading2"/>
      </w:pPr>
      <w:r>
        <w:t>OFF</w:t>
      </w:r>
    </w:p>
    <w:p w14:paraId="7BC01194" w14:textId="4E5A11AA" w:rsidR="00BB5229" w:rsidRPr="00BB5229" w:rsidRDefault="00BB5229" w:rsidP="00BB5229">
      <w:pPr>
        <w:pStyle w:val="Heading3"/>
      </w:pPr>
      <w:r>
        <w:t>T – Long</w:t>
      </w:r>
    </w:p>
    <w:p w14:paraId="7BDE2C17" w14:textId="77777777" w:rsidR="00BB5229" w:rsidRPr="00E76BE5" w:rsidRDefault="00BB5229" w:rsidP="00BB5229">
      <w:pPr>
        <w:pStyle w:val="Heading4"/>
      </w:pPr>
      <w:proofErr w:type="spellStart"/>
      <w:r w:rsidRPr="00E76BE5">
        <w:t>Interp</w:t>
      </w:r>
      <w:proofErr w:type="spellEnd"/>
      <w:r w:rsidRPr="00E76BE5">
        <w:t xml:space="preserve">: the </w:t>
      </w:r>
      <w:proofErr w:type="spellStart"/>
      <w:r w:rsidRPr="00E76BE5">
        <w:t>aff</w:t>
      </w:r>
      <w:proofErr w:type="spellEnd"/>
      <w:r w:rsidRPr="00E76BE5">
        <w:t xml:space="preserve"> may only claim offense from the hypothetical implementation of </w:t>
      </w:r>
      <w:r>
        <w:t>Resolved: The appropriation of outer space by private entities is unjust.</w:t>
      </w:r>
    </w:p>
    <w:p w14:paraId="154E55C2" w14:textId="77777777" w:rsidR="00BB5229" w:rsidRPr="00E76BE5" w:rsidRDefault="00BB5229" w:rsidP="00BB5229"/>
    <w:p w14:paraId="793CC06D" w14:textId="77777777" w:rsidR="00BB5229" w:rsidRPr="00E76BE5" w:rsidRDefault="00BB5229" w:rsidP="00BB5229">
      <w:pPr>
        <w:pStyle w:val="Heading4"/>
      </w:pPr>
      <w:r w:rsidRPr="00E76BE5">
        <w:t>“Resolved” means enactment of a law.</w:t>
      </w:r>
    </w:p>
    <w:p w14:paraId="2AAF0458" w14:textId="77777777" w:rsidR="00BB5229" w:rsidRPr="00E76BE5" w:rsidRDefault="00BB5229" w:rsidP="00BB5229">
      <w:r w:rsidRPr="00E76BE5">
        <w:rPr>
          <w:rStyle w:val="Heading4Char"/>
        </w:rPr>
        <w:t xml:space="preserve">Words and Phrases 64 </w:t>
      </w:r>
      <w:r w:rsidRPr="00E76BE5">
        <w:t>Words and Phrases Permanent Edition (Multi-volume set of judicial definitions). “Resolved”. 1964.</w:t>
      </w:r>
    </w:p>
    <w:p w14:paraId="1746696E" w14:textId="77777777" w:rsidR="00BB5229" w:rsidRPr="00E76BE5" w:rsidRDefault="00BB5229" w:rsidP="00BB5229">
      <w:pPr>
        <w:rPr>
          <w:rStyle w:val="Style13ptBold"/>
          <w:bCs w:val="0"/>
          <w:sz w:val="26"/>
          <w:szCs w:val="26"/>
          <w:u w:val="single"/>
        </w:rPr>
      </w:pPr>
      <w:r w:rsidRPr="00E76BE5">
        <w:rPr>
          <w:szCs w:val="26"/>
        </w:rPr>
        <w:t xml:space="preserve">Definition of the word </w:t>
      </w:r>
      <w:r w:rsidRPr="00E76BE5">
        <w:rPr>
          <w:b/>
          <w:sz w:val="26"/>
          <w:szCs w:val="26"/>
          <w:u w:val="single"/>
        </w:rPr>
        <w:t>“</w:t>
      </w:r>
      <w:r w:rsidRPr="00E76BE5">
        <w:rPr>
          <w:b/>
          <w:sz w:val="26"/>
          <w:szCs w:val="26"/>
          <w:highlight w:val="yellow"/>
          <w:u w:val="single"/>
        </w:rPr>
        <w:t>resolve</w:t>
      </w:r>
      <w:r w:rsidRPr="00E76BE5">
        <w:rPr>
          <w:b/>
          <w:sz w:val="26"/>
          <w:szCs w:val="26"/>
          <w:u w:val="single"/>
        </w:rPr>
        <w:t>,”</w:t>
      </w:r>
      <w:r w:rsidRPr="00E76BE5">
        <w:rPr>
          <w:szCs w:val="26"/>
        </w:rPr>
        <w:t xml:space="preserve"> given by Webster is “to express an opinion or determination by resolution or vote; as ‘it was resolved by the legislature;” It </w:t>
      </w:r>
      <w:r w:rsidRPr="00E76BE5">
        <w:rPr>
          <w:b/>
          <w:sz w:val="26"/>
          <w:szCs w:val="26"/>
          <w:highlight w:val="yellow"/>
          <w:u w:val="single"/>
        </w:rPr>
        <w:t>is</w:t>
      </w:r>
      <w:r w:rsidRPr="00E76BE5">
        <w:rPr>
          <w:szCs w:val="26"/>
        </w:rPr>
        <w:t xml:space="preserve"> of </w:t>
      </w:r>
      <w:r w:rsidRPr="00E76BE5">
        <w:rPr>
          <w:b/>
          <w:sz w:val="26"/>
          <w:szCs w:val="26"/>
          <w:highlight w:val="yellow"/>
          <w:u w:val="single"/>
        </w:rPr>
        <w:t>similar</w:t>
      </w:r>
      <w:r w:rsidRPr="00E76BE5">
        <w:rPr>
          <w:szCs w:val="26"/>
        </w:rPr>
        <w:t xml:space="preserve"> force </w:t>
      </w:r>
      <w:r w:rsidRPr="00E76BE5">
        <w:rPr>
          <w:b/>
          <w:sz w:val="26"/>
          <w:szCs w:val="26"/>
          <w:highlight w:val="yellow"/>
          <w:u w:val="single"/>
        </w:rPr>
        <w:t xml:space="preserve">to </w:t>
      </w:r>
      <w:r w:rsidRPr="00E76BE5">
        <w:rPr>
          <w:b/>
          <w:sz w:val="26"/>
          <w:szCs w:val="26"/>
          <w:u w:val="single"/>
        </w:rPr>
        <w:t xml:space="preserve">the word </w:t>
      </w:r>
      <w:r w:rsidRPr="00E76BE5">
        <w:rPr>
          <w:b/>
          <w:sz w:val="26"/>
          <w:szCs w:val="26"/>
          <w:highlight w:val="yellow"/>
          <w:u w:val="single"/>
        </w:rPr>
        <w:t>“enact</w:t>
      </w:r>
      <w:r w:rsidRPr="00E76BE5">
        <w:rPr>
          <w:b/>
          <w:sz w:val="26"/>
          <w:szCs w:val="26"/>
          <w:u w:val="single"/>
        </w:rPr>
        <w:t>,”</w:t>
      </w:r>
      <w:r w:rsidRPr="00E76BE5">
        <w:rPr>
          <w:szCs w:val="26"/>
        </w:rPr>
        <w:t xml:space="preserve"> which is defined by Bouvier as </w:t>
      </w:r>
      <w:r w:rsidRPr="00E76BE5">
        <w:rPr>
          <w:b/>
          <w:sz w:val="26"/>
          <w:szCs w:val="26"/>
          <w:highlight w:val="yellow"/>
          <w:u w:val="single"/>
        </w:rPr>
        <w:t>meaning “to establish by law”.</w:t>
      </w:r>
    </w:p>
    <w:p w14:paraId="2CB5403B" w14:textId="5A3FD318" w:rsidR="00BB5229" w:rsidRDefault="00C45734" w:rsidP="00BB5229">
      <w:pPr>
        <w:pStyle w:val="Heading4"/>
      </w:pPr>
      <w:r>
        <w:t>A</w:t>
      </w:r>
      <w:r w:rsidR="00BB5229">
        <w:t xml:space="preserve">ppropriation” </w:t>
      </w:r>
      <w:r w:rsidR="00497E3C">
        <w:t>is</w:t>
      </w:r>
      <w:r w:rsidR="00BB5229">
        <w:t xml:space="preserve"> “large-scale extraction of space resources.” Comprehensive analysis proves</w:t>
      </w:r>
    </w:p>
    <w:p w14:paraId="406DD7A6" w14:textId="77777777" w:rsidR="00BB5229" w:rsidRDefault="00BB5229" w:rsidP="00BB5229">
      <w:r w:rsidRPr="00BE4809">
        <w:rPr>
          <w:rStyle w:val="StyleUnderline"/>
        </w:rPr>
        <w:t>Leon 18</w:t>
      </w:r>
      <w:r>
        <w:t xml:space="preserve"> [Amanda, JD from UVA] “Mining for Meaning: An Examination of the Legality of Property Rights in Space Resources” Vol. 104:497, Virginia Law Review, </w:t>
      </w:r>
      <w:hyperlink r:id="rId6" w:history="1">
        <w:r w:rsidRPr="00E65A09">
          <w:rPr>
            <w:rStyle w:val="Hyperlink"/>
          </w:rPr>
          <w:t>https://www.capdale.com/files/24323_leon_final_note.pdf</w:t>
        </w:r>
      </w:hyperlink>
      <w:r>
        <w:t>, 2018 RE</w:t>
      </w:r>
    </w:p>
    <w:p w14:paraId="50F6C855" w14:textId="77777777" w:rsidR="00BB5229" w:rsidRDefault="00BB5229" w:rsidP="00BB5229">
      <w:r w:rsidRPr="003E01D9">
        <w:rPr>
          <w:rStyle w:val="StyleUnderline"/>
        </w:rPr>
        <w:t>Employing the treaty interpretation tools of ordinary meaning, preparatory materials, historical context, state practice, and state interpretation</w:t>
      </w:r>
      <w: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w:t>
      </w:r>
    </w:p>
    <w:p w14:paraId="2670343B" w14:textId="77777777" w:rsidR="00BB5229" w:rsidRDefault="00BB5229" w:rsidP="00BB5229">
      <w:r w:rsidRPr="003E01D9">
        <w:rPr>
          <w:rStyle w:val="StyleUnderline"/>
        </w:rPr>
        <w:t xml:space="preserve">Overall, however, </w:t>
      </w:r>
      <w:r w:rsidRPr="00E516A6">
        <w:rPr>
          <w:rStyle w:val="StyleUnderline"/>
          <w:highlight w:val="green"/>
        </w:rPr>
        <w:t>the Treaty’s structure and its purposes</w:t>
      </w:r>
      <w:r w:rsidRPr="003E01D9">
        <w:rPr>
          <w:rStyle w:val="StyleUnderline"/>
        </w:rPr>
        <w:t xml:space="preserve"> (preserving peace and avoiding international conflict in outer space) ultimately </w:t>
      </w:r>
      <w:r w:rsidRPr="00E516A6">
        <w:rPr>
          <w:rStyle w:val="StyleUnderline"/>
          <w:highlight w:val="green"/>
        </w:rPr>
        <w:t>indicate that private property rights in space resources are prohibited</w:t>
      </w:r>
      <w:r w:rsidRPr="003E01D9">
        <w:rPr>
          <w:rStyle w:val="StyleUnderline"/>
        </w:rPr>
        <w:t xml:space="preserve"> by Article II’s non-appropriation principle, at least until future international delegation determines otherwise (like in the Antarctic).</w:t>
      </w:r>
      <w:r>
        <w:t xml:space="preserve"> The Treaty’s structure confirms this interpretation. </w:t>
      </w:r>
      <w:r w:rsidRPr="00E516A6">
        <w:rPr>
          <w:rStyle w:val="StyleUnderline"/>
          <w:highlight w:val="green"/>
        </w:rPr>
        <w:t xml:space="preserve">Article I </w:t>
      </w:r>
      <w:proofErr w:type="gramStart"/>
      <w:r w:rsidRPr="00E516A6">
        <w:rPr>
          <w:rStyle w:val="StyleUnderline"/>
          <w:highlight w:val="green"/>
        </w:rPr>
        <w:t>lays</w:t>
      </w:r>
      <w:proofErr w:type="gramEnd"/>
      <w:r w:rsidRPr="00E516A6">
        <w:rPr>
          <w:rStyle w:val="StyleUnderline"/>
          <w:highlight w:val="green"/>
        </w:rPr>
        <w:t xml:space="preserve"> down a general rule</w:t>
      </w:r>
      <w:r w:rsidRPr="003E01D9">
        <w:rPr>
          <w:rStyle w:val="StyleUnderline"/>
        </w:rPr>
        <w:t xml:space="preserve"> for activity in space. </w:t>
      </w:r>
      <w:r w:rsidRPr="00E516A6">
        <w:rPr>
          <w:rStyle w:val="StyleUnderline"/>
          <w:highlight w:val="green"/>
        </w:rPr>
        <w:t>Subsequent articles</w:t>
      </w:r>
      <w:r w:rsidRPr="003E01D9">
        <w:rPr>
          <w:rStyle w:val="StyleUnderline"/>
        </w:rPr>
        <w:t xml:space="preserve"> of the Treaty then </w:t>
      </w:r>
      <w:r w:rsidRPr="00E516A6">
        <w:rPr>
          <w:rStyle w:val="StyleUnderline"/>
          <w:highlight w:val="green"/>
        </w:rPr>
        <w:t>lay out</w:t>
      </w:r>
      <w:r w:rsidRPr="003E01D9">
        <w:rPr>
          <w:rStyle w:val="StyleUnderline"/>
        </w:rPr>
        <w:t xml:space="preserve"> more specific requirements of and </w:t>
      </w:r>
      <w:r w:rsidRPr="00E516A6">
        <w:rPr>
          <w:rStyle w:val="StyleUnderline"/>
          <w:highlight w:val="green"/>
        </w:rPr>
        <w:t>qualifications</w:t>
      </w:r>
      <w:r w:rsidRPr="003E01D9">
        <w:rPr>
          <w:rStyle w:val="StyleUnderline"/>
        </w:rPr>
        <w:t xml:space="preserve"> to this general rule. Much like Article IV restricts the use of nuclear weapons in space, </w:t>
      </w:r>
      <w:r w:rsidRPr="00E516A6">
        <w:rPr>
          <w:rStyle w:val="StyleUnderline"/>
          <w:highlight w:val="green"/>
        </w:rPr>
        <w:t>Article II restricts the use of space in ways that might result in potentially controversial property claims. Historically, claims to mineral rights have resulted in</w:t>
      </w:r>
      <w:r w:rsidRPr="003E01D9">
        <w:rPr>
          <w:rStyle w:val="StyleUnderline"/>
        </w:rPr>
        <w:t xml:space="preserve"> just as </w:t>
      </w:r>
      <w:r w:rsidRPr="00E516A6">
        <w:rPr>
          <w:rStyle w:val="StyleUnderline"/>
          <w:highlight w:val="green"/>
        </w:rPr>
        <w:t>contentious conflict</w:t>
      </w:r>
      <w:r w:rsidRPr="003E01D9">
        <w:rPr>
          <w:rStyle w:val="StyleUnderline"/>
        </w:rPr>
        <w:t xml:space="preserve"> as those over sovereign lands. </w:t>
      </w:r>
      <w:r w:rsidRPr="00E516A6">
        <w:rPr>
          <w:rStyle w:val="StyleUnderline"/>
          <w:highlight w:val="green"/>
        </w:rPr>
        <w:t>Treaty efforts</w:t>
      </w:r>
      <w:r w:rsidRPr="003E01D9">
        <w:rPr>
          <w:rStyle w:val="StyleUnderline"/>
        </w:rPr>
        <w:t xml:space="preserve"> to avoid conflicts </w:t>
      </w:r>
      <w:r w:rsidRPr="00E516A6">
        <w:rPr>
          <w:rStyle w:val="StyleUnderline"/>
          <w:highlight w:val="green"/>
        </w:rPr>
        <w:t>in Antarctica and the high seas reflect similar sentiments.</w:t>
      </w:r>
      <w:r w:rsidRPr="003E01D9">
        <w:rPr>
          <w:rStyle w:val="StyleUnderline"/>
        </w:rPr>
        <w:t xml:space="preserve"> </w:t>
      </w:r>
      <w:r>
        <w:t xml:space="preserve">The Soviet Union’s representative even hinted at this structural relationship between Articles I and II during Treaty negotiations.232 </w:t>
      </w:r>
      <w:r w:rsidRPr="003E01D9">
        <w:rPr>
          <w:rStyle w:val="StyleUnderline"/>
        </w:rPr>
        <w:t xml:space="preserve">In light of the imminent need to ease Cold War tensions, the potential for conflict over property, and the final structure of the Treaty, this Note concludes that </w:t>
      </w:r>
      <w:r w:rsidRPr="00E516A6">
        <w:rPr>
          <w:rStyle w:val="StyleUnderline"/>
          <w:highlight w:val="green"/>
        </w:rPr>
        <w:t>the large-scale extraction of space resources is incompatible with the non-appropriation principle</w:t>
      </w:r>
      <w:r w:rsidRPr="003E01D9">
        <w:rPr>
          <w:rStyle w:val="StyleUnderline"/>
        </w:rPr>
        <w:t xml:space="preserve"> of Article II of the OST.</w:t>
      </w:r>
      <w:r>
        <w:t>233 As a result, the United States’ provision of property rights to its citizens to possess, own, transport, use, and sell space and asteroid resources extracted through the SREU Act contravenes its international obligations established by the OST.</w:t>
      </w:r>
    </w:p>
    <w:p w14:paraId="3D4FC8BE" w14:textId="77777777" w:rsidR="00C45734" w:rsidRDefault="00C45734" w:rsidP="00C45734">
      <w:pPr>
        <w:pStyle w:val="Heading4"/>
      </w:pPr>
      <w:r>
        <w:t>“Is unjust” can require positive action to rectify the injustice</w:t>
      </w:r>
    </w:p>
    <w:p w14:paraId="38D4F9F7" w14:textId="77777777" w:rsidR="00C45734" w:rsidRDefault="00C45734" w:rsidP="00C45734">
      <w:r w:rsidRPr="007446AC">
        <w:rPr>
          <w:rStyle w:val="StyleUnderline"/>
        </w:rPr>
        <w:t>Pomerleau</w:t>
      </w:r>
      <w:r>
        <w:t xml:space="preserve"> [Wayne, PhD, Professor of Philosophy at Gonzaga] “Western Theories of Justice”, IEP, </w:t>
      </w:r>
      <w:hyperlink r:id="rId7" w:history="1">
        <w:r w:rsidRPr="00E65A09">
          <w:rPr>
            <w:rStyle w:val="Hyperlink"/>
          </w:rPr>
          <w:t>https://iep.utm.edu/justwest/</w:t>
        </w:r>
      </w:hyperlink>
      <w:r>
        <w:t>, last date cited is 2010, RE</w:t>
      </w:r>
    </w:p>
    <w:p w14:paraId="5D864382" w14:textId="77777777" w:rsidR="00C45734" w:rsidRDefault="00C45734" w:rsidP="00C45734">
      <w:r>
        <w:t xml:space="preserve">Nozick (a departmental colleague of Rawls at Harvard) was one of the first and remains one of the most famous critics of Rawls’s liberal theory of justice.  Both are fundamentally committed to individual liberty.  But as a libertarian, Nozick is opposed to compromising individual liberty </w:t>
      </w:r>
      <w:proofErr w:type="gramStart"/>
      <w:r>
        <w:t>in order to</w:t>
      </w:r>
      <w:proofErr w:type="gramEnd"/>
      <w:r>
        <w:t xml:space="preserve"> promote socio-economic equality and advocates a “minimal state” as the only sort that can be socially just.  In Anarchy, State, and Utopia (1974), especially in its famous chapter on “Distributive Justice,” while praising Rawls’s first book as the most important “work in political and moral philosophy” since that of Mill, </w:t>
      </w:r>
      <w:proofErr w:type="gramStart"/>
      <w:r>
        <w:t>Nozick  argues</w:t>
      </w:r>
      <w:proofErr w:type="gramEnd"/>
      <w:r>
        <w:t xml:space="preserve"> for what he calls an “entitlement conception of justice” in terms of three principles of just holdings.  First, anyone who justly acquires any holding is rightly entitled to keep and use it.  Second, anyone who acquires any holding by means of a just transfer of property is rightly entitled to keep and use it.  It is only through some combination of these two approaches that anyone is rightly entitled to any holding.  But some people acquire holdings unjustly—e.g., by theft or fraud or force—so that there are illegitimate holdings.  So, third, </w:t>
      </w:r>
      <w:r w:rsidRPr="007446AC">
        <w:rPr>
          <w:rStyle w:val="StyleUnderline"/>
          <w:highlight w:val="green"/>
        </w:rPr>
        <w:t>justice can require the rectification of unjust past acquisitions.</w:t>
      </w:r>
      <w:r>
        <w:t xml:space="preserve">  These three principles of just holdings</w:t>
      </w:r>
      <w:proofErr w:type="gramStart"/>
      <w:r>
        <w:t>—“</w:t>
      </w:r>
      <w:proofErr w:type="gramEnd"/>
      <w:r>
        <w:t xml:space="preserve">the principle of acquisition of holdings, the principle of transfer of holdings, and the principle of rectification of the violations of the first two principles”—constitute the core of Nozick’s libertarian entitlement theory of justice.  People should be entitled to use their own property as they see fit, so long as they are entitled to it.  On this view, any pattern of distribution, such as Rawls’s difference principle, that would force people to give up any holdings to which they are entitled </w:t>
      </w:r>
      <w:proofErr w:type="gramStart"/>
      <w:r>
        <w:t>in order to</w:t>
      </w:r>
      <w:proofErr w:type="gramEnd"/>
      <w:r>
        <w:t xml:space="preserve"> give it to someone else (i.e., a redistribution of wealth) is unjust.  Thus, for Nozick, any state, such as ours or one Rawls would favor, that is “more extensive” than a minimal state and redistributes wealth by taxing those who are relatively well off to benefit the disadvantaged necessarily “violates people’s rights” (State, pp. 149, 183, 230, 150-153, 230-231, 149).</w:t>
      </w:r>
    </w:p>
    <w:p w14:paraId="0D543AB7" w14:textId="77777777" w:rsidR="00550E4B" w:rsidRPr="007A5E32" w:rsidRDefault="00550E4B" w:rsidP="00550E4B">
      <w:pPr>
        <w:pStyle w:val="Heading4"/>
      </w:pPr>
      <w:r w:rsidRPr="007A5E32">
        <w:t>US Code defines private entitie</w:t>
      </w:r>
      <w:r>
        <w:t>s</w:t>
      </w:r>
    </w:p>
    <w:p w14:paraId="735D2909" w14:textId="77777777" w:rsidR="00550E4B" w:rsidRDefault="00550E4B" w:rsidP="00550E4B">
      <w:r w:rsidRPr="007A5E32">
        <w:rPr>
          <w:rStyle w:val="StyleUnderline"/>
        </w:rPr>
        <w:t>US Code</w:t>
      </w:r>
      <w:r>
        <w:t xml:space="preserve"> 6 U.S. Code § 1501 – Definitions, </w:t>
      </w:r>
      <w:hyperlink r:id="rId8" w:anchor="15_A" w:history="1">
        <w:r w:rsidRPr="00E65A09">
          <w:rPr>
            <w:rStyle w:val="Hyperlink"/>
          </w:rPr>
          <w:t>https://www.law.cornell.edu/uscode/text/6/1501#15_A</w:t>
        </w:r>
      </w:hyperlink>
      <w:r>
        <w:t>, 2015 RE</w:t>
      </w:r>
    </w:p>
    <w:p w14:paraId="57FC4510" w14:textId="77777777" w:rsidR="00550E4B" w:rsidRDefault="00550E4B" w:rsidP="00550E4B">
      <w:r>
        <w:t>(</w:t>
      </w:r>
      <w:proofErr w:type="gramStart"/>
      <w:r>
        <w:t>15)Private</w:t>
      </w:r>
      <w:proofErr w:type="gramEnd"/>
      <w:r>
        <w:t xml:space="preserve"> entity</w:t>
      </w:r>
    </w:p>
    <w:p w14:paraId="03F26E54" w14:textId="77777777" w:rsidR="00550E4B" w:rsidRDefault="00550E4B" w:rsidP="00550E4B">
      <w:r>
        <w:t>(A)In general</w:t>
      </w:r>
    </w:p>
    <w:p w14:paraId="067F3521" w14:textId="77777777" w:rsidR="00550E4B" w:rsidRDefault="00550E4B" w:rsidP="00550E4B">
      <w:r>
        <w:t>Except as otherwise provided in this paragraph</w:t>
      </w:r>
      <w:r w:rsidRPr="007A5E32">
        <w:rPr>
          <w:rStyle w:val="StyleUnderline"/>
        </w:rPr>
        <w:t xml:space="preserve">, the term “private entity” means </w:t>
      </w:r>
      <w:r w:rsidRPr="007A5E32">
        <w:rPr>
          <w:rStyle w:val="StyleUnderline"/>
          <w:highlight w:val="green"/>
        </w:rPr>
        <w:t>any person or private group, organization, proprietorship, partnership, trust, cooperative, corporation, or other commercial or nonprofit entity, including an officer, employee, or agent thereof.</w:t>
      </w:r>
    </w:p>
    <w:p w14:paraId="5925F7B2" w14:textId="77777777" w:rsidR="00550E4B" w:rsidRDefault="00550E4B" w:rsidP="00550E4B">
      <w:r>
        <w:t>(B)Inclusion</w:t>
      </w:r>
    </w:p>
    <w:p w14:paraId="209C5729" w14:textId="77777777" w:rsidR="00550E4B" w:rsidRDefault="00550E4B" w:rsidP="00550E4B">
      <w:r>
        <w:t>The term “private entity” includes a State, tribal, or local government performing utility services, such as electric, natural gas, or water services.</w:t>
      </w:r>
    </w:p>
    <w:p w14:paraId="28C87E29" w14:textId="77777777" w:rsidR="00550E4B" w:rsidRDefault="00550E4B" w:rsidP="00550E4B">
      <w:r>
        <w:t>(C)Exclusion</w:t>
      </w:r>
    </w:p>
    <w:p w14:paraId="2E9CC290" w14:textId="77777777" w:rsidR="00550E4B" w:rsidRPr="007A5E32" w:rsidRDefault="00550E4B" w:rsidP="00550E4B">
      <w:r>
        <w:t>The term “private entity” does not include a foreign power as defined in section 1801 of title 50.</w:t>
      </w:r>
    </w:p>
    <w:p w14:paraId="06BBBE10" w14:textId="77777777" w:rsidR="00550E4B" w:rsidRPr="00A21626" w:rsidRDefault="00550E4B" w:rsidP="00550E4B">
      <w:pPr>
        <w:pStyle w:val="Heading4"/>
      </w:pPr>
      <w:r>
        <w:t>Definition of “outer space”</w:t>
      </w:r>
    </w:p>
    <w:p w14:paraId="6B771685" w14:textId="77777777" w:rsidR="00550E4B" w:rsidRDefault="00550E4B" w:rsidP="00550E4B">
      <w:proofErr w:type="spellStart"/>
      <w:r w:rsidRPr="009C2660">
        <w:rPr>
          <w:rStyle w:val="StyleUnderline"/>
        </w:rPr>
        <w:t>Vereshchetin</w:t>
      </w:r>
      <w:proofErr w:type="spellEnd"/>
      <w:r w:rsidRPr="009C2660">
        <w:rPr>
          <w:rStyle w:val="StyleUnderline"/>
        </w:rPr>
        <w:t xml:space="preserve"> 06</w:t>
      </w:r>
      <w:r>
        <w:t xml:space="preserve"> [</w:t>
      </w:r>
      <w:proofErr w:type="spellStart"/>
      <w:r>
        <w:t>Vladlen</w:t>
      </w:r>
      <w:proofErr w:type="spellEnd"/>
      <w:r>
        <w:t xml:space="preserve">, former Member of the ICJ, Chairman of the International Law Commission, and Professor of International Law] “Outer Space,” Max Planck Encyclopedia of Public International Law, </w:t>
      </w:r>
      <w:hyperlink r:id="rId9" w:history="1">
        <w:r w:rsidRPr="00E65A09">
          <w:rPr>
            <w:rStyle w:val="Hyperlink"/>
          </w:rPr>
          <w:t>https://spacelaw.univie.ac.at/fileadmin/user_upload/p_spacelaw/EPIL_Outer_Space.pdf</w:t>
        </w:r>
      </w:hyperlink>
      <w:r>
        <w:t>, 2006 RE</w:t>
      </w:r>
    </w:p>
    <w:p w14:paraId="52A7DAAF" w14:textId="77777777" w:rsidR="00550E4B" w:rsidRDefault="00550E4B" w:rsidP="00550E4B">
      <w:r>
        <w:t>A. Definition of the Term ‘Outer Space’</w:t>
      </w:r>
    </w:p>
    <w:p w14:paraId="0C7D5AD9" w14:textId="77777777" w:rsidR="00550E4B" w:rsidRDefault="00550E4B" w:rsidP="00550E4B">
      <w:r>
        <w:t xml:space="preserve">1 The term ‘outer space’, like several other basic notions of space law (‘outer space activity’, ‘space flight’, ‘space object’), although frequently used in space agreements and other space law instruments, has never been defined by them. There are </w:t>
      </w:r>
      <w:proofErr w:type="gramStart"/>
      <w:r>
        <w:t>a number of</w:t>
      </w:r>
      <w:proofErr w:type="gramEnd"/>
      <w:r>
        <w:t xml:space="preserve"> reasons for this, not least the objective difficulty for the States concerned to agree on legal definitions in the context of rapidly developing technology and their apprehension that legally binding definitions might restrict their sphere of operation.</w:t>
      </w:r>
    </w:p>
    <w:p w14:paraId="4012E031" w14:textId="77777777" w:rsidR="00550E4B" w:rsidRDefault="00550E4B" w:rsidP="00550E4B">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w:t>
      </w:r>
      <w:proofErr w:type="gramStart"/>
      <w:r>
        <w:t>exactly the same</w:t>
      </w:r>
      <w:proofErr w:type="gramEnd"/>
      <w:r>
        <w:t xml:space="preserv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w:t>
      </w:r>
      <w:proofErr w:type="spellStart"/>
      <w:proofErr w:type="gramStart"/>
      <w:r>
        <w:t>ie</w:t>
      </w:r>
      <w:proofErr w:type="spellEnd"/>
      <w:proofErr w:type="gramEnd"/>
      <w:r>
        <w:t xml:space="preserve"> atmospheric) law, the second as space law, often referred to as outer space (</w:t>
      </w:r>
      <w:proofErr w:type="spellStart"/>
      <w:r>
        <w:t>ie</w:t>
      </w:r>
      <w:proofErr w:type="spellEnd"/>
      <w:r>
        <w:t xml:space="preserve"> extra-atmospheric) law.</w:t>
      </w:r>
    </w:p>
    <w:p w14:paraId="2F2F9BD5" w14:textId="77777777" w:rsidR="00550E4B" w:rsidRDefault="00550E4B" w:rsidP="00550E4B">
      <w:r>
        <w:t xml:space="preserve">3 The legal regimes governing → airspace and outer space are fundamentally different. Thus, </w:t>
      </w:r>
      <w:proofErr w:type="gramStart"/>
      <w:r>
        <w:t>logically</w:t>
      </w:r>
      <w:proofErr w:type="gramEnd"/>
      <w:r>
        <w:t xml:space="preserve"> and jurisprudentially it is necessary to know where air space ends and outer space begins. In theory, there must be no ‘outer’ boundary of application of space law, since outer space itself is limitless, but </w:t>
      </w:r>
      <w:r w:rsidRPr="00097C0B">
        <w:rPr>
          <w:rStyle w:val="StyleUnderline"/>
        </w:rPr>
        <w:t xml:space="preserve">in practice </w:t>
      </w:r>
      <w:r w:rsidRPr="00097C0B">
        <w:rPr>
          <w:rStyle w:val="StyleUnderline"/>
          <w:highlight w:val="green"/>
        </w:rPr>
        <w:t>space law</w:t>
      </w:r>
      <w:r w:rsidRPr="00097C0B">
        <w:rPr>
          <w:rStyle w:val="StyleUnderline"/>
        </w:rPr>
        <w:t xml:space="preserve">, keeping pace with the development of space technology, </w:t>
      </w:r>
      <w:r w:rsidRPr="00097C0B">
        <w:rPr>
          <w:rStyle w:val="StyleUnderline"/>
          <w:highlight w:val="green"/>
        </w:rPr>
        <w:t>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Space, Including the </w:t>
      </w:r>
      <w:proofErr w:type="gramStart"/>
      <w:r>
        <w:t>Moon</w:t>
      </w:r>
      <w:proofErr w:type="gramEnd"/>
      <w:r>
        <w:t xml:space="preserve"> and other Celestial Bodies ([signed 27 January 1967, entered into force 10 October 1967] 610 UNTS 205) (‘Outer Space Treaty’).</w:t>
      </w:r>
    </w:p>
    <w:p w14:paraId="0347630D" w14:textId="706492CD" w:rsidR="00BB5229" w:rsidRDefault="00BB5229" w:rsidP="00BB5229"/>
    <w:p w14:paraId="5D60BFD4" w14:textId="77777777" w:rsidR="00BB5229" w:rsidRPr="00E76BE5" w:rsidRDefault="00BB5229" w:rsidP="00BB5229"/>
    <w:p w14:paraId="64AFA524" w14:textId="77777777" w:rsidR="00BB5229" w:rsidRPr="00E76BE5" w:rsidRDefault="00BB5229" w:rsidP="00BB5229">
      <w:pPr>
        <w:pStyle w:val="Heading4"/>
      </w:pPr>
      <w:r w:rsidRPr="00E76BE5">
        <w:t xml:space="preserve">At best, it’s extra topical, which still skews neg prep and links to </w:t>
      </w:r>
      <w:r>
        <w:t>our</w:t>
      </w:r>
      <w:r w:rsidRPr="00E76BE5">
        <w:t xml:space="preserve"> offense.</w:t>
      </w:r>
    </w:p>
    <w:p w14:paraId="415F317E" w14:textId="77777777" w:rsidR="00BB5229" w:rsidRPr="00E76BE5" w:rsidRDefault="00BB5229" w:rsidP="00BB5229"/>
    <w:p w14:paraId="7BFA9054" w14:textId="77777777" w:rsidR="00BB5229" w:rsidRPr="00E76BE5" w:rsidRDefault="00BB5229" w:rsidP="00BB5229">
      <w:pPr>
        <w:pStyle w:val="Heading4"/>
      </w:pPr>
      <w:bookmarkStart w:id="0" w:name="_Hlk85279411"/>
      <w:r w:rsidRPr="00E76BE5">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567FD363" w14:textId="77777777" w:rsidR="00BB5229" w:rsidRPr="00E76BE5" w:rsidRDefault="00BB5229" w:rsidP="00BB5229">
      <w:pPr>
        <w:rPr>
          <w:rFonts w:ascii="Times" w:eastAsia="Times New Roman" w:hAnsi="Times"/>
          <w:sz w:val="20"/>
          <w:szCs w:val="20"/>
        </w:rPr>
      </w:pPr>
    </w:p>
    <w:p w14:paraId="00DD53F6" w14:textId="77777777" w:rsidR="00BB5229" w:rsidRPr="00E76BE5" w:rsidRDefault="00BB5229" w:rsidP="00BB5229">
      <w:pPr>
        <w:pStyle w:val="Heading4"/>
      </w:pPr>
      <w:r w:rsidRPr="00E76BE5">
        <w:t>This has two impacts –</w:t>
      </w:r>
    </w:p>
    <w:p w14:paraId="45EAB36C" w14:textId="77777777" w:rsidR="00BB5229" w:rsidRPr="00E76BE5" w:rsidRDefault="00BB5229" w:rsidP="00BB5229">
      <w:pPr>
        <w:pStyle w:val="Heading4"/>
        <w:numPr>
          <w:ilvl w:val="0"/>
          <w:numId w:val="11"/>
        </w:numPr>
        <w:tabs>
          <w:tab w:val="num" w:pos="360"/>
        </w:tabs>
        <w:ind w:left="360"/>
      </w:pPr>
      <w:r w:rsidRPr="00E76BE5">
        <w:t xml:space="preserve">Fairness – A predictable limit is the only way to give the neg a chance to win—-radical </w:t>
      </w:r>
      <w:proofErr w:type="spellStart"/>
      <w:r w:rsidRPr="00E76BE5">
        <w:t>aff</w:t>
      </w:r>
      <w:proofErr w:type="spellEnd"/>
      <w:r w:rsidRPr="00E76BE5">
        <w:t xml:space="preserve"> choice shifts the grounds for the debate and puts the </w:t>
      </w:r>
      <w:proofErr w:type="spellStart"/>
      <w:r w:rsidRPr="00E76BE5">
        <w:t>aff</w:t>
      </w:r>
      <w:proofErr w:type="spellEnd"/>
      <w:r w:rsidRPr="00E76BE5">
        <w:t xml:space="preserve"> far ahead. Pre-tournament negative preparation is structured around topical plans as points of offense, which means anything other than a topical plan structurally favors the affirmative. Fairness is an intrinsic good—-debate is fundamentally a game and requires effective competition between the </w:t>
      </w:r>
      <w:proofErr w:type="spellStart"/>
      <w:r w:rsidRPr="00E76BE5">
        <w:t>aff</w:t>
      </w:r>
      <w:proofErr w:type="spellEnd"/>
      <w:r w:rsidRPr="00E76BE5">
        <w:t xml:space="preserve">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Fairness also comes before substance—-deciding any other argument in this debate cannot be disentangled from our inability to prepare for it—-any argument you think they’re winning is a link, not a reason to vote for them, because it’s just as likely that they’re winning it because we weren’t able to effectively prepare to defeat it.</w:t>
      </w:r>
    </w:p>
    <w:p w14:paraId="57F212C5" w14:textId="77777777" w:rsidR="00BB5229" w:rsidRPr="00E76BE5" w:rsidRDefault="00BB5229" w:rsidP="00BB5229"/>
    <w:p w14:paraId="7CC70161" w14:textId="77777777" w:rsidR="00BB5229" w:rsidRPr="00E76BE5" w:rsidRDefault="00BB5229" w:rsidP="00BB5229">
      <w:pPr>
        <w:pStyle w:val="Heading4"/>
        <w:numPr>
          <w:ilvl w:val="0"/>
          <w:numId w:val="11"/>
        </w:numPr>
        <w:tabs>
          <w:tab w:val="num" w:pos="360"/>
        </w:tabs>
        <w:ind w:left="360"/>
      </w:pPr>
      <w:r w:rsidRPr="00E76BE5">
        <w:t xml:space="preserve">Second is Argument Engagement---advocacy tied to the resolution incentivizes nuanced research and CLASH with a </w:t>
      </w:r>
      <w:proofErr w:type="gramStart"/>
      <w:r w:rsidRPr="00E76BE5">
        <w:t>well prepared</w:t>
      </w:r>
      <w:proofErr w:type="gramEnd"/>
      <w:r w:rsidRPr="00E76BE5">
        <w:t xml:space="preserve"> opponent---They turn debate into one with no negative </w:t>
      </w:r>
      <w:proofErr w:type="spellStart"/>
      <w:r w:rsidRPr="00E76BE5">
        <w:t>counterargumentation</w:t>
      </w:r>
      <w:proofErr w:type="spellEnd"/>
      <w:r w:rsidRPr="00E76BE5">
        <w:t xml:space="preserve"> which causes confirmation bias and less good affirmatives. It also doesn’t subject the </w:t>
      </w:r>
      <w:proofErr w:type="spellStart"/>
      <w:r w:rsidRPr="00E76BE5">
        <w:t>aff</w:t>
      </w:r>
      <w:proofErr w:type="spellEnd"/>
      <w:r w:rsidRPr="00E76BE5">
        <w:t xml:space="preserve"> to rigorous </w:t>
      </w:r>
      <w:proofErr w:type="spellStart"/>
      <w:r w:rsidRPr="00E76BE5">
        <w:t>arugmentation</w:t>
      </w:r>
      <w:proofErr w:type="spellEnd"/>
      <w:r w:rsidRPr="00E76BE5">
        <w:t xml:space="preserve"> which eliminates the skills necessary to make real material change in the world and doesn’t generate real productive discussions – turns their offense.</w:t>
      </w:r>
    </w:p>
    <w:p w14:paraId="798CE311" w14:textId="77777777" w:rsidR="00BB5229" w:rsidRPr="00E76BE5" w:rsidRDefault="00BB5229" w:rsidP="00BB5229"/>
    <w:p w14:paraId="437F78FA" w14:textId="19ADC1E3" w:rsidR="00BB5229" w:rsidRPr="00E76BE5" w:rsidRDefault="00BB5229" w:rsidP="00BB5229">
      <w:pPr>
        <w:pStyle w:val="Heading4"/>
      </w:pPr>
      <w:r w:rsidRPr="00E76BE5">
        <w:t xml:space="preserve">Topical version of the </w:t>
      </w:r>
      <w:proofErr w:type="spellStart"/>
      <w:r w:rsidRPr="00E76BE5">
        <w:t>aff</w:t>
      </w:r>
      <w:proofErr w:type="spellEnd"/>
      <w:r w:rsidRPr="00E76BE5">
        <w:t xml:space="preserve"> – </w:t>
      </w:r>
      <w:r w:rsidR="00C45734">
        <w:t xml:space="preserve">end the commercialization of space. </w:t>
      </w:r>
      <w:r w:rsidRPr="00E76BE5">
        <w:t>Use sufficiency when evaluating the TVA because all deficits are neg ground. This and SSD solve their offense by re-centering debate on</w:t>
      </w:r>
      <w:r w:rsidR="00C45734">
        <w:t xml:space="preserve"> the 1AC</w:t>
      </w:r>
      <w:r w:rsidRPr="00E76BE5">
        <w:t>.</w:t>
      </w:r>
    </w:p>
    <w:p w14:paraId="0C50EBA9" w14:textId="77777777" w:rsidR="00BB5229" w:rsidRPr="00E76BE5" w:rsidRDefault="00BB5229" w:rsidP="00BB5229"/>
    <w:p w14:paraId="176D67E5" w14:textId="77777777" w:rsidR="00BB5229" w:rsidRPr="00E76BE5" w:rsidRDefault="00BB5229" w:rsidP="00BB5229">
      <w:pPr>
        <w:pStyle w:val="Heading4"/>
      </w:pPr>
      <w:r w:rsidRPr="00E76BE5">
        <w:t xml:space="preserve">Topicality must be a voting issue—the role of the ballot is to vote for whoever does the better debating over the </w:t>
      </w:r>
      <w:proofErr w:type="spellStart"/>
      <w:r w:rsidRPr="00E76BE5">
        <w:t>resolutional</w:t>
      </w:r>
      <w:proofErr w:type="spellEnd"/>
      <w:r w:rsidRPr="00E76BE5">
        <w:t xml:space="preserve"> question. Any </w:t>
      </w:r>
      <w:proofErr w:type="spellStart"/>
      <w:r w:rsidRPr="00E76BE5">
        <w:t>aff</w:t>
      </w:r>
      <w:proofErr w:type="spellEnd"/>
      <w:r w:rsidRPr="00E76BE5">
        <w:t xml:space="preserve"> role for debate must explain why we switch sides and why there has to be a winner and a loser—switching sides within the competitive yet limited bounds of the topic </w:t>
      </w:r>
      <w:proofErr w:type="gramStart"/>
      <w:r w:rsidRPr="00E76BE5">
        <w:t>performs</w:t>
      </w:r>
      <w:proofErr w:type="gramEnd"/>
      <w:r w:rsidRPr="00E76BE5">
        <w:t xml:space="preserve"> the labor of the negative which avoids group polarization and untested advocacy</w:t>
      </w:r>
    </w:p>
    <w:p w14:paraId="5B378A31" w14:textId="77777777" w:rsidR="00BB5229" w:rsidRPr="00E76BE5" w:rsidRDefault="00BB5229" w:rsidP="00BB5229"/>
    <w:p w14:paraId="7CBD5702" w14:textId="77777777" w:rsidR="00BB5229" w:rsidRPr="00E76BE5" w:rsidRDefault="00BB5229" w:rsidP="00BB5229">
      <w:pPr>
        <w:pStyle w:val="Heading4"/>
      </w:pPr>
      <w:r w:rsidRPr="00E76BE5">
        <w:rPr>
          <w:rFonts w:cs="Arial"/>
        </w:rPr>
        <w:t xml:space="preserve">Theory is an issue of competing interpretations because reasonability </w:t>
      </w:r>
      <w:r w:rsidRPr="00E76BE5">
        <w:t>invites arbitrary judge intervention based on preference rather than argumentation and encourages a race to the bottom in which debaters will exploit a judge’s tolerance for questionable argumentation.</w:t>
      </w:r>
    </w:p>
    <w:bookmarkEnd w:id="0"/>
    <w:p w14:paraId="4055632E" w14:textId="77777777" w:rsidR="00BB5229" w:rsidRDefault="00BB5229" w:rsidP="00BB5229">
      <w:pPr>
        <w:pStyle w:val="Heading4"/>
      </w:pPr>
    </w:p>
    <w:p w14:paraId="4892A02E" w14:textId="52BC7C03" w:rsidR="00BB5229" w:rsidRDefault="00C45734" w:rsidP="00C45734">
      <w:pPr>
        <w:pStyle w:val="Heading2"/>
      </w:pPr>
      <w:r>
        <w:t>OFF</w:t>
      </w:r>
    </w:p>
    <w:p w14:paraId="23EE581B" w14:textId="444409B4" w:rsidR="00C45734" w:rsidRDefault="00C45734" w:rsidP="00C45734">
      <w:pPr>
        <w:pStyle w:val="Heading3"/>
      </w:pPr>
      <w:r>
        <w:t>CP</w:t>
      </w:r>
    </w:p>
    <w:p w14:paraId="013527AB" w14:textId="2AB96D96" w:rsidR="00C45734" w:rsidRDefault="00C45734" w:rsidP="00C45734">
      <w:pPr>
        <w:pStyle w:val="Heading4"/>
      </w:pPr>
      <w:r>
        <w:t>We advocate for the entirety of the affirmative without the use of “invasion.” We would like to change that word to “occupy.”</w:t>
      </w:r>
    </w:p>
    <w:p w14:paraId="731657AC" w14:textId="77777777" w:rsidR="00C45734" w:rsidRPr="00C45734" w:rsidRDefault="00C45734" w:rsidP="00C45734"/>
    <w:p w14:paraId="6DB2315E" w14:textId="77777777" w:rsidR="00C45734" w:rsidRDefault="00C45734" w:rsidP="00C45734">
      <w:pPr>
        <w:pStyle w:val="Heading4"/>
      </w:pPr>
      <w:r>
        <w:t xml:space="preserve">Invasion rhetoric is weaponized in polarized politics---the </w:t>
      </w:r>
      <w:proofErr w:type="spellStart"/>
      <w:r>
        <w:t>aff</w:t>
      </w:r>
      <w:proofErr w:type="spellEnd"/>
      <w:r>
        <w:t xml:space="preserve"> increases political violence and fearmongering on the left and right</w:t>
      </w:r>
    </w:p>
    <w:p w14:paraId="681CD5DD" w14:textId="77777777" w:rsidR="00C45734" w:rsidRPr="00835D20" w:rsidRDefault="00C45734" w:rsidP="00C45734">
      <w:proofErr w:type="spellStart"/>
      <w:r w:rsidRPr="007C5F9A">
        <w:rPr>
          <w:rStyle w:val="Style13ptBold"/>
        </w:rPr>
        <w:t>Byman</w:t>
      </w:r>
      <w:proofErr w:type="spellEnd"/>
      <w:r w:rsidRPr="007C5F9A">
        <w:rPr>
          <w:rStyle w:val="Style13ptBold"/>
        </w:rPr>
        <w:t xml:space="preserve"> 21</w:t>
      </w:r>
      <w:r>
        <w:t xml:space="preserve"> (Daniel L., </w:t>
      </w:r>
      <w:r w:rsidRPr="00835D20">
        <w:t xml:space="preserve">Daniel </w:t>
      </w:r>
      <w:proofErr w:type="spellStart"/>
      <w:r w:rsidRPr="00835D20">
        <w:t>Byman</w:t>
      </w:r>
      <w:proofErr w:type="spellEnd"/>
      <w:r w:rsidRPr="00835D20">
        <w:t xml:space="preserve"> is a senior fellow in the Center for Middle East Policy at Brookings, where his research focuses on counterterrorism and Middle East security. He previously served as the research director of the center. He is also a professor in the Georgetown University Walsh School of Foreign Service's Security Studies Program</w:t>
      </w:r>
      <w:r>
        <w:t>, “</w:t>
      </w:r>
      <w:r w:rsidRPr="00835D20">
        <w:t>How hateful rhetoric connects to real-world violence</w:t>
      </w:r>
      <w:r>
        <w:t xml:space="preserve">”, </w:t>
      </w:r>
      <w:hyperlink r:id="rId10" w:history="1">
        <w:r w:rsidRPr="005E2DB2">
          <w:rPr>
            <w:rStyle w:val="Hyperlink"/>
          </w:rPr>
          <w:t>https://www.brookings.edu/blog/order-from-chaos/2021/04/09/how-hateful-rhetoric-connects-to-real-world-violence/</w:t>
        </w:r>
      </w:hyperlink>
      <w:r>
        <w:t>) DGA</w:t>
      </w:r>
    </w:p>
    <w:p w14:paraId="35455CB9" w14:textId="77777777" w:rsidR="00C45734" w:rsidRPr="006073FF" w:rsidRDefault="00C45734" w:rsidP="00C45734">
      <w:pPr>
        <w:rPr>
          <w:sz w:val="14"/>
        </w:rPr>
      </w:pPr>
      <w:proofErr w:type="gramStart"/>
      <w:r w:rsidRPr="006073FF">
        <w:rPr>
          <w:sz w:val="14"/>
        </w:rPr>
        <w:t>In</w:t>
      </w:r>
      <w:proofErr w:type="gramEnd"/>
      <w:r w:rsidRPr="006073FF">
        <w:rPr>
          <w:sz w:val="14"/>
        </w:rPr>
        <w:t xml:space="preserve"> January 6, 2021, President </w:t>
      </w:r>
      <w:r w:rsidRPr="006073FF">
        <w:rPr>
          <w:rStyle w:val="StyleUnderline"/>
          <w:highlight w:val="yellow"/>
        </w:rPr>
        <w:t>Trump gave an incendiary speech</w:t>
      </w:r>
      <w:r w:rsidRPr="00605B3B">
        <w:rPr>
          <w:rStyle w:val="StyleUnderline"/>
        </w:rPr>
        <w:t xml:space="preserve"> to supporters</w:t>
      </w:r>
      <w:r w:rsidRPr="006073FF">
        <w:rPr>
          <w:sz w:val="14"/>
        </w:rPr>
        <w:t xml:space="preserve">, lamenting election fraud, urging them to march on the Capitol where Congress was certifying the victory of President Biden, and telling them to “fight like hell.” Critics of the president, including his own acting Secretary of Defense Chris Miller, blamed the remarks for the Capitol riot. Congress would then go on to impeach Trump a second time for inciting the violence. Daniel L. </w:t>
      </w:r>
      <w:proofErr w:type="spellStart"/>
      <w:r w:rsidRPr="006073FF">
        <w:rPr>
          <w:sz w:val="14"/>
        </w:rPr>
        <w:t>Byman</w:t>
      </w:r>
      <w:proofErr w:type="spellEnd"/>
      <w:r w:rsidRPr="006073FF">
        <w:rPr>
          <w:sz w:val="14"/>
        </w:rPr>
        <w:t xml:space="preserve"> Daniel L. </w:t>
      </w:r>
      <w:proofErr w:type="spellStart"/>
      <w:r w:rsidRPr="006073FF">
        <w:rPr>
          <w:sz w:val="14"/>
        </w:rPr>
        <w:t>Byman</w:t>
      </w:r>
      <w:proofErr w:type="spellEnd"/>
      <w:r w:rsidRPr="006073FF">
        <w:rPr>
          <w:sz w:val="14"/>
        </w:rPr>
        <w:t xml:space="preserve"> Senior Fellow - Foreign Policy, Center for Middle East Policy </w:t>
      </w:r>
      <w:proofErr w:type="spellStart"/>
      <w:r w:rsidRPr="006073FF">
        <w:rPr>
          <w:sz w:val="14"/>
        </w:rPr>
        <w:t>dbyman</w:t>
      </w:r>
      <w:proofErr w:type="spellEnd"/>
      <w:r w:rsidRPr="006073FF">
        <w:rPr>
          <w:sz w:val="14"/>
        </w:rPr>
        <w:t xml:space="preserve"> Trump’s </w:t>
      </w:r>
      <w:r w:rsidRPr="00605B3B">
        <w:rPr>
          <w:rStyle w:val="StyleUnderline"/>
        </w:rPr>
        <w:t xml:space="preserve">speech, however, is not a unique or even rare event, especially </w:t>
      </w:r>
      <w:r w:rsidRPr="006073FF">
        <w:rPr>
          <w:rStyle w:val="StyleUnderline"/>
          <w:highlight w:val="yellow"/>
        </w:rPr>
        <w:t>at a time of heavy polarization</w:t>
      </w:r>
      <w:r w:rsidRPr="006073FF">
        <w:rPr>
          <w:sz w:val="14"/>
        </w:rPr>
        <w:t xml:space="preserve"> in the United States and other countries. </w:t>
      </w:r>
      <w:r w:rsidRPr="006073FF">
        <w:rPr>
          <w:rStyle w:val="StyleUnderline"/>
          <w:highlight w:val="yellow"/>
        </w:rPr>
        <w:t>Conservative websites and</w:t>
      </w:r>
      <w:r w:rsidRPr="00605B3B">
        <w:rPr>
          <w:rStyle w:val="StyleUnderline"/>
        </w:rPr>
        <w:t xml:space="preserve"> political </w:t>
      </w:r>
      <w:r w:rsidRPr="006073FF">
        <w:rPr>
          <w:rStyle w:val="StyleUnderline"/>
          <w:highlight w:val="yellow"/>
        </w:rPr>
        <w:t>leaders</w:t>
      </w:r>
      <w:r w:rsidRPr="00605B3B">
        <w:rPr>
          <w:rStyle w:val="StyleUnderline"/>
        </w:rPr>
        <w:t xml:space="preserve">, especially at the state and local level, now regularly </w:t>
      </w:r>
      <w:r w:rsidRPr="006073FF">
        <w:rPr>
          <w:rStyle w:val="StyleUnderline"/>
          <w:highlight w:val="yellow"/>
        </w:rPr>
        <w:t>use violent rhetoric</w:t>
      </w:r>
      <w:r w:rsidRPr="00605B3B">
        <w:rPr>
          <w:rStyle w:val="StyleUnderline"/>
        </w:rPr>
        <w:t xml:space="preserve"> and demonize their political opponents</w:t>
      </w:r>
      <w:r w:rsidRPr="006073FF">
        <w:rPr>
          <w:sz w:val="14"/>
        </w:rPr>
        <w:t xml:space="preserve">. In addition, the </w:t>
      </w:r>
      <w:r w:rsidRPr="00050AF0">
        <w:rPr>
          <w:rStyle w:val="StyleUnderline"/>
          <w:highlight w:val="yellow"/>
        </w:rPr>
        <w:t>high</w:t>
      </w:r>
      <w:r w:rsidRPr="00605B3B">
        <w:rPr>
          <w:rStyle w:val="StyleUnderline"/>
        </w:rPr>
        <w:t xml:space="preserve"> levels of </w:t>
      </w:r>
      <w:r w:rsidRPr="00050AF0">
        <w:rPr>
          <w:rStyle w:val="StyleUnderline"/>
          <w:highlight w:val="yellow"/>
        </w:rPr>
        <w:t>polarization make it</w:t>
      </w:r>
      <w:r w:rsidRPr="00605B3B">
        <w:rPr>
          <w:rStyle w:val="StyleUnderline"/>
        </w:rPr>
        <w:t xml:space="preserve"> more </w:t>
      </w:r>
      <w:r w:rsidRPr="00050AF0">
        <w:rPr>
          <w:rStyle w:val="StyleUnderline"/>
          <w:highlight w:val="yellow"/>
        </w:rPr>
        <w:t>likely that violent rhetoric will spread to both sides</w:t>
      </w:r>
      <w:r w:rsidRPr="00605B3B">
        <w:rPr>
          <w:rStyle w:val="StyleUnderline"/>
        </w:rPr>
        <w:t xml:space="preserve"> of the political debate</w:t>
      </w:r>
      <w:r w:rsidRPr="006073FF">
        <w:rPr>
          <w:sz w:val="14"/>
        </w:rPr>
        <w:t xml:space="preserve">. Already, violent rhetoric is growing on the political left. It is often difficult to trace one leader’s statement to subsequent events, and even in the case of the Capitol insurrection the president’s defenders insist on his innocence. However, </w:t>
      </w:r>
      <w:r w:rsidRPr="00B049B5">
        <w:rPr>
          <w:rStyle w:val="StyleUnderline"/>
        </w:rPr>
        <w:t xml:space="preserve">a range of </w:t>
      </w:r>
      <w:r w:rsidRPr="00050AF0">
        <w:rPr>
          <w:rStyle w:val="StyleUnderline"/>
          <w:highlight w:val="yellow"/>
        </w:rPr>
        <w:t>research suggests</w:t>
      </w:r>
      <w:r w:rsidRPr="00B049B5">
        <w:rPr>
          <w:rStyle w:val="StyleUnderline"/>
        </w:rPr>
        <w:t xml:space="preserve"> the incendiary </w:t>
      </w:r>
      <w:r w:rsidRPr="00050AF0">
        <w:rPr>
          <w:rStyle w:val="StyleUnderline"/>
          <w:highlight w:val="yellow"/>
        </w:rPr>
        <w:t>rhetoric</w:t>
      </w:r>
      <w:r w:rsidRPr="006073FF">
        <w:rPr>
          <w:sz w:val="14"/>
        </w:rPr>
        <w:t xml:space="preserve"> of political leaders </w:t>
      </w:r>
      <w:r w:rsidRPr="00050AF0">
        <w:rPr>
          <w:rStyle w:val="StyleUnderline"/>
          <w:highlight w:val="yellow"/>
        </w:rPr>
        <w:t>can make political violence more likely</w:t>
      </w:r>
      <w:r w:rsidRPr="00B049B5">
        <w:rPr>
          <w:rStyle w:val="StyleUnderline"/>
        </w:rPr>
        <w:t>, gives violence direction, complicates the law enforcement response, and increases fear in vulnerable communities</w:t>
      </w:r>
      <w:r w:rsidRPr="006073FF">
        <w:rPr>
          <w:sz w:val="14"/>
        </w:rPr>
        <w:t xml:space="preserve">. AS EXTREMISM MAGNIFIES, THE LIKELIHOOD OF VIOLENCE INCREASES There is no direct line between violent rhetoric and political violence if the speakers are careful not to name specific targets and means, and otherwise incriminate themselves. The risk of violence is nevertheless considerable. Although any individual — even one who cites President Trump or another leader when committing violence — may have multiple motives for acting, some sense of the problem can be traced by studies that show correlations between increases in hostile political rhetoric and violence. Part of the problem is that leaders’ remarks do not fade away after they are given. Incendiary rhetoric from political leaders against their political opponents, minority groups, and other targets is often quickly magnified. Leaders with large social media followings will see their remarks retweeted and otherwise shared with millions of followers. Leaders’ rhetoric then drives the coverage of more traditional news outlets, which broadcast it to their viewers and listeners. Rhetoric from national leaders also serves as a cue for local figures, particularly if the national leaders have loyal personal followings. </w:t>
      </w:r>
      <w:r w:rsidRPr="008A0383">
        <w:rPr>
          <w:rStyle w:val="StyleUnderline"/>
        </w:rPr>
        <w:t xml:space="preserve">The local leaders’ </w:t>
      </w:r>
      <w:r w:rsidRPr="00050AF0">
        <w:rPr>
          <w:rStyle w:val="StyleUnderline"/>
          <w:highlight w:val="yellow"/>
        </w:rPr>
        <w:t>rhetoric</w:t>
      </w:r>
      <w:r w:rsidRPr="008A0383">
        <w:rPr>
          <w:rStyle w:val="StyleUnderline"/>
        </w:rPr>
        <w:t xml:space="preserve"> in turn </w:t>
      </w:r>
      <w:r w:rsidRPr="00050AF0">
        <w:rPr>
          <w:rStyle w:val="StyleUnderline"/>
          <w:highlight w:val="yellow"/>
        </w:rPr>
        <w:t>is amplified by social media</w:t>
      </w:r>
      <w:r w:rsidRPr="008A0383">
        <w:rPr>
          <w:rStyle w:val="StyleUnderline"/>
        </w:rPr>
        <w:t xml:space="preserve"> and traditional outlets. Ordinary people play an important role too in spreading the message, sharing it with their own commentary with their friends and family.</w:t>
      </w:r>
      <w:r>
        <w:rPr>
          <w:rStyle w:val="StyleUnderline"/>
        </w:rPr>
        <w:t xml:space="preserve"> </w:t>
      </w:r>
      <w:r w:rsidRPr="006073FF">
        <w:rPr>
          <w:sz w:val="14"/>
        </w:rPr>
        <w:t xml:space="preserve">Related Books Brookings Big Ideas for America Edited by Michael E. O’Hanlon 2017 Open Networks, Closed Regimes </w:t>
      </w:r>
      <w:proofErr w:type="gramStart"/>
      <w:r w:rsidRPr="006073FF">
        <w:rPr>
          <w:sz w:val="14"/>
        </w:rPr>
        <w:t>By</w:t>
      </w:r>
      <w:proofErr w:type="gramEnd"/>
      <w:r w:rsidRPr="006073FF">
        <w:rPr>
          <w:sz w:val="14"/>
        </w:rPr>
        <w:t xml:space="preserve"> Shanthi </w:t>
      </w:r>
      <w:proofErr w:type="spellStart"/>
      <w:r w:rsidRPr="006073FF">
        <w:rPr>
          <w:sz w:val="14"/>
        </w:rPr>
        <w:t>Kalathil</w:t>
      </w:r>
      <w:proofErr w:type="spellEnd"/>
      <w:r w:rsidRPr="006073FF">
        <w:rPr>
          <w:sz w:val="14"/>
        </w:rPr>
        <w:t xml:space="preserve"> and Taylor C. Boas 2002 Redefining Urban and Suburban America Edited by Bruce Katz and Robert E. Lang 2003 </w:t>
      </w:r>
      <w:r w:rsidRPr="00992DE7">
        <w:rPr>
          <w:rStyle w:val="StyleUnderline"/>
        </w:rPr>
        <w:t xml:space="preserve">Widely shared extreme rhetoric shifts the so-called “Overton Window,” </w:t>
      </w:r>
      <w:r w:rsidRPr="00050AF0">
        <w:rPr>
          <w:rStyle w:val="StyleUnderline"/>
          <w:highlight w:val="yellow"/>
        </w:rPr>
        <w:t>signaling that an issue is now</w:t>
      </w:r>
      <w:r w:rsidRPr="00992DE7">
        <w:rPr>
          <w:rStyle w:val="StyleUnderline"/>
        </w:rPr>
        <w:t xml:space="preserve"> the subject of </w:t>
      </w:r>
      <w:r w:rsidRPr="00050AF0">
        <w:rPr>
          <w:rStyle w:val="StyleUnderline"/>
          <w:highlight w:val="yellow"/>
        </w:rPr>
        <w:t>acceptable discourse</w:t>
      </w:r>
      <w:r w:rsidRPr="006073FF">
        <w:rPr>
          <w:sz w:val="14"/>
        </w:rPr>
        <w:t xml:space="preserve"> when, in the past, discussing it might have been taboo. Prejudiced elite speech, one study found, is particularly powerful if other elites endorse it, </w:t>
      </w:r>
      <w:r w:rsidRPr="00992DE7">
        <w:rPr>
          <w:rStyle w:val="StyleUnderline"/>
        </w:rPr>
        <w:t>emboldening audiences to declare their own prejudices and act on them accordingly</w:t>
      </w:r>
      <w:r w:rsidRPr="006073FF">
        <w:rPr>
          <w:sz w:val="14"/>
        </w:rPr>
        <w:t xml:space="preserve">. As one expert noted, referring to President </w:t>
      </w:r>
      <w:r w:rsidRPr="00992DE7">
        <w:rPr>
          <w:rStyle w:val="StyleUnderline"/>
        </w:rPr>
        <w:t>Trump’s anti-Muslim and anti-Hispanic rhetoric</w:t>
      </w:r>
      <w:r w:rsidRPr="006073FF">
        <w:rPr>
          <w:sz w:val="14"/>
        </w:rPr>
        <w:t xml:space="preserve">: “The president’s rhetoric has helped to </w:t>
      </w:r>
      <w:r w:rsidRPr="00992DE7">
        <w:rPr>
          <w:rStyle w:val="StyleUnderline"/>
        </w:rPr>
        <w:t>shift discourse norms</w:t>
      </w:r>
      <w:r w:rsidRPr="006073FF">
        <w:rPr>
          <w:sz w:val="14"/>
        </w:rPr>
        <w:t xml:space="preserve"> in our country such that it is more acceptable among more people to denigrate and attack other groups of human beings.” An academic </w:t>
      </w:r>
      <w:r w:rsidRPr="00992DE7">
        <w:rPr>
          <w:rStyle w:val="StyleUnderline"/>
        </w:rPr>
        <w:t xml:space="preserve">study found that </w:t>
      </w:r>
      <w:r w:rsidRPr="00E668EC">
        <w:rPr>
          <w:rStyle w:val="StyleUnderline"/>
          <w:highlight w:val="yellow"/>
        </w:rPr>
        <w:t>rhetoric</w:t>
      </w:r>
      <w:r w:rsidRPr="00992DE7">
        <w:rPr>
          <w:rStyle w:val="StyleUnderline"/>
        </w:rPr>
        <w:t xml:space="preserve"> did not change attitudes but rather </w:t>
      </w:r>
      <w:r w:rsidRPr="00E668EC">
        <w:rPr>
          <w:rStyle w:val="StyleUnderline"/>
          <w:highlight w:val="yellow"/>
        </w:rPr>
        <w:t>emboldened individuals to</w:t>
      </w:r>
      <w:r w:rsidRPr="00992DE7">
        <w:rPr>
          <w:rStyle w:val="StyleUnderline"/>
        </w:rPr>
        <w:t xml:space="preserve"> </w:t>
      </w:r>
      <w:r w:rsidRPr="006073FF">
        <w:rPr>
          <w:sz w:val="14"/>
        </w:rPr>
        <w:t xml:space="preserve">express, and </w:t>
      </w:r>
      <w:r w:rsidRPr="00E668EC">
        <w:rPr>
          <w:rStyle w:val="StyleUnderline"/>
          <w:highlight w:val="yellow"/>
        </w:rPr>
        <w:t>act</w:t>
      </w:r>
      <w:r w:rsidRPr="00992DE7">
        <w:rPr>
          <w:rStyle w:val="StyleUnderline"/>
        </w:rPr>
        <w:t xml:space="preserve"> on, pre-existing views</w:t>
      </w:r>
      <w:r w:rsidRPr="006073FF">
        <w:rPr>
          <w:sz w:val="14"/>
        </w:rPr>
        <w:t xml:space="preserve"> they had once hidden. Anti-Muslim discourse prompted by remarks by candidate Trump grew on Facebook and other social media sites in 2016. This, in turn, led followers to increase their anti-Muslim tweets and to get more attention from cable news channels. In subsequent days, hate crimes against Muslims increased 32%, with a significant, but lesser, increase against the Hispanic community, another target of Trump’s rhetoric. Specific tweets would lead to increases in hate crimes, with the level rising and falling depending on the prevalence of the social media activity. Hateful rhetoric can also stir dangerous emotions. A study of violence in Sweden found that hateful speech spurs negative emotions toward the target community among listeners, and another study of European audiences found that exposure to politicians’ violent rhetoric increases support for political violence among those surveyed. Such rhetoric also makes political violence against the target community seem more legitimate. In Germany, another study found that increases in anti-refugee sentiments on Facebook led to increases in violence against refugees: When Facebook had an outage, or when different events dominated the news, violence fell. </w:t>
      </w:r>
      <w:r w:rsidRPr="00B81E6A">
        <w:rPr>
          <w:rStyle w:val="StyleUnderline"/>
        </w:rPr>
        <w:t>Incendiary rhetoric also creates a more dangerous political climate in general</w:t>
      </w:r>
      <w:r w:rsidRPr="006073FF">
        <w:rPr>
          <w:sz w:val="14"/>
        </w:rPr>
        <w:t xml:space="preserve">. An analysis of the manifesto issued by El Paso Walmart shooter Patrick Crusius, who killed 23 people, mostly of Hispanic heritage, found that he used </w:t>
      </w:r>
      <w:r w:rsidRPr="00E668EC">
        <w:rPr>
          <w:rStyle w:val="StyleUnderline"/>
          <w:highlight w:val="yellow"/>
        </w:rPr>
        <w:t>words like “invasion</w:t>
      </w:r>
      <w:r w:rsidRPr="00B81E6A">
        <w:rPr>
          <w:rStyle w:val="StyleUnderline"/>
        </w:rPr>
        <w:t>”</w:t>
      </w:r>
      <w:r w:rsidRPr="006073FF">
        <w:rPr>
          <w:sz w:val="14"/>
        </w:rPr>
        <w:t xml:space="preserve"> and “replacement,” </w:t>
      </w:r>
      <w:r w:rsidRPr="00E668EC">
        <w:rPr>
          <w:rStyle w:val="StyleUnderline"/>
          <w:highlight w:val="yellow"/>
        </w:rPr>
        <w:t>drawing on conspiracy theories</w:t>
      </w:r>
      <w:r w:rsidRPr="00B81E6A">
        <w:rPr>
          <w:rStyle w:val="StyleUnderline"/>
        </w:rPr>
        <w:t xml:space="preserve"> promoted by conservative media hosts</w:t>
      </w:r>
      <w:r w:rsidRPr="006073FF">
        <w:rPr>
          <w:sz w:val="14"/>
        </w:rPr>
        <w:t xml:space="preserve">. Another study found the </w:t>
      </w:r>
      <w:r w:rsidRPr="00B81E6A">
        <w:rPr>
          <w:rStyle w:val="StyleUnderline"/>
        </w:rPr>
        <w:t xml:space="preserve">politicians’ </w:t>
      </w:r>
      <w:r w:rsidRPr="00E668EC">
        <w:rPr>
          <w:rStyle w:val="StyleUnderline"/>
          <w:highlight w:val="yellow"/>
        </w:rPr>
        <w:t>hate speech increases political polarization</w:t>
      </w:r>
      <w:r w:rsidRPr="00B81E6A">
        <w:rPr>
          <w:rStyle w:val="StyleUnderline"/>
        </w:rPr>
        <w:t xml:space="preserve"> and that this, in turn, makes domestic terrorism more likely.</w:t>
      </w:r>
      <w:r>
        <w:rPr>
          <w:rStyle w:val="StyleUnderline"/>
        </w:rPr>
        <w:t xml:space="preserve"> </w:t>
      </w:r>
      <w:r w:rsidRPr="006073FF">
        <w:rPr>
          <w:sz w:val="14"/>
        </w:rPr>
        <w:t xml:space="preserve">A </w:t>
      </w:r>
      <w:r w:rsidRPr="00B81E6A">
        <w:rPr>
          <w:rStyle w:val="StyleUnderline"/>
        </w:rPr>
        <w:t>spiral of reciprocal radicalization is a particular danger</w:t>
      </w:r>
      <w:r w:rsidRPr="006073FF">
        <w:rPr>
          <w:sz w:val="14"/>
        </w:rPr>
        <w:t xml:space="preserve">. Fringe groups in the targeted population can exploit hateful rhetoric directed against them, </w:t>
      </w:r>
      <w:r w:rsidRPr="00B81E6A">
        <w:rPr>
          <w:rStyle w:val="StyleUnderline"/>
        </w:rPr>
        <w:t>justifying</w:t>
      </w:r>
      <w:r w:rsidRPr="006073FF">
        <w:rPr>
          <w:sz w:val="14"/>
        </w:rPr>
        <w:t xml:space="preserve"> their own </w:t>
      </w:r>
      <w:proofErr w:type="gramStart"/>
      <w:r w:rsidRPr="00B81E6A">
        <w:rPr>
          <w:rStyle w:val="StyleUnderline"/>
        </w:rPr>
        <w:t>violence</w:t>
      </w:r>
      <w:proofErr w:type="gramEnd"/>
      <w:r w:rsidRPr="00B81E6A">
        <w:rPr>
          <w:rStyle w:val="StyleUnderline"/>
        </w:rPr>
        <w:t xml:space="preserve"> and mobilizing additional support</w:t>
      </w:r>
      <w:r w:rsidRPr="006073FF">
        <w:rPr>
          <w:sz w:val="14"/>
        </w:rPr>
        <w:t xml:space="preserve">. The risk of reciprocal radicalization can be overstated, but even a low probability of it occurring is of concern, as </w:t>
      </w:r>
      <w:r w:rsidRPr="00B81E6A">
        <w:rPr>
          <w:rStyle w:val="StyleUnderline"/>
        </w:rPr>
        <w:t>it can worsen violence from both sides and empower even more demagogues</w:t>
      </w:r>
      <w:r w:rsidRPr="006073FF">
        <w:rPr>
          <w:sz w:val="14"/>
        </w:rPr>
        <w:t xml:space="preserve">. GIVING VIOLENCE DIRECTION Leaders lead. That truism highlights an obvious point when considering violent rhetoric: violence against whom? Political rhetoric not only highlights the problem but also the obstacles to solving it, often in the form of supposedly dangerous individuals and communities. Thus, if a leader targets them rhetorically, violence may increase sharply against communities that, in the past, had experienced relatively little violence. Some individuals charged with terrorism-related crimes claim that the rhetoric of President Trump and right-wing news media convinced them of the danger of Muslims and other groups and led them to act. A 2020 news report found that 54 cases involving assaults and threats were linked to individuals who invoked Trump and his rhetoric during their actions. Of these, 41 cases involved pro-Trump violence, and 13 cases involved supposed defiance of Trump. </w:t>
      </w:r>
      <w:proofErr w:type="gramStart"/>
      <w:r w:rsidRPr="006073FF">
        <w:rPr>
          <w:sz w:val="14"/>
        </w:rPr>
        <w:t>A number of</w:t>
      </w:r>
      <w:proofErr w:type="gramEnd"/>
      <w:r w:rsidRPr="006073FF">
        <w:rPr>
          <w:sz w:val="14"/>
        </w:rPr>
        <w:t xml:space="preserve"> participants in the Capitol riots saw themselves as loyal soldiers for President Trump and claimed they were “awaiting direction” regarding how to act. When President Trump tweeted out the phrase “Chinese virus” as COVID-19 began to spread in 2020, the use of the term exploded, according to a study in the American Journal of Public Health. Many of the tweets had virulent anti-Asian sentiments. Reporting from StopAAPIhate.org indicates that numerous hate incidents occurred after this tweet, with many falsely linking Asian-Americans to the virus. Individuals as well as communities may be vulnerable. In 2019, President Trump blasted Representative Ilhan Omar (D-MN) in a tweet, claiming “she is out of control” and that she is anti-Semitic and anti-American. He also tweeted out a short video showing images from the 9/11 terrorist attacks alongside selected remarks of Rep. Omar. She claimed: “Since the president’s tweet Friday evening, I have experienced an increase in direct threat on my life—many directly referring or replying to the president’s video.” Michigan Governor Gretchen Whitmer, who was targeted by President Trump in several tweets, wrote that each time she is attacked, “my family and I see a surge in vicious attacks sent our way.” COMPLICATING THE LAW ENFORCEMENT RESPONSE In addition to increasing the threat, intelligence and police services face several problems when leaders use incendiary rhetoric. First, they must worry about offending their bosses or, at the very least, being out of step with their agendas. The Washington Post reports that law enforcement officials did not fully register the danger posed by demonstrators at the Capitol on January 6 because “the overwhelming majority of the participants at the rally were White conservatives fiercely loyal to Trump” and because law enforcement officials took great pains to ensure they were not being perceived as violating the protesters’ free speech rights. Second, especially at the state and local level, political rhetoric can shape who is considered dangerous. Federal and state authorities often focused on Antifa, which represented at most a limited danger, diverting resources to it despite the presence of much more violent and active far-right groups. It is vital for social media companies to be vigilant in stopping violent rhetoric and for law enforcement to anticipate, and quickly suppress, violence before it spreads. INCREASING FEAR Given the increased likelihood of violence, the targeting of </w:t>
      </w:r>
      <w:proofErr w:type="gramStart"/>
      <w:r w:rsidRPr="006073FF">
        <w:rPr>
          <w:sz w:val="14"/>
        </w:rPr>
        <w:t>particular communities</w:t>
      </w:r>
      <w:proofErr w:type="gramEnd"/>
      <w:r w:rsidRPr="006073FF">
        <w:rPr>
          <w:sz w:val="14"/>
        </w:rPr>
        <w:t xml:space="preserve">, and a possibly fitful law enforcement response, it is logical that </w:t>
      </w:r>
      <w:r w:rsidRPr="006073FF">
        <w:rPr>
          <w:rStyle w:val="StyleUnderline"/>
        </w:rPr>
        <w:t>communities may experience more fear</w:t>
      </w:r>
      <w:r w:rsidRPr="006073FF">
        <w:rPr>
          <w:sz w:val="14"/>
        </w:rPr>
        <w:t xml:space="preserve">. </w:t>
      </w:r>
      <w:r w:rsidRPr="00E668EC">
        <w:rPr>
          <w:rStyle w:val="StyleUnderline"/>
          <w:highlight w:val="yellow"/>
        </w:rPr>
        <w:t>This fear can hold</w:t>
      </w:r>
      <w:r w:rsidRPr="00E668EC">
        <w:rPr>
          <w:sz w:val="14"/>
          <w:highlight w:val="yellow"/>
        </w:rPr>
        <w:t>,</w:t>
      </w:r>
      <w:r w:rsidRPr="006073FF">
        <w:rPr>
          <w:sz w:val="14"/>
        </w:rPr>
        <w:t xml:space="preserve"> however, even </w:t>
      </w:r>
      <w:r w:rsidRPr="00E668EC">
        <w:rPr>
          <w:rStyle w:val="StyleUnderline"/>
          <w:highlight w:val="yellow"/>
        </w:rPr>
        <w:t>when</w:t>
      </w:r>
      <w:r w:rsidRPr="006073FF">
        <w:rPr>
          <w:rStyle w:val="StyleUnderline"/>
        </w:rPr>
        <w:t xml:space="preserve"> actual </w:t>
      </w:r>
      <w:r w:rsidRPr="00E668EC">
        <w:rPr>
          <w:rStyle w:val="StyleUnderline"/>
          <w:highlight w:val="yellow"/>
        </w:rPr>
        <w:t>levels of violence are low</w:t>
      </w:r>
      <w:r w:rsidRPr="006073FF">
        <w:rPr>
          <w:rStyle w:val="StyleUnderline"/>
        </w:rPr>
        <w:t>: The perception fueled by hateful rhetoric overcomes the reality</w:t>
      </w:r>
      <w:r w:rsidRPr="006073FF">
        <w:rPr>
          <w:sz w:val="14"/>
        </w:rPr>
        <w:t xml:space="preserve">. Polls of Americans show that over 75% believe that heated language makes political violence more likely. Concerns were particularly pronounced among Black, Hispanic, and Asian American and Pacific Islander communities. There is a deceptively simple answer to the problem of incendiary </w:t>
      </w:r>
      <w:r w:rsidRPr="006073FF">
        <w:rPr>
          <w:rStyle w:val="StyleUnderline"/>
        </w:rPr>
        <w:t>rhetoric</w:t>
      </w:r>
      <w:r w:rsidRPr="006073FF">
        <w:rPr>
          <w:sz w:val="14"/>
        </w:rPr>
        <w:t xml:space="preserve">: Politicians </w:t>
      </w:r>
      <w:r w:rsidRPr="006073FF">
        <w:rPr>
          <w:rStyle w:val="StyleUnderline"/>
        </w:rPr>
        <w:t>should exercise restraint</w:t>
      </w:r>
      <w:r w:rsidRPr="006073FF">
        <w:rPr>
          <w:sz w:val="14"/>
        </w:rPr>
        <w:t xml:space="preserve"> themselves and condemn their fellow leaders when they cross the line that separates inspiring their followers from encouraging violence. Unfortunately, this </w:t>
      </w:r>
      <w:r w:rsidRPr="006073FF">
        <w:rPr>
          <w:rStyle w:val="StyleUnderline"/>
        </w:rPr>
        <w:t>advice is unlikely to be heeded</w:t>
      </w:r>
      <w:r w:rsidRPr="006073FF">
        <w:rPr>
          <w:sz w:val="14"/>
        </w:rPr>
        <w:t xml:space="preserve">. President Trump succeeded politically in part because he broke political </w:t>
      </w:r>
      <w:proofErr w:type="gramStart"/>
      <w:r w:rsidRPr="006073FF">
        <w:rPr>
          <w:sz w:val="14"/>
        </w:rPr>
        <w:t>taboos</w:t>
      </w:r>
      <w:proofErr w:type="gramEnd"/>
      <w:r w:rsidRPr="006073FF">
        <w:rPr>
          <w:sz w:val="14"/>
        </w:rPr>
        <w:t xml:space="preserve"> and a host of would-be successors are eager to capitalize on the energy of his base. For now, it is vital for social media companies to be vigilant in stopping violent rhetoric and for law enforcement to anticipate, and quickly suppress, violence before it spreads. Such measures are short-term ones, however, and do not solve the deeper problem.</w:t>
      </w:r>
    </w:p>
    <w:p w14:paraId="231B75F3" w14:textId="77777777" w:rsidR="00C45734" w:rsidRDefault="00C45734" w:rsidP="00C45734">
      <w:pPr>
        <w:pStyle w:val="Heading4"/>
      </w:pPr>
      <w:r>
        <w:t>“Invasion” rhetoric gets exported to foreign policy and reinscribes state power – it justifies a militarized response to defeat the evil Other.</w:t>
      </w:r>
    </w:p>
    <w:p w14:paraId="6F88B7C7" w14:textId="77777777" w:rsidR="00C45734" w:rsidRPr="003E1108" w:rsidRDefault="00C45734" w:rsidP="00C45734">
      <w:r w:rsidRPr="003E1108">
        <w:t xml:space="preserve">Richard </w:t>
      </w:r>
      <w:r w:rsidRPr="003E1108">
        <w:rPr>
          <w:rStyle w:val="Style13ptBold"/>
        </w:rPr>
        <w:t>Jackson 5</w:t>
      </w:r>
      <w:r w:rsidRPr="003E1108">
        <w:t xml:space="preserve"> </w:t>
      </w:r>
      <w:r>
        <w:t xml:space="preserve">[Government and International Politics @ University of </w:t>
      </w:r>
      <w:proofErr w:type="gramStart"/>
      <w:r>
        <w:t xml:space="preserve">Manchester]  </w:t>
      </w:r>
      <w:r w:rsidRPr="003E1108">
        <w:t>“</w:t>
      </w:r>
      <w:proofErr w:type="gramEnd"/>
      <w:r w:rsidRPr="003E1108">
        <w:t>Security, Democracy, and the Rhetoric of Counter-Terrorism.” Democracy and Security 1, no. 2 (2005): 147–71. https://www.jstor.org/stable/48602563.</w:t>
      </w:r>
    </w:p>
    <w:p w14:paraId="6AFF3897" w14:textId="77777777" w:rsidR="00C45734" w:rsidRPr="005D7A90" w:rsidRDefault="00C45734" w:rsidP="00C45734">
      <w:pPr>
        <w:rPr>
          <w:sz w:val="16"/>
        </w:rPr>
      </w:pPr>
      <w:r w:rsidRPr="005D7A90">
        <w:rPr>
          <w:rStyle w:val="StyleUnderline"/>
          <w:highlight w:val="yellow"/>
        </w:rPr>
        <w:t>The realm of foreign policy</w:t>
      </w:r>
      <w:r w:rsidRPr="005D7A90">
        <w:rPr>
          <w:sz w:val="16"/>
        </w:rPr>
        <w:t xml:space="preserve">, and particularly foreign adversaries, </w:t>
      </w:r>
      <w:r w:rsidRPr="005D7A90">
        <w:rPr>
          <w:rStyle w:val="StyleUnderline"/>
          <w:highlight w:val="yellow"/>
        </w:rPr>
        <w:t xml:space="preserve">is enormously significant for </w:t>
      </w:r>
      <w:r w:rsidRPr="005D7A90">
        <w:rPr>
          <w:rStyle w:val="Emphasis"/>
          <w:highlight w:val="yellow"/>
        </w:rPr>
        <w:t>“writing” identities</w:t>
      </w:r>
      <w:r w:rsidRPr="005D7A90">
        <w:rPr>
          <w:sz w:val="16"/>
        </w:rPr>
        <w:t xml:space="preserve">.27 </w:t>
      </w:r>
      <w:r w:rsidRPr="005D7A90">
        <w:rPr>
          <w:rStyle w:val="StyleUnderline"/>
          <w:highlight w:val="yellow"/>
        </w:rPr>
        <w:t>Foreign policy is critical for maintaining internal/external boundaries</w:t>
      </w:r>
      <w:r w:rsidRPr="005D7A90">
        <w:rPr>
          <w:rStyle w:val="StyleUnderline"/>
        </w:rPr>
        <w:t xml:space="preserve">, and </w:t>
      </w:r>
      <w:r w:rsidRPr="005D7A90">
        <w:rPr>
          <w:rStyle w:val="StyleUnderline"/>
          <w:highlight w:val="yellow"/>
        </w:rPr>
        <w:t>war</w:t>
      </w:r>
      <w:r w:rsidRPr="005D7A90">
        <w:rPr>
          <w:sz w:val="16"/>
          <w:highlight w:val="yellow"/>
        </w:rPr>
        <w:t xml:space="preserve"> </w:t>
      </w:r>
      <w:r w:rsidRPr="005D7A90">
        <w:rPr>
          <w:sz w:val="16"/>
        </w:rPr>
        <w:t xml:space="preserve">(as a special form of foreign policy) </w:t>
      </w:r>
      <w:r w:rsidRPr="005D7A90">
        <w:rPr>
          <w:rStyle w:val="StyleUnderline"/>
          <w:highlight w:val="yellow"/>
        </w:rPr>
        <w:t xml:space="preserve">plays a </w:t>
      </w:r>
      <w:r w:rsidRPr="005D7A90">
        <w:rPr>
          <w:rStyle w:val="Emphasis"/>
          <w:highlight w:val="yellow"/>
        </w:rPr>
        <w:t xml:space="preserve">central role in maintaining the domains </w:t>
      </w:r>
      <w:r w:rsidRPr="005D7A90">
        <w:rPr>
          <w:rStyle w:val="Emphasis"/>
        </w:rPr>
        <w:t>of inside/outside, foreign/ domestic, self/other</w:t>
      </w:r>
      <w:r w:rsidRPr="005D7A90">
        <w:rPr>
          <w:sz w:val="16"/>
        </w:rPr>
        <w:t xml:space="preserve">. This is no less true for the “war on terrorism,” which as we have suggested, is constructed largely in an epideictic rhetorical mode, rather than a deliberative mode.28 </w:t>
      </w:r>
      <w:r w:rsidRPr="005D7A90">
        <w:rPr>
          <w:rStyle w:val="StyleUnderline"/>
        </w:rPr>
        <w:t xml:space="preserve">Bush makes appeals that attempt to unify the community and amplify its virtues; national character rather than national deliberation determine its actions. In fact, it has been argued that </w:t>
      </w:r>
      <w:r w:rsidRPr="005D7A90">
        <w:rPr>
          <w:rStyle w:val="StyleUnderline"/>
          <w:highlight w:val="yellow"/>
        </w:rPr>
        <w:t>the very concept of the political self is based on the identification of the “enemy</w:t>
      </w:r>
      <w:r w:rsidRPr="005D7A90">
        <w:rPr>
          <w:rStyle w:val="StyleUnderline"/>
        </w:rPr>
        <w:t xml:space="preserve">”; </w:t>
      </w:r>
      <w:r w:rsidRPr="005D7A90">
        <w:rPr>
          <w:sz w:val="16"/>
        </w:rPr>
        <w:t xml:space="preserve">in other words, the enemy terrorist in the “war on terrorism” acts as the “enabling other” of the state—its negative justification.29 </w:t>
      </w:r>
      <w:r w:rsidRPr="005D7A90">
        <w:rPr>
          <w:rStyle w:val="StyleUnderline"/>
        </w:rPr>
        <w:t xml:space="preserve">More than just identity maintenance then, </w:t>
      </w:r>
      <w:r w:rsidRPr="005D7A90">
        <w:rPr>
          <w:rStyle w:val="StyleUnderline"/>
          <w:highlight w:val="yellow"/>
        </w:rPr>
        <w:t xml:space="preserve">the discourse of self and other </w:t>
      </w:r>
      <w:r w:rsidRPr="005D7A90">
        <w:rPr>
          <w:sz w:val="16"/>
        </w:rPr>
        <w:t>in the rhetoric of counter-terrorism co-constitutes the political; it</w:t>
      </w:r>
      <w:r w:rsidRPr="005D7A90">
        <w:rPr>
          <w:rStyle w:val="StyleUnderline"/>
        </w:rPr>
        <w:t xml:space="preserve"> </w:t>
      </w:r>
      <w:r w:rsidRPr="005D7A90">
        <w:rPr>
          <w:rStyle w:val="Emphasis"/>
          <w:highlight w:val="yellow"/>
        </w:rPr>
        <w:t>permits the state as practice</w:t>
      </w:r>
      <w:r w:rsidRPr="005D7A90">
        <w:rPr>
          <w:sz w:val="16"/>
        </w:rPr>
        <w:t>.</w:t>
      </w:r>
    </w:p>
    <w:p w14:paraId="5C2AD6E4" w14:textId="77777777" w:rsidR="00C45734" w:rsidRPr="005D7A90" w:rsidRDefault="00C45734" w:rsidP="00C45734">
      <w:pPr>
        <w:rPr>
          <w:sz w:val="16"/>
        </w:rPr>
      </w:pPr>
      <w:r w:rsidRPr="005D7A90">
        <w:rPr>
          <w:rStyle w:val="StyleUnderline"/>
        </w:rPr>
        <w:t>Perhaps the most important feature of the construction of identity in this discourse is the ubiquitous use of a rhetorical trope of “good and evil.”</w:t>
      </w:r>
      <w:r w:rsidRPr="005D7A90">
        <w:rPr>
          <w:sz w:val="16"/>
        </w:rPr>
        <w:t xml:space="preserve"> Deeply embedded in American rhetorical traditions and religious life (as well as being a sub-plot of the “civilization-barbarism” meta-narrative), this language essentializes the terrorists as both satanic and morally corrupt. On September 11, Bush stated that “Today, our nation saw evil, the very worst of human nature”;30 in subsequent texts, he frequently refers to terrorists as “the evil ones,” and “evildoers.” These are theological terms, deployed largely for a Southern conservative audience, but also appealing to popular entertainment understandings of “good guys” and “bad guys.” As such, it is a demonological move in which the terrorists are individually and collectively marked as “cruel,” “mad”, and driven by “hate”; perhaps inadvertently, it also </w:t>
      </w:r>
      <w:proofErr w:type="spellStart"/>
      <w:r w:rsidRPr="005D7A90">
        <w:rPr>
          <w:sz w:val="16"/>
        </w:rPr>
        <w:t>supernaturalizes</w:t>
      </w:r>
      <w:proofErr w:type="spellEnd"/>
      <w:r w:rsidRPr="005D7A90">
        <w:rPr>
          <w:sz w:val="16"/>
        </w:rPr>
        <w:t xml:space="preserve"> them. In this agent/act ratio, the character of the terrorists precedes their actions: the terrorists did what they did because it is in their nature to do so—they murdered because that is what evil, demonic terrorists do.31 It is a powerful discourse, and an act of demagoguery, which de-contextualizes and de-historicizes the actions of the terrorists, emptying them of any political content, while simultaneously de-humanizing them. After all, there can be no deeper explanation for such acts, and there can be no reasoning or compromising with evil; the only right response is exorcism and purification. At the same time, the radical evil argument32 is a </w:t>
      </w:r>
      <w:proofErr w:type="gramStart"/>
      <w:r w:rsidRPr="005D7A90">
        <w:rPr>
          <w:sz w:val="16"/>
        </w:rPr>
        <w:t>long used</w:t>
      </w:r>
      <w:proofErr w:type="gramEnd"/>
      <w:r w:rsidRPr="005D7A90">
        <w:rPr>
          <w:sz w:val="16"/>
        </w:rPr>
        <w:t xml:space="preserve"> strategy of silencing liberal dissent: from Leo Strauss and Reinhold </w:t>
      </w:r>
      <w:proofErr w:type="spellStart"/>
      <w:r w:rsidRPr="005D7A90">
        <w:rPr>
          <w:sz w:val="16"/>
        </w:rPr>
        <w:t>Neibuhr</w:t>
      </w:r>
      <w:proofErr w:type="spellEnd"/>
      <w:r w:rsidRPr="005D7A90">
        <w:rPr>
          <w:sz w:val="16"/>
        </w:rPr>
        <w:t xml:space="preserve"> to Ronald Reagan, liberals have been charged with lacking both a realistic sense of human evil and the moral courage to confront it.</w:t>
      </w:r>
    </w:p>
    <w:p w14:paraId="7282C12A" w14:textId="77777777" w:rsidR="00C45734" w:rsidRPr="005D7A90" w:rsidRDefault="00C45734" w:rsidP="00C45734">
      <w:pPr>
        <w:rPr>
          <w:sz w:val="16"/>
        </w:rPr>
      </w:pPr>
      <w:r w:rsidRPr="005D7A90">
        <w:rPr>
          <w:sz w:val="16"/>
        </w:rPr>
        <w:t xml:space="preserve">In an extension of re-making the attackers as demons, they are also scripted as inhuman or non-human. Bush speaks of the “curse of terrorism that is upon the face of the earth,”33 while Colin Powell refers to “the scourge of terrorism.”34 This medical metaphor is restated more explicitly by Rumsfeld: “We share the belief that terrorism is a cancer on the human condition.”35 Bush in turn, speaks of the danger to the body politic posed by “terrorist parasites who threaten their countries and our own.”36 In this construction, the terrorist is remade as a dangerous organism that makes its host ill; they hide interiorly, drawing on the lifeblood of their unsuspecting hosts and spreading poison. This </w:t>
      </w:r>
      <w:proofErr w:type="gramStart"/>
      <w:r w:rsidRPr="005D7A90">
        <w:rPr>
          <w:sz w:val="16"/>
        </w:rPr>
        <w:t>particular language</w:t>
      </w:r>
      <w:proofErr w:type="gramEnd"/>
      <w:r w:rsidRPr="005D7A90">
        <w:rPr>
          <w:sz w:val="16"/>
        </w:rPr>
        <w:t xml:space="preserve"> is actually a precursor to the disciplinary idea of “the enemy within”; they are the new “reds under the bed.” Of course, such “an evil and inhuman group of men”37—these “faceless enemies of human dignity”38— are undeserving of our sympathy or protection. While it would be wrong to treat an enemy soldier inhumanely, or torture a criminal suspect, the same cannot be said for a parasite, a cancer, a curse. If the enemy is removed from the moral realm of human community, then by extension, actions towards them cannot be judged on moral terms. This is extremely liberating for a government fighting a hidden enemy, as it means that those government agencies that practice the “black arts” can be unleashed with impunity.</w:t>
      </w:r>
    </w:p>
    <w:p w14:paraId="1D396E62" w14:textId="77777777" w:rsidR="00C45734" w:rsidRPr="005D7A90" w:rsidRDefault="00C45734" w:rsidP="00C45734">
      <w:pPr>
        <w:rPr>
          <w:sz w:val="16"/>
        </w:rPr>
      </w:pPr>
      <w:r w:rsidRPr="005D7A90">
        <w:rPr>
          <w:sz w:val="16"/>
        </w:rPr>
        <w:t xml:space="preserve">However, </w:t>
      </w:r>
      <w:r w:rsidRPr="005D7A90">
        <w:rPr>
          <w:rStyle w:val="StyleUnderline"/>
        </w:rPr>
        <w:t>as if it were not enough to strip the enemy of all human features, the discourse also goes on to write them as fundamentally “alien” and “foreign.”</w:t>
      </w:r>
      <w:r w:rsidRPr="005D7A90">
        <w:rPr>
          <w:sz w:val="16"/>
        </w:rPr>
        <w:t xml:space="preserve"> As John Ashcroft states:</w:t>
      </w:r>
    </w:p>
    <w:p w14:paraId="3F4C5E79" w14:textId="77777777" w:rsidR="00C45734" w:rsidRPr="005D7A90" w:rsidRDefault="00C45734" w:rsidP="00C45734">
      <w:pPr>
        <w:rPr>
          <w:sz w:val="16"/>
        </w:rPr>
      </w:pPr>
      <w:r w:rsidRPr="005D7A90">
        <w:rPr>
          <w:sz w:val="16"/>
        </w:rPr>
        <w:t xml:space="preserve">Today I’m announcing several steps that we’re taking to enhance our ability to protect the United States from the threat of terrorist aliens. [ </w:t>
      </w:r>
      <w:proofErr w:type="gramStart"/>
      <w:r w:rsidRPr="005D7A90">
        <w:rPr>
          <w:sz w:val="16"/>
        </w:rPr>
        <w:t>. . . ]</w:t>
      </w:r>
      <w:proofErr w:type="gramEnd"/>
      <w:r w:rsidRPr="005D7A90">
        <w:rPr>
          <w:sz w:val="16"/>
        </w:rPr>
        <w:t xml:space="preserve"> The Foreign Terrorist Tracking Task Force that Mr. McCraw will lead will ensure that federal agencies coordinate their efforts to bar from the United States all aliens who meet any of the following criteria: aliens who are representatives, members or supporters of terrorist organizations; aliens who are suspected of engaging in terrorist activity; or aliens who provide material support to terrorist activity.39</w:t>
      </w:r>
    </w:p>
    <w:p w14:paraId="6FD11CA0" w14:textId="77777777" w:rsidR="00C45734" w:rsidRPr="005D7A90" w:rsidRDefault="00C45734" w:rsidP="00C45734">
      <w:pPr>
        <w:rPr>
          <w:sz w:val="16"/>
        </w:rPr>
      </w:pPr>
      <w:r w:rsidRPr="005D7A90">
        <w:rPr>
          <w:sz w:val="16"/>
        </w:rPr>
        <w:t xml:space="preserve">This designation of “alien terrorists” in particular, is the ultimate expression of “otherness” and is designed to clearly demarcate the boundaries between the inside and the outside, between those who belong to the community and those outside of it. In other words, not only are the terrorists disqualified from the domain of our community, </w:t>
      </w:r>
      <w:proofErr w:type="gramStart"/>
      <w:r w:rsidRPr="005D7A90">
        <w:rPr>
          <w:sz w:val="16"/>
        </w:rPr>
        <w:t>they are</w:t>
      </w:r>
      <w:proofErr w:type="gramEnd"/>
      <w:r w:rsidRPr="005D7A90">
        <w:rPr>
          <w:sz w:val="16"/>
        </w:rPr>
        <w:t xml:space="preserve"> disqualified from humanity itself. </w:t>
      </w:r>
      <w:r w:rsidRPr="005D7A90">
        <w:rPr>
          <w:rStyle w:val="StyleUnderline"/>
        </w:rPr>
        <w:t xml:space="preserve">In a society immersed in the movie mythology of Invasion of the Body Snatchers, Alien, Independence Day, and </w:t>
      </w:r>
      <w:proofErr w:type="gramStart"/>
      <w:r w:rsidRPr="005D7A90">
        <w:rPr>
          <w:rStyle w:val="StyleUnderline"/>
        </w:rPr>
        <w:t>The</w:t>
      </w:r>
      <w:proofErr w:type="gramEnd"/>
      <w:r w:rsidRPr="005D7A90">
        <w:rPr>
          <w:rStyle w:val="StyleUnderline"/>
        </w:rPr>
        <w:t xml:space="preserve"> X-Files, the meanings of the term “alien terrorist” oscillate between “extra-terrestrial parasite” and “foreign enemy” without a hint of irony. After all, </w:t>
      </w:r>
      <w:r w:rsidRPr="005D7A90">
        <w:rPr>
          <w:rStyle w:val="StyleUnderline"/>
          <w:highlight w:val="yellow"/>
        </w:rPr>
        <w:t xml:space="preserve">alien invasion movies are cultural metaphors for the fear of </w:t>
      </w:r>
      <w:r w:rsidRPr="005D7A90">
        <w:rPr>
          <w:rStyle w:val="Emphasis"/>
          <w:highlight w:val="yellow"/>
        </w:rPr>
        <w:t>foreign invasion</w:t>
      </w:r>
      <w:r w:rsidRPr="005D7A90">
        <w:rPr>
          <w:rStyle w:val="StyleUnderline"/>
        </w:rPr>
        <w:t xml:space="preserve">. Anthropologically, </w:t>
      </w:r>
      <w:r w:rsidRPr="005D7A90">
        <w:rPr>
          <w:rStyle w:val="StyleUnderline"/>
          <w:highlight w:val="yellow"/>
        </w:rPr>
        <w:t>the trope of the evil</w:t>
      </w:r>
      <w:r w:rsidRPr="005D7A90">
        <w:rPr>
          <w:rStyle w:val="StyleUnderline"/>
        </w:rPr>
        <w:t xml:space="preserve">/cancerous/ </w:t>
      </w:r>
      <w:r w:rsidRPr="005D7A90">
        <w:rPr>
          <w:rStyle w:val="StyleUnderline"/>
          <w:highlight w:val="yellow"/>
        </w:rPr>
        <w:t>alien terrorist “monster”—</w:t>
      </w:r>
      <w:r w:rsidRPr="005D7A90">
        <w:rPr>
          <w:rStyle w:val="StyleUnderline"/>
        </w:rPr>
        <w:t>the mode of composing social relations among terms—</w:t>
      </w:r>
      <w:r w:rsidRPr="005D7A90">
        <w:rPr>
          <w:rStyle w:val="StyleUnderline"/>
          <w:highlight w:val="yellow"/>
        </w:rPr>
        <w:t xml:space="preserve">is </w:t>
      </w:r>
      <w:r w:rsidRPr="005D7A90">
        <w:rPr>
          <w:rStyle w:val="StyleUnderline"/>
        </w:rPr>
        <w:t xml:space="preserve">actually </w:t>
      </w:r>
      <w:r w:rsidRPr="005D7A90">
        <w:rPr>
          <w:rStyle w:val="StyleUnderline"/>
          <w:highlight w:val="yellow"/>
        </w:rPr>
        <w:t>the cultural projection of the tabooed “wild man” figure of the Western imagination</w:t>
      </w:r>
      <w:r w:rsidRPr="005D7A90">
        <w:rPr>
          <w:rStyle w:val="StyleUnderline"/>
        </w:rPr>
        <w:t xml:space="preserve">.40 That is, </w:t>
      </w:r>
      <w:r w:rsidRPr="005D7A90">
        <w:rPr>
          <w:rStyle w:val="StyleUnderline"/>
          <w:highlight w:val="yellow"/>
        </w:rPr>
        <w:t>rooted in the fundamental need to control dangerous behavior</w:t>
      </w:r>
      <w:r w:rsidRPr="005D7A90">
        <w:rPr>
          <w:rStyle w:val="StyleUnderline"/>
        </w:rPr>
        <w:t>, taboos function to locate, identify, and segregate transgressions and dangers. In the absence of the (old) barbarians and the “red menace,” terrorism now fulfills these functions to a tee</w:t>
      </w:r>
      <w:r w:rsidRPr="005D7A90">
        <w:rPr>
          <w:sz w:val="16"/>
        </w:rPr>
        <w:t>.</w:t>
      </w:r>
    </w:p>
    <w:p w14:paraId="778969F1" w14:textId="77777777" w:rsidR="00C45734" w:rsidRPr="00C45734" w:rsidRDefault="00C45734" w:rsidP="00C45734"/>
    <w:p w14:paraId="127F9BCC" w14:textId="7B964CD2" w:rsidR="00A95652" w:rsidRDefault="00C45734" w:rsidP="00C45734">
      <w:pPr>
        <w:pStyle w:val="Heading2"/>
      </w:pPr>
      <w:r>
        <w:t>OFF</w:t>
      </w:r>
    </w:p>
    <w:p w14:paraId="500E0FC5" w14:textId="32B19AB1" w:rsidR="00C45734" w:rsidRDefault="00C45734" w:rsidP="00C45734">
      <w:pPr>
        <w:pStyle w:val="Heading3"/>
      </w:pPr>
      <w:r>
        <w:t>K</w:t>
      </w:r>
    </w:p>
    <w:p w14:paraId="7B051E70" w14:textId="77777777" w:rsidR="00C45734" w:rsidRPr="00762D2A" w:rsidRDefault="00C45734" w:rsidP="00C45734">
      <w:pPr>
        <w:keepNext/>
        <w:keepLines/>
        <w:spacing w:before="40" w:after="0"/>
        <w:outlineLvl w:val="3"/>
        <w:rPr>
          <w:rFonts w:eastAsiaTheme="majorEastAsia" w:cstheme="majorBidi"/>
          <w:b/>
          <w:iCs/>
          <w:sz w:val="26"/>
        </w:rPr>
      </w:pPr>
      <w:bookmarkStart w:id="1" w:name="_Hlk505441114"/>
      <w:r w:rsidRPr="00762D2A">
        <w:rPr>
          <w:rFonts w:eastAsiaTheme="majorEastAsia" w:cstheme="majorBidi"/>
          <w:b/>
          <w:iCs/>
          <w:sz w:val="26"/>
        </w:rPr>
        <w:t xml:space="preserve">Their cessation of revolutionary institution building </w:t>
      </w:r>
      <w:r w:rsidRPr="00762D2A">
        <w:rPr>
          <w:rFonts w:eastAsiaTheme="majorEastAsia" w:cstheme="majorBidi"/>
          <w:b/>
          <w:iCs/>
          <w:sz w:val="26"/>
          <w:u w:val="single"/>
        </w:rPr>
        <w:t>abdicates</w:t>
      </w:r>
      <w:r w:rsidRPr="00762D2A">
        <w:rPr>
          <w:rFonts w:eastAsiaTheme="majorEastAsia" w:cstheme="majorBidi"/>
          <w:b/>
          <w:iCs/>
          <w:sz w:val="26"/>
        </w:rPr>
        <w:t xml:space="preserve"> the potential for true communal power, reducing revolution to </w:t>
      </w:r>
      <w:r w:rsidRPr="00762D2A">
        <w:rPr>
          <w:rFonts w:eastAsiaTheme="majorEastAsia" w:cstheme="majorBidi"/>
          <w:b/>
          <w:iCs/>
          <w:sz w:val="26"/>
          <w:u w:val="single"/>
        </w:rPr>
        <w:t>reactive bursts of energy.</w:t>
      </w:r>
      <w:r w:rsidRPr="00762D2A">
        <w:rPr>
          <w:rFonts w:eastAsiaTheme="majorEastAsia" w:cstheme="majorBidi"/>
          <w:b/>
          <w:iCs/>
          <w:sz w:val="26"/>
        </w:rPr>
        <w:t xml:space="preserve"> </w:t>
      </w:r>
    </w:p>
    <w:p w14:paraId="0E6DA5E7" w14:textId="77777777" w:rsidR="00C45734" w:rsidRPr="00762D2A" w:rsidRDefault="00C45734" w:rsidP="00C45734">
      <w:r w:rsidRPr="00762D2A">
        <w:rPr>
          <w:rStyle w:val="Style13ptBold"/>
        </w:rPr>
        <w:t>Escalante 19</w:t>
      </w:r>
      <w:r w:rsidRPr="00762D2A">
        <w:t>. Alyson. Marxist-Leninist. Materialist Feminist and Anti-Imperialist activist. "Communism and Climate Change: A Dual Power Approach." Failing That. Invent. https://failingthatinvent.home.blog/2019/02/15/communism-and-climate-change-a-dual-power-approach.</w:t>
      </w:r>
    </w:p>
    <w:p w14:paraId="1F824219" w14:textId="77777777" w:rsidR="00C45734" w:rsidRPr="00762D2A" w:rsidRDefault="00C45734" w:rsidP="00C45734">
      <w:r w:rsidRPr="00762D2A">
        <w:rPr>
          <w:sz w:val="16"/>
        </w:rPr>
        <w:t xml:space="preserve">I have previously argued that a crucial advantage to </w:t>
      </w:r>
      <w:r w:rsidRPr="00762D2A">
        <w:rPr>
          <w:b/>
          <w:iCs/>
          <w:highlight w:val="yellow"/>
          <w:u w:val="single"/>
        </w:rPr>
        <w:t>dual power</w:t>
      </w:r>
      <w:r w:rsidRPr="00762D2A">
        <w:rPr>
          <w:highlight w:val="yellow"/>
          <w:u w:val="single"/>
        </w:rPr>
        <w:t xml:space="preserve"> </w:t>
      </w:r>
      <w:r w:rsidRPr="00762D2A">
        <w:rPr>
          <w:b/>
          <w:iCs/>
          <w:u w:val="single"/>
        </w:rPr>
        <w:t>strategy</w:t>
      </w:r>
      <w:r w:rsidRPr="00762D2A">
        <w:rPr>
          <w:sz w:val="16"/>
        </w:rPr>
        <w:t xml:space="preserve"> is that it </w:t>
      </w:r>
      <w:r w:rsidRPr="00762D2A">
        <w:rPr>
          <w:highlight w:val="yellow"/>
          <w:u w:val="single"/>
        </w:rPr>
        <w:t>gives the masses</w:t>
      </w:r>
      <w:r w:rsidRPr="00762D2A">
        <w:rPr>
          <w:u w:val="single"/>
        </w:rPr>
        <w:t xml:space="preserve"> an infrastructure of socialist</w:t>
      </w:r>
      <w:r w:rsidRPr="00762D2A">
        <w:rPr>
          <w:b/>
          <w:iCs/>
          <w:u w:val="single"/>
        </w:rPr>
        <w:t xml:space="preserve"> </w:t>
      </w:r>
      <w:r w:rsidRPr="00762D2A">
        <w:rPr>
          <w:b/>
          <w:iCs/>
          <w:highlight w:val="yellow"/>
          <w:u w:val="single"/>
        </w:rPr>
        <w:t>institutions</w:t>
      </w:r>
      <w:r w:rsidRPr="00762D2A">
        <w:rPr>
          <w:u w:val="single"/>
        </w:rPr>
        <w:t xml:space="preserve"> </w:t>
      </w:r>
      <w:r w:rsidRPr="00762D2A">
        <w:rPr>
          <w:highlight w:val="yellow"/>
          <w:u w:val="single"/>
        </w:rPr>
        <w:t xml:space="preserve">which can directly provide for </w:t>
      </w:r>
      <w:r w:rsidRPr="00762D2A">
        <w:rPr>
          <w:b/>
          <w:iCs/>
          <w:highlight w:val="yellow"/>
          <w:u w:val="single"/>
        </w:rPr>
        <w:t>material needs</w:t>
      </w:r>
      <w:r w:rsidRPr="00762D2A">
        <w:rPr>
          <w:highlight w:val="yellow"/>
          <w:u w:val="single"/>
        </w:rPr>
        <w:t xml:space="preserve"> in times of </w:t>
      </w:r>
      <w:r w:rsidRPr="00762D2A">
        <w:rPr>
          <w:b/>
          <w:iCs/>
          <w:highlight w:val="yellow"/>
          <w:u w:val="single"/>
        </w:rPr>
        <w:t>capitalist crisis</w:t>
      </w:r>
      <w:r w:rsidRPr="00762D2A">
        <w:rPr>
          <w:b/>
          <w:iCs/>
          <w:u w:val="single"/>
        </w:rPr>
        <w:t>.</w:t>
      </w:r>
      <w:r w:rsidRPr="00762D2A">
        <w:rPr>
          <w:u w:val="single"/>
        </w:rPr>
        <w:t xml:space="preserve"> </w:t>
      </w:r>
      <w:r w:rsidRPr="00762D2A">
        <w:rPr>
          <w:b/>
          <w:iCs/>
          <w:highlight w:val="yellow"/>
          <w:u w:val="single"/>
        </w:rPr>
        <w:t>Socialist agricultural</w:t>
      </w:r>
      <w:r w:rsidRPr="00762D2A">
        <w:rPr>
          <w:highlight w:val="yellow"/>
          <w:u w:val="single"/>
        </w:rPr>
        <w:t xml:space="preserve"> and </w:t>
      </w:r>
      <w:r w:rsidRPr="00762D2A">
        <w:rPr>
          <w:b/>
          <w:iCs/>
          <w:highlight w:val="yellow"/>
          <w:u w:val="single"/>
        </w:rPr>
        <w:t>food distribution programs</w:t>
      </w:r>
      <w:r w:rsidRPr="00762D2A">
        <w:rPr>
          <w:highlight w:val="yellow"/>
          <w:u w:val="single"/>
        </w:rPr>
        <w:t xml:space="preserve"> can take ground that the </w:t>
      </w:r>
      <w:r w:rsidRPr="00762D2A">
        <w:rPr>
          <w:b/>
          <w:iCs/>
          <w:highlight w:val="yellow"/>
          <w:u w:val="single"/>
        </w:rPr>
        <w:t>capitalist state</w:t>
      </w:r>
      <w:r w:rsidRPr="00762D2A">
        <w:rPr>
          <w:highlight w:val="yellow"/>
          <w:u w:val="single"/>
        </w:rPr>
        <w:t xml:space="preserve"> cedes</w:t>
      </w:r>
      <w:r w:rsidRPr="00762D2A">
        <w:rPr>
          <w:u w:val="single"/>
        </w:rPr>
        <w:t xml:space="preserve"> </w:t>
      </w:r>
      <w:r w:rsidRPr="00762D2A">
        <w:rPr>
          <w:highlight w:val="yellow"/>
          <w:u w:val="single"/>
        </w:rPr>
        <w:t>by</w:t>
      </w:r>
      <w:r w:rsidRPr="00762D2A">
        <w:rPr>
          <w:u w:val="single"/>
        </w:rPr>
        <w:t xml:space="preserve"> simultaneously </w:t>
      </w:r>
      <w:r w:rsidRPr="00762D2A">
        <w:rPr>
          <w:highlight w:val="yellow"/>
          <w:u w:val="single"/>
        </w:rPr>
        <w:t>meeting the needs of the masses</w:t>
      </w:r>
      <w:r w:rsidRPr="00762D2A">
        <w:rPr>
          <w:u w:val="single"/>
        </w:rPr>
        <w:t xml:space="preserve"> </w:t>
      </w:r>
      <w:r w:rsidRPr="00762D2A">
        <w:rPr>
          <w:highlight w:val="yellow"/>
          <w:u w:val="single"/>
        </w:rPr>
        <w:t xml:space="preserve">while proving that socialist </w:t>
      </w:r>
      <w:r w:rsidRPr="00762D2A">
        <w:rPr>
          <w:b/>
          <w:iCs/>
          <w:highlight w:val="yellow"/>
          <w:u w:val="single"/>
        </w:rPr>
        <w:t>self-management</w:t>
      </w:r>
      <w:r w:rsidRPr="00762D2A">
        <w:rPr>
          <w:highlight w:val="yellow"/>
          <w:u w:val="single"/>
        </w:rPr>
        <w:t xml:space="preserve"> and</w:t>
      </w:r>
      <w:r w:rsidRPr="00762D2A">
        <w:rPr>
          <w:b/>
          <w:iCs/>
          <w:highlight w:val="yellow"/>
          <w:u w:val="single"/>
        </w:rPr>
        <w:t xml:space="preserve"> political</w:t>
      </w:r>
      <w:r w:rsidRPr="00762D2A">
        <w:rPr>
          <w:highlight w:val="yellow"/>
          <w:u w:val="single"/>
        </w:rPr>
        <w:t xml:space="preserve"> </w:t>
      </w:r>
      <w:r w:rsidRPr="00762D2A">
        <w:rPr>
          <w:b/>
          <w:iCs/>
          <w:highlight w:val="yellow"/>
          <w:u w:val="single"/>
        </w:rPr>
        <w:t>institutions</w:t>
      </w:r>
      <w:r w:rsidRPr="00762D2A">
        <w:rPr>
          <w:highlight w:val="yellow"/>
          <w:u w:val="single"/>
        </w:rPr>
        <w:t xml:space="preserve"> can function </w:t>
      </w:r>
      <w:r w:rsidRPr="00762D2A">
        <w:rPr>
          <w:b/>
          <w:iCs/>
          <w:highlight w:val="yellow"/>
          <w:u w:val="single"/>
        </w:rPr>
        <w:t>independently</w:t>
      </w:r>
      <w:r w:rsidRPr="00762D2A">
        <w:rPr>
          <w:highlight w:val="yellow"/>
          <w:u w:val="single"/>
        </w:rPr>
        <w:t xml:space="preserve"> of capitalism</w:t>
      </w:r>
      <w:r w:rsidRPr="00762D2A">
        <w:rPr>
          <w:sz w:val="16"/>
        </w:rPr>
        <w:t xml:space="preserve">. This approach is </w:t>
      </w:r>
      <w:r w:rsidRPr="00762D2A">
        <w:rPr>
          <w:highlight w:val="yellow"/>
          <w:u w:val="single"/>
        </w:rPr>
        <w:t>not only</w:t>
      </w:r>
      <w:r w:rsidRPr="00762D2A">
        <w:rPr>
          <w:u w:val="single"/>
        </w:rPr>
        <w:t xml:space="preserve"> capable of </w:t>
      </w:r>
      <w:r w:rsidRPr="00762D2A">
        <w:rPr>
          <w:b/>
          <w:iCs/>
          <w:highlight w:val="yellow"/>
          <w:u w:val="single"/>
        </w:rPr>
        <w:t>literally saving lives</w:t>
      </w:r>
      <w:r w:rsidRPr="00762D2A">
        <w:rPr>
          <w:u w:val="single"/>
        </w:rPr>
        <w:t xml:space="preserve"> in</w:t>
      </w:r>
      <w:r w:rsidRPr="00762D2A">
        <w:rPr>
          <w:sz w:val="16"/>
        </w:rPr>
        <w:t xml:space="preserve"> the case of </w:t>
      </w:r>
      <w:r w:rsidRPr="00762D2A">
        <w:rPr>
          <w:u w:val="single"/>
        </w:rPr>
        <w:t xml:space="preserve">crisis, </w:t>
      </w:r>
      <w:r w:rsidRPr="00762D2A">
        <w:rPr>
          <w:highlight w:val="yellow"/>
          <w:u w:val="single"/>
        </w:rPr>
        <w:t>but</w:t>
      </w:r>
      <w:r w:rsidRPr="00762D2A">
        <w:rPr>
          <w:sz w:val="16"/>
        </w:rPr>
        <w:t xml:space="preserve"> of </w:t>
      </w:r>
      <w:r w:rsidRPr="00762D2A">
        <w:rPr>
          <w:highlight w:val="yellow"/>
          <w:u w:val="single"/>
        </w:rPr>
        <w:t xml:space="preserve">demonstrating the </w:t>
      </w:r>
      <w:r w:rsidRPr="00762D2A">
        <w:rPr>
          <w:b/>
          <w:iCs/>
          <w:highlight w:val="yellow"/>
          <w:u w:val="single"/>
        </w:rPr>
        <w:t>possibility of a revolutionary project</w:t>
      </w:r>
      <w:r w:rsidRPr="00762D2A">
        <w:rPr>
          <w:u w:val="single"/>
        </w:rPr>
        <w:t xml:space="preserve"> which seeks to </w:t>
      </w:r>
      <w:r w:rsidRPr="00762D2A">
        <w:rPr>
          <w:b/>
          <w:iCs/>
          <w:u w:val="single"/>
        </w:rPr>
        <w:t>destroy rather than reform</w:t>
      </w:r>
      <w:r w:rsidRPr="00762D2A">
        <w:rPr>
          <w:u w:val="single"/>
        </w:rPr>
        <w:t xml:space="preserve"> capitalism. One of the most pressing</w:t>
      </w:r>
      <w:r w:rsidRPr="00762D2A">
        <w:rPr>
          <w:sz w:val="16"/>
        </w:rPr>
        <w:t xml:space="preserve"> of the various </w:t>
      </w:r>
      <w:r w:rsidRPr="00762D2A">
        <w:rPr>
          <w:u w:val="single"/>
        </w:rPr>
        <w:t>crises</w:t>
      </w:r>
      <w:r w:rsidRPr="00762D2A">
        <w:rPr>
          <w:sz w:val="16"/>
        </w:rPr>
        <w:t xml:space="preserve"> which humanity faces today </w:t>
      </w:r>
      <w:r w:rsidRPr="00762D2A">
        <w:rPr>
          <w:u w:val="single"/>
        </w:rPr>
        <w:t>is climate change</w:t>
      </w:r>
      <w:r w:rsidRPr="00762D2A">
        <w:rPr>
          <w:sz w:val="16"/>
        </w:rPr>
        <w:t xml:space="preserve">. Capitalist production has devastated the planet, and </w:t>
      </w:r>
      <w:proofErr w:type="spellStart"/>
      <w:r w:rsidRPr="00762D2A">
        <w:rPr>
          <w:sz w:val="16"/>
        </w:rPr>
        <w:t>everyday</w:t>
      </w:r>
      <w:proofErr w:type="spellEnd"/>
      <w:r w:rsidRPr="00762D2A">
        <w:rPr>
          <w:sz w:val="16"/>
        </w:rPr>
        <w:t xml:space="preserve"> we discover that the small window of time for avoiding its most disastrous effects is shorter than previously understood. </w:t>
      </w:r>
      <w:r w:rsidRPr="00762D2A">
        <w:rPr>
          <w:u w:val="single"/>
        </w:rPr>
        <w:t xml:space="preserve">The Intergovernmental Panel on Climate Change predicts that </w:t>
      </w:r>
      <w:r w:rsidRPr="00762D2A">
        <w:rPr>
          <w:highlight w:val="yellow"/>
          <w:u w:val="single"/>
        </w:rPr>
        <w:t xml:space="preserve">we have </w:t>
      </w:r>
      <w:r w:rsidRPr="00762D2A">
        <w:rPr>
          <w:rStyle w:val="Emphasis"/>
          <w:highlight w:val="yellow"/>
        </w:rPr>
        <w:t>12 years</w:t>
      </w:r>
      <w:r w:rsidRPr="00762D2A">
        <w:rPr>
          <w:highlight w:val="yellow"/>
          <w:u w:val="single"/>
        </w:rPr>
        <w:t xml:space="preserve"> to limit</w:t>
      </w:r>
      <w:r w:rsidRPr="00762D2A">
        <w:rPr>
          <w:u w:val="single"/>
        </w:rPr>
        <w:t xml:space="preserve"> </w:t>
      </w:r>
      <w:r w:rsidRPr="00762D2A">
        <w:rPr>
          <w:sz w:val="16"/>
        </w:rPr>
        <w:t>(</w:t>
      </w:r>
      <w:r w:rsidRPr="00762D2A">
        <w:rPr>
          <w:u w:val="single"/>
        </w:rPr>
        <w:t>not</w:t>
      </w:r>
      <w:r w:rsidRPr="00762D2A">
        <w:rPr>
          <w:sz w:val="16"/>
        </w:rPr>
        <w:t xml:space="preserve"> even </w:t>
      </w:r>
      <w:r w:rsidRPr="00762D2A">
        <w:rPr>
          <w:u w:val="single"/>
        </w:rPr>
        <w:t>prevent</w:t>
      </w:r>
      <w:r w:rsidRPr="00762D2A">
        <w:rPr>
          <w:sz w:val="16"/>
        </w:rPr>
        <w:t xml:space="preserve">) the more </w:t>
      </w:r>
      <w:r w:rsidRPr="00762D2A">
        <w:rPr>
          <w:highlight w:val="yellow"/>
          <w:u w:val="single"/>
        </w:rPr>
        <w:t>catastrophic</w:t>
      </w:r>
      <w:r w:rsidRPr="00762D2A">
        <w:rPr>
          <w:sz w:val="16"/>
        </w:rPr>
        <w:t xml:space="preserve"> effects of </w:t>
      </w:r>
      <w:r w:rsidRPr="00762D2A">
        <w:rPr>
          <w:highlight w:val="yellow"/>
          <w:u w:val="single"/>
        </w:rPr>
        <w:t>climate change</w:t>
      </w:r>
      <w:r w:rsidRPr="00762D2A">
        <w:rPr>
          <w:u w:val="single"/>
        </w:rPr>
        <w:t>. The</w:t>
      </w:r>
      <w:r w:rsidRPr="00762D2A">
        <w:rPr>
          <w:sz w:val="16"/>
        </w:rPr>
        <w:t xml:space="preserve"> simple, and </w:t>
      </w:r>
      <w:r w:rsidRPr="00762D2A">
        <w:rPr>
          <w:u w:val="single"/>
        </w:rPr>
        <w:t>horrific, fact that we all must face is that climate change has reached a point where many</w:t>
      </w:r>
      <w:r w:rsidRPr="00762D2A">
        <w:rPr>
          <w:sz w:val="16"/>
        </w:rPr>
        <w:t xml:space="preserve"> of its </w:t>
      </w:r>
      <w:r w:rsidRPr="00762D2A">
        <w:rPr>
          <w:u w:val="single"/>
        </w:rPr>
        <w:t xml:space="preserve">effects are </w:t>
      </w:r>
      <w:r w:rsidRPr="00762D2A">
        <w:rPr>
          <w:b/>
          <w:iCs/>
          <w:u w:val="single"/>
        </w:rPr>
        <w:t>inevitable</w:t>
      </w:r>
      <w:r w:rsidRPr="00762D2A">
        <w:rPr>
          <w:u w:val="single"/>
        </w:rPr>
        <w:t xml:space="preserve">, and </w:t>
      </w:r>
      <w:r w:rsidRPr="00762D2A">
        <w:rPr>
          <w:highlight w:val="yellow"/>
          <w:u w:val="single"/>
        </w:rPr>
        <w:t>we are</w:t>
      </w:r>
      <w:r w:rsidRPr="00762D2A">
        <w:rPr>
          <w:sz w:val="16"/>
        </w:rPr>
        <w:t xml:space="preserve"> now </w:t>
      </w:r>
      <w:r w:rsidRPr="00762D2A">
        <w:rPr>
          <w:highlight w:val="yellow"/>
          <w:u w:val="single"/>
        </w:rPr>
        <w:t xml:space="preserve">in a </w:t>
      </w:r>
      <w:r w:rsidRPr="00762D2A">
        <w:rPr>
          <w:b/>
          <w:iCs/>
          <w:highlight w:val="yellow"/>
          <w:u w:val="single"/>
        </w:rPr>
        <w:t>post-brink world</w:t>
      </w:r>
      <w:r w:rsidRPr="00762D2A">
        <w:rPr>
          <w:sz w:val="16"/>
        </w:rPr>
        <w:t xml:space="preserve">, </w:t>
      </w:r>
      <w:r w:rsidRPr="00762D2A">
        <w:rPr>
          <w:u w:val="single"/>
        </w:rPr>
        <w:t xml:space="preserve">where damage control is the primary concern. </w:t>
      </w:r>
      <w:r w:rsidRPr="00762D2A">
        <w:rPr>
          <w:b/>
          <w:iCs/>
          <w:highlight w:val="yellow"/>
          <w:u w:val="single"/>
        </w:rPr>
        <w:t>The question is not whether we can escape</w:t>
      </w:r>
      <w:r w:rsidRPr="00762D2A">
        <w:rPr>
          <w:sz w:val="16"/>
        </w:rPr>
        <w:t xml:space="preserve"> a future of </w:t>
      </w:r>
      <w:r w:rsidRPr="00762D2A">
        <w:rPr>
          <w:b/>
          <w:iCs/>
          <w:u w:val="single"/>
        </w:rPr>
        <w:t xml:space="preserve">climate change, </w:t>
      </w:r>
      <w:r w:rsidRPr="00762D2A">
        <w:rPr>
          <w:b/>
          <w:iCs/>
          <w:highlight w:val="yellow"/>
          <w:u w:val="single"/>
        </w:rPr>
        <w:t xml:space="preserve">but whether we can survive </w:t>
      </w:r>
      <w:r w:rsidRPr="00762D2A">
        <w:rPr>
          <w:b/>
          <w:iCs/>
          <w:u w:val="single"/>
        </w:rPr>
        <w:t>it</w:t>
      </w:r>
      <w:r w:rsidRPr="00762D2A">
        <w:rPr>
          <w:u w:val="single"/>
        </w:rPr>
        <w:t>. Socialist strategy must adapt accordingly</w:t>
      </w:r>
      <w:r w:rsidRPr="00762D2A">
        <w:rPr>
          <w:sz w:val="16"/>
        </w:rPr>
        <w:t xml:space="preserve">. In the face of this crisis, the </w:t>
      </w:r>
      <w:r w:rsidRPr="00762D2A">
        <w:rPr>
          <w:u w:val="single"/>
        </w:rPr>
        <w:t>democratic socialists</w:t>
      </w:r>
      <w:r w:rsidRPr="00762D2A">
        <w:rPr>
          <w:sz w:val="16"/>
        </w:rPr>
        <w:t xml:space="preserve"> and social democrats in the United States have </w:t>
      </w:r>
      <w:r w:rsidRPr="00762D2A">
        <w:rPr>
          <w:u w:val="single"/>
        </w:rPr>
        <w:t xml:space="preserve">largely settled on </w:t>
      </w:r>
      <w:proofErr w:type="gramStart"/>
      <w:r w:rsidRPr="00762D2A">
        <w:rPr>
          <w:u w:val="single"/>
        </w:rPr>
        <w:t>market</w:t>
      </w:r>
      <w:r w:rsidRPr="00762D2A">
        <w:rPr>
          <w:sz w:val="16"/>
        </w:rPr>
        <w:t xml:space="preserve"> based</w:t>
      </w:r>
      <w:proofErr w:type="gramEnd"/>
      <w:r w:rsidRPr="00762D2A">
        <w:rPr>
          <w:sz w:val="16"/>
        </w:rPr>
        <w:t xml:space="preserve"> </w:t>
      </w:r>
      <w:r w:rsidRPr="00762D2A">
        <w:rPr>
          <w:u w:val="single"/>
        </w:rPr>
        <w:t>reforms. The Green New Deal,</w:t>
      </w:r>
      <w:r w:rsidRPr="00762D2A">
        <w:rPr>
          <w:sz w:val="16"/>
        </w:rPr>
        <w:t xml:space="preserve"> championed by Alexandria Ocasio Cortez and the left wing of the Democratic Party, remains a thoroughly capitalist solution to a capitalist problem. The proposal </w:t>
      </w:r>
      <w:r w:rsidRPr="00762D2A">
        <w:rPr>
          <w:u w:val="single"/>
        </w:rPr>
        <w:t>does nothing to challenge capitalism</w:t>
      </w:r>
      <w:r w:rsidRPr="00762D2A">
        <w:rPr>
          <w:sz w:val="16"/>
        </w:rPr>
        <w:t xml:space="preserve"> itself, </w:t>
      </w:r>
      <w:r w:rsidRPr="00762D2A">
        <w:rPr>
          <w:u w:val="single"/>
        </w:rPr>
        <w:t>but</w:t>
      </w:r>
      <w:r w:rsidRPr="00762D2A">
        <w:rPr>
          <w:sz w:val="16"/>
        </w:rPr>
        <w:t xml:space="preserve"> rather </w:t>
      </w:r>
      <w:r w:rsidRPr="00762D2A">
        <w:rPr>
          <w:u w:val="single"/>
        </w:rPr>
        <w:t>seeks to subsidize market solutions to reorient</w:t>
      </w:r>
      <w:r w:rsidRPr="00762D2A">
        <w:rPr>
          <w:sz w:val="16"/>
        </w:rPr>
        <w:t xml:space="preserve"> the </w:t>
      </w:r>
      <w:r w:rsidRPr="00762D2A">
        <w:rPr>
          <w:u w:val="single"/>
        </w:rPr>
        <w:t>US energy infrastructure towards renewable energy</w:t>
      </w:r>
      <w:r w:rsidRPr="00762D2A">
        <w:rPr>
          <w:sz w:val="16"/>
        </w:rPr>
        <w:t xml:space="preserve"> production, to develop less energy consuming transportation, </w:t>
      </w:r>
      <w:r w:rsidRPr="00762D2A">
        <w:rPr>
          <w:u w:val="single"/>
        </w:rPr>
        <w:t>and</w:t>
      </w:r>
      <w:r w:rsidRPr="00762D2A">
        <w:rPr>
          <w:sz w:val="16"/>
        </w:rPr>
        <w:t xml:space="preserve"> the </w:t>
      </w:r>
      <w:r w:rsidRPr="00762D2A">
        <w:rPr>
          <w:u w:val="single"/>
        </w:rPr>
        <w:t>development of public investment towards these ends.</w:t>
      </w:r>
      <w:r w:rsidRPr="00762D2A">
        <w:rPr>
          <w:sz w:val="16"/>
        </w:rPr>
        <w:t xml:space="preserve"> </w:t>
      </w:r>
      <w:r w:rsidRPr="00762D2A">
        <w:rPr>
          <w:b/>
          <w:iCs/>
          <w:u w:val="single"/>
        </w:rPr>
        <w:t>The plan does nothing to call into question the profit incentives and endless resource consumption of capitalism which led us to this point</w:t>
      </w:r>
      <w:r w:rsidRPr="00762D2A">
        <w:rPr>
          <w:sz w:val="16"/>
        </w:rPr>
        <w:t xml:space="preserve">. Rather, it </w:t>
      </w:r>
      <w:r w:rsidRPr="00762D2A">
        <w:rPr>
          <w:u w:val="single"/>
        </w:rPr>
        <w:t>seeks to reorient</w:t>
      </w:r>
      <w:r w:rsidRPr="00762D2A">
        <w:rPr>
          <w:sz w:val="16"/>
        </w:rPr>
        <w:t xml:space="preserve"> the </w:t>
      </w:r>
      <w:r w:rsidRPr="00762D2A">
        <w:rPr>
          <w:u w:val="single"/>
        </w:rPr>
        <w:t>relentless market forces of capitalism towards slightly less destructive technological developments. While the plan would lead to a massive investment in the manufacturing and deployment of solar energy infrastructure</w:t>
      </w:r>
      <w:r w:rsidRPr="00762D2A">
        <w:rPr>
          <w:sz w:val="16"/>
        </w:rPr>
        <w:t>, National Geographic reports that, “</w:t>
      </w:r>
      <w:r w:rsidRPr="00762D2A">
        <w:rPr>
          <w:u w:val="single"/>
        </w:rPr>
        <w:t xml:space="preserve">Fabricating [solar] panels </w:t>
      </w:r>
      <w:proofErr w:type="gramStart"/>
      <w:r w:rsidRPr="00762D2A">
        <w:rPr>
          <w:b/>
          <w:iCs/>
          <w:u w:val="single"/>
        </w:rPr>
        <w:t>requires</w:t>
      </w:r>
      <w:proofErr w:type="gramEnd"/>
      <w:r w:rsidRPr="00762D2A">
        <w:rPr>
          <w:b/>
          <w:iCs/>
          <w:u w:val="single"/>
        </w:rPr>
        <w:t xml:space="preserve"> caustic chemicals</w:t>
      </w:r>
      <w:r w:rsidRPr="00762D2A">
        <w:rPr>
          <w:u w:val="single"/>
        </w:rPr>
        <w:t xml:space="preserve"> such as sodium hydroxide and hydrofluoric acid, and </w:t>
      </w:r>
      <w:r w:rsidRPr="00762D2A">
        <w:rPr>
          <w:b/>
          <w:iCs/>
          <w:u w:val="single"/>
        </w:rPr>
        <w:t>the process uses water as well as electricity</w:t>
      </w:r>
      <w:r w:rsidRPr="00762D2A">
        <w:rPr>
          <w:u w:val="single"/>
        </w:rPr>
        <w:t xml:space="preserve">, the production of which </w:t>
      </w:r>
      <w:r w:rsidRPr="00762D2A">
        <w:rPr>
          <w:b/>
          <w:iCs/>
          <w:u w:val="single"/>
        </w:rPr>
        <w:t>emits greenhouse gases</w:t>
      </w:r>
      <w:r w:rsidRPr="00762D2A">
        <w:rPr>
          <w:sz w:val="16"/>
        </w:rPr>
        <w:t xml:space="preserve">.” </w:t>
      </w:r>
      <w:r w:rsidRPr="00762D2A">
        <w:rPr>
          <w:highlight w:val="yellow"/>
          <w:u w:val="single"/>
        </w:rPr>
        <w:t>Technology</w:t>
      </w:r>
      <w:r w:rsidRPr="00762D2A">
        <w:rPr>
          <w:u w:val="single"/>
        </w:rPr>
        <w:t xml:space="preserve"> alone </w:t>
      </w:r>
      <w:r w:rsidRPr="00762D2A">
        <w:rPr>
          <w:highlight w:val="yellow"/>
          <w:u w:val="single"/>
        </w:rPr>
        <w:t>cannot</w:t>
      </w:r>
      <w:r w:rsidRPr="00762D2A">
        <w:rPr>
          <w:u w:val="single"/>
        </w:rPr>
        <w:t xml:space="preserve"> </w:t>
      </w:r>
      <w:r w:rsidRPr="00762D2A">
        <w:rPr>
          <w:highlight w:val="yellow"/>
          <w:u w:val="single"/>
        </w:rPr>
        <w:t>sufficiently combat this crisis</w:t>
      </w:r>
      <w:r w:rsidRPr="00762D2A">
        <w:rPr>
          <w:u w:val="single"/>
        </w:rPr>
        <w:t>, as the production</w:t>
      </w:r>
      <w:r w:rsidRPr="00762D2A">
        <w:rPr>
          <w:sz w:val="16"/>
        </w:rPr>
        <w:t xml:space="preserve"> of such technology </w:t>
      </w:r>
      <w:r w:rsidRPr="00762D2A">
        <w:rPr>
          <w:u w:val="single"/>
        </w:rPr>
        <w:t xml:space="preserve">through capitalist manufacturing infrastructure </w:t>
      </w:r>
      <w:r w:rsidRPr="00762D2A">
        <w:rPr>
          <w:b/>
          <w:iCs/>
          <w:u w:val="single"/>
        </w:rPr>
        <w:t>only perpetuates environmental harm</w:t>
      </w:r>
      <w:r w:rsidRPr="00762D2A">
        <w:rPr>
          <w:u w:val="single"/>
        </w:rPr>
        <w:t>.</w:t>
      </w:r>
      <w:r w:rsidRPr="00762D2A">
        <w:rPr>
          <w:sz w:val="16"/>
        </w:rPr>
        <w:t xml:space="preserve"> Furthermore, </w:t>
      </w:r>
      <w:r w:rsidRPr="00762D2A">
        <w:rPr>
          <w:u w:val="single"/>
        </w:rPr>
        <w:t xml:space="preserve">subsidizing and incentivizing renewable energy stops far short of </w:t>
      </w:r>
      <w:proofErr w:type="gramStart"/>
      <w:r w:rsidRPr="00762D2A">
        <w:rPr>
          <w:u w:val="single"/>
        </w:rPr>
        <w:t>actually combating</w:t>
      </w:r>
      <w:proofErr w:type="gramEnd"/>
      <w:r w:rsidRPr="00762D2A">
        <w:rPr>
          <w:u w:val="single"/>
        </w:rPr>
        <w:t xml:space="preserve"> the fossil fuel industry</w:t>
      </w:r>
      <w:r w:rsidRPr="00762D2A">
        <w:rPr>
          <w:sz w:val="16"/>
        </w:rPr>
        <w:t xml:space="preserve"> driving the current climate crisis. The technocratic market solutions offered in the Green New Deal fail to adequately combat the driving factors of climate change. What is worse, they rely on a violent imperialist global system </w:t>
      </w:r>
      <w:proofErr w:type="gramStart"/>
      <w:r w:rsidRPr="00762D2A">
        <w:rPr>
          <w:sz w:val="16"/>
        </w:rPr>
        <w:t>in order to</w:t>
      </w:r>
      <w:proofErr w:type="gramEnd"/>
      <w:r w:rsidRPr="00762D2A">
        <w:rPr>
          <w:sz w:val="16"/>
        </w:rPr>
        <w:t xml:space="preserve"> produce their technological solutions. The </w:t>
      </w:r>
      <w:r w:rsidRPr="00762D2A">
        <w:rPr>
          <w:u w:val="single"/>
        </w:rPr>
        <w:t xml:space="preserve">development of </w:t>
      </w:r>
      <w:r w:rsidRPr="00762D2A">
        <w:rPr>
          <w:highlight w:val="yellow"/>
          <w:u w:val="single"/>
        </w:rPr>
        <w:t>high-tech</w:t>
      </w:r>
      <w:r w:rsidRPr="00762D2A">
        <w:rPr>
          <w:u w:val="single"/>
        </w:rPr>
        <w:t xml:space="preserve"> energy </w:t>
      </w:r>
      <w:r w:rsidRPr="00762D2A">
        <w:rPr>
          <w:highlight w:val="yellow"/>
          <w:u w:val="single"/>
        </w:rPr>
        <w:t>infrastructure</w:t>
      </w:r>
      <w:r w:rsidRPr="00762D2A">
        <w:rPr>
          <w:u w:val="single"/>
        </w:rPr>
        <w:t xml:space="preserve"> and </w:t>
      </w:r>
      <w:r w:rsidRPr="00762D2A">
        <w:rPr>
          <w:sz w:val="16"/>
        </w:rPr>
        <w:t xml:space="preserve">the development of </w:t>
      </w:r>
      <w:r w:rsidRPr="00762D2A">
        <w:rPr>
          <w:u w:val="single"/>
        </w:rPr>
        <w:t>low</w:t>
      </w:r>
      <w:r w:rsidRPr="00762D2A">
        <w:rPr>
          <w:sz w:val="16"/>
        </w:rPr>
        <w:t xml:space="preserve"> or zero </w:t>
      </w:r>
      <w:r w:rsidRPr="00762D2A">
        <w:rPr>
          <w:u w:val="single"/>
        </w:rPr>
        <w:t xml:space="preserve">emission transportation </w:t>
      </w:r>
      <w:r w:rsidRPr="00762D2A">
        <w:rPr>
          <w:highlight w:val="yellow"/>
          <w:u w:val="single"/>
        </w:rPr>
        <w:t>requires</w:t>
      </w:r>
      <w:r w:rsidRPr="00762D2A">
        <w:rPr>
          <w:sz w:val="16"/>
        </w:rPr>
        <w:t xml:space="preserve"> the import of </w:t>
      </w:r>
      <w:r w:rsidRPr="00762D2A">
        <w:rPr>
          <w:highlight w:val="yellow"/>
          <w:u w:val="single"/>
        </w:rPr>
        <w:t>raw material</w:t>
      </w:r>
      <w:r w:rsidRPr="00762D2A">
        <w:rPr>
          <w:u w:val="single"/>
        </w:rPr>
        <w:t xml:space="preserve"> and rare earth minerals which the United States can only access because </w:t>
      </w:r>
      <w:r w:rsidRPr="00762D2A">
        <w:rPr>
          <w:highlight w:val="yellow"/>
          <w:u w:val="single"/>
        </w:rPr>
        <w:t>of the imperial division of the Global South.</w:t>
      </w:r>
      <w:r w:rsidRPr="00762D2A">
        <w:rPr>
          <w:sz w:val="16"/>
        </w:rPr>
        <w:t xml:space="preserve"> This imperial division of the world </w:t>
      </w:r>
      <w:r w:rsidRPr="00762D2A">
        <w:rPr>
          <w:u w:val="single"/>
        </w:rPr>
        <w:t xml:space="preserve">requires </w:t>
      </w:r>
      <w:r w:rsidRPr="00762D2A">
        <w:rPr>
          <w:highlight w:val="yellow"/>
          <w:u w:val="single"/>
        </w:rPr>
        <w:t xml:space="preserve">constant </w:t>
      </w:r>
      <w:r w:rsidRPr="00762D2A">
        <w:rPr>
          <w:b/>
          <w:iCs/>
          <w:highlight w:val="yellow"/>
          <w:u w:val="single"/>
        </w:rPr>
        <w:t>militarism</w:t>
      </w:r>
      <w:r w:rsidRPr="00762D2A">
        <w:rPr>
          <w:highlight w:val="yellow"/>
          <w:u w:val="single"/>
        </w:rPr>
        <w:t xml:space="preserve"> from</w:t>
      </w:r>
      <w:r w:rsidRPr="00762D2A">
        <w:rPr>
          <w:sz w:val="16"/>
        </w:rPr>
        <w:t xml:space="preserve"> the </w:t>
      </w:r>
      <w:r w:rsidRPr="00762D2A">
        <w:rPr>
          <w:u w:val="single"/>
        </w:rPr>
        <w:t>imperial core nations</w:t>
      </w:r>
      <w:r w:rsidRPr="00762D2A">
        <w:rPr>
          <w:sz w:val="16"/>
        </w:rPr>
        <w:t xml:space="preserve">, and as Lenin demonstrates in Imperialism: The Highest Stage of Capitalism, </w:t>
      </w:r>
      <w:r w:rsidRPr="00762D2A">
        <w:rPr>
          <w:u w:val="single"/>
        </w:rPr>
        <w:t xml:space="preserve">facilitates </w:t>
      </w:r>
      <w:r w:rsidRPr="00762D2A">
        <w:rPr>
          <w:b/>
          <w:iCs/>
          <w:u w:val="single"/>
        </w:rPr>
        <w:t xml:space="preserve">constant </w:t>
      </w:r>
      <w:r w:rsidRPr="00762D2A">
        <w:rPr>
          <w:b/>
          <w:iCs/>
          <w:highlight w:val="yellow"/>
          <w:u w:val="single"/>
        </w:rPr>
        <w:t>warfare</w:t>
      </w:r>
      <w:r w:rsidRPr="00762D2A">
        <w:rPr>
          <w:highlight w:val="yellow"/>
          <w:u w:val="single"/>
        </w:rPr>
        <w:t xml:space="preserve"> as imperial states compete for </w:t>
      </w:r>
      <w:r w:rsidRPr="00762D2A">
        <w:rPr>
          <w:b/>
          <w:iCs/>
          <w:highlight w:val="yellow"/>
          <w:u w:val="single"/>
        </w:rPr>
        <w:t>spheres of influence</w:t>
      </w:r>
      <w:r w:rsidRPr="00762D2A">
        <w:rPr>
          <w:highlight w:val="yellow"/>
          <w:u w:val="single"/>
        </w:rPr>
        <w:t xml:space="preserve"> </w:t>
      </w:r>
      <w:proofErr w:type="gramStart"/>
      <w:r w:rsidRPr="00762D2A">
        <w:rPr>
          <w:highlight w:val="yellow"/>
          <w:u w:val="single"/>
        </w:rPr>
        <w:t>in order to</w:t>
      </w:r>
      <w:proofErr w:type="gramEnd"/>
      <w:r w:rsidRPr="00762D2A">
        <w:rPr>
          <w:highlight w:val="yellow"/>
          <w:u w:val="single"/>
        </w:rPr>
        <w:t xml:space="preserve"> facilitate cheap resource extraction</w:t>
      </w:r>
      <w:r w:rsidRPr="00762D2A">
        <w:rPr>
          <w:sz w:val="16"/>
        </w:rPr>
        <w:t xml:space="preserve">. </w:t>
      </w:r>
      <w:r w:rsidRPr="00762D2A">
        <w:rPr>
          <w:u w:val="single"/>
        </w:rPr>
        <w:t>The US military</w:t>
      </w:r>
      <w:r w:rsidRPr="00762D2A">
        <w:rPr>
          <w:sz w:val="16"/>
        </w:rPr>
        <w:t xml:space="preserve">, one of many imperialist forces, </w:t>
      </w:r>
      <w:r w:rsidRPr="00762D2A">
        <w:rPr>
          <w:u w:val="single"/>
        </w:rPr>
        <w:t>is the single largest user of petroleum</w:t>
      </w:r>
      <w:r w:rsidRPr="00762D2A">
        <w:rPr>
          <w:sz w:val="16"/>
        </w:rPr>
        <w:t xml:space="preserve">, and </w:t>
      </w:r>
      <w:r w:rsidRPr="00762D2A">
        <w:rPr>
          <w:u w:val="single"/>
        </w:rPr>
        <w:t>one of its main functions is to ensure oil access for the United States.</w:t>
      </w:r>
      <w:r w:rsidRPr="00762D2A">
        <w:rPr>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capitalist reforms as a step too far, we ought to have very little hope that a reformist solution will present itself within the ever shrinking </w:t>
      </w:r>
      <w:proofErr w:type="gramStart"/>
      <w:r w:rsidRPr="00762D2A">
        <w:rPr>
          <w:sz w:val="16"/>
        </w:rPr>
        <w:t>12 year</w:t>
      </w:r>
      <w:proofErr w:type="gramEnd"/>
      <w:r w:rsidRPr="00762D2A">
        <w:rPr>
          <w:sz w:val="16"/>
        </w:rPr>
        <w:t xml:space="preserve"> time frame. There are times for delicacy and there are times for bluntness, and we are in the latter. To put things bluntly: the </w:t>
      </w:r>
      <w:r w:rsidRPr="00762D2A">
        <w:rPr>
          <w:u w:val="single"/>
        </w:rPr>
        <w:t xml:space="preserve">capitalists are not going to save us, and </w:t>
      </w:r>
      <w:r w:rsidRPr="00762D2A">
        <w:rPr>
          <w:b/>
          <w:iCs/>
          <w:highlight w:val="yellow"/>
          <w:u w:val="single"/>
        </w:rPr>
        <w:t>if we don’t find a way to save ourselves, the collapse of human civilization is a real possibility.</w:t>
      </w:r>
      <w:r w:rsidRPr="00762D2A">
        <w:rPr>
          <w:sz w:val="16"/>
        </w:rPr>
        <w:t xml:space="preserve"> The pressing question we now face is: </w:t>
      </w:r>
      <w:r w:rsidRPr="00762D2A">
        <w:rPr>
          <w:b/>
          <w:iCs/>
          <w:u w:val="single"/>
        </w:rPr>
        <w:t xml:space="preserve">how are we going to save ourselves? </w:t>
      </w:r>
      <w:r w:rsidRPr="00762D2A">
        <w:rPr>
          <w:sz w:val="16"/>
        </w:rPr>
        <w:t xml:space="preserve">Revolution and Dual Power If capitalism will not be able to resolve the current encroaching climate crisis, </w:t>
      </w:r>
      <w:r w:rsidRPr="00762D2A">
        <w:rPr>
          <w:u w:val="single"/>
        </w:rPr>
        <w:t>we must find a way to organize outside the confines of capitalist institutions, towards the end of overthrowing capitalism</w:t>
      </w:r>
      <w:r w:rsidRPr="00762D2A">
        <w:rPr>
          <w:sz w:val="16"/>
        </w:rPr>
        <w:t xml:space="preserve">. If the Democratic Socialists of America backed candidates cannot offer real anti-capitalist solutions through the capitalist state, we should be skeptical of the possibility for any socialist organization doing so. </w:t>
      </w:r>
      <w:r w:rsidRPr="00762D2A">
        <w:rPr>
          <w:u w:val="single"/>
        </w:rPr>
        <w:t>The DSA is far larger and</w:t>
      </w:r>
      <w:r w:rsidRPr="00762D2A">
        <w:rPr>
          <w:sz w:val="16"/>
        </w:rPr>
        <w:t xml:space="preserve"> far more </w:t>
      </w:r>
      <w:proofErr w:type="spellStart"/>
      <w:r w:rsidRPr="00762D2A">
        <w:rPr>
          <w:u w:val="single"/>
        </w:rPr>
        <w:t>well funded</w:t>
      </w:r>
      <w:proofErr w:type="spellEnd"/>
      <w:r w:rsidRPr="00762D2A">
        <w:rPr>
          <w:u w:val="single"/>
        </w:rPr>
        <w:t xml:space="preserve"> than any</w:t>
      </w:r>
      <w:r w:rsidRPr="00762D2A">
        <w:rPr>
          <w:sz w:val="16"/>
        </w:rPr>
        <w:t xml:space="preserve"> of the </w:t>
      </w:r>
      <w:r w:rsidRPr="00762D2A">
        <w:rPr>
          <w:u w:val="single"/>
        </w:rPr>
        <w:t xml:space="preserve">other socialist organizations </w:t>
      </w:r>
      <w:r w:rsidRPr="00762D2A">
        <w:rPr>
          <w:sz w:val="16"/>
        </w:rPr>
        <w:t xml:space="preserve">in the United States, </w:t>
      </w:r>
      <w:r w:rsidRPr="00762D2A">
        <w:rPr>
          <w:u w:val="single"/>
        </w:rPr>
        <w:t>and</w:t>
      </w:r>
      <w:r w:rsidRPr="00762D2A">
        <w:rPr>
          <w:sz w:val="16"/>
        </w:rPr>
        <w:t xml:space="preserve"> they have </w:t>
      </w:r>
      <w:r w:rsidRPr="00762D2A">
        <w:rPr>
          <w:u w:val="single"/>
        </w:rPr>
        <w:t>failed to produce anything more revolutionary than the Green New Deal</w:t>
      </w:r>
      <w:r w:rsidRPr="00762D2A">
        <w:rPr>
          <w:sz w:val="16"/>
        </w:rPr>
        <w:t xml:space="preserve">. </w:t>
      </w:r>
      <w:r w:rsidRPr="00762D2A">
        <w:rPr>
          <w:u w:val="single"/>
        </w:rPr>
        <w:t xml:space="preserve">We </w:t>
      </w:r>
      <w:proofErr w:type="gramStart"/>
      <w:r w:rsidRPr="00762D2A">
        <w:rPr>
          <w:u w:val="single"/>
        </w:rPr>
        <w:t>have to</w:t>
      </w:r>
      <w:proofErr w:type="gramEnd"/>
      <w:r w:rsidRPr="00762D2A">
        <w:rPr>
          <w:u w:val="single"/>
        </w:rPr>
        <w:t xml:space="preserve"> abandon the idea that electoral strategy will be sufficient to resolve the underlying causes of this crisis within 12 years. </w:t>
      </w:r>
      <w:r w:rsidRPr="00762D2A">
        <w:rPr>
          <w:sz w:val="16"/>
        </w:rPr>
        <w:t xml:space="preserve">While many radicals call for revolution instead of reform, the </w:t>
      </w:r>
      <w:r w:rsidRPr="00762D2A">
        <w:rPr>
          <w:u w:val="single"/>
        </w:rPr>
        <w:t>reformists</w:t>
      </w:r>
      <w:r w:rsidRPr="00762D2A">
        <w:rPr>
          <w:sz w:val="16"/>
        </w:rPr>
        <w:t xml:space="preserve"> often </w:t>
      </w:r>
      <w:r w:rsidRPr="00762D2A">
        <w:rPr>
          <w:u w:val="single"/>
        </w:rPr>
        <w:t>raise the same response</w:t>
      </w:r>
      <w:r w:rsidRPr="00762D2A">
        <w:rPr>
          <w:sz w:val="16"/>
        </w:rPr>
        <w:t xml:space="preserve">: revolution is well and good, but </w:t>
      </w:r>
      <w:r w:rsidRPr="00762D2A">
        <w:rPr>
          <w:u w:val="single"/>
        </w:rPr>
        <w:t xml:space="preserve">what are you going to do in the </w:t>
      </w:r>
      <w:proofErr w:type="gramStart"/>
      <w:r w:rsidRPr="00762D2A">
        <w:rPr>
          <w:u w:val="single"/>
        </w:rPr>
        <w:t>mean time</w:t>
      </w:r>
      <w:proofErr w:type="gramEnd"/>
      <w:r w:rsidRPr="00762D2A">
        <w:rPr>
          <w:u w:val="single"/>
        </w:rPr>
        <w:t>?</w:t>
      </w:r>
      <w:r w:rsidRPr="00762D2A">
        <w:rPr>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762D2A">
        <w:rPr>
          <w:u w:val="single"/>
        </w:rPr>
        <w:t>we have much work to be done before a revolutionary strategy can be enacted.</w:t>
      </w:r>
      <w:r w:rsidRPr="00762D2A">
        <w:rPr>
          <w:sz w:val="16"/>
        </w:rPr>
        <w:t xml:space="preserve"> This is a hard truth, but it is true. Much of </w:t>
      </w:r>
      <w:r w:rsidRPr="00762D2A">
        <w:rPr>
          <w:u w:val="single"/>
        </w:rPr>
        <w:t>the left has sought to ignore this truth by embracing adventurism and violent protest theatrics, in the</w:t>
      </w:r>
      <w:r w:rsidRPr="00762D2A">
        <w:rPr>
          <w:sz w:val="16"/>
        </w:rPr>
        <w:t xml:space="preserve"> </w:t>
      </w:r>
      <w:proofErr w:type="gramStart"/>
      <w:r w:rsidRPr="00762D2A">
        <w:rPr>
          <w:sz w:val="16"/>
        </w:rPr>
        <w:t>vain</w:t>
      </w:r>
      <w:proofErr w:type="gramEnd"/>
      <w:r w:rsidRPr="00762D2A">
        <w:rPr>
          <w:sz w:val="16"/>
        </w:rPr>
        <w:t xml:space="preserve"> </w:t>
      </w:r>
      <w:r w:rsidRPr="00762D2A">
        <w:rPr>
          <w:u w:val="single"/>
        </w:rPr>
        <w:t>hope of sparking</w:t>
      </w:r>
      <w:r w:rsidRPr="00762D2A">
        <w:rPr>
          <w:sz w:val="16"/>
        </w:rPr>
        <w:t xml:space="preserve"> revolutionary </w:t>
      </w:r>
      <w:r w:rsidRPr="00762D2A">
        <w:rPr>
          <w:u w:val="single"/>
        </w:rPr>
        <w:t>momentum</w:t>
      </w:r>
      <w:r w:rsidRPr="00762D2A">
        <w:rPr>
          <w:sz w:val="16"/>
        </w:rPr>
        <w:t xml:space="preserve"> which does not currently exist. </w:t>
      </w:r>
      <w:r w:rsidRPr="00762D2A">
        <w:rPr>
          <w:u w:val="single"/>
        </w:rPr>
        <w:t xml:space="preserve">If this is the core strategy of the socialist left, </w:t>
      </w:r>
      <w:r w:rsidRPr="00762D2A">
        <w:rPr>
          <w:b/>
          <w:iCs/>
          <w:u w:val="single"/>
        </w:rPr>
        <w:t>we will accomplish nothing in the next 12 years</w:t>
      </w:r>
      <w:r w:rsidRPr="00762D2A">
        <w:rPr>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762D2A">
        <w:rPr>
          <w:highlight w:val="yellow"/>
          <w:u w:val="single"/>
        </w:rPr>
        <w:t>We must</w:t>
      </w:r>
      <w:r w:rsidRPr="00762D2A">
        <w:rPr>
          <w:sz w:val="16"/>
        </w:rPr>
        <w:t xml:space="preserve"> instead, </w:t>
      </w:r>
      <w:r w:rsidRPr="00762D2A">
        <w:rPr>
          <w:highlight w:val="yellow"/>
          <w:u w:val="single"/>
        </w:rPr>
        <w:t>build a movement</w:t>
      </w:r>
      <w:r w:rsidRPr="00762D2A">
        <w:rPr>
          <w:sz w:val="16"/>
        </w:rPr>
        <w:t xml:space="preserve">, and </w:t>
      </w:r>
      <w:r w:rsidRPr="00762D2A">
        <w:rPr>
          <w:highlight w:val="yellow"/>
          <w:u w:val="single"/>
        </w:rPr>
        <w:t>with</w:t>
      </w:r>
      <w:r w:rsidRPr="00762D2A">
        <w:rPr>
          <w:sz w:val="16"/>
        </w:rPr>
        <w:t xml:space="preserve"> it we must build </w:t>
      </w:r>
      <w:r w:rsidRPr="00762D2A">
        <w:rPr>
          <w:highlight w:val="yellow"/>
          <w:u w:val="single"/>
        </w:rPr>
        <w:t>infrastructure which can survive revolution and provide a framework for socialist development</w:t>
      </w:r>
      <w:r w:rsidRPr="00762D2A">
        <w:rPr>
          <w:sz w:val="16"/>
        </w:rPr>
        <w:t xml:space="preserve">. </w:t>
      </w:r>
      <w:r w:rsidRPr="00762D2A">
        <w:rPr>
          <w:u w:val="single"/>
        </w:rPr>
        <w:t xml:space="preserve">Dual power is tooled towards this project best. </w:t>
      </w:r>
      <w:r w:rsidRPr="00762D2A">
        <w:rPr>
          <w:b/>
          <w:iCs/>
          <w:highlight w:val="yellow"/>
          <w:u w:val="single"/>
        </w:rPr>
        <w:t>The Marxist Center</w:t>
      </w:r>
      <w:r w:rsidRPr="00762D2A">
        <w:rPr>
          <w:u w:val="single"/>
        </w:rPr>
        <w:t xml:space="preserve"> network </w:t>
      </w:r>
      <w:r w:rsidRPr="00762D2A">
        <w:rPr>
          <w:highlight w:val="yellow"/>
          <w:u w:val="single"/>
        </w:rPr>
        <w:t>has done</w:t>
      </w:r>
      <w:r w:rsidRPr="00762D2A">
        <w:rPr>
          <w:u w:val="single"/>
        </w:rPr>
        <w:t xml:space="preserve"> an impressive amount of </w:t>
      </w:r>
      <w:r w:rsidRPr="00762D2A">
        <w:rPr>
          <w:highlight w:val="yellow"/>
          <w:u w:val="single"/>
        </w:rPr>
        <w:t>work developing socialist institutions</w:t>
      </w:r>
      <w:r w:rsidRPr="00762D2A">
        <w:rPr>
          <w:u w:val="single"/>
        </w:rPr>
        <w:t xml:space="preserve"> across the US</w:t>
      </w:r>
      <w:r w:rsidRPr="00762D2A">
        <w:rPr>
          <w:sz w:val="16"/>
        </w:rPr>
        <w:t xml:space="preserve">, largely </w:t>
      </w:r>
      <w:r w:rsidRPr="00762D2A">
        <w:rPr>
          <w:highlight w:val="yellow"/>
          <w:u w:val="single"/>
        </w:rPr>
        <w:t xml:space="preserve">through </w:t>
      </w:r>
      <w:r w:rsidRPr="00762D2A">
        <w:rPr>
          <w:b/>
          <w:iCs/>
          <w:highlight w:val="yellow"/>
          <w:u w:val="single"/>
        </w:rPr>
        <w:t>tenants organizing</w:t>
      </w:r>
      <w:r w:rsidRPr="00762D2A">
        <w:rPr>
          <w:u w:val="single"/>
        </w:rPr>
        <w:t xml:space="preserve"> </w:t>
      </w:r>
      <w:r w:rsidRPr="00762D2A">
        <w:rPr>
          <w:highlight w:val="yellow"/>
          <w:u w:val="single"/>
        </w:rPr>
        <w:t xml:space="preserve">and </w:t>
      </w:r>
      <w:r w:rsidRPr="00762D2A">
        <w:rPr>
          <w:b/>
          <w:iCs/>
          <w:highlight w:val="yellow"/>
          <w:u w:val="single"/>
        </w:rPr>
        <w:t>serve the people programs</w:t>
      </w:r>
      <w:r w:rsidRPr="00762D2A">
        <w:rPr>
          <w:sz w:val="16"/>
          <w:highlight w:val="yellow"/>
        </w:rPr>
        <w:t>.</w:t>
      </w:r>
      <w:r w:rsidRPr="00762D2A">
        <w:rPr>
          <w:sz w:val="16"/>
        </w:rPr>
        <w:t xml:space="preserve"> The </w:t>
      </w:r>
      <w:proofErr w:type="gramStart"/>
      <w:r w:rsidRPr="00762D2A">
        <w:rPr>
          <w:u w:val="single"/>
        </w:rPr>
        <w:t>left wing</w:t>
      </w:r>
      <w:proofErr w:type="gramEnd"/>
      <w:r w:rsidRPr="00762D2A">
        <w:rPr>
          <w:u w:val="single"/>
        </w:rPr>
        <w:t xml:space="preserve"> factions within the DSA</w:t>
      </w:r>
      <w:r w:rsidRPr="00762D2A">
        <w:rPr>
          <w:sz w:val="16"/>
        </w:rPr>
        <w:t xml:space="preserve"> itself have also begun to </w:t>
      </w:r>
      <w:r w:rsidRPr="00762D2A">
        <w:rPr>
          <w:u w:val="single"/>
        </w:rPr>
        <w:t xml:space="preserve">develop </w:t>
      </w:r>
      <w:r w:rsidRPr="00762D2A">
        <w:rPr>
          <w:b/>
          <w:iCs/>
          <w:u w:val="single"/>
        </w:rPr>
        <w:t>mutual aid programs</w:t>
      </w:r>
      <w:r w:rsidRPr="00762D2A">
        <w:rPr>
          <w:u w:val="single"/>
        </w:rPr>
        <w:t xml:space="preserve"> that could be useful for dual power strategy</w:t>
      </w:r>
      <w:r w:rsidRPr="00762D2A">
        <w:rPr>
          <w:sz w:val="16"/>
        </w:rPr>
        <w:t xml:space="preserve">. </w:t>
      </w:r>
      <w:r w:rsidRPr="00762D2A">
        <w:rPr>
          <w:u w:val="single"/>
        </w:rPr>
        <w:t xml:space="preserve">At the same time, </w:t>
      </w:r>
      <w:r w:rsidRPr="00762D2A">
        <w:rPr>
          <w:b/>
          <w:iCs/>
          <w:highlight w:val="yellow"/>
          <w:u w:val="single"/>
        </w:rPr>
        <w:t>mutual aid is not enough</w:t>
      </w:r>
      <w:r w:rsidRPr="00762D2A">
        <w:rPr>
          <w:u w:val="single"/>
        </w:rPr>
        <w:t xml:space="preserve">. </w:t>
      </w:r>
      <w:r w:rsidRPr="00762D2A">
        <w:rPr>
          <w:highlight w:val="yellow"/>
          <w:u w:val="single"/>
        </w:rPr>
        <w:t>We cannot</w:t>
      </w:r>
      <w:r w:rsidRPr="00762D2A">
        <w:rPr>
          <w:u w:val="single"/>
        </w:rPr>
        <w:t xml:space="preserve"> </w:t>
      </w:r>
      <w:r w:rsidRPr="00762D2A">
        <w:rPr>
          <w:highlight w:val="yellow"/>
          <w:u w:val="single"/>
        </w:rPr>
        <w:t>simply</w:t>
      </w:r>
      <w:r w:rsidRPr="00762D2A">
        <w:rPr>
          <w:u w:val="single"/>
        </w:rPr>
        <w:t xml:space="preserve"> build these institutions as a reform to </w:t>
      </w:r>
      <w:r w:rsidRPr="00762D2A">
        <w:rPr>
          <w:highlight w:val="yellow"/>
          <w:u w:val="single"/>
        </w:rPr>
        <w:t>make capitalism more survivable</w:t>
      </w:r>
      <w:r w:rsidRPr="00762D2A">
        <w:rPr>
          <w:u w:val="single"/>
        </w:rPr>
        <w:t>.</w:t>
      </w:r>
      <w:r w:rsidRPr="00762D2A">
        <w:rPr>
          <w:sz w:val="16"/>
        </w:rPr>
        <w:t xml:space="preserve"> Rather, </w:t>
      </w:r>
      <w:r w:rsidRPr="00762D2A">
        <w:rPr>
          <w:highlight w:val="yellow"/>
          <w:u w:val="single"/>
        </w:rPr>
        <w:t xml:space="preserve">we must make these institutions part of a </w:t>
      </w:r>
      <w:r w:rsidRPr="00762D2A">
        <w:rPr>
          <w:b/>
          <w:iCs/>
          <w:highlight w:val="yellow"/>
          <w:u w:val="single"/>
        </w:rPr>
        <w:t>broader revolutionary movement</w:t>
      </w:r>
      <w:r w:rsidRPr="00762D2A">
        <w:rPr>
          <w:u w:val="single"/>
        </w:rPr>
        <w:t xml:space="preserve"> and</w:t>
      </w:r>
      <w:r w:rsidRPr="00762D2A">
        <w:rPr>
          <w:sz w:val="16"/>
        </w:rPr>
        <w:t xml:space="preserve"> </w:t>
      </w:r>
      <w:r w:rsidRPr="00762D2A">
        <w:rPr>
          <w:u w:val="single"/>
        </w:rPr>
        <w:t>they ought to function as a material prefiguration to a socialist society and economy</w:t>
      </w:r>
      <w:r w:rsidRPr="00762D2A">
        <w:rPr>
          <w:sz w:val="16"/>
        </w:rPr>
        <w:t xml:space="preserve">. The institutions we build as </w:t>
      </w:r>
      <w:r w:rsidRPr="00762D2A">
        <w:rPr>
          <w:u w:val="single"/>
        </w:rPr>
        <w:t xml:space="preserve">dual power outside the capitalist state today ought to be structured towards revolutionary ends, such that they will someday function as the early institutions of a revolutionary socialist society. </w:t>
      </w:r>
      <w:r w:rsidRPr="00762D2A">
        <w:rPr>
          <w:sz w:val="16"/>
        </w:rPr>
        <w:t xml:space="preserve">To accomplish this goal, </w:t>
      </w:r>
      <w:r w:rsidRPr="00762D2A">
        <w:rPr>
          <w:highlight w:val="yellow"/>
          <w:u w:val="single"/>
        </w:rPr>
        <w:t>we</w:t>
      </w:r>
      <w:r w:rsidRPr="00762D2A">
        <w:rPr>
          <w:u w:val="single"/>
        </w:rPr>
        <w:t xml:space="preserve"> </w:t>
      </w:r>
      <w:r w:rsidRPr="00762D2A">
        <w:rPr>
          <w:highlight w:val="yellow"/>
          <w:u w:val="single"/>
        </w:rPr>
        <w:t>cannot simply declare</w:t>
      </w:r>
      <w:r w:rsidRPr="00762D2A">
        <w:rPr>
          <w:u w:val="single"/>
        </w:rPr>
        <w:t xml:space="preserve"> these </w:t>
      </w:r>
      <w:r w:rsidRPr="00762D2A">
        <w:rPr>
          <w:highlight w:val="yellow"/>
          <w:u w:val="single"/>
        </w:rPr>
        <w:t>institutions to be revolutionary</w:t>
      </w:r>
      <w:r w:rsidRPr="00762D2A">
        <w:rPr>
          <w:sz w:val="16"/>
        </w:rPr>
        <w:t xml:space="preserve">. Rather </w:t>
      </w:r>
      <w:r w:rsidRPr="00762D2A">
        <w:rPr>
          <w:b/>
          <w:iCs/>
          <w:highlight w:val="yellow"/>
          <w:u w:val="single"/>
        </w:rPr>
        <w:t xml:space="preserve">they </w:t>
      </w:r>
      <w:proofErr w:type="gramStart"/>
      <w:r w:rsidRPr="00762D2A">
        <w:rPr>
          <w:b/>
          <w:iCs/>
          <w:highlight w:val="yellow"/>
          <w:u w:val="single"/>
        </w:rPr>
        <w:t>have to</w:t>
      </w:r>
      <w:proofErr w:type="gramEnd"/>
      <w:r w:rsidRPr="00762D2A">
        <w:rPr>
          <w:b/>
          <w:iCs/>
          <w:highlight w:val="yellow"/>
          <w:u w:val="single"/>
        </w:rPr>
        <w:t xml:space="preserve"> be linked together through an</w:t>
      </w:r>
      <w:r w:rsidRPr="00762D2A">
        <w:rPr>
          <w:b/>
          <w:iCs/>
          <w:u w:val="single"/>
        </w:rPr>
        <w:t xml:space="preserve"> actual </w:t>
      </w:r>
      <w:r w:rsidRPr="00762D2A">
        <w:rPr>
          <w:b/>
          <w:iCs/>
          <w:highlight w:val="yellow"/>
          <w:u w:val="single"/>
        </w:rPr>
        <w:t>revolutionary movement working towards revolutionary ends</w:t>
      </w:r>
      <w:r w:rsidRPr="00762D2A">
        <w:rPr>
          <w:sz w:val="16"/>
        </w:rPr>
        <w:t xml:space="preserve">. </w:t>
      </w:r>
      <w:r w:rsidRPr="00762D2A">
        <w:rPr>
          <w:highlight w:val="yellow"/>
          <w:u w:val="single"/>
        </w:rPr>
        <w:t>This means</w:t>
      </w:r>
      <w:r w:rsidRPr="00762D2A">
        <w:rPr>
          <w:u w:val="single"/>
        </w:rPr>
        <w:t xml:space="preserve"> that dual power institutions cannot exist as ends in and of themselves, nor can </w:t>
      </w:r>
      <w:r w:rsidRPr="00762D2A">
        <w:rPr>
          <w:b/>
          <w:bCs/>
          <w:highlight w:val="yellow"/>
          <w:u w:val="single"/>
        </w:rPr>
        <w:t xml:space="preserve">abstract notions of mutual aid </w:t>
      </w:r>
      <w:r w:rsidRPr="00762D2A">
        <w:rPr>
          <w:highlight w:val="yellow"/>
          <w:u w:val="single"/>
        </w:rPr>
        <w:t xml:space="preserve">cannot be conceptualized as an </w:t>
      </w:r>
      <w:proofErr w:type="gramStart"/>
      <w:r w:rsidRPr="00762D2A">
        <w:rPr>
          <w:highlight w:val="yellow"/>
          <w:u w:val="single"/>
        </w:rPr>
        <w:t>end in itself</w:t>
      </w:r>
      <w:proofErr w:type="gramEnd"/>
      <w:r w:rsidRPr="00762D2A">
        <w:rPr>
          <w:sz w:val="16"/>
          <w:highlight w:val="yellow"/>
        </w:rPr>
        <w:t xml:space="preserve">. </w:t>
      </w:r>
      <w:r w:rsidRPr="00762D2A">
        <w:rPr>
          <w:highlight w:val="yellow"/>
          <w:u w:val="single"/>
        </w:rPr>
        <w:t>The</w:t>
      </w:r>
      <w:r w:rsidRPr="00762D2A">
        <w:rPr>
          <w:u w:val="single"/>
        </w:rPr>
        <w:t xml:space="preserve"> explicit </w:t>
      </w:r>
      <w:r w:rsidRPr="00762D2A">
        <w:rPr>
          <w:highlight w:val="yellow"/>
          <w:u w:val="single"/>
        </w:rPr>
        <w:t>purpose</w:t>
      </w:r>
      <w:r w:rsidRPr="00762D2A">
        <w:rPr>
          <w:u w:val="single"/>
        </w:rPr>
        <w:t xml:space="preserve"> of these institutions </w:t>
      </w:r>
      <w:r w:rsidRPr="00762D2A">
        <w:rPr>
          <w:highlight w:val="yellow"/>
          <w:u w:val="single"/>
        </w:rPr>
        <w:t xml:space="preserve">has to be to </w:t>
      </w:r>
      <w:r w:rsidRPr="00762D2A">
        <w:rPr>
          <w:b/>
          <w:iCs/>
          <w:highlight w:val="yellow"/>
          <w:u w:val="single"/>
        </w:rPr>
        <w:t>radicalize</w:t>
      </w:r>
      <w:r w:rsidRPr="00762D2A">
        <w:rPr>
          <w:highlight w:val="yellow"/>
          <w:u w:val="single"/>
        </w:rPr>
        <w:t xml:space="preserve"> the masses through meeting </w:t>
      </w:r>
      <w:r w:rsidRPr="00762D2A">
        <w:rPr>
          <w:u w:val="single"/>
        </w:rPr>
        <w:t xml:space="preserve">their </w:t>
      </w:r>
      <w:proofErr w:type="gramStart"/>
      <w:r w:rsidRPr="00762D2A">
        <w:rPr>
          <w:u w:val="single"/>
        </w:rPr>
        <w:t>needs, and</w:t>
      </w:r>
      <w:proofErr w:type="gramEnd"/>
      <w:r w:rsidRPr="00762D2A">
        <w:rPr>
          <w:u w:val="single"/>
        </w:rPr>
        <w:t xml:space="preserve"> providing an infrastructure for a socialist movement to meet </w:t>
      </w:r>
      <w:r w:rsidRPr="00762D2A">
        <w:rPr>
          <w:b/>
          <w:iCs/>
          <w:highlight w:val="yellow"/>
          <w:u w:val="single"/>
        </w:rPr>
        <w:t>the needs of</w:t>
      </w:r>
      <w:r w:rsidRPr="00762D2A">
        <w:rPr>
          <w:u w:val="single"/>
        </w:rPr>
        <w:t xml:space="preserve"> its members and </w:t>
      </w:r>
      <w:r w:rsidRPr="00762D2A">
        <w:rPr>
          <w:highlight w:val="yellow"/>
          <w:u w:val="single"/>
        </w:rPr>
        <w:t xml:space="preserve">the </w:t>
      </w:r>
      <w:r w:rsidRPr="00762D2A">
        <w:rPr>
          <w:b/>
          <w:iCs/>
          <w:highlight w:val="yellow"/>
          <w:u w:val="single"/>
        </w:rPr>
        <w:t>communities</w:t>
      </w:r>
      <w:r w:rsidRPr="00762D2A">
        <w:rPr>
          <w:highlight w:val="yellow"/>
          <w:u w:val="single"/>
        </w:rPr>
        <w:t xml:space="preserve"> in which it operates</w:t>
      </w:r>
      <w:r w:rsidRPr="00762D2A">
        <w:rPr>
          <w:u w:val="single"/>
        </w:rPr>
        <w:t xml:space="preserve">. </w:t>
      </w:r>
      <w:r w:rsidRPr="00762D2A">
        <w:rPr>
          <w:b/>
          <w:iCs/>
          <w:highlight w:val="yellow"/>
          <w:u w:val="single"/>
        </w:rPr>
        <w:t>Revolutionary institutions</w:t>
      </w:r>
      <w:r w:rsidRPr="00762D2A">
        <w:rPr>
          <w:u w:val="single"/>
        </w:rPr>
        <w:t xml:space="preserve"> that </w:t>
      </w:r>
      <w:r w:rsidRPr="00762D2A">
        <w:rPr>
          <w:b/>
          <w:iCs/>
          <w:highlight w:val="yellow"/>
          <w:u w:val="single"/>
        </w:rPr>
        <w:t>can provide food, housing</w:t>
      </w:r>
      <w:r w:rsidRPr="00762D2A">
        <w:rPr>
          <w:u w:val="single"/>
        </w:rPr>
        <w:t xml:space="preserve">, </w:t>
      </w:r>
      <w:r w:rsidRPr="00762D2A">
        <w:rPr>
          <w:highlight w:val="yellow"/>
          <w:u w:val="single"/>
        </w:rPr>
        <w:t>and</w:t>
      </w:r>
      <w:r w:rsidRPr="00762D2A">
        <w:rPr>
          <w:u w:val="single"/>
        </w:rPr>
        <w:t xml:space="preserve"> other needs for a revolutionary movement will be crucial for </w:t>
      </w:r>
      <w:r w:rsidRPr="00762D2A">
        <w:rPr>
          <w:b/>
          <w:iCs/>
          <w:highlight w:val="yellow"/>
          <w:u w:val="single"/>
        </w:rPr>
        <w:t>build</w:t>
      </w:r>
      <w:r w:rsidRPr="00762D2A">
        <w:rPr>
          <w:u w:val="single"/>
        </w:rPr>
        <w:t xml:space="preserve">ing </w:t>
      </w:r>
      <w:r w:rsidRPr="00762D2A">
        <w:rPr>
          <w:b/>
          <w:iCs/>
          <w:highlight w:val="yellow"/>
          <w:u w:val="single"/>
        </w:rPr>
        <w:t>a base</w:t>
      </w:r>
      <w:r w:rsidRPr="00762D2A">
        <w:rPr>
          <w:sz w:val="16"/>
        </w:rPr>
        <w:t xml:space="preserve"> among the masses </w:t>
      </w:r>
      <w:r w:rsidRPr="00762D2A">
        <w:rPr>
          <w:u w:val="single"/>
        </w:rPr>
        <w:t>and</w:t>
      </w:r>
      <w:r w:rsidRPr="00762D2A">
        <w:rPr>
          <w:sz w:val="16"/>
        </w:rPr>
        <w:t xml:space="preserve"> for </w:t>
      </w:r>
      <w:r w:rsidRPr="00762D2A">
        <w:rPr>
          <w:u w:val="single"/>
        </w:rPr>
        <w:t>constructing</w:t>
      </w:r>
      <w:r w:rsidRPr="00762D2A">
        <w:rPr>
          <w:sz w:val="16"/>
        </w:rPr>
        <w:t xml:space="preserve"> the </w:t>
      </w:r>
      <w:r w:rsidRPr="00762D2A">
        <w:rPr>
          <w:u w:val="single"/>
        </w:rPr>
        <w:t xml:space="preserve">beginnings of a socialist infrastructure for when we </w:t>
      </w:r>
      <w:r w:rsidRPr="00762D2A">
        <w:rPr>
          <w:sz w:val="16"/>
        </w:rPr>
        <w:t xml:space="preserve">eventually </w:t>
      </w:r>
      <w:r w:rsidRPr="00762D2A">
        <w:rPr>
          <w:u w:val="single"/>
        </w:rPr>
        <w:t>engage in revolutionary struggle.</w:t>
      </w:r>
      <w:r w:rsidRPr="00762D2A">
        <w:rPr>
          <w:sz w:val="16"/>
        </w:rPr>
        <w:t xml:space="preserve"> </w:t>
      </w:r>
    </w:p>
    <w:bookmarkEnd w:id="1"/>
    <w:p w14:paraId="632E6EE1" w14:textId="77777777" w:rsidR="00C45734" w:rsidRPr="00762D2A" w:rsidRDefault="00C45734" w:rsidP="00C45734"/>
    <w:p w14:paraId="0760979E" w14:textId="77777777" w:rsidR="00C45734" w:rsidRPr="00762D2A" w:rsidRDefault="00C45734" w:rsidP="00C45734">
      <w:pPr>
        <w:pStyle w:val="Heading4"/>
      </w:pPr>
      <w:r w:rsidRPr="00762D2A">
        <w:t xml:space="preserve">They conflate “materialism” with “materiality” – violence is not some amalgamation of signs but is instead about flesh and bone – their project fuels capitalist pedagogy </w:t>
      </w:r>
    </w:p>
    <w:p w14:paraId="1FA52EC4" w14:textId="77777777" w:rsidR="00C45734" w:rsidRPr="00762D2A" w:rsidRDefault="00C45734" w:rsidP="00C45734">
      <w:r w:rsidRPr="00762D2A">
        <w:rPr>
          <w:rStyle w:val="Style13ptBold"/>
        </w:rPr>
        <w:t>McLaren 10</w:t>
      </w:r>
      <w:r w:rsidRPr="00762D2A">
        <w:rPr>
          <w:sz w:val="24"/>
        </w:rPr>
        <w:t xml:space="preserve"> </w:t>
      </w:r>
      <w:r w:rsidRPr="00762D2A">
        <w:t>[Peter, UC-Los Angeles and Nathalia E. Jaramillo, Purdue University, “Not Neo-Marxist, Not Post-Marxist, Not Marxian, Not Autonomist Marxism: Reflections on a Revolutionary (Marxist) Critical Pedagogy” Cultural Studies &lt;=&gt; Critical Methodologies 2010 10: 251]</w:t>
      </w:r>
    </w:p>
    <w:p w14:paraId="1EFFC8AE" w14:textId="77777777" w:rsidR="00C45734" w:rsidRPr="00762D2A" w:rsidRDefault="00C45734" w:rsidP="00C45734">
      <w:pPr>
        <w:spacing w:after="0" w:line="240" w:lineRule="auto"/>
        <w:rPr>
          <w:sz w:val="16"/>
        </w:rPr>
      </w:pPr>
      <w:r w:rsidRPr="00762D2A">
        <w:rPr>
          <w:rStyle w:val="StyleUnderline"/>
        </w:rPr>
        <w:t xml:space="preserve">Ebert </w:t>
      </w:r>
      <w:r w:rsidRPr="00762D2A">
        <w:rPr>
          <w:sz w:val="16"/>
        </w:rPr>
        <w:t xml:space="preserve">(2009; Ebert &amp; </w:t>
      </w:r>
      <w:proofErr w:type="spellStart"/>
      <w:r w:rsidRPr="00762D2A">
        <w:rPr>
          <w:sz w:val="16"/>
        </w:rPr>
        <w:t>Zavarzadeh</w:t>
      </w:r>
      <w:proofErr w:type="spellEnd"/>
      <w:r w:rsidRPr="00762D2A">
        <w:rPr>
          <w:sz w:val="16"/>
        </w:rPr>
        <w:t xml:space="preserve">, 2008) </w:t>
      </w:r>
      <w:r w:rsidRPr="00762D2A">
        <w:rPr>
          <w:rStyle w:val="StyleUnderline"/>
        </w:rPr>
        <w:t>makes an important distinction between corporeality/materiality and matter/materialism. Materiality</w:t>
      </w:r>
      <w:r w:rsidRPr="00762D2A">
        <w:rPr>
          <w:sz w:val="16"/>
        </w:rPr>
        <w:t xml:space="preserve"> is related to objective idealism and </w:t>
      </w:r>
      <w:r w:rsidRPr="00762D2A">
        <w:rPr>
          <w:rStyle w:val="StyleUnderline"/>
        </w:rPr>
        <w:t>refers to the acceptance of an idea in the mind as something real</w:t>
      </w:r>
      <w:r w:rsidRPr="00762D2A">
        <w:rPr>
          <w:sz w:val="16"/>
        </w:rPr>
        <w:t xml:space="preserve">, something </w:t>
      </w:r>
      <w:r w:rsidRPr="00762D2A">
        <w:rPr>
          <w:rStyle w:val="StyleUnderline"/>
        </w:rPr>
        <w:t>that escapes class interests.</w:t>
      </w:r>
      <w:r w:rsidRPr="00762D2A">
        <w:rPr>
          <w:sz w:val="16"/>
        </w:rPr>
        <w:t xml:space="preserve"> In this way, </w:t>
      </w:r>
      <w:r w:rsidRPr="00762D2A">
        <w:rPr>
          <w:rStyle w:val="StyleUnderline"/>
          <w:highlight w:val="yellow"/>
        </w:rPr>
        <w:t>avant-garde scholars</w:t>
      </w:r>
      <w:r w:rsidRPr="00762D2A">
        <w:rPr>
          <w:rStyle w:val="StyleUnderline"/>
        </w:rPr>
        <w:t xml:space="preserve"> will </w:t>
      </w:r>
      <w:r w:rsidRPr="00762D2A">
        <w:rPr>
          <w:rStyle w:val="StyleUnderline"/>
          <w:highlight w:val="yellow"/>
        </w:rPr>
        <w:t>deconstruct</w:t>
      </w:r>
      <w:r w:rsidRPr="00762D2A">
        <w:rPr>
          <w:rStyle w:val="StyleUnderline"/>
        </w:rPr>
        <w:t xml:space="preserve"> </w:t>
      </w:r>
      <w:r w:rsidRPr="00762D2A">
        <w:rPr>
          <w:rStyle w:val="StyleUnderline"/>
          <w:highlight w:val="yellow"/>
        </w:rPr>
        <w:t>materialism as</w:t>
      </w:r>
      <w:r w:rsidRPr="00762D2A">
        <w:rPr>
          <w:rStyle w:val="StyleUnderline"/>
        </w:rPr>
        <w:t xml:space="preserve"> merely the </w:t>
      </w:r>
      <w:r w:rsidRPr="00762D2A">
        <w:rPr>
          <w:rStyle w:val="StyleUnderline"/>
          <w:highlight w:val="yellow"/>
        </w:rPr>
        <w:t>effects of tropes</w:t>
      </w:r>
      <w:r w:rsidRPr="00762D2A">
        <w:rPr>
          <w:rStyle w:val="StyleUnderline"/>
        </w:rPr>
        <w:t xml:space="preserve"> and representations. </w:t>
      </w:r>
      <w:r w:rsidRPr="00762D2A">
        <w:rPr>
          <w:rStyle w:val="StyleUnderline"/>
          <w:highlight w:val="yellow"/>
        </w:rPr>
        <w:t>It attempts to create a prefigurative origin for</w:t>
      </w:r>
      <w:r w:rsidRPr="00762D2A">
        <w:rPr>
          <w:rStyle w:val="StyleUnderline"/>
        </w:rPr>
        <w:t xml:space="preserve"> what is essentially an </w:t>
      </w:r>
      <w:r w:rsidRPr="00762D2A">
        <w:rPr>
          <w:rStyle w:val="StyleUnderline"/>
          <w:highlight w:val="yellow"/>
        </w:rPr>
        <w:t xml:space="preserve">ontology. </w:t>
      </w:r>
      <w:r w:rsidRPr="00762D2A">
        <w:rPr>
          <w:rStyle w:val="StyleUnderline"/>
        </w:rPr>
        <w:t>However</w:t>
      </w:r>
      <w:r w:rsidRPr="00762D2A">
        <w:rPr>
          <w:sz w:val="16"/>
        </w:rPr>
        <w:t xml:space="preserve">, Ebert (2009) argues that </w:t>
      </w:r>
      <w:r w:rsidRPr="00762D2A">
        <w:rPr>
          <w:rStyle w:val="StyleUnderline"/>
          <w:highlight w:val="yellow"/>
        </w:rPr>
        <w:t>this</w:t>
      </w:r>
      <w:r w:rsidRPr="00762D2A">
        <w:rPr>
          <w:rStyle w:val="StyleUnderline"/>
        </w:rPr>
        <w:t xml:space="preserve"> constitutes </w:t>
      </w:r>
      <w:r w:rsidRPr="00762D2A">
        <w:rPr>
          <w:rStyle w:val="StyleUnderline"/>
          <w:highlight w:val="yellow"/>
        </w:rPr>
        <w:t xml:space="preserve">transforming </w:t>
      </w:r>
      <w:r w:rsidRPr="00762D2A">
        <w:rPr>
          <w:rStyle w:val="Emphasis"/>
          <w:highlight w:val="yellow"/>
        </w:rPr>
        <w:t>materialism into materiality</w:t>
      </w:r>
      <w:r w:rsidRPr="00762D2A">
        <w:rPr>
          <w:sz w:val="16"/>
        </w:rPr>
        <w:t xml:space="preserve">, into a contemplative corporeality of difference, </w:t>
      </w:r>
      <w:r w:rsidRPr="00762D2A">
        <w:rPr>
          <w:rStyle w:val="StyleUnderline"/>
        </w:rPr>
        <w:t xml:space="preserve">purging materialism of its conceptuality and determinate meanings. </w:t>
      </w:r>
      <w:r w:rsidRPr="00762D2A">
        <w:rPr>
          <w:rStyle w:val="StyleUnderline"/>
          <w:highlight w:val="yellow"/>
        </w:rPr>
        <w:t>Matter is turned into signs</w:t>
      </w:r>
      <w:r w:rsidRPr="00762D2A">
        <w:rPr>
          <w:rStyle w:val="StyleUnderline"/>
        </w:rPr>
        <w:t xml:space="preserve"> </w:t>
      </w:r>
      <w:r w:rsidRPr="00762D2A">
        <w:rPr>
          <w:sz w:val="16"/>
        </w:rPr>
        <w:t xml:space="preserve">or the effect of signs or sign power. </w:t>
      </w:r>
      <w:r w:rsidRPr="00762D2A">
        <w:rPr>
          <w:rStyle w:val="StyleUnderline"/>
        </w:rPr>
        <w:t>This has led</w:t>
      </w:r>
      <w:r w:rsidRPr="00762D2A">
        <w:rPr>
          <w:sz w:val="16"/>
        </w:rPr>
        <w:t xml:space="preserve"> to the recent interest in the </w:t>
      </w:r>
      <w:r w:rsidRPr="00762D2A">
        <w:rPr>
          <w:rStyle w:val="StyleUnderline"/>
        </w:rPr>
        <w:t>politics of performativity</w:t>
      </w:r>
      <w:r w:rsidRPr="00762D2A">
        <w:rPr>
          <w:sz w:val="16"/>
        </w:rPr>
        <w:t xml:space="preserve">—performing identities, performing pedagogy, performing class, and so on. However, Ebert argues that </w:t>
      </w:r>
      <w:r w:rsidRPr="00762D2A">
        <w:rPr>
          <w:rStyle w:val="StyleUnderline"/>
        </w:rPr>
        <w:t xml:space="preserve">matter is not synonymous with physical objects; matter exists outside the consciousness of the subject, and it cannot be separated from its production and contradictions in history. </w:t>
      </w:r>
      <w:r w:rsidRPr="00762D2A">
        <w:rPr>
          <w:rStyle w:val="Emphasis"/>
        </w:rPr>
        <w:t>Matter is objective reality</w:t>
      </w:r>
      <w:r w:rsidRPr="00762D2A">
        <w:rPr>
          <w:rStyle w:val="StyleUnderline"/>
        </w:rPr>
        <w:t xml:space="preserve"> in history.</w:t>
      </w:r>
      <w:r w:rsidRPr="00762D2A">
        <w:rPr>
          <w:sz w:val="16"/>
        </w:rPr>
        <w:t xml:space="preserve"> Ebert and </w:t>
      </w:r>
      <w:proofErr w:type="spellStart"/>
      <w:r w:rsidRPr="00762D2A">
        <w:rPr>
          <w:sz w:val="16"/>
        </w:rPr>
        <w:t>Zavarzadeh</w:t>
      </w:r>
      <w:proofErr w:type="spellEnd"/>
      <w:r w:rsidRPr="00762D2A">
        <w:rPr>
          <w:sz w:val="16"/>
        </w:rPr>
        <w:t xml:space="preserve"> (2008) characterize </w:t>
      </w:r>
      <w:r w:rsidRPr="00762D2A">
        <w:rPr>
          <w:rStyle w:val="StyleUnderline"/>
        </w:rPr>
        <w:t>materialism as the objective</w:t>
      </w:r>
      <w:r w:rsidRPr="00762D2A">
        <w:rPr>
          <w:sz w:val="16"/>
        </w:rPr>
        <w:t xml:space="preserve"> (transformative) </w:t>
      </w:r>
      <w:r w:rsidRPr="00762D2A">
        <w:rPr>
          <w:rStyle w:val="StyleUnderline"/>
        </w:rPr>
        <w:t>productive activities of humans involving them in social relations;</w:t>
      </w:r>
      <w:r w:rsidRPr="00762D2A">
        <w:rPr>
          <w:sz w:val="16"/>
        </w:rPr>
        <w:t xml:space="preserve"> these social relations occur </w:t>
      </w:r>
      <w:r w:rsidRPr="00762D2A">
        <w:rPr>
          <w:rStyle w:val="StyleUnderline"/>
        </w:rPr>
        <w:t xml:space="preserve">under definite historical conditions </w:t>
      </w:r>
      <w:r w:rsidRPr="00762D2A">
        <w:rPr>
          <w:sz w:val="16"/>
        </w:rPr>
        <w:t>that are independent of their will and are</w:t>
      </w:r>
      <w:r w:rsidRPr="00762D2A">
        <w:rPr>
          <w:rStyle w:val="Emphasis"/>
        </w:rPr>
        <w:t xml:space="preserve"> shaped by class struggle</w:t>
      </w:r>
      <w:r w:rsidRPr="00762D2A">
        <w:rPr>
          <w:sz w:val="16"/>
        </w:rPr>
        <w:t xml:space="preserve"> </w:t>
      </w:r>
      <w:r w:rsidRPr="00762D2A">
        <w:rPr>
          <w:rStyle w:val="StyleUnderline"/>
        </w:rPr>
        <w:t xml:space="preserve">over the surplus produced by social labor. A materialism that </w:t>
      </w:r>
      <w:r w:rsidRPr="00762D2A">
        <w:rPr>
          <w:sz w:val="16"/>
        </w:rPr>
        <w:t xml:space="preserve">excludes historical processes and </w:t>
      </w:r>
      <w:r w:rsidRPr="00762D2A">
        <w:rPr>
          <w:rStyle w:val="StyleUnderline"/>
        </w:rPr>
        <w:t>operates as</w:t>
      </w:r>
      <w:r w:rsidRPr="00762D2A">
        <w:rPr>
          <w:sz w:val="16"/>
        </w:rPr>
        <w:t xml:space="preserve"> a medium of </w:t>
      </w:r>
      <w:r w:rsidRPr="00762D2A">
        <w:rPr>
          <w:rStyle w:val="StyleUnderline"/>
        </w:rPr>
        <w:t>cultural practices is not materialism; it is materiality or</w:t>
      </w:r>
      <w:r w:rsidRPr="00762D2A">
        <w:rPr>
          <w:sz w:val="16"/>
        </w:rPr>
        <w:t xml:space="preserve"> what Ebert (2009) refers to as </w:t>
      </w:r>
      <w:r w:rsidRPr="00762D2A">
        <w:rPr>
          <w:rStyle w:val="StyleUnderline"/>
        </w:rPr>
        <w:t>“</w:t>
      </w:r>
      <w:proofErr w:type="spellStart"/>
      <w:r w:rsidRPr="00762D2A">
        <w:rPr>
          <w:rStyle w:val="StyleUnderline"/>
        </w:rPr>
        <w:t>matterism</w:t>
      </w:r>
      <w:proofErr w:type="spellEnd"/>
      <w:r w:rsidRPr="00762D2A">
        <w:rPr>
          <w:rStyle w:val="StyleUnderline"/>
        </w:rPr>
        <w:t xml:space="preserve">.” Avant-garde </w:t>
      </w:r>
      <w:r w:rsidRPr="00762D2A">
        <w:rPr>
          <w:rStyle w:val="StyleUnderline"/>
          <w:highlight w:val="yellow"/>
        </w:rPr>
        <w:t>critics who would replace materialism with materiality</w:t>
      </w:r>
      <w:r w:rsidRPr="00762D2A">
        <w:rPr>
          <w:rStyle w:val="StyleUnderline"/>
        </w:rPr>
        <w:t xml:space="preserve"> (through the tropes of</w:t>
      </w:r>
      <w:r w:rsidRPr="00762D2A">
        <w:rPr>
          <w:sz w:val="16"/>
        </w:rPr>
        <w:t xml:space="preserve"> </w:t>
      </w:r>
      <w:proofErr w:type="spellStart"/>
      <w:r w:rsidRPr="00762D2A">
        <w:rPr>
          <w:sz w:val="16"/>
        </w:rPr>
        <w:t>supplementarity</w:t>
      </w:r>
      <w:proofErr w:type="spellEnd"/>
      <w:r w:rsidRPr="00762D2A">
        <w:rPr>
          <w:sz w:val="16"/>
        </w:rPr>
        <w:t xml:space="preserve">, </w:t>
      </w:r>
      <w:r w:rsidRPr="00762D2A">
        <w:rPr>
          <w:rStyle w:val="StyleUnderline"/>
        </w:rPr>
        <w:t xml:space="preserve">spectrality, undecidability, and difference) </w:t>
      </w:r>
      <w:r w:rsidRPr="00762D2A">
        <w:rPr>
          <w:rStyle w:val="Emphasis"/>
          <w:highlight w:val="yellow"/>
        </w:rPr>
        <w:t>severely undercut</w:t>
      </w:r>
      <w:r w:rsidRPr="00762D2A">
        <w:rPr>
          <w:sz w:val="16"/>
        </w:rPr>
        <w:t xml:space="preserve"> </w:t>
      </w:r>
      <w:r w:rsidRPr="00762D2A">
        <w:rPr>
          <w:rStyle w:val="StyleUnderline"/>
        </w:rPr>
        <w:t xml:space="preserve">the claim for the objectivity of class interests and ultimately replace </w:t>
      </w:r>
      <w:r w:rsidRPr="00762D2A">
        <w:rPr>
          <w:rStyle w:val="StyleUnderline"/>
          <w:highlight w:val="yellow"/>
        </w:rPr>
        <w:t>class struggle</w:t>
      </w:r>
      <w:r w:rsidRPr="00762D2A">
        <w:rPr>
          <w:rStyle w:val="StyleUnderline"/>
        </w:rPr>
        <w:t xml:space="preserve"> with the struggle over the sign.</w:t>
      </w:r>
      <w:r w:rsidRPr="00762D2A">
        <w:rPr>
          <w:sz w:val="16"/>
        </w:rPr>
        <w:t xml:space="preserve"> Like Ebert</w:t>
      </w:r>
      <w:r w:rsidRPr="00762D2A">
        <w:rPr>
          <w:sz w:val="16"/>
          <w:szCs w:val="16"/>
        </w:rPr>
        <w:t xml:space="preserve">, David McNally (2001) in his classic Marxist text, Bodies of Meaning, describes the deconstructive efforts of post-structuralists such as Jacques Derrida as a form of linguistic idealism. In his critique of anti-fetishistic thought (like that of Marx), that palpates the farthest reach of linguistic meaning, Derrida devalues dialectical critique as useless by disavowing embodied human activity, by ignoring laboring human bodies and rejecting them as metaphysical illusions. When Derrida deals with issues of the economy, he is interested only in capital that begets capital—that is, in credit or fictitious capital. Likewise, in his critique of Saussure, he critiques the notion of a transcendental signified, a universal equivalent or what McNally refers to as meaning’s gold standard (something positive that can exist outside of an endless reference of commodities to other commodities). There is nothing extralinguistic for </w:t>
      </w:r>
      <w:proofErr w:type="gramStart"/>
      <w:r w:rsidRPr="00762D2A">
        <w:rPr>
          <w:sz w:val="16"/>
          <w:szCs w:val="16"/>
        </w:rPr>
        <w:t>Derrida, since</w:t>
      </w:r>
      <w:proofErr w:type="gramEnd"/>
      <w:r w:rsidRPr="00762D2A">
        <w:rPr>
          <w:sz w:val="16"/>
          <w:szCs w:val="16"/>
        </w:rPr>
        <w:t xml:space="preserve"> language suspends all reference to something outside of it. Similarly, for Derrida, money lacks a referent. It is driven by credit and speculation and lacks any material foundations. Derrida deals with fictitious or dematerialized money, money that can be produced without labor, that is, money as an expression of hyperreality. Capital in this view is nothing </w:t>
      </w:r>
      <w:r w:rsidRPr="00762D2A">
        <w:rPr>
          <w:sz w:val="16"/>
        </w:rPr>
        <w:t xml:space="preserve">more than a self-engendering dance on a solipsistic path of self-fecundation. </w:t>
      </w:r>
      <w:r w:rsidRPr="00762D2A">
        <w:rPr>
          <w:rStyle w:val="StyleUnderline"/>
          <w:highlight w:val="yellow"/>
        </w:rPr>
        <w:t>The real is folded into the representation.</w:t>
      </w:r>
      <w:r w:rsidRPr="00762D2A">
        <w:rPr>
          <w:rStyle w:val="StyleUnderline"/>
        </w:rPr>
        <w:t xml:space="preserve"> Derrida </w:t>
      </w:r>
      <w:r w:rsidRPr="00762D2A">
        <w:rPr>
          <w:sz w:val="16"/>
        </w:rPr>
        <w:t xml:space="preserve">(and Baudrillard and others) </w:t>
      </w:r>
      <w:proofErr w:type="gramStart"/>
      <w:r w:rsidRPr="00762D2A">
        <w:rPr>
          <w:rStyle w:val="StyleUnderline"/>
        </w:rPr>
        <w:t>assimilate</w:t>
      </w:r>
      <w:proofErr w:type="gramEnd"/>
      <w:r w:rsidRPr="00762D2A">
        <w:rPr>
          <w:rStyle w:val="StyleUnderline"/>
        </w:rPr>
        <w:t xml:space="preserve"> the economy (the same one that is </w:t>
      </w:r>
      <w:r w:rsidRPr="00762D2A">
        <w:rPr>
          <w:rStyle w:val="Emphasis"/>
        </w:rPr>
        <w:t>throwing people out of their homes</w:t>
      </w:r>
      <w:r w:rsidRPr="00762D2A">
        <w:rPr>
          <w:rStyle w:val="StyleUnderline"/>
        </w:rPr>
        <w:t xml:space="preserve"> and into the streets at present) into their poststructuralist model of language. Contrary to Derrida</w:t>
      </w:r>
      <w:r w:rsidRPr="00762D2A">
        <w:rPr>
          <w:sz w:val="16"/>
        </w:rPr>
        <w:t xml:space="preserve">, Ebert and McNally maintain that </w:t>
      </w:r>
      <w:r w:rsidRPr="00762D2A">
        <w:rPr>
          <w:rStyle w:val="Emphasis"/>
          <w:highlight w:val="yellow"/>
        </w:rPr>
        <w:t>value is not a sign freed from its referent</w:t>
      </w:r>
      <w:r w:rsidRPr="00762D2A">
        <w:rPr>
          <w:rStyle w:val="StyleUnderline"/>
        </w:rPr>
        <w:t xml:space="preserve">; rather, value expresses itself in material form. </w:t>
      </w:r>
      <w:r w:rsidRPr="00762D2A">
        <w:rPr>
          <w:rStyle w:val="StyleUnderline"/>
          <w:highlight w:val="yellow"/>
        </w:rPr>
        <w:t>It must pass through</w:t>
      </w:r>
      <w:r w:rsidRPr="00762D2A">
        <w:rPr>
          <w:rStyle w:val="StyleUnderline"/>
        </w:rPr>
        <w:t xml:space="preserve"> laboring bodies and their history of struggle, through </w:t>
      </w:r>
      <w:r w:rsidRPr="00762D2A">
        <w:rPr>
          <w:rStyle w:val="StyleUnderline"/>
          <w:highlight w:val="yellow"/>
        </w:rPr>
        <w:t>toiling subjects</w:t>
      </w:r>
      <w:r w:rsidRPr="00762D2A">
        <w:rPr>
          <w:rStyle w:val="StyleUnderline"/>
        </w:rPr>
        <w:t xml:space="preserve"> and practical human activity </w:t>
      </w:r>
      <w:r w:rsidRPr="00762D2A">
        <w:rPr>
          <w:rStyle w:val="StyleUnderline"/>
          <w:highlight w:val="yellow"/>
        </w:rPr>
        <w:t>that takes place in an organic</w:t>
      </w:r>
      <w:r w:rsidRPr="00762D2A">
        <w:rPr>
          <w:rStyle w:val="StyleUnderline"/>
        </w:rPr>
        <w:t xml:space="preserve"> social </w:t>
      </w:r>
      <w:r w:rsidRPr="00762D2A">
        <w:rPr>
          <w:rStyle w:val="StyleUnderline"/>
          <w:highlight w:val="yellow"/>
        </w:rPr>
        <w:t>universe of skin, hair, blood, and bone.</w:t>
      </w:r>
      <w:r w:rsidRPr="00762D2A">
        <w:rPr>
          <w:rStyle w:val="StyleUnderline"/>
        </w:rPr>
        <w:t xml:space="preserve"> </w:t>
      </w:r>
      <w:r w:rsidRPr="00762D2A">
        <w:rPr>
          <w:sz w:val="16"/>
        </w:rPr>
        <w:t xml:space="preserve">And </w:t>
      </w:r>
      <w:r w:rsidRPr="00762D2A">
        <w:rPr>
          <w:rStyle w:val="StyleUnderline"/>
          <w:highlight w:val="yellow"/>
        </w:rPr>
        <w:t xml:space="preserve">capitalism abstracts from these </w:t>
      </w:r>
      <w:proofErr w:type="gramStart"/>
      <w:r w:rsidRPr="00762D2A">
        <w:rPr>
          <w:rStyle w:val="StyleUnderline"/>
          <w:highlight w:val="yellow"/>
        </w:rPr>
        <w:t>bodies, and</w:t>
      </w:r>
      <w:proofErr w:type="gramEnd"/>
      <w:r w:rsidRPr="00762D2A">
        <w:rPr>
          <w:rStyle w:val="StyleUnderline"/>
          <w:highlight w:val="yellow"/>
        </w:rPr>
        <w:t xml:space="preserve"> commodifies them.</w:t>
      </w:r>
      <w:r w:rsidRPr="00762D2A">
        <w:rPr>
          <w:sz w:val="16"/>
        </w:rPr>
        <w:t xml:space="preserve"> The work of McNally and Ebert implodes the limitations of post-structuralist thought in dealing with capitalist exploitation. According to Ebert (2009), revolutionary agents of social transformation act ethically when they attempt to resolve the contradictions of their objective location in relations of exploitation. Capitalist violence often doubles as </w:t>
      </w:r>
      <w:r w:rsidRPr="00762D2A">
        <w:rPr>
          <w:rStyle w:val="StyleUnderline"/>
          <w:highlight w:val="yellow"/>
        </w:rPr>
        <w:t>cultural discourses</w:t>
      </w:r>
      <w:r w:rsidRPr="00762D2A">
        <w:rPr>
          <w:sz w:val="16"/>
        </w:rPr>
        <w:t>, and Ebert views popular culture, especially, as a narcosis of violence, predicated on</w:t>
      </w:r>
      <w:r w:rsidRPr="00762D2A">
        <w:rPr>
          <w:rStyle w:val="StyleUnderline"/>
        </w:rPr>
        <w:t xml:space="preserve"> </w:t>
      </w:r>
      <w:r w:rsidRPr="00762D2A">
        <w:rPr>
          <w:rStyle w:val="StyleUnderline"/>
          <w:highlight w:val="yellow"/>
        </w:rPr>
        <w:t>distract</w:t>
      </w:r>
      <w:r w:rsidRPr="00762D2A">
        <w:rPr>
          <w:sz w:val="16"/>
        </w:rPr>
        <w:t xml:space="preserve">ing subjects </w:t>
      </w:r>
      <w:r w:rsidRPr="00762D2A">
        <w:rPr>
          <w:rStyle w:val="StyleUnderline"/>
          <w:highlight w:val="yellow"/>
        </w:rPr>
        <w:t xml:space="preserve">from the </w:t>
      </w:r>
      <w:r w:rsidRPr="00762D2A">
        <w:rPr>
          <w:rStyle w:val="Emphasis"/>
          <w:highlight w:val="yellow"/>
        </w:rPr>
        <w:t>central antagonism</w:t>
      </w:r>
      <w:r w:rsidRPr="00762D2A">
        <w:rPr>
          <w:rStyle w:val="StyleUnderline"/>
          <w:highlight w:val="yellow"/>
        </w:rPr>
        <w:t xml:space="preserve"> of capitalist society</w:t>
      </w:r>
      <w:r w:rsidRPr="00762D2A">
        <w:rPr>
          <w:sz w:val="16"/>
        </w:rPr>
        <w:t>—the struggles over the surplus labor of the other––</w:t>
      </w:r>
      <w:r w:rsidRPr="00762D2A">
        <w:rPr>
          <w:rStyle w:val="StyleUnderline"/>
        </w:rPr>
        <w:t xml:space="preserve">thereby producing subjects who cannot grasp the totality of the system. </w:t>
      </w:r>
      <w:r w:rsidRPr="00762D2A">
        <w:rPr>
          <w:sz w:val="16"/>
        </w:rPr>
        <w:t xml:space="preserve">In Ebert’s view, the </w:t>
      </w:r>
      <w:r w:rsidRPr="00762D2A">
        <w:rPr>
          <w:rStyle w:val="StyleUnderline"/>
          <w:highlight w:val="yellow"/>
        </w:rPr>
        <w:t>pedagogical practices</w:t>
      </w:r>
      <w:r w:rsidRPr="00762D2A">
        <w:rPr>
          <w:rStyle w:val="StyleUnderline"/>
        </w:rPr>
        <w:t xml:space="preserve"> developed by the poststructuralist avant-garde </w:t>
      </w:r>
      <w:r w:rsidRPr="00762D2A">
        <w:rPr>
          <w:rStyle w:val="StyleUnderline"/>
          <w:highlight w:val="yellow"/>
        </w:rPr>
        <w:t>theorize experience in relation to</w:t>
      </w:r>
      <w:r w:rsidRPr="00762D2A">
        <w:rPr>
          <w:rStyle w:val="StyleUnderline"/>
        </w:rPr>
        <w:t xml:space="preserve"> trauma, desire, and </w:t>
      </w:r>
      <w:r w:rsidRPr="00762D2A">
        <w:rPr>
          <w:rStyle w:val="Emphasis"/>
          <w:highlight w:val="yellow"/>
        </w:rPr>
        <w:t>affective relations</w:t>
      </w:r>
      <w:r w:rsidRPr="00762D2A">
        <w:rPr>
          <w:sz w:val="16"/>
        </w:rPr>
        <w:t xml:space="preserve"> in general </w:t>
      </w:r>
      <w:r w:rsidRPr="00762D2A">
        <w:rPr>
          <w:rStyle w:val="StyleUnderline"/>
          <w:highlight w:val="yellow"/>
        </w:rPr>
        <w:t>as if these</w:t>
      </w:r>
      <w:r w:rsidRPr="00762D2A">
        <w:rPr>
          <w:rStyle w:val="StyleUnderline"/>
        </w:rPr>
        <w:t xml:space="preserve"> relations </w:t>
      </w:r>
      <w:r w:rsidRPr="00762D2A">
        <w:rPr>
          <w:rStyle w:val="StyleUnderline"/>
          <w:highlight w:val="yellow"/>
        </w:rPr>
        <w:t>were</w:t>
      </w:r>
      <w:r w:rsidRPr="00762D2A">
        <w:rPr>
          <w:rStyle w:val="StyleUnderline"/>
        </w:rPr>
        <w:t xml:space="preserve"> antiseptically </w:t>
      </w:r>
      <w:r w:rsidRPr="00762D2A">
        <w:rPr>
          <w:rStyle w:val="StyleUnderline"/>
          <w:highlight w:val="yellow"/>
        </w:rPr>
        <w:t>cleaved from relations of class</w:t>
      </w:r>
      <w:r w:rsidRPr="00762D2A">
        <w:rPr>
          <w:rStyle w:val="StyleUnderline"/>
        </w:rPr>
        <w:t xml:space="preserve">, thereby replacing a conceptual analysis of the social totality </w:t>
      </w:r>
      <w:r w:rsidRPr="00762D2A">
        <w:t>with liberating pedagogical narratives grounded in</w:t>
      </w:r>
      <w:r w:rsidRPr="00762D2A">
        <w:rPr>
          <w:rStyle w:val="StyleUnderline"/>
        </w:rPr>
        <w:t xml:space="preserve"> </w:t>
      </w:r>
      <w:r w:rsidRPr="00762D2A">
        <w:rPr>
          <w:rStyle w:val="StyleUnderline"/>
          <w:highlight w:val="yellow"/>
        </w:rPr>
        <w:t>local affective strategies</w:t>
      </w:r>
      <w:r w:rsidRPr="00762D2A">
        <w:rPr>
          <w:sz w:val="16"/>
        </w:rPr>
        <w:t xml:space="preserve">—strategies </w:t>
      </w:r>
      <w:r w:rsidRPr="00762D2A">
        <w:rPr>
          <w:rStyle w:val="StyleUnderline"/>
        </w:rPr>
        <w:t xml:space="preserve">that </w:t>
      </w:r>
      <w:r w:rsidRPr="00762D2A">
        <w:rPr>
          <w:rStyle w:val="StyleUnderline"/>
          <w:highlight w:val="yellow"/>
        </w:rPr>
        <w:t>serve</w:t>
      </w:r>
      <w:r w:rsidRPr="00762D2A">
        <w:rPr>
          <w:rStyle w:val="StyleUnderline"/>
        </w:rPr>
        <w:t xml:space="preserve"> unwittingly </w:t>
      </w:r>
      <w:r w:rsidRPr="00762D2A">
        <w:rPr>
          <w:rStyle w:val="StyleUnderline"/>
          <w:highlight w:val="yellow"/>
        </w:rPr>
        <w:t xml:space="preserve">as </w:t>
      </w:r>
      <w:r w:rsidRPr="00762D2A">
        <w:rPr>
          <w:rStyle w:val="Emphasis"/>
          <w:highlight w:val="yellow"/>
        </w:rPr>
        <w:t>epistemological covers</w:t>
      </w:r>
      <w:r w:rsidRPr="00762D2A">
        <w:rPr>
          <w:rStyle w:val="StyleUnderline"/>
        </w:rPr>
        <w:t xml:space="preserve"> for economic conditions </w:t>
      </w:r>
      <w:r w:rsidRPr="00762D2A">
        <w:rPr>
          <w:rStyle w:val="StyleUnderline"/>
          <w:highlight w:val="yellow"/>
        </w:rPr>
        <w:t>that help the subject cope with</w:t>
      </w:r>
      <w:r w:rsidRPr="00762D2A">
        <w:rPr>
          <w:sz w:val="16"/>
        </w:rPr>
        <w:t xml:space="preserve"> the objective material conditions of </w:t>
      </w:r>
      <w:r w:rsidRPr="00762D2A">
        <w:rPr>
          <w:rStyle w:val="StyleUnderline"/>
          <w:highlight w:val="yellow"/>
        </w:rPr>
        <w:t>capitalist exploitation.</w:t>
      </w:r>
      <w:r w:rsidRPr="00762D2A">
        <w:rPr>
          <w:rStyle w:val="StyleUnderline"/>
        </w:rPr>
        <w:t xml:space="preserve"> This leads </w:t>
      </w:r>
      <w:r w:rsidRPr="00762D2A">
        <w:rPr>
          <w:sz w:val="16"/>
        </w:rPr>
        <w:t xml:space="preserve">ultimately </w:t>
      </w:r>
      <w:r w:rsidRPr="00762D2A">
        <w:rPr>
          <w:rStyle w:val="StyleUnderline"/>
        </w:rPr>
        <w:t xml:space="preserve">to a </w:t>
      </w:r>
      <w:r w:rsidRPr="00762D2A">
        <w:rPr>
          <w:rStyle w:val="Emphasis"/>
        </w:rPr>
        <w:t>de-historicization of social life</w:t>
      </w:r>
      <w:r w:rsidRPr="00762D2A">
        <w:rPr>
          <w:rStyle w:val="StyleUnderline"/>
        </w:rPr>
        <w:t xml:space="preserve"> and draws attention away from the way</w:t>
      </w:r>
      <w:r w:rsidRPr="00762D2A">
        <w:rPr>
          <w:sz w:val="16"/>
        </w:rPr>
        <w:t xml:space="preserve"> in which </w:t>
      </w:r>
      <w:r w:rsidRPr="00762D2A">
        <w:rPr>
          <w:rStyle w:val="StyleUnderline"/>
        </w:rPr>
        <w:t>all human beings</w:t>
      </w:r>
      <w:r w:rsidRPr="00762D2A">
        <w:rPr>
          <w:sz w:val="16"/>
        </w:rPr>
        <w:t xml:space="preserve"> who populate capitalist societies </w:t>
      </w:r>
      <w:r w:rsidRPr="00762D2A">
        <w:rPr>
          <w:rStyle w:val="StyleUnderline"/>
        </w:rPr>
        <w:t>are implicated</w:t>
      </w:r>
      <w:r w:rsidRPr="00762D2A">
        <w:rPr>
          <w:sz w:val="16"/>
        </w:rPr>
        <w:t xml:space="preserve"> in some manner </w:t>
      </w:r>
      <w:r w:rsidRPr="00762D2A">
        <w:rPr>
          <w:rStyle w:val="StyleUnderline"/>
        </w:rPr>
        <w:t>in international class struggles</w:t>
      </w:r>
      <w:r w:rsidRPr="00762D2A">
        <w:rPr>
          <w:sz w:val="16"/>
        </w:rPr>
        <w:t xml:space="preserve"> and the social division of labor (see also </w:t>
      </w:r>
      <w:proofErr w:type="spellStart"/>
      <w:r w:rsidRPr="00762D2A">
        <w:rPr>
          <w:sz w:val="16"/>
        </w:rPr>
        <w:t>Zavarzadeh</w:t>
      </w:r>
      <w:proofErr w:type="spellEnd"/>
      <w:r w:rsidRPr="00762D2A">
        <w:rPr>
          <w:sz w:val="16"/>
        </w:rPr>
        <w:t xml:space="preserve">, 2003). Ebert and </w:t>
      </w:r>
      <w:proofErr w:type="spellStart"/>
      <w:r w:rsidRPr="00762D2A">
        <w:rPr>
          <w:sz w:val="16"/>
        </w:rPr>
        <w:t>Zavarzadeh</w:t>
      </w:r>
      <w:proofErr w:type="spellEnd"/>
      <w:r w:rsidRPr="00762D2A">
        <w:rPr>
          <w:sz w:val="16"/>
        </w:rPr>
        <w:t xml:space="preserve"> describe this process as a “pedagogy of affect.” They write that </w:t>
      </w:r>
      <w:proofErr w:type="gramStart"/>
      <w:r w:rsidRPr="00762D2A">
        <w:rPr>
          <w:rStyle w:val="StyleUnderline"/>
          <w:highlight w:val="yellow"/>
        </w:rPr>
        <w:t>The</w:t>
      </w:r>
      <w:proofErr w:type="gramEnd"/>
      <w:r w:rsidRPr="00762D2A">
        <w:rPr>
          <w:rStyle w:val="StyleUnderline"/>
          <w:highlight w:val="yellow"/>
        </w:rPr>
        <w:t xml:space="preserve"> </w:t>
      </w:r>
      <w:r w:rsidRPr="00762D2A">
        <w:rPr>
          <w:rStyle w:val="Emphasis"/>
          <w:highlight w:val="yellow"/>
        </w:rPr>
        <w:t>pedagogy of affect</w:t>
      </w:r>
      <w:r w:rsidRPr="00762D2A">
        <w:rPr>
          <w:rStyle w:val="StyleUnderline"/>
        </w:rPr>
        <w:t xml:space="preserve"> piles up details and </w:t>
      </w:r>
      <w:r w:rsidRPr="00762D2A">
        <w:rPr>
          <w:rStyle w:val="StyleUnderline"/>
          <w:highlight w:val="yellow"/>
        </w:rPr>
        <w:t>warns students against</w:t>
      </w:r>
      <w:r w:rsidRPr="00762D2A">
        <w:rPr>
          <w:rStyle w:val="StyleUnderline"/>
        </w:rPr>
        <w:t xml:space="preserve"> attempting to relate them structurally because any </w:t>
      </w:r>
      <w:r w:rsidRPr="00762D2A">
        <w:rPr>
          <w:rStyle w:val="StyleUnderline"/>
          <w:highlight w:val="yellow"/>
        </w:rPr>
        <w:t>structural analysis</w:t>
      </w:r>
      <w:r w:rsidRPr="00762D2A">
        <w:rPr>
          <w:rStyle w:val="StyleUnderline"/>
        </w:rPr>
        <w:t xml:space="preserve"> will be a causal explanation, and all causal explanations, students are told, are reductive.</w:t>
      </w:r>
      <w:r w:rsidRPr="00762D2A">
        <w:rPr>
          <w:sz w:val="16"/>
        </w:rPr>
        <w:t xml:space="preserve"> </w:t>
      </w:r>
      <w:r w:rsidRPr="00762D2A">
        <w:rPr>
          <w:rStyle w:val="StyleUnderline"/>
        </w:rPr>
        <w:t>Teaching thus becomes a pursuit of floating details</w:t>
      </w:r>
      <w:r w:rsidRPr="00762D2A">
        <w:rPr>
          <w:sz w:val="16"/>
        </w:rPr>
        <w:t xml:space="preserve">—a version of games in popular culture. </w:t>
      </w:r>
      <w:r w:rsidRPr="00762D2A">
        <w:rPr>
          <w:rStyle w:val="StyleUnderline"/>
          <w:highlight w:val="yellow"/>
        </w:rPr>
        <w:t>Students seem to know but have no knowledge. This is exactly the</w:t>
      </w:r>
      <w:r w:rsidRPr="00762D2A">
        <w:rPr>
          <w:rStyle w:val="StyleUnderline"/>
        </w:rPr>
        <w:t xml:space="preserve"> kind of </w:t>
      </w:r>
      <w:r w:rsidRPr="00762D2A">
        <w:rPr>
          <w:rStyle w:val="StyleUnderline"/>
          <w:highlight w:val="yellow"/>
        </w:rPr>
        <w:t>education capital requires</w:t>
      </w:r>
      <w:r w:rsidRPr="00762D2A">
        <w:rPr>
          <w:rStyle w:val="StyleUnderline"/>
        </w:rPr>
        <w:t xml:space="preserve"> for its new workforce: </w:t>
      </w:r>
      <w:r w:rsidRPr="00762D2A">
        <w:rPr>
          <w:rStyle w:val="StyleUnderline"/>
          <w:highlight w:val="yellow"/>
        </w:rPr>
        <w:t xml:space="preserve">workers who are educated but </w:t>
      </w:r>
      <w:proofErr w:type="spellStart"/>
      <w:r w:rsidRPr="00762D2A">
        <w:rPr>
          <w:rStyle w:val="StyleUnderline"/>
          <w:highlight w:val="yellow"/>
        </w:rPr>
        <w:t>nonthinking</w:t>
      </w:r>
      <w:proofErr w:type="spellEnd"/>
      <w:r w:rsidRPr="00762D2A">
        <w:rPr>
          <w:rStyle w:val="StyleUnderline"/>
        </w:rPr>
        <w:t>; skilled at detailed jobs but unable to grasp the totality of the system—energetic localists, ignorant globalists. This pedagogy provides instruction not in knowledge but in savviness</w:t>
      </w:r>
      <w:r w:rsidRPr="00762D2A">
        <w:rPr>
          <w:sz w:val="16"/>
        </w:rPr>
        <w:t>—a knowing that knows what it knows is an illusion but is undeluded about that illusion</w:t>
      </w:r>
      <w:r w:rsidRPr="00762D2A">
        <w:rPr>
          <w:sz w:val="16"/>
          <w:highlight w:val="yellow"/>
        </w:rPr>
        <w:t xml:space="preserve">; </w:t>
      </w:r>
      <w:r w:rsidRPr="00762D2A">
        <w:rPr>
          <w:rStyle w:val="StyleUnderline"/>
          <w:highlight w:val="yellow"/>
        </w:rPr>
        <w:t>it integrates the illusion, thereby making itself immune to critique.</w:t>
      </w:r>
      <w:r w:rsidRPr="00762D2A">
        <w:rPr>
          <w:rStyle w:val="StyleUnderline"/>
        </w:rPr>
        <w:t xml:space="preserve"> Savviness is enlightened false consciousness</w:t>
      </w:r>
      <w:r w:rsidRPr="00762D2A">
        <w:rPr>
          <w:sz w:val="16"/>
        </w:rPr>
        <w:t xml:space="preserve">: a consciousness that knows it is false, but </w:t>
      </w:r>
      <w:r w:rsidRPr="00762D2A">
        <w:rPr>
          <w:rStyle w:val="StyleUnderline"/>
          <w:highlight w:val="yellow"/>
        </w:rPr>
        <w:t>its “falseness is already reflexively buffered.”</w:t>
      </w:r>
      <w:r w:rsidRPr="00762D2A">
        <w:rPr>
          <w:sz w:val="16"/>
        </w:rPr>
        <w:t xml:space="preserve"> (2008, pp. 107-108)</w:t>
      </w:r>
    </w:p>
    <w:p w14:paraId="55C28CE2" w14:textId="77777777" w:rsidR="00C45734" w:rsidRPr="00762D2A" w:rsidRDefault="00C45734" w:rsidP="00C45734"/>
    <w:p w14:paraId="23A3937E" w14:textId="77777777" w:rsidR="00C45734" w:rsidRPr="00762D2A" w:rsidRDefault="00C45734" w:rsidP="00C45734">
      <w:pPr>
        <w:pStyle w:val="Heading4"/>
      </w:pPr>
      <w:r w:rsidRPr="00762D2A">
        <w:t xml:space="preserve">The onslaught of capitalism has manifested in violence, climate change, </w:t>
      </w:r>
      <w:proofErr w:type="spellStart"/>
      <w:r w:rsidRPr="00762D2A">
        <w:t>lashout</w:t>
      </w:r>
      <w:proofErr w:type="spellEnd"/>
      <w:r w:rsidRPr="00762D2A">
        <w:t xml:space="preserve"> and weapons dispersed </w:t>
      </w:r>
      <w:r w:rsidRPr="00762D2A">
        <w:rPr>
          <w:u w:val="single"/>
        </w:rPr>
        <w:t>throughout the globe</w:t>
      </w:r>
      <w:r w:rsidRPr="00762D2A">
        <w:t xml:space="preserve"> – the alternative provides the </w:t>
      </w:r>
      <w:r w:rsidRPr="00762D2A">
        <w:rPr>
          <w:u w:val="single"/>
        </w:rPr>
        <w:t>tools to fight back</w:t>
      </w:r>
      <w:r w:rsidRPr="00762D2A">
        <w:t>.</w:t>
      </w:r>
    </w:p>
    <w:p w14:paraId="555E16FF" w14:textId="77777777" w:rsidR="00C45734" w:rsidRPr="00762D2A" w:rsidRDefault="00C45734" w:rsidP="00C45734">
      <w:r w:rsidRPr="00762D2A">
        <w:rPr>
          <w:rStyle w:val="Style13ptBold"/>
        </w:rPr>
        <w:t>Escalante 19</w:t>
      </w:r>
      <w:r w:rsidRPr="00762D2A">
        <w:t xml:space="preserve">. Alyson, “Truth and Practice: The Marxist Theory of Knowledge.” 9/8/2019. </w:t>
      </w:r>
      <w:hyperlink r:id="rId11" w:history="1">
        <w:r w:rsidRPr="00762D2A">
          <w:rPr>
            <w:rStyle w:val="Hyperlink"/>
          </w:rPr>
          <w:t>https://failingthatinvent.home.blog/2019/09/08/truth-and-practic-the-marxist-theory-of-knowledge</w:t>
        </w:r>
      </w:hyperlink>
      <w:r w:rsidRPr="00762D2A">
        <w:t>, DKP</w:t>
      </w:r>
    </w:p>
    <w:p w14:paraId="15A526C1" w14:textId="77777777" w:rsidR="00C45734" w:rsidRPr="00762D2A" w:rsidRDefault="00C45734" w:rsidP="00C45734">
      <w:pPr>
        <w:rPr>
          <w:rStyle w:val="Emphasis"/>
        </w:rPr>
      </w:pPr>
      <w:r w:rsidRPr="00762D2A">
        <w:rPr>
          <w:sz w:val="16"/>
        </w:rPr>
        <w:t xml:space="preserve">Part 4: For Science, For Victory So, why does all this matter? </w:t>
      </w:r>
      <w:r w:rsidRPr="00762D2A">
        <w:rPr>
          <w:rStyle w:val="StyleUnderline"/>
        </w:rPr>
        <w:t xml:space="preserve">What is at stake </w:t>
      </w:r>
      <w:proofErr w:type="gramStart"/>
      <w:r w:rsidRPr="00762D2A">
        <w:rPr>
          <w:rStyle w:val="StyleUnderline"/>
        </w:rPr>
        <w:t>in an attempt to</w:t>
      </w:r>
      <w:proofErr w:type="gramEnd"/>
      <w:r w:rsidRPr="00762D2A">
        <w:rPr>
          <w:rStyle w:val="StyleUnderline"/>
        </w:rPr>
        <w:t xml:space="preserve"> outline the Marxist Epistemology?</w:t>
      </w:r>
      <w:r w:rsidRPr="00762D2A">
        <w:rPr>
          <w:sz w:val="16"/>
        </w:rPr>
        <w:t xml:space="preserve"> </w:t>
      </w:r>
      <w:r w:rsidRPr="00762D2A">
        <w:rPr>
          <w:rStyle w:val="StyleUnderline"/>
          <w:highlight w:val="yellow"/>
        </w:rPr>
        <w:t>The world we live in today is in a dire state. Climate destruction continues at a fast pace,</w:t>
      </w:r>
      <w:r w:rsidRPr="00762D2A">
        <w:rPr>
          <w:sz w:val="16"/>
        </w:rPr>
        <w:t xml:space="preserve"> and every with every passing day, capitalism proves itself to be incapable of addressing this</w:t>
      </w:r>
      <w:r w:rsidRPr="00762D2A">
        <w:rPr>
          <w:rStyle w:val="StyleUnderline"/>
        </w:rPr>
        <w:t xml:space="preserve">. </w:t>
      </w:r>
      <w:r w:rsidRPr="00762D2A">
        <w:rPr>
          <w:rStyle w:val="StyleUnderline"/>
          <w:highlight w:val="yellow"/>
        </w:rPr>
        <w:t>Capitalist</w:t>
      </w:r>
      <w:r w:rsidRPr="00762D2A">
        <w:rPr>
          <w:sz w:val="16"/>
        </w:rPr>
        <w:t xml:space="preserve"> production and its </w:t>
      </w:r>
      <w:r w:rsidRPr="00762D2A">
        <w:rPr>
          <w:rStyle w:val="StyleUnderline"/>
        </w:rPr>
        <w:t xml:space="preserve">endless </w:t>
      </w:r>
      <w:r w:rsidRPr="00762D2A">
        <w:rPr>
          <w:rStyle w:val="StyleUnderline"/>
          <w:highlight w:val="yellow"/>
        </w:rPr>
        <w:t>drive for resources</w:t>
      </w:r>
      <w:r w:rsidRPr="00762D2A">
        <w:rPr>
          <w:sz w:val="16"/>
        </w:rPr>
        <w:t xml:space="preserve"> to match artificial market demands </w:t>
      </w:r>
      <w:r w:rsidRPr="00762D2A">
        <w:rPr>
          <w:rStyle w:val="StyleUnderline"/>
        </w:rPr>
        <w:t xml:space="preserve">has </w:t>
      </w:r>
      <w:r w:rsidRPr="00762D2A">
        <w:rPr>
          <w:rStyle w:val="StyleUnderline"/>
          <w:highlight w:val="yellow"/>
        </w:rPr>
        <w:t>created</w:t>
      </w:r>
      <w:r w:rsidRPr="00762D2A">
        <w:rPr>
          <w:rStyle w:val="StyleUnderline"/>
        </w:rPr>
        <w:t xml:space="preserve"> a </w:t>
      </w:r>
      <w:r w:rsidRPr="00762D2A">
        <w:rPr>
          <w:rStyle w:val="StyleUnderline"/>
          <w:highlight w:val="yellow"/>
        </w:rPr>
        <w:t>climate crisis that leaves us on the brink of</w:t>
      </w:r>
      <w:r w:rsidRPr="00762D2A">
        <w:rPr>
          <w:sz w:val="16"/>
        </w:rPr>
        <w:t xml:space="preserve"> potential</w:t>
      </w:r>
      <w:r w:rsidRPr="00762D2A">
        <w:rPr>
          <w:rStyle w:val="StyleUnderline"/>
        </w:rPr>
        <w:t xml:space="preserve"> </w:t>
      </w:r>
      <w:r w:rsidRPr="00762D2A">
        <w:rPr>
          <w:rStyle w:val="StyleUnderline"/>
          <w:highlight w:val="yellow"/>
        </w:rPr>
        <w:t>extinction. Governments</w:t>
      </w:r>
      <w:r w:rsidRPr="00762D2A">
        <w:rPr>
          <w:sz w:val="16"/>
        </w:rPr>
        <w:t xml:space="preserve"> around the world </w:t>
      </w:r>
      <w:r w:rsidRPr="00762D2A">
        <w:rPr>
          <w:rStyle w:val="StyleUnderline"/>
          <w:highlight w:val="yellow"/>
        </w:rPr>
        <w:t>are turning to</w:t>
      </w:r>
      <w:r w:rsidRPr="00762D2A">
        <w:rPr>
          <w:rStyle w:val="StyleUnderline"/>
        </w:rPr>
        <w:t xml:space="preserve"> </w:t>
      </w:r>
      <w:r w:rsidRPr="00762D2A">
        <w:rPr>
          <w:sz w:val="16"/>
        </w:rPr>
        <w:t xml:space="preserve">far right and </w:t>
      </w:r>
      <w:r w:rsidRPr="00762D2A">
        <w:rPr>
          <w:rStyle w:val="StyleUnderline"/>
          <w:highlight w:val="yellow"/>
        </w:rPr>
        <w:t>fascist leaders</w:t>
      </w:r>
      <w:r w:rsidRPr="00762D2A">
        <w:rPr>
          <w:rStyle w:val="StyleUnderline"/>
        </w:rPr>
        <w:t xml:space="preserve"> to assuage their fear</w:t>
      </w:r>
      <w:r w:rsidRPr="00762D2A">
        <w:rPr>
          <w:sz w:val="16"/>
        </w:rPr>
        <w:t>s of an uncertain future</w:t>
      </w:r>
      <w:r w:rsidRPr="00762D2A">
        <w:rPr>
          <w:rStyle w:val="StyleUnderline"/>
        </w:rPr>
        <w:t>, and the most marginalized</w:t>
      </w:r>
      <w:r w:rsidRPr="00762D2A">
        <w:rPr>
          <w:sz w:val="16"/>
        </w:rPr>
        <w:t xml:space="preserve"> and oppresse</w:t>
      </w:r>
      <w:r w:rsidRPr="00762D2A">
        <w:rPr>
          <w:rStyle w:val="StyleUnderline"/>
        </w:rPr>
        <w:t>d suffer</w:t>
      </w:r>
      <w:r w:rsidRPr="00762D2A">
        <w:rPr>
          <w:sz w:val="16"/>
        </w:rPr>
        <w:t xml:space="preserve"> because of it. </w:t>
      </w:r>
      <w:r w:rsidRPr="00762D2A">
        <w:rPr>
          <w:rStyle w:val="StyleUnderline"/>
        </w:rPr>
        <w:t>Fascism is on the rise,</w:t>
      </w:r>
      <w:r w:rsidRPr="00762D2A">
        <w:rPr>
          <w:sz w:val="16"/>
        </w:rPr>
        <w:t xml:space="preserve"> and history tells us very clearly what that can result in without opposition. T</w:t>
      </w:r>
      <w:r w:rsidRPr="00762D2A">
        <w:rPr>
          <w:rStyle w:val="StyleUnderline"/>
        </w:rPr>
        <w:t xml:space="preserve">he </w:t>
      </w:r>
      <w:r w:rsidRPr="00762D2A">
        <w:rPr>
          <w:rStyle w:val="StyleUnderline"/>
          <w:highlight w:val="yellow"/>
        </w:rPr>
        <w:t>decaying US empire continues to lash out</w:t>
      </w:r>
      <w:r w:rsidRPr="00762D2A">
        <w:rPr>
          <w:rStyle w:val="StyleUnderline"/>
        </w:rPr>
        <w:t xml:space="preserve"> in violence across the globe in a desperate attempt to re-assert </w:t>
      </w:r>
      <w:r w:rsidRPr="00762D2A">
        <w:rPr>
          <w:sz w:val="16"/>
        </w:rPr>
        <w:t xml:space="preserve">its power and </w:t>
      </w:r>
      <w:r w:rsidRPr="00762D2A">
        <w:rPr>
          <w:rStyle w:val="StyleUnderline"/>
        </w:rPr>
        <w:t xml:space="preserve">hegemony. Whole countries are destroyed in its desperate bids for more fossil fuels. </w:t>
      </w:r>
      <w:r w:rsidRPr="00762D2A">
        <w:rPr>
          <w:rStyle w:val="StyleUnderline"/>
          <w:highlight w:val="yellow"/>
        </w:rPr>
        <w:t>The world burns from America’s white phosphorus weaponry.</w:t>
      </w:r>
      <w:r w:rsidRPr="00762D2A">
        <w:rPr>
          <w:rStyle w:val="StyleUnderline"/>
        </w:rPr>
        <w:t xml:space="preserve"> The need for a revolutionary movement capable of replacing capitalism with something better has never been so clear.</w:t>
      </w:r>
      <w:r w:rsidRPr="00762D2A">
        <w:rPr>
          <w:sz w:val="16"/>
        </w:rPr>
        <w:t xml:space="preserve"> The choice between socialism or barbarism has never been so stark. More and more people are starting to realize that reform cannot save us, that capitalism and imperialism themselves are the problem, and that we must unite and band together to fight for a better world. The question then is: </w:t>
      </w:r>
      <w:r w:rsidRPr="00762D2A">
        <w:rPr>
          <w:rStyle w:val="StyleUnderline"/>
        </w:rPr>
        <w:t>how will we know what strategies</w:t>
      </w:r>
      <w:r w:rsidRPr="00762D2A">
        <w:rPr>
          <w:sz w:val="16"/>
        </w:rPr>
        <w:t xml:space="preserve">, what </w:t>
      </w:r>
      <w:r w:rsidRPr="00762D2A">
        <w:rPr>
          <w:rStyle w:val="StyleUnderline"/>
        </w:rPr>
        <w:t>tactics, and</w:t>
      </w:r>
      <w:r w:rsidRPr="00762D2A">
        <w:rPr>
          <w:sz w:val="16"/>
        </w:rPr>
        <w:t xml:space="preserve"> what </w:t>
      </w:r>
      <w:r w:rsidRPr="00762D2A">
        <w:rPr>
          <w:rStyle w:val="StyleUnderline"/>
        </w:rPr>
        <w:t xml:space="preserve">ideas to unite around? If </w:t>
      </w:r>
      <w:r w:rsidRPr="00762D2A">
        <w:rPr>
          <w:sz w:val="16"/>
        </w:rPr>
        <w:t>the skeptics and postmodernists are correct that</w:t>
      </w:r>
      <w:r w:rsidRPr="00762D2A">
        <w:rPr>
          <w:rStyle w:val="StyleUnderline"/>
        </w:rPr>
        <w:t xml:space="preserve"> knowledge is </w:t>
      </w:r>
      <w:r w:rsidRPr="00762D2A">
        <w:rPr>
          <w:sz w:val="16"/>
        </w:rPr>
        <w:t xml:space="preserve">always relative and </w:t>
      </w:r>
      <w:r w:rsidRPr="00762D2A">
        <w:rPr>
          <w:rStyle w:val="StyleUnderline"/>
        </w:rPr>
        <w:t xml:space="preserve">localized, then we cannot </w:t>
      </w:r>
      <w:proofErr w:type="gramStart"/>
      <w:r w:rsidRPr="00762D2A">
        <w:rPr>
          <w:rStyle w:val="StyleUnderline"/>
        </w:rPr>
        <w:t>built</w:t>
      </w:r>
      <w:proofErr w:type="gramEnd"/>
      <w:r w:rsidRPr="00762D2A">
        <w:rPr>
          <w:rStyle w:val="StyleUnderline"/>
        </w:rPr>
        <w:t xml:space="preserve"> a global and universal strategy to unite around. If they are </w:t>
      </w:r>
      <w:proofErr w:type="gramStart"/>
      <w:r w:rsidRPr="00762D2A">
        <w:rPr>
          <w:rStyle w:val="StyleUnderline"/>
        </w:rPr>
        <w:t>correct</w:t>
      </w:r>
      <w:proofErr w:type="gramEnd"/>
      <w:r w:rsidRPr="00762D2A">
        <w:rPr>
          <w:rStyle w:val="StyleUnderline"/>
        </w:rPr>
        <w:t xml:space="preserve"> then we are doomed to</w:t>
      </w:r>
      <w:r w:rsidRPr="00762D2A">
        <w:rPr>
          <w:sz w:val="16"/>
        </w:rPr>
        <w:t xml:space="preserve"> small acts of localized or </w:t>
      </w:r>
      <w:r w:rsidRPr="00762D2A">
        <w:rPr>
          <w:rStyle w:val="StyleUnderline"/>
        </w:rPr>
        <w:t>individual resistance in the face of apocalypse. To embrace such a vision of the world</w:t>
      </w:r>
      <w:r w:rsidRPr="00762D2A">
        <w:rPr>
          <w:sz w:val="16"/>
        </w:rPr>
        <w:t xml:space="preserve"> (with its accompanying epistemological skepticism) </w:t>
      </w:r>
      <w:r w:rsidRPr="00762D2A">
        <w:rPr>
          <w:rStyle w:val="StyleUnderline"/>
        </w:rPr>
        <w:t>is to embrace defeat.</w:t>
      </w:r>
      <w:r w:rsidRPr="00762D2A">
        <w:rPr>
          <w:sz w:val="16"/>
        </w:rPr>
        <w:t xml:space="preserve"> </w:t>
      </w:r>
      <w:r w:rsidRPr="00762D2A">
        <w:rPr>
          <w:rStyle w:val="Emphasis"/>
        </w:rPr>
        <w:t xml:space="preserve">The </w:t>
      </w:r>
      <w:r w:rsidRPr="00762D2A">
        <w:rPr>
          <w:rStyle w:val="Emphasis"/>
          <w:highlight w:val="yellow"/>
        </w:rPr>
        <w:t>masses</w:t>
      </w:r>
      <w:r w:rsidRPr="00762D2A">
        <w:rPr>
          <w:rStyle w:val="Emphasis"/>
        </w:rPr>
        <w:t xml:space="preserve"> </w:t>
      </w:r>
      <w:r w:rsidRPr="00762D2A">
        <w:rPr>
          <w:sz w:val="16"/>
        </w:rPr>
        <w:t xml:space="preserve">do not want to embrace defeat, they </w:t>
      </w:r>
      <w:r w:rsidRPr="00762D2A">
        <w:rPr>
          <w:rStyle w:val="Emphasis"/>
          <w:highlight w:val="yellow"/>
        </w:rPr>
        <w:t>want to know how to fight back. Marxism can provide the tools necessary</w:t>
      </w:r>
      <w:r w:rsidRPr="00762D2A">
        <w:rPr>
          <w:rStyle w:val="Emphasis"/>
        </w:rPr>
        <w:t xml:space="preserve"> to engage in that fight.</w:t>
      </w:r>
      <w:r w:rsidRPr="00762D2A">
        <w:rPr>
          <w:sz w:val="16"/>
        </w:rPr>
        <w:t xml:space="preserve"> </w:t>
      </w:r>
      <w:r w:rsidRPr="00762D2A">
        <w:rPr>
          <w:rStyle w:val="StyleUnderline"/>
          <w:highlight w:val="yellow"/>
        </w:rPr>
        <w:t>Marxism</w:t>
      </w:r>
      <w:r w:rsidRPr="00762D2A">
        <w:rPr>
          <w:sz w:val="16"/>
        </w:rPr>
        <w:t xml:space="preserve">, with </w:t>
      </w:r>
      <w:proofErr w:type="gramStart"/>
      <w:r w:rsidRPr="00762D2A">
        <w:rPr>
          <w:sz w:val="16"/>
        </w:rPr>
        <w:t xml:space="preserve">its </w:t>
      </w:r>
      <w:proofErr w:type="spellStart"/>
      <w:r w:rsidRPr="00762D2A">
        <w:rPr>
          <w:sz w:val="16"/>
        </w:rPr>
        <w:t>self</w:t>
      </w:r>
      <w:proofErr w:type="gramEnd"/>
      <w:r w:rsidRPr="00762D2A">
        <w:rPr>
          <w:sz w:val="16"/>
        </w:rPr>
        <w:t xml:space="preserve"> criticism</w:t>
      </w:r>
      <w:proofErr w:type="spellEnd"/>
      <w:r w:rsidRPr="00762D2A">
        <w:rPr>
          <w:sz w:val="16"/>
        </w:rPr>
        <w:t xml:space="preserve"> and its insistence on incorporating the valuable ideas of its critics </w:t>
      </w:r>
      <w:r w:rsidRPr="00762D2A">
        <w:rPr>
          <w:rStyle w:val="StyleUnderline"/>
          <w:highlight w:val="yellow"/>
        </w:rPr>
        <w:t>has created a means for unifying workers</w:t>
      </w:r>
      <w:r w:rsidRPr="00762D2A">
        <w:rPr>
          <w:rStyle w:val="StyleUnderline"/>
        </w:rPr>
        <w:t xml:space="preserve"> across the globe </w:t>
      </w:r>
      <w:r w:rsidRPr="00762D2A">
        <w:rPr>
          <w:rStyle w:val="StyleUnderline"/>
          <w:highlight w:val="yellow"/>
        </w:rPr>
        <w:t>with anti-colonial and anti-imperialist struggles.</w:t>
      </w:r>
      <w:r w:rsidRPr="00762D2A">
        <w:rPr>
          <w:rStyle w:val="StyleUnderline"/>
        </w:rPr>
        <w:t xml:space="preserve"> The </w:t>
      </w:r>
      <w:r w:rsidRPr="00762D2A">
        <w:rPr>
          <w:rStyle w:val="StyleUnderline"/>
          <w:highlight w:val="yellow"/>
        </w:rPr>
        <w:t>Marxist belief in the possibility of true ideas</w:t>
      </w:r>
      <w:r w:rsidRPr="00762D2A">
        <w:rPr>
          <w:sz w:val="16"/>
        </w:rPr>
        <w:t xml:space="preserve">, tested and verified in practice, </w:t>
      </w:r>
      <w:r w:rsidRPr="00762D2A">
        <w:rPr>
          <w:rStyle w:val="StyleUnderline"/>
          <w:highlight w:val="yellow"/>
        </w:rPr>
        <w:t>creates the possibility for unity on a global scale.</w:t>
      </w:r>
      <w:r w:rsidRPr="00762D2A">
        <w:rPr>
          <w:sz w:val="16"/>
        </w:rPr>
        <w:t xml:space="preserve"> The scientific status of Marxism means that </w:t>
      </w:r>
      <w:r w:rsidRPr="00762D2A">
        <w:rPr>
          <w:rStyle w:val="StyleUnderline"/>
        </w:rPr>
        <w:t xml:space="preserve">as our climate changes, as our world looks more and more grim, Marxism will adapt through struggle and practice; it will provide us with the ideas and tools we need to fight and win. There will be no victory </w:t>
      </w:r>
      <w:r w:rsidRPr="00762D2A">
        <w:rPr>
          <w:sz w:val="16"/>
        </w:rPr>
        <w:t xml:space="preserve">for the workers of the world </w:t>
      </w:r>
      <w:r w:rsidRPr="00762D2A">
        <w:rPr>
          <w:rStyle w:val="StyleUnderline"/>
        </w:rPr>
        <w:t xml:space="preserve">without </w:t>
      </w:r>
      <w:r w:rsidRPr="00762D2A">
        <w:rPr>
          <w:sz w:val="16"/>
        </w:rPr>
        <w:t>the ability to wield a</w:t>
      </w:r>
      <w:r w:rsidRPr="00762D2A">
        <w:rPr>
          <w:rStyle w:val="StyleUnderline"/>
        </w:rPr>
        <w:t xml:space="preserve"> revolutionary science. </w:t>
      </w:r>
      <w:r w:rsidRPr="00762D2A">
        <w:rPr>
          <w:rStyle w:val="Emphasis"/>
          <w:highlight w:val="yellow"/>
        </w:rPr>
        <w:t>What is at stake</w:t>
      </w:r>
      <w:r w:rsidRPr="00762D2A">
        <w:rPr>
          <w:rStyle w:val="Emphasis"/>
        </w:rPr>
        <w:t xml:space="preserve"> </w:t>
      </w:r>
      <w:r w:rsidRPr="00762D2A">
        <w:rPr>
          <w:sz w:val="16"/>
        </w:rPr>
        <w:t xml:space="preserve">in questions of Marxist epistemology </w:t>
      </w:r>
      <w:r w:rsidRPr="00762D2A">
        <w:rPr>
          <w:rStyle w:val="Emphasis"/>
          <w:highlight w:val="yellow"/>
        </w:rPr>
        <w:t>is the very possibility of creating</w:t>
      </w:r>
      <w:r w:rsidRPr="00762D2A">
        <w:rPr>
          <w:rStyle w:val="Emphasis"/>
        </w:rPr>
        <w:t xml:space="preserve"> a </w:t>
      </w:r>
      <w:r w:rsidRPr="00762D2A">
        <w:rPr>
          <w:rStyle w:val="Emphasis"/>
          <w:highlight w:val="yellow"/>
        </w:rPr>
        <w:t>philosophical and scientific basis for revolution. We must defend this possibility.</w:t>
      </w:r>
      <w:r w:rsidRPr="00762D2A">
        <w:rPr>
          <w:rStyle w:val="Emphasis"/>
        </w:rPr>
        <w:t xml:space="preserve"> We must defend the scientific status of </w:t>
      </w:r>
      <w:proofErr w:type="gramStart"/>
      <w:r w:rsidRPr="00762D2A">
        <w:rPr>
          <w:rStyle w:val="Emphasis"/>
        </w:rPr>
        <w:t>Marxism, and</w:t>
      </w:r>
      <w:proofErr w:type="gramEnd"/>
      <w:r w:rsidRPr="00762D2A">
        <w:rPr>
          <w:rStyle w:val="Emphasis"/>
        </w:rPr>
        <w:t xml:space="preserve"> must insist on the possibility of victory.</w:t>
      </w:r>
    </w:p>
    <w:p w14:paraId="7BCC8616" w14:textId="77777777" w:rsidR="00C45734" w:rsidRPr="00762D2A" w:rsidRDefault="00C45734" w:rsidP="00C45734">
      <w:pPr>
        <w:rPr>
          <w:rStyle w:val="Emphasis"/>
        </w:rPr>
      </w:pPr>
    </w:p>
    <w:p w14:paraId="7041013C" w14:textId="77777777" w:rsidR="00C45734" w:rsidRPr="00762D2A" w:rsidRDefault="00C45734" w:rsidP="00C45734">
      <w:pPr>
        <w:pStyle w:val="Heading4"/>
      </w:pPr>
      <w:r w:rsidRPr="00762D2A">
        <w:t xml:space="preserve">The alternative is to affirm the </w:t>
      </w:r>
      <w:r w:rsidRPr="00762D2A">
        <w:rPr>
          <w:u w:val="single"/>
        </w:rPr>
        <w:t>model of the Communist Party</w:t>
      </w:r>
      <w:r w:rsidRPr="00762D2A">
        <w:t xml:space="preserve"> – only the Party can provide </w:t>
      </w:r>
      <w:r w:rsidRPr="00762D2A">
        <w:rPr>
          <w:u w:val="single"/>
        </w:rPr>
        <w:t>effective accountability mechanisms</w:t>
      </w:r>
      <w:r w:rsidRPr="00762D2A">
        <w:t xml:space="preserve"> to correct violent tendencies within organizing, educate and </w:t>
      </w:r>
      <w:r w:rsidRPr="00762D2A">
        <w:rPr>
          <w:u w:val="single"/>
        </w:rPr>
        <w:t>mobilize marginalized communities</w:t>
      </w:r>
      <w:r w:rsidRPr="00762D2A">
        <w:t>, and connect local struggles to a movement for international liberation.</w:t>
      </w:r>
    </w:p>
    <w:p w14:paraId="08D955C2" w14:textId="77777777" w:rsidR="00C45734" w:rsidRPr="00762D2A" w:rsidRDefault="00C45734" w:rsidP="00C45734">
      <w:pPr>
        <w:rPr>
          <w:sz w:val="16"/>
        </w:rPr>
      </w:pPr>
      <w:r w:rsidRPr="00762D2A">
        <w:rPr>
          <w:rStyle w:val="Style13ptBold"/>
        </w:rPr>
        <w:t>Escalante 18</w:t>
      </w:r>
      <w:r w:rsidRPr="00762D2A">
        <w:t xml:space="preserve">. Alyson Escalante is </w:t>
      </w:r>
      <w:proofErr w:type="gramStart"/>
      <w:r w:rsidRPr="00762D2A">
        <w:t>a Marxist-Leninist</w:t>
      </w:r>
      <w:proofErr w:type="gramEnd"/>
      <w:r w:rsidRPr="00762D2A">
        <w:t xml:space="preserve">. Materialist Feminist and Anti-Imperialist activist. “Party Organizing in the 21st Century. September 2018. </w:t>
      </w:r>
      <w:hyperlink r:id="rId12" w:history="1">
        <w:r w:rsidRPr="00762D2A">
          <w:rPr>
            <w:rStyle w:val="Hyperlink"/>
          </w:rPr>
          <w:t>https://theforgenews.org/2018/09/21/party-organizing-in-the-21st-century.</w:t>
        </w:r>
      </w:hyperlink>
    </w:p>
    <w:p w14:paraId="670BFBEF" w14:textId="77777777" w:rsidR="001B2D35" w:rsidRDefault="00C45734" w:rsidP="00C45734">
      <w:pPr>
        <w:rPr>
          <w:rStyle w:val="StyleUnderline"/>
        </w:rPr>
      </w:pPr>
      <w:r w:rsidRPr="00762D2A">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762D2A">
        <w:rPr>
          <w:rStyle w:val="StyleUnderline"/>
          <w:highlight w:val="yellow"/>
        </w:rPr>
        <w:t>base building and dual power strategy can be best forwarded through party organizing</w:t>
      </w:r>
      <w:r w:rsidRPr="00762D2A">
        <w:rPr>
          <w:rStyle w:val="StyleUnderline"/>
        </w:rPr>
        <w:t xml:space="preserve">, and that </w:t>
      </w:r>
      <w:r w:rsidRPr="00762D2A">
        <w:rPr>
          <w:rStyle w:val="StyleUnderline"/>
          <w:highlight w:val="yellow"/>
        </w:rPr>
        <w:t>party organizing can allow this</w:t>
      </w:r>
      <w:r w:rsidRPr="00762D2A">
        <w:rPr>
          <w:rStyle w:val="StyleUnderline"/>
        </w:rPr>
        <w:t xml:space="preserve"> emerging </w:t>
      </w:r>
      <w:r w:rsidRPr="00762D2A">
        <w:rPr>
          <w:rStyle w:val="StyleUnderline"/>
          <w:highlight w:val="yellow"/>
        </w:rPr>
        <w:t>movement to solidify into a</w:t>
      </w:r>
      <w:r w:rsidRPr="00762D2A">
        <w:rPr>
          <w:rStyle w:val="StyleUnderline"/>
        </w:rPr>
        <w:t xml:space="preserve"> powerful </w:t>
      </w:r>
      <w:r w:rsidRPr="00762D2A">
        <w:rPr>
          <w:rStyle w:val="StyleUnderline"/>
          <w:highlight w:val="yellow"/>
        </w:rPr>
        <w:t>revolutionary socialist tendency</w:t>
      </w:r>
      <w:r w:rsidRPr="00762D2A">
        <w:rPr>
          <w:rStyle w:val="StyleUnderline"/>
        </w:rPr>
        <w:t xml:space="preserve"> in the United States. </w:t>
      </w:r>
      <w:r w:rsidRPr="00762D2A">
        <w:rPr>
          <w:sz w:val="16"/>
        </w:rPr>
        <w:t xml:space="preserve">One of the crucial insights of the base building movement is that </w:t>
      </w:r>
      <w:r w:rsidRPr="00762D2A">
        <w:rPr>
          <w:rStyle w:val="StyleUnderline"/>
        </w:rPr>
        <w:t xml:space="preserve">the current state of the left in the United States is one in which </w:t>
      </w:r>
      <w:r w:rsidRPr="00762D2A">
        <w:rPr>
          <w:rStyle w:val="StyleUnderline"/>
          <w:highlight w:val="yellow"/>
        </w:rPr>
        <w:t>revolution is not currently possible.</w:t>
      </w:r>
      <w:r w:rsidRPr="00762D2A">
        <w:rPr>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762D2A">
        <w:rPr>
          <w:rStyle w:val="StyleUnderline"/>
        </w:rPr>
        <w:t xml:space="preserve">The base building emphasis on </w:t>
      </w:r>
      <w:r w:rsidRPr="00762D2A">
        <w:rPr>
          <w:rStyle w:val="StyleUnderline"/>
          <w:highlight w:val="yellow"/>
        </w:rPr>
        <w:t>dual power responds</w:t>
      </w:r>
      <w:r w:rsidRPr="00762D2A">
        <w:rPr>
          <w:rStyle w:val="StyleUnderline"/>
        </w:rPr>
        <w:t xml:space="preserve"> directly to this insight. </w:t>
      </w:r>
      <w:r w:rsidRPr="00762D2A">
        <w:rPr>
          <w:rStyle w:val="StyleUnderline"/>
          <w:highlight w:val="yellow"/>
        </w:rPr>
        <w:t>By building institutions which can meet people’s needs, we</w:t>
      </w:r>
      <w:r w:rsidRPr="00762D2A">
        <w:rPr>
          <w:rStyle w:val="StyleUnderline"/>
        </w:rPr>
        <w:t xml:space="preserve"> are able to concretely demonstrate that communists can </w:t>
      </w:r>
      <w:r w:rsidRPr="00762D2A">
        <w:rPr>
          <w:rStyle w:val="StyleUnderline"/>
          <w:highlight w:val="yellow"/>
        </w:rPr>
        <w:t>offer</w:t>
      </w:r>
      <w:r w:rsidRPr="00762D2A">
        <w:rPr>
          <w:rStyle w:val="StyleUnderline"/>
        </w:rPr>
        <w:t xml:space="preserve"> the oppressed </w:t>
      </w:r>
      <w:r w:rsidRPr="00762D2A">
        <w:rPr>
          <w:rStyle w:val="StyleUnderline"/>
          <w:highlight w:val="yellow"/>
        </w:rPr>
        <w:t>relief from</w:t>
      </w:r>
      <w:r w:rsidRPr="00762D2A">
        <w:rPr>
          <w:rStyle w:val="StyleUnderline"/>
        </w:rPr>
        <w:t xml:space="preserve"> the horrific conditions of </w:t>
      </w:r>
      <w:r w:rsidRPr="00762D2A">
        <w:rPr>
          <w:rStyle w:val="StyleUnderline"/>
          <w:highlight w:val="yellow"/>
        </w:rPr>
        <w:t>capitalism.</w:t>
      </w:r>
      <w:r w:rsidRPr="00762D2A">
        <w:rPr>
          <w:sz w:val="16"/>
        </w:rPr>
        <w:t xml:space="preserve"> Base building strategy recognizes that </w:t>
      </w:r>
      <w:proofErr w:type="gramStart"/>
      <w:r w:rsidRPr="00762D2A">
        <w:rPr>
          <w:sz w:val="16"/>
        </w:rPr>
        <w:t>actually doing</w:t>
      </w:r>
      <w:proofErr w:type="gramEnd"/>
      <w:r w:rsidRPr="00762D2A">
        <w:rPr>
          <w:sz w:val="16"/>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762D2A">
        <w:rPr>
          <w:rStyle w:val="StyleUnderline"/>
        </w:rPr>
        <w:t xml:space="preserve">If it turns out that establishing socialist institutions to meet people’s needs does in fact create sympathy towards the cause of communism, how can we mobilize that base? </w:t>
      </w:r>
      <w:r w:rsidRPr="00762D2A">
        <w:rPr>
          <w:sz w:val="16"/>
        </w:rPr>
        <w:t xml:space="preserve">Put simply: </w:t>
      </w:r>
      <w:proofErr w:type="gramStart"/>
      <w:r w:rsidRPr="00762D2A">
        <w:rPr>
          <w:rStyle w:val="Emphasis"/>
          <w:highlight w:val="yellow"/>
        </w:rPr>
        <w:t>in order to</w:t>
      </w:r>
      <w:proofErr w:type="gramEnd"/>
      <w:r w:rsidRPr="00762D2A">
        <w:rPr>
          <w:rStyle w:val="Emphasis"/>
          <w:highlight w:val="yellow"/>
        </w:rPr>
        <w:t xml:space="preserve"> mobilize the base</w:t>
      </w:r>
      <w:r w:rsidRPr="00762D2A">
        <w:rPr>
          <w:rStyle w:val="Emphasis"/>
        </w:rPr>
        <w:t xml:space="preserve"> which base builders hope to create, </w:t>
      </w:r>
      <w:r w:rsidRPr="00762D2A">
        <w:rPr>
          <w:rStyle w:val="Emphasis"/>
          <w:highlight w:val="yellow"/>
        </w:rPr>
        <w:t>we need to have already done the work of building a communist party.</w:t>
      </w:r>
      <w:r w:rsidRPr="00762D2A">
        <w:rPr>
          <w:sz w:val="16"/>
          <w:highlight w:val="yellow"/>
        </w:rPr>
        <w:t xml:space="preserve"> </w:t>
      </w:r>
      <w:r w:rsidRPr="00762D2A">
        <w:rPr>
          <w:rStyle w:val="StyleUnderline"/>
          <w:highlight w:val="yellow"/>
        </w:rPr>
        <w:t>It is not enough to</w:t>
      </w:r>
      <w:r w:rsidRPr="00762D2A">
        <w:rPr>
          <w:rStyle w:val="StyleUnderline"/>
        </w:rPr>
        <w:t xml:space="preserve"> simply </w:t>
      </w:r>
      <w:r w:rsidRPr="00762D2A">
        <w:rPr>
          <w:rStyle w:val="StyleUnderline"/>
          <w:highlight w:val="yellow"/>
        </w:rPr>
        <w:t>meet</w:t>
      </w:r>
      <w:r w:rsidRPr="00762D2A">
        <w:rPr>
          <w:rStyle w:val="StyleUnderline"/>
        </w:rPr>
        <w:t xml:space="preserve"> </w:t>
      </w:r>
      <w:proofErr w:type="spellStart"/>
      <w:r w:rsidRPr="00762D2A">
        <w:rPr>
          <w:rStyle w:val="StyleUnderline"/>
        </w:rPr>
        <w:t>peoples</w:t>
      </w:r>
      <w:proofErr w:type="spellEnd"/>
      <w:r w:rsidRPr="00762D2A">
        <w:rPr>
          <w:rStyle w:val="StyleUnderline"/>
        </w:rPr>
        <w:t xml:space="preserve"> </w:t>
      </w:r>
      <w:r w:rsidRPr="00762D2A">
        <w:rPr>
          <w:rStyle w:val="StyleUnderline"/>
          <w:highlight w:val="yellow"/>
        </w:rPr>
        <w:t>needs.</w:t>
      </w:r>
      <w:r w:rsidRPr="00762D2A">
        <w:rPr>
          <w:rStyle w:val="StyleUnderline"/>
        </w:rPr>
        <w:t xml:space="preserve"> Rather, </w:t>
      </w:r>
      <w:r w:rsidRPr="00762D2A">
        <w:rPr>
          <w:rStyle w:val="StyleUnderline"/>
          <w:highlight w:val="yellow"/>
        </w:rPr>
        <w:t>we must build</w:t>
      </w:r>
      <w:r w:rsidRPr="00762D2A">
        <w:rPr>
          <w:rStyle w:val="StyleUnderline"/>
        </w:rPr>
        <w:t xml:space="preserve"> the </w:t>
      </w:r>
      <w:r w:rsidRPr="00762D2A">
        <w:rPr>
          <w:rStyle w:val="StyleUnderline"/>
          <w:highlight w:val="yellow"/>
        </w:rPr>
        <w:t>institutions of dual power</w:t>
      </w:r>
      <w:r w:rsidRPr="00762D2A">
        <w:rPr>
          <w:rStyle w:val="StyleUnderline"/>
        </w:rPr>
        <w:t xml:space="preserve"> in the name of communism.</w:t>
      </w:r>
      <w:r w:rsidRPr="00762D2A">
        <w:rPr>
          <w:sz w:val="16"/>
        </w:rPr>
        <w:t xml:space="preserve"> </w:t>
      </w:r>
      <w:r w:rsidRPr="00762D2A">
        <w:rPr>
          <w:rStyle w:val="StyleUnderline"/>
          <w:highlight w:val="yellow"/>
        </w:rPr>
        <w:t xml:space="preserve">We </w:t>
      </w:r>
      <w:r w:rsidRPr="00762D2A">
        <w:rPr>
          <w:rStyle w:val="Emphasis"/>
          <w:highlight w:val="yellow"/>
        </w:rPr>
        <w:t>must refuse</w:t>
      </w:r>
      <w:r w:rsidRPr="00762D2A">
        <w:rPr>
          <w:rStyle w:val="StyleUnderline"/>
        </w:rPr>
        <w:t xml:space="preserve"> </w:t>
      </w:r>
      <w:r w:rsidRPr="00762D2A">
        <w:rPr>
          <w:rStyle w:val="Emphasis"/>
          <w:highlight w:val="yellow"/>
        </w:rPr>
        <w:t>covert front organizing and instead have</w:t>
      </w:r>
      <w:r w:rsidRPr="00762D2A">
        <w:rPr>
          <w:rStyle w:val="StyleUnderline"/>
          <w:highlight w:val="yellow"/>
        </w:rPr>
        <w:t xml:space="preserve"> a public face as a communist party.</w:t>
      </w:r>
      <w:r w:rsidRPr="00762D2A">
        <w:rPr>
          <w:rStyle w:val="StyleUnderline"/>
        </w:rPr>
        <w:t xml:space="preserve"> </w:t>
      </w:r>
      <w:r w:rsidRPr="00762D2A">
        <w:rPr>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762D2A">
        <w:rPr>
          <w:rStyle w:val="StyleUnderline"/>
        </w:rPr>
        <w:t xml:space="preserve">We must be clear that our strategy is revolutionary and </w:t>
      </w:r>
      <w:proofErr w:type="gramStart"/>
      <w:r w:rsidRPr="00762D2A">
        <w:rPr>
          <w:rStyle w:val="StyleUnderline"/>
        </w:rPr>
        <w:t>in order to</w:t>
      </w:r>
      <w:proofErr w:type="gramEnd"/>
      <w:r w:rsidRPr="00762D2A">
        <w:rPr>
          <w:rStyle w:val="StyleUnderline"/>
        </w:rPr>
        <w:t xml:space="preserve"> make this clear we must adopt party organizing. By “party organizing” I mean an organizational strategy which adopts the party model. Such organizing focuses on building a party whose </w:t>
      </w:r>
      <w:r w:rsidRPr="00762D2A">
        <w:rPr>
          <w:rStyle w:val="StyleUnderline"/>
          <w:highlight w:val="yellow"/>
        </w:rPr>
        <w:t>membership is formally unified around a party line determined by democratic centralist decision making.</w:t>
      </w:r>
      <w:r w:rsidRPr="00762D2A">
        <w:rPr>
          <w:sz w:val="16"/>
        </w:rPr>
        <w:t xml:space="preserve"> </w:t>
      </w:r>
      <w:r w:rsidRPr="00762D2A">
        <w:rPr>
          <w:rStyle w:val="StyleUnderline"/>
        </w:rPr>
        <w:t xml:space="preserve">The party model creates internal methods for </w:t>
      </w:r>
      <w:r w:rsidRPr="00762D2A">
        <w:rPr>
          <w:rStyle w:val="Emphasis"/>
          <w:highlight w:val="yellow"/>
        </w:rPr>
        <w:t>holding party members accountable</w:t>
      </w:r>
      <w:r w:rsidRPr="00762D2A">
        <w:rPr>
          <w:rStyle w:val="StyleUnderline"/>
          <w:highlight w:val="yellow"/>
        </w:rPr>
        <w:t>, unifying</w:t>
      </w:r>
      <w:r w:rsidRPr="00762D2A">
        <w:rPr>
          <w:rStyle w:val="StyleUnderline"/>
        </w:rPr>
        <w:t xml:space="preserve"> party member </w:t>
      </w:r>
      <w:r w:rsidRPr="00762D2A">
        <w:rPr>
          <w:rStyle w:val="StyleUnderline"/>
          <w:highlight w:val="yellow"/>
        </w:rPr>
        <w:t>action</w:t>
      </w:r>
      <w:r w:rsidRPr="00762D2A">
        <w:rPr>
          <w:rStyle w:val="StyleUnderline"/>
        </w:rPr>
        <w:t xml:space="preserve"> around democratically determined goals, </w:t>
      </w:r>
      <w:r w:rsidRPr="00762D2A">
        <w:rPr>
          <w:rStyle w:val="StyleUnderline"/>
          <w:highlight w:val="yellow"/>
        </w:rPr>
        <w:t>and for educating</w:t>
      </w:r>
      <w:r w:rsidRPr="00762D2A">
        <w:rPr>
          <w:rStyle w:val="StyleUnderline"/>
        </w:rPr>
        <w:t xml:space="preserve"> party members in communist theory and praxis.</w:t>
      </w:r>
      <w:r w:rsidRPr="00762D2A">
        <w:rPr>
          <w:sz w:val="16"/>
        </w:rPr>
        <w:t xml:space="preserve"> A communist organization utilizing the party model works to build dual power institutions while simultaneously educating the communities they hope to serve. </w:t>
      </w:r>
      <w:r w:rsidRPr="00762D2A">
        <w:rPr>
          <w:rStyle w:val="StyleUnderline"/>
        </w:rPr>
        <w:t xml:space="preserve">Organizations which adopt the party model focus on propagandizing around the need for revolutionary socialism. </w:t>
      </w:r>
      <w:r w:rsidRPr="00762D2A">
        <w:rPr>
          <w:rStyle w:val="StyleUnderline"/>
          <w:highlight w:val="yellow"/>
        </w:rPr>
        <w:t xml:space="preserve">They </w:t>
      </w:r>
      <w:r w:rsidRPr="00762D2A">
        <w:rPr>
          <w:rStyle w:val="StyleUnderline"/>
        </w:rPr>
        <w:t xml:space="preserve">function as the forefront of political organizing, </w:t>
      </w:r>
      <w:r w:rsidRPr="00762D2A">
        <w:rPr>
          <w:rStyle w:val="StyleUnderline"/>
          <w:highlight w:val="yellow"/>
        </w:rPr>
        <w:t>empower</w:t>
      </w:r>
      <w:r w:rsidRPr="00762D2A">
        <w:rPr>
          <w:rStyle w:val="StyleUnderline"/>
        </w:rPr>
        <w:t xml:space="preserve">ing local </w:t>
      </w:r>
      <w:r w:rsidRPr="00762D2A">
        <w:rPr>
          <w:rStyle w:val="StyleUnderline"/>
          <w:highlight w:val="yellow"/>
        </w:rPr>
        <w:t>communities to theorize</w:t>
      </w:r>
      <w:r w:rsidRPr="00762D2A">
        <w:rPr>
          <w:rStyle w:val="StyleUnderline"/>
        </w:rPr>
        <w:t xml:space="preserve"> their liberation </w:t>
      </w:r>
      <w:r w:rsidRPr="00762D2A">
        <w:rPr>
          <w:rStyle w:val="StyleUnderline"/>
          <w:highlight w:val="yellow"/>
        </w:rPr>
        <w:t>through communist theory while organizing</w:t>
      </w:r>
      <w:r w:rsidRPr="00762D2A">
        <w:rPr>
          <w:rStyle w:val="StyleUnderline"/>
        </w:rPr>
        <w:t xml:space="preserve"> communities </w:t>
      </w:r>
      <w:r w:rsidRPr="00762D2A">
        <w:rPr>
          <w:rStyle w:val="StyleUnderline"/>
          <w:highlight w:val="yellow"/>
        </w:rPr>
        <w:t>to</w:t>
      </w:r>
      <w:r w:rsidRPr="00762D2A">
        <w:rPr>
          <w:rStyle w:val="StyleUnderline"/>
        </w:rPr>
        <w:t xml:space="preserve"> literally </w:t>
      </w:r>
      <w:r w:rsidRPr="00762D2A">
        <w:rPr>
          <w:rStyle w:val="StyleUnderline"/>
          <w:highlight w:val="yellow"/>
        </w:rPr>
        <w:t>fight for their liberation.</w:t>
      </w:r>
    </w:p>
    <w:p w14:paraId="40673FA3" w14:textId="77777777" w:rsidR="001B2D35" w:rsidRDefault="001B2D35" w:rsidP="00C45734">
      <w:pPr>
        <w:rPr>
          <w:rStyle w:val="StyleUnderline"/>
        </w:rPr>
      </w:pPr>
    </w:p>
    <w:p w14:paraId="14BBA9CD" w14:textId="51CCFF34" w:rsidR="00C45734" w:rsidRPr="00762D2A" w:rsidRDefault="00C45734" w:rsidP="00C45734">
      <w:pPr>
        <w:rPr>
          <w:sz w:val="16"/>
        </w:rPr>
      </w:pPr>
      <w:r w:rsidRPr="00762D2A">
        <w:rPr>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762D2A">
        <w:rPr>
          <w:rStyle w:val="StyleUnderline"/>
        </w:rPr>
        <w:t xml:space="preserve">our struggle is against a material base which functions not only at the national but at the international level. The </w:t>
      </w:r>
      <w:r w:rsidRPr="00762D2A">
        <w:rPr>
          <w:rStyle w:val="StyleUnderline"/>
          <w:highlight w:val="yellow"/>
        </w:rPr>
        <w:t>formal structures</w:t>
      </w:r>
      <w:r w:rsidRPr="00762D2A">
        <w:rPr>
          <w:rStyle w:val="StyleUnderline"/>
        </w:rPr>
        <w:t xml:space="preserve"> provided by a democratic centralist party model </w:t>
      </w:r>
      <w:r w:rsidRPr="00762D2A">
        <w:rPr>
          <w:rStyle w:val="StyleUnderline"/>
          <w:highlight w:val="yellow"/>
        </w:rPr>
        <w:t>allow individual locals to have a voice in open debate, but also</w:t>
      </w:r>
      <w:r w:rsidRPr="00762D2A">
        <w:rPr>
          <w:rStyle w:val="StyleUnderline"/>
        </w:rPr>
        <w:t xml:space="preserve"> allow for </w:t>
      </w:r>
      <w:r w:rsidRPr="00762D2A">
        <w:rPr>
          <w:rStyle w:val="StyleUnderline"/>
          <w:highlight w:val="yellow"/>
        </w:rPr>
        <w:t>a unified strategy</w:t>
      </w:r>
      <w:r w:rsidRPr="00762D2A">
        <w:rPr>
          <w:rStyle w:val="StyleUnderline"/>
        </w:rPr>
        <w:t xml:space="preserve"> to emerge from democratic consensus. </w:t>
      </w:r>
      <w:r w:rsidRPr="00762D2A">
        <w:rPr>
          <w:sz w:val="16"/>
        </w:rPr>
        <w:t xml:space="preserve">Furthermore, </w:t>
      </w:r>
      <w:r w:rsidRPr="00762D2A">
        <w:rPr>
          <w:rStyle w:val="Emphasis"/>
          <w:highlight w:val="yellow"/>
        </w:rPr>
        <w:t>party organizing allows for</w:t>
      </w:r>
      <w:r w:rsidRPr="00762D2A">
        <w:rPr>
          <w:rStyle w:val="Emphasis"/>
        </w:rPr>
        <w:t xml:space="preserve"> local organizations and individual </w:t>
      </w:r>
      <w:r w:rsidRPr="00762D2A">
        <w:rPr>
          <w:rStyle w:val="Emphasis"/>
          <w:highlight w:val="yellow"/>
        </w:rPr>
        <w:t>organizers to be held accountable</w:t>
      </w:r>
      <w:r w:rsidRPr="00762D2A">
        <w:rPr>
          <w:rStyle w:val="Emphasis"/>
        </w:rPr>
        <w:t xml:space="preserve"> for their actions.</w:t>
      </w:r>
      <w:r w:rsidRPr="00762D2A">
        <w:rPr>
          <w:sz w:val="16"/>
        </w:rPr>
        <w:t xml:space="preserve"> </w:t>
      </w:r>
      <w:r w:rsidRPr="00762D2A">
        <w:rPr>
          <w:rStyle w:val="StyleUnderline"/>
        </w:rPr>
        <w:t xml:space="preserve">It allows criticism to function not as one independent group criticizing another independent group, but rather as comrades </w:t>
      </w:r>
      <w:r w:rsidRPr="00762D2A">
        <w:rPr>
          <w:rStyle w:val="StyleUnderline"/>
          <w:highlight w:val="yellow"/>
        </w:rPr>
        <w:t>with</w:t>
      </w:r>
      <w:r w:rsidRPr="00762D2A">
        <w:rPr>
          <w:rStyle w:val="StyleUnderline"/>
        </w:rPr>
        <w:t xml:space="preserve"> a formal organizational </w:t>
      </w:r>
      <w:r w:rsidRPr="00762D2A">
        <w:rPr>
          <w:rStyle w:val="StyleUnderline"/>
          <w:highlight w:val="yellow"/>
        </w:rPr>
        <w:t>unity working together to sharpen</w:t>
      </w:r>
      <w:r w:rsidRPr="00762D2A">
        <w:rPr>
          <w:rStyle w:val="StyleUnderline"/>
        </w:rPr>
        <w:t xml:space="preserve"> </w:t>
      </w:r>
      <w:proofErr w:type="spellStart"/>
      <w:r w:rsidRPr="00762D2A">
        <w:rPr>
          <w:rStyle w:val="StyleUnderline"/>
        </w:rPr>
        <w:t xml:space="preserve">each </w:t>
      </w:r>
      <w:proofErr w:type="gramStart"/>
      <w:r w:rsidRPr="00762D2A">
        <w:rPr>
          <w:rStyle w:val="StyleUnderline"/>
        </w:rPr>
        <w:t>others</w:t>
      </w:r>
      <w:proofErr w:type="spellEnd"/>
      <w:proofErr w:type="gramEnd"/>
      <w:r w:rsidRPr="00762D2A">
        <w:rPr>
          <w:rStyle w:val="StyleUnderline"/>
        </w:rPr>
        <w:t xml:space="preserve"> </w:t>
      </w:r>
      <w:r w:rsidRPr="00762D2A">
        <w:rPr>
          <w:rStyle w:val="StyleUnderline"/>
          <w:highlight w:val="yellow"/>
        </w:rPr>
        <w:t>strategies and to help correct chauvinist ideas</w:t>
      </w:r>
      <w:r w:rsidRPr="00762D2A">
        <w:rPr>
          <w:rStyle w:val="StyleUnderline"/>
        </w:rPr>
        <w:t xml:space="preserve"> and actions. </w:t>
      </w:r>
      <w:r w:rsidRPr="00762D2A">
        <w:rPr>
          <w:sz w:val="16"/>
        </w:rPr>
        <w:t xml:space="preserve">In the context of the socialist movement within the United States, such </w:t>
      </w:r>
      <w:r w:rsidRPr="00762D2A">
        <w:rPr>
          <w:rStyle w:val="Emphasis"/>
          <w:highlight w:val="yellow"/>
        </w:rPr>
        <w:t>accountability is crucial</w:t>
      </w:r>
      <w:r w:rsidRPr="00762D2A">
        <w:rPr>
          <w:rStyle w:val="StyleUnderline"/>
          <w:highlight w:val="yellow"/>
        </w:rPr>
        <w:t>.</w:t>
      </w:r>
      <w:r w:rsidRPr="00762D2A">
        <w:rPr>
          <w:sz w:val="16"/>
        </w:rPr>
        <w:t xml:space="preserve"> </w:t>
      </w:r>
      <w:r w:rsidRPr="00762D2A">
        <w:rPr>
          <w:rStyle w:val="StyleUnderline"/>
        </w:rPr>
        <w:t xml:space="preserve">As a movement which operates within a settler colonial society, </w:t>
      </w:r>
      <w:r w:rsidRPr="00762D2A">
        <w:rPr>
          <w:rStyle w:val="StyleUnderline"/>
          <w:highlight w:val="yellow"/>
        </w:rPr>
        <w:t>imperialist and colonial ideal frequently infect leftist organizing</w:t>
      </w:r>
      <w:r w:rsidRPr="00762D2A">
        <w:rPr>
          <w:rStyle w:val="StyleUnderline"/>
        </w:rPr>
        <w:t xml:space="preserve">. Creating </w:t>
      </w:r>
      <w:r w:rsidRPr="00762D2A">
        <w:rPr>
          <w:rStyle w:val="StyleUnderline"/>
          <w:highlight w:val="yellow"/>
        </w:rPr>
        <w:t>formal</w:t>
      </w:r>
      <w:r w:rsidRPr="00762D2A">
        <w:rPr>
          <w:rStyle w:val="StyleUnderline"/>
        </w:rPr>
        <w:t xml:space="preserve"> unity and party </w:t>
      </w:r>
      <w:r w:rsidRPr="00762D2A">
        <w:rPr>
          <w:rStyle w:val="StyleUnderline"/>
          <w:highlight w:val="yellow"/>
        </w:rPr>
        <w:t>procedure</w:t>
      </w:r>
      <w:r w:rsidRPr="00762D2A">
        <w:rPr>
          <w:rStyle w:val="StyleUnderline"/>
        </w:rPr>
        <w:t xml:space="preserve"> for dealing with and correcting these ideas </w:t>
      </w:r>
      <w:r w:rsidRPr="00762D2A">
        <w:rPr>
          <w:rStyle w:val="StyleUnderline"/>
          <w:highlight w:val="yellow"/>
        </w:rPr>
        <w:t>allows us to address these</w:t>
      </w:r>
      <w:r w:rsidRPr="00762D2A">
        <w:rPr>
          <w:rStyle w:val="StyleUnderline"/>
        </w:rPr>
        <w:t xml:space="preserve"> consistent problems within American socialist organizing. </w:t>
      </w:r>
      <w:r w:rsidRPr="00762D2A">
        <w:rPr>
          <w:sz w:val="16"/>
        </w:rPr>
        <w:t xml:space="preserve">Having a formal party which unifies the various dual power projects being undertaken at the local level also allows for base builders to not simply meet </w:t>
      </w:r>
      <w:proofErr w:type="spellStart"/>
      <w:r w:rsidRPr="00762D2A">
        <w:rPr>
          <w:sz w:val="16"/>
        </w:rPr>
        <w:t>peoples</w:t>
      </w:r>
      <w:proofErr w:type="spellEnd"/>
      <w:r w:rsidRPr="00762D2A">
        <w:rPr>
          <w:sz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sidRPr="00762D2A">
        <w:rPr>
          <w:sz w:val="16"/>
        </w:rPr>
        <w:t>and also</w:t>
      </w:r>
      <w:proofErr w:type="gramEnd"/>
      <w:r w:rsidRPr="00762D2A">
        <w:rPr>
          <w:sz w:val="16"/>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762D2A">
        <w:rPr>
          <w:sz w:val="16"/>
        </w:rPr>
        <w:t>a number of</w:t>
      </w:r>
      <w:proofErr w:type="gramEnd"/>
      <w:r w:rsidRPr="00762D2A">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762D2A">
        <w:rPr>
          <w:sz w:val="16"/>
        </w:rPr>
        <w:t>long term</w:t>
      </w:r>
      <w:proofErr w:type="gramEnd"/>
      <w:r w:rsidRPr="00762D2A">
        <w:rPr>
          <w:sz w:val="16"/>
        </w:rPr>
        <w:t xml:space="preserve"> goal. In the meantime, </w:t>
      </w:r>
      <w:r w:rsidRPr="00762D2A">
        <w:rPr>
          <w:rStyle w:val="StyleUnderline"/>
        </w:rPr>
        <w:t xml:space="preserve">individual base building </w:t>
      </w:r>
      <w:r w:rsidRPr="00762D2A">
        <w:rPr>
          <w:rStyle w:val="StyleUnderline"/>
          <w:highlight w:val="yellow"/>
        </w:rPr>
        <w:t>organizations ought to adopt</w:t>
      </w:r>
      <w:r w:rsidRPr="00762D2A">
        <w:rPr>
          <w:rStyle w:val="StyleUnderline"/>
        </w:rPr>
        <w:t xml:space="preserve"> party models for their local organizing. Local organizations ought to be building dual power alongside </w:t>
      </w:r>
      <w:r w:rsidRPr="00762D2A">
        <w:rPr>
          <w:rStyle w:val="StyleUnderline"/>
          <w:highlight w:val="yellow"/>
        </w:rPr>
        <w:t>recruitment</w:t>
      </w:r>
      <w:r w:rsidRPr="00762D2A">
        <w:rPr>
          <w:rStyle w:val="StyleUnderline"/>
        </w:rPr>
        <w:t xml:space="preserve"> into their organizations, </w:t>
      </w:r>
      <w:r w:rsidRPr="00762D2A">
        <w:rPr>
          <w:rStyle w:val="StyleUnderline"/>
          <w:highlight w:val="yellow"/>
        </w:rPr>
        <w:t>education</w:t>
      </w:r>
      <w:r w:rsidRPr="00762D2A">
        <w:rPr>
          <w:rStyle w:val="StyleUnderline"/>
        </w:rPr>
        <w:t xml:space="preserve"> of community members </w:t>
      </w:r>
      <w:r w:rsidRPr="00762D2A">
        <w:rPr>
          <w:rStyle w:val="StyleUnderline"/>
          <w:highlight w:val="yellow"/>
        </w:rPr>
        <w:t>in communist theory and praxis, and</w:t>
      </w:r>
      <w:r w:rsidRPr="00762D2A">
        <w:rPr>
          <w:rStyle w:val="StyleUnderline"/>
        </w:rPr>
        <w:t xml:space="preserve"> the establishment of armed and </w:t>
      </w:r>
      <w:r w:rsidRPr="00762D2A">
        <w:rPr>
          <w:rStyle w:val="StyleUnderline"/>
          <w:highlight w:val="yellow"/>
        </w:rPr>
        <w:t>militant party cadres capable of defending</w:t>
      </w:r>
      <w:r w:rsidRPr="00762D2A">
        <w:rPr>
          <w:rStyle w:val="StyleUnderline"/>
        </w:rPr>
        <w:t xml:space="preserve"> dual power </w:t>
      </w:r>
      <w:r w:rsidRPr="00762D2A">
        <w:rPr>
          <w:rStyle w:val="StyleUnderline"/>
          <w:highlight w:val="yellow"/>
        </w:rPr>
        <w:t>institutions from state terror.</w:t>
      </w:r>
      <w:r w:rsidRPr="00762D2A">
        <w:rPr>
          <w:sz w:val="16"/>
        </w:rPr>
        <w:t xml:space="preserve"> Dual power institutions must be unified openly and transparently around these organizations </w:t>
      </w:r>
      <w:proofErr w:type="gramStart"/>
      <w:r w:rsidRPr="00762D2A">
        <w:rPr>
          <w:sz w:val="16"/>
        </w:rPr>
        <w:t>in order for</w:t>
      </w:r>
      <w:proofErr w:type="gramEnd"/>
      <w:r w:rsidRPr="00762D2A">
        <w:rPr>
          <w:sz w:val="16"/>
        </w:rPr>
        <w:t xml:space="preserve"> them to operate as more than “red charities.” Serving the people means meeting their material needs while also educating and propagandizing. It means radicalizing, recruiting, and organizing. </w:t>
      </w:r>
      <w:r w:rsidRPr="00762D2A">
        <w:rPr>
          <w:rStyle w:val="StyleUnderline"/>
        </w:rPr>
        <w:t xml:space="preserve">The party model remains the most useful method for achieving these ends. </w:t>
      </w:r>
      <w:r w:rsidRPr="00762D2A">
        <w:rPr>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762D2A">
        <w:rPr>
          <w:rStyle w:val="StyleUnderline"/>
        </w:rPr>
        <w:t>It is my hope that we will see future unification of the various local base building organizations into a national party,</w:t>
      </w:r>
      <w:r w:rsidRPr="00762D2A">
        <w:rPr>
          <w:sz w:val="16"/>
        </w:rPr>
        <w:t xml:space="preserve"> but in the </w:t>
      </w:r>
      <w:proofErr w:type="gramStart"/>
      <w:r w:rsidRPr="00762D2A">
        <w:rPr>
          <w:sz w:val="16"/>
        </w:rPr>
        <w:t>meantime</w:t>
      </w:r>
      <w:proofErr w:type="gramEnd"/>
      <w:r w:rsidRPr="00762D2A">
        <w:rPr>
          <w:sz w:val="16"/>
        </w:rPr>
        <w:t xml:space="preserve"> we must push for party organizing at the local level. If local organizations adopt party organizing, </w:t>
      </w:r>
      <w:r w:rsidRPr="00762D2A">
        <w:rPr>
          <w:rStyle w:val="StyleUnderline"/>
        </w:rPr>
        <w:t>it ought to become clear that</w:t>
      </w:r>
      <w:r w:rsidRPr="00762D2A">
        <w:rPr>
          <w:sz w:val="16"/>
        </w:rPr>
        <w:t xml:space="preserve"> </w:t>
      </w:r>
      <w:r w:rsidRPr="00762D2A">
        <w:rPr>
          <w:rStyle w:val="Emphasis"/>
          <w:highlight w:val="yellow"/>
        </w:rPr>
        <w:t>a unified national party will</w:t>
      </w:r>
      <w:r w:rsidRPr="00762D2A">
        <w:rPr>
          <w:rStyle w:val="Emphasis"/>
        </w:rPr>
        <w:t xml:space="preserve"> have to </w:t>
      </w:r>
      <w:r w:rsidRPr="00762D2A">
        <w:rPr>
          <w:rStyle w:val="Emphasis"/>
          <w:highlight w:val="yellow"/>
        </w:rPr>
        <w:t xml:space="preserve">be the </w:t>
      </w:r>
      <w:proofErr w:type="gramStart"/>
      <w:r w:rsidRPr="00762D2A">
        <w:rPr>
          <w:rStyle w:val="Emphasis"/>
          <w:highlight w:val="yellow"/>
        </w:rPr>
        <w:t>long term</w:t>
      </w:r>
      <w:proofErr w:type="gramEnd"/>
      <w:r w:rsidRPr="00762D2A">
        <w:rPr>
          <w:rStyle w:val="Emphasis"/>
          <w:highlight w:val="yellow"/>
        </w:rPr>
        <w:t xml:space="preserve"> goal</w:t>
      </w:r>
      <w:r w:rsidRPr="00762D2A">
        <w:rPr>
          <w:rStyle w:val="Emphasis"/>
        </w:rPr>
        <w:t xml:space="preserve"> of the base building movement.</w:t>
      </w:r>
      <w:r w:rsidRPr="00762D2A">
        <w:t xml:space="preserve"> </w:t>
      </w:r>
      <w:r w:rsidRPr="00762D2A">
        <w:rPr>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762D2A">
        <w:rPr>
          <w:sz w:val="16"/>
        </w:rPr>
        <w:t>capitalism, but</w:t>
      </w:r>
      <w:proofErr w:type="gramEnd"/>
      <w:r w:rsidRPr="00762D2A">
        <w:rPr>
          <w:sz w:val="16"/>
        </w:rPr>
        <w:t xml:space="preserve"> is pursuing a revolutionary socialist strategy capable of fighting capitalism. The </w:t>
      </w:r>
      <w:proofErr w:type="gramStart"/>
      <w:r w:rsidRPr="00762D2A">
        <w:rPr>
          <w:sz w:val="16"/>
        </w:rPr>
        <w:t>long term</w:t>
      </w:r>
      <w:proofErr w:type="gramEnd"/>
      <w:r w:rsidRPr="00762D2A">
        <w:rPr>
          <w:sz w:val="16"/>
        </w:rPr>
        <w:t xml:space="preserve"> details of base building and dual power organizing will arise organically in response to the conditions the movement finds itself operating within. </w:t>
      </w:r>
      <w:r w:rsidRPr="00762D2A">
        <w:rPr>
          <w:rStyle w:val="StyleUnderline"/>
        </w:rPr>
        <w:t xml:space="preserve">I hope that I have put forward a useful contribution to the discussion about base building </w:t>
      </w:r>
      <w:proofErr w:type="gramStart"/>
      <w:r w:rsidRPr="00762D2A">
        <w:rPr>
          <w:rStyle w:val="StyleUnderline"/>
        </w:rPr>
        <w:t>organizing, and</w:t>
      </w:r>
      <w:proofErr w:type="gramEnd"/>
      <w:r w:rsidRPr="00762D2A">
        <w:rPr>
          <w:rStyle w:val="StyleUnderline"/>
        </w:rPr>
        <w:t xml:space="preserve"> have demonstrated the need for party organizing in order to ensure that the base building tendency maintains a revolutionary orientation.</w:t>
      </w:r>
      <w:r w:rsidRPr="00762D2A">
        <w:rPr>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7E6DEB65" w14:textId="77777777" w:rsidR="00C45734" w:rsidRPr="00762D2A" w:rsidRDefault="00C45734" w:rsidP="00C45734">
      <w:pPr>
        <w:rPr>
          <w:sz w:val="16"/>
        </w:rPr>
      </w:pPr>
    </w:p>
    <w:p w14:paraId="59EC7E4C" w14:textId="77777777" w:rsidR="00C45734" w:rsidRPr="00762D2A" w:rsidRDefault="00C45734" w:rsidP="00C45734">
      <w:pPr>
        <w:pStyle w:val="Heading4"/>
      </w:pPr>
      <w:r w:rsidRPr="00762D2A">
        <w:t xml:space="preserve">This is a </w:t>
      </w:r>
      <w:r w:rsidRPr="00762D2A">
        <w:rPr>
          <w:u w:val="single"/>
        </w:rPr>
        <w:t>reformulation</w:t>
      </w:r>
      <w:r w:rsidRPr="00762D2A">
        <w:t xml:space="preserve"> of classic white Marxism -- socialist organizing must center </w:t>
      </w:r>
      <w:r w:rsidRPr="00762D2A">
        <w:rPr>
          <w:u w:val="single"/>
        </w:rPr>
        <w:t>anti-racist struggle</w:t>
      </w:r>
      <w:r w:rsidRPr="00762D2A">
        <w:t xml:space="preserve">, mandating that allies </w:t>
      </w:r>
      <w:r w:rsidRPr="00762D2A">
        <w:rPr>
          <w:u w:val="single"/>
        </w:rPr>
        <w:t>put their lives on the line</w:t>
      </w:r>
      <w:r w:rsidRPr="00762D2A">
        <w:t xml:space="preserve"> for </w:t>
      </w:r>
      <w:r w:rsidRPr="00762D2A">
        <w:rPr>
          <w:u w:val="single"/>
        </w:rPr>
        <w:t>revolutionary anti-capitalism</w:t>
      </w:r>
      <w:r w:rsidRPr="00762D2A">
        <w:t xml:space="preserve"> and adopting </w:t>
      </w:r>
      <w:r w:rsidRPr="00762D2A">
        <w:rPr>
          <w:u w:val="single"/>
        </w:rPr>
        <w:t>Black demands</w:t>
      </w:r>
      <w:r w:rsidRPr="00762D2A">
        <w:t xml:space="preserve"> as the demands of the </w:t>
      </w:r>
      <w:r w:rsidRPr="00762D2A">
        <w:rPr>
          <w:u w:val="single"/>
        </w:rPr>
        <w:t>entire working class</w:t>
      </w:r>
      <w:r w:rsidRPr="00762D2A">
        <w:t>.</w:t>
      </w:r>
    </w:p>
    <w:p w14:paraId="60B60625" w14:textId="77777777" w:rsidR="00C45734" w:rsidRPr="00762D2A" w:rsidRDefault="00C45734" w:rsidP="00C45734">
      <w:pPr>
        <w:rPr>
          <w:sz w:val="16"/>
          <w:szCs w:val="16"/>
        </w:rPr>
      </w:pPr>
      <w:r w:rsidRPr="00762D2A">
        <w:rPr>
          <w:rStyle w:val="Style13ptBold"/>
        </w:rPr>
        <w:t>Ervin 16</w:t>
      </w:r>
      <w:r w:rsidRPr="00762D2A">
        <w:t xml:space="preserve">. Lorenzo </w:t>
      </w:r>
      <w:proofErr w:type="spellStart"/>
      <w:r w:rsidRPr="00762D2A">
        <w:t>Kom'boa</w:t>
      </w:r>
      <w:proofErr w:type="spellEnd"/>
      <w:r w:rsidRPr="00762D2A">
        <w:t xml:space="preserve"> Ervin is an American writer, activist, and black anarchist. “The Progressive Plantation: racism inside white radical social change groups.” 2016. URL: </w:t>
      </w:r>
      <w:hyperlink r:id="rId13" w:history="1">
        <w:r w:rsidRPr="00762D2A">
          <w:rPr>
            <w:rStyle w:val="Hyperlink"/>
          </w:rPr>
          <w:t xml:space="preserve">http://blogs.lse.ac.uk/lsereviewofbooks/2017/01/04/book-review-vulnerability-in-resistance-edited-by-judith-butler-zeynep-gambetti-and-leticia-sabsay. cut by </w:t>
        </w:r>
        <w:proofErr w:type="spellStart"/>
        <w:r w:rsidRPr="00762D2A">
          <w:rPr>
            <w:rStyle w:val="Hyperlink"/>
          </w:rPr>
          <w:t>vikas</w:t>
        </w:r>
        <w:proofErr w:type="spellEnd"/>
      </w:hyperlink>
      <w:r w:rsidRPr="00762D2A">
        <w:t xml:space="preserve"> </w:t>
      </w:r>
      <w:proofErr w:type="spellStart"/>
      <w:r w:rsidRPr="00762D2A">
        <w:t>bbyyy</w:t>
      </w:r>
      <w:proofErr w:type="spellEnd"/>
    </w:p>
    <w:p w14:paraId="42169FCB" w14:textId="77777777" w:rsidR="00C45734" w:rsidRPr="00762D2A" w:rsidRDefault="00C45734" w:rsidP="00C45734">
      <w:pPr>
        <w:rPr>
          <w:b/>
          <w:bCs/>
          <w:u w:val="single"/>
        </w:rPr>
      </w:pPr>
      <w:r w:rsidRPr="00762D2A">
        <w:rPr>
          <w:b/>
          <w:bCs/>
          <w:u w:val="single"/>
        </w:rPr>
        <w:t xml:space="preserve">Building an </w:t>
      </w:r>
      <w:r w:rsidRPr="00762D2A">
        <w:rPr>
          <w:b/>
          <w:bCs/>
          <w:highlight w:val="yellow"/>
          <w:u w:val="single"/>
        </w:rPr>
        <w:t>Anti-Racist Liberation</w:t>
      </w:r>
      <w:r w:rsidRPr="00762D2A">
        <w:rPr>
          <w:b/>
          <w:bCs/>
          <w:u w:val="single"/>
        </w:rPr>
        <w:t xml:space="preserve"> Support Movement</w:t>
      </w:r>
    </w:p>
    <w:p w14:paraId="78FD0D3A" w14:textId="77777777" w:rsidR="00C45734" w:rsidRPr="00762D2A" w:rsidRDefault="00C45734" w:rsidP="00C45734">
      <w:pPr>
        <w:rPr>
          <w:sz w:val="16"/>
        </w:rPr>
      </w:pPr>
      <w:r w:rsidRPr="00762D2A">
        <w:rPr>
          <w:b/>
          <w:bCs/>
          <w:u w:val="single"/>
        </w:rPr>
        <w:t>For years it has been known there are some very simple components to an anti-racist tendency on the Left.</w:t>
      </w:r>
      <w:r w:rsidRPr="00762D2A">
        <w:rPr>
          <w:sz w:val="16"/>
        </w:rPr>
        <w:t xml:space="preserve"> The type of </w:t>
      </w:r>
      <w:r w:rsidRPr="00762D2A">
        <w:rPr>
          <w:b/>
          <w:bCs/>
          <w:u w:val="single"/>
        </w:rPr>
        <w:t xml:space="preserve">organization needed </w:t>
      </w:r>
      <w:r w:rsidRPr="00762D2A">
        <w:rPr>
          <w:b/>
          <w:bCs/>
          <w:highlight w:val="yellow"/>
          <w:u w:val="single"/>
        </w:rPr>
        <w:t>must be</w:t>
      </w:r>
      <w:r w:rsidRPr="00762D2A">
        <w:rPr>
          <w:sz w:val="16"/>
        </w:rPr>
        <w:t xml:space="preserve"> a "mass" organization working to unite all workers and poor people in common class struggle, but that it must also be </w:t>
      </w:r>
      <w:r w:rsidRPr="00762D2A">
        <w:rPr>
          <w:b/>
          <w:bCs/>
          <w:highlight w:val="yellow"/>
          <w:u w:val="single"/>
        </w:rPr>
        <w:t xml:space="preserve">able to </w:t>
      </w:r>
      <w:r w:rsidRPr="00762D2A">
        <w:rPr>
          <w:rStyle w:val="Emphasis"/>
          <w:highlight w:val="yellow"/>
        </w:rPr>
        <w:t>recognize the duty to support and adopt</w:t>
      </w:r>
      <w:r w:rsidRPr="00762D2A">
        <w:rPr>
          <w:b/>
          <w:bCs/>
          <w:highlight w:val="yellow"/>
          <w:u w:val="single"/>
        </w:rPr>
        <w:t xml:space="preserve"> the</w:t>
      </w:r>
      <w:r w:rsidRPr="00762D2A">
        <w:rPr>
          <w:sz w:val="16"/>
        </w:rPr>
        <w:t xml:space="preserve"> special </w:t>
      </w:r>
      <w:r w:rsidRPr="00762D2A">
        <w:rPr>
          <w:rStyle w:val="Emphasis"/>
          <w:highlight w:val="yellow"/>
        </w:rPr>
        <w:t>demands of</w:t>
      </w:r>
      <w:r w:rsidRPr="00762D2A">
        <w:rPr>
          <w:rStyle w:val="Emphasis"/>
        </w:rPr>
        <w:t xml:space="preserve"> the </w:t>
      </w:r>
      <w:r w:rsidRPr="00762D2A">
        <w:rPr>
          <w:rStyle w:val="Emphasis"/>
          <w:highlight w:val="yellow"/>
        </w:rPr>
        <w:t>Black and</w:t>
      </w:r>
      <w:r w:rsidRPr="00762D2A">
        <w:rPr>
          <w:sz w:val="16"/>
        </w:rPr>
        <w:t xml:space="preserve"> other </w:t>
      </w:r>
      <w:r w:rsidRPr="00762D2A">
        <w:rPr>
          <w:rStyle w:val="Emphasis"/>
          <w:highlight w:val="yellow"/>
        </w:rPr>
        <w:t>non-white peoples</w:t>
      </w:r>
      <w:r w:rsidRPr="00762D2A">
        <w:rPr>
          <w:b/>
          <w:bCs/>
          <w:highlight w:val="yellow"/>
          <w:u w:val="single"/>
        </w:rPr>
        <w:t xml:space="preserve"> as</w:t>
      </w:r>
      <w:r w:rsidRPr="00762D2A">
        <w:rPr>
          <w:b/>
          <w:bCs/>
          <w:u w:val="single"/>
        </w:rPr>
        <w:t xml:space="preserve"> those of </w:t>
      </w:r>
      <w:r w:rsidRPr="00762D2A">
        <w:rPr>
          <w:b/>
          <w:bCs/>
          <w:highlight w:val="yellow"/>
          <w:u w:val="single"/>
        </w:rPr>
        <w:t>the entire working class. It must challenge white supremacy on a daily basis</w:t>
      </w:r>
      <w:r w:rsidRPr="00762D2A">
        <w:rPr>
          <w:b/>
          <w:bCs/>
          <w:u w:val="single"/>
        </w:rPr>
        <w:t xml:space="preserve"> </w:t>
      </w:r>
      <w:r w:rsidRPr="00762D2A">
        <w:rPr>
          <w:sz w:val="16"/>
        </w:rPr>
        <w:t xml:space="preserve">in both white </w:t>
      </w:r>
      <w:proofErr w:type="gramStart"/>
      <w:r w:rsidRPr="00762D2A">
        <w:rPr>
          <w:sz w:val="16"/>
        </w:rPr>
        <w:t>working class</w:t>
      </w:r>
      <w:proofErr w:type="gramEnd"/>
      <w:r w:rsidRPr="00762D2A">
        <w:rPr>
          <w:sz w:val="16"/>
        </w:rPr>
        <w:t xml:space="preserve"> communities and radical social change organizations; </w:t>
      </w:r>
      <w:r w:rsidRPr="00762D2A">
        <w:rPr>
          <w:b/>
          <w:bCs/>
          <w:highlight w:val="yellow"/>
          <w:u w:val="single"/>
        </w:rPr>
        <w:t xml:space="preserve">it must </w:t>
      </w:r>
      <w:r w:rsidRPr="00762D2A">
        <w:rPr>
          <w:rStyle w:val="Emphasis"/>
          <w:highlight w:val="yellow"/>
        </w:rPr>
        <w:t>refute racist philosophy and propaganda</w:t>
      </w:r>
      <w:r w:rsidRPr="00762D2A">
        <w:rPr>
          <w:b/>
          <w:bCs/>
          <w:u w:val="single"/>
        </w:rPr>
        <w:t xml:space="preserve"> and must counter racist mobilizations and attacks</w:t>
      </w:r>
      <w:r w:rsidRPr="00762D2A">
        <w:rPr>
          <w:sz w:val="16"/>
        </w:rPr>
        <w:t xml:space="preserve">, with armed self-defense and street fighting, when necessary. The objective of such a mass movement was to win elements of the white working class over to an anti-white supremacy, class-conscious position; to unite the -entire- working class; and to directly confront the right wing. </w:t>
      </w:r>
      <w:proofErr w:type="gramStart"/>
      <w:r w:rsidRPr="00762D2A">
        <w:rPr>
          <w:b/>
          <w:bCs/>
          <w:highlight w:val="yellow"/>
          <w:u w:val="single"/>
        </w:rPr>
        <w:t>This program</w:t>
      </w:r>
      <w:r w:rsidRPr="00762D2A">
        <w:rPr>
          <w:sz w:val="16"/>
        </w:rPr>
        <w:t>,</w:t>
      </w:r>
      <w:proofErr w:type="gramEnd"/>
      <w:r w:rsidRPr="00762D2A">
        <w:rPr>
          <w:sz w:val="16"/>
        </w:rPr>
        <w:t xml:space="preserve"> </w:t>
      </w:r>
      <w:r w:rsidRPr="00762D2A">
        <w:rPr>
          <w:b/>
          <w:bCs/>
          <w:highlight w:val="yellow"/>
          <w:u w:val="single"/>
        </w:rPr>
        <w:t>must function</w:t>
      </w:r>
      <w:r w:rsidRPr="00762D2A">
        <w:rPr>
          <w:sz w:val="16"/>
        </w:rPr>
        <w:t xml:space="preserve"> in conjunction with pre-existing struggles in communities of color, </w:t>
      </w:r>
      <w:r w:rsidRPr="00762D2A">
        <w:rPr>
          <w:b/>
          <w:bCs/>
          <w:highlight w:val="yellow"/>
          <w:u w:val="single"/>
        </w:rPr>
        <w:t>not as a white Left vanguard dominating the</w:t>
      </w:r>
      <w:r w:rsidRPr="00762D2A">
        <w:rPr>
          <w:sz w:val="16"/>
        </w:rPr>
        <w:t xml:space="preserve"> entire </w:t>
      </w:r>
      <w:r w:rsidRPr="00762D2A">
        <w:rPr>
          <w:b/>
          <w:bCs/>
          <w:highlight w:val="yellow"/>
          <w:u w:val="single"/>
        </w:rPr>
        <w:t>movement.</w:t>
      </w:r>
      <w:r w:rsidRPr="00762D2A">
        <w:rPr>
          <w:b/>
          <w:bCs/>
        </w:rPr>
        <w:t xml:space="preserve"> </w:t>
      </w:r>
      <w:proofErr w:type="gramStart"/>
      <w:r w:rsidRPr="00762D2A">
        <w:rPr>
          <w:sz w:val="16"/>
        </w:rPr>
        <w:t>So</w:t>
      </w:r>
      <w:proofErr w:type="gramEnd"/>
      <w:r w:rsidRPr="00762D2A">
        <w:rPr>
          <w:sz w:val="16"/>
        </w:rPr>
        <w:t xml:space="preserve"> I have never called for a white-led or "white rights" organization like those I have criticized. </w:t>
      </w:r>
      <w:r w:rsidRPr="00762D2A">
        <w:rPr>
          <w:b/>
          <w:bCs/>
          <w:u w:val="single"/>
        </w:rPr>
        <w:t>The cooperation of and solidarity of all workers and poor people is essential for full social revolution, not just its privileged white sector.</w:t>
      </w:r>
      <w:r w:rsidRPr="00762D2A">
        <w:rPr>
          <w:sz w:val="16"/>
        </w:rPr>
        <w:t xml:space="preserve"> They must be willing to follow the lead of poor and oppressed workers and activists of color, as was done during the civil rights movement of the 1960s. </w:t>
      </w:r>
      <w:r w:rsidRPr="00762D2A">
        <w:rPr>
          <w:b/>
          <w:bCs/>
          <w:u w:val="single"/>
        </w:rPr>
        <w:t>That is something that the white Left has not been able to do</w:t>
      </w:r>
      <w:r w:rsidRPr="00762D2A">
        <w:rPr>
          <w:sz w:val="16"/>
        </w:rPr>
        <w:t xml:space="preserve"> and is why they set up their own all-white groups, which in no time at all </w:t>
      </w:r>
      <w:proofErr w:type="gramStart"/>
      <w:r w:rsidRPr="00762D2A">
        <w:rPr>
          <w:sz w:val="16"/>
        </w:rPr>
        <w:t>lapse</w:t>
      </w:r>
      <w:proofErr w:type="gramEnd"/>
      <w:r w:rsidRPr="00762D2A">
        <w:rPr>
          <w:sz w:val="16"/>
        </w:rPr>
        <w:t xml:space="preserve"> into liberalism and racial exclusion. As revolutionaries, </w:t>
      </w:r>
      <w:r w:rsidRPr="00762D2A">
        <w:rPr>
          <w:b/>
          <w:bCs/>
          <w:highlight w:val="yellow"/>
          <w:u w:val="single"/>
        </w:rPr>
        <w:t>we must always understand our objective is to overthrow the capitalist state and its rulers</w:t>
      </w:r>
      <w:r w:rsidRPr="00762D2A">
        <w:rPr>
          <w:sz w:val="16"/>
        </w:rPr>
        <w:t xml:space="preserve">, and that we must live the politics we preach. </w:t>
      </w:r>
      <w:r w:rsidRPr="00762D2A">
        <w:rPr>
          <w:rStyle w:val="Emphasis"/>
          <w:highlight w:val="yellow"/>
        </w:rPr>
        <w:t>Racism is intolerable.</w:t>
      </w:r>
      <w:r w:rsidRPr="00762D2A">
        <w:rPr>
          <w:sz w:val="16"/>
        </w:rPr>
        <w:t xml:space="preserve"> This movement must have the potential to deconstruct the racist capitalist state and construct an entirely new society on anti-authoritarian principles. It </w:t>
      </w:r>
      <w:proofErr w:type="gramStart"/>
      <w:r w:rsidRPr="00762D2A">
        <w:rPr>
          <w:sz w:val="16"/>
        </w:rPr>
        <w:t>has to</w:t>
      </w:r>
      <w:proofErr w:type="gramEnd"/>
      <w:r w:rsidRPr="00762D2A">
        <w:rPr>
          <w:sz w:val="16"/>
        </w:rPr>
        <w:t xml:space="preserve"> go beyond white Left campaigns of the past, or it's just empty rhetoric. </w:t>
      </w:r>
      <w:proofErr w:type="gramStart"/>
      <w:r w:rsidRPr="00762D2A">
        <w:rPr>
          <w:sz w:val="16"/>
          <w:szCs w:val="16"/>
        </w:rPr>
        <w:t>So</w:t>
      </w:r>
      <w:proofErr w:type="gramEnd"/>
      <w:r w:rsidRPr="00762D2A">
        <w:rPr>
          <w:sz w:val="16"/>
          <w:szCs w:val="16"/>
        </w:rPr>
        <w:t xml:space="preserve"> I am proposing something different: an anti-racist tendency as a political movement to change society itself. This would be a race and class based revolutionary movement, not content to sit around and read books, elect a few Black politicians or "friends of Labor" to Congress or the State Legislature, write protest letters, circulate petitions, or other such tame liberal reform tactics. It also would not be concerned with white middle class leftist issues like "Nazi youth music", the so-called "vanguard role" of white workers, animal rights, world trade reform and other white rights campaigns. For years, I have asked these white radicals: What about racial profiling, mass imprisonment of Blacks/Latinos and the poor, police murder and brutality, etc. and other hallmarks of a racist society? Why are you not uniting with Black and other non-white peoples? I have never got a satisfactory response to these questions. This proposed campaign I am speaking of is around issues that could also act as a pole of attraction for peoples of color to this movement, because they directly affect them. Further, raising issues of the crushing of the human rights of poor and working people of color, especially the millions of homeless and unemployed in the inner cities could push it further than the agenda of the old civil rights movement, which only tepidly raised issues of racial discrimination and exploitation of the poor to demand reforms of capitalism, but shied away from anything that sounded vaguely like "Socialism". </w:t>
      </w:r>
      <w:r w:rsidRPr="00762D2A">
        <w:rPr>
          <w:b/>
          <w:bCs/>
          <w:highlight w:val="yellow"/>
          <w:u w:val="single"/>
        </w:rPr>
        <w:t>We must be willing to fight in the streets</w:t>
      </w:r>
      <w:r w:rsidRPr="00762D2A">
        <w:rPr>
          <w:b/>
          <w:bCs/>
          <w:u w:val="single"/>
        </w:rPr>
        <w:t xml:space="preserve"> with</w:t>
      </w:r>
      <w:r w:rsidRPr="00762D2A">
        <w:rPr>
          <w:sz w:val="16"/>
        </w:rPr>
        <w:t xml:space="preserve"> the </w:t>
      </w:r>
      <w:r w:rsidRPr="00762D2A">
        <w:rPr>
          <w:b/>
          <w:bCs/>
          <w:u w:val="single"/>
        </w:rPr>
        <w:t>poor, racially oppressed and economically down-pressed peoples</w:t>
      </w:r>
      <w:r w:rsidRPr="00762D2A">
        <w:rPr>
          <w:sz w:val="16"/>
        </w:rPr>
        <w:t xml:space="preserve">, because that is who we are. It would take the examples of the early radical labor movements like the IWW, as well as the later Civil Rights/ Black Power movements of the 1960s and the Welfare Rights movement, to show that only </w:t>
      </w:r>
      <w:proofErr w:type="gramStart"/>
      <w:r w:rsidRPr="00762D2A">
        <w:rPr>
          <w:sz w:val="16"/>
        </w:rPr>
        <w:t>direct action</w:t>
      </w:r>
      <w:proofErr w:type="gramEnd"/>
      <w:r w:rsidRPr="00762D2A">
        <w:rPr>
          <w:sz w:val="16"/>
        </w:rPr>
        <w:t xml:space="preserve"> tactics of confrontation and militant protest will yield any results at all. </w:t>
      </w:r>
      <w:r w:rsidRPr="00762D2A">
        <w:rPr>
          <w:sz w:val="16"/>
          <w:szCs w:val="16"/>
        </w:rPr>
        <w:t xml:space="preserve">We also </w:t>
      </w:r>
      <w:proofErr w:type="gramStart"/>
      <w:r w:rsidRPr="00762D2A">
        <w:rPr>
          <w:sz w:val="16"/>
          <w:szCs w:val="16"/>
        </w:rPr>
        <w:t>have to</w:t>
      </w:r>
      <w:proofErr w:type="gramEnd"/>
      <w:r w:rsidRPr="00762D2A">
        <w:rPr>
          <w:sz w:val="16"/>
          <w:szCs w:val="16"/>
        </w:rPr>
        <w:t xml:space="preserve"> study the examples of the 1992 Los Angeles and 2001 Cincinnati rebellions, which show once again that, while poor people will revolt, there need to be powerful allies extending material aid and resistance information. These allies can also start resistance and support campaigns in the white communities. We need to also show there is an existing mass movement to take it to the next step and spread the insurrection on a long-term basis. </w:t>
      </w:r>
      <w:r w:rsidRPr="00762D2A">
        <w:rPr>
          <w:b/>
          <w:bCs/>
          <w:u w:val="single"/>
        </w:rPr>
        <w:t>For the most part</w:t>
      </w:r>
      <w:r w:rsidRPr="00762D2A">
        <w:rPr>
          <w:sz w:val="16"/>
        </w:rPr>
        <w:t xml:space="preserve">, </w:t>
      </w:r>
      <w:r w:rsidRPr="00762D2A">
        <w:rPr>
          <w:b/>
          <w:bCs/>
          <w:u w:val="single"/>
        </w:rPr>
        <w:t>the</w:t>
      </w:r>
      <w:r w:rsidRPr="00762D2A">
        <w:rPr>
          <w:sz w:val="16"/>
        </w:rPr>
        <w:t xml:space="preserve"> Anarchist and </w:t>
      </w:r>
      <w:r w:rsidRPr="00762D2A">
        <w:rPr>
          <w:b/>
          <w:bCs/>
          <w:u w:val="single"/>
        </w:rPr>
        <w:t>Socialist movement still does not</w:t>
      </w:r>
      <w:r w:rsidRPr="00762D2A">
        <w:rPr>
          <w:sz w:val="16"/>
        </w:rPr>
        <w:t xml:space="preserve"> even </w:t>
      </w:r>
      <w:r w:rsidRPr="00762D2A">
        <w:rPr>
          <w:b/>
          <w:bCs/>
          <w:u w:val="single"/>
        </w:rPr>
        <w:t>deal with police murder or brutality, poverty, or</w:t>
      </w:r>
      <w:r w:rsidRPr="00762D2A">
        <w:rPr>
          <w:sz w:val="16"/>
        </w:rPr>
        <w:t xml:space="preserve"> certain kinds of "uncomfortable" </w:t>
      </w:r>
      <w:r w:rsidRPr="00762D2A">
        <w:rPr>
          <w:b/>
          <w:bCs/>
          <w:u w:val="single"/>
        </w:rPr>
        <w:t xml:space="preserve">racist issues like criminalization of youth of color, except in a peripheral way as political rhetoric. </w:t>
      </w:r>
      <w:r w:rsidRPr="00762D2A">
        <w:rPr>
          <w:b/>
          <w:bCs/>
          <w:highlight w:val="yellow"/>
          <w:u w:val="single"/>
        </w:rPr>
        <w:t>I have not seen</w:t>
      </w:r>
      <w:r w:rsidRPr="00762D2A">
        <w:rPr>
          <w:sz w:val="16"/>
        </w:rPr>
        <w:t xml:space="preserve"> the various Anarchist Black Cross or Anti-Racist Action groups, or the </w:t>
      </w:r>
      <w:r w:rsidRPr="00762D2A">
        <w:rPr>
          <w:rStyle w:val="Emphasis"/>
          <w:highlight w:val="yellow"/>
        </w:rPr>
        <w:t>white led Socialist parties deal with</w:t>
      </w:r>
      <w:r w:rsidRPr="00762D2A">
        <w:rPr>
          <w:sz w:val="16"/>
        </w:rPr>
        <w:t xml:space="preserve"> the </w:t>
      </w:r>
      <w:r w:rsidRPr="00762D2A">
        <w:rPr>
          <w:rStyle w:val="Emphasis"/>
          <w:highlight w:val="yellow"/>
        </w:rPr>
        <w:t>disproportionate imprisonment</w:t>
      </w:r>
      <w:r w:rsidRPr="00762D2A">
        <w:rPr>
          <w:b/>
          <w:bCs/>
          <w:highlight w:val="yellow"/>
          <w:u w:val="single"/>
        </w:rPr>
        <w:t xml:space="preserve"> of Black people</w:t>
      </w:r>
      <w:r w:rsidRPr="00762D2A">
        <w:rPr>
          <w:b/>
          <w:bCs/>
          <w:u w:val="single"/>
        </w:rPr>
        <w:t xml:space="preserve"> in the U.S.</w:t>
      </w:r>
      <w:r w:rsidRPr="00762D2A">
        <w:rPr>
          <w:sz w:val="16"/>
        </w:rPr>
        <w:t xml:space="preserve">, (10 times that of white people), </w:t>
      </w:r>
      <w:r w:rsidRPr="00762D2A">
        <w:rPr>
          <w:b/>
          <w:bCs/>
          <w:highlight w:val="yellow"/>
          <w:u w:val="single"/>
        </w:rPr>
        <w:t xml:space="preserve">the </w:t>
      </w:r>
      <w:r w:rsidRPr="00762D2A">
        <w:rPr>
          <w:rStyle w:val="Emphasis"/>
          <w:highlight w:val="yellow"/>
        </w:rPr>
        <w:t>frequent police murders</w:t>
      </w:r>
      <w:r w:rsidRPr="00762D2A">
        <w:rPr>
          <w:b/>
          <w:bCs/>
          <w:highlight w:val="yellow"/>
          <w:u w:val="single"/>
        </w:rPr>
        <w:t xml:space="preserve"> of Black civilians, or</w:t>
      </w:r>
      <w:r w:rsidRPr="00762D2A">
        <w:rPr>
          <w:sz w:val="16"/>
        </w:rPr>
        <w:t xml:space="preserve"> the </w:t>
      </w:r>
      <w:r w:rsidRPr="00762D2A">
        <w:rPr>
          <w:rStyle w:val="Emphasis"/>
          <w:highlight w:val="yellow"/>
        </w:rPr>
        <w:t>racial profiling</w:t>
      </w:r>
      <w:r w:rsidRPr="00762D2A">
        <w:rPr>
          <w:sz w:val="16"/>
        </w:rPr>
        <w:t xml:space="preserve"> of the millions of Black people each year. So, </w:t>
      </w:r>
      <w:r w:rsidRPr="00762D2A">
        <w:rPr>
          <w:b/>
          <w:bCs/>
          <w:highlight w:val="yellow"/>
          <w:u w:val="single"/>
        </w:rPr>
        <w:t>we must</w:t>
      </w:r>
      <w:r w:rsidRPr="00762D2A">
        <w:rPr>
          <w:b/>
          <w:bCs/>
          <w:u w:val="single"/>
        </w:rPr>
        <w:t xml:space="preserve"> also </w:t>
      </w:r>
      <w:r w:rsidRPr="00762D2A">
        <w:rPr>
          <w:b/>
          <w:bCs/>
          <w:highlight w:val="yellow"/>
          <w:u w:val="single"/>
        </w:rPr>
        <w:t>challenge our allies</w:t>
      </w:r>
      <w:r w:rsidRPr="00762D2A">
        <w:rPr>
          <w:sz w:val="16"/>
        </w:rPr>
        <w:t xml:space="preserve"> in the Anarchist, anti-globalization movements, and "Occupy Wall Street" movement </w:t>
      </w:r>
      <w:r w:rsidRPr="00762D2A">
        <w:rPr>
          <w:b/>
          <w:bCs/>
          <w:highlight w:val="yellow"/>
          <w:u w:val="single"/>
        </w:rPr>
        <w:t>to</w:t>
      </w:r>
      <w:r w:rsidRPr="00762D2A">
        <w:rPr>
          <w:sz w:val="16"/>
        </w:rPr>
        <w:t xml:space="preserve"> both </w:t>
      </w:r>
      <w:proofErr w:type="gramStart"/>
      <w:r w:rsidRPr="00762D2A">
        <w:rPr>
          <w:b/>
          <w:bCs/>
          <w:highlight w:val="yellow"/>
          <w:u w:val="single"/>
        </w:rPr>
        <w:t>act</w:t>
      </w:r>
      <w:proofErr w:type="gramEnd"/>
      <w:r w:rsidRPr="00762D2A">
        <w:rPr>
          <w:b/>
          <w:bCs/>
          <w:highlight w:val="yellow"/>
          <w:u w:val="single"/>
        </w:rPr>
        <w:t xml:space="preserve"> as</w:t>
      </w:r>
      <w:r w:rsidRPr="00762D2A">
        <w:rPr>
          <w:b/>
          <w:bCs/>
          <w:u w:val="single"/>
        </w:rPr>
        <w:t xml:space="preserve"> </w:t>
      </w:r>
      <w:r w:rsidRPr="00762D2A">
        <w:rPr>
          <w:rStyle w:val="Emphasis"/>
        </w:rPr>
        <w:t xml:space="preserve">true </w:t>
      </w:r>
      <w:r w:rsidRPr="00762D2A">
        <w:rPr>
          <w:rStyle w:val="Emphasis"/>
          <w:highlight w:val="yellow"/>
        </w:rPr>
        <w:t>political allies</w:t>
      </w:r>
      <w:r w:rsidRPr="00762D2A">
        <w:rPr>
          <w:b/>
          <w:bCs/>
          <w:highlight w:val="yellow"/>
          <w:u w:val="single"/>
        </w:rPr>
        <w:t xml:space="preserve"> and </w:t>
      </w:r>
      <w:r w:rsidRPr="00762D2A">
        <w:rPr>
          <w:rStyle w:val="Emphasis"/>
          <w:highlight w:val="yellow"/>
        </w:rPr>
        <w:t>serve as</w:t>
      </w:r>
      <w:r w:rsidRPr="00762D2A">
        <w:rPr>
          <w:rStyle w:val="Emphasis"/>
        </w:rPr>
        <w:t xml:space="preserve"> a source of </w:t>
      </w:r>
      <w:r w:rsidRPr="00762D2A">
        <w:rPr>
          <w:rStyle w:val="Emphasis"/>
          <w:highlight w:val="yellow"/>
        </w:rPr>
        <w:t>material support</w:t>
      </w:r>
      <w:r w:rsidRPr="00762D2A">
        <w:rPr>
          <w:sz w:val="16"/>
        </w:rPr>
        <w:t xml:space="preserve">, while still respecting our autonomy. </w:t>
      </w:r>
      <w:proofErr w:type="gramStart"/>
      <w:r w:rsidRPr="00762D2A">
        <w:rPr>
          <w:b/>
          <w:bCs/>
          <w:u w:val="single"/>
        </w:rPr>
        <w:t>This is why</w:t>
      </w:r>
      <w:proofErr w:type="gramEnd"/>
      <w:r w:rsidRPr="00762D2A">
        <w:rPr>
          <w:b/>
          <w:bCs/>
          <w:u w:val="single"/>
        </w:rPr>
        <w:t xml:space="preserve"> I am continually saying</w:t>
      </w:r>
      <w:r w:rsidRPr="00762D2A">
        <w:rPr>
          <w:sz w:val="16"/>
        </w:rPr>
        <w:t xml:space="preserve"> that </w:t>
      </w:r>
      <w:r w:rsidRPr="00762D2A">
        <w:rPr>
          <w:b/>
          <w:bCs/>
          <w:u w:val="single"/>
        </w:rPr>
        <w:t>it is necessary for white workers to defend</w:t>
      </w:r>
      <w:r w:rsidRPr="00762D2A">
        <w:rPr>
          <w:sz w:val="16"/>
        </w:rPr>
        <w:t xml:space="preserve"> the </w:t>
      </w:r>
      <w:r w:rsidRPr="00762D2A">
        <w:rPr>
          <w:b/>
          <w:bCs/>
          <w:u w:val="single"/>
        </w:rPr>
        <w:t>democratic rights and gains of non-white workers</w:t>
      </w:r>
      <w:r w:rsidRPr="00762D2A">
        <w:rPr>
          <w:sz w:val="16"/>
        </w:rPr>
        <w:t xml:space="preserve"> in the general society, instead of just fighting for white rights on the job and/ or white issues of social advancement. Finally, </w:t>
      </w:r>
      <w:r w:rsidRPr="00762D2A">
        <w:rPr>
          <w:b/>
          <w:bCs/>
          <w:u w:val="single"/>
        </w:rPr>
        <w:t>to be clear this anti-racist movement is a coalition of peoples of color with white allies</w:t>
      </w:r>
      <w:r w:rsidRPr="00762D2A">
        <w:rPr>
          <w:sz w:val="16"/>
        </w:rPr>
        <w:t xml:space="preserve">. </w:t>
      </w:r>
      <w:r w:rsidRPr="00762D2A">
        <w:rPr>
          <w:b/>
          <w:bCs/>
          <w:u w:val="single"/>
        </w:rPr>
        <w:t xml:space="preserve">But it </w:t>
      </w:r>
      <w:proofErr w:type="gramStart"/>
      <w:r w:rsidRPr="00762D2A">
        <w:rPr>
          <w:b/>
          <w:bCs/>
          <w:u w:val="single"/>
        </w:rPr>
        <w:t>has to</w:t>
      </w:r>
      <w:proofErr w:type="gramEnd"/>
      <w:r w:rsidRPr="00762D2A">
        <w:rPr>
          <w:b/>
          <w:bCs/>
          <w:u w:val="single"/>
        </w:rPr>
        <w:t xml:space="preserve"> be recognized</w:t>
      </w:r>
      <w:r w:rsidRPr="00762D2A">
        <w:rPr>
          <w:sz w:val="16"/>
        </w:rPr>
        <w:t xml:space="preserve"> as a cardinal principle by all, </w:t>
      </w:r>
      <w:r w:rsidRPr="00762D2A">
        <w:rPr>
          <w:b/>
          <w:bCs/>
          <w:u w:val="single"/>
        </w:rPr>
        <w:t>that oppressed peoples have a right to self-determination</w:t>
      </w:r>
      <w:r w:rsidRPr="00762D2A">
        <w:rPr>
          <w:sz w:val="16"/>
        </w:rPr>
        <w:t xml:space="preserve">, </w:t>
      </w:r>
      <w:r w:rsidRPr="00762D2A">
        <w:rPr>
          <w:b/>
          <w:bCs/>
          <w:u w:val="single"/>
        </w:rPr>
        <w:t>including the right to run</w:t>
      </w:r>
      <w:r w:rsidRPr="00762D2A">
        <w:rPr>
          <w:sz w:val="16"/>
        </w:rPr>
        <w:t xml:space="preserve"> their own </w:t>
      </w:r>
      <w:r w:rsidRPr="00762D2A">
        <w:rPr>
          <w:b/>
          <w:bCs/>
          <w:u w:val="single"/>
        </w:rPr>
        <w:t>organizations and liberation struggle</w:t>
      </w:r>
      <w:r w:rsidRPr="00762D2A">
        <w:rPr>
          <w:sz w:val="16"/>
        </w:rPr>
        <w:t xml:space="preserve">. Most importantly, inside the anti-racism movement itself the </w:t>
      </w:r>
      <w:r w:rsidRPr="00762D2A">
        <w:rPr>
          <w:rStyle w:val="Emphasis"/>
          <w:highlight w:val="yellow"/>
        </w:rPr>
        <w:t xml:space="preserve">peoples of </w:t>
      </w:r>
      <w:proofErr w:type="spellStart"/>
      <w:r w:rsidRPr="00762D2A">
        <w:rPr>
          <w:rStyle w:val="Emphasis"/>
          <w:highlight w:val="yellow"/>
        </w:rPr>
        <w:t>colour</w:t>
      </w:r>
      <w:proofErr w:type="spellEnd"/>
      <w:r w:rsidRPr="00762D2A">
        <w:rPr>
          <w:rStyle w:val="Emphasis"/>
          <w:highlight w:val="yellow"/>
        </w:rPr>
        <w:t xml:space="preserve"> </w:t>
      </w:r>
      <w:proofErr w:type="gramStart"/>
      <w:r w:rsidRPr="00762D2A">
        <w:rPr>
          <w:rStyle w:val="Emphasis"/>
          <w:highlight w:val="yellow"/>
        </w:rPr>
        <w:t>have to</w:t>
      </w:r>
      <w:proofErr w:type="gramEnd"/>
      <w:r w:rsidRPr="00762D2A">
        <w:rPr>
          <w:rStyle w:val="Emphasis"/>
          <w:highlight w:val="yellow"/>
        </w:rPr>
        <w:t xml:space="preserve"> take the lead</w:t>
      </w:r>
      <w:r w:rsidRPr="00762D2A">
        <w:rPr>
          <w:sz w:val="16"/>
        </w:rPr>
        <w:t xml:space="preserve">, even if they share it with others. The victims of racism know best how to fight back against it. The Anarchists, </w:t>
      </w:r>
      <w:r w:rsidRPr="00762D2A">
        <w:rPr>
          <w:b/>
          <w:bCs/>
          <w:highlight w:val="yellow"/>
          <w:u w:val="single"/>
        </w:rPr>
        <w:t>Socialists</w:t>
      </w:r>
      <w:r w:rsidRPr="00762D2A">
        <w:rPr>
          <w:sz w:val="16"/>
        </w:rPr>
        <w:t xml:space="preserve"> and other white radicals </w:t>
      </w:r>
      <w:r w:rsidRPr="00762D2A">
        <w:rPr>
          <w:b/>
          <w:bCs/>
          <w:highlight w:val="yellow"/>
          <w:u w:val="single"/>
        </w:rPr>
        <w:t>must recognize this and help build a</w:t>
      </w:r>
      <w:r w:rsidRPr="00762D2A">
        <w:rPr>
          <w:sz w:val="16"/>
        </w:rPr>
        <w:t xml:space="preserve"> </w:t>
      </w:r>
      <w:proofErr w:type="spellStart"/>
      <w:r w:rsidRPr="00762D2A">
        <w:rPr>
          <w:sz w:val="16"/>
        </w:rPr>
        <w:t>millitant</w:t>
      </w:r>
      <w:proofErr w:type="spellEnd"/>
      <w:r w:rsidRPr="00762D2A">
        <w:rPr>
          <w:sz w:val="16"/>
        </w:rPr>
        <w:t xml:space="preserve"> </w:t>
      </w:r>
      <w:r w:rsidRPr="00762D2A">
        <w:rPr>
          <w:b/>
          <w:bCs/>
          <w:highlight w:val="yellow"/>
          <w:u w:val="single"/>
        </w:rPr>
        <w:t>anti-racist group</w:t>
      </w:r>
      <w:r w:rsidRPr="00762D2A">
        <w:rPr>
          <w:sz w:val="16"/>
        </w:rPr>
        <w:t xml:space="preserve">, </w:t>
      </w:r>
      <w:r w:rsidRPr="00762D2A">
        <w:rPr>
          <w:b/>
          <w:bCs/>
          <w:highlight w:val="yellow"/>
          <w:u w:val="single"/>
        </w:rPr>
        <w:t>which would</w:t>
      </w:r>
      <w:r w:rsidRPr="00762D2A">
        <w:rPr>
          <w:sz w:val="16"/>
        </w:rPr>
        <w:t xml:space="preserve"> be both a </w:t>
      </w:r>
      <w:r w:rsidRPr="00762D2A">
        <w:rPr>
          <w:b/>
          <w:bCs/>
          <w:highlight w:val="yellow"/>
          <w:u w:val="single"/>
        </w:rPr>
        <w:t>support</w:t>
      </w:r>
      <w:r w:rsidRPr="00762D2A">
        <w:rPr>
          <w:sz w:val="16"/>
        </w:rPr>
        <w:t xml:space="preserve"> group for </w:t>
      </w:r>
      <w:r w:rsidRPr="00762D2A">
        <w:rPr>
          <w:b/>
          <w:bCs/>
          <w:highlight w:val="yellow"/>
          <w:u w:val="single"/>
        </w:rPr>
        <w:t xml:space="preserve">the </w:t>
      </w:r>
      <w:r w:rsidRPr="00762D2A">
        <w:rPr>
          <w:rStyle w:val="Emphasis"/>
          <w:highlight w:val="yellow"/>
        </w:rPr>
        <w:t>Black revolution</w:t>
      </w:r>
      <w:r w:rsidRPr="00762D2A">
        <w:rPr>
          <w:b/>
          <w:bCs/>
          <w:highlight w:val="yellow"/>
          <w:u w:val="single"/>
        </w:rPr>
        <w:t xml:space="preserve"> and a </w:t>
      </w:r>
      <w:r w:rsidRPr="00762D2A">
        <w:rPr>
          <w:rStyle w:val="Emphasis"/>
          <w:highlight w:val="yellow"/>
        </w:rPr>
        <w:t>mass-organizing center</w:t>
      </w:r>
      <w:r w:rsidRPr="00762D2A">
        <w:rPr>
          <w:b/>
          <w:bCs/>
          <w:highlight w:val="yellow"/>
          <w:u w:val="single"/>
        </w:rPr>
        <w:t xml:space="preserve"> to unite the</w:t>
      </w:r>
      <w:r w:rsidRPr="00762D2A">
        <w:rPr>
          <w:b/>
          <w:bCs/>
          <w:u w:val="single"/>
        </w:rPr>
        <w:t xml:space="preserve"> class of </w:t>
      </w:r>
      <w:r w:rsidRPr="00762D2A">
        <w:rPr>
          <w:b/>
          <w:bCs/>
          <w:highlight w:val="yellow"/>
          <w:u w:val="single"/>
        </w:rPr>
        <w:t>poor peoples and oppressed.</w:t>
      </w:r>
      <w:r w:rsidRPr="00762D2A">
        <w:rPr>
          <w:sz w:val="16"/>
        </w:rPr>
        <w:t xml:space="preserve"> </w:t>
      </w:r>
      <w:r w:rsidRPr="00762D2A">
        <w:rPr>
          <w:sz w:val="16"/>
          <w:szCs w:val="16"/>
        </w:rPr>
        <w:t xml:space="preserve">It is very important to wrest the mass influence of the racial equality movement out of the hands of the left-liberal Democratic wing of the ruling class. The left liberals like Jessie Jackson or Al Sharpton may talk a good fight, but </w:t>
      </w:r>
      <w:proofErr w:type="gramStart"/>
      <w:r w:rsidRPr="00762D2A">
        <w:rPr>
          <w:sz w:val="16"/>
          <w:szCs w:val="16"/>
        </w:rPr>
        <w:t>as long as</w:t>
      </w:r>
      <w:proofErr w:type="gramEnd"/>
      <w:r w:rsidRPr="00762D2A">
        <w:rPr>
          <w:sz w:val="16"/>
          <w:szCs w:val="16"/>
        </w:rPr>
        <w:t xml:space="preserve"> they are not overthrowing Capitalism and smashing the state, they will betray and sabotage the entire struggle against racism. </w:t>
      </w:r>
      <w:r w:rsidRPr="00762D2A">
        <w:rPr>
          <w:b/>
          <w:bCs/>
          <w:u w:val="single"/>
        </w:rPr>
        <w:t>The strategy of the left-liberals is to deflect class consciousness into strictly race consciousness and then call for mere enforcement of the civil rights laws by the federal government</w:t>
      </w:r>
      <w:r w:rsidRPr="00762D2A">
        <w:rPr>
          <w:sz w:val="16"/>
        </w:rPr>
        <w:t xml:space="preserve">. For the most part, </w:t>
      </w:r>
      <w:r w:rsidRPr="00762D2A">
        <w:rPr>
          <w:b/>
          <w:bCs/>
          <w:u w:val="single"/>
        </w:rPr>
        <w:t>they refuse to appeal to class material interests of the U.S. white working and middle classes to support Black rights and as a result allow the right-wing to capitalize unopposed</w:t>
      </w:r>
      <w:r w:rsidRPr="00762D2A">
        <w:rPr>
          <w:sz w:val="16"/>
        </w:rPr>
        <w:t xml:space="preserve"> on the latent racist feeling among whites, as well as on their economic insecurity. Jackson did this during his political campaigns, but only to win votes for the Democrats. They do not even try to organize the Black </w:t>
      </w:r>
      <w:proofErr w:type="gramStart"/>
      <w:r w:rsidRPr="00762D2A">
        <w:rPr>
          <w:sz w:val="16"/>
        </w:rPr>
        <w:t>working class</w:t>
      </w:r>
      <w:proofErr w:type="gramEnd"/>
      <w:r w:rsidRPr="00762D2A">
        <w:rPr>
          <w:sz w:val="16"/>
        </w:rPr>
        <w:t xml:space="preserve"> poor. </w:t>
      </w:r>
      <w:r w:rsidRPr="00762D2A">
        <w:rPr>
          <w:b/>
          <w:bCs/>
          <w:u w:val="single"/>
        </w:rPr>
        <w:t>The kind of movement I am proposing will step in the breach and attack white supremacy and dismantle the very threads of what hold capitalism together.</w:t>
      </w:r>
      <w:r w:rsidRPr="00762D2A">
        <w:rPr>
          <w:sz w:val="16"/>
        </w:rPr>
        <w:t xml:space="preserve"> </w:t>
      </w:r>
      <w:r w:rsidRPr="00762D2A">
        <w:rPr>
          <w:b/>
          <w:bCs/>
          <w:highlight w:val="yellow"/>
          <w:u w:val="single"/>
        </w:rPr>
        <w:t>Without the mass white consensus</w:t>
      </w:r>
      <w:r w:rsidRPr="00762D2A">
        <w:rPr>
          <w:sz w:val="16"/>
        </w:rPr>
        <w:t xml:space="preserve"> to the rule of the American state and the system of white skin privilege, </w:t>
      </w:r>
      <w:r w:rsidRPr="00762D2A">
        <w:rPr>
          <w:rStyle w:val="Emphasis"/>
          <w:highlight w:val="yellow"/>
        </w:rPr>
        <w:t>capitalism could not continue to function without interruption</w:t>
      </w:r>
      <w:r w:rsidRPr="00762D2A">
        <w:rPr>
          <w:sz w:val="16"/>
        </w:rPr>
        <w:t xml:space="preserve">. Anarchists and Socialists </w:t>
      </w:r>
      <w:proofErr w:type="gramStart"/>
      <w:r w:rsidRPr="00762D2A">
        <w:rPr>
          <w:sz w:val="16"/>
        </w:rPr>
        <w:t>have to</w:t>
      </w:r>
      <w:proofErr w:type="gramEnd"/>
      <w:r w:rsidRPr="00762D2A">
        <w:rPr>
          <w:sz w:val="16"/>
        </w:rPr>
        <w:t xml:space="preserve"> stop giving lip service to all this. The way they apply it, "race treason" is a farce, it is just the latest political fad since whites don't have to really be inconvenienced or challenged. However, </w:t>
      </w:r>
      <w:r w:rsidRPr="00762D2A">
        <w:rPr>
          <w:rStyle w:val="Emphasis"/>
        </w:rPr>
        <w:t xml:space="preserve">true </w:t>
      </w:r>
      <w:r w:rsidRPr="00762D2A">
        <w:rPr>
          <w:rStyle w:val="Emphasis"/>
          <w:highlight w:val="yellow"/>
        </w:rPr>
        <w:t>anti-racist politics challenge the notion of whites doing anything less than putting their</w:t>
      </w:r>
      <w:r w:rsidRPr="00762D2A">
        <w:rPr>
          <w:rStyle w:val="Emphasis"/>
        </w:rPr>
        <w:t xml:space="preserve"> own </w:t>
      </w:r>
      <w:r w:rsidRPr="00762D2A">
        <w:rPr>
          <w:rStyle w:val="Emphasis"/>
          <w:highlight w:val="yellow"/>
        </w:rPr>
        <w:t>lives</w:t>
      </w:r>
      <w:r w:rsidRPr="00762D2A">
        <w:rPr>
          <w:rStyle w:val="Emphasis"/>
        </w:rPr>
        <w:t xml:space="preserve"> and future </w:t>
      </w:r>
      <w:r w:rsidRPr="00762D2A">
        <w:rPr>
          <w:rStyle w:val="Emphasis"/>
          <w:highlight w:val="yellow"/>
        </w:rPr>
        <w:t>on the line</w:t>
      </w:r>
      <w:r w:rsidRPr="00762D2A">
        <w:rPr>
          <w:b/>
          <w:bCs/>
          <w:highlight w:val="yellow"/>
          <w:u w:val="single"/>
        </w:rPr>
        <w:t xml:space="preserve"> for</w:t>
      </w:r>
      <w:r w:rsidRPr="00762D2A">
        <w:rPr>
          <w:b/>
          <w:bCs/>
          <w:u w:val="single"/>
        </w:rPr>
        <w:t xml:space="preserve"> a new society and </w:t>
      </w:r>
      <w:r w:rsidRPr="00762D2A">
        <w:rPr>
          <w:rStyle w:val="Emphasis"/>
          <w:highlight w:val="yellow"/>
        </w:rPr>
        <w:t>dismantling a capitalist system</w:t>
      </w:r>
      <w:r w:rsidRPr="00762D2A">
        <w:rPr>
          <w:sz w:val="16"/>
        </w:rPr>
        <w:t xml:space="preserve"> which while it brutally oppresses peoples of </w:t>
      </w:r>
      <w:proofErr w:type="gramStart"/>
      <w:r w:rsidRPr="00762D2A">
        <w:rPr>
          <w:sz w:val="16"/>
        </w:rPr>
        <w:t>color, and</w:t>
      </w:r>
      <w:proofErr w:type="gramEnd"/>
      <w:r w:rsidRPr="00762D2A">
        <w:rPr>
          <w:sz w:val="16"/>
        </w:rPr>
        <w:t xml:space="preserve"> exploits all of us as working people.</w:t>
      </w:r>
    </w:p>
    <w:p w14:paraId="62885549" w14:textId="3E10D409" w:rsidR="00C45734" w:rsidRDefault="00C45734" w:rsidP="00C45734">
      <w:pPr>
        <w:pStyle w:val="Heading2"/>
      </w:pPr>
      <w:r>
        <w:t>OFF</w:t>
      </w:r>
    </w:p>
    <w:p w14:paraId="26A34413" w14:textId="2D1C04B4" w:rsidR="00C45734" w:rsidRDefault="00C45734" w:rsidP="00C45734">
      <w:pPr>
        <w:pStyle w:val="Heading3"/>
      </w:pPr>
      <w:r>
        <w:t>CP/DA</w:t>
      </w:r>
    </w:p>
    <w:p w14:paraId="3CA6977B" w14:textId="77777777" w:rsidR="00C45734" w:rsidRDefault="00C45734" w:rsidP="00C45734">
      <w:pPr>
        <w:rPr>
          <w:rFonts w:cs="Calibri"/>
        </w:rPr>
      </w:pPr>
      <w:r>
        <w:rPr>
          <w:rFonts w:cs="Calibri"/>
        </w:rPr>
        <w:t xml:space="preserve">Counterplan: We endorse the entirety of the affirmative </w:t>
      </w:r>
      <w:proofErr w:type="gramStart"/>
      <w:r>
        <w:rPr>
          <w:rFonts w:cs="Calibri"/>
        </w:rPr>
        <w:t>with the exception of</w:t>
      </w:r>
      <w:proofErr w:type="gramEnd"/>
      <w:r>
        <w:rPr>
          <w:rFonts w:cs="Calibri"/>
        </w:rPr>
        <w:t xml:space="preserve"> African asteroid mining.</w:t>
      </w:r>
    </w:p>
    <w:p w14:paraId="5E0E264B" w14:textId="77777777" w:rsidR="00C45734" w:rsidRDefault="00C45734" w:rsidP="00C45734">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5FDFF891" w14:textId="77777777" w:rsidR="00C45734" w:rsidRDefault="00C45734" w:rsidP="00C45734">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2E4FAD0A" w14:textId="77777777" w:rsidR="00C45734" w:rsidRDefault="00C45734" w:rsidP="00C45734">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1AE34B8" w14:textId="77777777" w:rsidR="00C45734" w:rsidRPr="005F360D" w:rsidRDefault="00C45734" w:rsidP="00C45734">
      <w:pPr>
        <w:rPr>
          <w:rFonts w:cs="Calibri"/>
        </w:rPr>
      </w:pPr>
    </w:p>
    <w:p w14:paraId="532959C0" w14:textId="77777777" w:rsidR="00C45734" w:rsidRPr="005F360D" w:rsidRDefault="00C45734" w:rsidP="00C45734">
      <w:pPr>
        <w:pStyle w:val="Heading4"/>
        <w:rPr>
          <w:rFonts w:cs="Calibri"/>
        </w:rPr>
      </w:pPr>
      <w:r w:rsidRPr="005F360D">
        <w:rPr>
          <w:rFonts w:cs="Calibri"/>
        </w:rPr>
        <w:t xml:space="preserve">African asteroid mining </w:t>
      </w:r>
      <w:r w:rsidRPr="005F360D">
        <w:rPr>
          <w:rFonts w:cs="Calibri"/>
          <w:u w:val="single"/>
        </w:rPr>
        <w:t>solves</w:t>
      </w:r>
      <w:r w:rsidRPr="005F360D">
        <w:rPr>
          <w:rFonts w:cs="Calibri"/>
        </w:rPr>
        <w:t xml:space="preserve"> their economy without </w:t>
      </w:r>
      <w:r w:rsidRPr="005F360D">
        <w:rPr>
          <w:rFonts w:cs="Calibri"/>
          <w:u w:val="single"/>
        </w:rPr>
        <w:t>massive</w:t>
      </w:r>
      <w:r w:rsidRPr="005F360D">
        <w:rPr>
          <w:rFonts w:cs="Calibri"/>
        </w:rPr>
        <w:t xml:space="preserve"> </w:t>
      </w:r>
      <w:proofErr w:type="spellStart"/>
      <w:r w:rsidRPr="005F360D">
        <w:rPr>
          <w:rFonts w:cs="Calibri"/>
        </w:rPr>
        <w:t>biodloss</w:t>
      </w:r>
      <w:proofErr w:type="spellEnd"/>
      <w:r w:rsidRPr="005F360D">
        <w:rPr>
          <w:rFonts w:cs="Calibri"/>
        </w:rPr>
        <w:t xml:space="preserve"> drawback </w:t>
      </w:r>
    </w:p>
    <w:p w14:paraId="7464EB98" w14:textId="77777777" w:rsidR="00C45734" w:rsidRPr="005F360D" w:rsidRDefault="00C45734" w:rsidP="00C45734">
      <w:pPr>
        <w:rPr>
          <w:rFonts w:cs="Calibri"/>
        </w:rPr>
      </w:pPr>
      <w:r w:rsidRPr="005F360D">
        <w:rPr>
          <w:rStyle w:val="Style13ptBold"/>
          <w:rFonts w:cs="Calibri"/>
        </w:rPr>
        <w:t>Oni 19</w:t>
      </w:r>
      <w:r w:rsidRPr="005F360D">
        <w:rPr>
          <w:rFonts w:cs="Calibri"/>
        </w:rPr>
        <w:t xml:space="preserve"> David is a space industry and technology analyst at Space in Africa. He’s a graduate of Mining Engineering from the Federal University of Technology Akure. "Why Africa Should Consider Asteroid Mining - Space in Africa." Space in Africa, 1 Sept. 2019, </w:t>
      </w:r>
      <w:proofErr w:type="spellStart"/>
      <w:proofErr w:type="gramStart"/>
      <w:r w:rsidRPr="005F360D">
        <w:rPr>
          <w:rFonts w:cs="Calibri"/>
        </w:rPr>
        <w:t>africanews.space</w:t>
      </w:r>
      <w:proofErr w:type="spellEnd"/>
      <w:proofErr w:type="gramEnd"/>
      <w:r w:rsidRPr="005F360D">
        <w:rPr>
          <w:rFonts w:cs="Calibri"/>
        </w:rPr>
        <w:t>/why-</w:t>
      </w:r>
      <w:proofErr w:type="spellStart"/>
      <w:r w:rsidRPr="005F360D">
        <w:rPr>
          <w:rFonts w:cs="Calibri"/>
        </w:rPr>
        <w:t>africa</w:t>
      </w:r>
      <w:proofErr w:type="spellEnd"/>
      <w:r w:rsidRPr="005F360D">
        <w:rPr>
          <w:rFonts w:cs="Calibri"/>
        </w:rPr>
        <w:t>-should-consider-asteroid-mining.</w:t>
      </w:r>
    </w:p>
    <w:p w14:paraId="5EAF260B" w14:textId="77777777" w:rsidR="00C45734" w:rsidRDefault="00C45734" w:rsidP="00C45734">
      <w:pPr>
        <w:rPr>
          <w:rStyle w:val="StyleUnderline"/>
          <w:rFonts w:cs="Calibri"/>
        </w:rPr>
      </w:pPr>
      <w:r w:rsidRPr="005F360D">
        <w:rPr>
          <w:rFonts w:cs="Calibri"/>
          <w:sz w:val="16"/>
        </w:rPr>
        <w:t xml:space="preserve">It is no news that </w:t>
      </w:r>
      <w:r w:rsidRPr="005F360D">
        <w:rPr>
          <w:rStyle w:val="StyleUnderline"/>
          <w:rFonts w:cs="Calibri"/>
          <w:highlight w:val="cyan"/>
        </w:rPr>
        <w:t xml:space="preserve">mining activities </w:t>
      </w:r>
      <w:r w:rsidRPr="005F360D">
        <w:rPr>
          <w:rStyle w:val="Emphasis"/>
          <w:rFonts w:cs="Calibri"/>
          <w:highlight w:val="cyan"/>
        </w:rPr>
        <w:t>have caused severe environmental consequences</w:t>
      </w:r>
      <w:r w:rsidRPr="005F360D">
        <w:rPr>
          <w:rFonts w:cs="Calibri"/>
          <w:sz w:val="16"/>
        </w:rPr>
        <w:t xml:space="preserve">, and Africa has had its fair share too. While policies and regulations are being put in place by governments and various international bodies to prevent further environmental degradation and protect what is left of the earth’s habitat, </w:t>
      </w:r>
      <w:proofErr w:type="gramStart"/>
      <w:r w:rsidRPr="005F360D">
        <w:rPr>
          <w:rFonts w:cs="Calibri"/>
          <w:sz w:val="16"/>
        </w:rPr>
        <w:t>the majority of</w:t>
      </w:r>
      <w:proofErr w:type="gramEnd"/>
      <w:r w:rsidRPr="005F360D">
        <w:rPr>
          <w:rFonts w:cs="Calibri"/>
          <w:sz w:val="16"/>
        </w:rPr>
        <w:t xml:space="preserve"> the African continent has struggled to enforce these regulations, largely due to weak governmental structures. Sadly, </w:t>
      </w:r>
      <w:r w:rsidRPr="005F360D">
        <w:rPr>
          <w:rStyle w:val="StyleUnderline"/>
          <w:rFonts w:cs="Calibri"/>
          <w:highlight w:val="cyan"/>
        </w:rPr>
        <w:t xml:space="preserve">the African political clime has been </w:t>
      </w:r>
      <w:r w:rsidRPr="005F360D">
        <w:rPr>
          <w:rStyle w:val="Emphasis"/>
          <w:rFonts w:cs="Calibri"/>
          <w:highlight w:val="cyan"/>
        </w:rPr>
        <w:t>plagued with</w:t>
      </w:r>
      <w:r w:rsidRPr="005F360D">
        <w:rPr>
          <w:rStyle w:val="Emphasis"/>
          <w:rFonts w:cs="Calibri"/>
        </w:rPr>
        <w:t xml:space="preserve"> a complicated history of </w:t>
      </w:r>
      <w:r w:rsidRPr="005F360D">
        <w:rPr>
          <w:rStyle w:val="Emphasis"/>
          <w:rFonts w:cs="Calibri"/>
          <w:highlight w:val="cyan"/>
        </w:rPr>
        <w:t>inconsistent</w:t>
      </w:r>
      <w:r w:rsidRPr="005F360D">
        <w:rPr>
          <w:rStyle w:val="StyleUnderline"/>
          <w:rFonts w:cs="Calibri"/>
          <w:highlight w:val="cyan"/>
        </w:rPr>
        <w:t xml:space="preserve"> </w:t>
      </w:r>
      <w:r w:rsidRPr="005F360D">
        <w:rPr>
          <w:rStyle w:val="Emphasis"/>
          <w:rFonts w:cs="Calibri"/>
          <w:highlight w:val="cyan"/>
        </w:rPr>
        <w:t>legislation</w:t>
      </w:r>
      <w:r w:rsidRPr="005F360D">
        <w:rPr>
          <w:rStyle w:val="StyleUnderline"/>
          <w:rFonts w:cs="Calibri"/>
        </w:rPr>
        <w:t xml:space="preserve"> and weak law enforcement mechanisms</w:t>
      </w:r>
      <w:r w:rsidRPr="005F360D">
        <w:rPr>
          <w:rFonts w:cs="Calibri"/>
          <w:sz w:val="16"/>
        </w:rPr>
        <w:t xml:space="preserve">. For most African countries, it is a conundrum. Many mining firms thrive, not only because of the promising prospects but also because of the loopholes in the regulations and policies of most African countries. To them, working under unpleasant conditions is a small price to pay, compared to upholding safety and environmental standards. </w:t>
      </w:r>
      <w:r w:rsidRPr="005F360D">
        <w:rPr>
          <w:rStyle w:val="Emphasis"/>
          <w:rFonts w:cs="Calibri"/>
          <w:highlight w:val="cyan"/>
        </w:rPr>
        <w:t>Mining</w:t>
      </w:r>
      <w:r w:rsidRPr="005F360D">
        <w:rPr>
          <w:rStyle w:val="Emphasis"/>
          <w:rFonts w:cs="Calibri"/>
        </w:rPr>
        <w:t xml:space="preserve">, by nature, </w:t>
      </w:r>
      <w:r w:rsidRPr="005F360D">
        <w:rPr>
          <w:rStyle w:val="Emphasis"/>
          <w:rFonts w:cs="Calibri"/>
          <w:highlight w:val="cyan"/>
        </w:rPr>
        <w:t>is</w:t>
      </w:r>
      <w:r w:rsidRPr="005F360D">
        <w:rPr>
          <w:rStyle w:val="Emphasis"/>
          <w:rFonts w:cs="Calibri"/>
        </w:rPr>
        <w:t xml:space="preserve"> an exploitative, </w:t>
      </w:r>
      <w:proofErr w:type="gramStart"/>
      <w:r w:rsidRPr="005F360D">
        <w:rPr>
          <w:rStyle w:val="Emphasis"/>
          <w:rFonts w:cs="Calibri"/>
        </w:rPr>
        <w:t>dangerous</w:t>
      </w:r>
      <w:proofErr w:type="gramEnd"/>
      <w:r w:rsidRPr="005F360D">
        <w:rPr>
          <w:rStyle w:val="Emphasis"/>
          <w:rFonts w:cs="Calibri"/>
        </w:rPr>
        <w:t xml:space="preserve"> and </w:t>
      </w:r>
      <w:r w:rsidRPr="005F360D">
        <w:rPr>
          <w:rStyle w:val="Emphasis"/>
          <w:rFonts w:cs="Calibri"/>
          <w:highlight w:val="cyan"/>
        </w:rPr>
        <w:t>environmentally damaging</w:t>
      </w:r>
      <w:r w:rsidRPr="005F360D">
        <w:rPr>
          <w:rStyle w:val="Emphasis"/>
          <w:rFonts w:cs="Calibri"/>
        </w:rPr>
        <w:t xml:space="preserve"> activity.</w:t>
      </w:r>
      <w:r w:rsidRPr="005F360D">
        <w:rPr>
          <w:rFonts w:cs="Calibri"/>
          <w:sz w:val="16"/>
        </w:rPr>
        <w:t xml:space="preserve"> Even with strict policies and regulations in place, mining activities will still release dangerous substances into the atmosphere and surroundings. It really is a catch-22 with combating environmental degradation, because eventually, it is only a matter of time before the consequent environmental hazards catch up with us. The good news is that significant progress is being made in the space industry. Our world has gone from baby steps on the moon to giant leaps in space technology. These milestones are now beyond bragging rights, but rather an exigent obligation to keep up with the global paradigm shift. What’s more, these advancements are extending to the African continent</w:t>
      </w:r>
      <w:r w:rsidRPr="005F360D">
        <w:rPr>
          <w:rStyle w:val="StyleUnderline"/>
          <w:rFonts w:cs="Calibri"/>
        </w:rPr>
        <w:t xml:space="preserve">. </w:t>
      </w:r>
      <w:proofErr w:type="gramStart"/>
      <w:r w:rsidRPr="005F360D">
        <w:rPr>
          <w:rStyle w:val="StyleUnderline"/>
          <w:rFonts w:cs="Calibri"/>
          <w:highlight w:val="cyan"/>
        </w:rPr>
        <w:t>A number of</w:t>
      </w:r>
      <w:proofErr w:type="gramEnd"/>
      <w:r w:rsidRPr="005F360D">
        <w:rPr>
          <w:rStyle w:val="StyleUnderline"/>
          <w:rFonts w:cs="Calibri"/>
          <w:highlight w:val="cyan"/>
        </w:rPr>
        <w:t xml:space="preserve"> African states</w:t>
      </w:r>
      <w:r w:rsidRPr="005F360D">
        <w:rPr>
          <w:rStyle w:val="StyleUnderline"/>
          <w:rFonts w:cs="Calibri"/>
        </w:rPr>
        <w:t xml:space="preserve"> </w:t>
      </w:r>
      <w:r w:rsidRPr="005F360D">
        <w:rPr>
          <w:rStyle w:val="StyleUnderline"/>
          <w:rFonts w:cs="Calibri"/>
          <w:highlight w:val="cyan"/>
        </w:rPr>
        <w:t>have</w:t>
      </w:r>
      <w:r w:rsidRPr="005F360D">
        <w:rPr>
          <w:rStyle w:val="StyleUnderline"/>
          <w:rFonts w:cs="Calibri"/>
        </w:rPr>
        <w:t xml:space="preserve"> several </w:t>
      </w:r>
      <w:r w:rsidRPr="005F360D">
        <w:rPr>
          <w:rStyle w:val="StyleUnderline"/>
          <w:rFonts w:cs="Calibri"/>
          <w:highlight w:val="cyan"/>
        </w:rPr>
        <w:t>satellites</w:t>
      </w:r>
      <w:r w:rsidRPr="005F360D">
        <w:rPr>
          <w:rStyle w:val="StyleUnderline"/>
          <w:rFonts w:cs="Calibri"/>
        </w:rPr>
        <w:t xml:space="preserve"> already </w:t>
      </w:r>
      <w:r w:rsidRPr="005F360D">
        <w:rPr>
          <w:rStyle w:val="StyleUnderline"/>
          <w:rFonts w:cs="Calibri"/>
          <w:highlight w:val="cyan"/>
        </w:rPr>
        <w:t>launched</w:t>
      </w:r>
      <w:r w:rsidRPr="005F360D">
        <w:rPr>
          <w:rStyle w:val="StyleUnderline"/>
          <w:rFonts w:cs="Calibri"/>
        </w:rPr>
        <w:t xml:space="preserve"> </w:t>
      </w:r>
      <w:r w:rsidRPr="005F360D">
        <w:rPr>
          <w:rStyle w:val="StyleUnderline"/>
          <w:rFonts w:cs="Calibri"/>
          <w:highlight w:val="cyan"/>
        </w:rPr>
        <w:t>into space</w:t>
      </w:r>
      <w:r w:rsidRPr="005F360D">
        <w:rPr>
          <w:rStyle w:val="StyleUnderline"/>
          <w:rFonts w:cs="Calibri"/>
        </w:rPr>
        <w:t xml:space="preserve">, and more African states already have space </w:t>
      </w:r>
      <w:proofErr w:type="spellStart"/>
      <w:r w:rsidRPr="005F360D">
        <w:rPr>
          <w:rStyle w:val="StyleUnderline"/>
          <w:rFonts w:cs="Calibri"/>
        </w:rPr>
        <w:t>programmes</w:t>
      </w:r>
      <w:proofErr w:type="spellEnd"/>
      <w:r w:rsidRPr="005F360D">
        <w:rPr>
          <w:rStyle w:val="StyleUnderline"/>
          <w:rFonts w:cs="Calibri"/>
        </w:rPr>
        <w:t xml:space="preserve"> running. </w:t>
      </w:r>
      <w:r w:rsidRPr="005F360D">
        <w:rPr>
          <w:rStyle w:val="Emphasis"/>
          <w:rFonts w:cs="Calibri"/>
          <w:highlight w:val="cyan"/>
        </w:rPr>
        <w:t>Space</w:t>
      </w:r>
      <w:r w:rsidRPr="005F360D">
        <w:rPr>
          <w:rStyle w:val="Emphasis"/>
          <w:rFonts w:cs="Calibri"/>
        </w:rPr>
        <w:t xml:space="preserve"> science and </w:t>
      </w:r>
      <w:r w:rsidRPr="005F360D">
        <w:rPr>
          <w:rStyle w:val="Emphasis"/>
          <w:rFonts w:cs="Calibri"/>
          <w:highlight w:val="cyan"/>
        </w:rPr>
        <w:t>technology is the new black</w:t>
      </w:r>
      <w:r w:rsidRPr="005F360D">
        <w:rPr>
          <w:rStyle w:val="Emphasis"/>
          <w:rFonts w:cs="Calibri"/>
        </w:rPr>
        <w:t xml:space="preserve">! </w:t>
      </w:r>
      <w:r w:rsidRPr="005F360D">
        <w:rPr>
          <w:rFonts w:cs="Calibri"/>
          <w:sz w:val="16"/>
        </w:rPr>
        <w:t xml:space="preserve">The </w:t>
      </w:r>
      <w:proofErr w:type="spellStart"/>
      <w:r w:rsidRPr="005F360D">
        <w:rPr>
          <w:rFonts w:cs="Calibri"/>
          <w:sz w:val="16"/>
        </w:rPr>
        <w:t>industrialisation</w:t>
      </w:r>
      <w:proofErr w:type="spellEnd"/>
      <w:r w:rsidRPr="005F360D">
        <w:rPr>
          <w:rFonts w:cs="Calibri"/>
          <w:sz w:val="16"/>
        </w:rPr>
        <w:t xml:space="preserve"> of space would be brought about primarily by increasing commercial activities in space, worth several billion dollars per year, largely involving the following activities: telecommunications, direct broadcast television, navigation (</w:t>
      </w:r>
      <w:proofErr w:type="gramStart"/>
      <w:r w:rsidRPr="005F360D">
        <w:rPr>
          <w:rFonts w:cs="Calibri"/>
          <w:sz w:val="16"/>
        </w:rPr>
        <w:t>e.g.</w:t>
      </w:r>
      <w:proofErr w:type="gramEnd"/>
      <w:r w:rsidRPr="005F360D">
        <w:rPr>
          <w:rFonts w:cs="Calibri"/>
          <w:sz w:val="16"/>
        </w:rPr>
        <w:t xml:space="preserve"> the Global Positioning System), remote sensing, and meteorological services. With SpaceX, Blue Origin and Virgin Galactic —the top three frontline space tourism companies— are engaged in a fierce rivalry as to who would be the supreme space tourism company, and a host of government as well as private companies showing sufficient interest and involvement in space tourism, it is safe to say that asteroid mining is imminent. Asteroid Mining in Africa Artist’s concept of asteroid mining station (Credit: Deep Space Industries) There are millions of asteroids in the solar system – remnants of bodies colliding in space. Most of the asteroids are distributed between the orbits of Mars and Jupiter —the main asteroid belt— but not all of them. According to Advantage Environment, approximately 13,000 asteroids are categorized as near-Earth objects, well within reasonable reach, and at least 900 more are discovered every year. </w:t>
      </w:r>
      <w:r w:rsidRPr="005F360D">
        <w:rPr>
          <w:rStyle w:val="StyleUnderline"/>
          <w:rFonts w:cs="Calibri"/>
        </w:rPr>
        <w:t>Asteroid mining is a concept that involves the extraction of useful materials from asteroids and near-earth objects,</w:t>
      </w:r>
      <w:r w:rsidRPr="005F360D">
        <w:rPr>
          <w:rFonts w:cs="Calibri"/>
          <w:sz w:val="16"/>
        </w:rPr>
        <w:t xml:space="preserve"> which are useful for propulsion, construction, life support, agriculture, metallurgy, and precious and strategic metals. Volatiles such as hydrogen and methane could be used to produce rocket fuel for transporting spacecraft between the Earth and near-earth objects. Rare-earth metals, such as thulium, scandium, and holmium could be used to manufacture materials as well as solar panels which could be used to power habitats in space. These solar-powered cells could also be used to provide electricity for its inhabitants with satellites specifically designed for this purpose. Iron, </w:t>
      </w:r>
      <w:proofErr w:type="gramStart"/>
      <w:r w:rsidRPr="005F360D">
        <w:rPr>
          <w:rFonts w:cs="Calibri"/>
          <w:sz w:val="16"/>
        </w:rPr>
        <w:t>nickel</w:t>
      </w:r>
      <w:proofErr w:type="gramEnd"/>
      <w:r w:rsidRPr="005F360D">
        <w:rPr>
          <w:rFonts w:cs="Calibri"/>
          <w:sz w:val="16"/>
        </w:rPr>
        <w:t xml:space="preserve"> and cobalt would serve as fundamental raw materials for building space factories. Precious metals such as platinum, platinum-group metals (PGMs), and gold are also useful. A handful of companies, emerging and existing, will require materials with a high level of purity in large quantities, all of which are readily available in asteroids. There are conjectures that the asteroid mining industry is a whooping trillion-dollar industry. Asteroid Mining in Africa Photo Credit: Planetary Resources With </w:t>
      </w:r>
      <w:proofErr w:type="gramStart"/>
      <w:r w:rsidRPr="005F360D">
        <w:rPr>
          <w:rFonts w:cs="Calibri"/>
          <w:sz w:val="16"/>
        </w:rPr>
        <w:t>all of</w:t>
      </w:r>
      <w:proofErr w:type="gramEnd"/>
      <w:r w:rsidRPr="005F360D">
        <w:rPr>
          <w:rFonts w:cs="Calibri"/>
          <w:sz w:val="16"/>
        </w:rPr>
        <w:t xml:space="preserve"> the vast possibilities that space technology brings our way, we might want to ask ourselves, is asteroid mining still rocket science? </w:t>
      </w:r>
      <w:r w:rsidRPr="005F360D">
        <w:rPr>
          <w:rStyle w:val="StyleUnderline"/>
          <w:rFonts w:cs="Calibri"/>
          <w:highlight w:val="cyan"/>
        </w:rPr>
        <w:t>To establish a mine,</w:t>
      </w:r>
      <w:r w:rsidRPr="005F360D">
        <w:rPr>
          <w:rStyle w:val="StyleUnderline"/>
          <w:rFonts w:cs="Calibri"/>
        </w:rPr>
        <w:t xml:space="preserve"> a portion of vegetation is cleared. </w:t>
      </w:r>
      <w:r w:rsidRPr="005F360D">
        <w:rPr>
          <w:rStyle w:val="Emphasis"/>
          <w:rFonts w:cs="Calibri"/>
        </w:rPr>
        <w:t xml:space="preserve">This </w:t>
      </w:r>
      <w:r w:rsidRPr="005F360D">
        <w:rPr>
          <w:rStyle w:val="Emphasis"/>
          <w:rFonts w:cs="Calibri"/>
          <w:highlight w:val="cyan"/>
        </w:rPr>
        <w:t>causes deforestation</w:t>
      </w:r>
      <w:r w:rsidRPr="005F360D">
        <w:rPr>
          <w:rFonts w:cs="Calibri"/>
          <w:sz w:val="16"/>
        </w:rPr>
        <w:t xml:space="preserve"> (and eventually, erosion and flooding</w:t>
      </w:r>
      <w:r w:rsidRPr="005F360D">
        <w:rPr>
          <w:rFonts w:cs="Calibri"/>
          <w:sz w:val="16"/>
          <w:highlight w:val="cyan"/>
        </w:rPr>
        <w:t xml:space="preserve">) </w:t>
      </w:r>
      <w:r w:rsidRPr="005F360D">
        <w:rPr>
          <w:rStyle w:val="Emphasis"/>
          <w:rFonts w:cs="Calibri"/>
          <w:highlight w:val="cyan"/>
        </w:rPr>
        <w:t>as well as the loss of biodiversity</w:t>
      </w:r>
      <w:r w:rsidRPr="005F360D">
        <w:rPr>
          <w:rFonts w:cs="Calibri"/>
          <w:sz w:val="16"/>
        </w:rPr>
        <w:t xml:space="preserve">, </w:t>
      </w:r>
      <w:r w:rsidRPr="005F360D">
        <w:rPr>
          <w:rStyle w:val="StyleUnderline"/>
          <w:rFonts w:cs="Calibri"/>
          <w:highlight w:val="cyan"/>
        </w:rPr>
        <w:t>which</w:t>
      </w:r>
      <w:r w:rsidRPr="005F360D">
        <w:rPr>
          <w:rFonts w:cs="Calibri"/>
          <w:sz w:val="16"/>
          <w:highlight w:val="cyan"/>
        </w:rPr>
        <w:t xml:space="preserve"> </w:t>
      </w:r>
      <w:r w:rsidRPr="005F360D">
        <w:rPr>
          <w:rStyle w:val="Emphasis"/>
          <w:rFonts w:cs="Calibri"/>
          <w:highlight w:val="cyan"/>
        </w:rPr>
        <w:t>adversely affect native inhabitants</w:t>
      </w:r>
      <w:r w:rsidRPr="005F360D">
        <w:rPr>
          <w:rFonts w:cs="Calibri"/>
          <w:sz w:val="16"/>
        </w:rPr>
        <w:t xml:space="preserve">. Leakages and tailing </w:t>
      </w:r>
      <w:proofErr w:type="spellStart"/>
      <w:r w:rsidRPr="005F360D">
        <w:rPr>
          <w:rFonts w:cs="Calibri"/>
          <w:sz w:val="16"/>
        </w:rPr>
        <w:t>dumpings</w:t>
      </w:r>
      <w:proofErr w:type="spellEnd"/>
      <w:r w:rsidRPr="005F360D">
        <w:rPr>
          <w:rFonts w:cs="Calibri"/>
          <w:sz w:val="16"/>
        </w:rPr>
        <w:t xml:space="preserve"> have raised serious environmental concerns</w:t>
      </w:r>
      <w:r w:rsidRPr="005F360D">
        <w:rPr>
          <w:rStyle w:val="StyleUnderline"/>
          <w:rFonts w:cs="Calibri"/>
        </w:rPr>
        <w:t>. Yet most African governments struggle to keep these occurrences in check. There have been several reported cases of cyanide leaks and lead poisoning</w:t>
      </w:r>
      <w:r w:rsidRPr="005F360D">
        <w:rPr>
          <w:rFonts w:cs="Calibri"/>
          <w:sz w:val="16"/>
        </w:rPr>
        <w:t xml:space="preserve">. Rivers and dams are re-routed to create exposed riverbeds for mining, which has a detrimental effect on fish and wildlife that depend on rivers for survival. OK </w:t>
      </w:r>
      <w:proofErr w:type="spellStart"/>
      <w:r w:rsidRPr="005F360D">
        <w:rPr>
          <w:rFonts w:cs="Calibri"/>
          <w:sz w:val="16"/>
        </w:rPr>
        <w:t>Tedi</w:t>
      </w:r>
      <w:proofErr w:type="spellEnd"/>
      <w:r w:rsidRPr="005F360D">
        <w:rPr>
          <w:rFonts w:cs="Calibri"/>
          <w:sz w:val="16"/>
        </w:rPr>
        <w:t xml:space="preserve"> copper and gold mine in Papua, New Guinea has caused environmental harm that is far-reaching to the 50,000 residents spread across the 120 villages close to the mine, due to the discharges produced daily. </w:t>
      </w:r>
      <w:r w:rsidRPr="005F360D">
        <w:rPr>
          <w:rStyle w:val="StyleUnderline"/>
          <w:rFonts w:cs="Calibri"/>
        </w:rPr>
        <w:t xml:space="preserve">Mining also has a remarkable adverse effect on the atmosphere. </w:t>
      </w:r>
      <w:r w:rsidRPr="005F360D">
        <w:rPr>
          <w:rFonts w:cs="Calibri"/>
          <w:sz w:val="16"/>
        </w:rPr>
        <w:t xml:space="preserve">During mining, particles that are not visible to the ordinary eye are released into the air and transported by wind. Lead, arsenic, cadmium, and other toxic elements are often present in such particles. Respiratory diseases and allergies can be triggered by the inhalation of such airborne particles. Underground mining causes huge amounts of waste earth to be brought to the surface, waste that often becomes toxic when it </w:t>
      </w:r>
      <w:proofErr w:type="gramStart"/>
      <w:r w:rsidRPr="005F360D">
        <w:rPr>
          <w:rFonts w:cs="Calibri"/>
          <w:sz w:val="16"/>
        </w:rPr>
        <w:t>comes into contact with</w:t>
      </w:r>
      <w:proofErr w:type="gramEnd"/>
      <w:r w:rsidRPr="005F360D">
        <w:rPr>
          <w:rFonts w:cs="Calibri"/>
          <w:sz w:val="16"/>
        </w:rPr>
        <w:t xml:space="preserve"> air and water. It causes cave-ins and sinkholes which can cause severe damage to buildings and equipment, as well as the loss of life. Coal mining also leads to greenhouse gas emissions. Acid mine drainage occurs when water </w:t>
      </w:r>
      <w:proofErr w:type="gramStart"/>
      <w:r w:rsidRPr="005F360D">
        <w:rPr>
          <w:rFonts w:cs="Calibri"/>
          <w:sz w:val="16"/>
        </w:rPr>
        <w:t>comes in contact with</w:t>
      </w:r>
      <w:proofErr w:type="gramEnd"/>
      <w:r w:rsidRPr="005F360D">
        <w:rPr>
          <w:rFonts w:cs="Calibri"/>
          <w:sz w:val="16"/>
        </w:rPr>
        <w:t xml:space="preserve"> coal and other rocks during the mining process. This water, made toxic because of the influence of toxic minerals and other heavy metals, eventually leaks out of abandoned </w:t>
      </w:r>
      <w:proofErr w:type="gramStart"/>
      <w:r w:rsidRPr="005F360D">
        <w:rPr>
          <w:rFonts w:cs="Calibri"/>
          <w:sz w:val="16"/>
        </w:rPr>
        <w:t>mines</w:t>
      </w:r>
      <w:proofErr w:type="gramEnd"/>
      <w:r w:rsidRPr="005F360D">
        <w:rPr>
          <w:rFonts w:cs="Calibri"/>
          <w:sz w:val="16"/>
        </w:rPr>
        <w:t xml:space="preserve"> and contaminates groundwater, streams, rivers, soil, plants, animals and humans. As a result, an orange </w:t>
      </w:r>
      <w:proofErr w:type="spellStart"/>
      <w:r w:rsidRPr="005F360D">
        <w:rPr>
          <w:rFonts w:cs="Calibri"/>
          <w:sz w:val="16"/>
        </w:rPr>
        <w:t>colour</w:t>
      </w:r>
      <w:proofErr w:type="spellEnd"/>
      <w:r w:rsidRPr="005F360D">
        <w:rPr>
          <w:rFonts w:cs="Calibri"/>
          <w:sz w:val="16"/>
        </w:rPr>
        <w:t xml:space="preserve"> blankets the river, estuary or </w:t>
      </w:r>
      <w:proofErr w:type="gramStart"/>
      <w:r w:rsidRPr="005F360D">
        <w:rPr>
          <w:rFonts w:cs="Calibri"/>
          <w:sz w:val="16"/>
        </w:rPr>
        <w:t>sea bed</w:t>
      </w:r>
      <w:proofErr w:type="gramEnd"/>
      <w:r w:rsidRPr="005F360D">
        <w:rPr>
          <w:rFonts w:cs="Calibri"/>
          <w:sz w:val="16"/>
        </w:rPr>
        <w:t xml:space="preserve">, killing plants and making surface water unfit for drinking. Asteroid Mining in Africa Acid mine drainage in South Africa Common health threats posed by coal mining include pneumoconiosis (aka black lung disease), cardiopulmonary disease, chronic obstructive pulmonary disease, hypertension, lung disease, and kidney disease. In a report given by </w:t>
      </w:r>
      <w:proofErr w:type="spellStart"/>
      <w:r w:rsidRPr="005F360D">
        <w:rPr>
          <w:rFonts w:cs="Calibri"/>
          <w:sz w:val="16"/>
        </w:rPr>
        <w:t>Infogalactic</w:t>
      </w:r>
      <w:proofErr w:type="spellEnd"/>
      <w:r w:rsidRPr="005F360D">
        <w:rPr>
          <w:rFonts w:cs="Calibri"/>
          <w:sz w:val="16"/>
        </w:rPr>
        <w:t xml:space="preserve">, a series of lead poisonings in Zamfara State, Nigeria, led to the deaths of at least 163 people between March and June 2010, including 111 children. Health ministry figures state the discovery of 355 cases, with 46 per cent proving fatal. According to NASA-compiled data, Kriel, a town in South Africa’s coal mining province in east Johannesburg, has the second-highest volume of </w:t>
      </w:r>
      <w:proofErr w:type="spellStart"/>
      <w:r w:rsidRPr="005F360D">
        <w:rPr>
          <w:rFonts w:cs="Calibri"/>
          <w:sz w:val="16"/>
        </w:rPr>
        <w:t>sulphur</w:t>
      </w:r>
      <w:proofErr w:type="spellEnd"/>
      <w:r w:rsidRPr="005F360D">
        <w:rPr>
          <w:rFonts w:cs="Calibri"/>
          <w:sz w:val="16"/>
        </w:rPr>
        <w:t xml:space="preserve"> dioxide (SO2) emissions in the world. </w:t>
      </w:r>
      <w:r w:rsidRPr="005F360D">
        <w:rPr>
          <w:rStyle w:val="StyleUnderline"/>
          <w:rFonts w:cs="Calibri"/>
        </w:rPr>
        <w:t xml:space="preserve">Mining activities have taken a toll on our environment, which is why beyond maximizing of mineral resources for space infrastructure and </w:t>
      </w:r>
      <w:proofErr w:type="spellStart"/>
      <w:r w:rsidRPr="005F360D">
        <w:rPr>
          <w:rStyle w:val="StyleUnderline"/>
          <w:rFonts w:cs="Calibri"/>
        </w:rPr>
        <w:t>fuelling</w:t>
      </w:r>
      <w:proofErr w:type="spellEnd"/>
      <w:r w:rsidRPr="005F360D">
        <w:rPr>
          <w:rStyle w:val="StyleUnderline"/>
          <w:rFonts w:cs="Calibri"/>
        </w:rPr>
        <w:t xml:space="preserve"> of propellants, </w:t>
      </w:r>
      <w:r w:rsidRPr="005F360D">
        <w:rPr>
          <w:rStyle w:val="Emphasis"/>
          <w:rFonts w:cs="Calibri"/>
          <w:highlight w:val="cyan"/>
        </w:rPr>
        <w:t>asteroid mining</w:t>
      </w:r>
      <w:r w:rsidRPr="005F360D">
        <w:rPr>
          <w:rStyle w:val="Emphasis"/>
          <w:rFonts w:cs="Calibri"/>
        </w:rPr>
        <w:t xml:space="preserve"> also </w:t>
      </w:r>
      <w:r w:rsidRPr="005F360D">
        <w:rPr>
          <w:rStyle w:val="Emphasis"/>
          <w:rFonts w:cs="Calibri"/>
          <w:highlight w:val="cyan"/>
        </w:rPr>
        <w:t>provides a ready recourse to terrestrial mining</w:t>
      </w:r>
      <w:r w:rsidRPr="005F360D">
        <w:rPr>
          <w:rStyle w:val="Emphasis"/>
          <w:rFonts w:cs="Calibri"/>
        </w:rPr>
        <w:t xml:space="preserve"> </w:t>
      </w:r>
      <w:r w:rsidRPr="005F360D">
        <w:rPr>
          <w:rStyle w:val="Emphasis"/>
          <w:rFonts w:cs="Calibri"/>
          <w:highlight w:val="cyan"/>
        </w:rPr>
        <w:t>activities, with a view to saving the planet</w:t>
      </w:r>
      <w:r w:rsidRPr="005F360D">
        <w:rPr>
          <w:rStyle w:val="Emphasis"/>
          <w:rFonts w:cs="Calibri"/>
        </w:rPr>
        <w:t xml:space="preserve">. </w:t>
      </w:r>
      <w:r w:rsidRPr="005F360D">
        <w:rPr>
          <w:rFonts w:cs="Calibri"/>
          <w:sz w:val="16"/>
        </w:rPr>
        <w:t xml:space="preserve">Thousands of people are forced to work in mines and are also forced to live under sub-human conditions. If attention is shifted from terrestrial mining, of course with robots working the mines in space, these people could not only live elongated lives but also find healthier employment alternatives. The advantages of asteroid mining are numerous: trip exchanges for cargo to reduce wasteful journeys of transport trucks, development of cheaper batteries to reduce energy and storage costs, beneficiation of plastic waste to sustainable and clean bio-fuel as well as the development and use of solar-powered airships Some studies indicate that an asteroid that runs 1,000 m (3,280 ft) across could yield about 100,000 tons of platinum, which already has miners in South Africa worried because they only mine a measly 130 tons of the metal on Earth each year. “Space miners will first target water-rich asteroids for their hydrogen potential, then mineral-rich asteroids for their nickel and iron-ore. Platinum is a small by-product of their yield and has no use in space. But that means it poses a risk to the platinum resources below the earth’s surface”, says </w:t>
      </w:r>
      <w:proofErr w:type="spellStart"/>
      <w:r w:rsidRPr="005F360D">
        <w:rPr>
          <w:rFonts w:cs="Calibri"/>
          <w:sz w:val="16"/>
        </w:rPr>
        <w:t>Kieck</w:t>
      </w:r>
      <w:proofErr w:type="spellEnd"/>
      <w:r w:rsidRPr="005F360D">
        <w:rPr>
          <w:rFonts w:cs="Calibri"/>
          <w:sz w:val="16"/>
        </w:rPr>
        <w:t xml:space="preserve">. </w:t>
      </w:r>
      <w:r w:rsidRPr="005F360D">
        <w:rPr>
          <w:rStyle w:val="StyleUnderline"/>
          <w:rFonts w:cs="Calibri"/>
        </w:rPr>
        <w:t xml:space="preserve">This is not the time for </w:t>
      </w:r>
      <w:r w:rsidRPr="005F360D">
        <w:rPr>
          <w:rStyle w:val="Emphasis"/>
          <w:rFonts w:cs="Calibri"/>
          <w:highlight w:val="cyan"/>
        </w:rPr>
        <w:t>African countries</w:t>
      </w:r>
      <w:r w:rsidRPr="005F360D">
        <w:rPr>
          <w:rStyle w:val="Emphasis"/>
          <w:rFonts w:cs="Calibri"/>
        </w:rPr>
        <w:t xml:space="preserve"> to take the back seat, instead, they </w:t>
      </w:r>
      <w:r w:rsidRPr="005F360D">
        <w:rPr>
          <w:rStyle w:val="Emphasis"/>
          <w:rFonts w:cs="Calibri"/>
          <w:highlight w:val="cyan"/>
        </w:rPr>
        <w:t xml:space="preserve">should take advantage of </w:t>
      </w:r>
      <w:r w:rsidRPr="005F360D">
        <w:rPr>
          <w:rStyle w:val="Emphasis"/>
          <w:rFonts w:cs="Calibri"/>
        </w:rPr>
        <w:t xml:space="preserve">the </w:t>
      </w:r>
      <w:r w:rsidRPr="005F360D">
        <w:rPr>
          <w:rStyle w:val="Emphasis"/>
          <w:rFonts w:cs="Calibri"/>
          <w:highlight w:val="cyan"/>
        </w:rPr>
        <w:t>momentum</w:t>
      </w:r>
      <w:r w:rsidRPr="005F360D">
        <w:rPr>
          <w:rStyle w:val="Emphasis"/>
          <w:rFonts w:cs="Calibri"/>
        </w:rPr>
        <w:t xml:space="preserve"> that is driving the space industry</w:t>
      </w:r>
      <w:r w:rsidRPr="005F360D">
        <w:rPr>
          <w:rStyle w:val="StyleUnderline"/>
          <w:rFonts w:cs="Calibri"/>
        </w:rPr>
        <w:t xml:space="preserve">. </w:t>
      </w:r>
      <w:r w:rsidRPr="005F360D">
        <w:rPr>
          <w:rStyle w:val="Emphasis"/>
          <w:rFonts w:cs="Calibri"/>
          <w:highlight w:val="cyan"/>
        </w:rPr>
        <w:t>Nations like South Africa</w:t>
      </w:r>
      <w:r w:rsidRPr="005F360D">
        <w:rPr>
          <w:rStyle w:val="Emphasis"/>
          <w:rFonts w:cs="Calibri"/>
        </w:rPr>
        <w:t xml:space="preserve">, </w:t>
      </w:r>
      <w:r w:rsidRPr="005F360D">
        <w:rPr>
          <w:rStyle w:val="Emphasis"/>
          <w:rFonts w:cs="Calibri"/>
          <w:highlight w:val="cyan"/>
        </w:rPr>
        <w:t>Zimbabwe and Nigeria have shown interests in asteroid</w:t>
      </w:r>
      <w:r w:rsidRPr="005F360D">
        <w:rPr>
          <w:rStyle w:val="Emphasis"/>
          <w:rFonts w:cs="Calibri"/>
        </w:rPr>
        <w:t xml:space="preserve"> mining</w:t>
      </w:r>
      <w:r w:rsidRPr="005F360D">
        <w:rPr>
          <w:rStyle w:val="StyleUnderline"/>
          <w:rFonts w:cs="Calibri"/>
        </w:rPr>
        <w:t xml:space="preserve">, having </w:t>
      </w:r>
      <w:proofErr w:type="spellStart"/>
      <w:r w:rsidRPr="005F360D">
        <w:rPr>
          <w:rStyle w:val="StyleUnderline"/>
          <w:rFonts w:cs="Calibri"/>
        </w:rPr>
        <w:t>recognised</w:t>
      </w:r>
      <w:proofErr w:type="spellEnd"/>
      <w:r w:rsidRPr="005F360D">
        <w:rPr>
          <w:rStyle w:val="StyleUnderline"/>
          <w:rFonts w:cs="Calibri"/>
        </w:rPr>
        <w:t xml:space="preserve"> its vast potential. It will be noteworthy to see African countries on the frontiers with technology giants like Russia, </w:t>
      </w:r>
      <w:proofErr w:type="gramStart"/>
      <w:r w:rsidRPr="005F360D">
        <w:rPr>
          <w:rStyle w:val="StyleUnderline"/>
          <w:rFonts w:cs="Calibri"/>
        </w:rPr>
        <w:t>China</w:t>
      </w:r>
      <w:proofErr w:type="gramEnd"/>
      <w:r w:rsidRPr="005F360D">
        <w:rPr>
          <w:rStyle w:val="StyleUnderline"/>
          <w:rFonts w:cs="Calibri"/>
        </w:rPr>
        <w:t xml:space="preserve"> and the USA. </w:t>
      </w:r>
      <w:r w:rsidRPr="005F360D">
        <w:rPr>
          <w:rFonts w:cs="Calibri"/>
          <w:sz w:val="16"/>
        </w:rPr>
        <w:t xml:space="preserve">In May 2017, Mechanical engineer and PhD graduate, Jonathan </w:t>
      </w:r>
      <w:proofErr w:type="spellStart"/>
      <w:r w:rsidRPr="005F360D">
        <w:rPr>
          <w:rFonts w:cs="Calibri"/>
          <w:sz w:val="16"/>
        </w:rPr>
        <w:t>Lun’s</w:t>
      </w:r>
      <w:proofErr w:type="spellEnd"/>
      <w:r w:rsidRPr="005F360D">
        <w:rPr>
          <w:rFonts w:cs="Calibri"/>
          <w:sz w:val="16"/>
        </w:rPr>
        <w:t xml:space="preserve"> idea for the innovation challenge was chosen as the winner at the GIC awards ceremony, in Johannesburg. His idea is to use an innovative rocket technology, known as a vacuum arc thruster, which consumes asteroid metal as fuel to achieve industrial-scale transport of mined asteroid material. </w:t>
      </w:r>
      <w:r w:rsidRPr="005F360D">
        <w:rPr>
          <w:rStyle w:val="StyleUnderline"/>
          <w:rFonts w:cs="Calibri"/>
          <w:highlight w:val="cyan"/>
        </w:rPr>
        <w:t xml:space="preserve">Asteroid mining will serve as a </w:t>
      </w:r>
      <w:proofErr w:type="gramStart"/>
      <w:r w:rsidRPr="005F360D">
        <w:rPr>
          <w:rStyle w:val="StyleUnderline"/>
          <w:rFonts w:cs="Calibri"/>
          <w:highlight w:val="cyan"/>
        </w:rPr>
        <w:t>stepping</w:t>
      </w:r>
      <w:r w:rsidRPr="005F360D">
        <w:rPr>
          <w:rStyle w:val="StyleUnderline"/>
          <w:rFonts w:cs="Calibri"/>
        </w:rPr>
        <w:t xml:space="preserve"> st</w:t>
      </w:r>
      <w:r w:rsidRPr="005F360D">
        <w:rPr>
          <w:rStyle w:val="StyleUnderline"/>
          <w:rFonts w:cs="Calibri"/>
          <w:highlight w:val="cyan"/>
        </w:rPr>
        <w:t>one</w:t>
      </w:r>
      <w:proofErr w:type="gramEnd"/>
      <w:r w:rsidRPr="005F360D">
        <w:rPr>
          <w:rStyle w:val="StyleUnderline"/>
          <w:rFonts w:cs="Calibri"/>
          <w:highlight w:val="cyan"/>
        </w:rPr>
        <w:t>, bridging the gap between developed countries and developing countries in space technology</w:t>
      </w:r>
      <w:r w:rsidRPr="005F360D">
        <w:rPr>
          <w:rStyle w:val="StyleUnderline"/>
          <w:rFonts w:cs="Calibri"/>
        </w:rPr>
        <w:t xml:space="preserve"> to a significant level, Africa will be setting the foundation to be key players in the space industry, while at the same time contributing significantly to the battle against environmental degradation.</w:t>
      </w:r>
    </w:p>
    <w:p w14:paraId="00536FB5" w14:textId="77777777" w:rsidR="00C45734" w:rsidRPr="006A041E" w:rsidRDefault="00C45734" w:rsidP="00C45734">
      <w:pPr>
        <w:pStyle w:val="Heading4"/>
        <w:rPr>
          <w:rFonts w:asciiTheme="minorHAnsi" w:hAnsiTheme="minorHAnsi" w:cstheme="minorHAnsi"/>
        </w:rPr>
      </w:pPr>
      <w:proofErr w:type="gramStart"/>
      <w:r w:rsidRPr="006A041E">
        <w:rPr>
          <w:rFonts w:asciiTheme="minorHAnsi" w:hAnsiTheme="minorHAnsi" w:cstheme="minorHAnsi"/>
        </w:rPr>
        <w:t>Yes</w:t>
      </w:r>
      <w:proofErr w:type="gramEnd"/>
      <w:r w:rsidRPr="006A041E">
        <w:rPr>
          <w:rFonts w:asciiTheme="minorHAnsi" w:hAnsiTheme="minorHAnsi" w:cstheme="minorHAnsi"/>
        </w:rPr>
        <w:t xml:space="preserve"> private companies key and coming now – over 283, launching soon, but keeping barriers low key</w:t>
      </w:r>
    </w:p>
    <w:p w14:paraId="1BF121F6" w14:textId="77777777" w:rsidR="00C45734" w:rsidRPr="006A041E" w:rsidRDefault="00C45734" w:rsidP="00C45734">
      <w:pPr>
        <w:rPr>
          <w:rFonts w:asciiTheme="minorHAnsi" w:hAnsiTheme="minorHAnsi" w:cstheme="minorHAnsi"/>
        </w:rPr>
      </w:pPr>
      <w:r w:rsidRPr="006A041E">
        <w:rPr>
          <w:rStyle w:val="Style13ptBold"/>
          <w:rFonts w:asciiTheme="minorHAnsi" w:hAnsiTheme="minorHAnsi" w:cstheme="minorHAnsi"/>
        </w:rPr>
        <w:t>Bailey 21</w:t>
      </w:r>
      <w:r w:rsidRPr="006A041E">
        <w:rPr>
          <w:rFonts w:asciiTheme="minorHAnsi" w:hAnsiTheme="minorHAnsi" w:cstheme="minorHAnsi"/>
        </w:rPr>
        <w:t xml:space="preserve"> Stephanie Bailey, Business. "Why Africa is sending more satellites into space." CNN, October 6, 2021, www.cnn.com/2021/09/21/business/african-satellites-spc-intl/index.html.</w:t>
      </w:r>
    </w:p>
    <w:p w14:paraId="0CB09E7B" w14:textId="77777777" w:rsidR="00C45734" w:rsidRPr="006A041E" w:rsidRDefault="00C45734" w:rsidP="00C45734">
      <w:pPr>
        <w:rPr>
          <w:rFonts w:asciiTheme="minorHAnsi" w:hAnsiTheme="minorHAnsi" w:cstheme="minorHAnsi"/>
          <w:u w:val="single"/>
        </w:rPr>
      </w:pPr>
      <w:r w:rsidRPr="006A041E">
        <w:rPr>
          <w:rFonts w:asciiTheme="minorHAnsi" w:hAnsiTheme="minorHAnsi" w:cstheme="minorHAnsi"/>
          <w:sz w:val="16"/>
        </w:rPr>
        <w:t xml:space="preserve">London (CNN </w:t>
      </w:r>
      <w:proofErr w:type="gramStart"/>
      <w:r w:rsidRPr="006A041E">
        <w:rPr>
          <w:rFonts w:asciiTheme="minorHAnsi" w:hAnsiTheme="minorHAnsi" w:cstheme="minorHAnsi"/>
          <w:sz w:val="16"/>
        </w:rPr>
        <w:t>Business)</w:t>
      </w:r>
      <w:r w:rsidRPr="006A041E">
        <w:rPr>
          <w:rStyle w:val="StyleUnderline"/>
          <w:rFonts w:asciiTheme="minorHAnsi" w:hAnsiTheme="minorHAnsi" w:cstheme="minorHAnsi"/>
          <w:highlight w:val="cyan"/>
        </w:rPr>
        <w:t>Africa's</w:t>
      </w:r>
      <w:proofErr w:type="gramEnd"/>
      <w:r w:rsidRPr="006A041E">
        <w:rPr>
          <w:rStyle w:val="StyleUnderline"/>
          <w:rFonts w:asciiTheme="minorHAnsi" w:hAnsiTheme="minorHAnsi" w:cstheme="minorHAnsi"/>
          <w:highlight w:val="cyan"/>
        </w:rPr>
        <w:t xml:space="preserve"> space industry</w:t>
      </w:r>
      <w:r w:rsidRPr="006A041E">
        <w:rPr>
          <w:rStyle w:val="StyleUnderline"/>
          <w:rFonts w:asciiTheme="minorHAnsi" w:hAnsiTheme="minorHAnsi" w:cstheme="minorHAnsi"/>
        </w:rPr>
        <w:t xml:space="preserve"> has been slow to take off, but it's </w:t>
      </w:r>
      <w:r w:rsidRPr="006A041E">
        <w:rPr>
          <w:rStyle w:val="Emphasis"/>
          <w:rFonts w:asciiTheme="minorHAnsi" w:hAnsiTheme="minorHAnsi" w:cstheme="minorHAnsi"/>
          <w:highlight w:val="cyan"/>
        </w:rPr>
        <w:t>predicted to skyrocket in the next few years</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Since the continent's first satellite launched more than 20 years ago, 44 have been sent into orbit by 13 African countries, according to consultancy Space in Africa. It says a further 125 are being developed by 23 countries, all expected to launch before 2025. </w:t>
      </w:r>
      <w:r w:rsidRPr="006A041E">
        <w:rPr>
          <w:rStyle w:val="StyleUnderline"/>
          <w:rFonts w:asciiTheme="minorHAnsi" w:hAnsiTheme="minorHAnsi" w:cstheme="minorHAnsi"/>
        </w:rPr>
        <w:t xml:space="preserve">The </w:t>
      </w:r>
      <w:r w:rsidRPr="006A041E">
        <w:rPr>
          <w:rStyle w:val="Emphasis"/>
          <w:rFonts w:asciiTheme="minorHAnsi" w:hAnsiTheme="minorHAnsi" w:cstheme="minorHAnsi"/>
          <w:highlight w:val="cyan"/>
        </w:rPr>
        <w:t>payoff could be substantial</w:t>
      </w:r>
      <w:r w:rsidRPr="006A041E">
        <w:rPr>
          <w:rFonts w:asciiTheme="minorHAnsi" w:hAnsiTheme="minorHAnsi" w:cstheme="minorHAnsi"/>
          <w:sz w:val="16"/>
        </w:rPr>
        <w:t xml:space="preserve">. A 2021 report by the World Economic Forum estimates that data collected from space could unlock $2 billion a year in benefits for Africa. The report says satellites could address agricultural challenges by measuring crop health, improve water management by monitoring drought, and track tree cover for more sustainable forest management. In a continent where less than a third of the population has access to broadband, more communication satellites could help people connect to the internet. </w:t>
      </w:r>
      <w:r w:rsidRPr="006A041E">
        <w:rPr>
          <w:rStyle w:val="StyleUnderline"/>
          <w:rFonts w:asciiTheme="minorHAnsi" w:hAnsiTheme="minorHAnsi" w:cstheme="minorHAnsi"/>
        </w:rPr>
        <w:t xml:space="preserve">Addressing Africa's challenges South African </w:t>
      </w:r>
      <w:r w:rsidRPr="006A041E">
        <w:rPr>
          <w:rStyle w:val="StyleUnderline"/>
          <w:rFonts w:asciiTheme="minorHAnsi" w:hAnsiTheme="minorHAnsi" w:cstheme="minorHAnsi"/>
          <w:highlight w:val="cyan"/>
        </w:rPr>
        <w:t xml:space="preserve">startup </w:t>
      </w:r>
      <w:proofErr w:type="spellStart"/>
      <w:r w:rsidRPr="006A041E">
        <w:rPr>
          <w:rStyle w:val="Emphasis"/>
          <w:rFonts w:asciiTheme="minorHAnsi" w:hAnsiTheme="minorHAnsi" w:cstheme="minorHAnsi"/>
          <w:highlight w:val="cyan"/>
        </w:rPr>
        <w:t>Astrofica</w:t>
      </w:r>
      <w:proofErr w:type="spellEnd"/>
      <w:r w:rsidRPr="006A041E">
        <w:rPr>
          <w:rFonts w:asciiTheme="minorHAnsi" w:hAnsiTheme="minorHAnsi" w:cstheme="minorHAnsi"/>
          <w:sz w:val="16"/>
        </w:rPr>
        <w:t xml:space="preserve"> was founded four years ago, </w:t>
      </w:r>
      <w:r w:rsidRPr="006A041E">
        <w:rPr>
          <w:rStyle w:val="StyleUnderline"/>
          <w:rFonts w:asciiTheme="minorHAnsi" w:hAnsiTheme="minorHAnsi" w:cstheme="minorHAnsi"/>
        </w:rPr>
        <w:t xml:space="preserve">providing </w:t>
      </w:r>
      <w:r w:rsidRPr="006A041E">
        <w:rPr>
          <w:rStyle w:val="Emphasis"/>
          <w:rFonts w:asciiTheme="minorHAnsi" w:hAnsiTheme="minorHAnsi" w:cstheme="minorHAnsi"/>
        </w:rPr>
        <w:t>space consultancy services</w:t>
      </w:r>
      <w:r w:rsidRPr="006A041E">
        <w:rPr>
          <w:rFonts w:asciiTheme="minorHAnsi" w:hAnsiTheme="minorHAnsi" w:cstheme="minorHAnsi"/>
          <w:sz w:val="16"/>
        </w:rPr>
        <w:t xml:space="preserve">. It </w:t>
      </w:r>
      <w:r w:rsidRPr="006A041E">
        <w:rPr>
          <w:rStyle w:val="StyleUnderline"/>
          <w:rFonts w:asciiTheme="minorHAnsi" w:hAnsiTheme="minorHAnsi" w:cstheme="minorHAnsi"/>
          <w:highlight w:val="cyan"/>
        </w:rPr>
        <w:t>supported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the </w:t>
      </w:r>
      <w:r w:rsidRPr="006A041E">
        <w:rPr>
          <w:rStyle w:val="Emphasis"/>
          <w:rFonts w:asciiTheme="minorHAnsi" w:hAnsiTheme="minorHAnsi" w:cstheme="minorHAnsi"/>
          <w:highlight w:val="cyan"/>
        </w:rPr>
        <w:t>CubeSat program</w:t>
      </w:r>
      <w:r w:rsidRPr="006A041E">
        <w:rPr>
          <w:rStyle w:val="Emphasis"/>
          <w:rFonts w:asciiTheme="minorHAnsi" w:hAnsiTheme="minorHAnsi" w:cstheme="minorHAnsi"/>
        </w:rPr>
        <w:t xml:space="preserve"> at Cape Peninsula University of Technol</w:t>
      </w:r>
      <w:r w:rsidRPr="006A041E">
        <w:rPr>
          <w:rStyle w:val="StyleUnderline"/>
          <w:rFonts w:asciiTheme="minorHAnsi" w:hAnsiTheme="minorHAnsi" w:cstheme="minorHAnsi"/>
        </w:rPr>
        <w:t>ogy</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which launched</w:t>
      </w:r>
      <w:r w:rsidRPr="006A041E">
        <w:rPr>
          <w:rStyle w:val="StyleUnderline"/>
          <w:rFonts w:asciiTheme="minorHAnsi" w:hAnsiTheme="minorHAnsi" w:cstheme="minorHAnsi"/>
        </w:rPr>
        <w:t xml:space="preserve"> a </w:t>
      </w:r>
      <w:r w:rsidRPr="006A041E">
        <w:rPr>
          <w:rStyle w:val="Emphasis"/>
          <w:rFonts w:asciiTheme="minorHAnsi" w:hAnsiTheme="minorHAnsi" w:cstheme="minorHAnsi"/>
          <w:highlight w:val="cyan"/>
        </w:rPr>
        <w:t>constellation of maritime satellites</w:t>
      </w:r>
      <w:r w:rsidRPr="006A041E">
        <w:rPr>
          <w:rStyle w:val="Emphasis"/>
          <w:rFonts w:asciiTheme="minorHAnsi" w:hAnsiTheme="minorHAnsi" w:cstheme="minorHAnsi"/>
        </w:rPr>
        <w:t xml:space="preserve"> </w:t>
      </w:r>
      <w:r w:rsidRPr="006A041E">
        <w:rPr>
          <w:rStyle w:val="StyleUnderline"/>
          <w:rFonts w:asciiTheme="minorHAnsi" w:hAnsiTheme="minorHAnsi" w:cstheme="minorHAnsi"/>
        </w:rPr>
        <w:t>for tracking ships along the southern African coast.</w:t>
      </w:r>
      <w:r w:rsidRPr="006A041E">
        <w:rPr>
          <w:rFonts w:asciiTheme="minorHAnsi" w:hAnsiTheme="minorHAnsi" w:cstheme="minorHAnsi"/>
          <w:sz w:val="16"/>
        </w:rPr>
        <w:t xml:space="preserve"> </w:t>
      </w:r>
      <w:proofErr w:type="spellStart"/>
      <w:r w:rsidRPr="006A041E">
        <w:rPr>
          <w:rFonts w:asciiTheme="minorHAnsi" w:hAnsiTheme="minorHAnsi" w:cstheme="minorHAnsi"/>
          <w:sz w:val="16"/>
        </w:rPr>
        <w:t>Astrofica's</w:t>
      </w:r>
      <w:proofErr w:type="spellEnd"/>
      <w:r w:rsidRPr="006A041E">
        <w:rPr>
          <w:rFonts w:asciiTheme="minorHAnsi" w:hAnsiTheme="minorHAnsi" w:cstheme="minorHAnsi"/>
          <w:sz w:val="16"/>
        </w:rPr>
        <w:t xml:space="preserve"> co-founder and CTO, Khalid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says the </w:t>
      </w:r>
      <w:r w:rsidRPr="006A041E">
        <w:rPr>
          <w:rStyle w:val="Emphasis"/>
          <w:rFonts w:asciiTheme="minorHAnsi" w:hAnsiTheme="minorHAnsi" w:cstheme="minorHAnsi"/>
          <w:highlight w:val="cyan"/>
        </w:rPr>
        <w:t>goal</w:t>
      </w:r>
      <w:r w:rsidRPr="006A041E">
        <w:rPr>
          <w:rStyle w:val="Emphasis"/>
          <w:rFonts w:asciiTheme="minorHAnsi" w:hAnsiTheme="minorHAnsi" w:cstheme="minorHAnsi"/>
        </w:rPr>
        <w:t xml:space="preserve"> of the startup </w:t>
      </w:r>
      <w:r w:rsidRPr="006A041E">
        <w:rPr>
          <w:rStyle w:val="Emphasis"/>
          <w:rFonts w:asciiTheme="minorHAnsi" w:hAnsiTheme="minorHAnsi" w:cstheme="minorHAnsi"/>
          <w:highlight w:val="cyan"/>
        </w:rPr>
        <w:t>is to use the space industry to address Africa's challenges</w:t>
      </w:r>
      <w:r w:rsidRPr="006A041E">
        <w:rPr>
          <w:rFonts w:asciiTheme="minorHAnsi" w:hAnsiTheme="minorHAnsi" w:cstheme="minorHAnsi"/>
          <w:sz w:val="16"/>
        </w:rPr>
        <w:t xml:space="preserve"> — from food security to national security. </w:t>
      </w:r>
      <w:r w:rsidRPr="006A041E">
        <w:rPr>
          <w:rStyle w:val="Emphasis"/>
          <w:rFonts w:asciiTheme="minorHAnsi" w:hAnsiTheme="minorHAnsi" w:cstheme="minorHAnsi"/>
        </w:rPr>
        <w:t xml:space="preserve">It </w:t>
      </w:r>
      <w:r w:rsidRPr="006A041E">
        <w:rPr>
          <w:rStyle w:val="Emphasis"/>
          <w:rFonts w:asciiTheme="minorHAnsi" w:hAnsiTheme="minorHAnsi" w:cstheme="minorHAnsi"/>
          <w:highlight w:val="cyan"/>
        </w:rPr>
        <w:t>hopes to launch its first constellation</w:t>
      </w:r>
      <w:r w:rsidRPr="006A041E">
        <w:rPr>
          <w:rStyle w:val="Emphasis"/>
          <w:rFonts w:asciiTheme="minorHAnsi" w:hAnsiTheme="minorHAnsi" w:cstheme="minorHAnsi"/>
        </w:rPr>
        <w:t xml:space="preserve"> of satellites </w:t>
      </w:r>
      <w:r w:rsidRPr="006A041E">
        <w:rPr>
          <w:rStyle w:val="Emphasis"/>
          <w:rFonts w:asciiTheme="minorHAnsi" w:hAnsiTheme="minorHAnsi" w:cstheme="minorHAnsi"/>
          <w:highlight w:val="cyan"/>
        </w:rPr>
        <w:t>by the end of 2022</w:t>
      </w:r>
      <w:r w:rsidRPr="006A041E">
        <w:rPr>
          <w:rFonts w:asciiTheme="minorHAnsi" w:hAnsiTheme="minorHAnsi" w:cstheme="minorHAnsi"/>
          <w:sz w:val="16"/>
        </w:rPr>
        <w:t>, "</w:t>
      </w:r>
      <w:r w:rsidRPr="006A041E">
        <w:rPr>
          <w:rStyle w:val="StyleUnderline"/>
          <w:rFonts w:asciiTheme="minorHAnsi" w:hAnsiTheme="minorHAnsi" w:cstheme="minorHAnsi"/>
        </w:rPr>
        <w:t>that will provide decision makers with critical data sets [in] near real</w:t>
      </w:r>
      <w:r w:rsidRPr="006A041E">
        <w:rPr>
          <w:rFonts w:asciiTheme="minorHAnsi" w:hAnsiTheme="minorHAnsi" w:cstheme="minorHAnsi"/>
          <w:sz w:val="16"/>
        </w:rPr>
        <w:t xml:space="preserve"> time," according to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He hopes the data will be used to monitor crop yield or track the use of fertilizers, as well as help governments with water management. The launch of South Africa&amp;#</w:t>
      </w:r>
      <w:proofErr w:type="gramStart"/>
      <w:r w:rsidRPr="006A041E">
        <w:rPr>
          <w:rFonts w:asciiTheme="minorHAnsi" w:hAnsiTheme="minorHAnsi" w:cstheme="minorHAnsi"/>
          <w:sz w:val="16"/>
        </w:rPr>
        <w:t>39;s</w:t>
      </w:r>
      <w:proofErr w:type="gram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on a Russian Soyuz rocket in Baikonur, Kazakhstan, in September 2009. The launch of South Africa's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on a Russian Soyuz rocket in Baikonur, Kazakhstan, in September 2009. "The satellites that we put up in space, it's cool stuff, but it's not necessarily the end goal; the end goal for </w:t>
      </w:r>
      <w:proofErr w:type="spellStart"/>
      <w:r w:rsidRPr="006A041E">
        <w:rPr>
          <w:rFonts w:asciiTheme="minorHAnsi" w:hAnsiTheme="minorHAnsi" w:cstheme="minorHAnsi"/>
          <w:sz w:val="16"/>
        </w:rPr>
        <w:t>Astrofica</w:t>
      </w:r>
      <w:proofErr w:type="spellEnd"/>
      <w:r w:rsidRPr="006A041E">
        <w:rPr>
          <w:rFonts w:asciiTheme="minorHAnsi" w:hAnsiTheme="minorHAnsi" w:cstheme="minorHAnsi"/>
          <w:sz w:val="16"/>
        </w:rPr>
        <w:t xml:space="preserve"> is to deal with the challenges and problems that we would like to solve," he says. "They cannot be solved using purely terrestrial systems, they need these critical space-based insights."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says African countries are spending too much money acquiring agricultural data from international providers, which is not timely enough — although the company welcomes collaboration with foreign partners. According to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ride shares — </w:t>
      </w:r>
      <w:r w:rsidRPr="006A041E">
        <w:rPr>
          <w:rStyle w:val="StyleUnderline"/>
          <w:rFonts w:asciiTheme="minorHAnsi" w:hAnsiTheme="minorHAnsi" w:cstheme="minorHAnsi"/>
        </w:rPr>
        <w:t>where satellite manufacturers can buy a spot on someone else's</w:t>
      </w:r>
      <w:r w:rsidRPr="006A041E">
        <w:rPr>
          <w:rFonts w:asciiTheme="minorHAnsi" w:hAnsiTheme="minorHAnsi" w:cstheme="minorHAnsi"/>
          <w:sz w:val="16"/>
        </w:rPr>
        <w:t xml:space="preserve"> rocket — have made getting to space cheaper and more accessible. </w:t>
      </w:r>
      <w:proofErr w:type="spellStart"/>
      <w:r w:rsidRPr="006A041E">
        <w:rPr>
          <w:rFonts w:asciiTheme="minorHAnsi" w:hAnsiTheme="minorHAnsi" w:cstheme="minorHAnsi"/>
          <w:sz w:val="16"/>
        </w:rPr>
        <w:t>Astrofica</w:t>
      </w:r>
      <w:proofErr w:type="spellEnd"/>
      <w:r w:rsidRPr="006A041E">
        <w:rPr>
          <w:rFonts w:asciiTheme="minorHAnsi" w:hAnsiTheme="minorHAnsi" w:cstheme="minorHAnsi"/>
          <w:sz w:val="16"/>
        </w:rPr>
        <w:t xml:space="preserve"> is looking to launch its first satellite on board an American SpaceX rocket, a Russian Soyuz rocket, or a Polar Satellite Launch Vehicle in India. Launching constellations Space in Africa </w:t>
      </w:r>
      <w:r w:rsidRPr="006A041E">
        <w:rPr>
          <w:rStyle w:val="StyleUnderline"/>
          <w:rFonts w:asciiTheme="minorHAnsi" w:hAnsiTheme="minorHAnsi" w:cstheme="minorHAnsi"/>
        </w:rPr>
        <w:t xml:space="preserve">estimates </w:t>
      </w:r>
      <w:r w:rsidRPr="006A041E">
        <w:rPr>
          <w:rStyle w:val="Emphasis"/>
          <w:rFonts w:asciiTheme="minorHAnsi" w:hAnsiTheme="minorHAnsi" w:cstheme="minorHAnsi"/>
          <w:highlight w:val="cyan"/>
        </w:rPr>
        <w:t>over 283 companies now operate in the continent's space and satellite industry</w:t>
      </w:r>
      <w:r w:rsidRPr="006A041E">
        <w:rPr>
          <w:rStyle w:val="StyleUnderline"/>
          <w:rFonts w:asciiTheme="minorHAnsi" w:hAnsiTheme="minorHAnsi" w:cstheme="minorHAnsi"/>
        </w:rPr>
        <w:t xml:space="preserve">, which it says generated more than $7.3 billion in revenue in 2019 and predicts will generate over $10 billion by 2024. </w:t>
      </w:r>
      <w:r w:rsidRPr="006A041E">
        <w:rPr>
          <w:rStyle w:val="Emphasis"/>
          <w:rFonts w:asciiTheme="minorHAnsi" w:hAnsiTheme="minorHAnsi" w:cstheme="minorHAnsi"/>
          <w:highlight w:val="cyan"/>
        </w:rPr>
        <w:t>Africa must remove barriers to flying to secure post-pandemic boom</w:t>
      </w:r>
      <w:r w:rsidRPr="006A041E">
        <w:rPr>
          <w:rFonts w:asciiTheme="minorHAnsi" w:hAnsiTheme="minorHAnsi" w:cstheme="minorHAnsi"/>
          <w:sz w:val="16"/>
        </w:rPr>
        <w:t>, says IATA regional exec Africa must remove barriers to flying to secure post-pandemic boom, says IATA regional exec Another South African company, Dragonfly Aerospace, provides imaging systems for satellites and is now working on launching its own constellation. "The new space industry has a lot of opportunity because there's a lot of growth," says Bryan Dean, Dragonfly Aerospace's CEO. "You are now able to launch more satellites for the same amount of money than you were in the past, and a system of satellites in orbit is far more powerful than a single satellite because they work together and combine the data." Space entrepreneur Max Polyakov bought the company in April and as part of expansion plans, Dean says Dragonfly Aerospace is near completing a 3,000 square meter satellite manufacturing facility in Stellenbosch, South Africa, with capacity to build up to 48 satellites per year. Dragonfly Aerospace&amp;#</w:t>
      </w:r>
      <w:proofErr w:type="gramStart"/>
      <w:r w:rsidRPr="006A041E">
        <w:rPr>
          <w:rFonts w:asciiTheme="minorHAnsi" w:hAnsiTheme="minorHAnsi" w:cstheme="minorHAnsi"/>
          <w:sz w:val="16"/>
        </w:rPr>
        <w:t>39;s</w:t>
      </w:r>
      <w:proofErr w:type="gramEnd"/>
      <w:r w:rsidRPr="006A041E">
        <w:rPr>
          <w:rFonts w:asciiTheme="minorHAnsi" w:hAnsiTheme="minorHAnsi" w:cstheme="minorHAnsi"/>
          <w:sz w:val="16"/>
        </w:rPr>
        <w:t xml:space="preserve"> new facility. Dragonfly Aerospace's new facility. Dean says one bottleneck </w:t>
      </w:r>
      <w:proofErr w:type="gramStart"/>
      <w:r w:rsidRPr="006A041E">
        <w:rPr>
          <w:rFonts w:asciiTheme="minorHAnsi" w:hAnsiTheme="minorHAnsi" w:cstheme="minorHAnsi"/>
          <w:sz w:val="16"/>
        </w:rPr>
        <w:t>for the production of</w:t>
      </w:r>
      <w:proofErr w:type="gramEnd"/>
      <w:r w:rsidRPr="006A041E">
        <w:rPr>
          <w:rFonts w:asciiTheme="minorHAnsi" w:hAnsiTheme="minorHAnsi" w:cstheme="minorHAnsi"/>
          <w:sz w:val="16"/>
        </w:rPr>
        <w:t xml:space="preserve"> satellites is being able to test how they will behave in the extreme temperatures of space. "In the past this was dominated by government facilities which you could rent," he says. "But with the advent of more commercial operations, many companies are investing in having those facilities in house." The company hopes to launch its first satellite in June next year from the US. Overcoming roadblocks </w:t>
      </w:r>
      <w:proofErr w:type="spellStart"/>
      <w:r w:rsidRPr="006A041E">
        <w:rPr>
          <w:rFonts w:asciiTheme="minorHAnsi" w:hAnsiTheme="minorHAnsi" w:cstheme="minorHAnsi"/>
          <w:sz w:val="16"/>
        </w:rPr>
        <w:t>Minoo</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Rathnasabapathy</w:t>
      </w:r>
      <w:proofErr w:type="spellEnd"/>
      <w:r w:rsidRPr="006A041E">
        <w:rPr>
          <w:rFonts w:asciiTheme="minorHAnsi" w:hAnsiTheme="minorHAnsi" w:cstheme="minorHAnsi"/>
          <w:sz w:val="16"/>
        </w:rPr>
        <w:t xml:space="preserve">, a space research engineer at MIT, says the continent's space industry still has challenges to overcome, most notably a lack of resources. "When you consider the US or Europe, it's really apples and oranges." she says. "In the US we see a lot of private industry and a lot of private funding and we're seeing NASA and ESA [the European Space Agency] be able to tap into that funding. Whereas in Africa, we're just not there yet and that's completely understandable given other priorities of the countries." </w:t>
      </w:r>
      <w:proofErr w:type="spellStart"/>
      <w:r w:rsidRPr="006A041E">
        <w:rPr>
          <w:rFonts w:asciiTheme="minorHAnsi" w:hAnsiTheme="minorHAnsi" w:cstheme="minorHAnsi"/>
          <w:sz w:val="16"/>
        </w:rPr>
        <w:t>Astrofica's</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says another hurdle is changing mindsets. </w:t>
      </w:r>
      <w:proofErr w:type="spellStart"/>
      <w:r w:rsidRPr="006A041E">
        <w:rPr>
          <w:rFonts w:asciiTheme="minorHAnsi" w:hAnsiTheme="minorHAnsi" w:cstheme="minorHAnsi"/>
          <w:sz w:val="16"/>
        </w:rPr>
        <w:t>Astrofica</w:t>
      </w:r>
      <w:proofErr w:type="spellEnd"/>
      <w:r w:rsidRPr="006A041E">
        <w:rPr>
          <w:rFonts w:asciiTheme="minorHAnsi" w:hAnsiTheme="minorHAnsi" w:cstheme="minorHAnsi"/>
          <w:sz w:val="16"/>
        </w:rPr>
        <w:t>&amp;#</w:t>
      </w:r>
      <w:proofErr w:type="gramStart"/>
      <w:r w:rsidRPr="006A041E">
        <w:rPr>
          <w:rFonts w:asciiTheme="minorHAnsi" w:hAnsiTheme="minorHAnsi" w:cstheme="minorHAnsi"/>
          <w:sz w:val="16"/>
        </w:rPr>
        <w:t>39;s</w:t>
      </w:r>
      <w:proofErr w:type="gramEnd"/>
      <w:r w:rsidRPr="006A041E">
        <w:rPr>
          <w:rFonts w:asciiTheme="minorHAnsi" w:hAnsiTheme="minorHAnsi" w:cstheme="minorHAnsi"/>
          <w:sz w:val="16"/>
        </w:rPr>
        <w:t xml:space="preserve"> Jessie </w:t>
      </w:r>
      <w:proofErr w:type="spellStart"/>
      <w:r w:rsidRPr="006A041E">
        <w:rPr>
          <w:rFonts w:asciiTheme="minorHAnsi" w:hAnsiTheme="minorHAnsi" w:cstheme="minorHAnsi"/>
          <w:sz w:val="16"/>
        </w:rPr>
        <w:t>Ndaba</w:t>
      </w:r>
      <w:proofErr w:type="spellEnd"/>
      <w:r w:rsidRPr="006A041E">
        <w:rPr>
          <w:rFonts w:asciiTheme="minorHAnsi" w:hAnsiTheme="minorHAnsi" w:cstheme="minorHAnsi"/>
          <w:sz w:val="16"/>
        </w:rPr>
        <w:t xml:space="preserve"> and Khalid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testing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a South African micro earth observation satellite, in 2009. </w:t>
      </w:r>
      <w:proofErr w:type="spellStart"/>
      <w:r w:rsidRPr="006A041E">
        <w:rPr>
          <w:rFonts w:asciiTheme="minorHAnsi" w:hAnsiTheme="minorHAnsi" w:cstheme="minorHAnsi"/>
          <w:sz w:val="16"/>
        </w:rPr>
        <w:t>Astrofica's</w:t>
      </w:r>
      <w:proofErr w:type="spellEnd"/>
      <w:r w:rsidRPr="006A041E">
        <w:rPr>
          <w:rFonts w:asciiTheme="minorHAnsi" w:hAnsiTheme="minorHAnsi" w:cstheme="minorHAnsi"/>
          <w:sz w:val="16"/>
        </w:rPr>
        <w:t xml:space="preserve"> Jessie </w:t>
      </w:r>
      <w:proofErr w:type="spellStart"/>
      <w:r w:rsidRPr="006A041E">
        <w:rPr>
          <w:rFonts w:asciiTheme="minorHAnsi" w:hAnsiTheme="minorHAnsi" w:cstheme="minorHAnsi"/>
          <w:sz w:val="16"/>
        </w:rPr>
        <w:t>Ndaba</w:t>
      </w:r>
      <w:proofErr w:type="spellEnd"/>
      <w:r w:rsidRPr="006A041E">
        <w:rPr>
          <w:rFonts w:asciiTheme="minorHAnsi" w:hAnsiTheme="minorHAnsi" w:cstheme="minorHAnsi"/>
          <w:sz w:val="16"/>
        </w:rPr>
        <w:t xml:space="preserve"> and Khalid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testing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a South African micro earth observation satellite, in 2009. "There is still a view across the continent, quite a myopic view, that the investments that you need to justify in space are too high risk and also that money may be better positioned in terms of alleviating tangible issues such as education, poverty, infrastructure upliftment, which decision makers can see," he says.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adds that government bureaucracy is holding back the African space industry and investment is needed to support local businesses. </w:t>
      </w:r>
      <w:r w:rsidRPr="006A041E">
        <w:rPr>
          <w:rStyle w:val="StyleUnderline"/>
          <w:rFonts w:asciiTheme="minorHAnsi" w:hAnsiTheme="minorHAnsi" w:cstheme="minorHAnsi"/>
        </w:rPr>
        <w:t xml:space="preserve">"Those are huge amounts of investments," he says. "But </w:t>
      </w:r>
      <w:r w:rsidRPr="006A041E">
        <w:rPr>
          <w:rStyle w:val="Emphasis"/>
          <w:rFonts w:asciiTheme="minorHAnsi" w:hAnsiTheme="minorHAnsi" w:cstheme="minorHAnsi"/>
          <w:highlight w:val="cyan"/>
        </w:rPr>
        <w:t>countries are</w:t>
      </w:r>
      <w:r w:rsidRPr="006A041E">
        <w:rPr>
          <w:rStyle w:val="Emphasis"/>
          <w:rFonts w:asciiTheme="minorHAnsi" w:hAnsiTheme="minorHAnsi" w:cstheme="minorHAnsi"/>
        </w:rPr>
        <w:t xml:space="preserve"> slowly </w:t>
      </w:r>
      <w:r w:rsidRPr="006A041E">
        <w:rPr>
          <w:rStyle w:val="Emphasis"/>
          <w:rFonts w:asciiTheme="minorHAnsi" w:hAnsiTheme="minorHAnsi" w:cstheme="minorHAnsi"/>
          <w:highlight w:val="cyan"/>
        </w:rPr>
        <w:t>starting to understand that</w:t>
      </w:r>
      <w:r w:rsidRPr="006A041E">
        <w:rPr>
          <w:rStyle w:val="Emphasis"/>
          <w:rFonts w:asciiTheme="minorHAnsi" w:hAnsiTheme="minorHAnsi" w:cstheme="minorHAnsi"/>
        </w:rPr>
        <w:t xml:space="preserve"> the </w:t>
      </w:r>
      <w:r w:rsidRPr="006A041E">
        <w:rPr>
          <w:rStyle w:val="Emphasis"/>
          <w:rFonts w:asciiTheme="minorHAnsi" w:hAnsiTheme="minorHAnsi" w:cstheme="minorHAnsi"/>
          <w:highlight w:val="cyan"/>
        </w:rPr>
        <w:t>investment in space today is</w:t>
      </w:r>
      <w:r w:rsidRPr="006A041E">
        <w:rPr>
          <w:rStyle w:val="Emphasis"/>
          <w:rFonts w:asciiTheme="minorHAnsi" w:hAnsiTheme="minorHAnsi" w:cstheme="minorHAnsi"/>
        </w:rPr>
        <w:t xml:space="preserve"> actually </w:t>
      </w:r>
      <w:r w:rsidRPr="006A041E">
        <w:rPr>
          <w:rStyle w:val="Emphasis"/>
          <w:rFonts w:asciiTheme="minorHAnsi" w:hAnsiTheme="minorHAnsi" w:cstheme="minorHAnsi"/>
          <w:highlight w:val="cyan"/>
        </w:rPr>
        <w:t>for the</w:t>
      </w:r>
      <w:r w:rsidRPr="006A041E">
        <w:rPr>
          <w:rStyle w:val="Emphasis"/>
          <w:rFonts w:asciiTheme="minorHAnsi" w:hAnsiTheme="minorHAnsi" w:cstheme="minorHAnsi"/>
        </w:rPr>
        <w:t xml:space="preserve"> sustainability and </w:t>
      </w:r>
      <w:r w:rsidRPr="006A041E">
        <w:rPr>
          <w:rStyle w:val="Emphasis"/>
          <w:rFonts w:asciiTheme="minorHAnsi" w:hAnsiTheme="minorHAnsi" w:cstheme="minorHAnsi"/>
          <w:highlight w:val="cyan"/>
        </w:rPr>
        <w:t>prosperity of your country</w:t>
      </w:r>
      <w:r w:rsidRPr="006A041E">
        <w:rPr>
          <w:rStyle w:val="Emphasis"/>
          <w:rFonts w:asciiTheme="minorHAnsi" w:hAnsiTheme="minorHAnsi" w:cstheme="minorHAnsi"/>
        </w:rPr>
        <w:t xml:space="preserve"> and your region in the years to come."</w:t>
      </w:r>
      <w:r w:rsidRPr="006A041E">
        <w:rPr>
          <w:rStyle w:val="StyleUnderline"/>
          <w:rFonts w:asciiTheme="minorHAnsi" w:hAnsiTheme="minorHAnsi" w:cstheme="minorHAnsi"/>
        </w:rPr>
        <w:t xml:space="preserve"> </w:t>
      </w:r>
    </w:p>
    <w:p w14:paraId="6EBC9AD0" w14:textId="77777777" w:rsidR="00C45734" w:rsidRPr="005F360D" w:rsidRDefault="00C45734" w:rsidP="00C45734">
      <w:pPr>
        <w:rPr>
          <w:rStyle w:val="StyleUnderline"/>
          <w:rFonts w:cs="Calibri"/>
        </w:rPr>
      </w:pPr>
    </w:p>
    <w:p w14:paraId="548C1E5D" w14:textId="77777777" w:rsidR="00C45734" w:rsidRPr="005F360D" w:rsidRDefault="00C45734" w:rsidP="00C45734">
      <w:pPr>
        <w:keepNext/>
        <w:keepLines/>
        <w:contextualSpacing/>
        <w:outlineLvl w:val="3"/>
        <w:rPr>
          <w:rFonts w:eastAsia="Calibri" w:cs="Calibri"/>
          <w:b/>
          <w:iCs/>
          <w:sz w:val="24"/>
        </w:rPr>
      </w:pPr>
      <w:r w:rsidRPr="005F360D">
        <w:rPr>
          <w:rFonts w:eastAsia="Calibri" w:cs="Calibri"/>
          <w:b/>
          <w:iCs/>
          <w:sz w:val="24"/>
        </w:rPr>
        <w:t>Key to prevent extinction</w:t>
      </w:r>
    </w:p>
    <w:p w14:paraId="1E75B8EB" w14:textId="77777777" w:rsidR="00C45734" w:rsidRPr="005F360D" w:rsidRDefault="00C45734" w:rsidP="00C45734">
      <w:pPr>
        <w:rPr>
          <w:rFonts w:eastAsia="Calibri" w:cs="Calibri"/>
          <w:b/>
          <w:sz w:val="24"/>
        </w:rPr>
      </w:pPr>
      <w:r w:rsidRPr="005F360D">
        <w:rPr>
          <w:rFonts w:eastAsia="Calibri" w:cs="Calibri"/>
          <w:b/>
          <w:sz w:val="24"/>
        </w:rPr>
        <w:t xml:space="preserve">Owusu-Afriyie, 2 --- </w:t>
      </w:r>
      <w:r w:rsidRPr="005F360D">
        <w:rPr>
          <w:rFonts w:cs="Calibri"/>
        </w:rPr>
        <w:t>Aburi Botanic Gardens staff</w:t>
      </w:r>
    </w:p>
    <w:p w14:paraId="2543CEC3" w14:textId="77777777" w:rsidR="00C45734" w:rsidRPr="005F360D" w:rsidRDefault="00C45734" w:rsidP="00C45734">
      <w:pPr>
        <w:rPr>
          <w:rFonts w:eastAsia="Calibri" w:cs="Calibri"/>
        </w:rPr>
      </w:pPr>
      <w:r w:rsidRPr="005F360D">
        <w:rPr>
          <w:rFonts w:eastAsia="Calibri" w:cs="Calibri"/>
        </w:rPr>
        <w:t xml:space="preserve">(George, "The Potential Role of African Botanic Gardens in Environmental Awareness </w:t>
      </w:r>
      <w:proofErr w:type="spellStart"/>
      <w:r w:rsidRPr="005F360D">
        <w:rPr>
          <w:rFonts w:eastAsia="Calibri" w:cs="Calibri"/>
        </w:rPr>
        <w:t>Programmes</w:t>
      </w:r>
      <w:proofErr w:type="spellEnd"/>
      <w:r w:rsidRPr="005F360D">
        <w:rPr>
          <w:rFonts w:eastAsia="Calibri" w:cs="Calibri"/>
        </w:rPr>
        <w:t xml:space="preserve"> and the Need to be Involved," 10-1-2, www.bgci.org/education/1703/, accessed 1-15-12)</w:t>
      </w:r>
    </w:p>
    <w:p w14:paraId="355FDBF1" w14:textId="77777777" w:rsidR="00C45734" w:rsidRPr="005F360D" w:rsidRDefault="00C45734" w:rsidP="00C45734">
      <w:pPr>
        <w:rPr>
          <w:rFonts w:eastAsia="Calibri" w:cs="Calibri"/>
        </w:rPr>
      </w:pPr>
    </w:p>
    <w:p w14:paraId="398582DE" w14:textId="77777777" w:rsidR="00C45734" w:rsidRPr="005F360D" w:rsidRDefault="00C45734" w:rsidP="00C45734">
      <w:pPr>
        <w:rPr>
          <w:rFonts w:eastAsia="Calibri" w:cs="Calibri"/>
        </w:rPr>
      </w:pPr>
      <w:r w:rsidRPr="005F360D">
        <w:rPr>
          <w:rFonts w:eastAsia="Calibri" w:cs="Calibri"/>
          <w:sz w:val="14"/>
        </w:rPr>
        <w:t xml:space="preserve">Today some of the 60 botanic gardens and arboreta in Africa are among those botanic gardens that are leading the worldwide fight to save plant diversity, as well as creating an understanding and awareness for the promotion of methods of conservation and development of plant resources. Despite financial constraints, a number of African botanic gardens are implementing major reforms under the auspices of Botanic Gardens Conservation International, to enable them </w:t>
      </w:r>
      <w:proofErr w:type="gramStart"/>
      <w:r w:rsidRPr="005F360D">
        <w:rPr>
          <w:rFonts w:eastAsia="Calibri" w:cs="Calibri"/>
          <w:sz w:val="14"/>
        </w:rPr>
        <w:t>play</w:t>
      </w:r>
      <w:proofErr w:type="gramEnd"/>
      <w:r w:rsidRPr="005F360D">
        <w:rPr>
          <w:rFonts w:eastAsia="Calibri" w:cs="Calibri"/>
          <w:sz w:val="14"/>
        </w:rPr>
        <w:t xml:space="preserve"> a more purposeful role in conservation. The Creation of Environmental Awareness Among the Populace </w:t>
      </w:r>
      <w:r w:rsidRPr="005F360D">
        <w:rPr>
          <w:rFonts w:eastAsia="Calibri" w:cs="Calibri"/>
          <w:b/>
          <w:highlight w:val="green"/>
          <w:u w:val="single"/>
        </w:rPr>
        <w:t>African's biological diversity is</w:t>
      </w:r>
      <w:r w:rsidRPr="005F360D">
        <w:rPr>
          <w:rFonts w:eastAsia="Calibri" w:cs="Calibri"/>
          <w:sz w:val="14"/>
          <w:highlight w:val="green"/>
        </w:rPr>
        <w:t xml:space="preserve"> </w:t>
      </w:r>
      <w:r w:rsidRPr="005F360D">
        <w:rPr>
          <w:rFonts w:eastAsia="Calibri" w:cs="Calibri"/>
          <w:sz w:val="14"/>
        </w:rPr>
        <w:t xml:space="preserve">not only of continental economic importance but is also </w:t>
      </w:r>
      <w:r w:rsidRPr="005F360D">
        <w:rPr>
          <w:rFonts w:eastAsia="Calibri" w:cs="Calibri"/>
          <w:b/>
          <w:highlight w:val="green"/>
          <w:u w:val="single"/>
        </w:rPr>
        <w:t>of global significance</w:t>
      </w:r>
      <w:r w:rsidRPr="005F360D">
        <w:rPr>
          <w:rFonts w:eastAsia="Calibri" w:cs="Calibri"/>
          <w:sz w:val="14"/>
        </w:rPr>
        <w:t xml:space="preserve">. Unfortunately, existing arrangements for the utilization of the continent's biodiversity cannot be considered sustainable and this is having serious repercussions on development </w:t>
      </w:r>
      <w:proofErr w:type="spellStart"/>
      <w:r w:rsidRPr="005F360D">
        <w:rPr>
          <w:rFonts w:eastAsia="Calibri" w:cs="Calibri"/>
          <w:sz w:val="14"/>
        </w:rPr>
        <w:t>programmes</w:t>
      </w:r>
      <w:proofErr w:type="spellEnd"/>
      <w:r w:rsidRPr="005F360D">
        <w:rPr>
          <w:rFonts w:eastAsia="Calibri" w:cs="Calibri"/>
          <w:sz w:val="14"/>
        </w:rPr>
        <w:t xml:space="preserve"> in Africa. The rich plant diversity in Africa is indiscriminately harvested for a number of purposes </w:t>
      </w:r>
      <w:proofErr w:type="gramStart"/>
      <w:r w:rsidRPr="005F360D">
        <w:rPr>
          <w:rFonts w:eastAsia="Calibri" w:cs="Calibri"/>
          <w:sz w:val="14"/>
        </w:rPr>
        <w:t>including:</w:t>
      </w:r>
      <w:proofErr w:type="gramEnd"/>
      <w:r w:rsidRPr="005F360D">
        <w:rPr>
          <w:rFonts w:eastAsia="Calibri" w:cs="Calibri"/>
          <w:sz w:val="14"/>
        </w:rPr>
        <w:t xml:space="preserve"> cultivation and production of food and cash crops for domestic and external interests herbal medicine construction. </w:t>
      </w:r>
      <w:r w:rsidRPr="005F360D">
        <w:rPr>
          <w:rFonts w:eastAsia="Calibri" w:cs="Calibri"/>
          <w:highlight w:val="green"/>
          <w:u w:val="single"/>
        </w:rPr>
        <w:t>Luckily</w:t>
      </w:r>
      <w:r w:rsidRPr="005F360D">
        <w:rPr>
          <w:rFonts w:eastAsia="Calibri" w:cs="Calibri"/>
          <w:sz w:val="14"/>
        </w:rPr>
        <w:t xml:space="preserve">, </w:t>
      </w:r>
      <w:proofErr w:type="gramStart"/>
      <w:r w:rsidRPr="005F360D">
        <w:rPr>
          <w:rFonts w:eastAsia="Calibri" w:cs="Calibri"/>
          <w:sz w:val="14"/>
        </w:rPr>
        <w:t>in spite of</w:t>
      </w:r>
      <w:proofErr w:type="gramEnd"/>
      <w:r w:rsidRPr="005F360D">
        <w:rPr>
          <w:rFonts w:eastAsia="Calibri" w:cs="Calibri"/>
          <w:sz w:val="14"/>
        </w:rPr>
        <w:t xml:space="preserve"> their continued exploitation, botanic gardens and other </w:t>
      </w:r>
      <w:r w:rsidRPr="005F360D">
        <w:rPr>
          <w:rFonts w:eastAsia="Calibri" w:cs="Calibri"/>
          <w:highlight w:val="green"/>
          <w:u w:val="single"/>
        </w:rPr>
        <w:t xml:space="preserve">habitats still contain some of the </w:t>
      </w:r>
      <w:r w:rsidRPr="005F360D">
        <w:rPr>
          <w:rFonts w:eastAsia="Calibri" w:cs="Calibri"/>
          <w:b/>
          <w:highlight w:val="green"/>
          <w:u w:val="single"/>
        </w:rPr>
        <w:t>richest assemblages of plant life</w:t>
      </w:r>
      <w:r w:rsidRPr="005F360D">
        <w:rPr>
          <w:rFonts w:eastAsia="Calibri" w:cs="Calibri"/>
          <w:b/>
          <w:u w:val="single"/>
        </w:rPr>
        <w:t xml:space="preserve"> known </w:t>
      </w:r>
      <w:r w:rsidRPr="005F360D">
        <w:rPr>
          <w:rFonts w:eastAsia="Calibri" w:cs="Calibri"/>
          <w:b/>
          <w:highlight w:val="green"/>
          <w:u w:val="single"/>
        </w:rPr>
        <w:t>on this planet</w:t>
      </w:r>
      <w:r w:rsidRPr="005F360D">
        <w:rPr>
          <w:rFonts w:eastAsia="Calibri" w:cs="Calibri"/>
          <w:b/>
          <w:u w:val="single"/>
        </w:rPr>
        <w:t>.</w:t>
      </w:r>
      <w:r w:rsidRPr="005F360D">
        <w:rPr>
          <w:rFonts w:eastAsia="Calibri" w:cs="Calibri"/>
          <w:sz w:val="14"/>
        </w:rPr>
        <w:t xml:space="preserve"> </w:t>
      </w:r>
      <w:proofErr w:type="gramStart"/>
      <w:r w:rsidRPr="005F360D">
        <w:rPr>
          <w:rFonts w:eastAsia="Calibri" w:cs="Calibri"/>
          <w:sz w:val="14"/>
        </w:rPr>
        <w:t>Thus</w:t>
      </w:r>
      <w:proofErr w:type="gramEnd"/>
      <w:r w:rsidRPr="005F360D">
        <w:rPr>
          <w:rFonts w:eastAsia="Calibri" w:cs="Calibri"/>
          <w:sz w:val="14"/>
        </w:rPr>
        <w:t xml:space="preserve"> African gardens are appropriate institutions with the necessary capacities and plant diversities for use in environmental awareness </w:t>
      </w:r>
      <w:proofErr w:type="spellStart"/>
      <w:r w:rsidRPr="005F360D">
        <w:rPr>
          <w:rFonts w:eastAsia="Calibri" w:cs="Calibri"/>
          <w:sz w:val="14"/>
        </w:rPr>
        <w:t>programmes</w:t>
      </w:r>
      <w:proofErr w:type="spellEnd"/>
      <w:r w:rsidRPr="005F360D">
        <w:rPr>
          <w:rFonts w:eastAsia="Calibri" w:cs="Calibri"/>
          <w:sz w:val="14"/>
        </w:rPr>
        <w:t xml:space="preserve">. The success of environmental awareness </w:t>
      </w:r>
      <w:proofErr w:type="spellStart"/>
      <w:r w:rsidRPr="005F360D">
        <w:rPr>
          <w:rFonts w:eastAsia="Calibri" w:cs="Calibri"/>
          <w:sz w:val="14"/>
        </w:rPr>
        <w:t>programmes</w:t>
      </w:r>
      <w:proofErr w:type="spellEnd"/>
      <w:r w:rsidRPr="005F360D">
        <w:rPr>
          <w:rFonts w:eastAsia="Calibri" w:cs="Calibri"/>
          <w:sz w:val="14"/>
        </w:rPr>
        <w:t xml:space="preserve"> will largely depend upon the communities' understanding of the functioning of the environment, the problems it presents, and their expected contribution to its protection and improvement. The pursuit of conservation-oriented practices to halt the degradation and extinction of plant resources will depend not only on their acceptability, but also on the active support and involvement of the populace at large. In addition, people need to be well informed, sensitized and motivated towards adopting specific plant conservation practices and the sustainable use of plant resources. It is well known that </w:t>
      </w:r>
      <w:r w:rsidRPr="005F360D">
        <w:rPr>
          <w:rFonts w:eastAsia="Calibri" w:cs="Calibri"/>
          <w:highlight w:val="green"/>
          <w:u w:val="single"/>
        </w:rPr>
        <w:t xml:space="preserve">plants are the </w:t>
      </w:r>
      <w:r w:rsidRPr="005F360D">
        <w:rPr>
          <w:rFonts w:eastAsia="Calibri" w:cs="Calibri"/>
          <w:b/>
          <w:highlight w:val="green"/>
          <w:u w:val="single"/>
        </w:rPr>
        <w:t>key to life on Earth</w:t>
      </w:r>
      <w:r w:rsidRPr="005F360D">
        <w:rPr>
          <w:rFonts w:eastAsia="Calibri" w:cs="Calibri"/>
          <w:highlight w:val="green"/>
          <w:u w:val="single"/>
        </w:rPr>
        <w:t xml:space="preserve"> and the </w:t>
      </w:r>
      <w:r w:rsidRPr="005F360D">
        <w:rPr>
          <w:rFonts w:eastAsia="Calibri" w:cs="Calibri"/>
          <w:b/>
          <w:highlight w:val="green"/>
          <w:u w:val="single"/>
        </w:rPr>
        <w:t>prime element in biodiversity</w:t>
      </w:r>
      <w:r w:rsidRPr="005F360D">
        <w:rPr>
          <w:rFonts w:eastAsia="Calibri" w:cs="Calibri"/>
          <w:sz w:val="14"/>
        </w:rPr>
        <w:t xml:space="preserve">. </w:t>
      </w:r>
      <w:r w:rsidRPr="005F360D">
        <w:rPr>
          <w:rFonts w:eastAsia="Calibri" w:cs="Calibri"/>
          <w:u w:val="single"/>
        </w:rPr>
        <w:t xml:space="preserve">They dominate our landscape, </w:t>
      </w:r>
      <w:r w:rsidRPr="005F360D">
        <w:rPr>
          <w:rFonts w:eastAsia="Calibri" w:cs="Calibri"/>
          <w:highlight w:val="green"/>
          <w:u w:val="single"/>
        </w:rPr>
        <w:t xml:space="preserve">providing the framework of natural ecosystems that provide the habitats for animal species and </w:t>
      </w:r>
      <w:r w:rsidRPr="005F360D">
        <w:rPr>
          <w:rFonts w:eastAsia="Calibri" w:cs="Calibri"/>
          <w:b/>
          <w:highlight w:val="green"/>
          <w:u w:val="single"/>
        </w:rPr>
        <w:t>make life on earth possible for humans</w:t>
      </w:r>
      <w:r w:rsidRPr="005F360D">
        <w:rPr>
          <w:rFonts w:eastAsia="Calibri" w:cs="Calibri"/>
          <w:sz w:val="14"/>
          <w:highlight w:val="green"/>
        </w:rPr>
        <w:t xml:space="preserve"> </w:t>
      </w:r>
      <w:r w:rsidRPr="005F360D">
        <w:rPr>
          <w:rFonts w:eastAsia="Calibri" w:cs="Calibri"/>
          <w:sz w:val="14"/>
        </w:rPr>
        <w:t xml:space="preserve">as well as other living beings. Yet </w:t>
      </w:r>
      <w:proofErr w:type="gramStart"/>
      <w:r w:rsidRPr="005F360D">
        <w:rPr>
          <w:rFonts w:eastAsia="Calibri" w:cs="Calibri"/>
          <w:sz w:val="14"/>
        </w:rPr>
        <w:t>in spite of</w:t>
      </w:r>
      <w:proofErr w:type="gramEnd"/>
      <w:r w:rsidRPr="005F360D">
        <w:rPr>
          <w:rFonts w:eastAsia="Calibri" w:cs="Calibri"/>
          <w:sz w:val="14"/>
        </w:rPr>
        <w:t xml:space="preserve"> this common knowledge of the importance of plants in human survival, plant life is being lost at an increasing rate not only in Africa, but also throughout the whole world. This is the result of economic pressure on the developing countries and careless human activities. Until unfair transactions, particularly in trading systems, are addressed and humans made the </w:t>
      </w:r>
      <w:proofErr w:type="spellStart"/>
      <w:r w:rsidRPr="005F360D">
        <w:rPr>
          <w:rFonts w:eastAsia="Calibri" w:cs="Calibri"/>
          <w:sz w:val="14"/>
        </w:rPr>
        <w:t>centre</w:t>
      </w:r>
      <w:proofErr w:type="spellEnd"/>
      <w:r w:rsidRPr="005F360D">
        <w:rPr>
          <w:rFonts w:eastAsia="Calibri" w:cs="Calibri"/>
          <w:sz w:val="14"/>
        </w:rPr>
        <w:t xml:space="preserve"> of attention, only a limited impact will be made in our effort to control the excessive utilization of resources and the </w:t>
      </w:r>
      <w:proofErr w:type="spellStart"/>
      <w:r w:rsidRPr="005F360D">
        <w:rPr>
          <w:rFonts w:eastAsia="Calibri" w:cs="Calibri"/>
          <w:sz w:val="14"/>
        </w:rPr>
        <w:t>regenerability</w:t>
      </w:r>
      <w:proofErr w:type="spellEnd"/>
      <w:r w:rsidRPr="005F360D">
        <w:rPr>
          <w:rFonts w:eastAsia="Calibri" w:cs="Calibri"/>
          <w:sz w:val="14"/>
        </w:rPr>
        <w:t xml:space="preserve"> of the various life-sustaining systems on the Earth.</w:t>
      </w:r>
    </w:p>
    <w:p w14:paraId="51FA6214" w14:textId="77777777" w:rsidR="00C45734" w:rsidRPr="005F360D" w:rsidRDefault="00C45734" w:rsidP="00C45734">
      <w:pPr>
        <w:rPr>
          <w:rFonts w:cs="Calibri"/>
        </w:rPr>
      </w:pPr>
    </w:p>
    <w:p w14:paraId="0D917488" w14:textId="77777777" w:rsidR="00C45734" w:rsidRPr="005F360D" w:rsidRDefault="00C45734" w:rsidP="00C45734">
      <w:pPr>
        <w:keepNext/>
        <w:keepLines/>
        <w:contextualSpacing/>
        <w:outlineLvl w:val="3"/>
        <w:rPr>
          <w:rFonts w:eastAsia="Calibri" w:cs="Calibri"/>
          <w:b/>
          <w:iCs/>
          <w:sz w:val="24"/>
        </w:rPr>
      </w:pPr>
      <w:r w:rsidRPr="005F360D">
        <w:rPr>
          <w:rFonts w:eastAsia="Calibri" w:cs="Calibri"/>
          <w:b/>
          <w:iCs/>
          <w:sz w:val="24"/>
        </w:rPr>
        <w:t>Prefer the specificity our evidence to African biodiversity- its key to prevent extinction- key region and species to global life-support systems</w:t>
      </w:r>
    </w:p>
    <w:p w14:paraId="20304207" w14:textId="77777777" w:rsidR="00C45734" w:rsidRPr="005F360D" w:rsidRDefault="00C45734" w:rsidP="00C45734">
      <w:pPr>
        <w:rPr>
          <w:rFonts w:eastAsia="Calibri" w:cs="Calibri"/>
          <w:b/>
          <w:sz w:val="24"/>
        </w:rPr>
      </w:pPr>
      <w:r w:rsidRPr="005F360D">
        <w:rPr>
          <w:rFonts w:eastAsia="Calibri" w:cs="Calibri"/>
          <w:b/>
          <w:sz w:val="24"/>
        </w:rPr>
        <w:t xml:space="preserve">Richard, 10 </w:t>
      </w:r>
      <w:r w:rsidRPr="005F360D">
        <w:rPr>
          <w:rFonts w:cs="Calibri"/>
        </w:rPr>
        <w:t>-- science and technology editor</w:t>
      </w:r>
    </w:p>
    <w:p w14:paraId="7661B7FE" w14:textId="77777777" w:rsidR="00C45734" w:rsidRPr="005F360D" w:rsidRDefault="00C45734" w:rsidP="00C45734">
      <w:pPr>
        <w:rPr>
          <w:rFonts w:eastAsia="Calibri" w:cs="Calibri"/>
        </w:rPr>
      </w:pPr>
      <w:r w:rsidRPr="005F360D">
        <w:rPr>
          <w:rFonts w:eastAsia="Calibri" w:cs="Calibri"/>
        </w:rPr>
        <w:t>(Michael Graham, "The True Size and Importance of Africa," 10-13-10, www.treehugger.com/clean-technology/the-true-size-and-importance-of-africa-map.html, accessed 1-16-12)</w:t>
      </w:r>
    </w:p>
    <w:p w14:paraId="1DDC86FC" w14:textId="77777777" w:rsidR="00C45734" w:rsidRPr="005F360D" w:rsidRDefault="00C45734" w:rsidP="00C45734">
      <w:pPr>
        <w:rPr>
          <w:rFonts w:eastAsia="Calibri" w:cs="Calibri"/>
        </w:rPr>
      </w:pPr>
    </w:p>
    <w:p w14:paraId="303320D4" w14:textId="77777777" w:rsidR="00C45734" w:rsidRPr="005F360D" w:rsidRDefault="00C45734" w:rsidP="00C45734">
      <w:pPr>
        <w:rPr>
          <w:rFonts w:eastAsia="Calibri" w:cs="Calibri"/>
          <w:sz w:val="14"/>
        </w:rPr>
      </w:pPr>
      <w:r w:rsidRPr="005F360D">
        <w:rPr>
          <w:rFonts w:eastAsia="Calibri" w:cs="Calibri"/>
          <w:u w:val="single"/>
        </w:rPr>
        <w:t>Don't Overlook Africa</w:t>
      </w:r>
      <w:r w:rsidRPr="005F360D">
        <w:rPr>
          <w:rFonts w:eastAsia="Calibri" w:cs="Calibri"/>
          <w:sz w:val="14"/>
        </w:rPr>
        <w:t xml:space="preserve">! Because of the way flat maps distort the size of countries (the closer they are to the poles, the more distorted they are), most people don't really know just how big the African continent is. This leads many people - and the smart and powerful aren't immune to this - to underestimate Africa's importance. The map above shows just how wrong our perception can be (unless we've already seen a map like this before). It shows that you could fit the whole USA, China, India, Spain, France, Germany, the UK, Italy, Switzerland, Japan, and Eastern Europe, inside of Africa and still have some room left. </w:t>
      </w:r>
      <w:r w:rsidRPr="005F360D">
        <w:rPr>
          <w:rFonts w:eastAsia="Calibri" w:cs="Calibri"/>
          <w:highlight w:val="green"/>
          <w:u w:val="single"/>
        </w:rPr>
        <w:t>We're All Inter-Connected</w:t>
      </w:r>
      <w:r w:rsidRPr="005F360D">
        <w:rPr>
          <w:rFonts w:eastAsia="Calibri" w:cs="Calibri"/>
          <w:sz w:val="14"/>
          <w:highlight w:val="green"/>
          <w:u w:val="single"/>
        </w:rPr>
        <w:t xml:space="preserve"> </w:t>
      </w:r>
      <w:r w:rsidRPr="005F360D">
        <w:rPr>
          <w:rFonts w:eastAsia="Calibri" w:cs="Calibri"/>
          <w:highlight w:val="green"/>
          <w:u w:val="single"/>
        </w:rPr>
        <w:t>Africa matters</w:t>
      </w:r>
      <w:r w:rsidRPr="005F360D">
        <w:rPr>
          <w:rFonts w:eastAsia="Calibri" w:cs="Calibri"/>
          <w:sz w:val="14"/>
        </w:rPr>
        <w:t xml:space="preserve"> a lot because of the number of people who live there (about 1 billion as of 2005, with projections of 2 billion by 2050), but also </w:t>
      </w:r>
      <w:r w:rsidRPr="005F360D">
        <w:rPr>
          <w:rFonts w:eastAsia="Calibri" w:cs="Calibri"/>
          <w:highlight w:val="green"/>
          <w:u w:val="single"/>
        </w:rPr>
        <w:t xml:space="preserve">because of the </w:t>
      </w:r>
      <w:r w:rsidRPr="005F360D">
        <w:rPr>
          <w:rFonts w:eastAsia="Calibri" w:cs="Calibri"/>
          <w:b/>
          <w:highlight w:val="green"/>
          <w:u w:val="single"/>
        </w:rPr>
        <w:t>number of indigenous animal and plant species</w:t>
      </w:r>
      <w:r w:rsidRPr="005F360D">
        <w:rPr>
          <w:rFonts w:eastAsia="Calibri" w:cs="Calibri"/>
          <w:sz w:val="14"/>
        </w:rPr>
        <w:t xml:space="preserve">, because of the vast expanses of land that aren't being protected, because of the huge ecosystems that are uniquely found there, </w:t>
      </w:r>
      <w:r w:rsidRPr="005F360D">
        <w:rPr>
          <w:rFonts w:eastAsia="Calibri" w:cs="Calibri"/>
          <w:highlight w:val="green"/>
          <w:u w:val="single"/>
        </w:rPr>
        <w:t>because of the impact that it can have on</w:t>
      </w:r>
      <w:r w:rsidRPr="005F360D">
        <w:rPr>
          <w:rFonts w:eastAsia="Calibri" w:cs="Calibri"/>
          <w:sz w:val="14"/>
          <w:highlight w:val="green"/>
        </w:rPr>
        <w:t xml:space="preserve"> </w:t>
      </w:r>
      <w:r w:rsidRPr="005F360D">
        <w:rPr>
          <w:rFonts w:eastAsia="Calibri" w:cs="Calibri"/>
          <w:sz w:val="14"/>
        </w:rPr>
        <w:t xml:space="preserve">the global </w:t>
      </w:r>
      <w:r w:rsidRPr="005F360D">
        <w:rPr>
          <w:rFonts w:eastAsia="Calibri" w:cs="Calibri"/>
          <w:highlight w:val="green"/>
          <w:u w:val="single"/>
        </w:rPr>
        <w:t>climate</w:t>
      </w:r>
      <w:r w:rsidRPr="005F360D">
        <w:rPr>
          <w:rFonts w:eastAsia="Calibri" w:cs="Calibri"/>
          <w:sz w:val="14"/>
          <w:highlight w:val="green"/>
        </w:rPr>
        <w:t xml:space="preserve"> </w:t>
      </w:r>
      <w:r w:rsidRPr="005F360D">
        <w:rPr>
          <w:rFonts w:eastAsia="Calibri" w:cs="Calibri"/>
          <w:sz w:val="14"/>
        </w:rPr>
        <w:t xml:space="preserve">(especially </w:t>
      </w:r>
      <w:r w:rsidRPr="005F360D">
        <w:rPr>
          <w:rFonts w:eastAsia="Calibri" w:cs="Calibri"/>
          <w:highlight w:val="green"/>
          <w:u w:val="single"/>
        </w:rPr>
        <w:t>deforestation and desertification</w:t>
      </w:r>
      <w:r w:rsidRPr="005F360D">
        <w:rPr>
          <w:rFonts w:eastAsia="Calibri" w:cs="Calibri"/>
          <w:sz w:val="14"/>
        </w:rPr>
        <w:t xml:space="preserve">), because of all the solar power potential and other natural resources, etc. </w:t>
      </w:r>
      <w:r w:rsidRPr="005F360D">
        <w:rPr>
          <w:rFonts w:eastAsia="Calibri" w:cs="Calibri"/>
          <w:highlight w:val="green"/>
          <w:u w:val="single"/>
        </w:rPr>
        <w:t xml:space="preserve">It is one of the </w:t>
      </w:r>
      <w:r w:rsidRPr="005F360D">
        <w:rPr>
          <w:rFonts w:eastAsia="Calibri" w:cs="Calibri"/>
          <w:b/>
          <w:highlight w:val="green"/>
          <w:u w:val="single"/>
          <w:bdr w:val="single" w:sz="4" w:space="0" w:color="auto"/>
        </w:rPr>
        <w:t>key</w:t>
      </w:r>
      <w:r w:rsidRPr="005F360D">
        <w:rPr>
          <w:rFonts w:eastAsia="Calibri" w:cs="Calibri"/>
          <w:b/>
          <w:highlight w:val="green"/>
          <w:u w:val="single"/>
        </w:rPr>
        <w:t xml:space="preserve"> regions</w:t>
      </w:r>
      <w:r w:rsidRPr="005F360D">
        <w:rPr>
          <w:rFonts w:eastAsia="Calibri" w:cs="Calibri"/>
          <w:highlight w:val="green"/>
          <w:u w:val="single"/>
        </w:rPr>
        <w:t xml:space="preserve"> </w:t>
      </w:r>
      <w:r w:rsidRPr="005F360D">
        <w:rPr>
          <w:rFonts w:eastAsia="Calibri" w:cs="Calibri"/>
          <w:sz w:val="14"/>
        </w:rPr>
        <w:t xml:space="preserve">that needs to improve on many levels for the welfare of its people and </w:t>
      </w:r>
      <w:r w:rsidRPr="005F360D">
        <w:rPr>
          <w:rFonts w:eastAsia="Calibri" w:cs="Calibri"/>
          <w:b/>
          <w:highlight w:val="green"/>
          <w:u w:val="single"/>
        </w:rPr>
        <w:t xml:space="preserve">to safeguard the integrity of our </w:t>
      </w:r>
      <w:r w:rsidRPr="005F360D">
        <w:rPr>
          <w:rFonts w:eastAsia="Calibri" w:cs="Calibri"/>
          <w:b/>
          <w:highlight w:val="green"/>
          <w:u w:val="single"/>
          <w:bdr w:val="single" w:sz="4" w:space="0" w:color="auto"/>
        </w:rPr>
        <w:t>planet's life-support systems</w:t>
      </w:r>
      <w:r w:rsidRPr="005F360D">
        <w:rPr>
          <w:rFonts w:eastAsia="Calibri" w:cs="Calibri"/>
          <w:b/>
          <w:u w:val="single"/>
        </w:rPr>
        <w:t>.</w:t>
      </w:r>
      <w:r w:rsidRPr="005F360D">
        <w:rPr>
          <w:rFonts w:eastAsia="Calibri" w:cs="Calibri"/>
          <w:b/>
          <w:sz w:val="14"/>
          <w:u w:val="single"/>
        </w:rPr>
        <w:t xml:space="preserve"> </w:t>
      </w:r>
      <w:r w:rsidRPr="005F360D">
        <w:rPr>
          <w:rFonts w:eastAsia="Calibri" w:cs="Calibri"/>
          <w:sz w:val="14"/>
        </w:rPr>
        <w:t>Africa is too often the forgotten continent, but it shouldn't be, and humanitarian problems should make us forget environmental issues because both go hand in hand. The degradation of the environment will affect the most vulnerable people there.</w:t>
      </w:r>
    </w:p>
    <w:p w14:paraId="26ED328D" w14:textId="659B00CC" w:rsidR="00C45734" w:rsidRDefault="00C45734" w:rsidP="00C45734">
      <w:pPr>
        <w:pStyle w:val="Heading2"/>
      </w:pPr>
      <w:r>
        <w:t>Case</w:t>
      </w:r>
    </w:p>
    <w:p w14:paraId="77A66C88" w14:textId="77777777" w:rsidR="00C45734" w:rsidRDefault="00C45734" w:rsidP="00C45734">
      <w:pPr>
        <w:keepNext/>
        <w:keepLines/>
        <w:pageBreakBefore/>
        <w:spacing w:before="40" w:after="0"/>
        <w:jc w:val="center"/>
        <w:outlineLvl w:val="2"/>
        <w:rPr>
          <w:rFonts w:eastAsia="Times New Roman" w:cs="Calibri"/>
          <w:b/>
          <w:sz w:val="32"/>
          <w:u w:val="single"/>
        </w:rPr>
      </w:pPr>
      <w:r>
        <w:rPr>
          <w:rFonts w:eastAsia="Times New Roman" w:cs="Calibri"/>
          <w:b/>
          <w:sz w:val="32"/>
          <w:u w:val="single"/>
        </w:rPr>
        <w:t>1NC – Framing</w:t>
      </w:r>
    </w:p>
    <w:p w14:paraId="469E9BCF" w14:textId="77777777" w:rsidR="00C45734" w:rsidRDefault="00C45734" w:rsidP="00C45734">
      <w:pPr>
        <w:pStyle w:val="Heading4"/>
      </w:pPr>
      <w:r>
        <w:t>1] C/</w:t>
      </w:r>
      <w:proofErr w:type="gramStart"/>
      <w:r>
        <w:t>ROB :</w:t>
      </w:r>
      <w:proofErr w:type="gramEnd"/>
      <w:r>
        <w:t xml:space="preserve"> vote for the better debater, anything else self/serving, arbitrary, and impact justified</w:t>
      </w:r>
    </w:p>
    <w:p w14:paraId="4DCC3E86" w14:textId="77777777" w:rsidR="00C45734" w:rsidRPr="00730CE9" w:rsidRDefault="00C45734" w:rsidP="00C45734">
      <w:pPr>
        <w:pStyle w:val="Heading4"/>
        <w:rPr>
          <w:rFonts w:cs="Arial"/>
        </w:rPr>
      </w:pPr>
      <w:r>
        <w:rPr>
          <w:rFonts w:cs="Arial"/>
        </w:rPr>
        <w:t>2] Death</w:t>
      </w:r>
      <w:r w:rsidRPr="00730CE9">
        <w:rPr>
          <w:rFonts w:cs="Arial"/>
        </w:rPr>
        <w:t xml:space="preserve"> outweighs---it’s the upmost moral evil and disavowal of the risk makes it more likely.</w:t>
      </w:r>
    </w:p>
    <w:p w14:paraId="2F876ADB" w14:textId="77777777" w:rsidR="00C45734" w:rsidRPr="00AE4834" w:rsidRDefault="00C45734" w:rsidP="00C45734">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4"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791B14AB" w14:textId="77777777" w:rsidR="00C45734" w:rsidRPr="00AE4834" w:rsidRDefault="00C45734" w:rsidP="00C45734">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cases</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proofErr w:type="gramStart"/>
      <w:r w:rsidRPr="00AE4834">
        <w:rPr>
          <w:rStyle w:val="StyleUnderline"/>
          <w:rFonts w:eastAsia="Calibri"/>
        </w:rPr>
        <w:t>higher</w:t>
      </w:r>
      <w:r w:rsidRPr="00AE4834">
        <w:rPr>
          <w:rStyle w:val="StyleUnderline"/>
        </w:rPr>
        <w:t xml:space="preserve"> </w:t>
      </w:r>
      <w:r w:rsidRPr="00AE4834">
        <w:rPr>
          <w:rStyle w:val="StyleUnderline"/>
          <w:rFonts w:eastAsia="Calibri"/>
        </w:rPr>
        <w:t>level</w:t>
      </w:r>
      <w:proofErr w:type="gramEnd"/>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1EF4DE68" w14:textId="77777777" w:rsidR="00C45734" w:rsidRPr="00C7794F" w:rsidRDefault="00C45734" w:rsidP="00C45734">
      <w:pPr>
        <w:pStyle w:val="Heading4"/>
        <w:rPr>
          <w:rFonts w:cs="Calibri"/>
        </w:rPr>
      </w:pPr>
      <w:r>
        <w:rPr>
          <w:rFonts w:cs="Calibri"/>
        </w:rPr>
        <w:t>3]</w:t>
      </w:r>
      <w:r w:rsidRPr="00C7794F">
        <w:rPr>
          <w:rFonts w:cs="Calibri"/>
        </w:rPr>
        <w:t xml:space="preserve"> </w:t>
      </w:r>
      <w:proofErr w:type="gramStart"/>
      <w:r w:rsidRPr="00C7794F">
        <w:rPr>
          <w:rFonts w:cs="Calibri"/>
        </w:rPr>
        <w:t xml:space="preserve">Non </w:t>
      </w:r>
      <w:r>
        <w:rPr>
          <w:rFonts w:cs="Calibri"/>
        </w:rPr>
        <w:t>consequential</w:t>
      </w:r>
      <w:proofErr w:type="gramEnd"/>
      <w:r w:rsidRPr="00C7794F">
        <w:rPr>
          <w:rFonts w:cs="Calibri"/>
        </w:rPr>
        <w:t xml:space="preserve"> ethics are impossible </w:t>
      </w:r>
    </w:p>
    <w:p w14:paraId="3305000B" w14:textId="77777777" w:rsidR="00C45734" w:rsidRPr="00C7794F" w:rsidRDefault="00C45734" w:rsidP="00C45734">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5"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61DF6BAD" w14:textId="77777777" w:rsidR="00C45734" w:rsidRDefault="00C45734" w:rsidP="00C45734">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C7794F">
        <w:rPr>
          <w:rFonts w:cs="Calibri"/>
          <w:sz w:val="16"/>
          <w:szCs w:val="14"/>
        </w:rPr>
        <w:t>on the basis of</w:t>
      </w:r>
      <w:proofErr w:type="gramEnd"/>
      <w:r w:rsidRPr="00C7794F">
        <w:rPr>
          <w:rFonts w:cs="Calibri"/>
          <w:sz w:val="16"/>
          <w:szCs w:val="14"/>
        </w:rPr>
        <w:t xml:space="preserve">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self-</w:t>
      </w:r>
      <w:proofErr w:type="spellStart"/>
      <w:r w:rsidRPr="00C7794F">
        <w:rPr>
          <w:rFonts w:cs="Calibri"/>
          <w:b/>
          <w:highlight w:val="yellow"/>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w:t>
      </w:r>
      <w:proofErr w:type="gramStart"/>
      <w:r w:rsidRPr="00C7794F">
        <w:rPr>
          <w:rFonts w:cs="Calibri"/>
          <w:b/>
          <w:u w:val="single"/>
        </w:rPr>
        <w:t>consequentialist attempts</w:t>
      </w:r>
      <w:proofErr w:type="gramEnd"/>
      <w:r w:rsidRPr="00C7794F">
        <w:rPr>
          <w:rFonts w:cs="Calibri"/>
          <w:b/>
          <w:u w:val="single"/>
        </w:rPr>
        <w:t xml:space="preserve">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 xml:space="preserve">y-minded person why it's wrong to push someone in front of speeding trolley </w:t>
      </w:r>
      <w:proofErr w:type="gramStart"/>
      <w:r w:rsidRPr="00C7794F">
        <w:rPr>
          <w:rFonts w:cs="Calibri"/>
          <w:b/>
          <w:u w:val="single"/>
        </w:rPr>
        <w:t>in order to</w:t>
      </w:r>
      <w:proofErr w:type="gramEnd"/>
      <w:r w:rsidRPr="00C7794F">
        <w:rPr>
          <w:rFonts w:cs="Calibri"/>
          <w:b/>
          <w:u w:val="single"/>
        </w:rPr>
        <w:t xml:space="preserve">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w:t>
      </w:r>
      <w:proofErr w:type="gramStart"/>
      <w:r w:rsidRPr="00C7794F">
        <w:rPr>
          <w:rFonts w:cs="Calibri"/>
          <w:sz w:val="16"/>
        </w:rPr>
        <w:t>both of these</w:t>
      </w:r>
      <w:proofErr w:type="gramEnd"/>
      <w:r w:rsidRPr="00C7794F">
        <w:rPr>
          <w:rFonts w:cs="Calibri"/>
          <w:sz w:val="16"/>
        </w:rPr>
        <w:t xml:space="preserv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067A7D30" w14:textId="77777777" w:rsidR="00C45734" w:rsidRPr="00C45734" w:rsidRDefault="00C45734" w:rsidP="00C45734"/>
    <w:sectPr w:rsidR="00C45734" w:rsidRPr="00C457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Liberation Sans">
    <w:altName w:val="Arial"/>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Segoe UI"/>
    <w:charset w:val="00"/>
    <w:family w:val="auto"/>
    <w:pitch w:val="variable"/>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urier">
    <w:panose1 w:val="02070409020205020404"/>
    <w:charset w:val="00"/>
    <w:family w:val="auto"/>
    <w:notTrueType/>
    <w:pitch w:val="variable"/>
    <w:sig w:usb0="00000003" w:usb1="00000000" w:usb2="00000000" w:usb3="00000000" w:csb0="00000003"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3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7279D3"/>
    <w:multiLevelType w:val="hybridMultilevel"/>
    <w:tmpl w:val="9280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260B0C"/>
    <w:multiLevelType w:val="hybridMultilevel"/>
    <w:tmpl w:val="0256D796"/>
    <w:lvl w:ilvl="0" w:tplc="C7A8EE50">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6601F8"/>
    <w:multiLevelType w:val="hybridMultilevel"/>
    <w:tmpl w:val="040CC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D8232B"/>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306A3C"/>
    <w:multiLevelType w:val="hybridMultilevel"/>
    <w:tmpl w:val="6220E936"/>
    <w:lvl w:ilvl="0" w:tplc="6758F80A">
      <w:numFmt w:val="bullet"/>
      <w:lvlText w:val="-"/>
      <w:lvlJc w:val="left"/>
      <w:pPr>
        <w:ind w:left="720" w:hanging="36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E53D0A"/>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945D28"/>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B72531"/>
    <w:multiLevelType w:val="hybridMultilevel"/>
    <w:tmpl w:val="CAEC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3BE1BC1"/>
    <w:multiLevelType w:val="hybridMultilevel"/>
    <w:tmpl w:val="A38E1D6E"/>
    <w:lvl w:ilvl="0" w:tplc="22E28924">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C635A9"/>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9546D0"/>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EC2149"/>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F831FC"/>
    <w:multiLevelType w:val="hybridMultilevel"/>
    <w:tmpl w:val="5BCC19A0"/>
    <w:lvl w:ilvl="0" w:tplc="AC0600FE">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0C4A5F"/>
    <w:multiLevelType w:val="hybridMultilevel"/>
    <w:tmpl w:val="99025A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C42623"/>
    <w:multiLevelType w:val="hybridMultilevel"/>
    <w:tmpl w:val="46EA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E02FE9"/>
    <w:multiLevelType w:val="hybridMultilevel"/>
    <w:tmpl w:val="C80E34C2"/>
    <w:lvl w:ilvl="0" w:tplc="B4FA6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BE668E"/>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9D463A"/>
    <w:multiLevelType w:val="hybridMultilevel"/>
    <w:tmpl w:val="1A44F0EA"/>
    <w:lvl w:ilvl="0" w:tplc="010A1986">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342621"/>
    <w:multiLevelType w:val="hybridMultilevel"/>
    <w:tmpl w:val="C1602042"/>
    <w:lvl w:ilvl="0" w:tplc="6AF4A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E13FCA"/>
    <w:multiLevelType w:val="hybridMultilevel"/>
    <w:tmpl w:val="3B86E52C"/>
    <w:lvl w:ilvl="0" w:tplc="D1B6E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27"/>
  </w:num>
  <w:num w:numId="14">
    <w:abstractNumId w:val="20"/>
  </w:num>
  <w:num w:numId="15">
    <w:abstractNumId w:val="40"/>
  </w:num>
  <w:num w:numId="16">
    <w:abstractNumId w:val="34"/>
  </w:num>
  <w:num w:numId="17">
    <w:abstractNumId w:val="26"/>
  </w:num>
  <w:num w:numId="18">
    <w:abstractNumId w:val="37"/>
  </w:num>
  <w:num w:numId="19">
    <w:abstractNumId w:val="23"/>
  </w:num>
  <w:num w:numId="20">
    <w:abstractNumId w:val="13"/>
  </w:num>
  <w:num w:numId="21">
    <w:abstractNumId w:val="16"/>
  </w:num>
  <w:num w:numId="22">
    <w:abstractNumId w:val="46"/>
  </w:num>
  <w:num w:numId="23">
    <w:abstractNumId w:val="11"/>
  </w:num>
  <w:num w:numId="24">
    <w:abstractNumId w:val="15"/>
  </w:num>
  <w:num w:numId="25">
    <w:abstractNumId w:val="18"/>
  </w:num>
  <w:num w:numId="26">
    <w:abstractNumId w:val="33"/>
  </w:num>
  <w:num w:numId="27">
    <w:abstractNumId w:val="36"/>
  </w:num>
  <w:num w:numId="28">
    <w:abstractNumId w:val="28"/>
  </w:num>
  <w:num w:numId="29">
    <w:abstractNumId w:val="30"/>
  </w:num>
  <w:num w:numId="30">
    <w:abstractNumId w:val="25"/>
  </w:num>
  <w:num w:numId="31">
    <w:abstractNumId w:val="17"/>
  </w:num>
  <w:num w:numId="32">
    <w:abstractNumId w:val="39"/>
  </w:num>
  <w:num w:numId="33">
    <w:abstractNumId w:val="14"/>
  </w:num>
  <w:num w:numId="34">
    <w:abstractNumId w:val="43"/>
  </w:num>
  <w:num w:numId="35">
    <w:abstractNumId w:val="44"/>
  </w:num>
  <w:num w:numId="36">
    <w:abstractNumId w:val="35"/>
  </w:num>
  <w:num w:numId="37">
    <w:abstractNumId w:val="41"/>
  </w:num>
  <w:num w:numId="38">
    <w:abstractNumId w:val="22"/>
  </w:num>
  <w:num w:numId="39">
    <w:abstractNumId w:val="42"/>
  </w:num>
  <w:num w:numId="40">
    <w:abstractNumId w:val="24"/>
  </w:num>
  <w:num w:numId="41">
    <w:abstractNumId w:val="19"/>
  </w:num>
  <w:num w:numId="42">
    <w:abstractNumId w:val="29"/>
  </w:num>
  <w:num w:numId="43">
    <w:abstractNumId w:val="38"/>
  </w:num>
  <w:num w:numId="44">
    <w:abstractNumId w:val="32"/>
  </w:num>
  <w:num w:numId="45">
    <w:abstractNumId w:val="31"/>
  </w:num>
  <w:num w:numId="46">
    <w:abstractNumId w:val="45"/>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45F2"/>
    <w:rsid w:val="000139A3"/>
    <w:rsid w:val="00100833"/>
    <w:rsid w:val="00104529"/>
    <w:rsid w:val="00105942"/>
    <w:rsid w:val="00107396"/>
    <w:rsid w:val="00144A4C"/>
    <w:rsid w:val="00176AB0"/>
    <w:rsid w:val="00177B7D"/>
    <w:rsid w:val="0018322D"/>
    <w:rsid w:val="001B2D35"/>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97E3C"/>
    <w:rsid w:val="004C60E8"/>
    <w:rsid w:val="004E3579"/>
    <w:rsid w:val="004E728B"/>
    <w:rsid w:val="004F39E0"/>
    <w:rsid w:val="00537BD5"/>
    <w:rsid w:val="00550E4B"/>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B5229"/>
    <w:rsid w:val="00BD6238"/>
    <w:rsid w:val="00BF593B"/>
    <w:rsid w:val="00BF773A"/>
    <w:rsid w:val="00BF7E81"/>
    <w:rsid w:val="00C13773"/>
    <w:rsid w:val="00C17CC8"/>
    <w:rsid w:val="00C21CA8"/>
    <w:rsid w:val="00C4573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45F2"/>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7BF1E"/>
  <w15:chartTrackingRefBased/>
  <w15:docId w15:val="{8F63E9FC-8DD2-42C6-8C54-386BDEA3F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5734"/>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C457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C457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3: Cite,Index Headers,Bold Cite,Citation Char Char,Heading 3 Char1 Char Char,Citation Char Char Char Char,Text 7,Char1 Char,Char1 Char + Left:  2.54 cm, Char,First line:  0 cm"/>
    <w:basedOn w:val="Normal"/>
    <w:next w:val="Normal"/>
    <w:link w:val="Heading3Char"/>
    <w:uiPriority w:val="2"/>
    <w:unhideWhenUsed/>
    <w:qFormat/>
    <w:rsid w:val="00C457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C4573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C45734"/>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C4573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4573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4573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4573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457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5734"/>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C45734"/>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1"/>
    <w:rsid w:val="00C45734"/>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3: Cite Char,Index Headers Char,Bold Cite Char1,Citation Char Char Char,Heading 3 Char1 Char Char Char,Citation Char Char Char Char Char,Text 7 Char"/>
    <w:basedOn w:val="DefaultParagraphFont"/>
    <w:link w:val="Heading3"/>
    <w:uiPriority w:val="2"/>
    <w:rsid w:val="00C4573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C45734"/>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C45734"/>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45734"/>
    <w:rPr>
      <w:b/>
      <w:bCs/>
      <w:sz w:val="21"/>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link w:val="CardsFont12pt"/>
    <w:uiPriority w:val="6"/>
    <w:qFormat/>
    <w:rsid w:val="00C45734"/>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C45734"/>
    <w:rPr>
      <w:color w:val="auto"/>
      <w:u w:val="none"/>
    </w:rPr>
  </w:style>
  <w:style w:type="character" w:styleId="FollowedHyperlink">
    <w:name w:val="FollowedHyperlink"/>
    <w:basedOn w:val="DefaultParagraphFont"/>
    <w:uiPriority w:val="99"/>
    <w:unhideWhenUsed/>
    <w:rsid w:val="00C45734"/>
    <w:rPr>
      <w:color w:val="auto"/>
      <w:u w:val="none"/>
    </w:rPr>
  </w:style>
  <w:style w:type="paragraph" w:customStyle="1" w:styleId="Analytic">
    <w:name w:val="Analytic"/>
    <w:basedOn w:val="Heading4"/>
    <w:link w:val="AnalyticChar"/>
    <w:autoRedefine/>
    <w:uiPriority w:val="4"/>
    <w:qFormat/>
    <w:rsid w:val="00C45734"/>
    <w:rPr>
      <w:color w:val="C0000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B5229"/>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B5229"/>
    <w:rPr>
      <w:rFonts w:ascii="Times New Roman" w:hAnsi="Times New Roman" w:cs="Times New Roman"/>
    </w:rPr>
  </w:style>
  <w:style w:type="paragraph" w:customStyle="1" w:styleId="Emphasis1">
    <w:name w:val="Emphasis1"/>
    <w:basedOn w:val="Normal"/>
    <w:link w:val="Emphasis"/>
    <w:autoRedefine/>
    <w:uiPriority w:val="7"/>
    <w:qFormat/>
    <w:rsid w:val="00BB522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BB5229"/>
    <w:pPr>
      <w:spacing w:after="0" w:line="240" w:lineRule="auto"/>
    </w:pPr>
    <w:rPr>
      <w:u w:val="single"/>
    </w:rPr>
  </w:style>
  <w:style w:type="paragraph" w:customStyle="1" w:styleId="textbold">
    <w:name w:val="text bold"/>
    <w:basedOn w:val="Normal"/>
    <w:uiPriority w:val="20"/>
    <w:qFormat/>
    <w:rsid w:val="00C45734"/>
    <w:pPr>
      <w:ind w:left="720"/>
      <w:jc w:val="both"/>
    </w:pPr>
    <w:rPr>
      <w:rFonts w:eastAsiaTheme="minorEastAsia"/>
      <w:b/>
      <w:iCs/>
      <w:szCs w:val="24"/>
      <w:u w:val="single"/>
    </w:rPr>
  </w:style>
  <w:style w:type="character" w:customStyle="1" w:styleId="Heading5Char">
    <w:name w:val="Heading 5 Char"/>
    <w:basedOn w:val="DefaultParagraphFont"/>
    <w:link w:val="Heading5"/>
    <w:rsid w:val="00C45734"/>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C45734"/>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C45734"/>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C45734"/>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C45734"/>
    <w:rPr>
      <w:rFonts w:ascii="Cambria" w:eastAsia="Times New Roman" w:hAnsi="Cambria" w:cs="Times New Roman"/>
      <w:i/>
      <w:iCs/>
      <w:sz w:val="18"/>
      <w:szCs w:val="18"/>
      <w:lang w:bidi="en-US"/>
    </w:rPr>
  </w:style>
  <w:style w:type="paragraph" w:styleId="DocumentMap">
    <w:name w:val="Document Map"/>
    <w:basedOn w:val="Normal"/>
    <w:link w:val="DocumentMapChar"/>
    <w:uiPriority w:val="99"/>
    <w:unhideWhenUsed/>
    <w:rsid w:val="00C457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45734"/>
    <w:rPr>
      <w:rFonts w:ascii="Lucida Grande" w:hAnsi="Lucida Grande" w:cs="Lucida Grande"/>
      <w:sz w:val="24"/>
    </w:rPr>
  </w:style>
  <w:style w:type="paragraph" w:customStyle="1" w:styleId="card">
    <w:name w:val="card"/>
    <w:aliases w:val="Medium Grid 21,nonunderlined,Tags,No Spacing111,No Spacing3,tag,Dont use,No Spacing41"/>
    <w:basedOn w:val="Normal"/>
    <w:next w:val="Normal"/>
    <w:link w:val="cardChar"/>
    <w:autoRedefine/>
    <w:uiPriority w:val="1"/>
    <w:qFormat/>
    <w:rsid w:val="00C45734"/>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C45734"/>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C45734"/>
    <w:rPr>
      <w:rFonts w:ascii="Calibri" w:hAnsi="Calibri"/>
      <w:b/>
      <w:sz w:val="26"/>
    </w:rPr>
  </w:style>
  <w:style w:type="character" w:customStyle="1" w:styleId="Heading4Char3">
    <w:name w:val="Heading 4 Char3"/>
    <w:aliases w:val="Tag Char3,heading 2 Char3,Heading 2 Char2 Char Char1,Heading 2 Char1 Char Char Char1,ta Char"/>
    <w:rsid w:val="00C45734"/>
    <w:rPr>
      <w:rFonts w:ascii="Calibri" w:hAnsi="Calibri"/>
      <w:b/>
      <w:sz w:val="26"/>
    </w:rPr>
  </w:style>
  <w:style w:type="paragraph" w:customStyle="1" w:styleId="Citation">
    <w:name w:val="Citation"/>
    <w:basedOn w:val="Normal"/>
    <w:autoRedefine/>
    <w:uiPriority w:val="1"/>
    <w:qFormat/>
    <w:rsid w:val="00C45734"/>
    <w:rPr>
      <w:rFonts w:asciiTheme="minorHAnsi" w:hAnsiTheme="minorHAnsi"/>
      <w:u w:val="single"/>
    </w:rPr>
  </w:style>
  <w:style w:type="character" w:customStyle="1" w:styleId="UnderlineBold">
    <w:name w:val="Underline + Bold"/>
    <w:uiPriority w:val="1"/>
    <w:qFormat/>
    <w:rsid w:val="00C45734"/>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45734"/>
    <w:rPr>
      <w:rFonts w:ascii="Garamond" w:eastAsia="Times New Roman" w:hAnsi="Garamond" w:cs="Garamond"/>
      <w:bCs/>
      <w:u w:val="single"/>
    </w:rPr>
  </w:style>
  <w:style w:type="paragraph" w:styleId="ListParagraph">
    <w:name w:val="List Paragraph"/>
    <w:aliases w:val="6 font"/>
    <w:basedOn w:val="Normal"/>
    <w:uiPriority w:val="99"/>
    <w:unhideWhenUsed/>
    <w:qFormat/>
    <w:rsid w:val="00C45734"/>
    <w:pPr>
      <w:ind w:left="720"/>
      <w:contextualSpacing/>
    </w:pPr>
    <w:rPr>
      <w:sz w:val="24"/>
    </w:rPr>
  </w:style>
  <w:style w:type="paragraph" w:customStyle="1" w:styleId="underlined">
    <w:name w:val="underlined"/>
    <w:next w:val="Normal"/>
    <w:link w:val="underlinedChar"/>
    <w:autoRedefine/>
    <w:qFormat/>
    <w:rsid w:val="00C45734"/>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45734"/>
    <w:rPr>
      <w:rFonts w:ascii="Times New Roman" w:eastAsia="Malgun Gothic" w:hAnsi="Times New Roman" w:cs="Times New Roman"/>
      <w:sz w:val="24"/>
      <w:szCs w:val="24"/>
      <w:u w:val="single"/>
    </w:rPr>
  </w:style>
  <w:style w:type="paragraph" w:customStyle="1" w:styleId="Style4">
    <w:name w:val="Style4"/>
    <w:basedOn w:val="Normal"/>
    <w:link w:val="Style4Char"/>
    <w:qFormat/>
    <w:rsid w:val="00C45734"/>
    <w:pPr>
      <w:spacing w:after="0" w:line="240" w:lineRule="auto"/>
    </w:pPr>
    <w:rPr>
      <w:rFonts w:eastAsia="Calibri"/>
      <w:sz w:val="24"/>
      <w:u w:val="single"/>
      <w:lang w:val="x-none"/>
    </w:rPr>
  </w:style>
  <w:style w:type="character" w:customStyle="1" w:styleId="Style4Char">
    <w:name w:val="Style4 Char"/>
    <w:link w:val="Style4"/>
    <w:qFormat/>
    <w:rsid w:val="00C45734"/>
    <w:rPr>
      <w:rFonts w:ascii="Times New Roman" w:eastAsia="Calibri" w:hAnsi="Times New Roman" w:cs="Times New Roman"/>
      <w:sz w:val="24"/>
      <w:u w:val="single"/>
      <w:lang w:val="x-none"/>
    </w:rPr>
  </w:style>
  <w:style w:type="paragraph" w:customStyle="1" w:styleId="Analytics">
    <w:name w:val="Analytics"/>
    <w:basedOn w:val="Heading4"/>
    <w:link w:val="AnalyticsChar"/>
    <w:qFormat/>
    <w:rsid w:val="00C45734"/>
    <w:rPr>
      <w:bCs/>
    </w:rPr>
  </w:style>
  <w:style w:type="character" w:customStyle="1" w:styleId="AnalyticsChar">
    <w:name w:val="Analytics Char"/>
    <w:basedOn w:val="DefaultParagraphFont"/>
    <w:link w:val="Analytics"/>
    <w:rsid w:val="00C45734"/>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C45734"/>
    <w:rPr>
      <w:rFonts w:cs="Arial"/>
      <w:b/>
      <w:bCs/>
      <w:iCs/>
      <w:szCs w:val="28"/>
      <w:lang w:val="en-US" w:eastAsia="en-US" w:bidi="ar-SA"/>
    </w:rPr>
  </w:style>
  <w:style w:type="numbering" w:customStyle="1" w:styleId="NoList1">
    <w:name w:val="No List1"/>
    <w:next w:val="NoList"/>
    <w:semiHidden/>
    <w:unhideWhenUsed/>
    <w:rsid w:val="00C45734"/>
  </w:style>
  <w:style w:type="paragraph" w:styleId="Title">
    <w:name w:val="Title"/>
    <w:aliases w:val="UNDERLINE,Bold Underlined,Cites and Cards,title,Block Heading,Read This"/>
    <w:basedOn w:val="Normal"/>
    <w:next w:val="Subtitle"/>
    <w:link w:val="TitleChar"/>
    <w:autoRedefine/>
    <w:uiPriority w:val="6"/>
    <w:qFormat/>
    <w:rsid w:val="00C45734"/>
    <w:pPr>
      <w:suppressAutoHyphens/>
      <w:spacing w:line="360" w:lineRule="auto"/>
    </w:pPr>
    <w:rPr>
      <w:rFonts w:ascii="Garamond" w:eastAsia="Times New Roman" w:hAnsi="Garamond" w:cs="Garamond"/>
      <w:bCs/>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C45734"/>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C45734"/>
    <w:rPr>
      <w:rFonts w:ascii="Times New Roman" w:hAnsi="Times New Roman" w:cs="Times New Roman" w:hint="default"/>
      <w:u w:val="single"/>
    </w:rPr>
  </w:style>
  <w:style w:type="character" w:customStyle="1" w:styleId="Style11ptUnderline">
    <w:name w:val="Style 11 pt Underline"/>
    <w:basedOn w:val="DefaultParagraphFont"/>
    <w:qFormat/>
    <w:rsid w:val="00C45734"/>
    <w:rPr>
      <w:sz w:val="20"/>
      <w:u w:val="single"/>
    </w:rPr>
  </w:style>
  <w:style w:type="character" w:customStyle="1" w:styleId="Style11pt">
    <w:name w:val="Style 11 pt"/>
    <w:basedOn w:val="DefaultParagraphFont"/>
    <w:qFormat/>
    <w:rsid w:val="00C45734"/>
    <w:rPr>
      <w:sz w:val="20"/>
    </w:rPr>
  </w:style>
  <w:style w:type="character" w:customStyle="1" w:styleId="Style1Char1">
    <w:name w:val="Style1 Char1"/>
    <w:basedOn w:val="DefaultParagraphFont"/>
    <w:qFormat/>
    <w:rsid w:val="00C45734"/>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C45734"/>
    <w:rPr>
      <w:sz w:val="18"/>
      <w:szCs w:val="18"/>
    </w:rPr>
  </w:style>
  <w:style w:type="paragraph" w:styleId="CommentText">
    <w:name w:val="annotation text"/>
    <w:basedOn w:val="Normal"/>
    <w:link w:val="CommentTextChar"/>
    <w:uiPriority w:val="99"/>
    <w:unhideWhenUsed/>
    <w:rsid w:val="00C45734"/>
    <w:pPr>
      <w:spacing w:line="240" w:lineRule="auto"/>
    </w:pPr>
    <w:rPr>
      <w:sz w:val="24"/>
    </w:rPr>
  </w:style>
  <w:style w:type="character" w:customStyle="1" w:styleId="CommentTextChar">
    <w:name w:val="Comment Text Char"/>
    <w:basedOn w:val="DefaultParagraphFont"/>
    <w:link w:val="CommentText"/>
    <w:uiPriority w:val="99"/>
    <w:rsid w:val="00C45734"/>
    <w:rPr>
      <w:rFonts w:ascii="Times New Roman" w:hAnsi="Times New Roman" w:cs="Times New Roman"/>
      <w:sz w:val="24"/>
    </w:rPr>
  </w:style>
  <w:style w:type="paragraph" w:styleId="CommentSubject">
    <w:name w:val="annotation subject"/>
    <w:basedOn w:val="CommentText"/>
    <w:next w:val="CommentText"/>
    <w:link w:val="CommentSubjectChar"/>
    <w:unhideWhenUsed/>
    <w:rsid w:val="00C45734"/>
    <w:rPr>
      <w:b/>
      <w:bCs/>
      <w:sz w:val="20"/>
      <w:szCs w:val="20"/>
    </w:rPr>
  </w:style>
  <w:style w:type="character" w:customStyle="1" w:styleId="CommentSubjectChar">
    <w:name w:val="Comment Subject Char"/>
    <w:basedOn w:val="CommentTextChar"/>
    <w:link w:val="CommentSubject"/>
    <w:rsid w:val="00C45734"/>
    <w:rPr>
      <w:rFonts w:ascii="Times New Roman" w:hAnsi="Times New Roman" w:cs="Times New Roman"/>
      <w:b/>
      <w:bCs/>
      <w:sz w:val="20"/>
      <w:szCs w:val="20"/>
    </w:rPr>
  </w:style>
  <w:style w:type="paragraph" w:styleId="BalloonText">
    <w:name w:val="Balloon Text"/>
    <w:basedOn w:val="Normal"/>
    <w:link w:val="BalloonTextChar"/>
    <w:uiPriority w:val="99"/>
    <w:unhideWhenUsed/>
    <w:qFormat/>
    <w:rsid w:val="00C4573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C45734"/>
    <w:rPr>
      <w:rFonts w:ascii="Lucida Grande" w:hAnsi="Lucida Grande" w:cs="Lucida Grande"/>
      <w:sz w:val="18"/>
      <w:szCs w:val="18"/>
    </w:rPr>
  </w:style>
  <w:style w:type="character" w:customStyle="1" w:styleId="cardChar">
    <w:name w:val="card Char"/>
    <w:aliases w:val="Bold Cite Char Char,Speed Cite Char"/>
    <w:link w:val="card"/>
    <w:uiPriority w:val="1"/>
    <w:qFormat/>
    <w:rsid w:val="00C45734"/>
    <w:rPr>
      <w:rFonts w:ascii="Times New Roman" w:hAnsi="Times New Roman" w:cs="Times New Roman"/>
      <w:sz w:val="16"/>
    </w:rPr>
  </w:style>
  <w:style w:type="character" w:customStyle="1" w:styleId="StyleDate">
    <w:name w:val="Style Date"/>
    <w:aliases w:val="Author"/>
    <w:qFormat/>
    <w:rsid w:val="00C45734"/>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C45734"/>
    <w:rPr>
      <w:b/>
      <w:bCs/>
    </w:rPr>
  </w:style>
  <w:style w:type="character" w:customStyle="1" w:styleId="apple-converted-space">
    <w:name w:val="apple-converted-space"/>
    <w:basedOn w:val="DefaultParagraphFont"/>
    <w:qFormat/>
    <w:rsid w:val="00C45734"/>
  </w:style>
  <w:style w:type="character" w:customStyle="1" w:styleId="st">
    <w:name w:val="st"/>
    <w:rsid w:val="00C45734"/>
  </w:style>
  <w:style w:type="paragraph" w:customStyle="1" w:styleId="SmallText">
    <w:name w:val="Small Text"/>
    <w:aliases w:val="No Spacing1,No Spacing6,Card,No Spacing111111"/>
    <w:basedOn w:val="Normal"/>
    <w:next w:val="Normal"/>
    <w:link w:val="SmallTextChar"/>
    <w:qFormat/>
    <w:rsid w:val="00C45734"/>
    <w:rPr>
      <w:rFonts w:eastAsia="Calibri"/>
      <w:sz w:val="16"/>
    </w:rPr>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link w:val="SmallText"/>
    <w:qFormat/>
    <w:rsid w:val="00C45734"/>
    <w:rPr>
      <w:rFonts w:ascii="Times New Roman" w:eastAsia="Calibri" w:hAnsi="Times New Roman" w:cs="Times New Roman"/>
      <w:sz w:val="16"/>
    </w:rPr>
  </w:style>
  <w:style w:type="character" w:customStyle="1" w:styleId="CharChar11">
    <w:name w:val="Char Char11"/>
    <w:rsid w:val="00C45734"/>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C45734"/>
    <w:rPr>
      <w:b/>
      <w:sz w:val="22"/>
      <w:u w:val="single"/>
    </w:rPr>
  </w:style>
  <w:style w:type="character" w:customStyle="1" w:styleId="DebateHighlighted">
    <w:name w:val="Debate Highlighted"/>
    <w:basedOn w:val="DefaultParagraphFont"/>
    <w:qFormat/>
    <w:rsid w:val="00C45734"/>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0"/>
    <w:qFormat/>
    <w:rsid w:val="00C45734"/>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C45734"/>
    <w:rPr>
      <w:szCs w:val="24"/>
      <w:u w:val="single"/>
      <w:lang w:val="en-US" w:eastAsia="en-US" w:bidi="ar-SA"/>
    </w:rPr>
  </w:style>
  <w:style w:type="character" w:customStyle="1" w:styleId="Highlightedunderline">
    <w:name w:val="Highlighted underline"/>
    <w:qFormat/>
    <w:rsid w:val="00C45734"/>
    <w:rPr>
      <w:rFonts w:ascii="Times New Roman" w:hAnsi="Times New Roman"/>
      <w:sz w:val="20"/>
      <w:shd w:val="clear" w:color="auto" w:fill="C0C0C0"/>
    </w:rPr>
  </w:style>
  <w:style w:type="paragraph" w:customStyle="1" w:styleId="CITE">
    <w:name w:val="CITE"/>
    <w:basedOn w:val="Normal"/>
    <w:next w:val="Normal"/>
    <w:link w:val="CITEChar"/>
    <w:qFormat/>
    <w:rsid w:val="00C45734"/>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C45734"/>
    <w:rPr>
      <w:rFonts w:ascii="Liberation Sans" w:hAnsi="Liberation Sans" w:cs="Georgia"/>
      <w:sz w:val="20"/>
      <w:szCs w:val="20"/>
      <w:u w:val="single"/>
    </w:rPr>
  </w:style>
  <w:style w:type="paragraph" w:customStyle="1" w:styleId="cardtext">
    <w:name w:val="card text"/>
    <w:basedOn w:val="Normal"/>
    <w:link w:val="cardtextChar"/>
    <w:qFormat/>
    <w:rsid w:val="00C45734"/>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C45734"/>
    <w:rPr>
      <w:rFonts w:ascii="Georgia" w:eastAsia="Calibri" w:hAnsi="Georgia" w:cs="Times New Roman"/>
      <w:sz w:val="24"/>
    </w:rPr>
  </w:style>
  <w:style w:type="character" w:customStyle="1" w:styleId="UnderlineBold0">
    <w:name w:val="Underline Bold"/>
    <w:basedOn w:val="DefaultParagraphFont"/>
    <w:uiPriority w:val="6"/>
    <w:qFormat/>
    <w:rsid w:val="00C45734"/>
    <w:rPr>
      <w:b/>
      <w:sz w:val="20"/>
      <w:u w:val="single"/>
    </w:rPr>
  </w:style>
  <w:style w:type="paragraph" w:styleId="NoSpacing">
    <w:name w:val="No Spacing"/>
    <w:aliases w:val="Tag and Cite,No Spacing8,No Spacing31,No Spacing311,Very Small Text,Card Format,No Spacing1111111,No Spacing51,No Spacing7,CD - Ci,No Spacing111112,DDI Tag,ClearFormatting,CD - Cite,Clear,No Spacing22"/>
    <w:uiPriority w:val="99"/>
    <w:qFormat/>
    <w:rsid w:val="00C45734"/>
    <w:pPr>
      <w:spacing w:after="0" w:line="240" w:lineRule="auto"/>
    </w:pPr>
    <w:rPr>
      <w:rFonts w:ascii="Calibri" w:eastAsiaTheme="minorEastAsia" w:hAnsi="Calibri"/>
      <w:szCs w:val="24"/>
    </w:rPr>
  </w:style>
  <w:style w:type="paragraph" w:styleId="BodyText">
    <w:name w:val="Body Text"/>
    <w:basedOn w:val="Normal"/>
    <w:link w:val="BodyTextChar"/>
    <w:uiPriority w:val="99"/>
    <w:unhideWhenUsed/>
    <w:qFormat/>
    <w:rsid w:val="00C45734"/>
    <w:pPr>
      <w:spacing w:after="120"/>
    </w:pPr>
  </w:style>
  <w:style w:type="character" w:customStyle="1" w:styleId="BodyTextChar">
    <w:name w:val="Body Text Char"/>
    <w:basedOn w:val="DefaultParagraphFont"/>
    <w:link w:val="BodyText"/>
    <w:uiPriority w:val="99"/>
    <w:qFormat/>
    <w:rsid w:val="00C45734"/>
    <w:rPr>
      <w:rFonts w:ascii="Times New Roman" w:hAnsi="Times New Roman" w:cs="Times New Roman"/>
    </w:rPr>
  </w:style>
  <w:style w:type="paragraph" w:customStyle="1" w:styleId="UnderlinePara">
    <w:name w:val="Underline Para"/>
    <w:basedOn w:val="Normal"/>
    <w:uiPriority w:val="6"/>
    <w:qFormat/>
    <w:rsid w:val="00C45734"/>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C45734"/>
  </w:style>
  <w:style w:type="paragraph" w:customStyle="1" w:styleId="tiny">
    <w:name w:val="tiny"/>
    <w:next w:val="Normal"/>
    <w:link w:val="tinyChar"/>
    <w:autoRedefine/>
    <w:qFormat/>
    <w:rsid w:val="00C45734"/>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C45734"/>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C45734"/>
    <w:rPr>
      <w:rFonts w:ascii="Segoe UI" w:hAnsi="Segoe UI" w:cs="Segoe UI"/>
      <w:sz w:val="16"/>
      <w:szCs w:val="16"/>
    </w:rPr>
  </w:style>
  <w:style w:type="character" w:customStyle="1" w:styleId="CommentSubjectChar1">
    <w:name w:val="Comment Subject Char1"/>
    <w:basedOn w:val="CommentTextChar"/>
    <w:uiPriority w:val="99"/>
    <w:semiHidden/>
    <w:rsid w:val="00C45734"/>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C45734"/>
    <w:rPr>
      <w:rFonts w:ascii="Lucida Grande" w:eastAsiaTheme="minorHAnsi" w:hAnsi="Lucida Grande" w:cs="Lucida Grande"/>
      <w:sz w:val="18"/>
      <w:szCs w:val="18"/>
    </w:rPr>
  </w:style>
  <w:style w:type="character" w:customStyle="1" w:styleId="Style1Char">
    <w:name w:val="Style1 Char"/>
    <w:basedOn w:val="DefaultParagraphFont"/>
    <w:qFormat/>
    <w:rsid w:val="00C45734"/>
    <w:rPr>
      <w:rFonts w:eastAsia="SimSun"/>
      <w:sz w:val="20"/>
      <w:szCs w:val="24"/>
      <w:u w:val="single"/>
      <w:lang w:val="en-US" w:eastAsia="zh-CN" w:bidi="ar-SA"/>
    </w:rPr>
  </w:style>
  <w:style w:type="paragraph" w:customStyle="1" w:styleId="Tag2">
    <w:name w:val="Tag2"/>
    <w:basedOn w:val="Normal"/>
    <w:autoRedefine/>
    <w:qFormat/>
    <w:rsid w:val="00C45734"/>
    <w:rPr>
      <w:rFonts w:eastAsia="Calibri" w:cs="Arial"/>
      <w:b/>
    </w:rPr>
  </w:style>
  <w:style w:type="character" w:customStyle="1" w:styleId="CommentTextChar1">
    <w:name w:val="Comment Text Char1"/>
    <w:basedOn w:val="DefaultParagraphFont"/>
    <w:uiPriority w:val="99"/>
    <w:rsid w:val="00C45734"/>
    <w:rPr>
      <w:rFonts w:ascii="Calibri" w:hAnsi="Calibri"/>
    </w:rPr>
  </w:style>
  <w:style w:type="character" w:customStyle="1" w:styleId="apple-style-span">
    <w:name w:val="apple-style-span"/>
    <w:basedOn w:val="DefaultParagraphFont"/>
    <w:qFormat/>
    <w:rsid w:val="00C45734"/>
  </w:style>
  <w:style w:type="character" w:customStyle="1" w:styleId="FootnoteTextChar">
    <w:name w:val="Footnote Text Char"/>
    <w:basedOn w:val="DefaultParagraphFont"/>
    <w:link w:val="FootnoteText"/>
    <w:rsid w:val="00C45734"/>
    <w:rPr>
      <w:rFonts w:ascii="Calibri" w:hAnsi="Calibri"/>
    </w:rPr>
  </w:style>
  <w:style w:type="paragraph" w:styleId="FootnoteText">
    <w:name w:val="footnote text"/>
    <w:basedOn w:val="Normal"/>
    <w:link w:val="FootnoteTextChar"/>
    <w:unhideWhenUsed/>
    <w:qFormat/>
    <w:rsid w:val="00C45734"/>
    <w:pPr>
      <w:spacing w:after="0" w:line="240" w:lineRule="auto"/>
    </w:pPr>
    <w:rPr>
      <w:rFonts w:ascii="Calibri" w:hAnsi="Calibri" w:cstheme="minorBidi"/>
    </w:rPr>
  </w:style>
  <w:style w:type="character" w:customStyle="1" w:styleId="FootnoteTextChar1">
    <w:name w:val="Footnote Text Char1"/>
    <w:basedOn w:val="DefaultParagraphFont"/>
    <w:rsid w:val="00C45734"/>
    <w:rPr>
      <w:rFonts w:ascii="Times New Roman" w:hAnsi="Times New Roman" w:cs="Times New Roman"/>
      <w:sz w:val="20"/>
      <w:szCs w:val="20"/>
    </w:rPr>
  </w:style>
  <w:style w:type="paragraph" w:customStyle="1" w:styleId="p">
    <w:name w:val="p"/>
    <w:basedOn w:val="Normal"/>
    <w:rsid w:val="00C45734"/>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C45734"/>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C45734"/>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C45734"/>
    <w:rPr>
      <w:vertAlign w:val="superscript"/>
    </w:rPr>
  </w:style>
  <w:style w:type="paragraph" w:customStyle="1" w:styleId="para">
    <w:name w:val="para"/>
    <w:basedOn w:val="Normal"/>
    <w:rsid w:val="00C45734"/>
    <w:pPr>
      <w:spacing w:before="100" w:beforeAutospacing="1" w:after="100" w:afterAutospacing="1" w:line="240" w:lineRule="auto"/>
    </w:pPr>
  </w:style>
  <w:style w:type="paragraph" w:customStyle="1" w:styleId="selectionshareable">
    <w:name w:val="selectionshareable"/>
    <w:basedOn w:val="Normal"/>
    <w:uiPriority w:val="99"/>
    <w:qFormat/>
    <w:rsid w:val="00C45734"/>
    <w:pPr>
      <w:spacing w:before="100" w:beforeAutospacing="1" w:after="100" w:afterAutospacing="1" w:line="240" w:lineRule="auto"/>
    </w:pPr>
  </w:style>
  <w:style w:type="character" w:customStyle="1" w:styleId="vm-hook">
    <w:name w:val="vm-hook"/>
    <w:basedOn w:val="DefaultParagraphFont"/>
    <w:rsid w:val="00C45734"/>
  </w:style>
  <w:style w:type="character" w:customStyle="1" w:styleId="dfm-title">
    <w:name w:val="dfm-title"/>
    <w:basedOn w:val="DefaultParagraphFont"/>
    <w:rsid w:val="00C45734"/>
  </w:style>
  <w:style w:type="paragraph" w:customStyle="1" w:styleId="evidencetext">
    <w:name w:val="evidence text"/>
    <w:basedOn w:val="Normal"/>
    <w:link w:val="evidencetextChar1"/>
    <w:qFormat/>
    <w:rsid w:val="00C45734"/>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C45734"/>
    <w:rPr>
      <w:rFonts w:ascii="Arial" w:hAnsi="Arial" w:cs="Arial"/>
      <w:color w:val="000000"/>
      <w:lang w:val="x-none" w:eastAsia="x-none"/>
    </w:rPr>
  </w:style>
  <w:style w:type="paragraph" w:customStyle="1" w:styleId="CardIndented">
    <w:name w:val="Card (Indented)"/>
    <w:basedOn w:val="Normal"/>
    <w:link w:val="CardIndentedChar"/>
    <w:qFormat/>
    <w:rsid w:val="00C45734"/>
    <w:pPr>
      <w:spacing w:after="0" w:line="240" w:lineRule="auto"/>
      <w:ind w:left="288"/>
    </w:pPr>
    <w:rPr>
      <w:rFonts w:ascii="Arial" w:hAnsi="Arial" w:cs="Arial"/>
    </w:rPr>
  </w:style>
  <w:style w:type="paragraph" w:customStyle="1" w:styleId="Emphasize">
    <w:name w:val="Emphasize"/>
    <w:basedOn w:val="Normal"/>
    <w:uiPriority w:val="7"/>
    <w:qFormat/>
    <w:rsid w:val="00C4573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C45734"/>
    <w:rPr>
      <w:rFonts w:asciiTheme="minorHAnsi" w:hAnsiTheme="minorHAnsi"/>
      <w:sz w:val="22"/>
    </w:rPr>
  </w:style>
  <w:style w:type="character" w:customStyle="1" w:styleId="UnresolvedMention1">
    <w:name w:val="Unresolved Mention1"/>
    <w:basedOn w:val="DefaultParagraphFont"/>
    <w:uiPriority w:val="99"/>
    <w:unhideWhenUsed/>
    <w:rsid w:val="00C45734"/>
    <w:rPr>
      <w:color w:val="808080"/>
      <w:shd w:val="clear" w:color="auto" w:fill="E6E6E6"/>
    </w:rPr>
  </w:style>
  <w:style w:type="character" w:customStyle="1" w:styleId="BodyTextChar1">
    <w:name w:val="Body Text Char1"/>
    <w:aliases w:val="Very Small Text Char1"/>
    <w:basedOn w:val="DefaultParagraphFont"/>
    <w:uiPriority w:val="99"/>
    <w:rsid w:val="00C45734"/>
    <w:rPr>
      <w:rFonts w:ascii="Times New Roman" w:hAnsi="Times New Roman"/>
      <w:sz w:val="24"/>
    </w:rPr>
  </w:style>
  <w:style w:type="character" w:customStyle="1" w:styleId="UnresolvedMention2">
    <w:name w:val="Unresolved Mention2"/>
    <w:basedOn w:val="DefaultParagraphFont"/>
    <w:uiPriority w:val="99"/>
    <w:unhideWhenUsed/>
    <w:rsid w:val="00C45734"/>
    <w:rPr>
      <w:color w:val="808080"/>
      <w:shd w:val="clear" w:color="auto" w:fill="E6E6E6"/>
    </w:rPr>
  </w:style>
  <w:style w:type="character" w:customStyle="1" w:styleId="Author-Date">
    <w:name w:val="Author-Date"/>
    <w:qFormat/>
    <w:rsid w:val="00C45734"/>
    <w:rPr>
      <w:b/>
      <w:sz w:val="24"/>
    </w:rPr>
  </w:style>
  <w:style w:type="character" w:customStyle="1" w:styleId="ListLabel12">
    <w:name w:val="ListLabel 12"/>
    <w:qFormat/>
    <w:rsid w:val="00C45734"/>
    <w:rPr>
      <w:strike w:val="0"/>
      <w:dstrike w:val="0"/>
      <w:color w:val="000000"/>
      <w:spacing w:val="0"/>
      <w:w w:val="100"/>
      <w:sz w:val="16"/>
      <w:lang w:val="en-US"/>
    </w:rPr>
  </w:style>
  <w:style w:type="character" w:customStyle="1" w:styleId="ListLabel11">
    <w:name w:val="ListLabel 11"/>
    <w:qFormat/>
    <w:rsid w:val="00C45734"/>
    <w:rPr>
      <w:strike w:val="0"/>
      <w:dstrike w:val="0"/>
      <w:color w:val="000000"/>
      <w:spacing w:val="70"/>
      <w:w w:val="100"/>
      <w:sz w:val="16"/>
      <w:lang w:val="en-US"/>
    </w:rPr>
  </w:style>
  <w:style w:type="character" w:customStyle="1" w:styleId="ListLabel10">
    <w:name w:val="ListLabel 10"/>
    <w:qFormat/>
    <w:rsid w:val="00C45734"/>
    <w:rPr>
      <w:strike w:val="0"/>
      <w:dstrike w:val="0"/>
      <w:color w:val="000000"/>
      <w:spacing w:val="0"/>
      <w:w w:val="100"/>
      <w:sz w:val="18"/>
      <w:lang w:val="en-US"/>
    </w:rPr>
  </w:style>
  <w:style w:type="character" w:customStyle="1" w:styleId="ListLabel9">
    <w:name w:val="ListLabel 9"/>
    <w:qFormat/>
    <w:rsid w:val="00C45734"/>
    <w:rPr>
      <w:strike w:val="0"/>
      <w:dstrike w:val="0"/>
      <w:color w:val="000000"/>
      <w:spacing w:val="0"/>
      <w:w w:val="100"/>
      <w:sz w:val="21"/>
      <w:lang w:val="en-US"/>
    </w:rPr>
  </w:style>
  <w:style w:type="character" w:customStyle="1" w:styleId="ListLabel8">
    <w:name w:val="ListLabel 8"/>
    <w:qFormat/>
    <w:rsid w:val="00C45734"/>
    <w:rPr>
      <w:strike w:val="0"/>
      <w:dstrike w:val="0"/>
      <w:color w:val="000000"/>
      <w:spacing w:val="0"/>
      <w:w w:val="100"/>
      <w:sz w:val="20"/>
      <w:lang w:val="en-US"/>
    </w:rPr>
  </w:style>
  <w:style w:type="character" w:customStyle="1" w:styleId="ListLabel7">
    <w:name w:val="ListLabel 7"/>
    <w:qFormat/>
    <w:rsid w:val="00C45734"/>
    <w:rPr>
      <w:strike w:val="0"/>
      <w:dstrike w:val="0"/>
      <w:color w:val="000000"/>
      <w:spacing w:val="0"/>
      <w:w w:val="100"/>
      <w:sz w:val="20"/>
      <w:lang w:val="en-US"/>
    </w:rPr>
  </w:style>
  <w:style w:type="character" w:customStyle="1" w:styleId="ListLabel6">
    <w:name w:val="ListLabel 6"/>
    <w:qFormat/>
    <w:rsid w:val="00C45734"/>
    <w:rPr>
      <w:i/>
      <w:strike w:val="0"/>
      <w:dstrike w:val="0"/>
      <w:color w:val="000000"/>
      <w:spacing w:val="0"/>
      <w:w w:val="100"/>
      <w:sz w:val="20"/>
      <w:lang w:val="en-US"/>
    </w:rPr>
  </w:style>
  <w:style w:type="character" w:customStyle="1" w:styleId="ListLabel5">
    <w:name w:val="ListLabel 5"/>
    <w:qFormat/>
    <w:rsid w:val="00C45734"/>
    <w:rPr>
      <w:strike w:val="0"/>
      <w:dstrike w:val="0"/>
      <w:color w:val="000000"/>
      <w:spacing w:val="0"/>
      <w:w w:val="100"/>
      <w:sz w:val="20"/>
      <w:lang w:val="en-US"/>
    </w:rPr>
  </w:style>
  <w:style w:type="character" w:customStyle="1" w:styleId="ListLabel4">
    <w:name w:val="ListLabel 4"/>
    <w:qFormat/>
    <w:rsid w:val="00C45734"/>
    <w:rPr>
      <w:strike w:val="0"/>
      <w:dstrike w:val="0"/>
      <w:color w:val="000000"/>
      <w:spacing w:val="0"/>
      <w:w w:val="100"/>
      <w:sz w:val="19"/>
      <w:lang w:val="en-US"/>
    </w:rPr>
  </w:style>
  <w:style w:type="character" w:customStyle="1" w:styleId="ListLabel3">
    <w:name w:val="ListLabel 3"/>
    <w:qFormat/>
    <w:rsid w:val="00C45734"/>
    <w:rPr>
      <w:i/>
      <w:strike w:val="0"/>
      <w:dstrike w:val="0"/>
      <w:color w:val="000000"/>
      <w:spacing w:val="0"/>
      <w:w w:val="100"/>
      <w:sz w:val="20"/>
      <w:lang w:val="en-US"/>
    </w:rPr>
  </w:style>
  <w:style w:type="character" w:customStyle="1" w:styleId="ListLabel2">
    <w:name w:val="ListLabel 2"/>
    <w:qFormat/>
    <w:rsid w:val="00C45734"/>
    <w:rPr>
      <w:strike w:val="0"/>
      <w:dstrike w:val="0"/>
      <w:color w:val="000000"/>
      <w:spacing w:val="0"/>
      <w:w w:val="100"/>
      <w:sz w:val="20"/>
      <w:lang w:val="en-US"/>
    </w:rPr>
  </w:style>
  <w:style w:type="character" w:customStyle="1" w:styleId="ListLabel1">
    <w:name w:val="ListLabel 1"/>
    <w:qFormat/>
    <w:rsid w:val="00C45734"/>
    <w:rPr>
      <w:i/>
      <w:strike w:val="0"/>
      <w:dstrike w:val="0"/>
      <w:color w:val="000000"/>
      <w:spacing w:val="0"/>
      <w:w w:val="100"/>
      <w:sz w:val="18"/>
      <w:lang w:val="en-US"/>
    </w:rPr>
  </w:style>
  <w:style w:type="character" w:customStyle="1" w:styleId="verdana">
    <w:name w:val="verdana"/>
    <w:basedOn w:val="DefaultParagraphFont"/>
    <w:qFormat/>
    <w:rsid w:val="00C45734"/>
    <w:rPr>
      <w:rFonts w:cs="Times New Roman"/>
    </w:rPr>
  </w:style>
  <w:style w:type="character" w:customStyle="1" w:styleId="italic">
    <w:name w:val="italic"/>
    <w:basedOn w:val="DefaultParagraphFont"/>
    <w:qFormat/>
    <w:rsid w:val="00C45734"/>
    <w:rPr>
      <w:rFonts w:cs="Times New Roman"/>
    </w:rPr>
  </w:style>
  <w:style w:type="character" w:customStyle="1" w:styleId="hit">
    <w:name w:val="hit"/>
    <w:basedOn w:val="DefaultParagraphFont"/>
    <w:qFormat/>
    <w:rsid w:val="00C45734"/>
    <w:rPr>
      <w:rFonts w:cs="Times New Roman"/>
    </w:rPr>
  </w:style>
  <w:style w:type="character" w:customStyle="1" w:styleId="blue">
    <w:name w:val="blue"/>
    <w:basedOn w:val="DefaultParagraphFont"/>
    <w:qFormat/>
    <w:rsid w:val="00C45734"/>
    <w:rPr>
      <w:rFonts w:cs="Times New Roman"/>
    </w:rPr>
  </w:style>
  <w:style w:type="character" w:customStyle="1" w:styleId="copyrightdescription">
    <w:name w:val="copyrightdescription"/>
    <w:basedOn w:val="DefaultParagraphFont"/>
    <w:qFormat/>
    <w:rsid w:val="00C45734"/>
    <w:rPr>
      <w:rFonts w:cs="Times New Roman"/>
    </w:rPr>
  </w:style>
  <w:style w:type="character" w:customStyle="1" w:styleId="tabtitle">
    <w:name w:val="tabtitle"/>
    <w:basedOn w:val="DefaultParagraphFont"/>
    <w:qFormat/>
    <w:rsid w:val="00C45734"/>
    <w:rPr>
      <w:rFonts w:cs="Times New Roman"/>
    </w:rPr>
  </w:style>
  <w:style w:type="character" w:customStyle="1" w:styleId="resultbodyblack">
    <w:name w:val="resultbodyblack"/>
    <w:basedOn w:val="DefaultParagraphFont"/>
    <w:qFormat/>
    <w:rsid w:val="00C45734"/>
    <w:rPr>
      <w:rFonts w:cs="Times New Roman"/>
    </w:rPr>
  </w:style>
  <w:style w:type="character" w:customStyle="1" w:styleId="resultbody">
    <w:name w:val="resultbody"/>
    <w:basedOn w:val="DefaultParagraphFont"/>
    <w:qFormat/>
    <w:rsid w:val="00C45734"/>
    <w:rPr>
      <w:rFonts w:cs="Times New Roman"/>
    </w:rPr>
  </w:style>
  <w:style w:type="character" w:customStyle="1" w:styleId="resultbodysmallitalic">
    <w:name w:val="resultbodysmallitalic"/>
    <w:basedOn w:val="DefaultParagraphFont"/>
    <w:qFormat/>
    <w:rsid w:val="00C45734"/>
    <w:rPr>
      <w:rFonts w:cs="Times New Roman"/>
    </w:rPr>
  </w:style>
  <w:style w:type="character" w:customStyle="1" w:styleId="resultpron">
    <w:name w:val="resultpron"/>
    <w:basedOn w:val="DefaultParagraphFont"/>
    <w:qFormat/>
    <w:rsid w:val="00C45734"/>
    <w:rPr>
      <w:rFonts w:cs="Times New Roman"/>
    </w:rPr>
  </w:style>
  <w:style w:type="character" w:customStyle="1" w:styleId="NumberingSymbols">
    <w:name w:val="Numbering Symbols"/>
    <w:qFormat/>
    <w:rsid w:val="00C45734"/>
  </w:style>
  <w:style w:type="character" w:customStyle="1" w:styleId="StrongEmphasis">
    <w:name w:val="Strong Emphasis"/>
    <w:qFormat/>
    <w:rsid w:val="00C45734"/>
    <w:rPr>
      <w:b/>
      <w:bCs/>
    </w:rPr>
  </w:style>
  <w:style w:type="character" w:customStyle="1" w:styleId="Emphasis2">
    <w:name w:val="Emphasis2"/>
    <w:basedOn w:val="DefaultParagraphFont"/>
    <w:qFormat/>
    <w:rsid w:val="00C45734"/>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C45734"/>
    <w:rPr>
      <w:rFonts w:ascii="Times New Roman" w:hAnsi="Times New Roman"/>
      <w:sz w:val="20"/>
      <w:szCs w:val="24"/>
      <w:u w:val="single"/>
      <w:lang w:val="en-US" w:eastAsia="en-US" w:bidi="ar-SA"/>
    </w:rPr>
  </w:style>
  <w:style w:type="character" w:customStyle="1" w:styleId="pg">
    <w:name w:val="pg"/>
    <w:basedOn w:val="DefaultParagraphFont"/>
    <w:qFormat/>
    <w:rsid w:val="00C45734"/>
  </w:style>
  <w:style w:type="character" w:customStyle="1" w:styleId="ital-inline">
    <w:name w:val="ital-inline"/>
    <w:basedOn w:val="DefaultParagraphFont"/>
    <w:qFormat/>
    <w:rsid w:val="00C45734"/>
  </w:style>
  <w:style w:type="character" w:customStyle="1" w:styleId="senselabelstart">
    <w:name w:val="sense_label start"/>
    <w:basedOn w:val="DefaultParagraphFont"/>
    <w:qFormat/>
    <w:rsid w:val="00C45734"/>
  </w:style>
  <w:style w:type="character" w:customStyle="1" w:styleId="sensecontent">
    <w:name w:val="sense_content"/>
    <w:basedOn w:val="DefaultParagraphFont"/>
    <w:qFormat/>
    <w:rsid w:val="00C45734"/>
  </w:style>
  <w:style w:type="character" w:customStyle="1" w:styleId="vi">
    <w:name w:val="vi"/>
    <w:basedOn w:val="DefaultParagraphFont"/>
    <w:qFormat/>
    <w:rsid w:val="00C45734"/>
  </w:style>
  <w:style w:type="character" w:customStyle="1" w:styleId="senselabel">
    <w:name w:val="sense_label"/>
    <w:basedOn w:val="DefaultParagraphFont"/>
    <w:qFormat/>
    <w:rsid w:val="00C45734"/>
  </w:style>
  <w:style w:type="character" w:customStyle="1" w:styleId="Style11ptItalicUnderline">
    <w:name w:val="Style 11 pt Italic Underline"/>
    <w:basedOn w:val="DefaultParagraphFont"/>
    <w:qFormat/>
    <w:rsid w:val="00C45734"/>
    <w:rPr>
      <w:i/>
      <w:iCs/>
      <w:sz w:val="20"/>
      <w:u w:val="single"/>
    </w:rPr>
  </w:style>
  <w:style w:type="character" w:customStyle="1" w:styleId="Style11ptBoldUnderline">
    <w:name w:val="Style 11 pt Bold Underline"/>
    <w:basedOn w:val="DefaultParagraphFont"/>
    <w:qFormat/>
    <w:rsid w:val="00C45734"/>
    <w:rPr>
      <w:b/>
      <w:bCs/>
      <w:sz w:val="20"/>
      <w:u w:val="single"/>
    </w:rPr>
  </w:style>
  <w:style w:type="character" w:customStyle="1" w:styleId="StyleStyle4CharTimesNewRoman11ptItalic">
    <w:name w:val="Style Style4 Char + Times New Roman 11 pt Italic"/>
    <w:basedOn w:val="DefaultParagraphFont"/>
    <w:qFormat/>
    <w:rsid w:val="00C45734"/>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C45734"/>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C45734"/>
    <w:rPr>
      <w:color w:val="000000"/>
      <w:sz w:val="20"/>
    </w:rPr>
  </w:style>
  <w:style w:type="character" w:customStyle="1" w:styleId="Style11ptBlackUnderline">
    <w:name w:val="Style 11 pt Black Underline"/>
    <w:basedOn w:val="DefaultParagraphFont"/>
    <w:qFormat/>
    <w:rsid w:val="00C45734"/>
    <w:rPr>
      <w:color w:val="000000"/>
      <w:sz w:val="20"/>
      <w:u w:val="single"/>
    </w:rPr>
  </w:style>
  <w:style w:type="character" w:customStyle="1" w:styleId="pmterms1">
    <w:name w:val="pmterms1"/>
    <w:basedOn w:val="DefaultParagraphFont"/>
    <w:qFormat/>
    <w:rsid w:val="00C45734"/>
  </w:style>
  <w:style w:type="character" w:customStyle="1" w:styleId="HTMLTypewriter3">
    <w:name w:val="HTML Typewriter3"/>
    <w:basedOn w:val="DefaultParagraphFont"/>
    <w:qFormat/>
    <w:rsid w:val="00C45734"/>
    <w:rPr>
      <w:rFonts w:ascii="Courier New" w:eastAsia="SimSun" w:hAnsi="Courier New" w:cs="Courier New"/>
      <w:sz w:val="20"/>
      <w:szCs w:val="20"/>
    </w:rPr>
  </w:style>
  <w:style w:type="character" w:customStyle="1" w:styleId="CardsChar">
    <w:name w:val="Cards Char"/>
    <w:basedOn w:val="DefaultParagraphFont"/>
    <w:qFormat/>
    <w:rsid w:val="00C45734"/>
    <w:rPr>
      <w:rFonts w:ascii="Times New Roman" w:hAnsi="Times New Roman" w:cs="Times New Roman"/>
      <w:lang w:val="en-US" w:bidi="ar-SA"/>
    </w:rPr>
  </w:style>
  <w:style w:type="character" w:customStyle="1" w:styleId="CardsFont12pt0">
    <w:name w:val="Cards + Font 12pt"/>
    <w:basedOn w:val="CardsChar"/>
    <w:qFormat/>
    <w:rsid w:val="00C45734"/>
    <w:rPr>
      <w:rFonts w:ascii="Times New Roman" w:hAnsi="Times New Roman" w:cs="Times New Roman"/>
      <w:sz w:val="24"/>
      <w:u w:val="single"/>
      <w:lang w:val="en-US" w:bidi="ar-SA"/>
    </w:rPr>
  </w:style>
  <w:style w:type="character" w:customStyle="1" w:styleId="AuthorDateChar">
    <w:name w:val="AuthorDate Char"/>
    <w:basedOn w:val="DefaultParagraphFont"/>
    <w:qFormat/>
    <w:rsid w:val="00C45734"/>
    <w:rPr>
      <w:rFonts w:ascii="Times New Roman" w:hAnsi="Times New Roman" w:cs="Times New Roman"/>
      <w:b/>
      <w:sz w:val="24"/>
      <w:u w:val="single"/>
      <w:lang w:val="en-US" w:bidi="ar-SA"/>
    </w:rPr>
  </w:style>
  <w:style w:type="character" w:styleId="HTMLCite">
    <w:name w:val="HTML Cite"/>
    <w:basedOn w:val="DefaultParagraphFont"/>
    <w:uiPriority w:val="99"/>
    <w:qFormat/>
    <w:rsid w:val="00C45734"/>
    <w:rPr>
      <w:rFonts w:cs="Times New Roman"/>
      <w:i/>
    </w:rPr>
  </w:style>
  <w:style w:type="character" w:customStyle="1" w:styleId="VisitedInternetLink">
    <w:name w:val="Visited Internet Link"/>
    <w:basedOn w:val="DefaultParagraphFont"/>
    <w:rsid w:val="00C45734"/>
    <w:rPr>
      <w:color w:val="800080"/>
      <w:u w:val="single"/>
    </w:rPr>
  </w:style>
  <w:style w:type="character" w:customStyle="1" w:styleId="CitesChar">
    <w:name w:val="Cites Char"/>
    <w:basedOn w:val="DefaultParagraphFont"/>
    <w:qFormat/>
    <w:rsid w:val="00C45734"/>
    <w:rPr>
      <w:szCs w:val="24"/>
      <w:lang w:val="en-US" w:bidi="ar-SA"/>
    </w:rPr>
  </w:style>
  <w:style w:type="character" w:customStyle="1" w:styleId="loose">
    <w:name w:val="loose"/>
    <w:qFormat/>
    <w:rsid w:val="00C45734"/>
  </w:style>
  <w:style w:type="character" w:customStyle="1" w:styleId="domtooltips">
    <w:name w:val="domtooltips"/>
    <w:basedOn w:val="DefaultParagraphFont"/>
    <w:qFormat/>
    <w:rsid w:val="00C45734"/>
  </w:style>
  <w:style w:type="character" w:customStyle="1" w:styleId="caps">
    <w:name w:val="caps"/>
    <w:basedOn w:val="DefaultParagraphFont"/>
    <w:qFormat/>
    <w:rsid w:val="00C45734"/>
  </w:style>
  <w:style w:type="character" w:customStyle="1" w:styleId="Style11ptUnderlineBorderSinglesolidlineAuto05pt">
    <w:name w:val="Style 11 pt Underline Border: : (Single solid line Auto  0.5 pt..."/>
    <w:basedOn w:val="DefaultParagraphFont"/>
    <w:qFormat/>
    <w:rsid w:val="00C45734"/>
    <w:rPr>
      <w:sz w:val="20"/>
      <w:u w:val="single"/>
      <w:bdr w:val="single" w:sz="4" w:space="0" w:color="00000A"/>
    </w:rPr>
  </w:style>
  <w:style w:type="character" w:customStyle="1" w:styleId="StyleUnderlineChar11pt">
    <w:name w:val="Style Underline Char + 11 pt"/>
    <w:basedOn w:val="DefaultParagraphFont"/>
    <w:qFormat/>
    <w:rsid w:val="00C45734"/>
    <w:rPr>
      <w:rFonts w:ascii="Times New Roman" w:hAnsi="Times New Roman"/>
      <w:sz w:val="20"/>
      <w:szCs w:val="24"/>
      <w:u w:val="single"/>
      <w:lang w:val="en-US" w:eastAsia="en-US" w:bidi="ar-SA"/>
    </w:rPr>
  </w:style>
  <w:style w:type="paragraph" w:styleId="List">
    <w:name w:val="List"/>
    <w:basedOn w:val="BodyText"/>
    <w:uiPriority w:val="99"/>
    <w:rsid w:val="00C45734"/>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C45734"/>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C45734"/>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C45734"/>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C45734"/>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C45734"/>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C45734"/>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C45734"/>
    <w:rPr>
      <w:rFonts w:ascii="Liberation Sans" w:eastAsia="Droid Sans Fallback" w:hAnsi="Liberation Sans" w:cs="Times New Roman"/>
      <w:color w:val="00000A"/>
    </w:rPr>
  </w:style>
  <w:style w:type="paragraph" w:customStyle="1" w:styleId="FrameContents">
    <w:name w:val="Frame Contents"/>
    <w:basedOn w:val="Normal"/>
    <w:qFormat/>
    <w:rsid w:val="00C45734"/>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C45734"/>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C45734"/>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C45734"/>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C45734"/>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C45734"/>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C45734"/>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C45734"/>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C45734"/>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C45734"/>
    <w:rPr>
      <w:rFonts w:cs="Arial"/>
      <w:bCs/>
      <w:szCs w:val="26"/>
      <w:u w:val="single"/>
      <w:lang w:val="en-US" w:eastAsia="en-US" w:bidi="ar-SA"/>
    </w:rPr>
  </w:style>
  <w:style w:type="paragraph" w:styleId="Revision">
    <w:name w:val="Revision"/>
    <w:hidden/>
    <w:uiPriority w:val="99"/>
    <w:semiHidden/>
    <w:rsid w:val="00C45734"/>
    <w:pPr>
      <w:spacing w:after="0" w:line="240" w:lineRule="auto"/>
    </w:pPr>
    <w:rPr>
      <w:rFonts w:ascii="Calibri" w:eastAsiaTheme="minorEastAsia" w:hAnsi="Calibri"/>
      <w:szCs w:val="24"/>
    </w:rPr>
  </w:style>
  <w:style w:type="paragraph" w:customStyle="1" w:styleId="Smalltext0">
    <w:name w:val="Small text"/>
    <w:aliases w:val="Quote1,Quote11"/>
    <w:basedOn w:val="Normal"/>
    <w:link w:val="SmalltextChar0"/>
    <w:qFormat/>
    <w:rsid w:val="00C45734"/>
    <w:rPr>
      <w:rFonts w:eastAsia="MS Mincho"/>
      <w:sz w:val="16"/>
    </w:rPr>
  </w:style>
  <w:style w:type="character" w:customStyle="1" w:styleId="BoldUnderlineChar">
    <w:name w:val="Bold Underline Char"/>
    <w:basedOn w:val="DefaultParagraphFont"/>
    <w:locked/>
    <w:rsid w:val="00C45734"/>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C45734"/>
    <w:rPr>
      <w:b w:val="0"/>
      <w:bCs w:val="0"/>
      <w:sz w:val="22"/>
      <w:u w:val="single"/>
    </w:rPr>
  </w:style>
  <w:style w:type="character" w:customStyle="1" w:styleId="StyleGaramond">
    <w:name w:val="Style Garamond"/>
    <w:qFormat/>
    <w:rsid w:val="00C45734"/>
    <w:rPr>
      <w:rFonts w:ascii="Garamond" w:hAnsi="Garamond" w:cs="Garamond"/>
    </w:rPr>
  </w:style>
  <w:style w:type="character" w:customStyle="1" w:styleId="StyletagGaramondChar">
    <w:name w:val="Style tag + Garamond Char"/>
    <w:qFormat/>
    <w:rsid w:val="00C45734"/>
    <w:rPr>
      <w:rFonts w:ascii="Garamond" w:hAnsi="Garamond" w:cs="Garamond"/>
      <w:b/>
      <w:bCs/>
      <w:sz w:val="24"/>
      <w:szCs w:val="24"/>
      <w:lang w:val="en-US" w:bidi="ar-SA"/>
    </w:rPr>
  </w:style>
  <w:style w:type="character" w:customStyle="1" w:styleId="StylecardGaramond12ptUnderlineChar">
    <w:name w:val="Style card + Garamond 12 pt Underline Char"/>
    <w:qFormat/>
    <w:rsid w:val="00C45734"/>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C45734"/>
    <w:rPr>
      <w:rFonts w:ascii="Arial" w:hAnsi="Arial"/>
      <w:b/>
      <w:sz w:val="20"/>
      <w:u w:val="single"/>
    </w:rPr>
  </w:style>
  <w:style w:type="character" w:customStyle="1" w:styleId="WW8Num2z0">
    <w:name w:val="WW8Num2z0"/>
    <w:qFormat/>
    <w:rsid w:val="00C45734"/>
  </w:style>
  <w:style w:type="character" w:customStyle="1" w:styleId="WW8Num2z1">
    <w:name w:val="WW8Num2z1"/>
    <w:qFormat/>
    <w:rsid w:val="00C45734"/>
  </w:style>
  <w:style w:type="character" w:customStyle="1" w:styleId="WW8Num2z2">
    <w:name w:val="WW8Num2z2"/>
    <w:qFormat/>
    <w:rsid w:val="00C45734"/>
  </w:style>
  <w:style w:type="character" w:customStyle="1" w:styleId="WW8Num2z3">
    <w:name w:val="WW8Num2z3"/>
    <w:qFormat/>
    <w:rsid w:val="00C45734"/>
  </w:style>
  <w:style w:type="character" w:customStyle="1" w:styleId="WW8Num2z4">
    <w:name w:val="WW8Num2z4"/>
    <w:qFormat/>
    <w:rsid w:val="00C45734"/>
  </w:style>
  <w:style w:type="character" w:customStyle="1" w:styleId="WW8Num2z5">
    <w:name w:val="WW8Num2z5"/>
    <w:qFormat/>
    <w:rsid w:val="00C45734"/>
  </w:style>
  <w:style w:type="character" w:customStyle="1" w:styleId="WW8Num2z6">
    <w:name w:val="WW8Num2z6"/>
    <w:qFormat/>
    <w:rsid w:val="00C45734"/>
  </w:style>
  <w:style w:type="character" w:customStyle="1" w:styleId="WW8Num2z7">
    <w:name w:val="WW8Num2z7"/>
    <w:qFormat/>
    <w:rsid w:val="00C45734"/>
  </w:style>
  <w:style w:type="character" w:customStyle="1" w:styleId="WW8Num2z8">
    <w:name w:val="WW8Num2z8"/>
    <w:qFormat/>
    <w:rsid w:val="00C45734"/>
  </w:style>
  <w:style w:type="character" w:customStyle="1" w:styleId="WW8Num5z0">
    <w:name w:val="WW8Num5z0"/>
    <w:qFormat/>
    <w:rsid w:val="00C45734"/>
  </w:style>
  <w:style w:type="character" w:customStyle="1" w:styleId="WW8Num5z1">
    <w:name w:val="WW8Num5z1"/>
    <w:qFormat/>
    <w:rsid w:val="00C45734"/>
  </w:style>
  <w:style w:type="character" w:customStyle="1" w:styleId="WW8Num5z2">
    <w:name w:val="WW8Num5z2"/>
    <w:qFormat/>
    <w:rsid w:val="00C45734"/>
  </w:style>
  <w:style w:type="character" w:customStyle="1" w:styleId="WW8Num5z3">
    <w:name w:val="WW8Num5z3"/>
    <w:qFormat/>
    <w:rsid w:val="00C45734"/>
  </w:style>
  <w:style w:type="character" w:customStyle="1" w:styleId="WW8Num5z4">
    <w:name w:val="WW8Num5z4"/>
    <w:qFormat/>
    <w:rsid w:val="00C45734"/>
  </w:style>
  <w:style w:type="character" w:customStyle="1" w:styleId="WW8Num5z5">
    <w:name w:val="WW8Num5z5"/>
    <w:qFormat/>
    <w:rsid w:val="00C45734"/>
  </w:style>
  <w:style w:type="character" w:customStyle="1" w:styleId="WW8Num5z6">
    <w:name w:val="WW8Num5z6"/>
    <w:qFormat/>
    <w:rsid w:val="00C45734"/>
  </w:style>
  <w:style w:type="character" w:customStyle="1" w:styleId="WW8Num5z7">
    <w:name w:val="WW8Num5z7"/>
    <w:qFormat/>
    <w:rsid w:val="00C45734"/>
  </w:style>
  <w:style w:type="character" w:customStyle="1" w:styleId="WW8Num5z8">
    <w:name w:val="WW8Num5z8"/>
    <w:qFormat/>
    <w:rsid w:val="00C45734"/>
  </w:style>
  <w:style w:type="character" w:customStyle="1" w:styleId="CiteChar0">
    <w:name w:val="Cite Char"/>
    <w:aliases w:val="cite_tag Char,Char Char Char Char1 Char Char1,Char Char Char Char1 Char,Taglines Char Char, Cha"/>
    <w:basedOn w:val="DefaultParagraphFont"/>
    <w:qFormat/>
    <w:rsid w:val="00C45734"/>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C45734"/>
    <w:rPr>
      <w:rFonts w:ascii="Times New Roman" w:eastAsia="Times New Roman" w:hAnsi="Times New Roman" w:cs="Times New Roman"/>
      <w:u w:val="thick"/>
    </w:rPr>
  </w:style>
  <w:style w:type="character" w:customStyle="1" w:styleId="ListLabel19">
    <w:name w:val="ListLabel 19"/>
    <w:qFormat/>
    <w:rsid w:val="00C45734"/>
    <w:rPr>
      <w:b/>
      <w:i/>
      <w:strike w:val="0"/>
      <w:dstrike w:val="0"/>
      <w:spacing w:val="0"/>
      <w:w w:val="100"/>
      <w:sz w:val="26"/>
    </w:rPr>
  </w:style>
  <w:style w:type="paragraph" w:styleId="Footer">
    <w:name w:val="footer"/>
    <w:basedOn w:val="Normal"/>
    <w:link w:val="FooterChar"/>
    <w:uiPriority w:val="99"/>
    <w:rsid w:val="00C45734"/>
  </w:style>
  <w:style w:type="character" w:customStyle="1" w:styleId="FooterChar">
    <w:name w:val="Footer Char"/>
    <w:basedOn w:val="DefaultParagraphFont"/>
    <w:link w:val="Footer"/>
    <w:uiPriority w:val="99"/>
    <w:rsid w:val="00C45734"/>
    <w:rPr>
      <w:rFonts w:ascii="Times New Roman" w:hAnsi="Times New Roman" w:cs="Times New Roman"/>
    </w:rPr>
  </w:style>
  <w:style w:type="paragraph" w:customStyle="1" w:styleId="TagCite">
    <w:name w:val="Tag/Cite"/>
    <w:basedOn w:val="Normal"/>
    <w:qFormat/>
    <w:rsid w:val="00C45734"/>
    <w:rPr>
      <w:rFonts w:eastAsia="Times New Roman"/>
      <w:b/>
    </w:rPr>
  </w:style>
  <w:style w:type="paragraph" w:customStyle="1" w:styleId="NormalText">
    <w:name w:val="Normal Text"/>
    <w:basedOn w:val="Normal"/>
    <w:link w:val="NormalTextChar"/>
    <w:qFormat/>
    <w:rsid w:val="00C45734"/>
    <w:pPr>
      <w:jc w:val="both"/>
    </w:pPr>
    <w:rPr>
      <w:sz w:val="20"/>
      <w:szCs w:val="26"/>
    </w:rPr>
  </w:style>
  <w:style w:type="paragraph" w:customStyle="1" w:styleId="CardsFont6pt">
    <w:name w:val="Cards + Font: 6 pt"/>
    <w:basedOn w:val="Normal"/>
    <w:link w:val="CardsFont6ptChar1"/>
    <w:qFormat/>
    <w:rsid w:val="00C45734"/>
    <w:pPr>
      <w:ind w:left="432" w:right="432"/>
      <w:jc w:val="both"/>
    </w:pPr>
    <w:rPr>
      <w:rFonts w:eastAsia="Times New Roman"/>
      <w:sz w:val="12"/>
      <w:szCs w:val="20"/>
    </w:rPr>
  </w:style>
  <w:style w:type="paragraph" w:customStyle="1" w:styleId="Small">
    <w:name w:val="Small"/>
    <w:basedOn w:val="Normal"/>
    <w:uiPriority w:val="99"/>
    <w:qFormat/>
    <w:rsid w:val="00C45734"/>
    <w:rPr>
      <w:sz w:val="14"/>
    </w:rPr>
  </w:style>
  <w:style w:type="paragraph" w:customStyle="1" w:styleId="NotUnderlined">
    <w:name w:val="Not Underlined"/>
    <w:basedOn w:val="Normal"/>
    <w:uiPriority w:val="99"/>
    <w:qFormat/>
    <w:rsid w:val="00C45734"/>
  </w:style>
  <w:style w:type="numbering" w:customStyle="1" w:styleId="WW8Num2">
    <w:name w:val="WW8Num2"/>
    <w:qFormat/>
    <w:rsid w:val="00C45734"/>
  </w:style>
  <w:style w:type="numbering" w:customStyle="1" w:styleId="WW8Num5">
    <w:name w:val="WW8Num5"/>
    <w:qFormat/>
    <w:rsid w:val="00C45734"/>
  </w:style>
  <w:style w:type="paragraph" w:customStyle="1" w:styleId="citenon-bold">
    <w:name w:val="cite non-bold"/>
    <w:basedOn w:val="Normal"/>
    <w:link w:val="citenon-boldChar"/>
    <w:qFormat/>
    <w:rsid w:val="00C45734"/>
    <w:rPr>
      <w:rFonts w:ascii="Georgia" w:eastAsia="Calibri" w:hAnsi="Georgia"/>
    </w:rPr>
  </w:style>
  <w:style w:type="character" w:customStyle="1" w:styleId="citenon-boldChar">
    <w:name w:val="cite non-bold Char"/>
    <w:link w:val="citenon-bold"/>
    <w:rsid w:val="00C45734"/>
    <w:rPr>
      <w:rFonts w:ascii="Georgia" w:eastAsia="Calibri" w:hAnsi="Georgia" w:cs="Times New Roman"/>
    </w:rPr>
  </w:style>
  <w:style w:type="paragraph" w:customStyle="1" w:styleId="NewDebate">
    <w:name w:val="New Debate"/>
    <w:basedOn w:val="Heading4"/>
    <w:link w:val="NewDebateChar"/>
    <w:uiPriority w:val="4"/>
    <w:qFormat/>
    <w:rsid w:val="00C45734"/>
  </w:style>
  <w:style w:type="character" w:customStyle="1" w:styleId="NewDebateChar">
    <w:name w:val="New Debate Char"/>
    <w:basedOn w:val="DefaultParagraphFont"/>
    <w:link w:val="NewDebate"/>
    <w:uiPriority w:val="4"/>
    <w:rsid w:val="00C45734"/>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C45734"/>
    <w:rPr>
      <w:rFonts w:eastAsia="Calibri"/>
      <w:sz w:val="10"/>
    </w:rPr>
  </w:style>
  <w:style w:type="character" w:customStyle="1" w:styleId="ReallyfuckingsmallChar">
    <w:name w:val="Really fucking small Char"/>
    <w:basedOn w:val="DefaultParagraphFont"/>
    <w:link w:val="Reallyfuckingsmall"/>
    <w:rsid w:val="00C45734"/>
    <w:rPr>
      <w:rFonts w:ascii="Times New Roman" w:eastAsia="Calibri" w:hAnsi="Times New Roman" w:cs="Times New Roman"/>
      <w:sz w:val="10"/>
    </w:rPr>
  </w:style>
  <w:style w:type="character" w:customStyle="1" w:styleId="NothingChar">
    <w:name w:val="Nothing Char"/>
    <w:link w:val="Nothing"/>
    <w:rsid w:val="00C45734"/>
    <w:rPr>
      <w:rFonts w:ascii="Times New Roman" w:eastAsia="Times New Roman" w:hAnsi="Times New Roman" w:cs="Times New Roman"/>
      <w:color w:val="00000A"/>
      <w:sz w:val="20"/>
      <w:szCs w:val="24"/>
    </w:rPr>
  </w:style>
  <w:style w:type="character" w:customStyle="1" w:styleId="Footnote2Char">
    <w:name w:val="Footnote2 Char"/>
    <w:link w:val="Footnote2"/>
    <w:locked/>
    <w:rsid w:val="00C45734"/>
  </w:style>
  <w:style w:type="paragraph" w:customStyle="1" w:styleId="Footnote2">
    <w:name w:val="Footnote2"/>
    <w:basedOn w:val="Normal"/>
    <w:next w:val="Normal"/>
    <w:link w:val="Footnote2Char"/>
    <w:autoRedefine/>
    <w:qFormat/>
    <w:rsid w:val="00C45734"/>
    <w:pPr>
      <w:spacing w:after="120" w:line="480" w:lineRule="auto"/>
    </w:pPr>
    <w:rPr>
      <w:rFonts w:asciiTheme="minorHAnsi" w:hAnsiTheme="minorHAnsi" w:cstheme="minorBidi"/>
    </w:rPr>
  </w:style>
  <w:style w:type="character" w:customStyle="1" w:styleId="UnderlineCharChar">
    <w:name w:val="Underline Char Char"/>
    <w:basedOn w:val="DefaultParagraphFont"/>
    <w:rsid w:val="00C45734"/>
    <w:rPr>
      <w:noProof w:val="0"/>
      <w:u w:val="single"/>
      <w:lang w:val="en-US" w:eastAsia="en-US" w:bidi="ar-SA"/>
    </w:rPr>
  </w:style>
  <w:style w:type="character" w:customStyle="1" w:styleId="UnderlinesCharChar">
    <w:name w:val="Underlines Char Char"/>
    <w:basedOn w:val="DefaultParagraphFont"/>
    <w:rsid w:val="00C45734"/>
    <w:rPr>
      <w:rFonts w:cs="Arial"/>
      <w:b/>
      <w:bCs/>
      <w:noProof w:val="0"/>
      <w:sz w:val="22"/>
      <w:szCs w:val="26"/>
      <w:u w:val="single"/>
      <w:lang w:val="en-US" w:eastAsia="en-US" w:bidi="ar-SA"/>
    </w:rPr>
  </w:style>
  <w:style w:type="paragraph" w:customStyle="1" w:styleId="Style3">
    <w:name w:val="Style3"/>
    <w:basedOn w:val="Normal"/>
    <w:link w:val="Style3Char"/>
    <w:qFormat/>
    <w:rsid w:val="00C45734"/>
    <w:rPr>
      <w:rFonts w:ascii="Arial Narrow" w:eastAsia="Times New Roman" w:hAnsi="Arial Narrow"/>
      <w:b/>
      <w:sz w:val="20"/>
    </w:rPr>
  </w:style>
  <w:style w:type="character" w:customStyle="1" w:styleId="Style3Char">
    <w:name w:val="Style3 Char"/>
    <w:basedOn w:val="DefaultParagraphFont"/>
    <w:link w:val="Style3"/>
    <w:rsid w:val="00C45734"/>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C45734"/>
    <w:rPr>
      <w:rFonts w:eastAsia="Times New Roman"/>
      <w:sz w:val="20"/>
      <w:u w:val="single"/>
    </w:rPr>
  </w:style>
  <w:style w:type="character" w:customStyle="1" w:styleId="StyleStyle411ptChar">
    <w:name w:val="Style Style4 + 11 pt Char"/>
    <w:link w:val="StyleStyle411pt"/>
    <w:rsid w:val="00C45734"/>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C45734"/>
    <w:rPr>
      <w:b/>
      <w:bCs/>
      <w:sz w:val="20"/>
      <w:u w:val="single"/>
    </w:rPr>
  </w:style>
  <w:style w:type="character" w:customStyle="1" w:styleId="StyleStyle411ptBoldChar">
    <w:name w:val="Style Style4 + 11 pt Bold Char"/>
    <w:link w:val="StyleStyle411ptBold"/>
    <w:rsid w:val="00C45734"/>
    <w:rPr>
      <w:rFonts w:ascii="Times New Roman" w:hAnsi="Times New Roman" w:cs="Times New Roman"/>
      <w:b/>
      <w:bCs/>
      <w:sz w:val="20"/>
      <w:u w:val="single"/>
    </w:rPr>
  </w:style>
  <w:style w:type="paragraph" w:customStyle="1" w:styleId="Underlining">
    <w:name w:val="Underlining"/>
    <w:basedOn w:val="Normal"/>
    <w:link w:val="UnderliningChar"/>
    <w:qFormat/>
    <w:rsid w:val="00C45734"/>
    <w:rPr>
      <w:rFonts w:eastAsia="Times New Roman"/>
      <w:sz w:val="20"/>
      <w:u w:val="single"/>
    </w:rPr>
  </w:style>
  <w:style w:type="character" w:customStyle="1" w:styleId="UnderliningChar">
    <w:name w:val="Underlining Char"/>
    <w:basedOn w:val="DefaultParagraphFont"/>
    <w:link w:val="Underlining"/>
    <w:rsid w:val="00C45734"/>
    <w:rPr>
      <w:rFonts w:ascii="Times New Roman" w:eastAsia="Times New Roman" w:hAnsi="Times New Roman" w:cs="Times New Roman"/>
      <w:sz w:val="20"/>
      <w:u w:val="single"/>
    </w:rPr>
  </w:style>
  <w:style w:type="character" w:customStyle="1" w:styleId="StyleTimesNewRoman12ptBold">
    <w:name w:val="Style Times New Roman 12 pt Bold"/>
    <w:rsid w:val="00C45734"/>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C45734"/>
    <w:rPr>
      <w:rFonts w:ascii="Century Gothic" w:hAnsi="Century Gothic"/>
      <w:sz w:val="24"/>
      <w:u w:val="thick"/>
    </w:rPr>
  </w:style>
  <w:style w:type="paragraph" w:customStyle="1" w:styleId="Cardstyle">
    <w:name w:val="Cardstyle"/>
    <w:basedOn w:val="Normal"/>
    <w:next w:val="Normal"/>
    <w:qFormat/>
    <w:rsid w:val="00C45734"/>
    <w:rPr>
      <w:rFonts w:eastAsia="Times New Roman"/>
      <w:sz w:val="20"/>
    </w:rPr>
  </w:style>
  <w:style w:type="character" w:customStyle="1" w:styleId="Style8pt1">
    <w:name w:val="Style 8 pt1"/>
    <w:basedOn w:val="DefaultParagraphFont"/>
    <w:rsid w:val="00C45734"/>
    <w:rPr>
      <w:rFonts w:ascii="Georgia" w:hAnsi="Georgia"/>
      <w:sz w:val="16"/>
    </w:rPr>
  </w:style>
  <w:style w:type="character" w:customStyle="1" w:styleId="Style8pt">
    <w:name w:val="Style 8 pt"/>
    <w:basedOn w:val="DefaultParagraphFont"/>
    <w:rsid w:val="00C45734"/>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C45734"/>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C45734"/>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C45734"/>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C45734"/>
    <w:rPr>
      <w:rFonts w:eastAsia="Times New Roman"/>
      <w:b/>
      <w:bCs/>
      <w:sz w:val="20"/>
      <w:u w:val="single"/>
    </w:rPr>
  </w:style>
  <w:style w:type="character" w:customStyle="1" w:styleId="StyleUnderlineChar11ptBoldChar">
    <w:name w:val="Style Underline Char + 11 pt Bold Char"/>
    <w:link w:val="StyleUnderlineChar11ptBold"/>
    <w:rsid w:val="00C45734"/>
    <w:rPr>
      <w:rFonts w:ascii="Times New Roman" w:eastAsia="Times New Roman" w:hAnsi="Times New Roman" w:cs="Times New Roman"/>
      <w:b/>
      <w:bCs/>
      <w:sz w:val="20"/>
      <w:u w:val="single"/>
    </w:rPr>
  </w:style>
  <w:style w:type="character" w:customStyle="1" w:styleId="NormalTextChar">
    <w:name w:val="Normal Text Char"/>
    <w:link w:val="NormalText"/>
    <w:rsid w:val="00C45734"/>
    <w:rPr>
      <w:rFonts w:ascii="Times New Roman" w:hAnsi="Times New Roman" w:cs="Times New Roman"/>
      <w:sz w:val="20"/>
      <w:szCs w:val="26"/>
    </w:rPr>
  </w:style>
  <w:style w:type="character" w:customStyle="1" w:styleId="ShrinkChar">
    <w:name w:val="Shrink Char"/>
    <w:link w:val="Shrink"/>
    <w:rsid w:val="00C45734"/>
    <w:rPr>
      <w:rFonts w:ascii="Garamond" w:hAnsi="Garamond"/>
      <w:sz w:val="12"/>
    </w:rPr>
  </w:style>
  <w:style w:type="paragraph" w:customStyle="1" w:styleId="Shrink">
    <w:name w:val="Shrink"/>
    <w:link w:val="ShrinkChar"/>
    <w:qFormat/>
    <w:rsid w:val="00C45734"/>
    <w:pPr>
      <w:spacing w:after="0" w:line="240" w:lineRule="auto"/>
      <w:ind w:left="288" w:right="288"/>
    </w:pPr>
    <w:rPr>
      <w:rFonts w:ascii="Garamond" w:hAnsi="Garamond"/>
      <w:sz w:val="12"/>
    </w:rPr>
  </w:style>
  <w:style w:type="paragraph" w:customStyle="1" w:styleId="cites0">
    <w:name w:val="cites"/>
    <w:link w:val="citesChar0"/>
    <w:autoRedefine/>
    <w:qFormat/>
    <w:rsid w:val="00C45734"/>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C45734"/>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C4573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45734"/>
    <w:rPr>
      <w:rFonts w:eastAsia="Times New Roman"/>
      <w:strike/>
      <w:sz w:val="20"/>
    </w:rPr>
  </w:style>
  <w:style w:type="character" w:customStyle="1" w:styleId="CardsHighlight">
    <w:name w:val="Cards Highlight"/>
    <w:basedOn w:val="DefaultParagraphFont"/>
    <w:uiPriority w:val="1"/>
    <w:rsid w:val="00C45734"/>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C45734"/>
  </w:style>
  <w:style w:type="character" w:customStyle="1" w:styleId="CardsChar1">
    <w:name w:val="Cards Char1"/>
    <w:rsid w:val="00C45734"/>
    <w:rPr>
      <w:rFonts w:ascii="Times New Roman" w:hAnsi="Times New Roman" w:cs="Times New Roman"/>
      <w:sz w:val="20"/>
      <w:szCs w:val="20"/>
    </w:rPr>
  </w:style>
  <w:style w:type="character" w:customStyle="1" w:styleId="AuthorYear">
    <w:name w:val="AuthorYear"/>
    <w:uiPriority w:val="1"/>
    <w:qFormat/>
    <w:rsid w:val="00C45734"/>
    <w:rPr>
      <w:rFonts w:ascii="Georgia" w:hAnsi="Georgia"/>
      <w:b/>
      <w:sz w:val="24"/>
    </w:rPr>
  </w:style>
  <w:style w:type="paragraph" w:customStyle="1" w:styleId="Shrink8">
    <w:name w:val="Shrink8"/>
    <w:basedOn w:val="Normal"/>
    <w:qFormat/>
    <w:rsid w:val="00C45734"/>
    <w:rPr>
      <w:sz w:val="16"/>
    </w:rPr>
  </w:style>
  <w:style w:type="paragraph" w:customStyle="1" w:styleId="Normal1">
    <w:name w:val="Normal1"/>
    <w:qFormat/>
    <w:rsid w:val="00C45734"/>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C45734"/>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C45734"/>
    <w:rPr>
      <w:rFonts w:eastAsia="SimSun"/>
      <w:color w:val="00000A"/>
      <w:sz w:val="20"/>
      <w:lang w:eastAsia="zh-CN"/>
    </w:rPr>
  </w:style>
  <w:style w:type="character" w:customStyle="1" w:styleId="Stylecard11ptChar">
    <w:name w:val="Style card + 11 pt Char"/>
    <w:basedOn w:val="cardChar"/>
    <w:link w:val="Stylecard11pt"/>
    <w:rsid w:val="00C45734"/>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C45734"/>
    <w:rPr>
      <w:rFonts w:eastAsia="SimSun"/>
      <w:color w:val="00000A"/>
      <w:sz w:val="20"/>
      <w:lang w:eastAsia="zh-CN"/>
    </w:rPr>
  </w:style>
  <w:style w:type="character" w:customStyle="1" w:styleId="Stylecard11ptUnderlineChar">
    <w:name w:val="Style card + 11 pt Underline Char"/>
    <w:basedOn w:val="cardChar"/>
    <w:link w:val="Stylecard11ptUnderline"/>
    <w:rsid w:val="00C45734"/>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C45734"/>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C45734"/>
    <w:rPr>
      <w:rFonts w:cs="Arial"/>
      <w:b/>
      <w:bCs/>
      <w:kern w:val="32"/>
      <w:sz w:val="32"/>
      <w:szCs w:val="32"/>
      <w:u w:val="single"/>
      <w:lang w:val="en-US" w:eastAsia="en-US" w:bidi="ar-SA"/>
    </w:rPr>
  </w:style>
  <w:style w:type="character" w:customStyle="1" w:styleId="UNDERLINECharChar0">
    <w:name w:val="UNDERLINE Char Char"/>
    <w:basedOn w:val="DefaultParagraphFont"/>
    <w:rsid w:val="00C45734"/>
    <w:rPr>
      <w:bCs/>
      <w:kern w:val="28"/>
      <w:szCs w:val="32"/>
      <w:u w:val="single"/>
    </w:rPr>
  </w:style>
  <w:style w:type="character" w:customStyle="1" w:styleId="term">
    <w:name w:val="term"/>
    <w:basedOn w:val="DefaultParagraphFont"/>
    <w:rsid w:val="00C45734"/>
  </w:style>
  <w:style w:type="character" w:customStyle="1" w:styleId="SmallFontCharCharCharChar">
    <w:name w:val="Small Font Char Char Char Char"/>
    <w:basedOn w:val="DefaultParagraphFont"/>
    <w:rsid w:val="00C45734"/>
    <w:rPr>
      <w:rFonts w:ascii="Arial" w:hAnsi="Arial"/>
      <w:sz w:val="12"/>
      <w:szCs w:val="24"/>
    </w:rPr>
  </w:style>
  <w:style w:type="character" w:customStyle="1" w:styleId="vitstoryheadline">
    <w:name w:val="vitstoryheadline"/>
    <w:basedOn w:val="DefaultParagraphFont"/>
    <w:rsid w:val="00C45734"/>
  </w:style>
  <w:style w:type="character" w:customStyle="1" w:styleId="regtext">
    <w:name w:val="regtext"/>
    <w:basedOn w:val="DefaultParagraphFont"/>
    <w:rsid w:val="00C45734"/>
  </w:style>
  <w:style w:type="character" w:customStyle="1" w:styleId="bps-topic-ident">
    <w:name w:val="bps-topic-ident"/>
    <w:basedOn w:val="DefaultParagraphFont"/>
    <w:rsid w:val="00C45734"/>
  </w:style>
  <w:style w:type="character" w:customStyle="1" w:styleId="CharChar4">
    <w:name w:val="Char Char4"/>
    <w:basedOn w:val="DefaultParagraphFont"/>
    <w:rsid w:val="00C45734"/>
    <w:rPr>
      <w:b/>
      <w:bCs/>
      <w:sz w:val="28"/>
      <w:szCs w:val="28"/>
    </w:rPr>
  </w:style>
  <w:style w:type="character" w:customStyle="1" w:styleId="CharChar5">
    <w:name w:val="Char Char5"/>
    <w:basedOn w:val="DefaultParagraphFont"/>
    <w:rsid w:val="00C45734"/>
    <w:rPr>
      <w:rFonts w:ascii="Arial" w:hAnsi="Arial" w:cs="Arial"/>
      <w:b/>
      <w:bCs/>
      <w:sz w:val="26"/>
      <w:szCs w:val="26"/>
    </w:rPr>
  </w:style>
  <w:style w:type="paragraph" w:customStyle="1" w:styleId="tagcite0">
    <w:name w:val="tagcite"/>
    <w:basedOn w:val="Normal"/>
    <w:qFormat/>
    <w:rsid w:val="00C45734"/>
    <w:rPr>
      <w:rFonts w:eastAsia="Times New Roman"/>
      <w:b/>
    </w:rPr>
  </w:style>
  <w:style w:type="paragraph" w:customStyle="1" w:styleId="Regular">
    <w:name w:val="Regular"/>
    <w:link w:val="RegularChar"/>
    <w:rsid w:val="00C45734"/>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C45734"/>
    <w:rPr>
      <w:rFonts w:eastAsia="Times New Roman" w:cs="Arial"/>
      <w:b/>
      <w:bCs/>
      <w:kern w:val="20"/>
      <w:sz w:val="20"/>
      <w:szCs w:val="32"/>
      <w:u w:val="single"/>
    </w:rPr>
  </w:style>
  <w:style w:type="character" w:customStyle="1" w:styleId="BoldunderlineChar0">
    <w:name w:val="Bold underline Char"/>
    <w:basedOn w:val="DefaultParagraphFont"/>
    <w:rsid w:val="00C45734"/>
    <w:rPr>
      <w:rFonts w:ascii="Garamond" w:hAnsi="Garamond" w:cs="Arial"/>
      <w:b/>
      <w:bCs/>
      <w:kern w:val="20"/>
      <w:szCs w:val="32"/>
      <w:u w:val="single"/>
      <w:lang w:val="en-US" w:eastAsia="en-US" w:bidi="ar-SA"/>
    </w:rPr>
  </w:style>
  <w:style w:type="paragraph" w:customStyle="1" w:styleId="tag1">
    <w:name w:val="tag1"/>
    <w:basedOn w:val="Normal"/>
    <w:qFormat/>
    <w:rsid w:val="00C45734"/>
    <w:rPr>
      <w:rFonts w:eastAsia="Times New Roman"/>
      <w:b/>
      <w:szCs w:val="20"/>
    </w:rPr>
  </w:style>
  <w:style w:type="character" w:customStyle="1" w:styleId="byline">
    <w:name w:val="byline"/>
    <w:basedOn w:val="DefaultParagraphFont"/>
    <w:rsid w:val="00C45734"/>
  </w:style>
  <w:style w:type="character" w:customStyle="1" w:styleId="7TimesNewRoman">
    <w:name w:val="7 Times New Roman"/>
    <w:rsid w:val="00C4573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C45734"/>
    <w:rPr>
      <w:rFonts w:ascii="Cambria" w:eastAsia="Times New Roman" w:hAnsi="Cambria"/>
      <w:sz w:val="18"/>
      <w:szCs w:val="20"/>
    </w:rPr>
  </w:style>
  <w:style w:type="character" w:customStyle="1" w:styleId="Boxed">
    <w:name w:val="Boxed"/>
    <w:qFormat/>
    <w:rsid w:val="00C45734"/>
    <w:rPr>
      <w:rFonts w:ascii="Garamond" w:hAnsi="Garamond"/>
      <w:sz w:val="20"/>
      <w:bdr w:val="single" w:sz="6" w:space="0" w:color="auto"/>
    </w:rPr>
  </w:style>
  <w:style w:type="character" w:customStyle="1" w:styleId="CardtextChar0">
    <w:name w:val="Card text Char"/>
    <w:basedOn w:val="DefaultParagraphFont"/>
    <w:link w:val="Cardtext0"/>
    <w:rsid w:val="00C45734"/>
    <w:rPr>
      <w:rFonts w:ascii="Garamond" w:hAnsi="Garamond"/>
      <w:u w:val="single"/>
    </w:rPr>
  </w:style>
  <w:style w:type="paragraph" w:styleId="Date">
    <w:name w:val="Date"/>
    <w:aliases w:val="date"/>
    <w:basedOn w:val="Normal"/>
    <w:next w:val="Normal"/>
    <w:link w:val="DateChar"/>
    <w:uiPriority w:val="99"/>
    <w:rsid w:val="00C45734"/>
    <w:rPr>
      <w:rFonts w:eastAsia="Times New Roman"/>
      <w:sz w:val="16"/>
    </w:rPr>
  </w:style>
  <w:style w:type="character" w:customStyle="1" w:styleId="DateChar">
    <w:name w:val="Date Char"/>
    <w:aliases w:val="date Char"/>
    <w:basedOn w:val="DefaultParagraphFont"/>
    <w:link w:val="Date"/>
    <w:uiPriority w:val="99"/>
    <w:rsid w:val="00C45734"/>
    <w:rPr>
      <w:rFonts w:ascii="Times New Roman" w:eastAsia="Times New Roman" w:hAnsi="Times New Roman" w:cs="Times New Roman"/>
      <w:sz w:val="16"/>
    </w:rPr>
  </w:style>
  <w:style w:type="character" w:customStyle="1" w:styleId="CharChar2">
    <w:name w:val="Char Char2"/>
    <w:basedOn w:val="DefaultParagraphFont"/>
    <w:rsid w:val="00C45734"/>
  </w:style>
  <w:style w:type="paragraph" w:customStyle="1" w:styleId="DebateCardSmall">
    <w:name w:val="Debate Card Small"/>
    <w:basedOn w:val="Normal"/>
    <w:link w:val="DebateCardSmallChar"/>
    <w:qFormat/>
    <w:rsid w:val="00C45734"/>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C45734"/>
    <w:rPr>
      <w:rFonts w:ascii="Times New Roman" w:eastAsia="Times New Roman" w:hAnsi="Times New Roman" w:cs="Times New Roman"/>
      <w:sz w:val="16"/>
      <w:szCs w:val="16"/>
      <w:lang w:val="x-none" w:eastAsia="x-none"/>
    </w:rPr>
  </w:style>
  <w:style w:type="character" w:customStyle="1" w:styleId="reduce2">
    <w:name w:val="reduce2"/>
    <w:rsid w:val="00C45734"/>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C45734"/>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C45734"/>
    <w:rPr>
      <w:rFonts w:ascii="Times New Roman" w:eastAsia="Times New Roman" w:hAnsi="Times New Roman" w:cs="Times New Roman"/>
      <w:bCs/>
      <w:iCs/>
      <w:sz w:val="20"/>
      <w:szCs w:val="20"/>
      <w:u w:val="single"/>
      <w:lang w:val="x-none" w:eastAsia="x-none"/>
    </w:rPr>
  </w:style>
  <w:style w:type="character" w:customStyle="1" w:styleId="AnalyticChar">
    <w:name w:val="Analytic Char"/>
    <w:basedOn w:val="DefaultParagraphFont"/>
    <w:link w:val="Analytic"/>
    <w:uiPriority w:val="4"/>
    <w:rsid w:val="00C45734"/>
    <w:rPr>
      <w:rFonts w:ascii="Times New Roman" w:eastAsiaTheme="majorEastAsia" w:hAnsi="Times New Roman" w:cstheme="majorBidi"/>
      <w:b/>
      <w:iCs/>
      <w:color w:val="C00000"/>
      <w:sz w:val="26"/>
    </w:rPr>
  </w:style>
  <w:style w:type="character" w:customStyle="1" w:styleId="asset-metabar-time">
    <w:name w:val="asset-metabar-time"/>
    <w:basedOn w:val="DefaultParagraphFont"/>
    <w:rsid w:val="00C45734"/>
  </w:style>
  <w:style w:type="character" w:customStyle="1" w:styleId="Style1CharChar">
    <w:name w:val="Style1 Char Char"/>
    <w:basedOn w:val="DefaultParagraphFont"/>
    <w:rsid w:val="00C45734"/>
    <w:rPr>
      <w:sz w:val="16"/>
      <w:szCs w:val="16"/>
      <w:lang w:val="en-US" w:eastAsia="en-US" w:bidi="ar-SA"/>
    </w:rPr>
  </w:style>
  <w:style w:type="character" w:customStyle="1" w:styleId="Style2CharChar">
    <w:name w:val="Style2 Char Char"/>
    <w:basedOn w:val="DefaultParagraphFont"/>
    <w:rsid w:val="00C45734"/>
    <w:rPr>
      <w:u w:val="thick"/>
      <w:lang w:val="en-US" w:eastAsia="en-US" w:bidi="ar-SA"/>
    </w:rPr>
  </w:style>
  <w:style w:type="character" w:customStyle="1" w:styleId="dateline">
    <w:name w:val="dateline"/>
    <w:basedOn w:val="DefaultParagraphFont"/>
    <w:rsid w:val="00C45734"/>
  </w:style>
  <w:style w:type="character" w:customStyle="1" w:styleId="date-display-single">
    <w:name w:val="date-display-single"/>
    <w:basedOn w:val="DefaultParagraphFont"/>
    <w:rsid w:val="00C45734"/>
  </w:style>
  <w:style w:type="character" w:customStyle="1" w:styleId="wikigeneratedlinkcontent">
    <w:name w:val="wikigeneratedlinkcontent"/>
    <w:basedOn w:val="DefaultParagraphFont"/>
    <w:rsid w:val="00C45734"/>
  </w:style>
  <w:style w:type="character" w:customStyle="1" w:styleId="Heading3CharCharChar3">
    <w:name w:val="Heading 3 Char Char Char3"/>
    <w:aliases w:val=" Char Char Char3,Char Char Char3,Heading 3 Char Char Char2, Char Char Char2,Char Char Char2"/>
    <w:basedOn w:val="DefaultParagraphFont"/>
    <w:rsid w:val="00C45734"/>
    <w:rPr>
      <w:rFonts w:cs="Arial"/>
      <w:bCs/>
      <w:szCs w:val="26"/>
      <w:u w:val="single"/>
      <w:lang w:val="en-US" w:eastAsia="en-US" w:bidi="ar-SA"/>
    </w:rPr>
  </w:style>
  <w:style w:type="character" w:customStyle="1" w:styleId="aqj">
    <w:name w:val="aqj"/>
    <w:rsid w:val="00C45734"/>
  </w:style>
  <w:style w:type="character" w:customStyle="1" w:styleId="CardTextChar1">
    <w:name w:val="CardText Char"/>
    <w:basedOn w:val="DefaultParagraphFont"/>
    <w:link w:val="CardText1"/>
    <w:locked/>
    <w:rsid w:val="00C45734"/>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C45734"/>
    <w:pPr>
      <w:ind w:left="288" w:right="288"/>
    </w:pPr>
    <w:rPr>
      <w:rFonts w:eastAsia="Times New Roman"/>
      <w:sz w:val="16"/>
    </w:rPr>
  </w:style>
  <w:style w:type="character" w:customStyle="1" w:styleId="ilad">
    <w:name w:val="il_ad"/>
    <w:rsid w:val="00C45734"/>
  </w:style>
  <w:style w:type="character" w:customStyle="1" w:styleId="CardsUnderlined">
    <w:name w:val="Cards Underlined"/>
    <w:qFormat/>
    <w:rsid w:val="00C45734"/>
    <w:rPr>
      <w:rFonts w:ascii="Helvetica" w:hAnsi="Helvetica"/>
      <w:sz w:val="22"/>
      <w:szCs w:val="24"/>
      <w:u w:val="thick"/>
    </w:rPr>
  </w:style>
  <w:style w:type="paragraph" w:customStyle="1" w:styleId="BBCite">
    <w:name w:val="BB Cite"/>
    <w:basedOn w:val="Normal"/>
    <w:autoRedefine/>
    <w:rsid w:val="00C45734"/>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C45734"/>
  </w:style>
  <w:style w:type="character" w:customStyle="1" w:styleId="StyleStyleUnderline411pt">
    <w:name w:val="Style Style Underline4 + 11 pt"/>
    <w:basedOn w:val="DefaultParagraphFont"/>
    <w:rsid w:val="00C45734"/>
    <w:rPr>
      <w:sz w:val="20"/>
      <w:u w:val="single"/>
    </w:rPr>
  </w:style>
  <w:style w:type="character" w:customStyle="1" w:styleId="StyleStyleUnderline411ptBold">
    <w:name w:val="Style Style Underline4 + 11 pt Bold"/>
    <w:basedOn w:val="DefaultParagraphFont"/>
    <w:rsid w:val="00C45734"/>
    <w:rPr>
      <w:b/>
      <w:bCs/>
      <w:sz w:val="20"/>
      <w:u w:val="single"/>
    </w:rPr>
  </w:style>
  <w:style w:type="character" w:customStyle="1" w:styleId="StyleStyleUnderline311pt">
    <w:name w:val="Style Style Underline3 + 11 pt"/>
    <w:basedOn w:val="DefaultParagraphFont"/>
    <w:rsid w:val="00C45734"/>
    <w:rPr>
      <w:sz w:val="20"/>
      <w:u w:val="single"/>
    </w:rPr>
  </w:style>
  <w:style w:type="character" w:customStyle="1" w:styleId="StyleStyleUnderline311ptBold">
    <w:name w:val="Style Style Underline3 + 11 pt Bold"/>
    <w:basedOn w:val="DefaultParagraphFont"/>
    <w:rsid w:val="00C45734"/>
    <w:rPr>
      <w:b/>
      <w:bCs/>
      <w:sz w:val="20"/>
      <w:u w:val="single"/>
    </w:rPr>
  </w:style>
  <w:style w:type="character" w:customStyle="1" w:styleId="red-subtitle">
    <w:name w:val="red-subtitle"/>
    <w:basedOn w:val="DefaultParagraphFont"/>
    <w:rsid w:val="00C45734"/>
  </w:style>
  <w:style w:type="character" w:styleId="PageNumber">
    <w:name w:val="page number"/>
    <w:aliases w:val="card ununderlined"/>
    <w:basedOn w:val="DefaultParagraphFont"/>
    <w:uiPriority w:val="99"/>
    <w:unhideWhenUsed/>
    <w:rsid w:val="00C45734"/>
  </w:style>
  <w:style w:type="character" w:customStyle="1" w:styleId="ft1">
    <w:name w:val="ft1"/>
    <w:basedOn w:val="DefaultParagraphFont"/>
    <w:rsid w:val="00C45734"/>
  </w:style>
  <w:style w:type="character" w:customStyle="1" w:styleId="dropcap">
    <w:name w:val="dropcap"/>
    <w:basedOn w:val="DefaultParagraphFont"/>
    <w:rsid w:val="00C45734"/>
  </w:style>
  <w:style w:type="paragraph" w:customStyle="1" w:styleId="TagText">
    <w:name w:val="TagText"/>
    <w:basedOn w:val="Normal"/>
    <w:uiPriority w:val="99"/>
    <w:qFormat/>
    <w:rsid w:val="00C45734"/>
    <w:pPr>
      <w:spacing w:before="200"/>
    </w:pPr>
    <w:rPr>
      <w:rFonts w:eastAsia="Calibri"/>
      <w:b/>
      <w:sz w:val="24"/>
    </w:rPr>
  </w:style>
  <w:style w:type="paragraph" w:customStyle="1" w:styleId="BreakTag">
    <w:name w:val="Break Tag"/>
    <w:basedOn w:val="Normal"/>
    <w:autoRedefine/>
    <w:uiPriority w:val="4"/>
    <w:qFormat/>
    <w:rsid w:val="00C45734"/>
    <w:pPr>
      <w:spacing w:before="240"/>
    </w:pPr>
    <w:rPr>
      <w:rFonts w:ascii="Arial" w:hAnsi="Arial" w:cs="Arial"/>
      <w:b/>
      <w:sz w:val="26"/>
    </w:rPr>
  </w:style>
  <w:style w:type="paragraph" w:customStyle="1" w:styleId="BreakBlock">
    <w:name w:val="Break Block"/>
    <w:basedOn w:val="Normal"/>
    <w:link w:val="BreakBlockChar"/>
    <w:autoRedefine/>
    <w:qFormat/>
    <w:rsid w:val="00C45734"/>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C45734"/>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C45734"/>
  </w:style>
  <w:style w:type="character" w:customStyle="1" w:styleId="Mention1">
    <w:name w:val="Mention1"/>
    <w:basedOn w:val="DefaultParagraphFont"/>
    <w:uiPriority w:val="99"/>
    <w:semiHidden/>
    <w:unhideWhenUsed/>
    <w:rsid w:val="00C45734"/>
    <w:rPr>
      <w:color w:val="2B579A"/>
      <w:shd w:val="clear" w:color="auto" w:fill="E6E6E6"/>
    </w:rPr>
  </w:style>
  <w:style w:type="character" w:customStyle="1" w:styleId="Styleunderline11pt">
    <w:name w:val="Style underline + 11 pt"/>
    <w:rsid w:val="00C45734"/>
    <w:rPr>
      <w:rFonts w:ascii="Times New Roman" w:hAnsi="Times New Roman"/>
      <w:sz w:val="20"/>
      <w:u w:val="single"/>
    </w:rPr>
  </w:style>
  <w:style w:type="paragraph" w:customStyle="1" w:styleId="Minimize">
    <w:name w:val="Minimize"/>
    <w:basedOn w:val="card"/>
    <w:next w:val="Normal"/>
    <w:link w:val="MinimizeChar"/>
    <w:qFormat/>
    <w:rsid w:val="00C45734"/>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C45734"/>
    <w:rPr>
      <w:rFonts w:ascii="Georgia" w:hAnsi="Georgia" w:cs="Times New Roman"/>
      <w:bCs/>
      <w:color w:val="000000"/>
      <w:sz w:val="12"/>
      <w:szCs w:val="20"/>
    </w:rPr>
  </w:style>
  <w:style w:type="character" w:customStyle="1" w:styleId="hilite1">
    <w:name w:val="hilite1"/>
    <w:basedOn w:val="DefaultParagraphFont"/>
    <w:rsid w:val="00C45734"/>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C45734"/>
    <w:rPr>
      <w:rFonts w:eastAsia="Times New Roman"/>
      <w:b/>
      <w:szCs w:val="20"/>
    </w:rPr>
  </w:style>
  <w:style w:type="character" w:customStyle="1" w:styleId="NormaltagChar">
    <w:name w:val="Normal tag Char"/>
    <w:basedOn w:val="DefaultParagraphFont"/>
    <w:link w:val="Normaltag"/>
    <w:uiPriority w:val="99"/>
    <w:locked/>
    <w:rsid w:val="00C45734"/>
    <w:rPr>
      <w:rFonts w:ascii="Times New Roman" w:eastAsia="Times New Roman" w:hAnsi="Times New Roman" w:cs="Times New Roman"/>
      <w:b/>
      <w:szCs w:val="20"/>
    </w:rPr>
  </w:style>
  <w:style w:type="character" w:customStyle="1" w:styleId="CitesChar2">
    <w:name w:val="Cites Char2"/>
    <w:link w:val="Cites"/>
    <w:rsid w:val="00C45734"/>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C45734"/>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C45734"/>
    <w:pPr>
      <w:spacing w:before="120" w:after="120"/>
    </w:pPr>
    <w:rPr>
      <w:rFonts w:eastAsia="Times New Roman"/>
      <w:b/>
      <w:u w:val="single"/>
      <w:lang w:bidi="en-US"/>
    </w:rPr>
  </w:style>
  <w:style w:type="paragraph" w:styleId="TOC9">
    <w:name w:val="toc 9"/>
    <w:basedOn w:val="Normal"/>
    <w:next w:val="Normal"/>
    <w:autoRedefine/>
    <w:rsid w:val="00C45734"/>
    <w:pPr>
      <w:ind w:left="1600"/>
    </w:pPr>
    <w:rPr>
      <w:rFonts w:eastAsia="Times New Roman"/>
      <w:sz w:val="20"/>
      <w:lang w:bidi="en-US"/>
    </w:rPr>
  </w:style>
  <w:style w:type="paragraph" w:customStyle="1" w:styleId="TxBrp1">
    <w:name w:val="TxBr_p1"/>
    <w:basedOn w:val="Normal"/>
    <w:qFormat/>
    <w:rsid w:val="00C45734"/>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C45734"/>
    <w:pPr>
      <w:spacing w:before="100" w:beforeAutospacing="1" w:after="100" w:afterAutospacing="1"/>
    </w:pPr>
    <w:rPr>
      <w:rFonts w:eastAsia="Times New Roman"/>
      <w:lang w:bidi="en-US"/>
    </w:rPr>
  </w:style>
  <w:style w:type="character" w:customStyle="1" w:styleId="standardcontent">
    <w:name w:val="standardcontent"/>
    <w:basedOn w:val="DefaultParagraphFont"/>
    <w:rsid w:val="00C45734"/>
  </w:style>
  <w:style w:type="paragraph" w:customStyle="1" w:styleId="hat">
    <w:name w:val="hat"/>
    <w:basedOn w:val="Normal"/>
    <w:next w:val="Normal"/>
    <w:link w:val="hatChar"/>
    <w:qFormat/>
    <w:rsid w:val="00C45734"/>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45734"/>
  </w:style>
  <w:style w:type="paragraph" w:customStyle="1" w:styleId="HotRouteChar">
    <w:name w:val="Hot Route! Char"/>
    <w:basedOn w:val="Normal"/>
    <w:qFormat/>
    <w:rsid w:val="00C45734"/>
    <w:pPr>
      <w:ind w:left="144"/>
    </w:pPr>
    <w:rPr>
      <w:rFonts w:eastAsia="Times New Roman"/>
      <w:sz w:val="20"/>
      <w:lang w:bidi="en-US"/>
    </w:rPr>
  </w:style>
  <w:style w:type="paragraph" w:customStyle="1" w:styleId="Default">
    <w:name w:val="Default"/>
    <w:qFormat/>
    <w:rsid w:val="00C4573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45734"/>
    <w:rPr>
      <w:rFonts w:ascii="Cambria" w:hAnsi="Cambria" w:cs="Times New Roman"/>
      <w:b/>
      <w:bCs/>
      <w:sz w:val="26"/>
      <w:szCs w:val="26"/>
    </w:rPr>
  </w:style>
  <w:style w:type="character" w:customStyle="1" w:styleId="CardCharChar1">
    <w:name w:val="Card Char Char1"/>
    <w:basedOn w:val="DefaultParagraphFont"/>
    <w:rsid w:val="00C45734"/>
    <w:rPr>
      <w:rFonts w:cs="Times New Roman"/>
      <w:b/>
      <w:bCs/>
      <w:sz w:val="28"/>
      <w:szCs w:val="28"/>
    </w:rPr>
  </w:style>
  <w:style w:type="paragraph" w:customStyle="1" w:styleId="SmallFont">
    <w:name w:val="Small Font"/>
    <w:basedOn w:val="Normal"/>
    <w:link w:val="SmallFontChar"/>
    <w:qFormat/>
    <w:rsid w:val="00C45734"/>
    <w:pPr>
      <w:spacing w:after="200"/>
      <w:jc w:val="both"/>
    </w:pPr>
    <w:rPr>
      <w:rFonts w:eastAsia="Calibri"/>
      <w:szCs w:val="18"/>
    </w:rPr>
  </w:style>
  <w:style w:type="character" w:customStyle="1" w:styleId="SmallFontChar">
    <w:name w:val="Small Font Char"/>
    <w:basedOn w:val="DefaultParagraphFont"/>
    <w:link w:val="SmallFont"/>
    <w:locked/>
    <w:rsid w:val="00C45734"/>
    <w:rPr>
      <w:rFonts w:ascii="Times New Roman" w:eastAsia="Calibri" w:hAnsi="Times New Roman" w:cs="Times New Roman"/>
      <w:szCs w:val="18"/>
    </w:rPr>
  </w:style>
  <w:style w:type="character" w:customStyle="1" w:styleId="CircleChar1">
    <w:name w:val="Circle Char1"/>
    <w:basedOn w:val="DefaultParagraphFont"/>
    <w:rsid w:val="00C45734"/>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C45734"/>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C45734"/>
    <w:rPr>
      <w:rFonts w:ascii="Times New Roman" w:eastAsia="Times New Roman" w:hAnsi="Times New Roman" w:cs="Times New Roman"/>
      <w:b/>
      <w:sz w:val="20"/>
      <w:szCs w:val="20"/>
    </w:rPr>
  </w:style>
  <w:style w:type="character" w:customStyle="1" w:styleId="hit1">
    <w:name w:val="hit1"/>
    <w:basedOn w:val="DefaultParagraphFont"/>
    <w:rsid w:val="00C45734"/>
    <w:rPr>
      <w:b/>
      <w:bCs/>
      <w:color w:val="CC0033"/>
    </w:rPr>
  </w:style>
  <w:style w:type="character" w:customStyle="1" w:styleId="upper">
    <w:name w:val="upper"/>
    <w:basedOn w:val="DefaultParagraphFont"/>
    <w:rsid w:val="00C45734"/>
  </w:style>
  <w:style w:type="character" w:customStyle="1" w:styleId="SmallFont7pt">
    <w:name w:val="Small Font (7 pt)"/>
    <w:basedOn w:val="DefaultParagraphFont"/>
    <w:qFormat/>
    <w:rsid w:val="00C45734"/>
    <w:rPr>
      <w:sz w:val="14"/>
    </w:rPr>
  </w:style>
  <w:style w:type="paragraph" w:customStyle="1" w:styleId="UnderlinedText">
    <w:name w:val="Underlined Text"/>
    <w:basedOn w:val="Normal"/>
    <w:qFormat/>
    <w:rsid w:val="00C45734"/>
    <w:rPr>
      <w:rFonts w:eastAsia="Times New Roman"/>
      <w:b/>
      <w:szCs w:val="20"/>
    </w:rPr>
  </w:style>
  <w:style w:type="character" w:customStyle="1" w:styleId="SmallText-New">
    <w:name w:val="Small Text - New"/>
    <w:basedOn w:val="DefaultParagraphFont"/>
    <w:rsid w:val="00C45734"/>
    <w:rPr>
      <w:rFonts w:ascii="Arial Narrow" w:hAnsi="Arial Narrow"/>
      <w:sz w:val="14"/>
    </w:rPr>
  </w:style>
  <w:style w:type="character" w:customStyle="1" w:styleId="Underlined-New">
    <w:name w:val="Underlined - New"/>
    <w:basedOn w:val="DefaultParagraphFont"/>
    <w:rsid w:val="00C45734"/>
    <w:rPr>
      <w:rFonts w:ascii="Arial Narrow" w:hAnsi="Arial Narrow"/>
      <w:sz w:val="16"/>
      <w:u w:val="single"/>
    </w:rPr>
  </w:style>
  <w:style w:type="paragraph" w:styleId="TOC2">
    <w:name w:val="toc 2"/>
    <w:basedOn w:val="Normal"/>
    <w:next w:val="Normal"/>
    <w:autoRedefine/>
    <w:uiPriority w:val="39"/>
    <w:qFormat/>
    <w:rsid w:val="00C45734"/>
    <w:pPr>
      <w:ind w:left="200"/>
    </w:pPr>
    <w:rPr>
      <w:rFonts w:eastAsia="Times New Roman"/>
      <w:sz w:val="20"/>
      <w:lang w:bidi="en-US"/>
    </w:rPr>
  </w:style>
  <w:style w:type="paragraph" w:styleId="TOCHeading">
    <w:name w:val="TOC Heading"/>
    <w:basedOn w:val="Heading1"/>
    <w:next w:val="Normal"/>
    <w:uiPriority w:val="39"/>
    <w:qFormat/>
    <w:rsid w:val="00C4573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45734"/>
    <w:rPr>
      <w:rFonts w:ascii="Arial Narrow" w:hAnsi="Arial Narrow"/>
      <w:dstrike w:val="0"/>
      <w:sz w:val="20"/>
      <w:bdr w:val="single" w:sz="2" w:space="0" w:color="auto"/>
      <w:vertAlign w:val="baseline"/>
    </w:rPr>
  </w:style>
  <w:style w:type="character" w:customStyle="1" w:styleId="style65">
    <w:name w:val="style65"/>
    <w:basedOn w:val="DefaultParagraphFont"/>
    <w:rsid w:val="00C45734"/>
    <w:rPr>
      <w:rFonts w:cs="Times New Roman"/>
    </w:rPr>
  </w:style>
  <w:style w:type="character" w:customStyle="1" w:styleId="qlabel">
    <w:name w:val="q_label"/>
    <w:basedOn w:val="DefaultParagraphFont"/>
    <w:rsid w:val="00C45734"/>
  </w:style>
  <w:style w:type="character" w:customStyle="1" w:styleId="alabel">
    <w:name w:val="a_label"/>
    <w:basedOn w:val="DefaultParagraphFont"/>
    <w:rsid w:val="00C45734"/>
  </w:style>
  <w:style w:type="character" w:customStyle="1" w:styleId="BoldandUnderlineCharChar">
    <w:name w:val="Bold and Underline Char Char"/>
    <w:basedOn w:val="DefaultParagraphFont"/>
    <w:rsid w:val="00C45734"/>
    <w:rPr>
      <w:rFonts w:eastAsia="MS Mincho"/>
      <w:b/>
      <w:u w:val="single"/>
      <w:lang w:val="en-US" w:eastAsia="en-US" w:bidi="ar-SA"/>
    </w:rPr>
  </w:style>
  <w:style w:type="character" w:customStyle="1" w:styleId="CardTextChar2">
    <w:name w:val="Card Text Char"/>
    <w:basedOn w:val="DefaultParagraphFont"/>
    <w:rsid w:val="00C45734"/>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C45734"/>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45734"/>
    <w:rPr>
      <w:rFonts w:cs="Arial"/>
      <w:bCs/>
      <w:szCs w:val="26"/>
      <w:u w:val="single"/>
      <w:lang w:val="en-US" w:eastAsia="en-US" w:bidi="ar-SA"/>
    </w:rPr>
  </w:style>
  <w:style w:type="paragraph" w:customStyle="1" w:styleId="evidencetextChar">
    <w:name w:val="evidence text Char"/>
    <w:basedOn w:val="Normal"/>
    <w:qFormat/>
    <w:rsid w:val="00C45734"/>
    <w:pPr>
      <w:ind w:left="1728" w:right="1008"/>
    </w:pPr>
    <w:rPr>
      <w:rFonts w:eastAsia="Times New Roman"/>
      <w:color w:val="000000"/>
      <w:sz w:val="18"/>
    </w:rPr>
  </w:style>
  <w:style w:type="character" w:customStyle="1" w:styleId="underline2">
    <w:name w:val="underline2"/>
    <w:basedOn w:val="DefaultParagraphFont"/>
    <w:rsid w:val="00C45734"/>
    <w:rPr>
      <w:u w:val="single"/>
    </w:rPr>
  </w:style>
  <w:style w:type="character" w:customStyle="1" w:styleId="UnderlineChar4Char">
    <w:name w:val="Underline Char4 Char"/>
    <w:basedOn w:val="DefaultParagraphFont"/>
    <w:link w:val="UnderlineChar4"/>
    <w:rsid w:val="00C45734"/>
    <w:rPr>
      <w:u w:val="single"/>
    </w:rPr>
  </w:style>
  <w:style w:type="paragraph" w:customStyle="1" w:styleId="UnderlineChar4">
    <w:name w:val="Underline Char4"/>
    <w:basedOn w:val="Normal"/>
    <w:link w:val="UnderlineChar4Char"/>
    <w:qFormat/>
    <w:rsid w:val="00C45734"/>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C45734"/>
    <w:rPr>
      <w:b/>
      <w:u w:val="single"/>
    </w:rPr>
  </w:style>
  <w:style w:type="paragraph" w:customStyle="1" w:styleId="BoldandUnderlineChar3">
    <w:name w:val="Bold and Underline Char3"/>
    <w:basedOn w:val="Normal"/>
    <w:link w:val="BoldandUnderlineChar3Char2"/>
    <w:qFormat/>
    <w:rsid w:val="00C45734"/>
    <w:rPr>
      <w:rFonts w:asciiTheme="minorHAnsi" w:hAnsiTheme="minorHAnsi" w:cstheme="minorBidi"/>
      <w:b/>
      <w:u w:val="single"/>
    </w:rPr>
  </w:style>
  <w:style w:type="character" w:customStyle="1" w:styleId="inside-head">
    <w:name w:val="inside-head"/>
    <w:basedOn w:val="DefaultParagraphFont"/>
    <w:rsid w:val="00C45734"/>
  </w:style>
  <w:style w:type="character" w:customStyle="1" w:styleId="officialstitle-">
    <w:name w:val="official_s_title-"/>
    <w:basedOn w:val="DefaultParagraphFont"/>
    <w:rsid w:val="00C45734"/>
  </w:style>
  <w:style w:type="character" w:customStyle="1" w:styleId="officialsbureau">
    <w:name w:val="official_s_bureau"/>
    <w:basedOn w:val="DefaultParagraphFont"/>
    <w:rsid w:val="00C45734"/>
  </w:style>
  <w:style w:type="paragraph" w:customStyle="1" w:styleId="Stylecard11ptBoldUnderline">
    <w:name w:val="Style card + 11 pt Bold Underline"/>
    <w:basedOn w:val="card"/>
    <w:link w:val="Stylecard11ptBoldUnderlineChar"/>
    <w:qFormat/>
    <w:rsid w:val="00C45734"/>
    <w:rPr>
      <w:rFonts w:ascii="Georgia" w:eastAsia="SimSun" w:hAnsi="Georgia"/>
      <w:b/>
      <w:lang w:eastAsia="zh-CN"/>
    </w:rPr>
  </w:style>
  <w:style w:type="character" w:customStyle="1" w:styleId="Stylecard11ptBoldUnderlineChar">
    <w:name w:val="Style card + 11 pt Bold Underline Char"/>
    <w:link w:val="Stylecard11ptBoldUnderline"/>
    <w:rsid w:val="00C45734"/>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C4573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C45734"/>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C45734"/>
    <w:rPr>
      <w:rFonts w:ascii="Georgia" w:eastAsia="SimSun" w:hAnsi="Georgia" w:cs="Times New Roman"/>
      <w:bCs/>
      <w:sz w:val="16"/>
      <w:lang w:eastAsia="zh-CN"/>
    </w:rPr>
  </w:style>
  <w:style w:type="paragraph" w:styleId="HTMLPreformatted">
    <w:name w:val="HTML Preformatted"/>
    <w:basedOn w:val="Normal"/>
    <w:link w:val="HTMLPreformattedChar"/>
    <w:rsid w:val="00C45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45734"/>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45734"/>
    <w:rPr>
      <w:u w:val="single"/>
    </w:rPr>
  </w:style>
  <w:style w:type="character" w:customStyle="1" w:styleId="StyleUnderlining11ptChar">
    <w:name w:val="Style Underlining + 11 pt Char"/>
    <w:basedOn w:val="DefaultParagraphFont"/>
    <w:link w:val="StyleUnderlining11pt"/>
    <w:rsid w:val="00C45734"/>
    <w:rPr>
      <w:rFonts w:ascii="Times New Roman" w:hAnsi="Times New Roman" w:cs="Times New Roman"/>
      <w:u w:val="single"/>
    </w:rPr>
  </w:style>
  <w:style w:type="paragraph" w:customStyle="1" w:styleId="StyleCardText9pt">
    <w:name w:val="Style Card Text + 9 pt"/>
    <w:basedOn w:val="Normal"/>
    <w:link w:val="StyleCardText9ptChar"/>
    <w:qFormat/>
    <w:rsid w:val="00C45734"/>
    <w:pPr>
      <w:spacing w:after="200"/>
      <w:contextualSpacing/>
    </w:pPr>
    <w:rPr>
      <w:rFonts w:eastAsia="Calibri"/>
    </w:rPr>
  </w:style>
  <w:style w:type="character" w:customStyle="1" w:styleId="StyleCardText9ptChar">
    <w:name w:val="Style Card Text + 9 pt Char"/>
    <w:basedOn w:val="DefaultParagraphFont"/>
    <w:link w:val="StyleCardText9pt"/>
    <w:rsid w:val="00C45734"/>
    <w:rPr>
      <w:rFonts w:ascii="Times New Roman" w:eastAsia="Calibri" w:hAnsi="Times New Roman" w:cs="Times New Roman"/>
    </w:rPr>
  </w:style>
  <w:style w:type="paragraph" w:styleId="Quote">
    <w:name w:val="Quote"/>
    <w:basedOn w:val="Normal"/>
    <w:next w:val="Normal"/>
    <w:link w:val="QuoteChar"/>
    <w:uiPriority w:val="29"/>
    <w:qFormat/>
    <w:rsid w:val="00C45734"/>
    <w:pPr>
      <w:widowControl w:val="0"/>
    </w:pPr>
    <w:rPr>
      <w:rFonts w:eastAsia="Times New Roman"/>
      <w:iCs/>
      <w:color w:val="000000"/>
      <w:lang w:bidi="en-US"/>
    </w:rPr>
  </w:style>
  <w:style w:type="character" w:customStyle="1" w:styleId="QuoteChar">
    <w:name w:val="Quote Char"/>
    <w:basedOn w:val="DefaultParagraphFont"/>
    <w:link w:val="Quote"/>
    <w:uiPriority w:val="29"/>
    <w:rsid w:val="00C45734"/>
    <w:rPr>
      <w:rFonts w:ascii="Times New Roman" w:eastAsia="Times New Roman" w:hAnsi="Times New Roman" w:cs="Times New Roman"/>
      <w:iCs/>
      <w:color w:val="000000"/>
      <w:lang w:bidi="en-US"/>
    </w:rPr>
  </w:style>
  <w:style w:type="character" w:customStyle="1" w:styleId="underlineChar0">
    <w:name w:val="underline Char"/>
    <w:basedOn w:val="DefaultParagraphFont"/>
    <w:rsid w:val="00C4573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C4573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45734"/>
    <w:rPr>
      <w:sz w:val="20"/>
      <w:u w:val="single"/>
    </w:rPr>
  </w:style>
  <w:style w:type="paragraph" w:styleId="BodyTextIndent2">
    <w:name w:val="Body Text Indent 2"/>
    <w:basedOn w:val="Normal"/>
    <w:link w:val="BodyTextIndent2Char"/>
    <w:unhideWhenUsed/>
    <w:rsid w:val="00C45734"/>
    <w:pPr>
      <w:spacing w:after="120" w:line="480" w:lineRule="auto"/>
      <w:ind w:left="360"/>
    </w:pPr>
  </w:style>
  <w:style w:type="character" w:customStyle="1" w:styleId="BodyTextIndent2Char">
    <w:name w:val="Body Text Indent 2 Char"/>
    <w:basedOn w:val="DefaultParagraphFont"/>
    <w:link w:val="BodyTextIndent2"/>
    <w:rsid w:val="00C45734"/>
    <w:rPr>
      <w:rFonts w:ascii="Times New Roman" w:hAnsi="Times New Roman" w:cs="Times New Roman"/>
    </w:rPr>
  </w:style>
  <w:style w:type="paragraph" w:styleId="BodyTextIndent3">
    <w:name w:val="Body Text Indent 3"/>
    <w:basedOn w:val="Normal"/>
    <w:link w:val="BodyTextIndent3Char"/>
    <w:uiPriority w:val="99"/>
    <w:unhideWhenUsed/>
    <w:rsid w:val="00C45734"/>
    <w:pPr>
      <w:spacing w:after="120"/>
      <w:ind w:left="360"/>
    </w:pPr>
    <w:rPr>
      <w:szCs w:val="16"/>
    </w:rPr>
  </w:style>
  <w:style w:type="character" w:customStyle="1" w:styleId="BodyTextIndent3Char">
    <w:name w:val="Body Text Indent 3 Char"/>
    <w:basedOn w:val="DefaultParagraphFont"/>
    <w:link w:val="BodyTextIndent3"/>
    <w:uiPriority w:val="99"/>
    <w:rsid w:val="00C45734"/>
    <w:rPr>
      <w:rFonts w:ascii="Times New Roman" w:hAnsi="Times New Roman" w:cs="Times New Roman"/>
      <w:szCs w:val="16"/>
    </w:rPr>
  </w:style>
  <w:style w:type="paragraph" w:styleId="BodyText2">
    <w:name w:val="Body Text 2"/>
    <w:basedOn w:val="Normal"/>
    <w:link w:val="BodyText2Char"/>
    <w:unhideWhenUsed/>
    <w:rsid w:val="00C45734"/>
    <w:pPr>
      <w:spacing w:after="120" w:line="480" w:lineRule="auto"/>
    </w:pPr>
  </w:style>
  <w:style w:type="character" w:customStyle="1" w:styleId="BodyText2Char">
    <w:name w:val="Body Text 2 Char"/>
    <w:basedOn w:val="DefaultParagraphFont"/>
    <w:link w:val="BodyText2"/>
    <w:rsid w:val="00C45734"/>
    <w:rPr>
      <w:rFonts w:ascii="Times New Roman" w:hAnsi="Times New Roman" w:cs="Times New Roman"/>
    </w:rPr>
  </w:style>
  <w:style w:type="paragraph" w:styleId="BodyTextIndent">
    <w:name w:val="Body Text Indent"/>
    <w:basedOn w:val="Normal"/>
    <w:link w:val="BodyTextIndentChar"/>
    <w:uiPriority w:val="99"/>
    <w:unhideWhenUsed/>
    <w:rsid w:val="00C45734"/>
    <w:pPr>
      <w:spacing w:after="120"/>
      <w:ind w:left="360"/>
    </w:pPr>
  </w:style>
  <w:style w:type="character" w:customStyle="1" w:styleId="BodyTextIndentChar">
    <w:name w:val="Body Text Indent Char"/>
    <w:basedOn w:val="DefaultParagraphFont"/>
    <w:link w:val="BodyTextIndent"/>
    <w:uiPriority w:val="99"/>
    <w:rsid w:val="00C45734"/>
    <w:rPr>
      <w:rFonts w:ascii="Times New Roman" w:hAnsi="Times New Roman" w:cs="Times New Roman"/>
    </w:rPr>
  </w:style>
  <w:style w:type="paragraph" w:styleId="BodyText3">
    <w:name w:val="Body Text 3"/>
    <w:basedOn w:val="Normal"/>
    <w:link w:val="BodyText3Char"/>
    <w:unhideWhenUsed/>
    <w:rsid w:val="00C45734"/>
    <w:pPr>
      <w:spacing w:after="120"/>
    </w:pPr>
    <w:rPr>
      <w:szCs w:val="16"/>
    </w:rPr>
  </w:style>
  <w:style w:type="character" w:customStyle="1" w:styleId="BodyText3Char">
    <w:name w:val="Body Text 3 Char"/>
    <w:basedOn w:val="DefaultParagraphFont"/>
    <w:link w:val="BodyText3"/>
    <w:rsid w:val="00C45734"/>
    <w:rPr>
      <w:rFonts w:ascii="Times New Roman" w:hAnsi="Times New Roman" w:cs="Times New Roman"/>
      <w:szCs w:val="16"/>
    </w:rPr>
  </w:style>
  <w:style w:type="character" w:customStyle="1" w:styleId="StyleBold">
    <w:name w:val="Style Bold"/>
    <w:basedOn w:val="DefaultParagraphFont"/>
    <w:uiPriority w:val="9"/>
    <w:semiHidden/>
    <w:rsid w:val="00C45734"/>
    <w:rPr>
      <w:b/>
      <w:bCs/>
    </w:rPr>
  </w:style>
  <w:style w:type="character" w:customStyle="1" w:styleId="body-text">
    <w:name w:val="body-text"/>
    <w:basedOn w:val="DefaultParagraphFont"/>
    <w:rsid w:val="00C45734"/>
  </w:style>
  <w:style w:type="paragraph" w:customStyle="1" w:styleId="StyleStyle411ptBoldBorderSinglesolidlineAuto0">
    <w:name w:val="Style Style4 + 11 pt Bold Border: : (Single solid line Auto  0...."/>
    <w:basedOn w:val="Normal"/>
    <w:link w:val="StyleStyle411ptBoldBorderSinglesolidlineAuto0Char"/>
    <w:qFormat/>
    <w:rsid w:val="00C45734"/>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45734"/>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C45734"/>
  </w:style>
  <w:style w:type="paragraph" w:customStyle="1" w:styleId="StyleStyle112pt">
    <w:name w:val="Style Style1 + 12 pt"/>
    <w:basedOn w:val="Normal"/>
    <w:link w:val="StyleStyle112ptChar"/>
    <w:qFormat/>
    <w:rsid w:val="00C45734"/>
    <w:rPr>
      <w:rFonts w:eastAsia="SimSun"/>
      <w:u w:val="single"/>
      <w:lang w:eastAsia="zh-CN"/>
    </w:rPr>
  </w:style>
  <w:style w:type="character" w:customStyle="1" w:styleId="StyleStyle112ptChar">
    <w:name w:val="Style Style1 + 12 pt Char"/>
    <w:basedOn w:val="DefaultParagraphFont"/>
    <w:link w:val="StyleStyle112pt"/>
    <w:rsid w:val="00C45734"/>
    <w:rPr>
      <w:rFonts w:ascii="Times New Roman" w:eastAsia="SimSun" w:hAnsi="Times New Roman" w:cs="Times New Roman"/>
      <w:u w:val="single"/>
      <w:lang w:eastAsia="zh-CN"/>
    </w:rPr>
  </w:style>
  <w:style w:type="paragraph" w:customStyle="1" w:styleId="MinimizedText">
    <w:name w:val="Minimized Text"/>
    <w:basedOn w:val="Normal"/>
    <w:link w:val="MinimizedTextChar"/>
    <w:qFormat/>
    <w:rsid w:val="00C45734"/>
    <w:rPr>
      <w:rFonts w:eastAsia="Times New Roman"/>
    </w:rPr>
  </w:style>
  <w:style w:type="character" w:customStyle="1" w:styleId="MinimizedTextChar">
    <w:name w:val="Minimized Text Char"/>
    <w:basedOn w:val="DefaultParagraphFont"/>
    <w:link w:val="MinimizedText"/>
    <w:rsid w:val="00C45734"/>
    <w:rPr>
      <w:rFonts w:ascii="Times New Roman" w:eastAsia="Times New Roman" w:hAnsi="Times New Roman" w:cs="Times New Roman"/>
    </w:rPr>
  </w:style>
  <w:style w:type="character" w:customStyle="1" w:styleId="term1">
    <w:name w:val="term1"/>
    <w:basedOn w:val="DefaultParagraphFont"/>
    <w:rsid w:val="00C45734"/>
    <w:rPr>
      <w:b/>
      <w:bCs/>
    </w:rPr>
  </w:style>
  <w:style w:type="character" w:customStyle="1" w:styleId="Styleterm111ptUnderline">
    <w:name w:val="Style term1 + 11 pt Underline"/>
    <w:basedOn w:val="term1"/>
    <w:rsid w:val="00C45734"/>
    <w:rPr>
      <w:b/>
      <w:bCs/>
      <w:sz w:val="20"/>
      <w:u w:val="single"/>
    </w:rPr>
  </w:style>
  <w:style w:type="paragraph" w:customStyle="1" w:styleId="StyleMinimizedTextArialNarrow10pt">
    <w:name w:val="Style Minimized Text + Arial Narrow 10 pt"/>
    <w:basedOn w:val="MinimizedText"/>
    <w:link w:val="StyleMinimizedTextArialNarrow10ptChar"/>
    <w:qFormat/>
    <w:rsid w:val="00C45734"/>
    <w:rPr>
      <w:sz w:val="20"/>
    </w:rPr>
  </w:style>
  <w:style w:type="character" w:customStyle="1" w:styleId="StyleMinimizedTextArialNarrow10ptChar">
    <w:name w:val="Style Minimized Text + Arial Narrow 10 pt Char"/>
    <w:basedOn w:val="MinimizedTextChar"/>
    <w:link w:val="StyleMinimizedTextArialNarrow10pt"/>
    <w:rsid w:val="00C45734"/>
    <w:rPr>
      <w:rFonts w:ascii="Times New Roman" w:eastAsia="Times New Roman" w:hAnsi="Times New Roman" w:cs="Times New Roman"/>
      <w:sz w:val="20"/>
    </w:rPr>
  </w:style>
  <w:style w:type="character" w:customStyle="1" w:styleId="Styleunderline11ptBold">
    <w:name w:val="Style underline + 11 pt Bold"/>
    <w:basedOn w:val="underline"/>
    <w:rsid w:val="00C45734"/>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4573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45734"/>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C45734"/>
    <w:rPr>
      <w:rFonts w:ascii="Times New Roman" w:hAnsi="Times New Roman"/>
      <w:sz w:val="20"/>
    </w:rPr>
  </w:style>
  <w:style w:type="paragraph" w:customStyle="1" w:styleId="StyleStyle49pt3">
    <w:name w:val="Style Style4 + 9 pt3"/>
    <w:basedOn w:val="Style4"/>
    <w:link w:val="StyleStyle49pt3Char"/>
    <w:qFormat/>
    <w:rsid w:val="00C45734"/>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C45734"/>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C45734"/>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C45734"/>
    <w:rPr>
      <w:rFonts w:ascii="Calibri" w:eastAsia="Times New Roman" w:hAnsi="Calibri" w:cs="Times New Roman"/>
      <w:b/>
      <w:bCs/>
      <w:sz w:val="24"/>
      <w:u w:val="single"/>
      <w:lang w:val="x-none"/>
    </w:rPr>
  </w:style>
  <w:style w:type="character" w:customStyle="1" w:styleId="authorbio">
    <w:name w:val="authorbio"/>
    <w:basedOn w:val="DefaultParagraphFont"/>
    <w:rsid w:val="00C45734"/>
  </w:style>
  <w:style w:type="character" w:customStyle="1" w:styleId="a">
    <w:name w:val="a"/>
    <w:basedOn w:val="DefaultParagraphFont"/>
    <w:rsid w:val="00C45734"/>
  </w:style>
  <w:style w:type="character" w:customStyle="1" w:styleId="StyleUnderline3">
    <w:name w:val="Style Underline3"/>
    <w:basedOn w:val="DefaultParagraphFont"/>
    <w:rsid w:val="00C45734"/>
    <w:rPr>
      <w:u w:val="single"/>
    </w:rPr>
  </w:style>
  <w:style w:type="paragraph" w:customStyle="1" w:styleId="StyleStyle111ptBorderSinglesolidlineAuto05ptL">
    <w:name w:val="Style Style1 + 11 pt Border: : (Single solid line Auto  0.5 pt L..."/>
    <w:link w:val="StyleStyle111ptBorderSinglesolidlineAuto05ptLChar"/>
    <w:qFormat/>
    <w:rsid w:val="00C45734"/>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45734"/>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C45734"/>
    <w:rPr>
      <w:u w:val="single"/>
    </w:rPr>
  </w:style>
  <w:style w:type="paragraph" w:customStyle="1" w:styleId="Circled">
    <w:name w:val="Circled"/>
    <w:link w:val="CircledChar"/>
    <w:qFormat/>
    <w:rsid w:val="00C45734"/>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C45734"/>
    <w:rPr>
      <w:rFonts w:ascii="Times New Roman" w:eastAsia="MS Mincho" w:hAnsi="Times New Roman" w:cs="Times New Roman"/>
      <w:b/>
      <w:szCs w:val="20"/>
      <w:u w:val="single"/>
      <w:lang w:eastAsia="ja-JP"/>
    </w:rPr>
  </w:style>
  <w:style w:type="character" w:customStyle="1" w:styleId="base">
    <w:name w:val="base"/>
    <w:basedOn w:val="DefaultParagraphFont"/>
    <w:rsid w:val="00C45734"/>
  </w:style>
  <w:style w:type="character" w:customStyle="1" w:styleId="part-of-speech">
    <w:name w:val="part-of-speech"/>
    <w:basedOn w:val="DefaultParagraphFont"/>
    <w:rsid w:val="00C45734"/>
  </w:style>
  <w:style w:type="character" w:customStyle="1" w:styleId="sep">
    <w:name w:val="sep"/>
    <w:basedOn w:val="DefaultParagraphFont"/>
    <w:rsid w:val="00C45734"/>
  </w:style>
  <w:style w:type="character" w:customStyle="1" w:styleId="pron">
    <w:name w:val="pron"/>
    <w:basedOn w:val="DefaultParagraphFont"/>
    <w:rsid w:val="00C45734"/>
  </w:style>
  <w:style w:type="paragraph" w:customStyle="1" w:styleId="StyleStyle4LatinTimesNewRomanAsianSimSun">
    <w:name w:val="Style Style4 + (Latin) Times New Roman (Asian) SimSun"/>
    <w:basedOn w:val="Normal"/>
    <w:link w:val="StyleStyle4LatinTimesNewRomanAsianSimSunChar"/>
    <w:qFormat/>
    <w:rsid w:val="00C45734"/>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45734"/>
    <w:rPr>
      <w:rFonts w:ascii="Times New Roman" w:eastAsia="SimSu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45734"/>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45734"/>
    <w:rPr>
      <w:rFonts w:ascii="Times New Roman" w:eastAsia="SimSun" w:hAnsi="Times New Roman" w:cs="Times New Roman"/>
      <w:b/>
      <w:bCs/>
      <w:u w:val="single"/>
    </w:rPr>
  </w:style>
  <w:style w:type="character" w:customStyle="1" w:styleId="CharChar3">
    <w:name w:val="Char Char3"/>
    <w:basedOn w:val="DefaultParagraphFont"/>
    <w:rsid w:val="00C45734"/>
    <w:rPr>
      <w:rFonts w:cs="Arial"/>
      <w:b/>
      <w:bCs/>
      <w:iCs/>
      <w:lang w:val="en-US" w:eastAsia="en-US" w:bidi="ar-SA"/>
    </w:rPr>
  </w:style>
  <w:style w:type="character" w:customStyle="1" w:styleId="SubtitleChar1">
    <w:name w:val="Subtitle Char1"/>
    <w:aliases w:val="Underlined card text Char1"/>
    <w:basedOn w:val="DefaultParagraphFont"/>
    <w:rsid w:val="00C45734"/>
    <w:rPr>
      <w:color w:val="5A5A5A" w:themeColor="text1" w:themeTint="A5"/>
      <w:spacing w:val="15"/>
      <w:sz w:val="22"/>
      <w:szCs w:val="22"/>
    </w:rPr>
  </w:style>
  <w:style w:type="paragraph" w:customStyle="1" w:styleId="StyleStyle411pt1">
    <w:name w:val="Style Style4 + 11 pt1"/>
    <w:basedOn w:val="Style4"/>
    <w:link w:val="StyleStyle411pt1Char"/>
    <w:qFormat/>
    <w:rsid w:val="00C45734"/>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C45734"/>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C45734"/>
    <w:rPr>
      <w:b/>
      <w:u w:val="single"/>
      <w:lang w:val="en-US" w:eastAsia="en-US" w:bidi="ar-SA"/>
    </w:rPr>
  </w:style>
  <w:style w:type="character" w:customStyle="1" w:styleId="StyleUnderlineCharChar111pt">
    <w:name w:val="Style Underline Char Char1 + 11 pt"/>
    <w:basedOn w:val="DefaultParagraphFont"/>
    <w:rsid w:val="00C4573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45734"/>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45734"/>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45734"/>
    <w:rPr>
      <w:sz w:val="22"/>
      <w:u w:val="single"/>
    </w:rPr>
  </w:style>
  <w:style w:type="paragraph" w:customStyle="1" w:styleId="StyleMinimizedTextArialNarrow9pt">
    <w:name w:val="Style Minimized Text + Arial Narrow 9 pt"/>
    <w:basedOn w:val="Normal"/>
    <w:link w:val="StyleMinimizedTextArialNarrow9ptChar"/>
    <w:qFormat/>
    <w:rsid w:val="00C45734"/>
    <w:rPr>
      <w:rFonts w:eastAsia="Times New Roman"/>
    </w:rPr>
  </w:style>
  <w:style w:type="character" w:customStyle="1" w:styleId="StyleMinimizedTextArialNarrow9ptChar">
    <w:name w:val="Style Minimized Text + Arial Narrow 9 pt Char"/>
    <w:basedOn w:val="DefaultParagraphFont"/>
    <w:link w:val="StyleMinimizedTextArialNarrow9pt"/>
    <w:rsid w:val="00C45734"/>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C45734"/>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45734"/>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4573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45734"/>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45734"/>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C45734"/>
    <w:rPr>
      <w:b w:val="0"/>
      <w:bCs/>
      <w:sz w:val="20"/>
      <w:u w:val="single"/>
      <w:lang w:val="en-US" w:eastAsia="en-US" w:bidi="ar-SA"/>
    </w:rPr>
  </w:style>
  <w:style w:type="character" w:customStyle="1" w:styleId="Styleunderline9pt">
    <w:name w:val="Style underline + 9 pt"/>
    <w:basedOn w:val="underline"/>
    <w:rsid w:val="00C45734"/>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C45734"/>
    <w:rPr>
      <w:rFonts w:ascii="Times New Roman" w:hAnsi="Times New Roman"/>
      <w:sz w:val="20"/>
    </w:rPr>
  </w:style>
  <w:style w:type="character" w:customStyle="1" w:styleId="Styleunderline9pt1">
    <w:name w:val="Style underline + 9 pt1"/>
    <w:basedOn w:val="underline"/>
    <w:rsid w:val="00C45734"/>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C45734"/>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45734"/>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C45734"/>
    <w:rPr>
      <w:b/>
      <w:bCs/>
      <w:noProof w:val="0"/>
      <w:sz w:val="20"/>
      <w:u w:val="single"/>
      <w:lang w:val="en-US" w:eastAsia="en-US" w:bidi="ar-SA"/>
    </w:rPr>
  </w:style>
  <w:style w:type="character" w:customStyle="1" w:styleId="Hyperlink23">
    <w:name w:val="Hyperlink23"/>
    <w:basedOn w:val="DefaultParagraphFont"/>
    <w:rsid w:val="00C45734"/>
    <w:rPr>
      <w:color w:val="3300CC"/>
      <w:u w:val="single"/>
    </w:rPr>
  </w:style>
  <w:style w:type="paragraph" w:customStyle="1" w:styleId="cardCharChar">
    <w:name w:val="card Char Char"/>
    <w:basedOn w:val="Normal"/>
    <w:link w:val="cardCharCharChar"/>
    <w:qFormat/>
    <w:rsid w:val="00C45734"/>
    <w:pPr>
      <w:ind w:left="288" w:right="288"/>
    </w:pPr>
    <w:rPr>
      <w:rFonts w:eastAsia="Times New Roman"/>
      <w:szCs w:val="20"/>
    </w:rPr>
  </w:style>
  <w:style w:type="character" w:customStyle="1" w:styleId="cardCharCharChar">
    <w:name w:val="card Char Char Char"/>
    <w:basedOn w:val="DefaultParagraphFont"/>
    <w:link w:val="cardCharChar"/>
    <w:rsid w:val="00C45734"/>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C45734"/>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C45734"/>
  </w:style>
  <w:style w:type="character" w:customStyle="1" w:styleId="StylecardCharCharArialNarrow9ptChar">
    <w:name w:val="Style card Char Char + Arial Narrow 9 pt Char"/>
    <w:basedOn w:val="cardCharCharChar"/>
    <w:link w:val="StylecardCharCharArialNarrow9pt"/>
    <w:rsid w:val="00C45734"/>
    <w:rPr>
      <w:rFonts w:ascii="Times New Roman" w:eastAsia="Times New Roman" w:hAnsi="Times New Roman" w:cs="Times New Roman"/>
      <w:szCs w:val="20"/>
    </w:rPr>
  </w:style>
  <w:style w:type="character" w:customStyle="1" w:styleId="CardTextChar10">
    <w:name w:val="Card Text Char1"/>
    <w:basedOn w:val="DefaultParagraphFont"/>
    <w:rsid w:val="00C4573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45734"/>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C4573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4573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C45734"/>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C45734"/>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C45734"/>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C4573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45734"/>
    <w:rPr>
      <w:rFonts w:eastAsia="Times New Roman"/>
    </w:rPr>
  </w:style>
  <w:style w:type="character" w:customStyle="1" w:styleId="TextsmallChar">
    <w:name w:val="Textsmall Char"/>
    <w:basedOn w:val="DefaultParagraphFont"/>
    <w:link w:val="Textsmall"/>
    <w:rsid w:val="00C45734"/>
    <w:rPr>
      <w:rFonts w:ascii="Times New Roman" w:eastAsia="Times New Roman" w:hAnsi="Times New Roman" w:cs="Times New Roman"/>
    </w:rPr>
  </w:style>
  <w:style w:type="character" w:customStyle="1" w:styleId="CharChar111">
    <w:name w:val="Char Char111"/>
    <w:basedOn w:val="DefaultParagraphFont"/>
    <w:rsid w:val="00C45734"/>
    <w:rPr>
      <w:rFonts w:cs="Arial"/>
      <w:bCs/>
      <w:szCs w:val="26"/>
      <w:u w:val="single"/>
      <w:lang w:val="en-US" w:eastAsia="en-US" w:bidi="ar-SA"/>
    </w:rPr>
  </w:style>
  <w:style w:type="paragraph" w:customStyle="1" w:styleId="cardtextsmall">
    <w:name w:val="card text small"/>
    <w:basedOn w:val="Normal"/>
    <w:qFormat/>
    <w:rsid w:val="00C45734"/>
    <w:rPr>
      <w:rFonts w:ascii="Arial Narrow" w:eastAsia="Times New Roman" w:hAnsi="Arial Narrow"/>
    </w:rPr>
  </w:style>
  <w:style w:type="character" w:customStyle="1" w:styleId="AUnterdline">
    <w:name w:val="AUnterdline"/>
    <w:qFormat/>
    <w:rsid w:val="00C4573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45734"/>
    <w:rPr>
      <w:rFonts w:ascii="Times New Roman" w:hAnsi="Times New Roman"/>
      <w:b/>
      <w:bCs/>
      <w:sz w:val="20"/>
      <w:u w:val="single"/>
      <w:bdr w:val="single" w:sz="4" w:space="0" w:color="auto"/>
    </w:rPr>
  </w:style>
  <w:style w:type="character" w:customStyle="1" w:styleId="highlightedsearchterm">
    <w:name w:val="highlightedsearchterm"/>
    <w:rsid w:val="00C45734"/>
  </w:style>
  <w:style w:type="character" w:customStyle="1" w:styleId="StyleUnderline1">
    <w:name w:val="Style Underline1"/>
    <w:basedOn w:val="DefaultParagraphFont"/>
    <w:rsid w:val="00C45734"/>
    <w:rPr>
      <w:rFonts w:ascii="Times New Roman" w:hAnsi="Times New Roman"/>
      <w:sz w:val="20"/>
      <w:u w:val="single"/>
    </w:rPr>
  </w:style>
  <w:style w:type="paragraph" w:customStyle="1" w:styleId="StyleStyle49pt10">
    <w:name w:val="Style Style4 + 9 pt10"/>
    <w:basedOn w:val="Style4"/>
    <w:link w:val="StyleStyle49pt10Char"/>
    <w:qFormat/>
    <w:rsid w:val="00C45734"/>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C45734"/>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C45734"/>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C45734"/>
    <w:rPr>
      <w:rFonts w:ascii="Calibri" w:eastAsia="Times New Roman" w:hAnsi="Calibri" w:cs="Times New Roman"/>
      <w:b/>
      <w:bCs/>
      <w:u w:val="single"/>
    </w:rPr>
  </w:style>
  <w:style w:type="paragraph" w:customStyle="1" w:styleId="NormalUnderline">
    <w:name w:val="Normal Underline"/>
    <w:basedOn w:val="Normal"/>
    <w:link w:val="NormalUnderlineChar"/>
    <w:qFormat/>
    <w:rsid w:val="00C45734"/>
    <w:pPr>
      <w:ind w:left="288"/>
    </w:pPr>
    <w:rPr>
      <w:rFonts w:eastAsia="Times New Roman"/>
      <w:u w:val="single"/>
    </w:rPr>
  </w:style>
  <w:style w:type="character" w:customStyle="1" w:styleId="NormalUnderlineChar">
    <w:name w:val="Normal Underline Char"/>
    <w:link w:val="NormalUnderline"/>
    <w:rsid w:val="00C45734"/>
    <w:rPr>
      <w:rFonts w:ascii="Times New Roman" w:eastAsia="Times New Roman" w:hAnsi="Times New Roman" w:cs="Times New Roman"/>
      <w:u w:val="single"/>
    </w:rPr>
  </w:style>
  <w:style w:type="character" w:customStyle="1" w:styleId="DontRead">
    <w:name w:val="Don't Read"/>
    <w:qFormat/>
    <w:rsid w:val="00C45734"/>
    <w:rPr>
      <w:rFonts w:ascii="Times New Roman" w:hAnsi="Times New Roman"/>
      <w:sz w:val="16"/>
    </w:rPr>
  </w:style>
  <w:style w:type="paragraph" w:customStyle="1" w:styleId="Underlinestyle">
    <w:name w:val="Underline style"/>
    <w:basedOn w:val="Normal"/>
    <w:qFormat/>
    <w:rsid w:val="00C45734"/>
    <w:rPr>
      <w:rFonts w:eastAsia="Times New Roman"/>
      <w:u w:val="single"/>
    </w:rPr>
  </w:style>
  <w:style w:type="character" w:customStyle="1" w:styleId="Style11ptUnderline3">
    <w:name w:val="Style 11 pt Underline3"/>
    <w:rsid w:val="00C45734"/>
    <w:rPr>
      <w:sz w:val="20"/>
      <w:u w:val="single"/>
    </w:rPr>
  </w:style>
  <w:style w:type="character" w:customStyle="1" w:styleId="27">
    <w:name w:val="27"/>
    <w:rsid w:val="00C45734"/>
    <w:rPr>
      <w:rFonts w:cs="Arial"/>
      <w:bCs/>
      <w:sz w:val="20"/>
      <w:u w:val="single"/>
      <w:lang w:val="en-US" w:eastAsia="en-US" w:bidi="ar-SA"/>
    </w:rPr>
  </w:style>
  <w:style w:type="character" w:customStyle="1" w:styleId="2">
    <w:name w:val="2"/>
    <w:rsid w:val="00C45734"/>
    <w:rPr>
      <w:rFonts w:cs="Arial"/>
      <w:bCs/>
      <w:sz w:val="20"/>
      <w:u w:val="single"/>
      <w:lang w:val="en-US" w:eastAsia="en-US" w:bidi="ar-SA"/>
    </w:rPr>
  </w:style>
  <w:style w:type="character" w:customStyle="1" w:styleId="Style9ptUnderline11">
    <w:name w:val="Style 9 pt Underline11"/>
    <w:basedOn w:val="DefaultParagraphFont"/>
    <w:rsid w:val="00C45734"/>
    <w:rPr>
      <w:sz w:val="20"/>
      <w:u w:val="single"/>
    </w:rPr>
  </w:style>
  <w:style w:type="character" w:customStyle="1" w:styleId="Style9ptBoldUnderline5">
    <w:name w:val="Style 9 pt Bold Underline5"/>
    <w:basedOn w:val="DefaultParagraphFont"/>
    <w:rsid w:val="00C45734"/>
    <w:rPr>
      <w:b/>
      <w:bCs/>
      <w:sz w:val="20"/>
      <w:u w:val="single"/>
    </w:rPr>
  </w:style>
  <w:style w:type="character" w:customStyle="1" w:styleId="CharChar114">
    <w:name w:val="Char Char114"/>
    <w:basedOn w:val="DefaultParagraphFont"/>
    <w:rsid w:val="00C45734"/>
    <w:rPr>
      <w:rFonts w:cs="Arial"/>
      <w:bCs/>
      <w:szCs w:val="26"/>
      <w:u w:val="single"/>
      <w:lang w:val="en-US" w:eastAsia="en-US" w:bidi="ar-SA"/>
    </w:rPr>
  </w:style>
  <w:style w:type="character" w:customStyle="1" w:styleId="CharChar113">
    <w:name w:val="Char Char113"/>
    <w:basedOn w:val="DefaultParagraphFont"/>
    <w:rsid w:val="00C45734"/>
    <w:rPr>
      <w:rFonts w:cs="Arial"/>
      <w:bCs/>
      <w:szCs w:val="26"/>
      <w:u w:val="single"/>
      <w:lang w:val="en-US" w:eastAsia="en-US" w:bidi="ar-SA"/>
    </w:rPr>
  </w:style>
  <w:style w:type="character" w:customStyle="1" w:styleId="CharChar112">
    <w:name w:val="Char Char112"/>
    <w:basedOn w:val="DefaultParagraphFont"/>
    <w:rsid w:val="00C45734"/>
    <w:rPr>
      <w:rFonts w:cs="Arial"/>
      <w:bCs/>
      <w:szCs w:val="26"/>
      <w:u w:val="single"/>
      <w:lang w:val="en-US" w:eastAsia="en-US" w:bidi="ar-SA"/>
    </w:rPr>
  </w:style>
  <w:style w:type="character" w:customStyle="1" w:styleId="ssl0">
    <w:name w:val="ss_l0"/>
    <w:basedOn w:val="DefaultParagraphFont"/>
    <w:rsid w:val="00C45734"/>
  </w:style>
  <w:style w:type="paragraph" w:customStyle="1" w:styleId="WW-Default1">
    <w:name w:val="WW-Default1"/>
    <w:basedOn w:val="Normal"/>
    <w:qFormat/>
    <w:rsid w:val="00C45734"/>
    <w:pPr>
      <w:suppressAutoHyphens/>
    </w:pPr>
    <w:rPr>
      <w:rFonts w:eastAsia="Times New Roman"/>
      <w:b/>
      <w:bCs/>
      <w:szCs w:val="20"/>
      <w:lang w:eastAsia="ar-SA"/>
    </w:rPr>
  </w:style>
  <w:style w:type="character" w:customStyle="1" w:styleId="zoomme">
    <w:name w:val="zoomme"/>
    <w:basedOn w:val="DefaultParagraphFont"/>
    <w:rsid w:val="00C45734"/>
  </w:style>
  <w:style w:type="character" w:customStyle="1" w:styleId="Date1">
    <w:name w:val="Date1"/>
    <w:basedOn w:val="DefaultParagraphFont"/>
    <w:rsid w:val="00C45734"/>
  </w:style>
  <w:style w:type="character" w:customStyle="1" w:styleId="classauthor">
    <w:name w:val="class=&quot;author&quot;"/>
    <w:basedOn w:val="DefaultParagraphFont"/>
    <w:rsid w:val="00C45734"/>
  </w:style>
  <w:style w:type="paragraph" w:customStyle="1" w:styleId="CardStyle0">
    <w:name w:val="Card Style"/>
    <w:basedOn w:val="Normal"/>
    <w:link w:val="CardStyleChar"/>
    <w:qFormat/>
    <w:rsid w:val="00C45734"/>
    <w:rPr>
      <w:rFonts w:eastAsia="Times New Roman"/>
    </w:rPr>
  </w:style>
  <w:style w:type="character" w:customStyle="1" w:styleId="CharCharChar">
    <w:name w:val="Char Char Char"/>
    <w:basedOn w:val="DefaultParagraphFont"/>
    <w:rsid w:val="00C45734"/>
    <w:rPr>
      <w:rFonts w:cs="Arial"/>
      <w:bCs/>
      <w:szCs w:val="26"/>
      <w:u w:val="single"/>
      <w:lang w:val="en-US" w:eastAsia="en-US" w:bidi="ar-SA"/>
    </w:rPr>
  </w:style>
  <w:style w:type="character" w:customStyle="1" w:styleId="texto1">
    <w:name w:val="texto1"/>
    <w:rsid w:val="00C45734"/>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45734"/>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45734"/>
    <w:rPr>
      <w:rFonts w:ascii="Times New Roman" w:eastAsia="Times New Roman" w:hAnsi="Times New Roman" w:cs="Arial"/>
      <w:b/>
      <w:bCs/>
      <w:sz w:val="24"/>
      <w:szCs w:val="28"/>
    </w:rPr>
  </w:style>
  <w:style w:type="paragraph" w:customStyle="1" w:styleId="Style23">
    <w:name w:val="Style23"/>
    <w:basedOn w:val="Normal"/>
    <w:uiPriority w:val="99"/>
    <w:qFormat/>
    <w:rsid w:val="00C45734"/>
    <w:pPr>
      <w:widowControl w:val="0"/>
      <w:autoSpaceDE w:val="0"/>
      <w:autoSpaceDN w:val="0"/>
      <w:adjustRightInd w:val="0"/>
      <w:spacing w:line="209" w:lineRule="exact"/>
    </w:pPr>
    <w:rPr>
      <w:rFonts w:eastAsia="SimSun"/>
    </w:rPr>
  </w:style>
  <w:style w:type="character" w:customStyle="1" w:styleId="gray">
    <w:name w:val="gray"/>
    <w:basedOn w:val="DefaultParagraphFont"/>
    <w:rsid w:val="00C45734"/>
  </w:style>
  <w:style w:type="paragraph" w:customStyle="1" w:styleId="Tagtemplate">
    <w:name w:val="Tagtemplate"/>
    <w:basedOn w:val="Normal"/>
    <w:link w:val="TagtemplateChar"/>
    <w:autoRedefine/>
    <w:qFormat/>
    <w:rsid w:val="00C45734"/>
    <w:pPr>
      <w:keepNext/>
      <w:keepLines/>
    </w:pPr>
    <w:rPr>
      <w:rFonts w:eastAsia="Calibri"/>
      <w:b/>
    </w:rPr>
  </w:style>
  <w:style w:type="character" w:customStyle="1" w:styleId="TagtemplateChar">
    <w:name w:val="Tagtemplate Char"/>
    <w:basedOn w:val="DefaultParagraphFont"/>
    <w:link w:val="Tagtemplate"/>
    <w:rsid w:val="00C45734"/>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C45734"/>
    <w:rPr>
      <w:sz w:val="20"/>
      <w:u w:val="single"/>
      <w:bdr w:val="single" w:sz="4" w:space="0" w:color="auto"/>
    </w:rPr>
  </w:style>
  <w:style w:type="paragraph" w:customStyle="1" w:styleId="Citation-FirstLine">
    <w:name w:val="Citation - First Line"/>
    <w:basedOn w:val="Normal"/>
    <w:next w:val="Normal"/>
    <w:autoRedefine/>
    <w:qFormat/>
    <w:rsid w:val="00C45734"/>
    <w:pPr>
      <w:spacing w:line="240" w:lineRule="atLeast"/>
      <w:jc w:val="both"/>
    </w:pPr>
    <w:rPr>
      <w:rFonts w:ascii="Book Antiqua" w:eastAsia="Times New Roman" w:hAnsi="Book Antiqua"/>
    </w:rPr>
  </w:style>
  <w:style w:type="character" w:customStyle="1" w:styleId="CardText-Underlined">
    <w:name w:val="Card Text - Underlined"/>
    <w:rsid w:val="00C45734"/>
    <w:rPr>
      <w:b/>
      <w:sz w:val="20"/>
      <w:u w:val="single"/>
    </w:rPr>
  </w:style>
  <w:style w:type="paragraph" w:customStyle="1" w:styleId="Citation-Complete">
    <w:name w:val="Citation - Complete"/>
    <w:basedOn w:val="Normal"/>
    <w:next w:val="Normal"/>
    <w:link w:val="Citation-CompleteChar"/>
    <w:autoRedefine/>
    <w:qFormat/>
    <w:rsid w:val="00C45734"/>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45734"/>
    <w:rPr>
      <w:rFonts w:ascii="Book Antiqua" w:eastAsia="Times New Roman" w:hAnsi="Book Antiqua" w:cs="Times New Roman"/>
    </w:rPr>
  </w:style>
  <w:style w:type="character" w:customStyle="1" w:styleId="MicroTextChar">
    <w:name w:val="MicroText Char"/>
    <w:link w:val="MicroText"/>
    <w:rsid w:val="00C45734"/>
    <w:rPr>
      <w:rFonts w:ascii="Arial Narrow" w:hAnsi="Arial Narrow"/>
      <w:sz w:val="12"/>
    </w:rPr>
  </w:style>
  <w:style w:type="character" w:customStyle="1" w:styleId="Style11ptItalic">
    <w:name w:val="Style 11 pt Italic"/>
    <w:basedOn w:val="DefaultParagraphFont"/>
    <w:rsid w:val="00C45734"/>
    <w:rPr>
      <w:rFonts w:ascii="Times New Roman" w:hAnsi="Times New Roman"/>
      <w:i/>
      <w:iCs/>
      <w:sz w:val="20"/>
    </w:rPr>
  </w:style>
  <w:style w:type="character" w:customStyle="1" w:styleId="BoldandUnderlineChar">
    <w:name w:val="Bold and Underline Char"/>
    <w:basedOn w:val="DefaultParagraphFont"/>
    <w:link w:val="BoldandUnderline"/>
    <w:locked/>
    <w:rsid w:val="00C45734"/>
    <w:rPr>
      <w:b/>
      <w:u w:val="single"/>
    </w:rPr>
  </w:style>
  <w:style w:type="paragraph" w:customStyle="1" w:styleId="BoldandUnderline">
    <w:name w:val="Bold and Underline"/>
    <w:basedOn w:val="Normal"/>
    <w:link w:val="BoldandUnderlineChar"/>
    <w:qFormat/>
    <w:rsid w:val="00C45734"/>
    <w:rPr>
      <w:rFonts w:asciiTheme="minorHAnsi" w:hAnsiTheme="minorHAnsi" w:cstheme="minorBidi"/>
      <w:b/>
      <w:u w:val="single"/>
    </w:rPr>
  </w:style>
  <w:style w:type="character" w:customStyle="1" w:styleId="hdr">
    <w:name w:val="hdr"/>
    <w:basedOn w:val="DefaultParagraphFont"/>
    <w:rsid w:val="00C45734"/>
  </w:style>
  <w:style w:type="paragraph" w:customStyle="1" w:styleId="StyleStyle49ptBold3">
    <w:name w:val="Style Style4 + 9 pt Bold3"/>
    <w:basedOn w:val="Style4"/>
    <w:link w:val="StyleStyle49ptBold3Char"/>
    <w:qFormat/>
    <w:rsid w:val="00C45734"/>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C45734"/>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C45734"/>
    <w:rPr>
      <w:sz w:val="20"/>
      <w:u w:val="single"/>
    </w:rPr>
  </w:style>
  <w:style w:type="character" w:customStyle="1" w:styleId="ct-with-fmlt">
    <w:name w:val="ct-with-fmlt"/>
    <w:basedOn w:val="DefaultParagraphFont"/>
    <w:rsid w:val="00C45734"/>
  </w:style>
  <w:style w:type="paragraph" w:customStyle="1" w:styleId="StyleStyle49pt">
    <w:name w:val="Style Style4 + 9 pt"/>
    <w:basedOn w:val="Normal"/>
    <w:link w:val="StyleStyle49ptChar"/>
    <w:qFormat/>
    <w:rsid w:val="00C45734"/>
    <w:rPr>
      <w:rFonts w:eastAsia="Times New Roman"/>
      <w:u w:val="single"/>
    </w:rPr>
  </w:style>
  <w:style w:type="character" w:customStyle="1" w:styleId="StyleStyle49ptChar">
    <w:name w:val="Style Style4 + 9 pt Char"/>
    <w:basedOn w:val="DefaultParagraphFont"/>
    <w:link w:val="StyleStyle49pt"/>
    <w:rsid w:val="00C45734"/>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C45734"/>
    <w:rPr>
      <w:rFonts w:eastAsia="Times New Roman"/>
      <w:b/>
      <w:bCs/>
      <w:u w:val="single"/>
    </w:rPr>
  </w:style>
  <w:style w:type="character" w:customStyle="1" w:styleId="StyleStyle49ptBoldChar">
    <w:name w:val="Style Style4 + 9 pt Bold Char"/>
    <w:basedOn w:val="DefaultParagraphFont"/>
    <w:link w:val="StyleStyle49ptBold"/>
    <w:rsid w:val="00C45734"/>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C4573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45734"/>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C45734"/>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45734"/>
    <w:rPr>
      <w:rFonts w:ascii="Arial" w:eastAsia="Times New Roman" w:hAnsi="Arial" w:cs="Arial"/>
      <w:b/>
      <w:bCs/>
      <w:szCs w:val="24"/>
      <w:u w:val="single"/>
    </w:rPr>
  </w:style>
  <w:style w:type="paragraph" w:customStyle="1" w:styleId="StyleUnderlined11pt">
    <w:name w:val="Style Underlined + 11 pt"/>
    <w:link w:val="StyleUnderlined11ptChar"/>
    <w:qFormat/>
    <w:rsid w:val="00C45734"/>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45734"/>
    <w:rPr>
      <w:rFonts w:ascii="Arial" w:eastAsia="Times New Roman" w:hAnsi="Arial" w:cs="Arial"/>
      <w:szCs w:val="24"/>
      <w:u w:val="single"/>
    </w:rPr>
  </w:style>
  <w:style w:type="character" w:customStyle="1" w:styleId="newscontent">
    <w:name w:val="newscontent"/>
    <w:rsid w:val="00C45734"/>
  </w:style>
  <w:style w:type="character" w:customStyle="1" w:styleId="StyleUnderlinePatternClearYellow">
    <w:name w:val="Style Underline Pattern: Clear (Yellow)"/>
    <w:basedOn w:val="DefaultParagraphFont"/>
    <w:rsid w:val="00C45734"/>
    <w:rPr>
      <w:u w:val="single"/>
      <w:shd w:val="clear" w:color="auto" w:fill="00FF00"/>
    </w:rPr>
  </w:style>
  <w:style w:type="paragraph" w:customStyle="1" w:styleId="StyleUnderlineChar11pt3">
    <w:name w:val="Style Underline Char + 11 pt3"/>
    <w:link w:val="StyleUnderlineChar11pt3Char"/>
    <w:qFormat/>
    <w:rsid w:val="00C45734"/>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45734"/>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C45734"/>
    <w:rPr>
      <w:b w:val="0"/>
      <w:bCs/>
      <w:u w:val="single"/>
    </w:rPr>
  </w:style>
  <w:style w:type="paragraph" w:customStyle="1" w:styleId="Cite2">
    <w:name w:val="Cite 2"/>
    <w:basedOn w:val="Normal"/>
    <w:qFormat/>
    <w:rsid w:val="00C45734"/>
    <w:rPr>
      <w:rFonts w:eastAsia="MS Mincho"/>
      <w:b/>
      <w:u w:val="single"/>
    </w:rPr>
  </w:style>
  <w:style w:type="character" w:customStyle="1" w:styleId="StyleunderlineBold">
    <w:name w:val="Style underline + Bold"/>
    <w:basedOn w:val="underline"/>
    <w:rsid w:val="00C45734"/>
    <w:rPr>
      <w:rFonts w:ascii="Times New Roman" w:hAnsi="Times New Roman" w:cs="Times New Roman" w:hint="default"/>
      <w:b w:val="0"/>
      <w:bCs/>
      <w:sz w:val="20"/>
      <w:u w:val="single"/>
    </w:rPr>
  </w:style>
  <w:style w:type="paragraph" w:customStyle="1" w:styleId="cards0">
    <w:name w:val="cards"/>
    <w:basedOn w:val="Cites"/>
    <w:qFormat/>
    <w:rsid w:val="00C45734"/>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C45734"/>
    <w:rPr>
      <w:sz w:val="20"/>
      <w:u w:val="single"/>
    </w:rPr>
  </w:style>
  <w:style w:type="character" w:customStyle="1" w:styleId="slug-pub-date">
    <w:name w:val="slug-pub-date"/>
    <w:basedOn w:val="DefaultParagraphFont"/>
    <w:rsid w:val="00C45734"/>
  </w:style>
  <w:style w:type="character" w:customStyle="1" w:styleId="slug-vol">
    <w:name w:val="slug-vol"/>
    <w:basedOn w:val="DefaultParagraphFont"/>
    <w:rsid w:val="00C45734"/>
  </w:style>
  <w:style w:type="character" w:customStyle="1" w:styleId="slug-issue">
    <w:name w:val="slug-issue"/>
    <w:basedOn w:val="DefaultParagraphFont"/>
    <w:rsid w:val="00C45734"/>
  </w:style>
  <w:style w:type="character" w:customStyle="1" w:styleId="slug-pages">
    <w:name w:val="slug-pages"/>
    <w:basedOn w:val="DefaultParagraphFont"/>
    <w:rsid w:val="00C4573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45734"/>
    <w:rPr>
      <w:b/>
      <w:bCs/>
      <w:strike w:val="0"/>
      <w:dstrike w:val="0"/>
      <w:sz w:val="24"/>
      <w:u w:val="none"/>
      <w:effect w:val="none"/>
    </w:rPr>
  </w:style>
  <w:style w:type="character" w:customStyle="1" w:styleId="tagchar">
    <w:name w:val="tagchar"/>
    <w:basedOn w:val="DefaultParagraphFont"/>
    <w:rsid w:val="00C45734"/>
  </w:style>
  <w:style w:type="character" w:customStyle="1" w:styleId="pmterms11">
    <w:name w:val="pmterms11"/>
    <w:basedOn w:val="DefaultParagraphFont"/>
    <w:rsid w:val="00C45734"/>
    <w:rPr>
      <w:b/>
      <w:bCs/>
      <w:i w:val="0"/>
      <w:iCs w:val="0"/>
      <w:color w:val="000000"/>
    </w:rPr>
  </w:style>
  <w:style w:type="character" w:customStyle="1" w:styleId="StyleUnderlineChar9ptBold">
    <w:name w:val="Style Underline Char + 9 pt Bold"/>
    <w:basedOn w:val="DefaultParagraphFont"/>
    <w:rsid w:val="00C45734"/>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C45734"/>
    <w:rPr>
      <w:szCs w:val="24"/>
      <w:u w:val="single"/>
      <w:lang w:val="en-US" w:eastAsia="en-US" w:bidi="ar-SA"/>
    </w:rPr>
  </w:style>
  <w:style w:type="character" w:customStyle="1" w:styleId="BoldandUnderlineChar2Char1">
    <w:name w:val="Bold and Underline Char2 Char1"/>
    <w:basedOn w:val="DefaultParagraphFont"/>
    <w:rsid w:val="00C4573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4573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45734"/>
    <w:rPr>
      <w:szCs w:val="24"/>
      <w:u w:val="single"/>
      <w:lang w:val="en-US" w:eastAsia="en-US" w:bidi="ar-SA"/>
    </w:rPr>
  </w:style>
  <w:style w:type="paragraph" w:customStyle="1" w:styleId="Language">
    <w:name w:val="Language"/>
    <w:basedOn w:val="Normal"/>
    <w:link w:val="LanguageChar"/>
    <w:qFormat/>
    <w:rsid w:val="00C45734"/>
    <w:rPr>
      <w:rFonts w:eastAsia="Times New Roman"/>
      <w:strike/>
      <w:szCs w:val="20"/>
    </w:rPr>
  </w:style>
  <w:style w:type="character" w:customStyle="1" w:styleId="LanguageChar">
    <w:name w:val="Language Char"/>
    <w:basedOn w:val="DefaultParagraphFont"/>
    <w:link w:val="Language"/>
    <w:rsid w:val="00C45734"/>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C45734"/>
    <w:rPr>
      <w:rFonts w:eastAsia="Times New Roman"/>
      <w:u w:val="single"/>
    </w:rPr>
  </w:style>
  <w:style w:type="character" w:customStyle="1" w:styleId="UnderlineChar3Char">
    <w:name w:val="Underline Char3 Char"/>
    <w:basedOn w:val="DefaultParagraphFont"/>
    <w:link w:val="UnderlineChar3"/>
    <w:rsid w:val="00C45734"/>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C45734"/>
    <w:rPr>
      <w:rFonts w:eastAsia="Times New Roman"/>
      <w:b/>
      <w:u w:val="single"/>
    </w:rPr>
  </w:style>
  <w:style w:type="character" w:customStyle="1" w:styleId="BoldandUnderlineChar3CharChar">
    <w:name w:val="Bold and Underline Char3 Char Char"/>
    <w:basedOn w:val="DefaultParagraphFont"/>
    <w:link w:val="BoldandUnderlineChar3Char"/>
    <w:rsid w:val="00C45734"/>
    <w:rPr>
      <w:rFonts w:ascii="Times New Roman" w:eastAsia="Times New Roman" w:hAnsi="Times New Roman" w:cs="Times New Roman"/>
      <w:b/>
      <w:u w:val="single"/>
    </w:rPr>
  </w:style>
  <w:style w:type="character" w:customStyle="1" w:styleId="UnderlineChar1">
    <w:name w:val="Underline Char1"/>
    <w:basedOn w:val="DefaultParagraphFont"/>
    <w:rsid w:val="00C45734"/>
    <w:rPr>
      <w:szCs w:val="24"/>
      <w:u w:val="single"/>
      <w:lang w:val="en-US" w:eastAsia="en-US" w:bidi="ar-SA"/>
    </w:rPr>
  </w:style>
  <w:style w:type="character" w:customStyle="1" w:styleId="BoldandUnderlineChar1Char2Char">
    <w:name w:val="Bold and Underline Char1 Char2 Char"/>
    <w:basedOn w:val="DefaultParagraphFont"/>
    <w:rsid w:val="00C45734"/>
    <w:rPr>
      <w:b/>
      <w:szCs w:val="24"/>
      <w:u w:val="single"/>
      <w:lang w:val="en-US" w:eastAsia="en-US" w:bidi="ar-SA"/>
    </w:rPr>
  </w:style>
  <w:style w:type="paragraph" w:customStyle="1" w:styleId="HotRoute">
    <w:name w:val="Hot Route"/>
    <w:basedOn w:val="Normal"/>
    <w:link w:val="HotRouteChar0"/>
    <w:qFormat/>
    <w:rsid w:val="00C45734"/>
    <w:pPr>
      <w:ind w:left="144"/>
    </w:pPr>
    <w:rPr>
      <w:rFonts w:eastAsia="Times New Roman"/>
    </w:rPr>
  </w:style>
  <w:style w:type="character" w:customStyle="1" w:styleId="Style12ptBoldUnderline1">
    <w:name w:val="Style 12 pt Bold Underline1"/>
    <w:basedOn w:val="DefaultParagraphFont"/>
    <w:rsid w:val="00C45734"/>
    <w:rPr>
      <w:b/>
      <w:bCs/>
      <w:sz w:val="24"/>
      <w:u w:val="single"/>
    </w:rPr>
  </w:style>
  <w:style w:type="character" w:customStyle="1" w:styleId="StyleEmphasisArial12ptBoldNotItalic">
    <w:name w:val="Style Emphasis + Arial 12 pt Bold Not Italic"/>
    <w:basedOn w:val="Emphasis"/>
    <w:rsid w:val="00C45734"/>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C45734"/>
    <w:rPr>
      <w:rFonts w:ascii="SimSun" w:eastAsia="SimSun" w:hAnsi="SimSun"/>
      <w:sz w:val="15"/>
      <w:lang w:eastAsia="zh-CN"/>
    </w:rPr>
  </w:style>
  <w:style w:type="paragraph" w:customStyle="1" w:styleId="UnreadText">
    <w:name w:val="Unread Text"/>
    <w:basedOn w:val="Normal"/>
    <w:next w:val="Normal"/>
    <w:link w:val="UnreadTextChar"/>
    <w:autoRedefine/>
    <w:qFormat/>
    <w:rsid w:val="00C45734"/>
    <w:pPr>
      <w:ind w:left="360"/>
    </w:pPr>
    <w:rPr>
      <w:rFonts w:ascii="SimSun" w:eastAsia="SimSun" w:hAnsi="SimSun" w:cstheme="minorBidi"/>
      <w:sz w:val="15"/>
      <w:lang w:eastAsia="zh-CN"/>
    </w:rPr>
  </w:style>
  <w:style w:type="character" w:customStyle="1" w:styleId="smallChar">
    <w:name w:val="small Char"/>
    <w:rsid w:val="00C45734"/>
    <w:rPr>
      <w:rFonts w:ascii="Calibri" w:eastAsia="Calibri" w:hAnsi="Calibri" w:cs="Calibri"/>
      <w:sz w:val="16"/>
      <w:szCs w:val="20"/>
      <w:lang w:val="x-none" w:eastAsia="x-none"/>
    </w:rPr>
  </w:style>
  <w:style w:type="paragraph" w:customStyle="1" w:styleId="HotRoute0">
    <w:name w:val="Hot Route!"/>
    <w:basedOn w:val="Normal"/>
    <w:qFormat/>
    <w:rsid w:val="00C45734"/>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45734"/>
    <w:rPr>
      <w:rFonts w:ascii="Times New Roman" w:hAnsi="Times New Roman" w:cs="Times New Roman"/>
      <w:sz w:val="16"/>
      <w:szCs w:val="16"/>
    </w:rPr>
  </w:style>
  <w:style w:type="character" w:customStyle="1" w:styleId="BodyText2Char1">
    <w:name w:val="Body Text 2 Char1"/>
    <w:basedOn w:val="DefaultParagraphFont"/>
    <w:semiHidden/>
    <w:rsid w:val="00C45734"/>
    <w:rPr>
      <w:rFonts w:ascii="Times New Roman" w:hAnsi="Times New Roman" w:cs="Times New Roman"/>
      <w:sz w:val="20"/>
    </w:rPr>
  </w:style>
  <w:style w:type="character" w:customStyle="1" w:styleId="Heading2Char1CharCharCharCharCharC">
    <w:name w:val="Heading 2 Char1 Char Char Char Char Char C"/>
    <w:rsid w:val="00C45734"/>
    <w:rPr>
      <w:rFonts w:cs="Arial"/>
      <w:b/>
      <w:bCs/>
      <w:iCs/>
      <w:sz w:val="24"/>
      <w:szCs w:val="28"/>
      <w:lang w:val="en-US" w:eastAsia="en-US" w:bidi="ar-SA"/>
    </w:rPr>
  </w:style>
  <w:style w:type="character" w:customStyle="1" w:styleId="underline1">
    <w:name w:val="underline1"/>
    <w:basedOn w:val="DefaultParagraphFont"/>
    <w:rsid w:val="00C45734"/>
    <w:rPr>
      <w:u w:val="single"/>
    </w:rPr>
  </w:style>
  <w:style w:type="character" w:customStyle="1" w:styleId="author">
    <w:name w:val="author"/>
    <w:basedOn w:val="DefaultParagraphFont"/>
    <w:rsid w:val="00C45734"/>
    <w:rPr>
      <w:rFonts w:ascii="Times New Roman" w:hAnsi="Times New Roman"/>
      <w:b/>
      <w:sz w:val="24"/>
    </w:rPr>
  </w:style>
  <w:style w:type="character" w:customStyle="1" w:styleId="FontStyle291">
    <w:name w:val="Font Style291"/>
    <w:basedOn w:val="DefaultParagraphFont"/>
    <w:uiPriority w:val="99"/>
    <w:rsid w:val="00C4573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4573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45734"/>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45734"/>
    <w:rPr>
      <w:rFonts w:ascii="Times New Roman" w:eastAsia="Times New Roman" w:hAnsi="Times New Roman" w:cs="Times New Roman"/>
    </w:rPr>
  </w:style>
  <w:style w:type="paragraph" w:customStyle="1" w:styleId="Cards1">
    <w:name w:val="Cards1"/>
    <w:basedOn w:val="Normal"/>
    <w:link w:val="Cards1Char"/>
    <w:qFormat/>
    <w:rsid w:val="00C45734"/>
    <w:pPr>
      <w:ind w:left="288"/>
    </w:pPr>
    <w:rPr>
      <w:rFonts w:eastAsia="Times New Roman"/>
      <w:u w:val="single"/>
    </w:rPr>
  </w:style>
  <w:style w:type="character" w:customStyle="1" w:styleId="Cards1Char">
    <w:name w:val="Cards1 Char"/>
    <w:basedOn w:val="DefaultParagraphFont"/>
    <w:link w:val="Cards1"/>
    <w:rsid w:val="00C45734"/>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C45734"/>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45734"/>
    <w:rPr>
      <w:rFonts w:ascii="Arial" w:eastAsia="Calibri" w:hAnsi="Arial" w:cs="Arial"/>
      <w:u w:val="single"/>
    </w:rPr>
  </w:style>
  <w:style w:type="character" w:customStyle="1" w:styleId="EmphasizeThis">
    <w:name w:val="EmphasizeThis"/>
    <w:rsid w:val="00C45734"/>
    <w:rPr>
      <w:rFonts w:ascii="Georgia" w:hAnsi="Georgia"/>
      <w:b/>
      <w:iCs/>
      <w:sz w:val="24"/>
      <w:u w:val="thick"/>
    </w:rPr>
  </w:style>
  <w:style w:type="paragraph" w:customStyle="1" w:styleId="Stylecard8pt">
    <w:name w:val="Style card + 8 pt"/>
    <w:basedOn w:val="card"/>
    <w:link w:val="Stylecard8ptChar"/>
    <w:qFormat/>
    <w:rsid w:val="00C45734"/>
    <w:rPr>
      <w:rFonts w:ascii="Georgia" w:hAnsi="Georgia"/>
      <w:bCs/>
      <w:color w:val="000000"/>
      <w:lang w:eastAsia="ar-SA"/>
    </w:rPr>
  </w:style>
  <w:style w:type="character" w:customStyle="1" w:styleId="Stylecard8ptChar">
    <w:name w:val="Style card + 8 pt Char"/>
    <w:basedOn w:val="cardChar"/>
    <w:link w:val="Stylecard8pt"/>
    <w:rsid w:val="00C45734"/>
    <w:rPr>
      <w:rFonts w:ascii="Georgia" w:hAnsi="Georgia" w:cs="Times New Roman"/>
      <w:bCs/>
      <w:color w:val="000000"/>
      <w:sz w:val="16"/>
      <w:lang w:eastAsia="ar-SA"/>
    </w:rPr>
  </w:style>
  <w:style w:type="character" w:customStyle="1" w:styleId="bhl">
    <w:name w:val="bhl"/>
    <w:basedOn w:val="DefaultParagraphFont"/>
    <w:rsid w:val="00C45734"/>
  </w:style>
  <w:style w:type="paragraph" w:customStyle="1" w:styleId="TagGA11">
    <w:name w:val="Tag GA 11"/>
    <w:basedOn w:val="TOC1"/>
    <w:qFormat/>
    <w:rsid w:val="00C45734"/>
    <w:pPr>
      <w:spacing w:before="0" w:after="160"/>
    </w:pPr>
    <w:rPr>
      <w:rFonts w:ascii="Georgia" w:eastAsia="Calibri" w:hAnsi="Georgia"/>
      <w:u w:val="none"/>
      <w:lang w:bidi="ar-SA"/>
    </w:rPr>
  </w:style>
  <w:style w:type="paragraph" w:customStyle="1" w:styleId="CiteCard">
    <w:name w:val="Cite/Card"/>
    <w:basedOn w:val="TOC2"/>
    <w:qFormat/>
    <w:rsid w:val="00C45734"/>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45734"/>
    <w:rPr>
      <w:rFonts w:ascii="Georgia" w:eastAsia="Times New Roman" w:hAnsi="Georgia" w:hint="default"/>
      <w:sz w:val="22"/>
      <w:u w:val="single"/>
      <w:lang w:eastAsia="zh-CN"/>
    </w:rPr>
  </w:style>
  <w:style w:type="character" w:customStyle="1" w:styleId="addmd">
    <w:name w:val="addmd"/>
    <w:basedOn w:val="DefaultParagraphFont"/>
    <w:rsid w:val="00C45734"/>
  </w:style>
  <w:style w:type="character" w:customStyle="1" w:styleId="UnderlinedTextCharChar">
    <w:name w:val="Underlined Text Char Char"/>
    <w:basedOn w:val="DefaultParagraphFont"/>
    <w:rsid w:val="00C45734"/>
    <w:rPr>
      <w:rFonts w:cs="Arial"/>
      <w:bCs/>
      <w:noProof w:val="0"/>
      <w:szCs w:val="26"/>
      <w:u w:val="single"/>
      <w:lang w:val="en-US" w:eastAsia="en-US" w:bidi="ar-SA"/>
    </w:rPr>
  </w:style>
  <w:style w:type="character" w:customStyle="1" w:styleId="CardText1Char">
    <w:name w:val="Card Text 1 Char"/>
    <w:rsid w:val="00C45734"/>
    <w:rPr>
      <w:rFonts w:ascii="Georgia" w:hAnsi="Georgia"/>
      <w:color w:val="000000"/>
      <w:sz w:val="22"/>
      <w:szCs w:val="22"/>
      <w:u w:val="single"/>
    </w:rPr>
  </w:style>
  <w:style w:type="character" w:customStyle="1" w:styleId="BoldUnderlining">
    <w:name w:val="Bold Underlining"/>
    <w:rsid w:val="00C45734"/>
    <w:rPr>
      <w:u w:val="single"/>
    </w:rPr>
  </w:style>
  <w:style w:type="character" w:customStyle="1" w:styleId="Intemphasis">
    <w:name w:val="Intemphasis"/>
    <w:uiPriority w:val="1"/>
    <w:qFormat/>
    <w:rsid w:val="00C45734"/>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C45734"/>
    <w:pPr>
      <w:ind w:left="288" w:right="288"/>
    </w:pPr>
    <w:rPr>
      <w:szCs w:val="16"/>
    </w:rPr>
  </w:style>
  <w:style w:type="character" w:customStyle="1" w:styleId="cardtextChar3">
    <w:name w:val="cardtext Char"/>
    <w:basedOn w:val="DefaultParagraphFont"/>
    <w:link w:val="cardtext2"/>
    <w:rsid w:val="00C45734"/>
    <w:rPr>
      <w:rFonts w:ascii="Times New Roman" w:hAnsi="Times New Roman" w:cs="Times New Roman"/>
      <w:szCs w:val="16"/>
    </w:rPr>
  </w:style>
  <w:style w:type="character" w:customStyle="1" w:styleId="BoldUnderlineChar10">
    <w:name w:val="BoldUnderline Char1"/>
    <w:rsid w:val="00C4573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45734"/>
    <w:pPr>
      <w:spacing w:after="200"/>
      <w:contextualSpacing/>
    </w:pPr>
    <w:rPr>
      <w:rFonts w:eastAsia="Calibri"/>
      <w:u w:val="single"/>
    </w:rPr>
  </w:style>
  <w:style w:type="character" w:customStyle="1" w:styleId="UnderlinedCardTextChar">
    <w:name w:val="Underlined Card Text Char"/>
    <w:link w:val="UnderlinedCardText"/>
    <w:rsid w:val="00C45734"/>
    <w:rPr>
      <w:rFonts w:ascii="Times New Roman" w:eastAsia="Calibri" w:hAnsi="Times New Roman" w:cs="Times New Roman"/>
      <w:u w:val="single"/>
    </w:rPr>
  </w:style>
  <w:style w:type="character" w:customStyle="1" w:styleId="Hyperlink6">
    <w:name w:val="Hyperlink6"/>
    <w:basedOn w:val="DefaultParagraphFont"/>
    <w:rsid w:val="00C45734"/>
    <w:rPr>
      <w:color w:val="3300CC"/>
      <w:u w:val="single"/>
    </w:rPr>
  </w:style>
  <w:style w:type="paragraph" w:customStyle="1" w:styleId="Tag12">
    <w:name w:val="Tag12"/>
    <w:basedOn w:val="Normal"/>
    <w:qFormat/>
    <w:rsid w:val="00C45734"/>
    <w:pPr>
      <w:contextualSpacing/>
    </w:pPr>
    <w:rPr>
      <w:rFonts w:eastAsia="Cambria"/>
      <w:b/>
    </w:rPr>
  </w:style>
  <w:style w:type="character" w:customStyle="1" w:styleId="citation0">
    <w:name w:val="citation"/>
    <w:basedOn w:val="DefaultParagraphFont"/>
    <w:rsid w:val="00C45734"/>
  </w:style>
  <w:style w:type="paragraph" w:customStyle="1" w:styleId="UnderlineText">
    <w:name w:val="Underline Text"/>
    <w:basedOn w:val="Normal"/>
    <w:link w:val="UnderlineTextChar"/>
    <w:qFormat/>
    <w:rsid w:val="00C45734"/>
    <w:pPr>
      <w:ind w:left="288"/>
    </w:pPr>
    <w:rPr>
      <w:rFonts w:eastAsia="Times New Roman"/>
      <w:u w:val="single"/>
    </w:rPr>
  </w:style>
  <w:style w:type="character" w:customStyle="1" w:styleId="UnderlineTextChar">
    <w:name w:val="Underline Text Char"/>
    <w:basedOn w:val="DefaultParagraphFont"/>
    <w:link w:val="UnderlineText"/>
    <w:rsid w:val="00C45734"/>
    <w:rPr>
      <w:rFonts w:ascii="Times New Roman" w:eastAsia="Times New Roman" w:hAnsi="Times New Roman" w:cs="Times New Roman"/>
      <w:u w:val="single"/>
    </w:rPr>
  </w:style>
  <w:style w:type="character" w:customStyle="1" w:styleId="il">
    <w:name w:val="il"/>
    <w:basedOn w:val="DefaultParagraphFont"/>
    <w:rsid w:val="00C45734"/>
  </w:style>
  <w:style w:type="character" w:customStyle="1" w:styleId="commentstext">
    <w:name w:val="comments_text"/>
    <w:uiPriority w:val="99"/>
    <w:rsid w:val="00C45734"/>
    <w:rPr>
      <w:rFonts w:cs="Times New Roman"/>
    </w:rPr>
  </w:style>
  <w:style w:type="paragraph" w:customStyle="1" w:styleId="Heading42">
    <w:name w:val="Heading 42"/>
    <w:basedOn w:val="Normal"/>
    <w:qFormat/>
    <w:rsid w:val="00C45734"/>
    <w:rPr>
      <w:rFonts w:eastAsia="Times New Roman"/>
    </w:rPr>
  </w:style>
  <w:style w:type="paragraph" w:customStyle="1" w:styleId="DebateNormal">
    <w:name w:val="DebateNormal"/>
    <w:basedOn w:val="Normal"/>
    <w:link w:val="DebateNormalChar"/>
    <w:qFormat/>
    <w:rsid w:val="00C45734"/>
    <w:pPr>
      <w:spacing w:line="276" w:lineRule="auto"/>
    </w:pPr>
    <w:rPr>
      <w:rFonts w:eastAsia="Calibri"/>
      <w:szCs w:val="20"/>
    </w:rPr>
  </w:style>
  <w:style w:type="character" w:customStyle="1" w:styleId="DebateNormalChar">
    <w:name w:val="DebateNormal Char"/>
    <w:basedOn w:val="DefaultParagraphFont"/>
    <w:link w:val="DebateNormal"/>
    <w:rsid w:val="00C45734"/>
    <w:rPr>
      <w:rFonts w:ascii="Times New Roman" w:eastAsia="Calibri" w:hAnsi="Times New Roman" w:cs="Times New Roman"/>
      <w:szCs w:val="20"/>
    </w:rPr>
  </w:style>
  <w:style w:type="paragraph" w:customStyle="1" w:styleId="DebateEmphasis">
    <w:name w:val="DebateEmphasis"/>
    <w:basedOn w:val="Normal"/>
    <w:link w:val="DebateEmphasisChar"/>
    <w:qFormat/>
    <w:rsid w:val="00C4573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45734"/>
    <w:rPr>
      <w:rFonts w:ascii="Times New Roman" w:eastAsia="Calibri" w:hAnsi="Times New Roman" w:cs="Times New Roman"/>
      <w:b/>
      <w:szCs w:val="20"/>
      <w:u w:val="single"/>
    </w:rPr>
  </w:style>
  <w:style w:type="paragraph" w:customStyle="1" w:styleId="NormalCite">
    <w:name w:val="NormalCite"/>
    <w:link w:val="NormalCiteChar"/>
    <w:qFormat/>
    <w:rsid w:val="00C45734"/>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45734"/>
    <w:rPr>
      <w:rFonts w:ascii="Times New Roman" w:hAnsi="Times New Roman" w:cs="Times New Roman"/>
      <w:sz w:val="18"/>
    </w:rPr>
  </w:style>
  <w:style w:type="character" w:customStyle="1" w:styleId="articletext">
    <w:name w:val="articletext"/>
    <w:basedOn w:val="DefaultParagraphFont"/>
    <w:rsid w:val="00C45734"/>
  </w:style>
  <w:style w:type="character" w:customStyle="1" w:styleId="grey10">
    <w:name w:val="grey10"/>
    <w:basedOn w:val="DefaultParagraphFont"/>
    <w:rsid w:val="00C45734"/>
  </w:style>
  <w:style w:type="character" w:customStyle="1" w:styleId="navy13bd">
    <w:name w:val="navy13bd"/>
    <w:basedOn w:val="DefaultParagraphFont"/>
    <w:rsid w:val="00C45734"/>
  </w:style>
  <w:style w:type="character" w:customStyle="1" w:styleId="Style9ptUnderline2">
    <w:name w:val="Style 9 pt Underline2"/>
    <w:basedOn w:val="DefaultParagraphFont"/>
    <w:rsid w:val="00C45734"/>
    <w:rPr>
      <w:sz w:val="20"/>
      <w:u w:val="single"/>
    </w:rPr>
  </w:style>
  <w:style w:type="character" w:customStyle="1" w:styleId="Style9ptBoldUnderline1">
    <w:name w:val="Style 9 pt Bold Underline1"/>
    <w:basedOn w:val="DefaultParagraphFont"/>
    <w:rsid w:val="00C45734"/>
    <w:rPr>
      <w:b/>
      <w:bCs/>
      <w:sz w:val="20"/>
      <w:u w:val="single"/>
    </w:rPr>
  </w:style>
  <w:style w:type="character" w:customStyle="1" w:styleId="TagsCharChar">
    <w:name w:val="Tags Char Char"/>
    <w:basedOn w:val="DefaultParagraphFont"/>
    <w:rsid w:val="00C45734"/>
    <w:rPr>
      <w:rFonts w:eastAsia="SimSun"/>
      <w:b/>
      <w:sz w:val="24"/>
      <w:lang w:val="en-US" w:eastAsia="zh-CN" w:bidi="ar-SA"/>
    </w:rPr>
  </w:style>
  <w:style w:type="paragraph" w:customStyle="1" w:styleId="cardCharCharCharChar">
    <w:name w:val="card Char Char Char Char"/>
    <w:basedOn w:val="Normal"/>
    <w:qFormat/>
    <w:rsid w:val="00C45734"/>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C45734"/>
    <w:rPr>
      <w:rFonts w:eastAsia="Times New Roman"/>
      <w:u w:val="single"/>
    </w:rPr>
  </w:style>
  <w:style w:type="character" w:customStyle="1" w:styleId="CARDChar0">
    <w:name w:val="CARD Char"/>
    <w:basedOn w:val="DefaultParagraphFont"/>
    <w:link w:val="CARD0"/>
    <w:rsid w:val="00C45734"/>
    <w:rPr>
      <w:rFonts w:ascii="Times New Roman" w:eastAsia="Times New Roman" w:hAnsi="Times New Roman" w:cs="Times New Roman"/>
      <w:u w:val="single"/>
    </w:rPr>
  </w:style>
  <w:style w:type="paragraph" w:customStyle="1" w:styleId="Normal2">
    <w:name w:val="Normal2"/>
    <w:basedOn w:val="Normal"/>
    <w:qFormat/>
    <w:rsid w:val="00C45734"/>
    <w:rPr>
      <w:rFonts w:eastAsia="Times New Roman"/>
    </w:rPr>
  </w:style>
  <w:style w:type="character" w:customStyle="1" w:styleId="Style11ptThickunderline">
    <w:name w:val="Style 11 pt Thick underline"/>
    <w:rsid w:val="00C45734"/>
    <w:rPr>
      <w:rFonts w:ascii="Times New Roman" w:hAnsi="Times New Roman"/>
      <w:sz w:val="20"/>
      <w:u w:val="single"/>
    </w:rPr>
  </w:style>
  <w:style w:type="character" w:customStyle="1" w:styleId="Style11ptBoldThickunderline">
    <w:name w:val="Style 11 pt Bold Thick underline"/>
    <w:rsid w:val="00C45734"/>
    <w:rPr>
      <w:rFonts w:ascii="Times New Roman" w:hAnsi="Times New Roman"/>
      <w:b/>
      <w:bCs/>
      <w:sz w:val="20"/>
      <w:u w:val="single"/>
    </w:rPr>
  </w:style>
  <w:style w:type="paragraph" w:customStyle="1" w:styleId="UnderlineBoldIndent">
    <w:name w:val="Underline + Bold Indent"/>
    <w:basedOn w:val="Normal"/>
    <w:link w:val="UnderlineBoldIndentCharChar"/>
    <w:qFormat/>
    <w:rsid w:val="00C4573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45734"/>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C45734"/>
    <w:rPr>
      <w:u w:val="single"/>
    </w:rPr>
  </w:style>
  <w:style w:type="character" w:customStyle="1" w:styleId="StyleUnderlineBoldIndent11ptChar">
    <w:name w:val="Style Underline + Bold Indent + 11 pt Char"/>
    <w:link w:val="StyleUnderlineBoldIndent11pt"/>
    <w:rsid w:val="00C45734"/>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C45734"/>
    <w:rPr>
      <w:b/>
      <w:bCs/>
      <w:u w:val="single"/>
    </w:rPr>
  </w:style>
  <w:style w:type="character" w:customStyle="1" w:styleId="StyleUnderlineBoldIndent11ptBoldChar">
    <w:name w:val="Style Underline + Bold Indent + 11 pt Bold Char"/>
    <w:link w:val="StyleUnderlineBoldIndent11ptBold"/>
    <w:rsid w:val="00C45734"/>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C45734"/>
    <w:rPr>
      <w:bCs/>
      <w:u w:val="single"/>
    </w:rPr>
  </w:style>
  <w:style w:type="paragraph" w:customStyle="1" w:styleId="author-name">
    <w:name w:val="author-name"/>
    <w:basedOn w:val="Normal"/>
    <w:qFormat/>
    <w:rsid w:val="00C45734"/>
    <w:pPr>
      <w:spacing w:before="100" w:beforeAutospacing="1" w:after="100" w:afterAutospacing="1"/>
    </w:pPr>
    <w:rPr>
      <w:rFonts w:eastAsia="Times New Roman"/>
    </w:rPr>
  </w:style>
  <w:style w:type="paragraph" w:customStyle="1" w:styleId="author-credentials">
    <w:name w:val="author-credentials"/>
    <w:basedOn w:val="Normal"/>
    <w:qFormat/>
    <w:rsid w:val="00C45734"/>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45734"/>
    <w:rPr>
      <w:rFonts w:ascii="Consolas" w:hAnsi="Consolas" w:cs="Consolas"/>
      <w:sz w:val="20"/>
      <w:szCs w:val="20"/>
    </w:rPr>
  </w:style>
  <w:style w:type="character" w:customStyle="1" w:styleId="headline">
    <w:name w:val="headline"/>
    <w:basedOn w:val="DefaultParagraphFont"/>
    <w:rsid w:val="00C45734"/>
  </w:style>
  <w:style w:type="character" w:customStyle="1" w:styleId="yshortcuts">
    <w:name w:val="yshortcuts"/>
    <w:basedOn w:val="DefaultParagraphFont"/>
    <w:rsid w:val="00C45734"/>
  </w:style>
  <w:style w:type="character" w:customStyle="1" w:styleId="HotRouteChar0">
    <w:name w:val="Hot Route Char"/>
    <w:link w:val="HotRoute"/>
    <w:rsid w:val="00C45734"/>
    <w:rPr>
      <w:rFonts w:ascii="Times New Roman" w:eastAsia="Times New Roman" w:hAnsi="Times New Roman" w:cs="Times New Roman"/>
    </w:rPr>
  </w:style>
  <w:style w:type="paragraph" w:styleId="PlainText">
    <w:name w:val="Plain Text"/>
    <w:basedOn w:val="Normal"/>
    <w:link w:val="PlainTextChar"/>
    <w:rsid w:val="00C45734"/>
    <w:rPr>
      <w:rFonts w:ascii="Courier New" w:eastAsia="Times New Roman" w:hAnsi="Courier New" w:cs="Courier New"/>
      <w:szCs w:val="20"/>
    </w:rPr>
  </w:style>
  <w:style w:type="character" w:customStyle="1" w:styleId="PlainTextChar">
    <w:name w:val="Plain Text Char"/>
    <w:basedOn w:val="DefaultParagraphFont"/>
    <w:link w:val="PlainText"/>
    <w:rsid w:val="00C45734"/>
    <w:rPr>
      <w:rFonts w:ascii="Courier New" w:eastAsia="Times New Roman" w:hAnsi="Courier New" w:cs="Courier New"/>
      <w:szCs w:val="20"/>
    </w:rPr>
  </w:style>
  <w:style w:type="paragraph" w:customStyle="1" w:styleId="Microtext0">
    <w:name w:val="Microtext"/>
    <w:basedOn w:val="Normal"/>
    <w:next w:val="Normal"/>
    <w:link w:val="MicrotextChar0"/>
    <w:qFormat/>
    <w:rsid w:val="00C45734"/>
    <w:rPr>
      <w:sz w:val="12"/>
    </w:rPr>
  </w:style>
  <w:style w:type="character" w:customStyle="1" w:styleId="MicrotextChar0">
    <w:name w:val="Microtext Char"/>
    <w:link w:val="Microtext0"/>
    <w:rsid w:val="00C45734"/>
    <w:rPr>
      <w:rFonts w:ascii="Times New Roman" w:hAnsi="Times New Roman" w:cs="Times New Roman"/>
      <w:sz w:val="12"/>
    </w:rPr>
  </w:style>
  <w:style w:type="paragraph" w:customStyle="1" w:styleId="Style6">
    <w:name w:val="Style6"/>
    <w:basedOn w:val="Normal"/>
    <w:link w:val="Style6Char"/>
    <w:autoRedefine/>
    <w:qFormat/>
    <w:rsid w:val="00C45734"/>
    <w:rPr>
      <w:b/>
    </w:rPr>
  </w:style>
  <w:style w:type="character" w:customStyle="1" w:styleId="Style6Char">
    <w:name w:val="Style6 Char"/>
    <w:basedOn w:val="DefaultParagraphFont"/>
    <w:link w:val="Style6"/>
    <w:rsid w:val="00C45734"/>
    <w:rPr>
      <w:rFonts w:ascii="Times New Roman" w:hAnsi="Times New Roman" w:cs="Times New Roman"/>
      <w:b/>
    </w:rPr>
  </w:style>
  <w:style w:type="paragraph" w:customStyle="1" w:styleId="Style11">
    <w:name w:val="Style11"/>
    <w:basedOn w:val="Normal"/>
    <w:link w:val="Style11Char"/>
    <w:qFormat/>
    <w:rsid w:val="00C45734"/>
    <w:rPr>
      <w:rFonts w:eastAsia="Times New Roman"/>
      <w:b/>
      <w:szCs w:val="20"/>
      <w:u w:val="thick"/>
    </w:rPr>
  </w:style>
  <w:style w:type="paragraph" w:customStyle="1" w:styleId="Style12">
    <w:name w:val="Style12"/>
    <w:basedOn w:val="Normal"/>
    <w:link w:val="Style12Char"/>
    <w:qFormat/>
    <w:rsid w:val="00C45734"/>
    <w:rPr>
      <w:rFonts w:eastAsia="Times New Roman"/>
      <w:b/>
      <w:u w:val="thick"/>
    </w:rPr>
  </w:style>
  <w:style w:type="character" w:customStyle="1" w:styleId="Style11Char">
    <w:name w:val="Style11 Char"/>
    <w:basedOn w:val="DefaultParagraphFont"/>
    <w:link w:val="Style11"/>
    <w:rsid w:val="00C45734"/>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C45734"/>
    <w:rPr>
      <w:rFonts w:ascii="Times New Roman" w:eastAsia="Times New Roman" w:hAnsi="Times New Roman" w:cs="Times New Roman"/>
      <w:b/>
      <w:u w:val="thick"/>
    </w:rPr>
  </w:style>
  <w:style w:type="character" w:customStyle="1" w:styleId="caps-label">
    <w:name w:val="caps-label"/>
    <w:basedOn w:val="DefaultParagraphFont"/>
    <w:rsid w:val="00C45734"/>
  </w:style>
  <w:style w:type="character" w:customStyle="1" w:styleId="wikiexternallink">
    <w:name w:val="wikiexternallink"/>
    <w:basedOn w:val="DefaultParagraphFont"/>
    <w:rsid w:val="00C45734"/>
  </w:style>
  <w:style w:type="character" w:customStyle="1" w:styleId="StyleStyleBoldUnderlineIntenseEmphasisUnderlineapple-style-s">
    <w:name w:val="Style Style Bold UnderlineIntense EmphasisUnderlineapple-style-s..."/>
    <w:basedOn w:val="DefaultParagraphFont"/>
    <w:rsid w:val="00C45734"/>
    <w:rPr>
      <w:b w:val="0"/>
      <w:bCs w:val="0"/>
      <w:sz w:val="22"/>
      <w:u w:val="single"/>
      <w:bdr w:val="none" w:sz="0" w:space="0" w:color="auto"/>
    </w:rPr>
  </w:style>
  <w:style w:type="paragraph" w:customStyle="1" w:styleId="blocktitle0">
    <w:name w:val="block title"/>
    <w:basedOn w:val="Normal"/>
    <w:link w:val="blocktitleChar0"/>
    <w:autoRedefine/>
    <w:qFormat/>
    <w:rsid w:val="00C45734"/>
    <w:pPr>
      <w:spacing w:after="240"/>
      <w:jc w:val="center"/>
      <w:outlineLvl w:val="0"/>
    </w:pPr>
    <w:rPr>
      <w:rFonts w:eastAsia="Calibri"/>
      <w:b/>
      <w:caps/>
      <w:sz w:val="28"/>
      <w:szCs w:val="28"/>
      <w:lang w:val="es-ES"/>
    </w:rPr>
  </w:style>
  <w:style w:type="character" w:customStyle="1" w:styleId="UnderlineCard">
    <w:name w:val="Underline Card"/>
    <w:uiPriority w:val="6"/>
    <w:qFormat/>
    <w:rsid w:val="00C45734"/>
    <w:rPr>
      <w:rFonts w:ascii="Arial" w:hAnsi="Arial"/>
      <w:b w:val="0"/>
      <w:bCs/>
      <w:sz w:val="20"/>
      <w:u w:val="single"/>
    </w:rPr>
  </w:style>
  <w:style w:type="character" w:customStyle="1" w:styleId="story-author">
    <w:name w:val="story-author"/>
    <w:basedOn w:val="DefaultParagraphFont"/>
    <w:rsid w:val="00C45734"/>
  </w:style>
  <w:style w:type="paragraph" w:customStyle="1" w:styleId="type">
    <w:name w:val="type"/>
    <w:basedOn w:val="Normal"/>
    <w:qFormat/>
    <w:rsid w:val="00C45734"/>
    <w:pPr>
      <w:spacing w:before="100" w:beforeAutospacing="1" w:after="100" w:afterAutospacing="1"/>
    </w:pPr>
    <w:rPr>
      <w:rFonts w:eastAsia="Times New Roman"/>
    </w:rPr>
  </w:style>
  <w:style w:type="character" w:customStyle="1" w:styleId="institution">
    <w:name w:val="institution"/>
    <w:basedOn w:val="DefaultParagraphFont"/>
    <w:rsid w:val="00C45734"/>
  </w:style>
  <w:style w:type="character" w:customStyle="1" w:styleId="abodyblack3">
    <w:name w:val="abodyblack3"/>
    <w:basedOn w:val="DefaultParagraphFont"/>
    <w:rsid w:val="00C45734"/>
  </w:style>
  <w:style w:type="paragraph" w:customStyle="1" w:styleId="UnderlineChar2CharChar">
    <w:name w:val="Underline Char2 Char Char"/>
    <w:basedOn w:val="Normal"/>
    <w:link w:val="UnderlineChar2CharCharChar"/>
    <w:qFormat/>
    <w:rsid w:val="00C45734"/>
    <w:rPr>
      <w:rFonts w:eastAsia="MS Mincho"/>
      <w:szCs w:val="20"/>
      <w:u w:val="single"/>
    </w:rPr>
  </w:style>
  <w:style w:type="character" w:customStyle="1" w:styleId="UnderlineChar2CharCharChar">
    <w:name w:val="Underline Char2 Char Char Char"/>
    <w:link w:val="UnderlineChar2CharChar"/>
    <w:rsid w:val="00C45734"/>
    <w:rPr>
      <w:rFonts w:ascii="Times New Roman" w:eastAsia="MS Mincho" w:hAnsi="Times New Roman" w:cs="Times New Roman"/>
      <w:szCs w:val="20"/>
      <w:u w:val="single"/>
    </w:rPr>
  </w:style>
  <w:style w:type="character" w:customStyle="1" w:styleId="CharacterStyle1">
    <w:name w:val="Character Style 1"/>
    <w:rsid w:val="00C45734"/>
    <w:rPr>
      <w:sz w:val="20"/>
      <w:szCs w:val="20"/>
    </w:rPr>
  </w:style>
  <w:style w:type="character" w:customStyle="1" w:styleId="FontStyle177">
    <w:name w:val="Font Style177"/>
    <w:basedOn w:val="DefaultParagraphFont"/>
    <w:uiPriority w:val="99"/>
    <w:rsid w:val="00C45734"/>
    <w:rPr>
      <w:rFonts w:ascii="Times New Roman" w:hAnsi="Times New Roman" w:cs="Times New Roman"/>
      <w:sz w:val="20"/>
      <w:szCs w:val="20"/>
    </w:rPr>
  </w:style>
  <w:style w:type="character" w:customStyle="1" w:styleId="FontStyle173">
    <w:name w:val="Font Style173"/>
    <w:basedOn w:val="DefaultParagraphFont"/>
    <w:uiPriority w:val="99"/>
    <w:rsid w:val="00C45734"/>
    <w:rPr>
      <w:rFonts w:ascii="Times New Roman" w:hAnsi="Times New Roman" w:cs="Times New Roman"/>
      <w:sz w:val="14"/>
      <w:szCs w:val="14"/>
    </w:rPr>
  </w:style>
  <w:style w:type="character" w:customStyle="1" w:styleId="FontStyle151">
    <w:name w:val="Font Style151"/>
    <w:basedOn w:val="DefaultParagraphFont"/>
    <w:uiPriority w:val="99"/>
    <w:rsid w:val="00C45734"/>
    <w:rPr>
      <w:rFonts w:ascii="Arial Narrow" w:hAnsi="Arial Narrow" w:cs="Arial Narrow"/>
      <w:b/>
      <w:bCs/>
      <w:sz w:val="12"/>
      <w:szCs w:val="12"/>
    </w:rPr>
  </w:style>
  <w:style w:type="character" w:customStyle="1" w:styleId="FontStyle156">
    <w:name w:val="Font Style156"/>
    <w:basedOn w:val="DefaultParagraphFont"/>
    <w:uiPriority w:val="99"/>
    <w:rsid w:val="00C45734"/>
    <w:rPr>
      <w:rFonts w:ascii="Arial Narrow" w:hAnsi="Arial Narrow" w:cs="Arial Narrow"/>
      <w:sz w:val="8"/>
      <w:szCs w:val="8"/>
    </w:rPr>
  </w:style>
  <w:style w:type="character" w:customStyle="1" w:styleId="FontStyle160">
    <w:name w:val="Font Style160"/>
    <w:basedOn w:val="DefaultParagraphFont"/>
    <w:uiPriority w:val="99"/>
    <w:rsid w:val="00C45734"/>
    <w:rPr>
      <w:rFonts w:ascii="Times New Roman" w:hAnsi="Times New Roman" w:cs="Times New Roman"/>
      <w:b/>
      <w:bCs/>
      <w:sz w:val="20"/>
      <w:szCs w:val="20"/>
    </w:rPr>
  </w:style>
  <w:style w:type="character" w:customStyle="1" w:styleId="FontStyle178">
    <w:name w:val="Font Style178"/>
    <w:basedOn w:val="DefaultParagraphFont"/>
    <w:uiPriority w:val="99"/>
    <w:rsid w:val="00C45734"/>
    <w:rPr>
      <w:rFonts w:ascii="Times New Roman" w:hAnsi="Times New Roman" w:cs="Times New Roman"/>
      <w:sz w:val="18"/>
      <w:szCs w:val="18"/>
    </w:rPr>
  </w:style>
  <w:style w:type="paragraph" w:customStyle="1" w:styleId="Style14">
    <w:name w:val="Style14"/>
    <w:basedOn w:val="Normal"/>
    <w:uiPriority w:val="99"/>
    <w:qFormat/>
    <w:rsid w:val="00C4573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45734"/>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45734"/>
    <w:rPr>
      <w:rFonts w:ascii="Times New Roman" w:hAnsi="Times New Roman" w:cs="Times New Roman"/>
      <w:sz w:val="12"/>
      <w:szCs w:val="12"/>
    </w:rPr>
  </w:style>
  <w:style w:type="paragraph" w:customStyle="1" w:styleId="Style9">
    <w:name w:val="Style9"/>
    <w:basedOn w:val="Normal"/>
    <w:uiPriority w:val="99"/>
    <w:qFormat/>
    <w:rsid w:val="00C4573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4573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45734"/>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45734"/>
    <w:rPr>
      <w:rFonts w:ascii="Times New Roman" w:hAnsi="Times New Roman" w:cs="Times New Roman"/>
      <w:sz w:val="16"/>
      <w:szCs w:val="16"/>
    </w:rPr>
  </w:style>
  <w:style w:type="character" w:customStyle="1" w:styleId="f">
    <w:name w:val="f"/>
    <w:basedOn w:val="DefaultParagraphFont"/>
    <w:rsid w:val="00C45734"/>
  </w:style>
  <w:style w:type="character" w:customStyle="1" w:styleId="TagsChar2">
    <w:name w:val="Tags Char2"/>
    <w:rsid w:val="00C45734"/>
    <w:rPr>
      <w:b/>
      <w:sz w:val="24"/>
    </w:rPr>
  </w:style>
  <w:style w:type="paragraph" w:customStyle="1" w:styleId="CardsFont6ptChar">
    <w:name w:val="Cards + Font: 6 pt Char"/>
    <w:basedOn w:val="Normal"/>
    <w:link w:val="CardsFont6ptCharChar"/>
    <w:qFormat/>
    <w:rsid w:val="00C45734"/>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45734"/>
    <w:rPr>
      <w:rFonts w:ascii="Times New Roman" w:eastAsia="Times New Roman" w:hAnsi="Times New Roman" w:cs="Times New Roman"/>
      <w:sz w:val="12"/>
    </w:rPr>
  </w:style>
  <w:style w:type="character" w:customStyle="1" w:styleId="FontStyle172">
    <w:name w:val="Font Style172"/>
    <w:basedOn w:val="DefaultParagraphFont"/>
    <w:uiPriority w:val="99"/>
    <w:rsid w:val="00C45734"/>
    <w:rPr>
      <w:rFonts w:ascii="Times New Roman" w:hAnsi="Times New Roman" w:cs="Times New Roman"/>
      <w:b/>
      <w:bCs/>
      <w:sz w:val="16"/>
      <w:szCs w:val="16"/>
    </w:rPr>
  </w:style>
  <w:style w:type="paragraph" w:customStyle="1" w:styleId="Style18">
    <w:name w:val="Style18"/>
    <w:basedOn w:val="Normal"/>
    <w:uiPriority w:val="99"/>
    <w:qFormat/>
    <w:rsid w:val="00C45734"/>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45734"/>
    <w:rPr>
      <w:rFonts w:ascii="Times New Roman" w:hAnsi="Times New Roman" w:cs="Times New Roman"/>
      <w:i/>
      <w:iCs/>
      <w:sz w:val="16"/>
      <w:szCs w:val="16"/>
    </w:rPr>
  </w:style>
  <w:style w:type="character" w:customStyle="1" w:styleId="FontStyle162">
    <w:name w:val="Font Style162"/>
    <w:basedOn w:val="DefaultParagraphFont"/>
    <w:uiPriority w:val="99"/>
    <w:rsid w:val="00C45734"/>
    <w:rPr>
      <w:rFonts w:ascii="Times New Roman" w:hAnsi="Times New Roman" w:cs="Times New Roman"/>
      <w:b/>
      <w:bCs/>
      <w:sz w:val="18"/>
      <w:szCs w:val="18"/>
    </w:rPr>
  </w:style>
  <w:style w:type="character" w:customStyle="1" w:styleId="FontStyle167">
    <w:name w:val="Font Style167"/>
    <w:basedOn w:val="DefaultParagraphFont"/>
    <w:uiPriority w:val="99"/>
    <w:rsid w:val="00C45734"/>
    <w:rPr>
      <w:rFonts w:ascii="Times New Roman" w:hAnsi="Times New Roman" w:cs="Times New Roman"/>
      <w:sz w:val="10"/>
      <w:szCs w:val="10"/>
    </w:rPr>
  </w:style>
  <w:style w:type="character" w:customStyle="1" w:styleId="FontStyle174">
    <w:name w:val="Font Style174"/>
    <w:basedOn w:val="DefaultParagraphFont"/>
    <w:uiPriority w:val="99"/>
    <w:rsid w:val="00C45734"/>
    <w:rPr>
      <w:rFonts w:ascii="Arial Narrow" w:hAnsi="Arial Narrow" w:cs="Arial Narrow"/>
      <w:b/>
      <w:bCs/>
      <w:sz w:val="18"/>
      <w:szCs w:val="18"/>
    </w:rPr>
  </w:style>
  <w:style w:type="paragraph" w:customStyle="1" w:styleId="Style47">
    <w:name w:val="Style47"/>
    <w:basedOn w:val="Normal"/>
    <w:uiPriority w:val="99"/>
    <w:qFormat/>
    <w:rsid w:val="00C45734"/>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45734"/>
    <w:rPr>
      <w:rFonts w:ascii="Times New Roman" w:hAnsi="Times New Roman" w:cs="Times New Roman"/>
      <w:sz w:val="12"/>
      <w:szCs w:val="12"/>
    </w:rPr>
  </w:style>
  <w:style w:type="paragraph" w:customStyle="1" w:styleId="Style24">
    <w:name w:val="Style24"/>
    <w:basedOn w:val="Normal"/>
    <w:uiPriority w:val="99"/>
    <w:qFormat/>
    <w:rsid w:val="00C4573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4573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45734"/>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45734"/>
    <w:rPr>
      <w:rFonts w:ascii="Times New Roman" w:hAnsi="Times New Roman" w:cs="Times New Roman"/>
      <w:b/>
      <w:bCs/>
      <w:sz w:val="18"/>
      <w:szCs w:val="18"/>
    </w:rPr>
  </w:style>
  <w:style w:type="paragraph" w:customStyle="1" w:styleId="Style21">
    <w:name w:val="Style21"/>
    <w:basedOn w:val="Normal"/>
    <w:uiPriority w:val="99"/>
    <w:qFormat/>
    <w:rsid w:val="00C4573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45734"/>
    <w:pPr>
      <w:widowControl w:val="0"/>
      <w:autoSpaceDE w:val="0"/>
      <w:autoSpaceDN w:val="0"/>
      <w:adjustRightInd w:val="0"/>
      <w:spacing w:line="198" w:lineRule="exact"/>
    </w:pPr>
    <w:rPr>
      <w:rFonts w:eastAsia="Times New Roman"/>
    </w:rPr>
  </w:style>
  <w:style w:type="paragraph" w:customStyle="1" w:styleId="Standard">
    <w:name w:val="Standard"/>
    <w:qFormat/>
    <w:rsid w:val="00C45734"/>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45734"/>
    <w:rPr>
      <w:color w:val="000000"/>
      <w:sz w:val="32"/>
      <w:szCs w:val="32"/>
    </w:rPr>
  </w:style>
  <w:style w:type="paragraph" w:customStyle="1" w:styleId="Cardnon-underlined">
    <w:name w:val="Card non-underlined"/>
    <w:basedOn w:val="Normal"/>
    <w:link w:val="Cardnon-underlinedChar"/>
    <w:autoRedefine/>
    <w:uiPriority w:val="99"/>
    <w:qFormat/>
    <w:rsid w:val="00C45734"/>
    <w:rPr>
      <w:rFonts w:eastAsia="Times New Roman"/>
      <w:szCs w:val="20"/>
    </w:rPr>
  </w:style>
  <w:style w:type="character" w:customStyle="1" w:styleId="Cardnon-underlinedChar">
    <w:name w:val="Card non-underlined Char"/>
    <w:basedOn w:val="DefaultParagraphFont"/>
    <w:link w:val="Cardnon-underlined"/>
    <w:uiPriority w:val="99"/>
    <w:rsid w:val="00C45734"/>
    <w:rPr>
      <w:rFonts w:ascii="Times New Roman" w:eastAsia="Times New Roman" w:hAnsi="Times New Roman" w:cs="Times New Roman"/>
      <w:szCs w:val="20"/>
    </w:rPr>
  </w:style>
  <w:style w:type="character" w:customStyle="1" w:styleId="TitleChar2">
    <w:name w:val="Title Char2"/>
    <w:basedOn w:val="DefaultParagraphFont"/>
    <w:uiPriority w:val="10"/>
    <w:qFormat/>
    <w:locked/>
    <w:rsid w:val="00C45734"/>
    <w:rPr>
      <w:b/>
      <w:bCs/>
      <w:u w:val="single"/>
    </w:rPr>
  </w:style>
  <w:style w:type="paragraph" w:styleId="TOC3">
    <w:name w:val="toc 3"/>
    <w:basedOn w:val="Normal"/>
    <w:next w:val="Normal"/>
    <w:autoRedefine/>
    <w:qFormat/>
    <w:rsid w:val="00C45734"/>
    <w:pPr>
      <w:ind w:left="400"/>
    </w:pPr>
    <w:rPr>
      <w:rFonts w:eastAsia="Times New Roman"/>
      <w:szCs w:val="20"/>
    </w:rPr>
  </w:style>
  <w:style w:type="paragraph" w:styleId="TOC4">
    <w:name w:val="toc 4"/>
    <w:basedOn w:val="Normal"/>
    <w:next w:val="Normal"/>
    <w:autoRedefine/>
    <w:rsid w:val="00C45734"/>
    <w:pPr>
      <w:ind w:left="600"/>
    </w:pPr>
    <w:rPr>
      <w:rFonts w:eastAsia="Times New Roman"/>
      <w:szCs w:val="20"/>
    </w:rPr>
  </w:style>
  <w:style w:type="paragraph" w:styleId="TOC5">
    <w:name w:val="toc 5"/>
    <w:basedOn w:val="Normal"/>
    <w:next w:val="Normal"/>
    <w:autoRedefine/>
    <w:rsid w:val="00C45734"/>
    <w:pPr>
      <w:ind w:left="800"/>
    </w:pPr>
    <w:rPr>
      <w:rFonts w:eastAsia="Times New Roman"/>
      <w:szCs w:val="20"/>
    </w:rPr>
  </w:style>
  <w:style w:type="paragraph" w:styleId="TOC6">
    <w:name w:val="toc 6"/>
    <w:basedOn w:val="Normal"/>
    <w:next w:val="Normal"/>
    <w:autoRedefine/>
    <w:rsid w:val="00C45734"/>
    <w:pPr>
      <w:ind w:left="1000"/>
    </w:pPr>
    <w:rPr>
      <w:rFonts w:eastAsia="Times New Roman"/>
      <w:szCs w:val="20"/>
    </w:rPr>
  </w:style>
  <w:style w:type="paragraph" w:styleId="TOC7">
    <w:name w:val="toc 7"/>
    <w:basedOn w:val="Normal"/>
    <w:next w:val="Normal"/>
    <w:autoRedefine/>
    <w:rsid w:val="00C45734"/>
    <w:pPr>
      <w:ind w:left="1200"/>
    </w:pPr>
    <w:rPr>
      <w:rFonts w:eastAsia="Times New Roman"/>
      <w:szCs w:val="20"/>
    </w:rPr>
  </w:style>
  <w:style w:type="paragraph" w:styleId="TOC8">
    <w:name w:val="toc 8"/>
    <w:basedOn w:val="Normal"/>
    <w:next w:val="Normal"/>
    <w:autoRedefine/>
    <w:rsid w:val="00C45734"/>
    <w:pPr>
      <w:ind w:left="1400"/>
    </w:pPr>
    <w:rPr>
      <w:rFonts w:eastAsia="Times New Roman"/>
      <w:szCs w:val="20"/>
    </w:rPr>
  </w:style>
  <w:style w:type="character" w:customStyle="1" w:styleId="allocatoragentsleft">
    <w:name w:val="al_locatoragentsleft"/>
    <w:basedOn w:val="DefaultParagraphFont"/>
    <w:rsid w:val="00C45734"/>
  </w:style>
  <w:style w:type="character" w:styleId="HTMLTypewriter">
    <w:name w:val="HTML Typewriter"/>
    <w:basedOn w:val="DefaultParagraphFont"/>
    <w:unhideWhenUsed/>
    <w:rsid w:val="00C45734"/>
    <w:rPr>
      <w:rFonts w:ascii="Courier New" w:eastAsia="Times New Roman" w:hAnsi="Courier New" w:cs="Courier New"/>
      <w:sz w:val="20"/>
      <w:szCs w:val="20"/>
    </w:rPr>
  </w:style>
  <w:style w:type="paragraph" w:customStyle="1" w:styleId="Carding">
    <w:name w:val="Carding"/>
    <w:basedOn w:val="Normal"/>
    <w:uiPriority w:val="99"/>
    <w:qFormat/>
    <w:rsid w:val="00C45734"/>
    <w:rPr>
      <w:rFonts w:eastAsia="Times New Roman"/>
      <w:sz w:val="18"/>
    </w:rPr>
  </w:style>
  <w:style w:type="character" w:customStyle="1" w:styleId="TagsChar1">
    <w:name w:val="Tags Char1"/>
    <w:basedOn w:val="DefaultParagraphFont"/>
    <w:rsid w:val="00C45734"/>
    <w:rPr>
      <w:rFonts w:ascii="Arial Narrow" w:hAnsi="Arial Narrow"/>
      <w:b/>
      <w:noProof w:val="0"/>
      <w:sz w:val="22"/>
      <w:szCs w:val="60"/>
      <w:lang w:val="en-US" w:eastAsia="en-US" w:bidi="ar-SA"/>
    </w:rPr>
  </w:style>
  <w:style w:type="character" w:customStyle="1" w:styleId="aunderline">
    <w:name w:val="aunderline"/>
    <w:basedOn w:val="DefaultParagraphFont"/>
    <w:qFormat/>
    <w:rsid w:val="00C45734"/>
    <w:rPr>
      <w:rFonts w:ascii="Times New Roman" w:hAnsi="Times New Roman"/>
      <w:sz w:val="20"/>
      <w:szCs w:val="24"/>
      <w:u w:val="thick"/>
    </w:rPr>
  </w:style>
  <w:style w:type="character" w:customStyle="1" w:styleId="tagChar1">
    <w:name w:val="tag Char1"/>
    <w:aliases w:val="Heading 2 Char1 Char Char Char Char"/>
    <w:basedOn w:val="DefaultParagraphFont"/>
    <w:rsid w:val="00C45734"/>
    <w:rPr>
      <w:b/>
      <w:noProof w:val="0"/>
      <w:sz w:val="24"/>
      <w:lang w:val="en-US" w:eastAsia="en-US" w:bidi="ar-SA"/>
    </w:rPr>
  </w:style>
  <w:style w:type="character" w:customStyle="1" w:styleId="tagChar2">
    <w:name w:val="tag Char2"/>
    <w:basedOn w:val="DefaultParagraphFont"/>
    <w:qFormat/>
    <w:rsid w:val="00C45734"/>
    <w:rPr>
      <w:b/>
      <w:noProof w:val="0"/>
      <w:sz w:val="24"/>
      <w:lang w:val="en-US" w:eastAsia="en-US" w:bidi="ar-SA"/>
    </w:rPr>
  </w:style>
  <w:style w:type="character" w:customStyle="1" w:styleId="Taggin-New">
    <w:name w:val="Taggin - New"/>
    <w:basedOn w:val="DefaultParagraphFont"/>
    <w:rsid w:val="00C45734"/>
    <w:rPr>
      <w:rFonts w:ascii="Arial Narrow" w:hAnsi="Arial Narrow"/>
      <w:b/>
      <w:sz w:val="22"/>
    </w:rPr>
  </w:style>
  <w:style w:type="character" w:customStyle="1" w:styleId="Boxing-New">
    <w:name w:val="Boxing - New"/>
    <w:basedOn w:val="DefaultParagraphFont"/>
    <w:rsid w:val="00C45734"/>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C45734"/>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45734"/>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45734"/>
    <w:rPr>
      <w:rFonts w:ascii="Garamond" w:hAnsi="Garamond"/>
      <w:sz w:val="22"/>
      <w:szCs w:val="24"/>
      <w:u w:val="single"/>
      <w:lang w:val="en-US" w:eastAsia="en-US" w:bidi="ar-SA"/>
    </w:rPr>
  </w:style>
  <w:style w:type="paragraph" w:customStyle="1" w:styleId="Style2">
    <w:name w:val="Style2"/>
    <w:basedOn w:val="Heading4"/>
    <w:qFormat/>
    <w:rsid w:val="00C45734"/>
    <w:rPr>
      <w:rFonts w:eastAsia="Times New Roman" w:cs="Times New Roman"/>
      <w:iCs w:val="0"/>
      <w:caps/>
      <w:szCs w:val="20"/>
    </w:rPr>
  </w:style>
  <w:style w:type="character" w:customStyle="1" w:styleId="pagetitle">
    <w:name w:val="pagetitle"/>
    <w:basedOn w:val="DefaultParagraphFont"/>
    <w:rsid w:val="00C45734"/>
  </w:style>
  <w:style w:type="paragraph" w:customStyle="1" w:styleId="text">
    <w:name w:val="text"/>
    <w:basedOn w:val="Normal"/>
    <w:uiPriority w:val="99"/>
    <w:qFormat/>
    <w:rsid w:val="00C45734"/>
    <w:pPr>
      <w:spacing w:before="100" w:beforeAutospacing="1" w:after="100" w:afterAutospacing="1"/>
    </w:pPr>
    <w:rPr>
      <w:rFonts w:eastAsia="Times New Roman"/>
    </w:rPr>
  </w:style>
  <w:style w:type="character" w:customStyle="1" w:styleId="StyleUnderlineCharChar9ptBold1">
    <w:name w:val="Style Underline Char Char + 9 pt Bold1"/>
    <w:rsid w:val="00C4573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45734"/>
    <w:rPr>
      <w:rFonts w:ascii="Times New Roman" w:hAnsi="Times New Roman"/>
      <w:sz w:val="20"/>
      <w:szCs w:val="24"/>
      <w:u w:val="single"/>
      <w:lang w:val="en-US" w:eastAsia="en-US" w:bidi="ar-SA"/>
    </w:rPr>
  </w:style>
  <w:style w:type="character" w:customStyle="1" w:styleId="Style9ptBoldUnderline">
    <w:name w:val="Style 9 pt Bold Underline"/>
    <w:rsid w:val="00C45734"/>
    <w:rPr>
      <w:b/>
      <w:bCs/>
      <w:sz w:val="20"/>
      <w:u w:val="single"/>
    </w:rPr>
  </w:style>
  <w:style w:type="paragraph" w:customStyle="1" w:styleId="StyleUnderline9pt0">
    <w:name w:val="Style Underline + 9 pt"/>
    <w:link w:val="StyleUnderline9ptChar"/>
    <w:qFormat/>
    <w:rsid w:val="00C45734"/>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45734"/>
    <w:rPr>
      <w:rFonts w:ascii="Arial" w:eastAsia="Times New Roman" w:hAnsi="Arial" w:cs="Times New Roman"/>
      <w:szCs w:val="20"/>
      <w:u w:val="single"/>
    </w:rPr>
  </w:style>
  <w:style w:type="character" w:customStyle="1" w:styleId="StyleUnderlineChar1Bold">
    <w:name w:val="Style Underline Char1 + Bold"/>
    <w:rsid w:val="00C45734"/>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C45734"/>
    <w:pPr>
      <w:widowControl w:val="0"/>
    </w:pPr>
    <w:rPr>
      <w:bCs/>
      <w:kern w:val="32"/>
      <w:szCs w:val="20"/>
      <w:lang w:eastAsia="ar-SA"/>
    </w:rPr>
  </w:style>
  <w:style w:type="character" w:customStyle="1" w:styleId="Stylecard9ptChar">
    <w:name w:val="Style card + 9 pt Char"/>
    <w:basedOn w:val="cardChar"/>
    <w:link w:val="Stylecard9pt"/>
    <w:rsid w:val="00C45734"/>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C4573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45734"/>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C45734"/>
    <w:rPr>
      <w:rFonts w:ascii="Times" w:hAnsi="Times"/>
      <w:b w:val="0"/>
      <w:bCs/>
      <w:sz w:val="20"/>
      <w:u w:val="single"/>
    </w:rPr>
  </w:style>
  <w:style w:type="character" w:customStyle="1" w:styleId="blubigktbiz">
    <w:name w:val="blubigktbiz"/>
    <w:rsid w:val="00C4573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45734"/>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C45734"/>
    <w:rPr>
      <w:rFonts w:ascii="Calibri" w:hAnsi="Calibri"/>
      <w:color w:val="000000"/>
      <w:lang w:val="x-none" w:eastAsia="x-none"/>
    </w:rPr>
  </w:style>
  <w:style w:type="character" w:customStyle="1" w:styleId="Style4CharChar">
    <w:name w:val="Style4 Char Char"/>
    <w:basedOn w:val="DefaultParagraphFont"/>
    <w:rsid w:val="00C4573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45734"/>
    <w:rPr>
      <w:rFonts w:ascii="Times New Roman" w:hAnsi="Times New Roman" w:cs="Times New Roman"/>
      <w:sz w:val="16"/>
      <w:szCs w:val="16"/>
    </w:rPr>
  </w:style>
  <w:style w:type="character" w:customStyle="1" w:styleId="StyleEmphasisArial12ptBold">
    <w:name w:val="Style Emphasis + Arial 12 pt Bold"/>
    <w:rsid w:val="00C45734"/>
    <w:rPr>
      <w:rFonts w:ascii="Arial" w:hAnsi="Arial"/>
      <w:b/>
      <w:bCs/>
      <w:i/>
      <w:iCs/>
      <w:sz w:val="24"/>
    </w:rPr>
  </w:style>
  <w:style w:type="character" w:customStyle="1" w:styleId="super">
    <w:name w:val="super"/>
    <w:rsid w:val="00C45734"/>
  </w:style>
  <w:style w:type="character" w:customStyle="1" w:styleId="text30">
    <w:name w:val="text30"/>
    <w:rsid w:val="00C45734"/>
  </w:style>
  <w:style w:type="character" w:customStyle="1" w:styleId="uppercase">
    <w:name w:val="uppercase"/>
    <w:rsid w:val="00C45734"/>
  </w:style>
  <w:style w:type="character" w:customStyle="1" w:styleId="bodytext0">
    <w:name w:val="bodytext"/>
    <w:rsid w:val="00C45734"/>
  </w:style>
  <w:style w:type="character" w:customStyle="1" w:styleId="entry-title">
    <w:name w:val="entry-title"/>
    <w:rsid w:val="00C45734"/>
  </w:style>
  <w:style w:type="character" w:customStyle="1" w:styleId="BodyTextIndentChar1">
    <w:name w:val="Body Text Indent Char1"/>
    <w:basedOn w:val="DefaultParagraphFont"/>
    <w:uiPriority w:val="99"/>
    <w:semiHidden/>
    <w:rsid w:val="00C45734"/>
    <w:rPr>
      <w:rFonts w:ascii="Times New Roman" w:hAnsi="Times New Roman" w:cs="Times New Roman"/>
      <w:sz w:val="20"/>
    </w:rPr>
  </w:style>
  <w:style w:type="character" w:customStyle="1" w:styleId="Style6pt">
    <w:name w:val="Style 6 pt"/>
    <w:basedOn w:val="DefaultParagraphFont"/>
    <w:qFormat/>
    <w:rsid w:val="00C45734"/>
    <w:rPr>
      <w:sz w:val="12"/>
    </w:rPr>
  </w:style>
  <w:style w:type="character" w:customStyle="1" w:styleId="CiteCharCharCharCharCharChar">
    <w:name w:val="Cite Char Char Char Char Char Char"/>
    <w:basedOn w:val="DefaultParagraphFont"/>
    <w:rsid w:val="00C45734"/>
    <w:rPr>
      <w:b/>
      <w:noProof w:val="0"/>
      <w:sz w:val="22"/>
      <w:szCs w:val="24"/>
      <w:u w:val="single"/>
      <w:lang w:val="en-US" w:eastAsia="en-US" w:bidi="ar-SA"/>
    </w:rPr>
  </w:style>
  <w:style w:type="character" w:customStyle="1" w:styleId="mainbody1">
    <w:name w:val="mainbody1"/>
    <w:basedOn w:val="DefaultParagraphFont"/>
    <w:rsid w:val="00C45734"/>
    <w:rPr>
      <w:rFonts w:ascii="Verdana" w:hAnsi="Verdana" w:hint="default"/>
      <w:color w:val="000000"/>
      <w:sz w:val="22"/>
      <w:szCs w:val="22"/>
    </w:rPr>
  </w:style>
  <w:style w:type="character" w:customStyle="1" w:styleId="ssl4">
    <w:name w:val="ss_l4"/>
    <w:basedOn w:val="DefaultParagraphFont"/>
    <w:rsid w:val="00C45734"/>
  </w:style>
  <w:style w:type="paragraph" w:customStyle="1" w:styleId="StyleNormalWeb11ptUnderline">
    <w:name w:val="Style Normal (Web) + 11 pt Underline"/>
    <w:basedOn w:val="NormalWeb"/>
    <w:link w:val="StyleNormalWeb11ptUnderlineChar"/>
    <w:qFormat/>
    <w:rsid w:val="00C45734"/>
    <w:rPr>
      <w:rFonts w:eastAsia="Calibri" w:cs="Calibri"/>
      <w:u w:val="single"/>
    </w:rPr>
  </w:style>
  <w:style w:type="character" w:customStyle="1" w:styleId="StyleNormalWeb11ptUnderlineChar">
    <w:name w:val="Style Normal (Web) + 11 pt Underline Char"/>
    <w:basedOn w:val="DefaultParagraphFont"/>
    <w:link w:val="StyleNormalWeb11ptUnderline"/>
    <w:rsid w:val="00C45734"/>
    <w:rPr>
      <w:rFonts w:ascii="Times New Roman" w:eastAsia="Calibri" w:hAnsi="Times New Roman" w:cs="Calibri"/>
      <w:u w:val="single"/>
    </w:rPr>
  </w:style>
  <w:style w:type="character" w:customStyle="1" w:styleId="cit-first-element">
    <w:name w:val="cit-first-element"/>
    <w:basedOn w:val="DefaultParagraphFont"/>
    <w:rsid w:val="00C45734"/>
  </w:style>
  <w:style w:type="character" w:customStyle="1" w:styleId="title1">
    <w:name w:val="title1"/>
    <w:basedOn w:val="DefaultParagraphFont"/>
    <w:rsid w:val="00C45734"/>
  </w:style>
  <w:style w:type="character" w:customStyle="1" w:styleId="StyleThickunderline1">
    <w:name w:val="Style Thick underline1"/>
    <w:basedOn w:val="DefaultParagraphFont"/>
    <w:rsid w:val="00C45734"/>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45734"/>
    <w:rPr>
      <w:rFonts w:ascii="Georgia" w:hAnsi="Georgia"/>
    </w:rPr>
  </w:style>
  <w:style w:type="character" w:customStyle="1" w:styleId="FooterChar1">
    <w:name w:val="Footer Char1"/>
    <w:basedOn w:val="DefaultParagraphFont"/>
    <w:uiPriority w:val="99"/>
    <w:semiHidden/>
    <w:rsid w:val="00C45734"/>
    <w:rPr>
      <w:rFonts w:ascii="Georgia" w:hAnsi="Georgia"/>
    </w:rPr>
  </w:style>
  <w:style w:type="paragraph" w:customStyle="1" w:styleId="Underline20">
    <w:name w:val="Underline2"/>
    <w:basedOn w:val="Normal"/>
    <w:link w:val="Underline2Char"/>
    <w:autoRedefine/>
    <w:uiPriority w:val="4"/>
    <w:qFormat/>
    <w:rsid w:val="00C45734"/>
    <w:rPr>
      <w:b/>
      <w:u w:val="single"/>
    </w:rPr>
  </w:style>
  <w:style w:type="character" w:customStyle="1" w:styleId="Underline2Char">
    <w:name w:val="Underline2 Char"/>
    <w:basedOn w:val="DefaultParagraphFont"/>
    <w:link w:val="Underline20"/>
    <w:uiPriority w:val="4"/>
    <w:qFormat/>
    <w:rsid w:val="00C45734"/>
    <w:rPr>
      <w:rFonts w:ascii="Times New Roman" w:hAnsi="Times New Roman" w:cs="Times New Roman"/>
      <w:b/>
      <w:u w:val="single"/>
    </w:rPr>
  </w:style>
  <w:style w:type="paragraph" w:customStyle="1" w:styleId="TableParagraph">
    <w:name w:val="Table Paragraph"/>
    <w:basedOn w:val="Normal"/>
    <w:uiPriority w:val="1"/>
    <w:qFormat/>
    <w:rsid w:val="00C45734"/>
    <w:pPr>
      <w:widowControl w:val="0"/>
    </w:pPr>
  </w:style>
  <w:style w:type="character" w:customStyle="1" w:styleId="UnderlineChar2">
    <w:name w:val="UnderlineChar"/>
    <w:rsid w:val="00C45734"/>
    <w:rPr>
      <w:sz w:val="24"/>
      <w:u w:val="single"/>
      <w:shd w:val="clear" w:color="auto" w:fill="auto"/>
    </w:rPr>
  </w:style>
  <w:style w:type="character" w:customStyle="1" w:styleId="foreground">
    <w:name w:val="foreground"/>
    <w:basedOn w:val="DefaultParagraphFont"/>
    <w:rsid w:val="00C45734"/>
  </w:style>
  <w:style w:type="paragraph" w:customStyle="1" w:styleId="StyleCircled11pt">
    <w:name w:val="Style Circled + 11 pt"/>
    <w:basedOn w:val="Normal"/>
    <w:link w:val="StyleCircled11ptChar"/>
    <w:qFormat/>
    <w:rsid w:val="00C45734"/>
    <w:rPr>
      <w:rFonts w:eastAsia="Times New Roman"/>
      <w:b/>
      <w:bCs/>
      <w:sz w:val="20"/>
      <w:u w:val="single"/>
    </w:rPr>
  </w:style>
  <w:style w:type="character" w:customStyle="1" w:styleId="StyleCircled11ptChar">
    <w:name w:val="Style Circled + 11 pt Char"/>
    <w:link w:val="StyleCircled11pt"/>
    <w:rsid w:val="00C45734"/>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C45734"/>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45734"/>
    <w:rPr>
      <w:rFonts w:ascii="Times" w:eastAsia="Times New Roman" w:hAnsi="Times" w:cs="Times New Roman"/>
      <w:sz w:val="20"/>
      <w:szCs w:val="28"/>
      <w:u w:val="single"/>
    </w:rPr>
  </w:style>
  <w:style w:type="paragraph" w:customStyle="1" w:styleId="cite20">
    <w:name w:val="cite2"/>
    <w:basedOn w:val="Normal"/>
    <w:uiPriority w:val="99"/>
    <w:qFormat/>
    <w:rsid w:val="00C45734"/>
    <w:rPr>
      <w:rFonts w:eastAsia="Times New Roman"/>
      <w:color w:val="000000"/>
      <w:sz w:val="20"/>
      <w:szCs w:val="20"/>
    </w:rPr>
  </w:style>
  <w:style w:type="character" w:customStyle="1" w:styleId="postby">
    <w:name w:val="post_by"/>
    <w:basedOn w:val="DefaultParagraphFont"/>
    <w:rsid w:val="00C45734"/>
  </w:style>
  <w:style w:type="character" w:customStyle="1" w:styleId="Style11ptBorderSinglesolidlineAuto05ptLinewidth">
    <w:name w:val="Style 11 pt Border: : (Single solid line Auto  0.5 pt Line width)"/>
    <w:rsid w:val="00C45734"/>
    <w:rPr>
      <w:sz w:val="20"/>
      <w:bdr w:val="single" w:sz="4" w:space="0" w:color="auto" w:frame="1"/>
    </w:rPr>
  </w:style>
  <w:style w:type="character" w:customStyle="1" w:styleId="StyleUnderlineChar9ptBorderSinglesolidlineAuto0">
    <w:name w:val="Style Underline Char + 9 pt Border: : (Single solid line Auto  0..."/>
    <w:rsid w:val="00C4573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4573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4573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4573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45734"/>
    <w:rPr>
      <w:sz w:val="20"/>
      <w:szCs w:val="24"/>
      <w:u w:val="single"/>
      <w:bdr w:val="single" w:sz="4" w:space="0" w:color="auto"/>
      <w:lang w:val="en-US" w:eastAsia="en-US" w:bidi="ar-SA"/>
    </w:rPr>
  </w:style>
  <w:style w:type="character" w:customStyle="1" w:styleId="StyleLatinGaramondUnderline">
    <w:name w:val="Style (Latin) Garamond Underline"/>
    <w:rsid w:val="00C45734"/>
    <w:rPr>
      <w:rFonts w:ascii="Times New Roman" w:hAnsi="Times New Roman"/>
      <w:sz w:val="20"/>
      <w:u w:val="single"/>
    </w:rPr>
  </w:style>
  <w:style w:type="character" w:customStyle="1" w:styleId="StyleLatinGaramond">
    <w:name w:val="Style (Latin) Garamond"/>
    <w:rsid w:val="00C45734"/>
    <w:rPr>
      <w:rFonts w:ascii="Times New Roman" w:hAnsi="Times New Roman"/>
      <w:sz w:val="20"/>
    </w:rPr>
  </w:style>
  <w:style w:type="character" w:customStyle="1" w:styleId="styletimesnewroman12ptbold0">
    <w:name w:val="styletimesnewroman12ptbold"/>
    <w:basedOn w:val="DefaultParagraphFont"/>
    <w:rsid w:val="00C45734"/>
  </w:style>
  <w:style w:type="character" w:customStyle="1" w:styleId="mainheading">
    <w:name w:val="mainheading"/>
    <w:basedOn w:val="DefaultParagraphFont"/>
    <w:rsid w:val="00C45734"/>
  </w:style>
  <w:style w:type="paragraph" w:customStyle="1" w:styleId="BoldandUnderlineChar2CharChar">
    <w:name w:val="Bold and Underline Char2 Char Char"/>
    <w:basedOn w:val="Normal"/>
    <w:link w:val="BoldandUnderlineChar2CharCharChar"/>
    <w:qFormat/>
    <w:rsid w:val="00C45734"/>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45734"/>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C4573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4573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45734"/>
    <w:rPr>
      <w:sz w:val="16"/>
    </w:rPr>
  </w:style>
  <w:style w:type="paragraph" w:customStyle="1" w:styleId="Reduce8pt">
    <w:name w:val="Reduce 8pt"/>
    <w:basedOn w:val="Normal"/>
    <w:link w:val="Reduce8ptCharChar"/>
    <w:qFormat/>
    <w:rsid w:val="00C45734"/>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C45734"/>
    <w:rPr>
      <w:rFonts w:ascii="Arial" w:hAnsi="Arial" w:cs="Arial"/>
    </w:rPr>
  </w:style>
  <w:style w:type="character" w:customStyle="1" w:styleId="boldciteChar4">
    <w:name w:val="bold cite Char4"/>
    <w:link w:val="boldcite"/>
    <w:locked/>
    <w:rsid w:val="00C45734"/>
    <w:rPr>
      <w:rFonts w:eastAsia="Times New Roman" w:cs="Times New Roman"/>
      <w:b/>
      <w:color w:val="000000"/>
      <w:sz w:val="20"/>
      <w:u w:val="thick" w:color="000000"/>
    </w:rPr>
  </w:style>
  <w:style w:type="paragraph" w:customStyle="1" w:styleId="boldcite">
    <w:name w:val="bold cite"/>
    <w:basedOn w:val="Normal"/>
    <w:link w:val="boldciteChar4"/>
    <w:qFormat/>
    <w:rsid w:val="00C45734"/>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C45734"/>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C45734"/>
    <w:rPr>
      <w:rFonts w:eastAsia="Calibri"/>
      <w:b/>
    </w:rPr>
  </w:style>
  <w:style w:type="character" w:customStyle="1" w:styleId="HeadingsBaseChar">
    <w:name w:val="Headings Base Char"/>
    <w:basedOn w:val="DefaultParagraphFont"/>
    <w:link w:val="HeadingsBase"/>
    <w:locked/>
    <w:rsid w:val="00C45734"/>
    <w:rPr>
      <w:rFonts w:ascii="Times New Roman" w:hAnsi="Times New Roman" w:cs="Times New Roman"/>
      <w:b/>
      <w:sz w:val="32"/>
    </w:rPr>
  </w:style>
  <w:style w:type="paragraph" w:customStyle="1" w:styleId="HeadingsBase">
    <w:name w:val="Headings Base"/>
    <w:basedOn w:val="Normal"/>
    <w:link w:val="HeadingsBaseChar"/>
    <w:qFormat/>
    <w:rsid w:val="00C45734"/>
    <w:pPr>
      <w:keepNext/>
      <w:keepLines/>
      <w:suppressAutoHyphens/>
      <w:spacing w:before="20" w:after="120"/>
      <w:jc w:val="center"/>
    </w:pPr>
    <w:rPr>
      <w:b/>
      <w:sz w:val="32"/>
    </w:rPr>
  </w:style>
  <w:style w:type="paragraph" w:customStyle="1" w:styleId="HeadingFake">
    <w:name w:val="Heading Fake"/>
    <w:basedOn w:val="Heading3"/>
    <w:qFormat/>
    <w:rsid w:val="00C45734"/>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C45734"/>
    <w:pPr>
      <w:spacing w:line="480" w:lineRule="auto"/>
      <w:ind w:firstLine="720"/>
    </w:pPr>
    <w:rPr>
      <w:rFonts w:eastAsia="Calibri"/>
    </w:rPr>
  </w:style>
  <w:style w:type="paragraph" w:customStyle="1" w:styleId="SchoolBlockQuote">
    <w:name w:val="School Block Quote"/>
    <w:basedOn w:val="SchoolPaper"/>
    <w:qFormat/>
    <w:rsid w:val="00C45734"/>
  </w:style>
  <w:style w:type="paragraph" w:customStyle="1" w:styleId="SchoolWorksCited">
    <w:name w:val="School Works Cited"/>
    <w:basedOn w:val="SchoolPaper"/>
    <w:qFormat/>
    <w:rsid w:val="00C45734"/>
  </w:style>
  <w:style w:type="paragraph" w:customStyle="1" w:styleId="BlockQuote">
    <w:name w:val="Block Quote"/>
    <w:basedOn w:val="Normal"/>
    <w:qFormat/>
    <w:rsid w:val="00C45734"/>
    <w:pPr>
      <w:ind w:left="720" w:right="720"/>
    </w:pPr>
    <w:rPr>
      <w:rFonts w:eastAsia="Calibri"/>
    </w:rPr>
  </w:style>
  <w:style w:type="paragraph" w:customStyle="1" w:styleId="PaperBody">
    <w:name w:val="Paper Body"/>
    <w:basedOn w:val="Normal"/>
    <w:qFormat/>
    <w:rsid w:val="00C45734"/>
    <w:pPr>
      <w:spacing w:line="480" w:lineRule="auto"/>
      <w:ind w:firstLine="720"/>
    </w:pPr>
    <w:rPr>
      <w:rFonts w:eastAsia="Calibri"/>
    </w:rPr>
  </w:style>
  <w:style w:type="paragraph" w:customStyle="1" w:styleId="PaperCitation">
    <w:name w:val="Paper Citation"/>
    <w:basedOn w:val="Normal"/>
    <w:qFormat/>
    <w:rsid w:val="00C45734"/>
    <w:pPr>
      <w:spacing w:line="480" w:lineRule="auto"/>
      <w:ind w:left="720" w:hanging="720"/>
    </w:pPr>
    <w:rPr>
      <w:rFonts w:eastAsia="Calibri"/>
    </w:rPr>
  </w:style>
  <w:style w:type="character" w:customStyle="1" w:styleId="hatChar">
    <w:name w:val="hat Char"/>
    <w:basedOn w:val="DefaultParagraphFont"/>
    <w:link w:val="hat"/>
    <w:locked/>
    <w:rsid w:val="00C45734"/>
    <w:rPr>
      <w:rFonts w:ascii="Times New Roman" w:eastAsia="Times New Roman" w:hAnsi="Times New Roman" w:cs="Times New Roman"/>
      <w:b/>
      <w:bCs/>
      <w:sz w:val="32"/>
      <w:u w:val="single"/>
      <w:lang w:bidi="en-US"/>
    </w:rPr>
  </w:style>
  <w:style w:type="paragraph" w:customStyle="1" w:styleId="WW-Default">
    <w:name w:val="WW-Default"/>
    <w:qFormat/>
    <w:rsid w:val="00C45734"/>
    <w:pPr>
      <w:suppressAutoHyphens/>
      <w:spacing w:after="0" w:line="240" w:lineRule="auto"/>
    </w:pPr>
    <w:rPr>
      <w:rFonts w:ascii="Georgia" w:eastAsia="Calibri" w:hAnsi="Georgia" w:cs="Calibri"/>
      <w:lang w:eastAsia="ar-SA"/>
    </w:rPr>
  </w:style>
  <w:style w:type="paragraph" w:customStyle="1" w:styleId="B-TagCite">
    <w:name w:val="B-TagCite"/>
    <w:qFormat/>
    <w:rsid w:val="00C45734"/>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45734"/>
    <w:rPr>
      <w:rFonts w:ascii="Times New Roman" w:hAnsi="Times New Roman" w:cs="Times New Roman"/>
      <w:b/>
      <w:sz w:val="20"/>
    </w:rPr>
  </w:style>
  <w:style w:type="paragraph" w:customStyle="1" w:styleId="MicroText">
    <w:name w:val="MicroText"/>
    <w:basedOn w:val="Normal"/>
    <w:next w:val="Normal"/>
    <w:link w:val="MicroTextChar"/>
    <w:qFormat/>
    <w:rsid w:val="00C45734"/>
    <w:rPr>
      <w:rFonts w:ascii="Arial Narrow" w:hAnsi="Arial Narrow" w:cstheme="minorBidi"/>
      <w:sz w:val="12"/>
    </w:rPr>
  </w:style>
  <w:style w:type="paragraph" w:customStyle="1" w:styleId="indent">
    <w:name w:val="indent"/>
    <w:basedOn w:val="Normal"/>
    <w:qFormat/>
    <w:rsid w:val="00C45734"/>
    <w:pPr>
      <w:spacing w:before="100" w:beforeAutospacing="1" w:after="100" w:afterAutospacing="1"/>
    </w:pPr>
    <w:rPr>
      <w:rFonts w:eastAsia="Times New Roman"/>
    </w:rPr>
  </w:style>
  <w:style w:type="paragraph" w:customStyle="1" w:styleId="PageHeaderLine1">
    <w:name w:val="PageHeaderLine1"/>
    <w:basedOn w:val="Normal"/>
    <w:qFormat/>
    <w:rsid w:val="00C45734"/>
    <w:pPr>
      <w:tabs>
        <w:tab w:val="right" w:pos="10800"/>
      </w:tabs>
    </w:pPr>
    <w:rPr>
      <w:rFonts w:eastAsia="Calibri"/>
      <w:b/>
    </w:rPr>
  </w:style>
  <w:style w:type="paragraph" w:customStyle="1" w:styleId="PageHeaderLine2">
    <w:name w:val="PageHeaderLine2"/>
    <w:basedOn w:val="Normal"/>
    <w:next w:val="Normal"/>
    <w:link w:val="PageHeaderLine2Char"/>
    <w:qFormat/>
    <w:rsid w:val="00C45734"/>
    <w:pPr>
      <w:tabs>
        <w:tab w:val="right" w:pos="10800"/>
      </w:tabs>
      <w:spacing w:line="480" w:lineRule="auto"/>
    </w:pPr>
    <w:rPr>
      <w:rFonts w:eastAsia="Calibri"/>
      <w:b/>
    </w:rPr>
  </w:style>
  <w:style w:type="character" w:customStyle="1" w:styleId="styleboldunderline">
    <w:name w:val="styleboldunderline"/>
    <w:basedOn w:val="DefaultParagraphFont"/>
    <w:rsid w:val="00C45734"/>
  </w:style>
  <w:style w:type="character" w:customStyle="1" w:styleId="box">
    <w:name w:val="box"/>
    <w:basedOn w:val="DefaultParagraphFont"/>
    <w:rsid w:val="00C4573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45734"/>
    <w:rPr>
      <w:rFonts w:ascii="Arial Narrow" w:hAnsi="Arial Narrow" w:cs="Arial Narrow" w:hint="default"/>
      <w:sz w:val="18"/>
      <w:szCs w:val="18"/>
    </w:rPr>
  </w:style>
  <w:style w:type="character" w:customStyle="1" w:styleId="FontStyle14">
    <w:name w:val="Font Style14"/>
    <w:basedOn w:val="DefaultParagraphFont"/>
    <w:uiPriority w:val="99"/>
    <w:rsid w:val="00C4573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45734"/>
    <w:rPr>
      <w:rFonts w:ascii="Arial Narrow" w:hAnsi="Arial Narrow" w:cs="Arial Narrow" w:hint="default"/>
      <w:b/>
      <w:bCs/>
      <w:sz w:val="10"/>
      <w:szCs w:val="10"/>
    </w:rPr>
  </w:style>
  <w:style w:type="character" w:customStyle="1" w:styleId="CardTagandCiteChar">
    <w:name w:val="Card Tag and Cite Char"/>
    <w:basedOn w:val="DefaultParagraphFont"/>
    <w:rsid w:val="00C4573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C45734"/>
    <w:rPr>
      <w:rFonts w:ascii="Arial Narrow" w:hAnsi="Arial Narrow"/>
      <w:b/>
      <w:color w:val="000000"/>
      <w:sz w:val="22"/>
      <w:szCs w:val="22"/>
      <w:u w:val="single"/>
    </w:rPr>
  </w:style>
  <w:style w:type="character" w:customStyle="1" w:styleId="SmallText1">
    <w:name w:val="SmallText"/>
    <w:rsid w:val="00C45734"/>
    <w:rPr>
      <w:color w:val="000000"/>
    </w:rPr>
  </w:style>
  <w:style w:type="character" w:customStyle="1" w:styleId="CitesChar1">
    <w:name w:val="Cites Char1"/>
    <w:basedOn w:val="DefaultParagraphFont"/>
    <w:rsid w:val="00C45734"/>
    <w:rPr>
      <w:b/>
      <w:bCs w:val="0"/>
      <w:szCs w:val="24"/>
      <w:u w:val="single"/>
      <w:lang w:val="en-US" w:eastAsia="en-US" w:bidi="ar-SA"/>
    </w:rPr>
  </w:style>
  <w:style w:type="character" w:customStyle="1" w:styleId="CardUnderlinedChar">
    <w:name w:val="Card Underlined Char"/>
    <w:basedOn w:val="DefaultParagraphFont"/>
    <w:rsid w:val="00C45734"/>
    <w:rPr>
      <w:rFonts w:ascii="Arial Narrow" w:hAnsi="Arial Narrow" w:hint="default"/>
      <w:sz w:val="22"/>
      <w:szCs w:val="24"/>
      <w:u w:val="single"/>
      <w:lang w:val="en-US" w:eastAsia="en-US" w:bidi="ar-SA"/>
    </w:rPr>
  </w:style>
  <w:style w:type="character" w:customStyle="1" w:styleId="underline3">
    <w:name w:val="underline3"/>
    <w:basedOn w:val="underline2"/>
    <w:rsid w:val="00C45734"/>
    <w:rPr>
      <w:rFonts w:ascii="Arial" w:hAnsi="Arial"/>
      <w:sz w:val="18"/>
      <w:u w:val="single"/>
      <w:bdr w:val="none" w:sz="0" w:space="0" w:color="auto" w:frame="1"/>
      <w:shd w:val="clear" w:color="auto" w:fill="FFFF00"/>
    </w:rPr>
  </w:style>
  <w:style w:type="character" w:customStyle="1" w:styleId="menu">
    <w:name w:val="menu"/>
    <w:basedOn w:val="DefaultParagraphFont"/>
    <w:rsid w:val="00C45734"/>
  </w:style>
  <w:style w:type="character" w:customStyle="1" w:styleId="itxtrst">
    <w:name w:val="itxtrst"/>
    <w:rsid w:val="00C45734"/>
  </w:style>
  <w:style w:type="character" w:customStyle="1" w:styleId="A-Underlining">
    <w:name w:val="A-Underlining"/>
    <w:basedOn w:val="DefaultParagraphFont"/>
    <w:rsid w:val="00C45734"/>
    <w:rPr>
      <w:rFonts w:ascii="Garamond" w:hAnsi="Garamond" w:hint="default"/>
      <w:color w:val="auto"/>
      <w:sz w:val="24"/>
      <w:u w:val="single"/>
    </w:rPr>
  </w:style>
  <w:style w:type="character" w:customStyle="1" w:styleId="StyleUnderlineBold0">
    <w:name w:val="Style Underline + Bold"/>
    <w:rsid w:val="00C45734"/>
    <w:rPr>
      <w:b/>
      <w:bCs/>
      <w:u w:val="single"/>
    </w:rPr>
  </w:style>
  <w:style w:type="character" w:customStyle="1" w:styleId="Underline-Highlighted">
    <w:name w:val="Underline-Highlighted"/>
    <w:uiPriority w:val="1"/>
    <w:qFormat/>
    <w:rsid w:val="00C4573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45734"/>
  </w:style>
  <w:style w:type="character" w:customStyle="1" w:styleId="newsmain">
    <w:name w:val="news_main"/>
    <w:basedOn w:val="DefaultParagraphFont"/>
    <w:rsid w:val="00C45734"/>
  </w:style>
  <w:style w:type="character" w:customStyle="1" w:styleId="AuthorDate0">
    <w:name w:val="Author Date"/>
    <w:rsid w:val="00C45734"/>
    <w:rPr>
      <w:b/>
      <w:bCs w:val="0"/>
      <w:sz w:val="24"/>
      <w:u w:val="thick"/>
    </w:rPr>
  </w:style>
  <w:style w:type="character" w:customStyle="1" w:styleId="red">
    <w:name w:val="red"/>
    <w:basedOn w:val="DefaultParagraphFont"/>
    <w:rsid w:val="00C45734"/>
  </w:style>
  <w:style w:type="character" w:customStyle="1" w:styleId="at">
    <w:name w:val="at"/>
    <w:rsid w:val="00C45734"/>
  </w:style>
  <w:style w:type="character" w:customStyle="1" w:styleId="org">
    <w:name w:val="org"/>
    <w:rsid w:val="00C45734"/>
  </w:style>
  <w:style w:type="character" w:customStyle="1" w:styleId="pnumber">
    <w:name w:val="pnumber"/>
    <w:rsid w:val="00C45734"/>
  </w:style>
  <w:style w:type="character" w:customStyle="1" w:styleId="ital">
    <w:name w:val="ital"/>
    <w:rsid w:val="00C45734"/>
  </w:style>
  <w:style w:type="character" w:customStyle="1" w:styleId="orgdiv">
    <w:name w:val="orgdiv"/>
    <w:rsid w:val="00C45734"/>
  </w:style>
  <w:style w:type="character" w:customStyle="1" w:styleId="orgname">
    <w:name w:val="orgname"/>
    <w:rsid w:val="00C45734"/>
  </w:style>
  <w:style w:type="character" w:customStyle="1" w:styleId="city">
    <w:name w:val="city"/>
    <w:rsid w:val="00C45734"/>
  </w:style>
  <w:style w:type="character" w:customStyle="1" w:styleId="state">
    <w:name w:val="state"/>
    <w:rsid w:val="00C45734"/>
  </w:style>
  <w:style w:type="character" w:customStyle="1" w:styleId="country">
    <w:name w:val="country"/>
    <w:rsid w:val="00C45734"/>
  </w:style>
  <w:style w:type="character" w:customStyle="1" w:styleId="articletitle">
    <w:name w:val="articletitle"/>
    <w:rsid w:val="00C45734"/>
    <w:rPr>
      <w:rFonts w:ascii="Times New Roman" w:hAnsi="Times New Roman" w:cs="Times New Roman" w:hint="default"/>
    </w:rPr>
  </w:style>
  <w:style w:type="character" w:customStyle="1" w:styleId="6pointChar">
    <w:name w:val="6 point Char"/>
    <w:rsid w:val="00C45734"/>
    <w:rPr>
      <w:rFonts w:ascii="Times New Roman" w:hAnsi="Times New Roman" w:cs="Times New Roman" w:hint="default"/>
      <w:sz w:val="12"/>
      <w:lang w:val="en-US" w:eastAsia="en-US"/>
    </w:rPr>
  </w:style>
  <w:style w:type="character" w:customStyle="1" w:styleId="StyleThickunderline">
    <w:name w:val="Style Thick underline"/>
    <w:qFormat/>
    <w:rsid w:val="00C45734"/>
    <w:rPr>
      <w:u w:val="thick"/>
    </w:rPr>
  </w:style>
  <w:style w:type="character" w:customStyle="1" w:styleId="Box0">
    <w:name w:val="Box!"/>
    <w:rsid w:val="00C45734"/>
    <w:rPr>
      <w:rFonts w:ascii="Garamond" w:hAnsi="Garamond" w:hint="default"/>
      <w:sz w:val="24"/>
      <w:u w:val="single"/>
      <w:bdr w:val="single" w:sz="4" w:space="0" w:color="auto" w:frame="1"/>
    </w:rPr>
  </w:style>
  <w:style w:type="character" w:customStyle="1" w:styleId="citechar1">
    <w:name w:val="citechar"/>
    <w:basedOn w:val="DefaultParagraphFont"/>
    <w:rsid w:val="00C45734"/>
  </w:style>
  <w:style w:type="character" w:customStyle="1" w:styleId="underlinechar5">
    <w:name w:val="underlinechar"/>
    <w:basedOn w:val="DefaultParagraphFont"/>
    <w:rsid w:val="00C45734"/>
  </w:style>
  <w:style w:type="character" w:customStyle="1" w:styleId="CardUnderlineChar">
    <w:name w:val="Card Underline Char"/>
    <w:rsid w:val="00C45734"/>
    <w:rPr>
      <w:szCs w:val="24"/>
      <w:u w:val="single"/>
      <w:lang w:val="en-US" w:eastAsia="en-US" w:bidi="ar-SA"/>
    </w:rPr>
  </w:style>
  <w:style w:type="character" w:customStyle="1" w:styleId="tagciteChar">
    <w:name w:val="tag/cite Char"/>
    <w:basedOn w:val="DefaultParagraphFont"/>
    <w:rsid w:val="00C45734"/>
    <w:rPr>
      <w:b/>
      <w:bCs w:val="0"/>
      <w:sz w:val="24"/>
      <w:lang w:val="en-US" w:eastAsia="en-US" w:bidi="ar-SA"/>
    </w:rPr>
  </w:style>
  <w:style w:type="character" w:customStyle="1" w:styleId="8pointChar">
    <w:name w:val="8 point Char"/>
    <w:basedOn w:val="DefaultParagraphFont"/>
    <w:rsid w:val="00C45734"/>
    <w:rPr>
      <w:sz w:val="16"/>
      <w:lang w:val="en-US" w:eastAsia="en-US" w:bidi="ar-SA"/>
    </w:rPr>
  </w:style>
  <w:style w:type="character" w:customStyle="1" w:styleId="BoldText12pt">
    <w:name w:val="Bold Text 12 pt"/>
    <w:rsid w:val="00C4573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45734"/>
  </w:style>
  <w:style w:type="table" w:styleId="TableGrid">
    <w:name w:val="Table Grid"/>
    <w:basedOn w:val="TableNormal"/>
    <w:rsid w:val="00C4573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45734"/>
    <w:rPr>
      <w:b/>
      <w:bCs w:val="0"/>
      <w:sz w:val="24"/>
      <w:lang w:val="en-US" w:eastAsia="en-US" w:bidi="ar-SA"/>
    </w:rPr>
  </w:style>
  <w:style w:type="character" w:customStyle="1" w:styleId="Mention11">
    <w:name w:val="Mention11"/>
    <w:basedOn w:val="DefaultParagraphFont"/>
    <w:uiPriority w:val="99"/>
    <w:semiHidden/>
    <w:unhideWhenUsed/>
    <w:rsid w:val="00C45734"/>
    <w:rPr>
      <w:color w:val="2B579A"/>
      <w:shd w:val="clear" w:color="auto" w:fill="E6E6E6"/>
    </w:rPr>
  </w:style>
  <w:style w:type="character" w:customStyle="1" w:styleId="Emph">
    <w:name w:val="Emph"/>
    <w:basedOn w:val="DefaultParagraphFont"/>
    <w:uiPriority w:val="1"/>
    <w:qFormat/>
    <w:rsid w:val="00C4573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45734"/>
  </w:style>
  <w:style w:type="character" w:customStyle="1" w:styleId="Mention2">
    <w:name w:val="Mention2"/>
    <w:basedOn w:val="DefaultParagraphFont"/>
    <w:uiPriority w:val="99"/>
    <w:semiHidden/>
    <w:unhideWhenUsed/>
    <w:rsid w:val="00C45734"/>
    <w:rPr>
      <w:color w:val="2B579A"/>
      <w:shd w:val="clear" w:color="auto" w:fill="E6E6E6"/>
    </w:rPr>
  </w:style>
  <w:style w:type="paragraph" w:customStyle="1" w:styleId="FlashTag">
    <w:name w:val="FlashTag"/>
    <w:basedOn w:val="Normal"/>
    <w:link w:val="FlashTagChar"/>
    <w:autoRedefine/>
    <w:uiPriority w:val="4"/>
    <w:qFormat/>
    <w:rsid w:val="00C45734"/>
    <w:rPr>
      <w:rFonts w:asciiTheme="majorHAnsi" w:hAnsiTheme="majorHAnsi"/>
      <w:b/>
      <w:sz w:val="28"/>
    </w:rPr>
  </w:style>
  <w:style w:type="character" w:customStyle="1" w:styleId="FlashTagChar">
    <w:name w:val="FlashTag Char"/>
    <w:basedOn w:val="DefaultParagraphFont"/>
    <w:link w:val="FlashTag"/>
    <w:uiPriority w:val="4"/>
    <w:rsid w:val="00C45734"/>
    <w:rPr>
      <w:rFonts w:asciiTheme="majorHAnsi" w:hAnsiTheme="majorHAnsi" w:cs="Times New Roman"/>
      <w:b/>
      <w:sz w:val="28"/>
    </w:rPr>
  </w:style>
  <w:style w:type="paragraph" w:customStyle="1" w:styleId="Warrant">
    <w:name w:val="Warrant"/>
    <w:autoRedefine/>
    <w:uiPriority w:val="4"/>
    <w:qFormat/>
    <w:rsid w:val="00C45734"/>
    <w:pPr>
      <w:ind w:left="720"/>
    </w:pPr>
    <w:rPr>
      <w:rFonts w:ascii="Calibri" w:hAnsi="Calibri" w:cs="Arial"/>
    </w:rPr>
  </w:style>
  <w:style w:type="character" w:customStyle="1" w:styleId="m3965771245576658108gmail-styleunderline">
    <w:name w:val="m_3965771245576658108gmail-styleunderline"/>
    <w:basedOn w:val="DefaultParagraphFont"/>
    <w:rsid w:val="00C45734"/>
  </w:style>
  <w:style w:type="character" w:customStyle="1" w:styleId="m-8793234324905335251gmail-style13ptbold">
    <w:name w:val="m_-8793234324905335251gmail-style13ptbold"/>
    <w:basedOn w:val="DefaultParagraphFont"/>
    <w:rsid w:val="00C45734"/>
  </w:style>
  <w:style w:type="character" w:customStyle="1" w:styleId="EndnoteTextChar">
    <w:name w:val="Endnote Text Char"/>
    <w:basedOn w:val="DefaultParagraphFont"/>
    <w:link w:val="EndnoteText"/>
    <w:locked/>
    <w:rsid w:val="00C45734"/>
    <w:rPr>
      <w:rFonts w:ascii="Georgia" w:eastAsia="Times New Roman" w:hAnsi="Georgia"/>
      <w:szCs w:val="20"/>
    </w:rPr>
  </w:style>
  <w:style w:type="paragraph" w:styleId="EndnoteText">
    <w:name w:val="endnote text"/>
    <w:basedOn w:val="Normal"/>
    <w:link w:val="EndnoteTextChar"/>
    <w:unhideWhenUsed/>
    <w:rsid w:val="00C45734"/>
    <w:rPr>
      <w:rFonts w:ascii="Georgia" w:eastAsia="Times New Roman" w:hAnsi="Georgia" w:cstheme="minorBidi"/>
      <w:szCs w:val="20"/>
    </w:rPr>
  </w:style>
  <w:style w:type="character" w:customStyle="1" w:styleId="EndnoteTextChar1">
    <w:name w:val="Endnote Text Char1"/>
    <w:basedOn w:val="DefaultParagraphFont"/>
    <w:semiHidden/>
    <w:rsid w:val="00C45734"/>
    <w:rPr>
      <w:rFonts w:ascii="Times New Roman" w:hAnsi="Times New Roman" w:cs="Times New Roman"/>
      <w:sz w:val="20"/>
      <w:szCs w:val="20"/>
    </w:rPr>
  </w:style>
  <w:style w:type="character" w:customStyle="1" w:styleId="DateChar1">
    <w:name w:val="Date Char1"/>
    <w:basedOn w:val="DefaultParagraphFont"/>
    <w:uiPriority w:val="99"/>
    <w:rsid w:val="00C45734"/>
    <w:rPr>
      <w:rFonts w:ascii="Calibri" w:hAnsi="Calibri"/>
      <w:sz w:val="22"/>
    </w:rPr>
  </w:style>
  <w:style w:type="character" w:customStyle="1" w:styleId="BodyTextFirstIndentChar">
    <w:name w:val="Body Text First Indent Char"/>
    <w:basedOn w:val="BodyTextChar"/>
    <w:link w:val="BodyTextFirstIndent"/>
    <w:locked/>
    <w:rsid w:val="00C45734"/>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C45734"/>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C45734"/>
    <w:rPr>
      <w:rFonts w:ascii="Times New Roman" w:hAnsi="Times New Roman" w:cs="Times New Roman"/>
    </w:rPr>
  </w:style>
  <w:style w:type="character" w:customStyle="1" w:styleId="BodyTextIndent2Char1">
    <w:name w:val="Body Text Indent 2 Char1"/>
    <w:basedOn w:val="DefaultParagraphFont"/>
    <w:semiHidden/>
    <w:rsid w:val="00C45734"/>
    <w:rPr>
      <w:rFonts w:ascii="Calibri" w:hAnsi="Calibri" w:cs="Calibri"/>
    </w:rPr>
  </w:style>
  <w:style w:type="character" w:customStyle="1" w:styleId="PlainTextChar1">
    <w:name w:val="Plain Text Char1"/>
    <w:basedOn w:val="DefaultParagraphFont"/>
    <w:semiHidden/>
    <w:rsid w:val="00C45734"/>
    <w:rPr>
      <w:rFonts w:ascii="Consolas" w:hAnsi="Consolas" w:cs="Calibri"/>
      <w:sz w:val="21"/>
      <w:szCs w:val="21"/>
    </w:rPr>
  </w:style>
  <w:style w:type="paragraph" w:customStyle="1" w:styleId="msolistparagraphcxspfirst">
    <w:name w:val="msolistparagraphcxspfirst"/>
    <w:basedOn w:val="Normal"/>
    <w:uiPriority w:val="99"/>
    <w:qFormat/>
    <w:rsid w:val="00C4573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45734"/>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45734"/>
    <w:rPr>
      <w:rFonts w:ascii="Calibri" w:hAnsi="Calibri" w:cs="Calibri"/>
      <w:i/>
      <w:iCs/>
      <w:color w:val="000000" w:themeColor="text1"/>
    </w:rPr>
  </w:style>
  <w:style w:type="paragraph" w:customStyle="1" w:styleId="Heading2-NotBold">
    <w:name w:val="Heading 2 - Not Bold"/>
    <w:basedOn w:val="Heading2"/>
    <w:autoRedefine/>
    <w:uiPriority w:val="99"/>
    <w:qFormat/>
    <w:rsid w:val="00C45734"/>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C45734"/>
    <w:rPr>
      <w:rFonts w:ascii="Times New Roman" w:eastAsia="Calibri" w:hAnsi="Times New Roman" w:cs="Times New Roman"/>
      <w:b/>
    </w:rPr>
  </w:style>
  <w:style w:type="paragraph" w:customStyle="1" w:styleId="Heading2-Bold">
    <w:name w:val="Heading 2 - Bold"/>
    <w:basedOn w:val="Normal"/>
    <w:autoRedefine/>
    <w:uiPriority w:val="99"/>
    <w:qFormat/>
    <w:rsid w:val="00C45734"/>
    <w:rPr>
      <w:rFonts w:eastAsia="Calibri"/>
      <w:b/>
    </w:rPr>
  </w:style>
  <w:style w:type="paragraph" w:customStyle="1" w:styleId="tag">
    <w:name w:val="%tag"/>
    <w:basedOn w:val="Normal"/>
    <w:next w:val="Normal"/>
    <w:uiPriority w:val="99"/>
    <w:qFormat/>
    <w:rsid w:val="00C45734"/>
    <w:rPr>
      <w:rFonts w:eastAsia="Calibri"/>
      <w:bCs/>
      <w:sz w:val="18"/>
    </w:rPr>
  </w:style>
  <w:style w:type="character" w:customStyle="1" w:styleId="Style2Char">
    <w:name w:val="Style 2 Char"/>
    <w:link w:val="Style20"/>
    <w:uiPriority w:val="99"/>
    <w:locked/>
    <w:rsid w:val="00C4573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45734"/>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C4573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45734"/>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C45734"/>
    <w:rPr>
      <w:rFonts w:ascii="Georgia" w:eastAsia="Times New Roman" w:hAnsi="Georgia"/>
      <w:sz w:val="18"/>
      <w:szCs w:val="20"/>
      <w:lang w:val="x-none" w:eastAsia="x-none"/>
    </w:rPr>
  </w:style>
  <w:style w:type="paragraph" w:customStyle="1" w:styleId="textsmall0">
    <w:name w:val="textsmall"/>
    <w:basedOn w:val="Normal"/>
    <w:link w:val="textsmallChar0"/>
    <w:qFormat/>
    <w:rsid w:val="00C45734"/>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C4573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45734"/>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C45734"/>
    <w:rPr>
      <w:rFonts w:ascii="Arial" w:eastAsia="Times New Roman" w:hAnsi="Arial" w:cs="Arial"/>
      <w:sz w:val="12"/>
    </w:rPr>
  </w:style>
  <w:style w:type="paragraph" w:customStyle="1" w:styleId="Micro">
    <w:name w:val="Micro"/>
    <w:basedOn w:val="Normal"/>
    <w:next w:val="Normal"/>
    <w:link w:val="MicroChar"/>
    <w:qFormat/>
    <w:rsid w:val="00C45734"/>
    <w:rPr>
      <w:rFonts w:ascii="Arial" w:eastAsia="Times New Roman" w:hAnsi="Arial" w:cs="Arial"/>
      <w:sz w:val="12"/>
    </w:rPr>
  </w:style>
  <w:style w:type="character" w:customStyle="1" w:styleId="CardNotUnderlinedChar1">
    <w:name w:val="Card Not Underlined Char1"/>
    <w:link w:val="CardNotUnderlined"/>
    <w:locked/>
    <w:rsid w:val="00C45734"/>
    <w:rPr>
      <w:rFonts w:ascii="Cambria" w:eastAsia="Times New Roman" w:hAnsi="Cambria" w:cs="Times New Roman"/>
      <w:sz w:val="18"/>
      <w:szCs w:val="20"/>
    </w:rPr>
  </w:style>
  <w:style w:type="paragraph" w:customStyle="1" w:styleId="h-lead">
    <w:name w:val="h-lead"/>
    <w:basedOn w:val="Normal"/>
    <w:uiPriority w:val="99"/>
    <w:qFormat/>
    <w:rsid w:val="00C45734"/>
    <w:pPr>
      <w:spacing w:before="100" w:beforeAutospacing="1" w:after="100" w:afterAutospacing="1"/>
    </w:pPr>
    <w:rPr>
      <w:rFonts w:eastAsia="Times New Roman"/>
      <w:sz w:val="24"/>
    </w:rPr>
  </w:style>
  <w:style w:type="paragraph" w:customStyle="1" w:styleId="intro">
    <w:name w:val="intro"/>
    <w:basedOn w:val="Normal"/>
    <w:uiPriority w:val="99"/>
    <w:qFormat/>
    <w:rsid w:val="00C4573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4573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4573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45734"/>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45734"/>
    <w:rPr>
      <w:rFonts w:eastAsia="Calibri"/>
    </w:rPr>
  </w:style>
  <w:style w:type="paragraph" w:customStyle="1" w:styleId="F3-TagAuthor">
    <w:name w:val="F3 - Tag/Author"/>
    <w:basedOn w:val="Normal"/>
    <w:uiPriority w:val="99"/>
    <w:qFormat/>
    <w:rsid w:val="00C45734"/>
    <w:rPr>
      <w:rFonts w:eastAsia="Times New Roman"/>
      <w:b/>
    </w:rPr>
  </w:style>
  <w:style w:type="paragraph" w:customStyle="1" w:styleId="F5-UnderlineNormal">
    <w:name w:val="F5 - Underline Normal"/>
    <w:basedOn w:val="Normal"/>
    <w:uiPriority w:val="99"/>
    <w:qFormat/>
    <w:rsid w:val="00C45734"/>
    <w:rPr>
      <w:rFonts w:eastAsia="Calibri"/>
      <w:u w:val="single"/>
    </w:rPr>
  </w:style>
  <w:style w:type="paragraph" w:customStyle="1" w:styleId="Brief-PrimarySource">
    <w:name w:val="Brief - Primary Source"/>
    <w:basedOn w:val="Normal"/>
    <w:uiPriority w:val="99"/>
    <w:qFormat/>
    <w:rsid w:val="00C45734"/>
    <w:rPr>
      <w:rFonts w:eastAsia="Times New Roman"/>
      <w:b/>
      <w:sz w:val="24"/>
      <w:u w:val="single"/>
    </w:rPr>
  </w:style>
  <w:style w:type="paragraph" w:customStyle="1" w:styleId="Brief-Underline">
    <w:name w:val="Brief - Underline"/>
    <w:basedOn w:val="Normal"/>
    <w:uiPriority w:val="99"/>
    <w:qFormat/>
    <w:rsid w:val="00C45734"/>
    <w:rPr>
      <w:rFonts w:eastAsia="Times New Roman"/>
      <w:u w:val="single"/>
    </w:rPr>
  </w:style>
  <w:style w:type="paragraph" w:customStyle="1" w:styleId="Brief">
    <w:name w:val="Brief"/>
    <w:basedOn w:val="Brief-PrimarySource"/>
    <w:uiPriority w:val="99"/>
    <w:qFormat/>
    <w:rsid w:val="00C45734"/>
    <w:rPr>
      <w:b w:val="0"/>
    </w:rPr>
  </w:style>
  <w:style w:type="paragraph" w:customStyle="1" w:styleId="CM2">
    <w:name w:val="CM2"/>
    <w:basedOn w:val="Normal"/>
    <w:next w:val="Normal"/>
    <w:uiPriority w:val="99"/>
    <w:qFormat/>
    <w:rsid w:val="00C4573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4573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4573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4573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4573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45734"/>
    <w:pPr>
      <w:widowControl w:val="0"/>
      <w:spacing w:line="276" w:lineRule="atLeast"/>
    </w:pPr>
    <w:rPr>
      <w:color w:val="auto"/>
    </w:rPr>
  </w:style>
  <w:style w:type="paragraph" w:customStyle="1" w:styleId="CM34">
    <w:name w:val="CM34"/>
    <w:basedOn w:val="Default"/>
    <w:next w:val="Default"/>
    <w:uiPriority w:val="99"/>
    <w:qFormat/>
    <w:rsid w:val="00C45734"/>
    <w:pPr>
      <w:widowControl w:val="0"/>
    </w:pPr>
    <w:rPr>
      <w:color w:val="auto"/>
    </w:rPr>
  </w:style>
  <w:style w:type="paragraph" w:customStyle="1" w:styleId="CM56">
    <w:name w:val="CM56"/>
    <w:basedOn w:val="Default"/>
    <w:next w:val="Default"/>
    <w:uiPriority w:val="99"/>
    <w:qFormat/>
    <w:rsid w:val="00C45734"/>
    <w:pPr>
      <w:widowControl w:val="0"/>
    </w:pPr>
    <w:rPr>
      <w:rFonts w:eastAsia="Calibri"/>
      <w:color w:val="auto"/>
    </w:rPr>
  </w:style>
  <w:style w:type="paragraph" w:customStyle="1" w:styleId="CM58">
    <w:name w:val="CM58"/>
    <w:basedOn w:val="Default"/>
    <w:next w:val="Default"/>
    <w:uiPriority w:val="99"/>
    <w:qFormat/>
    <w:rsid w:val="00C45734"/>
    <w:pPr>
      <w:widowControl w:val="0"/>
    </w:pPr>
    <w:rPr>
      <w:rFonts w:eastAsia="Calibri"/>
      <w:color w:val="auto"/>
    </w:rPr>
  </w:style>
  <w:style w:type="paragraph" w:customStyle="1" w:styleId="CM57">
    <w:name w:val="CM57"/>
    <w:basedOn w:val="Default"/>
    <w:next w:val="Default"/>
    <w:uiPriority w:val="99"/>
    <w:qFormat/>
    <w:rsid w:val="00C45734"/>
    <w:pPr>
      <w:widowControl w:val="0"/>
    </w:pPr>
    <w:rPr>
      <w:rFonts w:eastAsia="Calibri"/>
      <w:color w:val="auto"/>
    </w:rPr>
  </w:style>
  <w:style w:type="paragraph" w:customStyle="1" w:styleId="CM1">
    <w:name w:val="CM1"/>
    <w:basedOn w:val="Default"/>
    <w:next w:val="Default"/>
    <w:uiPriority w:val="99"/>
    <w:qFormat/>
    <w:rsid w:val="00C45734"/>
    <w:pPr>
      <w:widowControl w:val="0"/>
    </w:pPr>
    <w:rPr>
      <w:rFonts w:eastAsia="Calibri"/>
      <w:color w:val="auto"/>
    </w:rPr>
  </w:style>
  <w:style w:type="paragraph" w:customStyle="1" w:styleId="CM49">
    <w:name w:val="CM49"/>
    <w:basedOn w:val="Default"/>
    <w:next w:val="Default"/>
    <w:uiPriority w:val="99"/>
    <w:qFormat/>
    <w:rsid w:val="00C45734"/>
    <w:pPr>
      <w:widowControl w:val="0"/>
    </w:pPr>
    <w:rPr>
      <w:rFonts w:eastAsia="Calibri"/>
      <w:color w:val="auto"/>
    </w:rPr>
  </w:style>
  <w:style w:type="paragraph" w:customStyle="1" w:styleId="CM41">
    <w:name w:val="CM41"/>
    <w:basedOn w:val="Default"/>
    <w:next w:val="Default"/>
    <w:uiPriority w:val="99"/>
    <w:qFormat/>
    <w:rsid w:val="00C45734"/>
    <w:pPr>
      <w:widowControl w:val="0"/>
    </w:pPr>
    <w:rPr>
      <w:rFonts w:eastAsia="Calibri"/>
      <w:color w:val="auto"/>
    </w:rPr>
  </w:style>
  <w:style w:type="paragraph" w:customStyle="1" w:styleId="3rdOrderPara">
    <w:name w:val="3rd Order Para"/>
    <w:basedOn w:val="Default"/>
    <w:next w:val="Default"/>
    <w:qFormat/>
    <w:rsid w:val="00C45734"/>
    <w:pPr>
      <w:widowControl w:val="0"/>
    </w:pPr>
    <w:rPr>
      <w:rFonts w:eastAsia="Calibri"/>
      <w:color w:val="auto"/>
    </w:rPr>
  </w:style>
  <w:style w:type="paragraph" w:customStyle="1" w:styleId="2ndOrderPara">
    <w:name w:val="2nd Order Para"/>
    <w:basedOn w:val="Default"/>
    <w:next w:val="Default"/>
    <w:qFormat/>
    <w:rsid w:val="00C45734"/>
    <w:pPr>
      <w:widowControl w:val="0"/>
    </w:pPr>
    <w:rPr>
      <w:rFonts w:eastAsia="Calibri"/>
      <w:color w:val="auto"/>
    </w:rPr>
  </w:style>
  <w:style w:type="paragraph" w:customStyle="1" w:styleId="Normal-SIGN2">
    <w:name w:val="Normal-SIGN2"/>
    <w:basedOn w:val="Default"/>
    <w:next w:val="Default"/>
    <w:qFormat/>
    <w:rsid w:val="00C45734"/>
    <w:pPr>
      <w:widowControl w:val="0"/>
    </w:pPr>
    <w:rPr>
      <w:rFonts w:eastAsia="Calibri"/>
      <w:color w:val="auto"/>
    </w:rPr>
  </w:style>
  <w:style w:type="paragraph" w:customStyle="1" w:styleId="Normal-SIGN1">
    <w:name w:val="Normal-SIGN1"/>
    <w:basedOn w:val="Default"/>
    <w:next w:val="Default"/>
    <w:uiPriority w:val="99"/>
    <w:qFormat/>
    <w:rsid w:val="00C45734"/>
    <w:pPr>
      <w:widowControl w:val="0"/>
    </w:pPr>
    <w:rPr>
      <w:rFonts w:eastAsia="Calibri"/>
      <w:color w:val="auto"/>
    </w:rPr>
  </w:style>
  <w:style w:type="paragraph" w:customStyle="1" w:styleId="CM3">
    <w:name w:val="CM3"/>
    <w:basedOn w:val="Default"/>
    <w:next w:val="Default"/>
    <w:uiPriority w:val="99"/>
    <w:qFormat/>
    <w:rsid w:val="00C45734"/>
    <w:pPr>
      <w:widowControl w:val="0"/>
      <w:spacing w:line="553" w:lineRule="atLeast"/>
    </w:pPr>
    <w:rPr>
      <w:rFonts w:eastAsia="Calibri"/>
      <w:color w:val="auto"/>
    </w:rPr>
  </w:style>
  <w:style w:type="paragraph" w:customStyle="1" w:styleId="CM33">
    <w:name w:val="CM33"/>
    <w:basedOn w:val="Default"/>
    <w:next w:val="Default"/>
    <w:uiPriority w:val="99"/>
    <w:qFormat/>
    <w:rsid w:val="00C45734"/>
    <w:pPr>
      <w:widowControl w:val="0"/>
    </w:pPr>
    <w:rPr>
      <w:rFonts w:eastAsia="Calibri"/>
      <w:color w:val="auto"/>
    </w:rPr>
  </w:style>
  <w:style w:type="paragraph" w:customStyle="1" w:styleId="CM37">
    <w:name w:val="CM37"/>
    <w:basedOn w:val="Default"/>
    <w:next w:val="Default"/>
    <w:uiPriority w:val="99"/>
    <w:qFormat/>
    <w:rsid w:val="00C45734"/>
    <w:pPr>
      <w:widowControl w:val="0"/>
    </w:pPr>
    <w:rPr>
      <w:rFonts w:eastAsia="Calibri"/>
      <w:color w:val="auto"/>
    </w:rPr>
  </w:style>
  <w:style w:type="paragraph" w:customStyle="1" w:styleId="CM7">
    <w:name w:val="CM7"/>
    <w:basedOn w:val="Default"/>
    <w:next w:val="Default"/>
    <w:uiPriority w:val="99"/>
    <w:qFormat/>
    <w:rsid w:val="00C45734"/>
    <w:pPr>
      <w:widowControl w:val="0"/>
      <w:spacing w:line="553" w:lineRule="atLeast"/>
    </w:pPr>
    <w:rPr>
      <w:rFonts w:eastAsia="Calibri"/>
      <w:color w:val="auto"/>
    </w:rPr>
  </w:style>
  <w:style w:type="paragraph" w:customStyle="1" w:styleId="Brief-SecondarySource">
    <w:name w:val="Brief - Secondary Source"/>
    <w:basedOn w:val="Normal"/>
    <w:qFormat/>
    <w:rsid w:val="00C45734"/>
    <w:rPr>
      <w:rFonts w:eastAsia="Times New Roman"/>
      <w:sz w:val="14"/>
      <w:szCs w:val="20"/>
    </w:rPr>
  </w:style>
  <w:style w:type="paragraph" w:customStyle="1" w:styleId="Brief-Card">
    <w:name w:val="Brief - Card"/>
    <w:basedOn w:val="Normal"/>
    <w:uiPriority w:val="99"/>
    <w:qFormat/>
    <w:rsid w:val="00C45734"/>
    <w:rPr>
      <w:rFonts w:eastAsia="Times New Roman"/>
    </w:rPr>
  </w:style>
  <w:style w:type="paragraph" w:customStyle="1" w:styleId="Pa2">
    <w:name w:val="Pa2"/>
    <w:basedOn w:val="Default"/>
    <w:next w:val="Default"/>
    <w:uiPriority w:val="99"/>
    <w:qFormat/>
    <w:rsid w:val="00C4573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4573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4573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4573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45734"/>
    <w:pPr>
      <w:widowControl w:val="0"/>
    </w:pPr>
    <w:rPr>
      <w:rFonts w:ascii="Arial Black" w:hAnsi="Arial Black"/>
      <w:color w:val="auto"/>
    </w:rPr>
  </w:style>
  <w:style w:type="paragraph" w:customStyle="1" w:styleId="Cover1">
    <w:name w:val="Cover 1"/>
    <w:basedOn w:val="Normal"/>
    <w:next w:val="Normal"/>
    <w:uiPriority w:val="99"/>
    <w:qFormat/>
    <w:rsid w:val="00C45734"/>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C45734"/>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C45734"/>
    <w:pPr>
      <w:widowControl w:val="0"/>
    </w:pPr>
    <w:rPr>
      <w:color w:val="auto"/>
    </w:rPr>
  </w:style>
  <w:style w:type="paragraph" w:customStyle="1" w:styleId="Pa11">
    <w:name w:val="Pa11"/>
    <w:basedOn w:val="Normal"/>
    <w:next w:val="Normal"/>
    <w:uiPriority w:val="99"/>
    <w:qFormat/>
    <w:rsid w:val="00C4573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4573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4573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C45734"/>
    <w:pPr>
      <w:widowControl w:val="0"/>
    </w:pPr>
    <w:rPr>
      <w:rFonts w:eastAsia="Calibri"/>
      <w:color w:val="auto"/>
    </w:rPr>
  </w:style>
  <w:style w:type="paragraph" w:customStyle="1" w:styleId="CM5">
    <w:name w:val="CM5"/>
    <w:basedOn w:val="Default"/>
    <w:next w:val="Default"/>
    <w:qFormat/>
    <w:rsid w:val="00C45734"/>
    <w:pPr>
      <w:widowControl w:val="0"/>
      <w:spacing w:line="553" w:lineRule="atLeast"/>
    </w:pPr>
    <w:rPr>
      <w:rFonts w:eastAsia="Calibri"/>
      <w:color w:val="auto"/>
    </w:rPr>
  </w:style>
  <w:style w:type="paragraph" w:customStyle="1" w:styleId="CM28">
    <w:name w:val="CM28"/>
    <w:basedOn w:val="Default"/>
    <w:next w:val="Default"/>
    <w:uiPriority w:val="99"/>
    <w:qFormat/>
    <w:rsid w:val="00C45734"/>
    <w:pPr>
      <w:widowControl w:val="0"/>
    </w:pPr>
    <w:rPr>
      <w:rFonts w:eastAsia="Calibri"/>
      <w:color w:val="auto"/>
    </w:rPr>
  </w:style>
  <w:style w:type="paragraph" w:customStyle="1" w:styleId="CM8">
    <w:name w:val="CM8"/>
    <w:basedOn w:val="Default"/>
    <w:next w:val="Default"/>
    <w:uiPriority w:val="99"/>
    <w:qFormat/>
    <w:rsid w:val="00C45734"/>
    <w:pPr>
      <w:widowControl w:val="0"/>
    </w:pPr>
    <w:rPr>
      <w:rFonts w:eastAsia="Calibri"/>
      <w:color w:val="auto"/>
    </w:rPr>
  </w:style>
  <w:style w:type="paragraph" w:customStyle="1" w:styleId="CM6">
    <w:name w:val="CM6"/>
    <w:basedOn w:val="Default"/>
    <w:next w:val="Default"/>
    <w:uiPriority w:val="99"/>
    <w:qFormat/>
    <w:rsid w:val="00C45734"/>
    <w:pPr>
      <w:widowControl w:val="0"/>
      <w:spacing w:line="553" w:lineRule="atLeast"/>
    </w:pPr>
    <w:rPr>
      <w:rFonts w:eastAsia="Calibri"/>
      <w:color w:val="auto"/>
    </w:rPr>
  </w:style>
  <w:style w:type="paragraph" w:customStyle="1" w:styleId="CM22">
    <w:name w:val="CM22"/>
    <w:basedOn w:val="Default"/>
    <w:next w:val="Default"/>
    <w:uiPriority w:val="99"/>
    <w:qFormat/>
    <w:rsid w:val="00C45734"/>
    <w:pPr>
      <w:widowControl w:val="0"/>
    </w:pPr>
    <w:rPr>
      <w:rFonts w:eastAsia="Calibri"/>
      <w:color w:val="auto"/>
    </w:rPr>
  </w:style>
  <w:style w:type="paragraph" w:customStyle="1" w:styleId="DoubleUnderlined">
    <w:name w:val="Double Underlined"/>
    <w:basedOn w:val="Heading2"/>
    <w:autoRedefine/>
    <w:uiPriority w:val="99"/>
    <w:qFormat/>
    <w:rsid w:val="00C45734"/>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4573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C45734"/>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C4573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4573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45734"/>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45734"/>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C4573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4573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C45734"/>
  </w:style>
  <w:style w:type="paragraph" w:customStyle="1" w:styleId="StyleUnderliningTimesNewRomanBoldNounderlineKernat16">
    <w:name w:val="Style Underlining + Times New Roman Bold No underline Kern at 16..."/>
    <w:basedOn w:val="Normal"/>
    <w:uiPriority w:val="99"/>
    <w:qFormat/>
    <w:rsid w:val="00C4573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45734"/>
    <w:rPr>
      <w:rFonts w:eastAsia="Times New Roman"/>
      <w:b/>
      <w:bCs/>
      <w:kern w:val="32"/>
      <w:sz w:val="32"/>
      <w:szCs w:val="32"/>
    </w:rPr>
  </w:style>
  <w:style w:type="paragraph" w:customStyle="1" w:styleId="StyleBoldUnderliningKernat16pt">
    <w:name w:val="Style Bold Underlining + Kern at 16 pt"/>
    <w:uiPriority w:val="99"/>
    <w:qFormat/>
    <w:rsid w:val="00C45734"/>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45734"/>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C4573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45734"/>
    <w:pPr>
      <w:ind w:left="400"/>
    </w:pPr>
    <w:rPr>
      <w:rFonts w:eastAsia="Times New Roman"/>
      <w:szCs w:val="20"/>
    </w:rPr>
  </w:style>
  <w:style w:type="paragraph" w:customStyle="1" w:styleId="Paste">
    <w:name w:val="Paste"/>
    <w:basedOn w:val="card"/>
    <w:qFormat/>
    <w:rsid w:val="00C45734"/>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C45734"/>
    <w:rPr>
      <w:rFonts w:ascii="Georgia" w:eastAsia="Times New Roman" w:hAnsi="Georgia"/>
      <w:b/>
      <w:u w:val="single"/>
    </w:rPr>
  </w:style>
  <w:style w:type="paragraph" w:customStyle="1" w:styleId="UnderlineStyle0">
    <w:name w:val="Underline Style"/>
    <w:basedOn w:val="Normal"/>
    <w:link w:val="UnderlineStyleChar"/>
    <w:qFormat/>
    <w:rsid w:val="00C45734"/>
    <w:rPr>
      <w:rFonts w:ascii="Georgia" w:eastAsia="Times New Roman" w:hAnsi="Georgia" w:cstheme="minorBidi"/>
      <w:b/>
      <w:u w:val="single"/>
    </w:rPr>
  </w:style>
  <w:style w:type="paragraph" w:customStyle="1" w:styleId="Normalization">
    <w:name w:val="Normalization"/>
    <w:basedOn w:val="Normal"/>
    <w:uiPriority w:val="99"/>
    <w:qFormat/>
    <w:rsid w:val="00C45734"/>
    <w:rPr>
      <w:rFonts w:eastAsia="Times New Roman"/>
      <w:sz w:val="18"/>
    </w:rPr>
  </w:style>
  <w:style w:type="paragraph" w:customStyle="1" w:styleId="BreifTitle">
    <w:name w:val="Breif Title"/>
    <w:basedOn w:val="Normal"/>
    <w:autoRedefine/>
    <w:uiPriority w:val="99"/>
    <w:qFormat/>
    <w:rsid w:val="00C4573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4573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4573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45734"/>
    <w:rPr>
      <w:rFonts w:eastAsia="Times New Roman"/>
      <w:color w:val="333333"/>
    </w:rPr>
  </w:style>
  <w:style w:type="paragraph" w:customStyle="1" w:styleId="StyleTagandCiteFranklinGothicDemi">
    <w:name w:val="Style Tag and Cite + Franklin Gothic Demi"/>
    <w:basedOn w:val="Normal"/>
    <w:autoRedefine/>
    <w:uiPriority w:val="99"/>
    <w:qFormat/>
    <w:rsid w:val="00C4573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45734"/>
    <w:rPr>
      <w:bCs/>
    </w:rPr>
  </w:style>
  <w:style w:type="paragraph" w:customStyle="1" w:styleId="tagCharCharCharCharCharCharChar">
    <w:name w:val="tag Char Char Char Char Char Char Char"/>
    <w:basedOn w:val="Normal"/>
    <w:uiPriority w:val="99"/>
    <w:qFormat/>
    <w:rsid w:val="00C45734"/>
    <w:rPr>
      <w:rFonts w:eastAsia="Times New Roman"/>
      <w:b/>
      <w:sz w:val="24"/>
      <w:szCs w:val="20"/>
    </w:rPr>
  </w:style>
  <w:style w:type="paragraph" w:customStyle="1" w:styleId="title-bold-medium">
    <w:name w:val="title-bold-medium"/>
    <w:basedOn w:val="Normal"/>
    <w:uiPriority w:val="99"/>
    <w:qFormat/>
    <w:rsid w:val="00C45734"/>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C45734"/>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C45734"/>
    <w:rPr>
      <w:rFonts w:ascii="Arial Narrow" w:eastAsia="Times New Roman" w:hAnsi="Arial Narrow"/>
      <w:b/>
      <w:sz w:val="24"/>
    </w:rPr>
  </w:style>
  <w:style w:type="paragraph" w:customStyle="1" w:styleId="BLOCKTITLE1">
    <w:name w:val="BLOCK TITLE"/>
    <w:basedOn w:val="Heading1"/>
    <w:uiPriority w:val="99"/>
    <w:qFormat/>
    <w:rsid w:val="00C4573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C45734"/>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C4573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4573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4573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4573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45734"/>
    <w:pPr>
      <w:spacing w:before="100" w:beforeAutospacing="1" w:after="100" w:afterAutospacing="1"/>
    </w:pPr>
    <w:rPr>
      <w:rFonts w:eastAsia="Times New Roman"/>
    </w:rPr>
  </w:style>
  <w:style w:type="paragraph" w:customStyle="1" w:styleId="ToRead">
    <w:name w:val="To Read"/>
    <w:basedOn w:val="Normal"/>
    <w:uiPriority w:val="99"/>
    <w:qFormat/>
    <w:rsid w:val="00C45734"/>
    <w:pPr>
      <w:ind w:left="720"/>
    </w:pPr>
    <w:rPr>
      <w:rFonts w:ascii="Verdana" w:eastAsia="Times New Roman" w:hAnsi="Verdana"/>
      <w:b/>
      <w:u w:val="single"/>
    </w:rPr>
  </w:style>
  <w:style w:type="paragraph" w:customStyle="1" w:styleId="Style1">
    <w:name w:val="Style 1"/>
    <w:basedOn w:val="Normal"/>
    <w:uiPriority w:val="99"/>
    <w:qFormat/>
    <w:rsid w:val="00C45734"/>
    <w:pPr>
      <w:widowControl w:val="0"/>
      <w:ind w:firstLine="216"/>
    </w:pPr>
    <w:rPr>
      <w:rFonts w:eastAsia="Times New Roman"/>
      <w:noProof/>
      <w:color w:val="000000"/>
      <w:szCs w:val="20"/>
    </w:rPr>
  </w:style>
  <w:style w:type="paragraph" w:customStyle="1" w:styleId="Style41">
    <w:name w:val="Style 4"/>
    <w:basedOn w:val="Normal"/>
    <w:uiPriority w:val="99"/>
    <w:qFormat/>
    <w:rsid w:val="00C4573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4573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4573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45734"/>
    <w:pPr>
      <w:ind w:left="1660"/>
    </w:pPr>
  </w:style>
  <w:style w:type="paragraph" w:customStyle="1" w:styleId="PageNumber1">
    <w:name w:val="Page Number1"/>
    <w:basedOn w:val="Normal"/>
    <w:next w:val="Normal"/>
    <w:uiPriority w:val="99"/>
    <w:qFormat/>
    <w:rsid w:val="00C45734"/>
    <w:rPr>
      <w:rFonts w:eastAsia="Times New Roman"/>
    </w:rPr>
  </w:style>
  <w:style w:type="paragraph" w:customStyle="1" w:styleId="Card1">
    <w:name w:val="Card1"/>
    <w:uiPriority w:val="99"/>
    <w:qFormat/>
    <w:rsid w:val="00C45734"/>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45734"/>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45734"/>
    <w:pPr>
      <w:ind w:left="288" w:right="288"/>
    </w:pPr>
    <w:rPr>
      <w:rFonts w:eastAsia="Times New Roman"/>
    </w:rPr>
  </w:style>
  <w:style w:type="paragraph" w:customStyle="1" w:styleId="CaseListNormal">
    <w:name w:val="Case List Normal"/>
    <w:basedOn w:val="Normal"/>
    <w:uiPriority w:val="99"/>
    <w:qFormat/>
    <w:rsid w:val="00C45734"/>
    <w:rPr>
      <w:rFonts w:ascii="Times" w:eastAsia="Times New Roman" w:hAnsi="Times"/>
      <w:szCs w:val="26"/>
    </w:rPr>
  </w:style>
  <w:style w:type="paragraph" w:customStyle="1" w:styleId="Body">
    <w:name w:val="Body"/>
    <w:basedOn w:val="Normal"/>
    <w:uiPriority w:val="99"/>
    <w:qFormat/>
    <w:rsid w:val="00C45734"/>
    <w:pPr>
      <w:outlineLvl w:val="3"/>
    </w:pPr>
    <w:rPr>
      <w:rFonts w:eastAsia="Times New Roman"/>
      <w:szCs w:val="20"/>
    </w:rPr>
  </w:style>
  <w:style w:type="paragraph" w:customStyle="1" w:styleId="3text">
    <w:name w:val="3text"/>
    <w:basedOn w:val="Normal"/>
    <w:uiPriority w:val="99"/>
    <w:qFormat/>
    <w:rsid w:val="00C45734"/>
    <w:pPr>
      <w:spacing w:before="100" w:beforeAutospacing="1" w:after="100" w:afterAutospacing="1"/>
    </w:pPr>
    <w:rPr>
      <w:rFonts w:eastAsia="Times New Roman"/>
      <w:sz w:val="24"/>
    </w:rPr>
  </w:style>
  <w:style w:type="paragraph" w:customStyle="1" w:styleId="TimesNewRoman12">
    <w:name w:val="TimesNewRoman12"/>
    <w:uiPriority w:val="99"/>
    <w:qFormat/>
    <w:rsid w:val="00C45734"/>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4573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4573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45734"/>
    <w:rPr>
      <w:rFonts w:eastAsia="Times New Roman"/>
      <w:color w:val="000000"/>
      <w:sz w:val="18"/>
    </w:rPr>
  </w:style>
  <w:style w:type="paragraph" w:customStyle="1" w:styleId="text1">
    <w:name w:val="text1"/>
    <w:basedOn w:val="Normal"/>
    <w:autoRedefine/>
    <w:uiPriority w:val="99"/>
    <w:qFormat/>
    <w:rsid w:val="00C45734"/>
    <w:rPr>
      <w:rFonts w:eastAsia="Times New Roman"/>
      <w:szCs w:val="20"/>
    </w:rPr>
  </w:style>
  <w:style w:type="paragraph" w:customStyle="1" w:styleId="RepeatBlockHeading">
    <w:name w:val="Repeat Block Heading"/>
    <w:basedOn w:val="Normal"/>
    <w:autoRedefine/>
    <w:uiPriority w:val="99"/>
    <w:qFormat/>
    <w:rsid w:val="00C45734"/>
    <w:pPr>
      <w:jc w:val="center"/>
    </w:pPr>
    <w:rPr>
      <w:rFonts w:eastAsia="Times New Roman"/>
      <w:b/>
      <w:smallCaps/>
      <w:color w:val="000000"/>
      <w:sz w:val="24"/>
      <w:u w:val="thick"/>
    </w:rPr>
  </w:style>
  <w:style w:type="paragraph" w:customStyle="1" w:styleId="story-headline">
    <w:name w:val="story-headline"/>
    <w:basedOn w:val="Normal"/>
    <w:uiPriority w:val="99"/>
    <w:qFormat/>
    <w:rsid w:val="00C45734"/>
    <w:pPr>
      <w:spacing w:before="72" w:after="72"/>
    </w:pPr>
    <w:rPr>
      <w:rFonts w:ascii="Arial" w:eastAsia="Times New Roman" w:hAnsi="Arial"/>
      <w:b/>
      <w:bCs/>
      <w:sz w:val="26"/>
      <w:szCs w:val="26"/>
    </w:rPr>
  </w:style>
  <w:style w:type="paragraph" w:customStyle="1" w:styleId="story-body">
    <w:name w:val="story-body"/>
    <w:basedOn w:val="Normal"/>
    <w:uiPriority w:val="99"/>
    <w:qFormat/>
    <w:rsid w:val="00C45734"/>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C45734"/>
    <w:rPr>
      <w:rFonts w:ascii="Arial" w:eastAsia="Times New Roman" w:hAnsi="Arial"/>
      <w:b/>
      <w:bCs/>
    </w:rPr>
  </w:style>
  <w:style w:type="paragraph" w:customStyle="1" w:styleId="TextofCards">
    <w:name w:val="Text of Cards"/>
    <w:basedOn w:val="Normal"/>
    <w:uiPriority w:val="99"/>
    <w:qFormat/>
    <w:rsid w:val="00C45734"/>
    <w:rPr>
      <w:rFonts w:eastAsia="Times New Roman"/>
      <w:color w:val="000000"/>
      <w:spacing w:val="6"/>
      <w:szCs w:val="23"/>
    </w:rPr>
  </w:style>
  <w:style w:type="paragraph" w:customStyle="1" w:styleId="Corpotesto">
    <w:name w:val="Corpo testo"/>
    <w:basedOn w:val="Normal"/>
    <w:uiPriority w:val="99"/>
    <w:qFormat/>
    <w:rsid w:val="00C45734"/>
    <w:pPr>
      <w:widowControl w:val="0"/>
      <w:adjustRightInd w:val="0"/>
      <w:spacing w:after="283"/>
    </w:pPr>
    <w:rPr>
      <w:rFonts w:ascii="Times" w:eastAsia="Times New Roman" w:hAnsi="Times"/>
    </w:rPr>
  </w:style>
  <w:style w:type="paragraph" w:customStyle="1" w:styleId="tagCharChar1Char">
    <w:name w:val="tag Char Char1 Char"/>
    <w:uiPriority w:val="99"/>
    <w:qFormat/>
    <w:rsid w:val="00C45734"/>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45734"/>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C4573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4573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45734"/>
    <w:rPr>
      <w:rFonts w:ascii="Arial" w:hAnsi="Arial"/>
      <w:b w:val="0"/>
      <w:caps w:val="0"/>
      <w:sz w:val="20"/>
    </w:rPr>
  </w:style>
  <w:style w:type="paragraph" w:customStyle="1" w:styleId="ProjectTitleLine">
    <w:name w:val="Project Title Line"/>
    <w:basedOn w:val="Normal"/>
    <w:next w:val="Normal"/>
    <w:autoRedefine/>
    <w:uiPriority w:val="99"/>
    <w:qFormat/>
    <w:rsid w:val="00C45734"/>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C45734"/>
    <w:rPr>
      <w:rFonts w:ascii="Arial Narrow" w:eastAsia="Times New Roman" w:hAnsi="Arial Narrow"/>
      <w:strike/>
    </w:rPr>
  </w:style>
  <w:style w:type="paragraph" w:customStyle="1" w:styleId="NormalVerdana">
    <w:name w:val="Normal + Verdana"/>
    <w:aliases w:val="10 pt,White,Normal + Arial"/>
    <w:basedOn w:val="Normal"/>
    <w:uiPriority w:val="99"/>
    <w:qFormat/>
    <w:rsid w:val="00C45734"/>
    <w:rPr>
      <w:rFonts w:ascii="Arial" w:eastAsia="Times New Roman" w:hAnsi="Arial"/>
      <w:szCs w:val="20"/>
      <w:u w:val="single"/>
    </w:rPr>
  </w:style>
  <w:style w:type="paragraph" w:customStyle="1" w:styleId="Normal10pt">
    <w:name w:val="Normal + 10 pt"/>
    <w:basedOn w:val="Normal"/>
    <w:uiPriority w:val="99"/>
    <w:qFormat/>
    <w:rsid w:val="00C45734"/>
    <w:rPr>
      <w:rFonts w:eastAsia="Times New Roman"/>
      <w:szCs w:val="20"/>
    </w:rPr>
  </w:style>
  <w:style w:type="paragraph" w:customStyle="1" w:styleId="cardChar1Char">
    <w:name w:val="card Char1 Char"/>
    <w:basedOn w:val="Normal"/>
    <w:uiPriority w:val="99"/>
    <w:qFormat/>
    <w:rsid w:val="00C45734"/>
    <w:pPr>
      <w:ind w:left="288" w:right="288"/>
    </w:pPr>
    <w:rPr>
      <w:rFonts w:eastAsia="Times New Roman"/>
      <w:szCs w:val="20"/>
    </w:rPr>
  </w:style>
  <w:style w:type="paragraph" w:customStyle="1" w:styleId="CM12">
    <w:name w:val="CM12"/>
    <w:basedOn w:val="Default"/>
    <w:next w:val="Default"/>
    <w:uiPriority w:val="99"/>
    <w:qFormat/>
    <w:rsid w:val="00C4573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45734"/>
    <w:pPr>
      <w:widowControl w:val="0"/>
      <w:spacing w:after="480"/>
    </w:pPr>
    <w:rPr>
      <w:rFonts w:ascii="Granjon LT Std" w:hAnsi="Granjon LT Std"/>
      <w:color w:val="auto"/>
    </w:rPr>
  </w:style>
  <w:style w:type="paragraph" w:customStyle="1" w:styleId="CM10">
    <w:name w:val="CM10"/>
    <w:basedOn w:val="Default"/>
    <w:next w:val="Default"/>
    <w:uiPriority w:val="99"/>
    <w:qFormat/>
    <w:rsid w:val="00C45734"/>
    <w:pPr>
      <w:widowControl w:val="0"/>
      <w:spacing w:line="320" w:lineRule="atLeast"/>
    </w:pPr>
    <w:rPr>
      <w:rFonts w:ascii="Granjon LT Std" w:hAnsi="Granjon LT Std"/>
      <w:color w:val="auto"/>
    </w:rPr>
  </w:style>
  <w:style w:type="paragraph" w:customStyle="1" w:styleId="bold">
    <w:name w:val="bold"/>
    <w:basedOn w:val="Normal"/>
    <w:uiPriority w:val="99"/>
    <w:qFormat/>
    <w:rsid w:val="00C4573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45734"/>
    <w:rPr>
      <w:rFonts w:ascii="Arial Narrow" w:eastAsia="Times New Roman" w:hAnsi="Arial Narrow"/>
      <w:strike/>
      <w:szCs w:val="20"/>
    </w:rPr>
  </w:style>
  <w:style w:type="paragraph" w:customStyle="1" w:styleId="textbodyblack">
    <w:name w:val="textbodyblack"/>
    <w:basedOn w:val="Normal"/>
    <w:uiPriority w:val="99"/>
    <w:qFormat/>
    <w:rsid w:val="00C4573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4573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457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457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4573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45734"/>
    <w:rPr>
      <w:rFonts w:ascii="Georgia" w:eastAsia="Times New Roman" w:hAnsi="Georgia"/>
      <w:b/>
      <w:bCs/>
      <w:szCs w:val="16"/>
      <w:u w:val="single"/>
    </w:rPr>
  </w:style>
  <w:style w:type="paragraph" w:customStyle="1" w:styleId="CiteCorrected">
    <w:name w:val="Cite Corrected"/>
    <w:basedOn w:val="Normal"/>
    <w:link w:val="CiteCorrectedChar"/>
    <w:qFormat/>
    <w:rsid w:val="00C45734"/>
    <w:rPr>
      <w:rFonts w:ascii="Georgia" w:eastAsia="Times New Roman" w:hAnsi="Georgia" w:cstheme="minorBidi"/>
      <w:b/>
      <w:bCs/>
      <w:szCs w:val="16"/>
      <w:u w:val="single"/>
    </w:rPr>
  </w:style>
  <w:style w:type="paragraph" w:customStyle="1" w:styleId="CardText20">
    <w:name w:val="Card Text 2"/>
    <w:basedOn w:val="CardText10"/>
    <w:link w:val="CardText2Char"/>
    <w:qFormat/>
    <w:rsid w:val="00C4573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C45734"/>
    <w:pPr>
      <w:ind w:left="288"/>
    </w:pPr>
    <w:rPr>
      <w:rFonts w:eastAsia="SimSun"/>
      <w:szCs w:val="20"/>
      <w:lang w:eastAsia="zh-CN"/>
    </w:rPr>
  </w:style>
  <w:style w:type="paragraph" w:customStyle="1" w:styleId="BriefTitle2">
    <w:name w:val="Brief Title 2"/>
    <w:basedOn w:val="BriefTitle"/>
    <w:uiPriority w:val="99"/>
    <w:qFormat/>
    <w:rsid w:val="00C45734"/>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C45734"/>
    <w:rPr>
      <w:u w:val="single"/>
    </w:rPr>
  </w:style>
  <w:style w:type="paragraph" w:customStyle="1" w:styleId="StyleCardText11ptUnderline">
    <w:name w:val="Style Card Text + 11 pt Underline"/>
    <w:link w:val="StyleCardText11ptUnderlineChar"/>
    <w:qFormat/>
    <w:rsid w:val="00C45734"/>
    <w:pPr>
      <w:spacing w:line="254" w:lineRule="auto"/>
    </w:pPr>
    <w:rPr>
      <w:u w:val="single"/>
    </w:rPr>
  </w:style>
  <w:style w:type="character" w:customStyle="1" w:styleId="StyleMinimizedText11ptChar">
    <w:name w:val="Style Minimized Text + 11 pt Char"/>
    <w:basedOn w:val="DefaultParagraphFont"/>
    <w:link w:val="StyleMinimizedText11pt"/>
    <w:locked/>
    <w:rsid w:val="00C45734"/>
    <w:rPr>
      <w:rFonts w:ascii="Georgia" w:hAnsi="Georgia"/>
      <w:sz w:val="16"/>
    </w:rPr>
  </w:style>
  <w:style w:type="paragraph" w:customStyle="1" w:styleId="StyleMinimizedText11pt">
    <w:name w:val="Style Minimized Text + 11 pt"/>
    <w:basedOn w:val="Normal"/>
    <w:link w:val="StyleMinimizedText11ptChar"/>
    <w:qFormat/>
    <w:rsid w:val="00C45734"/>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C45734"/>
    <w:rPr>
      <w:rFonts w:ascii="Georgia" w:hAnsi="Georgia"/>
      <w:sz w:val="16"/>
    </w:rPr>
  </w:style>
  <w:style w:type="paragraph" w:customStyle="1" w:styleId="StyleMinimizedText11pt1">
    <w:name w:val="Style Minimized Text + 11 pt1"/>
    <w:basedOn w:val="Normal"/>
    <w:link w:val="StyleMinimizedText11pt1Char"/>
    <w:qFormat/>
    <w:rsid w:val="00C45734"/>
    <w:rPr>
      <w:rFonts w:ascii="Georgia" w:hAnsi="Georgia" w:cstheme="minorBidi"/>
      <w:sz w:val="16"/>
    </w:rPr>
  </w:style>
  <w:style w:type="character" w:customStyle="1" w:styleId="Debate-CardSmalltextF2Char">
    <w:name w:val="Debate- Card Small text F2 Char"/>
    <w:link w:val="Debate-CardSmalltextF2"/>
    <w:locked/>
    <w:rsid w:val="00C45734"/>
    <w:rPr>
      <w:rFonts w:ascii="Arial Narrow" w:hAnsi="Arial Narrow"/>
      <w:sz w:val="16"/>
    </w:rPr>
  </w:style>
  <w:style w:type="paragraph" w:customStyle="1" w:styleId="Debate-CardSmalltextF2">
    <w:name w:val="Debate- Card Small text F2"/>
    <w:basedOn w:val="Normal"/>
    <w:next w:val="Normal"/>
    <w:link w:val="Debate-CardSmalltextF2Char"/>
    <w:qFormat/>
    <w:rsid w:val="00C45734"/>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C45734"/>
    <w:rPr>
      <w:rFonts w:ascii="Arial Narrow" w:hAnsi="Arial Narrow"/>
      <w:b/>
      <w:sz w:val="18"/>
      <w:u w:val="single"/>
    </w:rPr>
  </w:style>
  <w:style w:type="paragraph" w:customStyle="1" w:styleId="Debate-EmphasizedText-F5">
    <w:name w:val="Debate- Emphasized Text- F5"/>
    <w:basedOn w:val="Normal"/>
    <w:link w:val="Debate-EmphasizedText-F5Char"/>
    <w:qFormat/>
    <w:rsid w:val="00C45734"/>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C4573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45734"/>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C4573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45734"/>
    <w:rPr>
      <w:rFonts w:eastAsia="Times New Roman" w:cs="Calibri"/>
      <w:sz w:val="16"/>
    </w:rPr>
  </w:style>
  <w:style w:type="character" w:customStyle="1" w:styleId="CardStyleChar">
    <w:name w:val="Card Style Char"/>
    <w:link w:val="CardStyle0"/>
    <w:locked/>
    <w:rsid w:val="00C45734"/>
    <w:rPr>
      <w:rFonts w:ascii="Times New Roman" w:eastAsia="Times New Roman" w:hAnsi="Times New Roman" w:cs="Times New Roman"/>
    </w:rPr>
  </w:style>
  <w:style w:type="paragraph" w:customStyle="1" w:styleId="emactive">
    <w:name w:val="emactive"/>
    <w:basedOn w:val="Normal"/>
    <w:uiPriority w:val="99"/>
    <w:qFormat/>
    <w:rsid w:val="00C45734"/>
    <w:pPr>
      <w:spacing w:before="100" w:beforeAutospacing="1" w:after="100" w:afterAutospacing="1"/>
    </w:pPr>
    <w:rPr>
      <w:rFonts w:eastAsia="Times New Roman"/>
      <w:sz w:val="24"/>
    </w:rPr>
  </w:style>
  <w:style w:type="paragraph" w:customStyle="1" w:styleId="emready">
    <w:name w:val="emready"/>
    <w:basedOn w:val="Normal"/>
    <w:uiPriority w:val="99"/>
    <w:qFormat/>
    <w:rsid w:val="00C4573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4573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45734"/>
    <w:rPr>
      <w:rFonts w:ascii="Georgia" w:eastAsia="Times New Roman" w:hAnsi="Georgia"/>
      <w:b/>
      <w:u w:val="single"/>
    </w:rPr>
  </w:style>
  <w:style w:type="character" w:customStyle="1" w:styleId="CardHighlightChar">
    <w:name w:val="Card Highlight Char"/>
    <w:link w:val="CardHighlight"/>
    <w:locked/>
    <w:rsid w:val="00C4573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45734"/>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C4573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45734"/>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45734"/>
    <w:pPr>
      <w:spacing w:before="100" w:beforeAutospacing="1" w:after="100" w:afterAutospacing="1"/>
    </w:pPr>
    <w:rPr>
      <w:rFonts w:eastAsia="Times New Roman"/>
      <w:sz w:val="24"/>
    </w:rPr>
  </w:style>
  <w:style w:type="paragraph" w:customStyle="1" w:styleId="norma">
    <w:name w:val="norma"/>
    <w:basedOn w:val="Heading3"/>
    <w:uiPriority w:val="99"/>
    <w:qFormat/>
    <w:rsid w:val="00C45734"/>
    <w:rPr>
      <w:rFonts w:eastAsia="MS Gothic" w:cs="Arial"/>
      <w:bCs/>
      <w:sz w:val="24"/>
    </w:rPr>
  </w:style>
  <w:style w:type="paragraph" w:customStyle="1" w:styleId="nromal">
    <w:name w:val="nromal"/>
    <w:basedOn w:val="Normal"/>
    <w:uiPriority w:val="99"/>
    <w:qFormat/>
    <w:rsid w:val="00C45734"/>
    <w:pPr>
      <w:keepNext/>
      <w:keepLines/>
      <w:spacing w:before="200"/>
      <w:outlineLvl w:val="3"/>
    </w:pPr>
    <w:rPr>
      <w:rFonts w:eastAsia="Times New Roman" w:cs="Cambria"/>
      <w:b/>
      <w:iCs/>
    </w:rPr>
  </w:style>
  <w:style w:type="paragraph" w:customStyle="1" w:styleId="natural">
    <w:name w:val="natural"/>
    <w:basedOn w:val="Normal"/>
    <w:uiPriority w:val="99"/>
    <w:qFormat/>
    <w:rsid w:val="00C45734"/>
    <w:pPr>
      <w:keepNext/>
      <w:keepLines/>
      <w:spacing w:before="200"/>
      <w:outlineLvl w:val="3"/>
    </w:pPr>
    <w:rPr>
      <w:rFonts w:eastAsia="Times New Roman"/>
      <w:b/>
      <w:iCs/>
    </w:rPr>
  </w:style>
  <w:style w:type="paragraph" w:customStyle="1" w:styleId="nroaml">
    <w:name w:val="nroaml"/>
    <w:basedOn w:val="Normal"/>
    <w:uiPriority w:val="99"/>
    <w:qFormat/>
    <w:rsid w:val="00C45734"/>
    <w:pPr>
      <w:keepNext/>
      <w:keepLines/>
      <w:spacing w:before="200"/>
      <w:outlineLvl w:val="3"/>
    </w:pPr>
    <w:rPr>
      <w:rFonts w:eastAsia="Times New Roman"/>
      <w:b/>
      <w:iCs/>
    </w:rPr>
  </w:style>
  <w:style w:type="paragraph" w:customStyle="1" w:styleId="noraml">
    <w:name w:val="noraml"/>
    <w:basedOn w:val="Normal"/>
    <w:uiPriority w:val="99"/>
    <w:qFormat/>
    <w:rsid w:val="00C4573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45734"/>
    <w:rPr>
      <w:rFonts w:ascii="Georgia" w:eastAsia="Calibri" w:hAnsi="Georgia"/>
      <w:sz w:val="16"/>
      <w:szCs w:val="16"/>
    </w:rPr>
  </w:style>
  <w:style w:type="paragraph" w:customStyle="1" w:styleId="SmallSizeParagraph">
    <w:name w:val="Small Size Paragraph"/>
    <w:basedOn w:val="Normal"/>
    <w:link w:val="SmallSizeParagraphChar"/>
    <w:qFormat/>
    <w:rsid w:val="00C45734"/>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4573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45734"/>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C45734"/>
    <w:rPr>
      <w:rFonts w:ascii="Arial" w:eastAsia="Calibri" w:hAnsi="Arial" w:cs="Arial"/>
      <w:kern w:val="2"/>
      <w:sz w:val="14"/>
      <w:szCs w:val="14"/>
      <w:lang w:eastAsia="zh-TW"/>
    </w:rPr>
  </w:style>
  <w:style w:type="paragraph" w:customStyle="1" w:styleId="CardT1">
    <w:name w:val="CardT1"/>
    <w:basedOn w:val="Normal"/>
    <w:link w:val="CardT1Char"/>
    <w:qFormat/>
    <w:rsid w:val="00C4573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4573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45734"/>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45734"/>
    <w:pPr>
      <w:spacing w:before="100" w:beforeAutospacing="1" w:after="100" w:afterAutospacing="1"/>
    </w:pPr>
    <w:rPr>
      <w:rFonts w:eastAsia="Times New Roman"/>
      <w:sz w:val="24"/>
    </w:rPr>
  </w:style>
  <w:style w:type="paragraph" w:customStyle="1" w:styleId="CiteReal">
    <w:name w:val="Cite Real"/>
    <w:basedOn w:val="Normal"/>
    <w:next w:val="Normal"/>
    <w:qFormat/>
    <w:rsid w:val="00C45734"/>
    <w:rPr>
      <w:rFonts w:ascii="Arial" w:eastAsia="MS Mincho" w:hAnsi="Arial"/>
      <w:b/>
      <w:sz w:val="24"/>
      <w:u w:val="single"/>
    </w:rPr>
  </w:style>
  <w:style w:type="paragraph" w:customStyle="1" w:styleId="2909F619802848F09E01365C32F34654">
    <w:name w:val="2909F619802848F09E01365C32F34654"/>
    <w:uiPriority w:val="99"/>
    <w:qFormat/>
    <w:rsid w:val="00C45734"/>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45734"/>
    <w:rPr>
      <w:rFonts w:ascii="Georgia" w:eastAsia="Calibri" w:hAnsi="Georgia"/>
      <w:u w:val="single"/>
      <w:lang w:val="x-none" w:eastAsia="zh-CN"/>
    </w:rPr>
  </w:style>
  <w:style w:type="paragraph" w:customStyle="1" w:styleId="UnderlineS">
    <w:name w:val="Underline S"/>
    <w:basedOn w:val="Normal"/>
    <w:link w:val="UnderlineSChar"/>
    <w:qFormat/>
    <w:rsid w:val="00C45734"/>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C45734"/>
    <w:rPr>
      <w:rFonts w:ascii="Georgia" w:eastAsia="SimSun" w:hAnsi="Georgia"/>
      <w:sz w:val="12"/>
    </w:rPr>
  </w:style>
  <w:style w:type="paragraph" w:customStyle="1" w:styleId="Ununderlined">
    <w:name w:val="Ununderlined"/>
    <w:basedOn w:val="Normal"/>
    <w:link w:val="UnunderlinedChar"/>
    <w:qFormat/>
    <w:rsid w:val="00C45734"/>
    <w:rPr>
      <w:rFonts w:ascii="Georgia" w:eastAsia="SimSun" w:hAnsi="Georgia" w:cstheme="minorBidi"/>
      <w:sz w:val="12"/>
    </w:rPr>
  </w:style>
  <w:style w:type="character" w:customStyle="1" w:styleId="HighlightingChar">
    <w:name w:val="Highlighting Char"/>
    <w:link w:val="Highlighting"/>
    <w:locked/>
    <w:rsid w:val="00C45734"/>
    <w:rPr>
      <w:rFonts w:ascii="Georgia" w:eastAsia="SimSun" w:hAnsi="Georgia"/>
      <w:u w:val="thick"/>
    </w:rPr>
  </w:style>
  <w:style w:type="paragraph" w:customStyle="1" w:styleId="Highlighting">
    <w:name w:val="Highlighting"/>
    <w:basedOn w:val="Normal"/>
    <w:link w:val="HighlightingChar"/>
    <w:autoRedefine/>
    <w:qFormat/>
    <w:rsid w:val="00C45734"/>
    <w:rPr>
      <w:rFonts w:ascii="Georgia" w:eastAsia="SimSun" w:hAnsi="Georgia" w:cstheme="minorBidi"/>
      <w:u w:val="thick"/>
    </w:rPr>
  </w:style>
  <w:style w:type="character" w:customStyle="1" w:styleId="CITEChar">
    <w:name w:val="CITE Char"/>
    <w:link w:val="CITE"/>
    <w:locked/>
    <w:rsid w:val="00C45734"/>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C45734"/>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C45734"/>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4573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45734"/>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C4573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45734"/>
    <w:rPr>
      <w:b/>
      <w:sz w:val="28"/>
    </w:rPr>
  </w:style>
  <w:style w:type="character" w:customStyle="1" w:styleId="SourcenameChar">
    <w:name w:val="Source name Char"/>
    <w:link w:val="Sourcename"/>
    <w:locked/>
    <w:rsid w:val="00C4573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45734"/>
    <w:rPr>
      <w:b/>
      <w:bCs/>
      <w:sz w:val="20"/>
    </w:rPr>
  </w:style>
  <w:style w:type="character" w:customStyle="1" w:styleId="underlinedcardChar">
    <w:name w:val="underlined card Char"/>
    <w:link w:val="underlinedcard0"/>
    <w:locked/>
    <w:rsid w:val="00C4573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45734"/>
    <w:rPr>
      <w:sz w:val="22"/>
      <w:u w:val="single"/>
    </w:rPr>
  </w:style>
  <w:style w:type="paragraph" w:customStyle="1" w:styleId="FullText">
    <w:name w:val="Full Text"/>
    <w:basedOn w:val="Normal"/>
    <w:uiPriority w:val="99"/>
    <w:qFormat/>
    <w:rsid w:val="00C45734"/>
    <w:rPr>
      <w:rFonts w:eastAsia="Times New Roman"/>
      <w:sz w:val="16"/>
    </w:rPr>
  </w:style>
  <w:style w:type="character" w:customStyle="1" w:styleId="TextUnderlineChar">
    <w:name w:val="Text Underline Char"/>
    <w:link w:val="TextUnderline"/>
    <w:locked/>
    <w:rsid w:val="00C4573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45734"/>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C4573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45734"/>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C4573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45734"/>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C45734"/>
    <w:pPr>
      <w:spacing w:before="240"/>
      <w:outlineLvl w:val="2"/>
    </w:pPr>
    <w:rPr>
      <w:rFonts w:eastAsia="Times New Roman"/>
      <w:b/>
    </w:rPr>
  </w:style>
  <w:style w:type="character" w:customStyle="1" w:styleId="CiteCardChar">
    <w:name w:val="Cite_Card Char"/>
    <w:link w:val="CiteCard0"/>
    <w:locked/>
    <w:rsid w:val="00C45734"/>
    <w:rPr>
      <w:rFonts w:ascii="Times New Roman" w:eastAsia="Times New Roman" w:hAnsi="Times New Roman" w:cs="Arial"/>
      <w:bCs/>
      <w:sz w:val="20"/>
      <w:szCs w:val="20"/>
    </w:rPr>
  </w:style>
  <w:style w:type="paragraph" w:customStyle="1" w:styleId="CiteCard0">
    <w:name w:val="Cite_Card"/>
    <w:link w:val="CiteCardChar"/>
    <w:qFormat/>
    <w:rsid w:val="00C45734"/>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45734"/>
    <w:pPr>
      <w:widowControl w:val="0"/>
    </w:pPr>
    <w:rPr>
      <w:rFonts w:eastAsia="MS Mincho"/>
      <w:color w:val="auto"/>
    </w:rPr>
  </w:style>
  <w:style w:type="character" w:customStyle="1" w:styleId="StyleStyle49pt6Char">
    <w:name w:val="Style Style4 + 9 pt6 Char"/>
    <w:basedOn w:val="Style4Char"/>
    <w:link w:val="StyleStyle49pt6"/>
    <w:locked/>
    <w:rsid w:val="00C45734"/>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C45734"/>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C4573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45734"/>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C4573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45734"/>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4573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45734"/>
    <w:rPr>
      <w:rFonts w:ascii="Georgia" w:hAnsi="Georgia" w:cs="Calibri"/>
      <w:b/>
      <w:bCs/>
      <w:u w:val="single"/>
    </w:rPr>
  </w:style>
  <w:style w:type="character" w:customStyle="1" w:styleId="DebatenoramlChar">
    <w:name w:val="Debatenoraml Char"/>
    <w:link w:val="Debatenoraml"/>
    <w:locked/>
    <w:rsid w:val="00C45734"/>
    <w:rPr>
      <w:rFonts w:ascii="Times New Roman" w:hAnsi="Times New Roman" w:cs="Times New Roman"/>
    </w:rPr>
  </w:style>
  <w:style w:type="paragraph" w:customStyle="1" w:styleId="Debatenoraml">
    <w:name w:val="Debatenoraml"/>
    <w:basedOn w:val="NoSpacing"/>
    <w:link w:val="DebatenoramlChar"/>
    <w:qFormat/>
    <w:rsid w:val="00C45734"/>
    <w:rPr>
      <w:rFonts w:ascii="Times New Roman" w:eastAsiaTheme="minorHAnsi" w:hAnsi="Times New Roman" w:cs="Times New Roman"/>
      <w:szCs w:val="22"/>
    </w:rPr>
  </w:style>
  <w:style w:type="paragraph" w:customStyle="1" w:styleId="SynergyTag">
    <w:name w:val="SynergyTag"/>
    <w:basedOn w:val="Normal"/>
    <w:uiPriority w:val="99"/>
    <w:qFormat/>
    <w:rsid w:val="00C45734"/>
    <w:rPr>
      <w:rFonts w:eastAsia="Calibri"/>
      <w:b/>
    </w:rPr>
  </w:style>
  <w:style w:type="character" w:customStyle="1" w:styleId="QualsChar">
    <w:name w:val="Quals Char"/>
    <w:link w:val="Quals"/>
    <w:locked/>
    <w:rsid w:val="00C45734"/>
    <w:rPr>
      <w:rFonts w:ascii="Georgia" w:eastAsia="Calibri" w:hAnsi="Georgia"/>
      <w:sz w:val="18"/>
    </w:rPr>
  </w:style>
  <w:style w:type="paragraph" w:customStyle="1" w:styleId="Quals">
    <w:name w:val="Quals"/>
    <w:basedOn w:val="Normal"/>
    <w:link w:val="QualsChar"/>
    <w:qFormat/>
    <w:rsid w:val="00C45734"/>
    <w:rPr>
      <w:rFonts w:ascii="Georgia" w:eastAsia="Calibri" w:hAnsi="Georgia" w:cstheme="minorBidi"/>
      <w:sz w:val="18"/>
    </w:rPr>
  </w:style>
  <w:style w:type="paragraph" w:customStyle="1" w:styleId="times">
    <w:name w:val="times"/>
    <w:basedOn w:val="Normal"/>
    <w:qFormat/>
    <w:rsid w:val="00C45734"/>
    <w:pPr>
      <w:spacing w:before="100" w:beforeAutospacing="1" w:after="100" w:afterAutospacing="1"/>
    </w:pPr>
    <w:rPr>
      <w:rFonts w:eastAsia="Times New Roman"/>
      <w:sz w:val="24"/>
    </w:rPr>
  </w:style>
  <w:style w:type="paragraph" w:customStyle="1" w:styleId="BodyA">
    <w:name w:val="Body A"/>
    <w:uiPriority w:val="99"/>
    <w:qFormat/>
    <w:rsid w:val="00C45734"/>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45734"/>
    <w:rPr>
      <w:rFonts w:ascii="Georgia" w:eastAsia="Times New Roman" w:hAnsi="Georgia"/>
      <w:b/>
      <w:caps/>
      <w:szCs w:val="28"/>
      <w:u w:val="single"/>
    </w:rPr>
  </w:style>
  <w:style w:type="paragraph" w:customStyle="1" w:styleId="Starred">
    <w:name w:val="Starred"/>
    <w:basedOn w:val="Normal"/>
    <w:link w:val="StarredChar"/>
    <w:qFormat/>
    <w:rsid w:val="00C45734"/>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C45734"/>
    <w:rPr>
      <w:rFonts w:ascii="Georgia" w:eastAsia="Times New Roman" w:hAnsi="Georgia"/>
      <w:b/>
      <w:caps/>
      <w:szCs w:val="28"/>
      <w:u w:val="single"/>
    </w:rPr>
  </w:style>
  <w:style w:type="paragraph" w:customStyle="1" w:styleId="NotStarred">
    <w:name w:val="NotStarred"/>
    <w:basedOn w:val="Normal"/>
    <w:link w:val="NotStarredChar"/>
    <w:qFormat/>
    <w:rsid w:val="00C45734"/>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C4573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4573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45734"/>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C45734"/>
    <w:rPr>
      <w:rFonts w:ascii="Georgia" w:eastAsia="Calibri" w:hAnsi="Georgia"/>
      <w:b/>
    </w:rPr>
  </w:style>
  <w:style w:type="paragraph" w:customStyle="1" w:styleId="H4Tag">
    <w:name w:val="H4 (Tag)"/>
    <w:basedOn w:val="Normal"/>
    <w:link w:val="H4TagChar1"/>
    <w:qFormat/>
    <w:rsid w:val="00C45734"/>
    <w:rPr>
      <w:rFonts w:ascii="Georgia" w:eastAsia="Calibri" w:hAnsi="Georgia" w:cstheme="minorBidi"/>
      <w:b/>
    </w:rPr>
  </w:style>
  <w:style w:type="paragraph" w:customStyle="1" w:styleId="CM25">
    <w:name w:val="CM25"/>
    <w:basedOn w:val="Default"/>
    <w:next w:val="Default"/>
    <w:qFormat/>
    <w:rsid w:val="00C4573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45734"/>
    <w:rPr>
      <w:rFonts w:ascii="Georgia" w:hAnsi="Georgia"/>
      <w:b/>
    </w:rPr>
  </w:style>
  <w:style w:type="paragraph" w:customStyle="1" w:styleId="Debate-CardTagandCite-F6">
    <w:name w:val="Debate- Card Tag and Cite- F6"/>
    <w:basedOn w:val="Normal"/>
    <w:link w:val="Debate-CardTagandCite-F6Char"/>
    <w:qFormat/>
    <w:rsid w:val="00C45734"/>
    <w:pPr>
      <w:contextualSpacing/>
    </w:pPr>
    <w:rPr>
      <w:rFonts w:ascii="Georgia" w:hAnsi="Georgia" w:cstheme="minorBidi"/>
      <w:b/>
    </w:rPr>
  </w:style>
  <w:style w:type="paragraph" w:customStyle="1" w:styleId="Cardtext0">
    <w:name w:val="Card text"/>
    <w:link w:val="CardtextChar0"/>
    <w:qFormat/>
    <w:rsid w:val="00C45734"/>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C45734"/>
    <w:rPr>
      <w:rFonts w:ascii="Georgia" w:eastAsia="Times New Roman" w:hAnsi="Georgia"/>
      <w:b/>
      <w:szCs w:val="28"/>
      <w:u w:val="single"/>
    </w:rPr>
  </w:style>
  <w:style w:type="paragraph" w:customStyle="1" w:styleId="NewHeading2">
    <w:name w:val="NewHeading2"/>
    <w:basedOn w:val="Normal"/>
    <w:link w:val="NewHeading2Char"/>
    <w:qFormat/>
    <w:rsid w:val="00C45734"/>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C4573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45734"/>
    <w:rPr>
      <w:rFonts w:eastAsia="Calibri"/>
    </w:rPr>
  </w:style>
  <w:style w:type="paragraph" w:customStyle="1" w:styleId="Card6pt">
    <w:name w:val="Card 6pt"/>
    <w:basedOn w:val="card"/>
    <w:uiPriority w:val="99"/>
    <w:qFormat/>
    <w:rsid w:val="00C45734"/>
    <w:rPr>
      <w:rFonts w:ascii="Georgia" w:eastAsia="Calibri" w:hAnsi="Georgia"/>
      <w:bCs/>
      <w:color w:val="000000"/>
      <w:sz w:val="12"/>
      <w:szCs w:val="20"/>
    </w:rPr>
  </w:style>
  <w:style w:type="character" w:customStyle="1" w:styleId="FullCiteChar">
    <w:name w:val="Full Cite Char"/>
    <w:link w:val="FullCite"/>
    <w:locked/>
    <w:rsid w:val="00C45734"/>
    <w:rPr>
      <w:rFonts w:ascii="Garamond" w:eastAsia="Calibri" w:hAnsi="Garamond"/>
    </w:rPr>
  </w:style>
  <w:style w:type="paragraph" w:customStyle="1" w:styleId="FullCite">
    <w:name w:val="Full Cite"/>
    <w:basedOn w:val="Normal"/>
    <w:next w:val="Normal"/>
    <w:link w:val="FullCiteChar"/>
    <w:qFormat/>
    <w:rsid w:val="00C45734"/>
    <w:rPr>
      <w:rFonts w:ascii="Garamond" w:eastAsia="Calibri" w:hAnsi="Garamond" w:cstheme="minorBidi"/>
    </w:rPr>
  </w:style>
  <w:style w:type="character" w:customStyle="1" w:styleId="StyleCardStyleBlackUnderlineChar">
    <w:name w:val="Style Card Style + Black Underline Char"/>
    <w:link w:val="StyleCardStyleBlackUnderline"/>
    <w:locked/>
    <w:rsid w:val="00C4573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45734"/>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C45734"/>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C45734"/>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C45734"/>
    <w:rPr>
      <w:rFonts w:ascii="Georgia" w:eastAsia="SimSun" w:hAnsi="Georgia" w:cstheme="minorBidi"/>
      <w:sz w:val="22"/>
      <w:u w:val="single"/>
      <w:lang w:eastAsia="zh-CN"/>
    </w:rPr>
  </w:style>
  <w:style w:type="character" w:customStyle="1" w:styleId="StylecardBoldThickunderlineChar">
    <w:name w:val="Style card + Bold Thick underline Char"/>
    <w:link w:val="StylecardBoldThickunderline"/>
    <w:locked/>
    <w:rsid w:val="00C45734"/>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C45734"/>
    <w:rPr>
      <w:rFonts w:ascii="Georgia" w:eastAsia="SimSun" w:hAnsi="Georgia" w:cstheme="minorBidi"/>
      <w:b/>
      <w:bCs/>
      <w:sz w:val="22"/>
      <w:u w:val="single"/>
      <w:lang w:eastAsia="zh-CN"/>
    </w:rPr>
  </w:style>
  <w:style w:type="paragraph" w:customStyle="1" w:styleId="CM27">
    <w:name w:val="CM27"/>
    <w:basedOn w:val="Default"/>
    <w:next w:val="Default"/>
    <w:qFormat/>
    <w:rsid w:val="00C45734"/>
    <w:pPr>
      <w:spacing w:after="200" w:line="276" w:lineRule="auto"/>
    </w:pPr>
    <w:rPr>
      <w:rFonts w:eastAsia="Calibri"/>
      <w:color w:val="auto"/>
      <w:sz w:val="22"/>
    </w:rPr>
  </w:style>
  <w:style w:type="paragraph" w:customStyle="1" w:styleId="font-null">
    <w:name w:val="font-null"/>
    <w:basedOn w:val="Normal"/>
    <w:uiPriority w:val="99"/>
    <w:qFormat/>
    <w:rsid w:val="00C45734"/>
    <w:pPr>
      <w:spacing w:before="100" w:beforeAutospacing="1" w:after="100" w:afterAutospacing="1"/>
    </w:pPr>
    <w:rPr>
      <w:rFonts w:eastAsia="Times New Roman"/>
      <w:sz w:val="24"/>
    </w:rPr>
  </w:style>
  <w:style w:type="paragraph" w:customStyle="1" w:styleId="rteindent1">
    <w:name w:val="rteindent1"/>
    <w:basedOn w:val="Normal"/>
    <w:uiPriority w:val="99"/>
    <w:qFormat/>
    <w:rsid w:val="00C4573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4573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4573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4573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4573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45734"/>
    <w:pPr>
      <w:spacing w:before="100" w:beforeAutospacing="1" w:after="100" w:afterAutospacing="1"/>
    </w:pPr>
    <w:rPr>
      <w:rFonts w:eastAsia="Times New Roman"/>
      <w:sz w:val="24"/>
    </w:rPr>
  </w:style>
  <w:style w:type="paragraph" w:customStyle="1" w:styleId="class">
    <w:name w:val="class"/>
    <w:basedOn w:val="Normal"/>
    <w:uiPriority w:val="99"/>
    <w:qFormat/>
    <w:rsid w:val="00C45734"/>
    <w:pPr>
      <w:spacing w:before="100" w:beforeAutospacing="1" w:after="100" w:afterAutospacing="1"/>
    </w:pPr>
    <w:rPr>
      <w:rFonts w:eastAsia="Times New Roman"/>
      <w:sz w:val="24"/>
    </w:rPr>
  </w:style>
  <w:style w:type="character" w:customStyle="1" w:styleId="blocktitleChar0">
    <w:name w:val="block title Char"/>
    <w:link w:val="blocktitle0"/>
    <w:locked/>
    <w:rsid w:val="00C45734"/>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C4573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4573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4573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4573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4573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4573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4573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45734"/>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C45734"/>
    <w:pPr>
      <w:spacing w:before="100" w:beforeAutospacing="1" w:after="100" w:afterAutospacing="1"/>
    </w:pPr>
    <w:rPr>
      <w:rFonts w:eastAsia="Times New Roman"/>
      <w:sz w:val="24"/>
    </w:rPr>
  </w:style>
  <w:style w:type="paragraph" w:customStyle="1" w:styleId="Caption2">
    <w:name w:val="Caption2"/>
    <w:basedOn w:val="Normal"/>
    <w:uiPriority w:val="99"/>
    <w:qFormat/>
    <w:rsid w:val="00C4573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4573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45734"/>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C45734"/>
    <w:pPr>
      <w:jc w:val="center"/>
    </w:pPr>
    <w:rPr>
      <w:rFonts w:ascii="Book Antiqua" w:eastAsia="Times New Roman" w:hAnsi="Book Antiqua"/>
      <w:b/>
      <w:sz w:val="28"/>
    </w:rPr>
  </w:style>
  <w:style w:type="paragraph" w:customStyle="1" w:styleId="NoteLevel21">
    <w:name w:val="Note Level 21"/>
    <w:basedOn w:val="card"/>
    <w:next w:val="Normal"/>
    <w:uiPriority w:val="99"/>
    <w:qFormat/>
    <w:rsid w:val="00C45734"/>
    <w:pPr>
      <w:keepNext/>
    </w:pPr>
    <w:rPr>
      <w:rFonts w:ascii="Georgia" w:eastAsia="MS Gothic" w:hAnsi="Georgia"/>
      <w:bCs/>
      <w:szCs w:val="20"/>
    </w:rPr>
  </w:style>
  <w:style w:type="paragraph" w:customStyle="1" w:styleId="Little">
    <w:name w:val="Little"/>
    <w:basedOn w:val="Normal"/>
    <w:next w:val="Normal"/>
    <w:link w:val="LittleChar"/>
    <w:qFormat/>
    <w:rsid w:val="00C45734"/>
    <w:pPr>
      <w:ind w:left="288"/>
    </w:pPr>
    <w:rPr>
      <w:rFonts w:eastAsia="Times New Roman"/>
      <w:sz w:val="16"/>
    </w:rPr>
  </w:style>
  <w:style w:type="paragraph" w:customStyle="1" w:styleId="AAAcard">
    <w:name w:val="AAAcard"/>
    <w:basedOn w:val="Normal"/>
    <w:uiPriority w:val="99"/>
    <w:qFormat/>
    <w:rsid w:val="00C45734"/>
    <w:pPr>
      <w:ind w:left="288" w:right="288"/>
    </w:pPr>
    <w:rPr>
      <w:rFonts w:eastAsia="Times New Roman"/>
    </w:rPr>
  </w:style>
  <w:style w:type="paragraph" w:customStyle="1" w:styleId="Caption3">
    <w:name w:val="Caption3"/>
    <w:basedOn w:val="Normal"/>
    <w:uiPriority w:val="99"/>
    <w:qFormat/>
    <w:rsid w:val="00C45734"/>
    <w:pPr>
      <w:spacing w:before="100" w:beforeAutospacing="1" w:after="100" w:afterAutospacing="1"/>
    </w:pPr>
    <w:rPr>
      <w:rFonts w:eastAsia="Times New Roman"/>
      <w:sz w:val="24"/>
    </w:rPr>
  </w:style>
  <w:style w:type="paragraph" w:customStyle="1" w:styleId="body-12-5">
    <w:name w:val="body-12-5"/>
    <w:basedOn w:val="Normal"/>
    <w:uiPriority w:val="99"/>
    <w:qFormat/>
    <w:rsid w:val="00C45734"/>
    <w:pPr>
      <w:spacing w:before="100" w:beforeAutospacing="1" w:after="100" w:afterAutospacing="1"/>
    </w:pPr>
    <w:rPr>
      <w:rFonts w:eastAsia="Times New Roman"/>
      <w:sz w:val="24"/>
    </w:rPr>
  </w:style>
  <w:style w:type="paragraph" w:customStyle="1" w:styleId="infuse">
    <w:name w:val="infuse"/>
    <w:basedOn w:val="Normal"/>
    <w:uiPriority w:val="99"/>
    <w:qFormat/>
    <w:rsid w:val="00C45734"/>
    <w:pPr>
      <w:spacing w:before="100" w:beforeAutospacing="1" w:after="100" w:afterAutospacing="1"/>
    </w:pPr>
    <w:rPr>
      <w:rFonts w:eastAsia="Times New Roman"/>
      <w:sz w:val="24"/>
    </w:rPr>
  </w:style>
  <w:style w:type="paragraph" w:customStyle="1" w:styleId="fontreg">
    <w:name w:val="font_reg"/>
    <w:basedOn w:val="Normal"/>
    <w:uiPriority w:val="99"/>
    <w:qFormat/>
    <w:rsid w:val="00C45734"/>
    <w:pPr>
      <w:spacing w:before="100" w:beforeAutospacing="1" w:after="100" w:afterAutospacing="1"/>
    </w:pPr>
    <w:rPr>
      <w:rFonts w:eastAsia="Times New Roman"/>
      <w:sz w:val="24"/>
    </w:rPr>
  </w:style>
  <w:style w:type="paragraph" w:customStyle="1" w:styleId="CITEF3">
    <w:name w:val="CITE F3"/>
    <w:uiPriority w:val="99"/>
    <w:qFormat/>
    <w:rsid w:val="00C45734"/>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4573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4573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4573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45734"/>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45734"/>
    <w:pPr>
      <w:ind w:left="144"/>
    </w:pPr>
    <w:rPr>
      <w:rFonts w:ascii="Cambria" w:eastAsia="Calibri" w:hAnsi="Cambria"/>
      <w:sz w:val="24"/>
    </w:rPr>
  </w:style>
  <w:style w:type="paragraph" w:customStyle="1" w:styleId="FreeFormA">
    <w:name w:val="Free Form A"/>
    <w:autoRedefine/>
    <w:uiPriority w:val="99"/>
    <w:qFormat/>
    <w:rsid w:val="00C45734"/>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45734"/>
    <w:pPr>
      <w:spacing w:before="100" w:beforeAutospacing="1" w:after="100" w:afterAutospacing="1"/>
    </w:pPr>
    <w:rPr>
      <w:rFonts w:eastAsia="Times New Roman"/>
      <w:sz w:val="24"/>
    </w:rPr>
  </w:style>
  <w:style w:type="paragraph" w:customStyle="1" w:styleId="subheader">
    <w:name w:val="subheader"/>
    <w:basedOn w:val="Normal"/>
    <w:uiPriority w:val="99"/>
    <w:qFormat/>
    <w:rsid w:val="00C4573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45734"/>
    <w:pPr>
      <w:spacing w:before="100" w:beforeAutospacing="1" w:after="100" w:afterAutospacing="1"/>
    </w:pPr>
    <w:rPr>
      <w:rFonts w:eastAsia="Times New Roman"/>
      <w:sz w:val="24"/>
    </w:rPr>
  </w:style>
  <w:style w:type="paragraph" w:customStyle="1" w:styleId="more">
    <w:name w:val="more"/>
    <w:basedOn w:val="Normal"/>
    <w:uiPriority w:val="99"/>
    <w:qFormat/>
    <w:rsid w:val="00C45734"/>
    <w:pPr>
      <w:spacing w:before="100" w:beforeAutospacing="1" w:after="100" w:afterAutospacing="1"/>
    </w:pPr>
    <w:rPr>
      <w:rFonts w:eastAsia="Times New Roman"/>
      <w:sz w:val="24"/>
    </w:rPr>
  </w:style>
  <w:style w:type="paragraph" w:customStyle="1" w:styleId="story">
    <w:name w:val="story"/>
    <w:basedOn w:val="Normal"/>
    <w:uiPriority w:val="99"/>
    <w:qFormat/>
    <w:rsid w:val="00C45734"/>
    <w:pPr>
      <w:spacing w:before="100" w:beforeAutospacing="1" w:after="100" w:afterAutospacing="1"/>
    </w:pPr>
    <w:rPr>
      <w:rFonts w:eastAsia="Times New Roman"/>
      <w:sz w:val="24"/>
    </w:rPr>
  </w:style>
  <w:style w:type="paragraph" w:customStyle="1" w:styleId="H1numbered">
    <w:name w:val="H1 numbered"/>
    <w:basedOn w:val="Normal"/>
    <w:uiPriority w:val="99"/>
    <w:qFormat/>
    <w:rsid w:val="00C45734"/>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C45734"/>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C4573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4573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4573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4573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4573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45734"/>
    <w:pPr>
      <w:widowControl w:val="0"/>
      <w:spacing w:after="63"/>
    </w:pPr>
    <w:rPr>
      <w:rFonts w:ascii="Arial" w:hAnsi="Arial"/>
      <w:color w:val="auto"/>
    </w:rPr>
  </w:style>
  <w:style w:type="paragraph" w:customStyle="1" w:styleId="CM35">
    <w:name w:val="CM35"/>
    <w:basedOn w:val="Default"/>
    <w:next w:val="Default"/>
    <w:uiPriority w:val="99"/>
    <w:qFormat/>
    <w:rsid w:val="00C4573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4573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4573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45734"/>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4573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45734"/>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C4573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45734"/>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C4573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45734"/>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4573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45734"/>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4573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45734"/>
    <w:rPr>
      <w:rFonts w:ascii="Georgia" w:hAnsi="Georgia" w:cstheme="minorBidi"/>
      <w:lang w:val="x-none" w:eastAsia="x-none"/>
    </w:rPr>
  </w:style>
  <w:style w:type="character" w:customStyle="1" w:styleId="NormalFontChar">
    <w:name w:val="Normal Font Char"/>
    <w:link w:val="NormalFont"/>
    <w:locked/>
    <w:rsid w:val="00C45734"/>
    <w:rPr>
      <w:rFonts w:ascii="Times New Roman" w:eastAsia="Times New Roman" w:hAnsi="Times New Roman" w:cs="Times New Roman"/>
      <w:sz w:val="20"/>
      <w:szCs w:val="20"/>
    </w:rPr>
  </w:style>
  <w:style w:type="paragraph" w:customStyle="1" w:styleId="NormalFont">
    <w:name w:val="Normal Font"/>
    <w:link w:val="NormalFontChar"/>
    <w:qFormat/>
    <w:rsid w:val="00C45734"/>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45734"/>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4573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45734"/>
    <w:rPr>
      <w:u w:val="single"/>
      <w:lang w:val="x-none" w:eastAsia="x-none"/>
    </w:rPr>
  </w:style>
  <w:style w:type="character" w:customStyle="1" w:styleId="StyleNormalFont11ptBoldUnderlineChar">
    <w:name w:val="Style Normal Font + 11 pt Bold Underline Char"/>
    <w:link w:val="StyleNormalFont11ptBoldUnderline"/>
    <w:locked/>
    <w:rsid w:val="00C4573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45734"/>
    <w:rPr>
      <w:b/>
      <w:bCs/>
      <w:u w:val="single"/>
      <w:lang w:val="x-none" w:eastAsia="x-none"/>
    </w:rPr>
  </w:style>
  <w:style w:type="paragraph" w:customStyle="1" w:styleId="Smallfont0">
    <w:name w:val="Smallfont"/>
    <w:basedOn w:val="Normal"/>
    <w:uiPriority w:val="99"/>
    <w:qFormat/>
    <w:rsid w:val="00C45734"/>
    <w:rPr>
      <w:rFonts w:eastAsia="Times New Roman"/>
      <w:sz w:val="15"/>
    </w:rPr>
  </w:style>
  <w:style w:type="paragraph" w:customStyle="1" w:styleId="formatvorlage2">
    <w:name w:val="formatvorlage2"/>
    <w:basedOn w:val="Normal"/>
    <w:uiPriority w:val="99"/>
    <w:qFormat/>
    <w:rsid w:val="00C4573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4573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45734"/>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C4573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45734"/>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C4573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45734"/>
    <w:pPr>
      <w:ind w:left="144"/>
    </w:pPr>
    <w:rPr>
      <w:rFonts w:ascii="Georgia" w:eastAsia="Times New Roman" w:hAnsi="Georgia" w:cstheme="minorBidi"/>
      <w:lang w:val="x-none" w:eastAsia="x-none"/>
    </w:rPr>
  </w:style>
  <w:style w:type="paragraph" w:customStyle="1" w:styleId="deck">
    <w:name w:val="deck"/>
    <w:basedOn w:val="Normal"/>
    <w:uiPriority w:val="99"/>
    <w:qFormat/>
    <w:rsid w:val="00C45734"/>
    <w:pPr>
      <w:spacing w:before="100" w:beforeAutospacing="1" w:after="100" w:afterAutospacing="1"/>
    </w:pPr>
    <w:rPr>
      <w:rFonts w:eastAsia="Times New Roman"/>
      <w:sz w:val="24"/>
    </w:rPr>
  </w:style>
  <w:style w:type="paragraph" w:customStyle="1" w:styleId="i1">
    <w:name w:val="i1"/>
    <w:basedOn w:val="Normal"/>
    <w:uiPriority w:val="99"/>
    <w:qFormat/>
    <w:rsid w:val="00C45734"/>
    <w:pPr>
      <w:spacing w:before="100" w:beforeAutospacing="1" w:after="100" w:afterAutospacing="1"/>
    </w:pPr>
    <w:rPr>
      <w:rFonts w:eastAsia="Times New Roman"/>
      <w:sz w:val="24"/>
    </w:rPr>
  </w:style>
  <w:style w:type="paragraph" w:customStyle="1" w:styleId="question">
    <w:name w:val="question"/>
    <w:basedOn w:val="Normal"/>
    <w:uiPriority w:val="99"/>
    <w:qFormat/>
    <w:rsid w:val="00C45734"/>
    <w:pPr>
      <w:spacing w:before="100" w:beforeAutospacing="1" w:after="100" w:afterAutospacing="1"/>
    </w:pPr>
    <w:rPr>
      <w:rFonts w:eastAsia="Times New Roman"/>
      <w:sz w:val="24"/>
    </w:rPr>
  </w:style>
  <w:style w:type="paragraph" w:customStyle="1" w:styleId="bodycopy">
    <w:name w:val="bodycopy"/>
    <w:basedOn w:val="Normal"/>
    <w:uiPriority w:val="99"/>
    <w:qFormat/>
    <w:rsid w:val="00C45734"/>
    <w:pPr>
      <w:spacing w:before="100" w:beforeAutospacing="1" w:after="100" w:afterAutospacing="1"/>
    </w:pPr>
    <w:rPr>
      <w:rFonts w:eastAsia="Times New Roman"/>
      <w:sz w:val="24"/>
    </w:rPr>
  </w:style>
  <w:style w:type="paragraph" w:customStyle="1" w:styleId="Fifth">
    <w:name w:val="Fifth"/>
    <w:basedOn w:val="Normal"/>
    <w:link w:val="FifthChar"/>
    <w:qFormat/>
    <w:rsid w:val="00C45734"/>
    <w:rPr>
      <w:rFonts w:ascii="Arial" w:eastAsia="Calibri" w:hAnsi="Arial"/>
    </w:rPr>
  </w:style>
  <w:style w:type="paragraph" w:customStyle="1" w:styleId="NoteLevel22">
    <w:name w:val="Note Level 22"/>
    <w:basedOn w:val="card"/>
    <w:next w:val="Normal"/>
    <w:uiPriority w:val="99"/>
    <w:qFormat/>
    <w:rsid w:val="00C45734"/>
    <w:pPr>
      <w:keepNext/>
    </w:pPr>
    <w:rPr>
      <w:rFonts w:ascii="Georgia" w:eastAsia="MS Gothic" w:hAnsi="Georgia"/>
      <w:bCs/>
      <w:szCs w:val="20"/>
    </w:rPr>
  </w:style>
  <w:style w:type="paragraph" w:customStyle="1" w:styleId="wp-caption-text">
    <w:name w:val="wp-caption-text"/>
    <w:basedOn w:val="Normal"/>
    <w:qFormat/>
    <w:rsid w:val="00C45734"/>
    <w:pPr>
      <w:spacing w:before="100" w:beforeAutospacing="1" w:after="100" w:afterAutospacing="1"/>
    </w:pPr>
    <w:rPr>
      <w:rFonts w:eastAsia="Times New Roman"/>
      <w:sz w:val="24"/>
    </w:rPr>
  </w:style>
  <w:style w:type="paragraph" w:customStyle="1" w:styleId="svarticle">
    <w:name w:val="svarticle"/>
    <w:basedOn w:val="Normal"/>
    <w:uiPriority w:val="99"/>
    <w:qFormat/>
    <w:rsid w:val="00C45734"/>
    <w:pPr>
      <w:spacing w:before="100" w:beforeAutospacing="1" w:after="100" w:afterAutospacing="1"/>
    </w:pPr>
    <w:rPr>
      <w:rFonts w:eastAsia="Times New Roman"/>
      <w:sz w:val="24"/>
    </w:rPr>
  </w:style>
  <w:style w:type="paragraph" w:customStyle="1" w:styleId="canvas-atom">
    <w:name w:val="canvas-atom"/>
    <w:basedOn w:val="Normal"/>
    <w:uiPriority w:val="99"/>
    <w:qFormat/>
    <w:rsid w:val="00C45734"/>
    <w:pPr>
      <w:spacing w:before="100" w:beforeAutospacing="1" w:after="100" w:afterAutospacing="1"/>
    </w:pPr>
    <w:rPr>
      <w:sz w:val="24"/>
    </w:rPr>
  </w:style>
  <w:style w:type="paragraph" w:customStyle="1" w:styleId="tweet-text">
    <w:name w:val="tweet-text"/>
    <w:basedOn w:val="Normal"/>
    <w:uiPriority w:val="99"/>
    <w:qFormat/>
    <w:rsid w:val="00C45734"/>
    <w:pPr>
      <w:spacing w:before="100" w:beforeAutospacing="1" w:after="100" w:afterAutospacing="1"/>
    </w:pPr>
  </w:style>
  <w:style w:type="paragraph" w:customStyle="1" w:styleId="description">
    <w:name w:val="description"/>
    <w:basedOn w:val="Normal"/>
    <w:uiPriority w:val="99"/>
    <w:qFormat/>
    <w:rsid w:val="00C45734"/>
    <w:pPr>
      <w:spacing w:before="100" w:beforeAutospacing="1" w:after="100" w:afterAutospacing="1"/>
    </w:pPr>
  </w:style>
  <w:style w:type="paragraph" w:customStyle="1" w:styleId="graf">
    <w:name w:val="graf"/>
    <w:basedOn w:val="Normal"/>
    <w:uiPriority w:val="99"/>
    <w:qFormat/>
    <w:rsid w:val="00C45734"/>
    <w:pPr>
      <w:spacing w:before="100" w:beforeAutospacing="1" w:after="100" w:afterAutospacing="1"/>
    </w:pPr>
  </w:style>
  <w:style w:type="paragraph" w:customStyle="1" w:styleId="column">
    <w:name w:val="column"/>
    <w:basedOn w:val="Normal"/>
    <w:uiPriority w:val="99"/>
    <w:qFormat/>
    <w:rsid w:val="00C45734"/>
    <w:pPr>
      <w:spacing w:before="100" w:beforeAutospacing="1" w:after="100" w:afterAutospacing="1"/>
    </w:pPr>
  </w:style>
  <w:style w:type="paragraph" w:customStyle="1" w:styleId="recirc-container">
    <w:name w:val="recirc-container"/>
    <w:basedOn w:val="Normal"/>
    <w:uiPriority w:val="99"/>
    <w:qFormat/>
    <w:rsid w:val="00C45734"/>
    <w:pPr>
      <w:spacing w:before="100" w:beforeAutospacing="1" w:after="100" w:afterAutospacing="1"/>
    </w:pPr>
    <w:rPr>
      <w:sz w:val="24"/>
    </w:rPr>
  </w:style>
  <w:style w:type="paragraph" w:customStyle="1" w:styleId="interstitial-link">
    <w:name w:val="interstitial-link"/>
    <w:basedOn w:val="Normal"/>
    <w:uiPriority w:val="99"/>
    <w:qFormat/>
    <w:rsid w:val="00C45734"/>
    <w:pPr>
      <w:spacing w:before="100" w:beforeAutospacing="1" w:after="100" w:afterAutospacing="1"/>
    </w:pPr>
    <w:rPr>
      <w:sz w:val="24"/>
    </w:rPr>
  </w:style>
  <w:style w:type="paragraph" w:customStyle="1" w:styleId="see-also">
    <w:name w:val="see-also"/>
    <w:basedOn w:val="Normal"/>
    <w:uiPriority w:val="99"/>
    <w:qFormat/>
    <w:rsid w:val="00C45734"/>
    <w:pPr>
      <w:spacing w:before="100" w:beforeAutospacing="1" w:after="100" w:afterAutospacing="1"/>
    </w:pPr>
    <w:rPr>
      <w:sz w:val="24"/>
    </w:rPr>
  </w:style>
  <w:style w:type="character" w:styleId="SubtleEmphasis">
    <w:name w:val="Subtle Emphasis"/>
    <w:uiPriority w:val="19"/>
    <w:qFormat/>
    <w:rsid w:val="00C45734"/>
    <w:rPr>
      <w:rFonts w:ascii="Georgia" w:hAnsi="Georgia" w:hint="default"/>
      <w:i/>
      <w:iCs/>
      <w:color w:val="808080"/>
    </w:rPr>
  </w:style>
  <w:style w:type="character" w:customStyle="1" w:styleId="cardchar00">
    <w:name w:val="cardchar0"/>
    <w:basedOn w:val="DefaultParagraphFont"/>
    <w:rsid w:val="00C45734"/>
  </w:style>
  <w:style w:type="character" w:customStyle="1" w:styleId="UnderlineNon-bold">
    <w:name w:val="Underline Non - bold"/>
    <w:rsid w:val="00C45734"/>
    <w:rPr>
      <w:rFonts w:ascii="Times New Roman" w:hAnsi="Times New Roman" w:cs="Times New Roman" w:hint="default"/>
      <w:iCs/>
      <w:sz w:val="22"/>
      <w:u w:val="single"/>
    </w:rPr>
  </w:style>
  <w:style w:type="character" w:customStyle="1" w:styleId="Heading5Char2">
    <w:name w:val="Heading 5 Char2"/>
    <w:rsid w:val="00C4573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45734"/>
    <w:rPr>
      <w:rFonts w:ascii="Arial" w:hAnsi="Arial" w:cs="Arial"/>
      <w:vanish/>
      <w:sz w:val="16"/>
      <w:szCs w:val="16"/>
    </w:rPr>
  </w:style>
  <w:style w:type="paragraph" w:styleId="z-TopofForm">
    <w:name w:val="HTML Top of Form"/>
    <w:basedOn w:val="Normal"/>
    <w:next w:val="Normal"/>
    <w:link w:val="z-TopofFormChar"/>
    <w:hidden/>
    <w:uiPriority w:val="99"/>
    <w:unhideWhenUsed/>
    <w:rsid w:val="00C4573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45734"/>
    <w:rPr>
      <w:rFonts w:ascii="Arial" w:hAnsi="Arial" w:cs="Arial"/>
      <w:vanish/>
      <w:sz w:val="16"/>
      <w:szCs w:val="16"/>
    </w:rPr>
  </w:style>
  <w:style w:type="character" w:customStyle="1" w:styleId="z-BottomofFormChar">
    <w:name w:val="z-Bottom of Form Char"/>
    <w:basedOn w:val="DefaultParagraphFont"/>
    <w:link w:val="z-BottomofForm"/>
    <w:uiPriority w:val="99"/>
    <w:rsid w:val="00C4573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4573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45734"/>
    <w:rPr>
      <w:rFonts w:ascii="Arial" w:hAnsi="Arial" w:cs="Arial"/>
      <w:vanish/>
      <w:sz w:val="16"/>
      <w:szCs w:val="16"/>
    </w:rPr>
  </w:style>
  <w:style w:type="character" w:customStyle="1" w:styleId="authordate1">
    <w:name w:val="authordate"/>
    <w:rsid w:val="00C45734"/>
  </w:style>
  <w:style w:type="character" w:customStyle="1" w:styleId="underline0">
    <w:name w:val="%underline"/>
    <w:qFormat/>
    <w:rsid w:val="00C45734"/>
    <w:rPr>
      <w:rFonts w:ascii="Times New Roman" w:hAnsi="Times New Roman" w:cs="Times New Roman" w:hint="default"/>
      <w:strike w:val="0"/>
      <w:dstrike w:val="0"/>
      <w:sz w:val="16"/>
      <w:u w:val="none"/>
      <w:effect w:val="none"/>
    </w:rPr>
  </w:style>
  <w:style w:type="character" w:customStyle="1" w:styleId="AUNDERLINE0">
    <w:name w:val="AUNDERLINE"/>
    <w:qFormat/>
    <w:rsid w:val="00C45734"/>
    <w:rPr>
      <w:rFonts w:ascii="Times New Roman" w:hAnsi="Times New Roman" w:cs="Times New Roman" w:hint="default"/>
      <w:sz w:val="20"/>
      <w:u w:val="single"/>
    </w:rPr>
  </w:style>
  <w:style w:type="character" w:customStyle="1" w:styleId="UnderlinedCharChar">
    <w:name w:val="Underlined Char Char"/>
    <w:rsid w:val="00C45734"/>
    <w:rPr>
      <w:rFonts w:ascii="Garamond" w:hAnsi="Garamond" w:hint="default"/>
      <w:szCs w:val="28"/>
      <w:u w:val="single"/>
      <w:lang w:val="en-US" w:eastAsia="en-US" w:bidi="ar-SA"/>
    </w:rPr>
  </w:style>
  <w:style w:type="character" w:customStyle="1" w:styleId="slug-doi">
    <w:name w:val="slug-doi"/>
    <w:basedOn w:val="DefaultParagraphFont"/>
    <w:rsid w:val="00C45734"/>
  </w:style>
  <w:style w:type="character" w:customStyle="1" w:styleId="af">
    <w:name w:val="af"/>
    <w:basedOn w:val="DefaultParagraphFont"/>
    <w:rsid w:val="00C45734"/>
  </w:style>
  <w:style w:type="character" w:customStyle="1" w:styleId="ab">
    <w:name w:val="ab"/>
    <w:basedOn w:val="DefaultParagraphFont"/>
    <w:rsid w:val="00C45734"/>
  </w:style>
  <w:style w:type="character" w:customStyle="1" w:styleId="em">
    <w:name w:val="em"/>
    <w:basedOn w:val="DefaultParagraphFont"/>
    <w:rsid w:val="00C45734"/>
  </w:style>
  <w:style w:type="character" w:customStyle="1" w:styleId="au">
    <w:name w:val="au"/>
    <w:basedOn w:val="DefaultParagraphFont"/>
    <w:rsid w:val="00C45734"/>
  </w:style>
  <w:style w:type="character" w:customStyle="1" w:styleId="ti">
    <w:name w:val="ti"/>
    <w:basedOn w:val="DefaultParagraphFont"/>
    <w:rsid w:val="00C45734"/>
  </w:style>
  <w:style w:type="character" w:customStyle="1" w:styleId="subheadblue">
    <w:name w:val="subhead_blue"/>
    <w:basedOn w:val="DefaultParagraphFont"/>
    <w:rsid w:val="00C45734"/>
  </w:style>
  <w:style w:type="character" w:customStyle="1" w:styleId="affiliation">
    <w:name w:val="affiliation"/>
    <w:basedOn w:val="DefaultParagraphFont"/>
    <w:rsid w:val="00C45734"/>
  </w:style>
  <w:style w:type="character" w:customStyle="1" w:styleId="slug-doi-wrapper">
    <w:name w:val="slug-doi-wrapper"/>
    <w:basedOn w:val="DefaultParagraphFont"/>
    <w:rsid w:val="00C45734"/>
  </w:style>
  <w:style w:type="character" w:customStyle="1" w:styleId="slug-metadata-noteahead-of-print">
    <w:name w:val="slug-metadata-note ahead-of-print"/>
    <w:basedOn w:val="DefaultParagraphFont"/>
    <w:rsid w:val="00C45734"/>
  </w:style>
  <w:style w:type="character" w:customStyle="1" w:styleId="slug-ahead-of-print-date">
    <w:name w:val="slug-ahead-of-print-date"/>
    <w:basedOn w:val="DefaultParagraphFont"/>
    <w:rsid w:val="00C45734"/>
  </w:style>
  <w:style w:type="character" w:customStyle="1" w:styleId="medium-bold">
    <w:name w:val="medium-bold"/>
    <w:basedOn w:val="DefaultParagraphFont"/>
    <w:rsid w:val="00C45734"/>
  </w:style>
  <w:style w:type="character" w:customStyle="1" w:styleId="updated-short-citation">
    <w:name w:val="updated-short-citation"/>
    <w:basedOn w:val="DefaultParagraphFont"/>
    <w:rsid w:val="00C45734"/>
  </w:style>
  <w:style w:type="character" w:customStyle="1" w:styleId="goohl0">
    <w:name w:val="goohl0"/>
    <w:basedOn w:val="DefaultParagraphFont"/>
    <w:rsid w:val="00C45734"/>
  </w:style>
  <w:style w:type="character" w:customStyle="1" w:styleId="CharChar6">
    <w:name w:val="Char Char6"/>
    <w:rsid w:val="00C45734"/>
    <w:rPr>
      <w:rFonts w:ascii="Arial" w:hAnsi="Arial" w:cs="Arial" w:hint="default"/>
      <w:bCs/>
      <w:sz w:val="16"/>
      <w:szCs w:val="26"/>
      <w:lang w:val="en-US" w:eastAsia="en-US" w:bidi="ar-SA"/>
    </w:rPr>
  </w:style>
  <w:style w:type="character" w:customStyle="1" w:styleId="TagCharChar1">
    <w:name w:val="Tag Char Char1"/>
    <w:rsid w:val="00C45734"/>
    <w:rPr>
      <w:b/>
      <w:bCs w:val="0"/>
      <w:sz w:val="24"/>
      <w:szCs w:val="24"/>
      <w:lang w:val="en-US" w:eastAsia="en-US" w:bidi="ar-SA"/>
    </w:rPr>
  </w:style>
  <w:style w:type="character" w:customStyle="1" w:styleId="12TimesNewRoman">
    <w:name w:val="12 Times New Roman"/>
    <w:rsid w:val="00C4573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4573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45734"/>
    <w:rPr>
      <w:rFonts w:ascii="Times New Roman" w:hAnsi="Times New Roman" w:cs="Times New Roman" w:hint="default"/>
      <w:strike w:val="0"/>
      <w:dstrike w:val="0"/>
      <w:sz w:val="14"/>
      <w:u w:val="none"/>
      <w:effect w:val="none"/>
    </w:rPr>
  </w:style>
  <w:style w:type="character" w:customStyle="1" w:styleId="F8-UnderlineBold">
    <w:name w:val="F8 - Underline/Bold"/>
    <w:rsid w:val="00C45734"/>
    <w:rPr>
      <w:rFonts w:ascii="Times New Roman" w:hAnsi="Times New Roman" w:cs="Times New Roman" w:hint="default"/>
      <w:b/>
      <w:bCs w:val="0"/>
      <w:sz w:val="20"/>
      <w:u w:val="single"/>
    </w:rPr>
  </w:style>
  <w:style w:type="character" w:customStyle="1" w:styleId="F7-SmallFont">
    <w:name w:val="F7 - Small Font"/>
    <w:rsid w:val="00C45734"/>
    <w:rPr>
      <w:rFonts w:ascii="Times New Roman" w:hAnsi="Times New Roman" w:cs="Times New Roman" w:hint="default"/>
      <w:sz w:val="14"/>
    </w:rPr>
  </w:style>
  <w:style w:type="character" w:customStyle="1" w:styleId="Brief-Bold">
    <w:name w:val="Brief - Bold"/>
    <w:rsid w:val="00C45734"/>
    <w:rPr>
      <w:rFonts w:ascii="Times New Roman" w:hAnsi="Times New Roman" w:cs="Times New Roman" w:hint="default"/>
      <w:b/>
      <w:bCs w:val="0"/>
    </w:rPr>
  </w:style>
  <w:style w:type="character" w:customStyle="1" w:styleId="Card-Underline">
    <w:name w:val="Card - Underline"/>
    <w:rsid w:val="00C45734"/>
    <w:rPr>
      <w:rFonts w:ascii="Times New Roman" w:hAnsi="Times New Roman" w:cs="Times New Roman" w:hint="default"/>
      <w:u w:val="single"/>
    </w:rPr>
  </w:style>
  <w:style w:type="character" w:customStyle="1" w:styleId="beriefunderline">
    <w:name w:val="berief = underline"/>
    <w:rsid w:val="00C45734"/>
    <w:rPr>
      <w:rFonts w:ascii="Times New Roman" w:eastAsia="Times New Roman" w:hAnsi="Times New Roman" w:cs="Times New Roman" w:hint="default"/>
      <w:sz w:val="20"/>
      <w:u w:val="single"/>
    </w:rPr>
  </w:style>
  <w:style w:type="character" w:customStyle="1" w:styleId="BoldText10pt">
    <w:name w:val="Bold Text 10 pt"/>
    <w:rsid w:val="00C4573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C45734"/>
    <w:rPr>
      <w:i/>
      <w:iCs w:val="0"/>
    </w:rPr>
  </w:style>
  <w:style w:type="character" w:customStyle="1" w:styleId="eoeaheader">
    <w:name w:val="eoea_header"/>
    <w:basedOn w:val="DefaultParagraphFont"/>
    <w:rsid w:val="00C45734"/>
  </w:style>
  <w:style w:type="character" w:customStyle="1" w:styleId="SC4208902">
    <w:name w:val="SC.4.208902"/>
    <w:rsid w:val="00C45734"/>
    <w:rPr>
      <w:rFonts w:ascii="Century" w:hAnsi="Century" w:cs="Century" w:hint="default"/>
      <w:color w:val="000000"/>
      <w:sz w:val="22"/>
      <w:szCs w:val="22"/>
    </w:rPr>
  </w:style>
  <w:style w:type="character" w:customStyle="1" w:styleId="SC4208915">
    <w:name w:val="SC.4.208915"/>
    <w:rsid w:val="00C45734"/>
    <w:rPr>
      <w:rFonts w:ascii="Century" w:hAnsi="Century" w:cs="Century" w:hint="default"/>
      <w:color w:val="000000"/>
      <w:sz w:val="13"/>
      <w:szCs w:val="13"/>
    </w:rPr>
  </w:style>
  <w:style w:type="character" w:customStyle="1" w:styleId="SC273764">
    <w:name w:val="SC.2.73764"/>
    <w:rsid w:val="00C45734"/>
    <w:rPr>
      <w:rFonts w:ascii="Century" w:hAnsi="Century" w:cs="Century" w:hint="default"/>
      <w:color w:val="000000"/>
      <w:sz w:val="72"/>
      <w:szCs w:val="72"/>
    </w:rPr>
  </w:style>
  <w:style w:type="character" w:customStyle="1" w:styleId="SC273779">
    <w:name w:val="SC.2.73779"/>
    <w:rsid w:val="00C45734"/>
    <w:rPr>
      <w:rFonts w:ascii="Century" w:hAnsi="Century" w:cs="Century" w:hint="default"/>
      <w:color w:val="000000"/>
      <w:sz w:val="40"/>
      <w:szCs w:val="40"/>
    </w:rPr>
  </w:style>
  <w:style w:type="character" w:customStyle="1" w:styleId="SC273763">
    <w:name w:val="SC.2.73763"/>
    <w:rsid w:val="00C45734"/>
    <w:rPr>
      <w:rFonts w:ascii="Century" w:hAnsi="Century" w:cs="Century" w:hint="default"/>
      <w:b/>
      <w:bCs/>
      <w:color w:val="000000"/>
    </w:rPr>
  </w:style>
  <w:style w:type="character" w:customStyle="1" w:styleId="SC4208910">
    <w:name w:val="SC.4.208910"/>
    <w:rsid w:val="00C45734"/>
    <w:rPr>
      <w:rFonts w:ascii="Century" w:hAnsi="Century" w:cs="Century" w:hint="default"/>
      <w:color w:val="000000"/>
      <w:sz w:val="28"/>
      <w:szCs w:val="28"/>
    </w:rPr>
  </w:style>
  <w:style w:type="character" w:customStyle="1" w:styleId="SC4208911">
    <w:name w:val="SC.4.208911"/>
    <w:rsid w:val="00C45734"/>
    <w:rPr>
      <w:rFonts w:ascii="Century" w:hAnsi="Century" w:cs="Century" w:hint="default"/>
      <w:color w:val="000000"/>
    </w:rPr>
  </w:style>
  <w:style w:type="character" w:customStyle="1" w:styleId="articlesubtitle">
    <w:name w:val="article_sub_title"/>
    <w:basedOn w:val="DefaultParagraphFont"/>
    <w:rsid w:val="00C45734"/>
  </w:style>
  <w:style w:type="character" w:customStyle="1" w:styleId="newsdate2">
    <w:name w:val="news_date2"/>
    <w:basedOn w:val="DefaultParagraphFont"/>
    <w:rsid w:val="00C45734"/>
  </w:style>
  <w:style w:type="character" w:customStyle="1" w:styleId="readarticleheader">
    <w:name w:val="readarticleheader"/>
    <w:basedOn w:val="DefaultParagraphFont"/>
    <w:rsid w:val="00C45734"/>
  </w:style>
  <w:style w:type="character" w:customStyle="1" w:styleId="UnderlineChar20">
    <w:name w:val="Underline Char2"/>
    <w:rsid w:val="00C45734"/>
    <w:rPr>
      <w:rFonts w:ascii="Trebuchet MS" w:hAnsi="Trebuchet MS" w:hint="default"/>
      <w:u w:val="thick"/>
      <w:lang w:val="en-US" w:eastAsia="zh-CN" w:bidi="ar-SA"/>
    </w:rPr>
  </w:style>
  <w:style w:type="character" w:customStyle="1" w:styleId="BoldUnderliningChar">
    <w:name w:val="Bold Underlining Char"/>
    <w:rsid w:val="00C45734"/>
    <w:rPr>
      <w:rFonts w:ascii="Arial Narrow" w:eastAsia="Times New Roman" w:hAnsi="Arial Narrow" w:hint="default"/>
      <w:b/>
      <w:bCs w:val="0"/>
      <w:szCs w:val="24"/>
      <w:u w:val="single"/>
      <w:lang w:val="en-GB" w:eastAsia="en-US" w:bidi="ar-SA"/>
    </w:rPr>
  </w:style>
  <w:style w:type="character" w:customStyle="1" w:styleId="medium-normal1">
    <w:name w:val="medium-normal1"/>
    <w:rsid w:val="00C45734"/>
    <w:rPr>
      <w:rFonts w:ascii="Arial" w:hAnsi="Arial" w:cs="Arial" w:hint="default"/>
      <w:b w:val="0"/>
      <w:bCs w:val="0"/>
      <w:i w:val="0"/>
      <w:iCs w:val="0"/>
      <w:sz w:val="20"/>
      <w:szCs w:val="20"/>
    </w:rPr>
  </w:style>
  <w:style w:type="character" w:customStyle="1" w:styleId="UnderlinedCardChar0">
    <w:name w:val="Underlined Card Char"/>
    <w:rsid w:val="00C45734"/>
    <w:rPr>
      <w:rFonts w:ascii="Palatino Linotype" w:hAnsi="Palatino Linotype" w:hint="default"/>
      <w:u w:val="single"/>
      <w:lang w:val="en-US" w:eastAsia="en-US" w:bidi="ar-SA"/>
    </w:rPr>
  </w:style>
  <w:style w:type="character" w:customStyle="1" w:styleId="char">
    <w:name w:val="char"/>
    <w:basedOn w:val="DefaultParagraphFont"/>
    <w:rsid w:val="00C45734"/>
  </w:style>
  <w:style w:type="character" w:customStyle="1" w:styleId="UnderlineCharCharCharCharCharChar">
    <w:name w:val="Underline Char Char Char Char Char Char"/>
    <w:rsid w:val="00C45734"/>
    <w:rPr>
      <w:rFonts w:ascii="Arial Narrow" w:hAnsi="Arial Narrow" w:hint="default"/>
      <w:szCs w:val="24"/>
      <w:u w:val="single"/>
      <w:lang w:val="en-US" w:eastAsia="en-US" w:bidi="ar-SA"/>
    </w:rPr>
  </w:style>
  <w:style w:type="character" w:customStyle="1" w:styleId="klink">
    <w:name w:val="klink"/>
    <w:basedOn w:val="DefaultParagraphFont"/>
    <w:rsid w:val="00C45734"/>
  </w:style>
  <w:style w:type="character" w:customStyle="1" w:styleId="date10">
    <w:name w:val="date1"/>
    <w:basedOn w:val="DefaultParagraphFont"/>
    <w:rsid w:val="00C45734"/>
  </w:style>
  <w:style w:type="character" w:customStyle="1" w:styleId="bolding1">
    <w:name w:val="bolding1"/>
    <w:rsid w:val="00C45734"/>
    <w:rPr>
      <w:b/>
      <w:bCs/>
    </w:rPr>
  </w:style>
  <w:style w:type="character" w:customStyle="1" w:styleId="bookoptions1">
    <w:name w:val="book_options1"/>
    <w:rsid w:val="00C45734"/>
    <w:rPr>
      <w:b/>
      <w:bCs/>
      <w:color w:val="333366"/>
    </w:rPr>
  </w:style>
  <w:style w:type="character" w:customStyle="1" w:styleId="descriptionblock">
    <w:name w:val="description block"/>
    <w:basedOn w:val="DefaultParagraphFont"/>
    <w:rsid w:val="00C45734"/>
  </w:style>
  <w:style w:type="character" w:customStyle="1" w:styleId="detailsboxblock">
    <w:name w:val="detailsbox block"/>
    <w:basedOn w:val="DefaultParagraphFont"/>
    <w:rsid w:val="00C45734"/>
  </w:style>
  <w:style w:type="character" w:customStyle="1" w:styleId="Char3">
    <w:name w:val="Char3"/>
    <w:rsid w:val="00C45734"/>
    <w:rPr>
      <w:rFonts w:ascii="Arial" w:hAnsi="Arial" w:cs="Arial" w:hint="default"/>
      <w:bCs/>
      <w:u w:val="thick"/>
      <w:lang w:val="en-US" w:eastAsia="en-US" w:bidi="ar-SA"/>
    </w:rPr>
  </w:style>
  <w:style w:type="character" w:customStyle="1" w:styleId="texto11">
    <w:name w:val="texto11"/>
    <w:rsid w:val="00C45734"/>
    <w:rPr>
      <w:rFonts w:ascii="Arial" w:hAnsi="Arial" w:cs="Arial" w:hint="default"/>
      <w:b w:val="0"/>
      <w:bCs w:val="0"/>
      <w:i w:val="0"/>
      <w:iCs w:val="0"/>
      <w:caps w:val="0"/>
      <w:color w:val="000000"/>
      <w:sz w:val="26"/>
      <w:szCs w:val="26"/>
    </w:rPr>
  </w:style>
  <w:style w:type="character" w:customStyle="1" w:styleId="CardTagChar">
    <w:name w:val="Card Tag Char"/>
    <w:rsid w:val="00C45734"/>
    <w:rPr>
      <w:rFonts w:ascii="Arial Narrow" w:hAnsi="Arial Narrow" w:hint="default"/>
      <w:b/>
      <w:bCs w:val="0"/>
      <w:sz w:val="24"/>
      <w:szCs w:val="24"/>
      <w:lang w:val="en-US" w:eastAsia="en-US" w:bidi="ar-SA"/>
    </w:rPr>
  </w:style>
  <w:style w:type="character" w:customStyle="1" w:styleId="DebateCiteCharCharChar">
    <w:name w:val="Debate Cite Char Char Char"/>
    <w:rsid w:val="00C45734"/>
    <w:rPr>
      <w:b/>
      <w:bCs w:val="0"/>
      <w:sz w:val="32"/>
      <w:szCs w:val="32"/>
      <w:lang w:val="en-US" w:eastAsia="en-US" w:bidi="ar-SA"/>
    </w:rPr>
  </w:style>
  <w:style w:type="character" w:customStyle="1" w:styleId="TagandCiteChar">
    <w:name w:val="Tag and Cite Char"/>
    <w:rsid w:val="00C45734"/>
    <w:rPr>
      <w:color w:val="333333"/>
      <w:sz w:val="22"/>
      <w:szCs w:val="22"/>
      <w:lang w:val="en-US" w:eastAsia="en-US" w:bidi="ar-SA"/>
    </w:rPr>
  </w:style>
  <w:style w:type="character" w:customStyle="1" w:styleId="Style10ptBold">
    <w:name w:val="Style 10 pt Bold"/>
    <w:rsid w:val="00C45734"/>
    <w:rPr>
      <w:b/>
      <w:bCs/>
      <w:sz w:val="20"/>
    </w:rPr>
  </w:style>
  <w:style w:type="character" w:customStyle="1" w:styleId="text9">
    <w:name w:val="text9"/>
    <w:basedOn w:val="DefaultParagraphFont"/>
    <w:rsid w:val="00C45734"/>
  </w:style>
  <w:style w:type="character" w:customStyle="1" w:styleId="text21">
    <w:name w:val="text21"/>
    <w:basedOn w:val="DefaultParagraphFont"/>
    <w:rsid w:val="00C45734"/>
  </w:style>
  <w:style w:type="character" w:customStyle="1" w:styleId="text19">
    <w:name w:val="text19"/>
    <w:basedOn w:val="DefaultParagraphFont"/>
    <w:rsid w:val="00C45734"/>
  </w:style>
  <w:style w:type="character" w:customStyle="1" w:styleId="term2">
    <w:name w:val="term2"/>
    <w:rsid w:val="00C45734"/>
    <w:rPr>
      <w:b/>
      <w:bCs/>
    </w:rPr>
  </w:style>
  <w:style w:type="character" w:customStyle="1" w:styleId="pmterms12">
    <w:name w:val="pmterms12"/>
    <w:rsid w:val="00C45734"/>
    <w:rPr>
      <w:b/>
      <w:bCs/>
      <w:i w:val="0"/>
      <w:iCs w:val="0"/>
      <w:color w:val="000000"/>
    </w:rPr>
  </w:style>
  <w:style w:type="character" w:customStyle="1" w:styleId="ToReadChar">
    <w:name w:val="To Read Char"/>
    <w:rsid w:val="00C45734"/>
    <w:rPr>
      <w:rFonts w:ascii="Verdana" w:hAnsi="Verdana" w:hint="default"/>
      <w:b/>
      <w:bCs w:val="0"/>
      <w:szCs w:val="24"/>
      <w:u w:val="single"/>
      <w:lang w:val="en-US" w:eastAsia="en-US" w:bidi="ar-SA"/>
    </w:rPr>
  </w:style>
  <w:style w:type="character" w:customStyle="1" w:styleId="ToReadCharChar">
    <w:name w:val="To Read Char Char"/>
    <w:rsid w:val="00C45734"/>
    <w:rPr>
      <w:rFonts w:ascii="Verdana" w:hAnsi="Verdana" w:hint="default"/>
      <w:b/>
      <w:bCs w:val="0"/>
      <w:szCs w:val="24"/>
      <w:u w:val="single"/>
      <w:lang w:val="en-US" w:eastAsia="en-US" w:bidi="ar-SA"/>
    </w:rPr>
  </w:style>
  <w:style w:type="character" w:customStyle="1" w:styleId="bio">
    <w:name w:val="bio"/>
    <w:basedOn w:val="DefaultParagraphFont"/>
    <w:rsid w:val="00C45734"/>
  </w:style>
  <w:style w:type="character" w:customStyle="1" w:styleId="storytextstyle">
    <w:name w:val="storytextstyle"/>
    <w:basedOn w:val="DefaultParagraphFont"/>
    <w:rsid w:val="00C45734"/>
  </w:style>
  <w:style w:type="character" w:customStyle="1" w:styleId="cardunderlinedCharChar">
    <w:name w:val="card underlined Char Char"/>
    <w:rsid w:val="00C45734"/>
    <w:rPr>
      <w:rFonts w:ascii="Arial" w:hAnsi="Arial" w:cs="Arial" w:hint="default"/>
      <w:sz w:val="22"/>
      <w:szCs w:val="24"/>
      <w:u w:val="single"/>
      <w:lang w:val="en-US" w:eastAsia="en-US" w:bidi="ar-SA"/>
    </w:rPr>
  </w:style>
  <w:style w:type="character" w:customStyle="1" w:styleId="Style2Char0">
    <w:name w:val="Style2 Char"/>
    <w:rsid w:val="00C45734"/>
    <w:rPr>
      <w:rFonts w:ascii="Book Antiqua" w:hAnsi="Book Antiqua" w:hint="default"/>
      <w:u w:val="thick"/>
      <w:lang w:val="en-US" w:eastAsia="en-US" w:bidi="ar-SA"/>
    </w:rPr>
  </w:style>
  <w:style w:type="character" w:customStyle="1" w:styleId="Style2Char1">
    <w:name w:val="Style2 Char1"/>
    <w:rsid w:val="00C45734"/>
    <w:rPr>
      <w:rFonts w:ascii="Book Antiqua" w:hAnsi="Book Antiqua" w:hint="default"/>
      <w:szCs w:val="24"/>
      <w:u w:val="thick"/>
      <w:lang w:val="en-US" w:eastAsia="en-US" w:bidi="ar-SA"/>
    </w:rPr>
  </w:style>
  <w:style w:type="character" w:customStyle="1" w:styleId="articlehead21">
    <w:name w:val="articlehead21"/>
    <w:rsid w:val="00C45734"/>
    <w:rPr>
      <w:rFonts w:ascii="Arial" w:hAnsi="Arial" w:cs="Arial" w:hint="default"/>
      <w:b/>
      <w:bCs/>
      <w:color w:val="660000"/>
      <w:sz w:val="20"/>
      <w:szCs w:val="20"/>
    </w:rPr>
  </w:style>
  <w:style w:type="character" w:customStyle="1" w:styleId="TagCiteChar1">
    <w:name w:val="Tag/Cite Char1"/>
    <w:rsid w:val="00C45734"/>
    <w:rPr>
      <w:b/>
      <w:bCs w:val="0"/>
      <w:lang w:val="en-US" w:eastAsia="en-US" w:bidi="ar-SA"/>
    </w:rPr>
  </w:style>
  <w:style w:type="character" w:customStyle="1" w:styleId="goohl2">
    <w:name w:val="goohl2"/>
    <w:basedOn w:val="DefaultParagraphFont"/>
    <w:rsid w:val="00C45734"/>
  </w:style>
  <w:style w:type="character" w:customStyle="1" w:styleId="CardCharChar0">
    <w:name w:val="Card Char Char"/>
    <w:rsid w:val="00C45734"/>
    <w:rPr>
      <w:lang w:val="en-US" w:eastAsia="en-US" w:bidi="ar-SA"/>
    </w:rPr>
  </w:style>
  <w:style w:type="character" w:customStyle="1" w:styleId="BriefTitle1Char">
    <w:name w:val="Brief Title 1 Char"/>
    <w:rsid w:val="00C45734"/>
    <w:rPr>
      <w:b/>
      <w:bCs w:val="0"/>
      <w:u w:val="single"/>
      <w:lang w:val="en-US" w:eastAsia="en-US" w:bidi="ar-SA"/>
    </w:rPr>
  </w:style>
  <w:style w:type="character" w:customStyle="1" w:styleId="TagCiteCharChar">
    <w:name w:val="Tag/Cite Char Char"/>
    <w:rsid w:val="00C45734"/>
    <w:rPr>
      <w:b/>
      <w:bCs w:val="0"/>
      <w:lang w:val="en-US" w:eastAsia="en-US" w:bidi="ar-SA"/>
    </w:rPr>
  </w:style>
  <w:style w:type="character" w:customStyle="1" w:styleId="btx">
    <w:name w:val="btx"/>
    <w:basedOn w:val="DefaultParagraphFont"/>
    <w:rsid w:val="00C45734"/>
  </w:style>
  <w:style w:type="character" w:customStyle="1" w:styleId="CardChar1">
    <w:name w:val="Card Char1"/>
    <w:rsid w:val="00C45734"/>
    <w:rPr>
      <w:lang w:val="en-US" w:eastAsia="en-US" w:bidi="ar-SA"/>
    </w:rPr>
  </w:style>
  <w:style w:type="character" w:customStyle="1" w:styleId="prodgeneral1">
    <w:name w:val="prodgeneral1"/>
    <w:rsid w:val="00C45734"/>
    <w:rPr>
      <w:rFonts w:ascii="Verdana" w:hAnsi="Verdana" w:hint="default"/>
      <w:b w:val="0"/>
      <w:bCs w:val="0"/>
      <w:caps w:val="0"/>
      <w:color w:val="000000"/>
      <w:spacing w:val="0"/>
      <w:sz w:val="16"/>
      <w:szCs w:val="16"/>
    </w:rPr>
  </w:style>
  <w:style w:type="character" w:customStyle="1" w:styleId="summary1">
    <w:name w:val="summary1"/>
    <w:rsid w:val="00C45734"/>
    <w:rPr>
      <w:rFonts w:ascii="Arial" w:hAnsi="Arial" w:cs="Arial" w:hint="default"/>
      <w:sz w:val="18"/>
      <w:szCs w:val="18"/>
    </w:rPr>
  </w:style>
  <w:style w:type="character" w:customStyle="1" w:styleId="text3">
    <w:name w:val="text3"/>
    <w:basedOn w:val="DefaultParagraphFont"/>
    <w:rsid w:val="00C45734"/>
  </w:style>
  <w:style w:type="character" w:customStyle="1" w:styleId="cardtextsmallChar">
    <w:name w:val="card text small Char"/>
    <w:rsid w:val="00C45734"/>
    <w:rPr>
      <w:rFonts w:ascii="Arial Narrow" w:hAnsi="Arial Narrow" w:hint="default"/>
      <w:sz w:val="16"/>
      <w:szCs w:val="24"/>
      <w:lang w:val="en-US" w:eastAsia="en-US" w:bidi="ar-SA"/>
    </w:rPr>
  </w:style>
  <w:style w:type="character" w:customStyle="1" w:styleId="countrytitle1">
    <w:name w:val="countrytitle1"/>
    <w:rsid w:val="00C45734"/>
    <w:rPr>
      <w:rFonts w:ascii="Verdana" w:hAnsi="Verdana" w:hint="default"/>
      <w:b/>
      <w:bCs/>
      <w:color w:val="293643"/>
      <w:sz w:val="24"/>
      <w:szCs w:val="24"/>
    </w:rPr>
  </w:style>
  <w:style w:type="character" w:customStyle="1" w:styleId="storyheader1">
    <w:name w:val="storyheader1"/>
    <w:rsid w:val="00C45734"/>
    <w:rPr>
      <w:rFonts w:ascii="Verdana" w:hAnsi="Verdana" w:hint="default"/>
      <w:b/>
      <w:bCs/>
      <w:color w:val="000000"/>
      <w:sz w:val="21"/>
      <w:szCs w:val="21"/>
    </w:rPr>
  </w:style>
  <w:style w:type="character" w:customStyle="1" w:styleId="cardunderlinedChar0">
    <w:name w:val="card underlined Char"/>
    <w:rsid w:val="00C45734"/>
    <w:rPr>
      <w:rFonts w:ascii="Arial" w:hAnsi="Arial" w:cs="Arial" w:hint="default"/>
      <w:sz w:val="22"/>
      <w:szCs w:val="24"/>
      <w:u w:val="single"/>
      <w:lang w:val="en-US" w:eastAsia="en-US" w:bidi="ar-SA"/>
    </w:rPr>
  </w:style>
  <w:style w:type="character" w:customStyle="1" w:styleId="article1">
    <w:name w:val="article1"/>
    <w:rsid w:val="00C45734"/>
    <w:rPr>
      <w:rFonts w:ascii="Verdana" w:hAnsi="Verdana" w:hint="default"/>
      <w:color w:val="333333"/>
      <w:sz w:val="16"/>
      <w:szCs w:val="16"/>
    </w:rPr>
  </w:style>
  <w:style w:type="character" w:customStyle="1" w:styleId="story-posted-date1">
    <w:name w:val="story-posted-date1"/>
    <w:rsid w:val="00C4573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4573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45734"/>
  </w:style>
  <w:style w:type="character" w:customStyle="1" w:styleId="textmedium">
    <w:name w:val="textmedium"/>
    <w:basedOn w:val="DefaultParagraphFont"/>
    <w:rsid w:val="00C45734"/>
  </w:style>
  <w:style w:type="character" w:customStyle="1" w:styleId="citation1">
    <w:name w:val="citation1"/>
    <w:rsid w:val="00C45734"/>
    <w:rPr>
      <w:rFonts w:ascii="Verdana" w:hAnsi="Verdana" w:hint="default"/>
      <w:sz w:val="17"/>
      <w:szCs w:val="17"/>
    </w:rPr>
  </w:style>
  <w:style w:type="character" w:customStyle="1" w:styleId="hithighlite">
    <w:name w:val="hithighlite"/>
    <w:basedOn w:val="DefaultParagraphFont"/>
    <w:rsid w:val="00C45734"/>
  </w:style>
  <w:style w:type="character" w:customStyle="1" w:styleId="articlecontent">
    <w:name w:val="articlecontent"/>
    <w:basedOn w:val="DefaultParagraphFont"/>
    <w:rsid w:val="00C45734"/>
  </w:style>
  <w:style w:type="character" w:customStyle="1" w:styleId="fource1">
    <w:name w:val="fource1"/>
    <w:rsid w:val="00C45734"/>
    <w:rPr>
      <w:sz w:val="34"/>
      <w:szCs w:val="34"/>
    </w:rPr>
  </w:style>
  <w:style w:type="character" w:customStyle="1" w:styleId="LanguageStrikeChar">
    <w:name w:val="Language Strike Char"/>
    <w:rsid w:val="00C45734"/>
    <w:rPr>
      <w:rFonts w:ascii="Arial Narrow" w:hAnsi="Arial Narrow" w:hint="default"/>
      <w:strike/>
      <w:szCs w:val="24"/>
      <w:lang w:val="en-US" w:eastAsia="en-US" w:bidi="ar-SA"/>
    </w:rPr>
  </w:style>
  <w:style w:type="character" w:customStyle="1" w:styleId="normal11">
    <w:name w:val="normal1"/>
    <w:basedOn w:val="DefaultParagraphFont"/>
    <w:rsid w:val="00C45734"/>
  </w:style>
  <w:style w:type="character" w:customStyle="1" w:styleId="ds">
    <w:name w:val="ds"/>
    <w:basedOn w:val="DefaultParagraphFont"/>
    <w:rsid w:val="00C45734"/>
  </w:style>
  <w:style w:type="character" w:customStyle="1" w:styleId="UnderliningChar1">
    <w:name w:val="Underlining Char1"/>
    <w:rsid w:val="00C45734"/>
    <w:rPr>
      <w:rFonts w:ascii="Arial Narrow" w:hAnsi="Arial Narrow" w:hint="default"/>
      <w:szCs w:val="24"/>
      <w:u w:val="single"/>
      <w:lang w:val="en-US" w:eastAsia="en-US" w:bidi="ar-SA"/>
    </w:rPr>
  </w:style>
  <w:style w:type="character" w:customStyle="1" w:styleId="UnderliningChar2">
    <w:name w:val="Underlining Char2"/>
    <w:rsid w:val="00C45734"/>
    <w:rPr>
      <w:rFonts w:ascii="Arial Narrow" w:hAnsi="Arial Narrow" w:hint="default"/>
      <w:szCs w:val="24"/>
      <w:u w:val="single"/>
      <w:lang w:val="en-US" w:eastAsia="en-US" w:bidi="ar-SA"/>
    </w:rPr>
  </w:style>
  <w:style w:type="character" w:customStyle="1" w:styleId="MicroTextChar1">
    <w:name w:val="MicroText Char1"/>
    <w:rsid w:val="00C45734"/>
    <w:rPr>
      <w:rFonts w:ascii="Arial Narrow" w:hAnsi="Arial Narrow" w:hint="default"/>
      <w:sz w:val="12"/>
      <w:szCs w:val="24"/>
      <w:lang w:val="en-US" w:eastAsia="en-US" w:bidi="ar-SA"/>
    </w:rPr>
  </w:style>
  <w:style w:type="character" w:customStyle="1" w:styleId="DefaultPara">
    <w:name w:val="Default Para"/>
    <w:rsid w:val="00C45734"/>
    <w:rPr>
      <w:sz w:val="20"/>
    </w:rPr>
  </w:style>
  <w:style w:type="character" w:customStyle="1" w:styleId="SYSHYPERTEXT">
    <w:name w:val="SYS_HYPERTEXT"/>
    <w:rsid w:val="00C45734"/>
    <w:rPr>
      <w:color w:val="0000FF"/>
      <w:u w:val="single"/>
    </w:rPr>
  </w:style>
  <w:style w:type="character" w:customStyle="1" w:styleId="Hyperlink1">
    <w:name w:val="Hyperlink1"/>
    <w:rsid w:val="00C4573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4573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45734"/>
    <w:rPr>
      <w:rFonts w:ascii="Arial Narrow" w:hAnsi="Arial Narrow" w:hint="default"/>
      <w:noProof w:val="0"/>
      <w:szCs w:val="24"/>
      <w:u w:val="single"/>
      <w:lang w:val="en-US" w:eastAsia="en-US" w:bidi="ar-SA"/>
    </w:rPr>
  </w:style>
  <w:style w:type="character" w:customStyle="1" w:styleId="BlockHeading1Char">
    <w:name w:val="Block Heading 1 Char"/>
    <w:rsid w:val="00C4573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45734"/>
    <w:rPr>
      <w:b/>
      <w:bCs w:val="0"/>
      <w:sz w:val="24"/>
      <w:szCs w:val="24"/>
      <w:u w:val="single"/>
      <w:lang w:val="en-US" w:eastAsia="en-US" w:bidi="ar-SA"/>
    </w:rPr>
  </w:style>
  <w:style w:type="character" w:customStyle="1" w:styleId="StyleTagTimesNewRomanChar">
    <w:name w:val="Style Tag + Times New Roman Char"/>
    <w:rsid w:val="00C4573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45734"/>
    <w:rPr>
      <w:rFonts w:ascii="Arial Narrow" w:hAnsi="Arial Narrow" w:cs="Arial" w:hint="default"/>
      <w:b/>
      <w:bCs/>
      <w:iCs/>
      <w:sz w:val="24"/>
      <w:szCs w:val="28"/>
      <w:lang w:val="en-US" w:eastAsia="en-US" w:bidi="ar-SA"/>
    </w:rPr>
  </w:style>
  <w:style w:type="character" w:customStyle="1" w:styleId="UnderliningCharChar">
    <w:name w:val="Underlining Char Char"/>
    <w:rsid w:val="00C45734"/>
    <w:rPr>
      <w:rFonts w:ascii="Arial Narrow" w:hAnsi="Arial Narrow" w:hint="default"/>
      <w:szCs w:val="24"/>
      <w:u w:val="single"/>
      <w:lang w:val="en-US" w:eastAsia="en-US" w:bidi="ar-SA"/>
    </w:rPr>
  </w:style>
  <w:style w:type="character" w:customStyle="1" w:styleId="StyleArialNarrow12ptBold">
    <w:name w:val="Style Arial Narrow 12 pt Bold"/>
    <w:rsid w:val="00C45734"/>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C4573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45734"/>
    <w:rPr>
      <w:noProof w:val="0"/>
      <w:u w:val="single"/>
      <w:lang w:val="en-US" w:eastAsia="en-US" w:bidi="ar-SA"/>
    </w:rPr>
  </w:style>
  <w:style w:type="character" w:customStyle="1" w:styleId="UnderlinedCharChar1">
    <w:name w:val="Underlined Char Char1"/>
    <w:rsid w:val="00C45734"/>
    <w:rPr>
      <w:rFonts w:ascii="Bell MT" w:eastAsia="Times New Roman" w:hAnsi="Bell MT" w:hint="default"/>
      <w:bCs/>
      <w:iCs/>
      <w:sz w:val="22"/>
      <w:u w:val="single"/>
    </w:rPr>
  </w:style>
  <w:style w:type="character" w:customStyle="1" w:styleId="Heading2CharChar2">
    <w:name w:val="Heading 2 Char Char2"/>
    <w:rsid w:val="00C45734"/>
    <w:rPr>
      <w:rFonts w:ascii="Arial" w:hAnsi="Arial" w:cs="Arial" w:hint="default"/>
      <w:b/>
      <w:bCs/>
      <w:iCs/>
      <w:sz w:val="22"/>
      <w:szCs w:val="28"/>
      <w:lang w:val="en-US" w:eastAsia="en-US" w:bidi="ar-SA"/>
    </w:rPr>
  </w:style>
  <w:style w:type="character" w:customStyle="1" w:styleId="doctitle">
    <w:name w:val="doctitle"/>
    <w:rsid w:val="00C45734"/>
  </w:style>
  <w:style w:type="character" w:customStyle="1" w:styleId="cardtext-underlined0">
    <w:name w:val="card text- underlined"/>
    <w:rsid w:val="00C45734"/>
    <w:rPr>
      <w:rFonts w:ascii="Garamond" w:hAnsi="Garamond" w:hint="default"/>
      <w:u w:val="single"/>
    </w:rPr>
  </w:style>
  <w:style w:type="character" w:customStyle="1" w:styleId="BodyText1">
    <w:name w:val="Body Text1"/>
    <w:basedOn w:val="DefaultParagraphFont"/>
    <w:rsid w:val="00C4573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45734"/>
  </w:style>
  <w:style w:type="character" w:customStyle="1" w:styleId="BriefTitleChar">
    <w:name w:val="Brief Title Char"/>
    <w:basedOn w:val="DefaultParagraphFont"/>
    <w:rsid w:val="00C45734"/>
    <w:rPr>
      <w:b/>
      <w:bCs w:val="0"/>
      <w:sz w:val="24"/>
      <w:szCs w:val="24"/>
      <w:u w:val="single"/>
      <w:lang w:val="en-US" w:eastAsia="en-US" w:bidi="ar-SA"/>
    </w:rPr>
  </w:style>
  <w:style w:type="character" w:customStyle="1" w:styleId="BriefTitle2Char">
    <w:name w:val="Brief Title 2 Char"/>
    <w:basedOn w:val="BriefTitleChar"/>
    <w:rsid w:val="00C4573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45734"/>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C4573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45734"/>
    <w:rPr>
      <w:rFonts w:ascii="AGaramond" w:hAnsi="AGaramond" w:cs="AGaramond" w:hint="default"/>
      <w:color w:val="211D1E"/>
      <w:sz w:val="14"/>
      <w:szCs w:val="14"/>
    </w:rPr>
  </w:style>
  <w:style w:type="character" w:customStyle="1" w:styleId="CharacterStyle2">
    <w:name w:val="Character Style 2"/>
    <w:uiPriority w:val="99"/>
    <w:rsid w:val="00C45734"/>
    <w:rPr>
      <w:sz w:val="20"/>
      <w:szCs w:val="20"/>
    </w:rPr>
  </w:style>
  <w:style w:type="character" w:customStyle="1" w:styleId="cross-head">
    <w:name w:val="cross-head"/>
    <w:rsid w:val="00C45734"/>
  </w:style>
  <w:style w:type="character" w:customStyle="1" w:styleId="Subtitle1">
    <w:name w:val="Subtitle1"/>
    <w:rsid w:val="00C45734"/>
  </w:style>
  <w:style w:type="character" w:customStyle="1" w:styleId="metaorigin">
    <w:name w:val="meta_origin"/>
    <w:rsid w:val="00C45734"/>
  </w:style>
  <w:style w:type="character" w:customStyle="1" w:styleId="mandelbrotrefrag">
    <w:name w:val="mandelbrot_refrag"/>
    <w:rsid w:val="00C45734"/>
  </w:style>
  <w:style w:type="character" w:customStyle="1" w:styleId="eminfo">
    <w:name w:val="eminfo"/>
    <w:rsid w:val="00C45734"/>
  </w:style>
  <w:style w:type="character" w:customStyle="1" w:styleId="emhighlight">
    <w:name w:val="emhighlight"/>
    <w:rsid w:val="00C45734"/>
  </w:style>
  <w:style w:type="character" w:customStyle="1" w:styleId="name">
    <w:name w:val="name"/>
    <w:rsid w:val="00C45734"/>
  </w:style>
  <w:style w:type="character" w:customStyle="1" w:styleId="tkrname">
    <w:name w:val="tkrname"/>
    <w:rsid w:val="00C45734"/>
  </w:style>
  <w:style w:type="character" w:customStyle="1" w:styleId="tkrchange">
    <w:name w:val="tkrchange"/>
    <w:rsid w:val="00C45734"/>
  </w:style>
  <w:style w:type="character" w:customStyle="1" w:styleId="source-org">
    <w:name w:val="source-org"/>
    <w:rsid w:val="00C45734"/>
  </w:style>
  <w:style w:type="character" w:customStyle="1" w:styleId="updated">
    <w:name w:val="updated"/>
    <w:rsid w:val="00C45734"/>
  </w:style>
  <w:style w:type="character" w:customStyle="1" w:styleId="last">
    <w:name w:val="last"/>
    <w:rsid w:val="00C45734"/>
  </w:style>
  <w:style w:type="character" w:customStyle="1" w:styleId="Style11ptBoldUnderline1">
    <w:name w:val="Style 11 pt Bold Underline1"/>
    <w:rsid w:val="00C45734"/>
    <w:rPr>
      <w:b/>
      <w:bCs/>
      <w:sz w:val="20"/>
      <w:u w:val="single"/>
    </w:rPr>
  </w:style>
  <w:style w:type="character" w:customStyle="1" w:styleId="StyleStyleunderlineBold11pt">
    <w:name w:val="Style Style underline + Bold + 11 pt"/>
    <w:rsid w:val="00C45734"/>
    <w:rPr>
      <w:bCs/>
      <w:sz w:val="20"/>
      <w:u w:val="single"/>
    </w:rPr>
  </w:style>
  <w:style w:type="character" w:customStyle="1" w:styleId="StyleunderlineAsianTimesNewRomanBold">
    <w:name w:val="Style underline + (Asian) Times New Roman Bold"/>
    <w:rsid w:val="00C4573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45734"/>
    <w:rPr>
      <w:b/>
      <w:bCs/>
      <w:sz w:val="20"/>
      <w:u w:val="single"/>
      <w:bdr w:val="single" w:sz="4" w:space="0" w:color="auto" w:frame="1"/>
    </w:rPr>
  </w:style>
  <w:style w:type="character" w:customStyle="1" w:styleId="A5">
    <w:name w:val="A5"/>
    <w:uiPriority w:val="99"/>
    <w:rsid w:val="00C45734"/>
    <w:rPr>
      <w:rFonts w:ascii="Times New Roman" w:hAnsi="Times New Roman" w:cs="Times New Roman" w:hint="default"/>
      <w:color w:val="000000"/>
      <w:sz w:val="13"/>
      <w:szCs w:val="13"/>
    </w:rPr>
  </w:style>
  <w:style w:type="character" w:customStyle="1" w:styleId="quotepeekbase">
    <w:name w:val="quotepeekbase"/>
    <w:rsid w:val="00C45734"/>
  </w:style>
  <w:style w:type="character" w:customStyle="1" w:styleId="cardChar10">
    <w:name w:val="card Char1"/>
    <w:rsid w:val="00C45734"/>
    <w:rPr>
      <w:rFonts w:ascii="Calibri" w:eastAsia="Calibri" w:hAnsi="Calibri" w:cs="Calibri" w:hint="default"/>
      <w:sz w:val="24"/>
      <w:szCs w:val="22"/>
      <w:lang w:val="x-none" w:eastAsia="x-none"/>
    </w:rPr>
  </w:style>
  <w:style w:type="character" w:customStyle="1" w:styleId="NormalCard">
    <w:name w:val="Normal Card"/>
    <w:uiPriority w:val="1"/>
    <w:qFormat/>
    <w:rsid w:val="00C45734"/>
    <w:rPr>
      <w:rFonts w:ascii="Times New Roman" w:hAnsi="Times New Roman" w:cs="Times New Roman" w:hint="default"/>
      <w:sz w:val="24"/>
    </w:rPr>
  </w:style>
  <w:style w:type="character" w:customStyle="1" w:styleId="HighlightedUnderline0">
    <w:name w:val="Highlighted Underline"/>
    <w:uiPriority w:val="1"/>
    <w:qFormat/>
    <w:rsid w:val="00C4573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45734"/>
    <w:rPr>
      <w:rFonts w:ascii="Times New Roman" w:hAnsi="Times New Roman" w:cs="Times New Roman" w:hint="default"/>
      <w:sz w:val="16"/>
      <w:szCs w:val="16"/>
    </w:rPr>
  </w:style>
  <w:style w:type="character" w:customStyle="1" w:styleId="timebox">
    <w:name w:val="timebox"/>
    <w:rsid w:val="00C45734"/>
  </w:style>
  <w:style w:type="character" w:customStyle="1" w:styleId="Heading2Subtext">
    <w:name w:val="Heading 2 Subtext"/>
    <w:rsid w:val="00C45734"/>
    <w:rPr>
      <w:rFonts w:ascii="Times New Roman" w:hAnsi="Times New Roman" w:cs="Times New Roman" w:hint="default"/>
      <w:sz w:val="16"/>
    </w:rPr>
  </w:style>
  <w:style w:type="character" w:customStyle="1" w:styleId="-SmallText-">
    <w:name w:val="-Small Text-"/>
    <w:rsid w:val="00C45734"/>
    <w:rPr>
      <w:rFonts w:ascii="Garamond" w:hAnsi="Garamond" w:hint="default"/>
      <w:sz w:val="16"/>
    </w:rPr>
  </w:style>
  <w:style w:type="character" w:customStyle="1" w:styleId="label">
    <w:name w:val="label"/>
    <w:rsid w:val="00C45734"/>
  </w:style>
  <w:style w:type="character" w:customStyle="1" w:styleId="BoldUnderlineCharChar">
    <w:name w:val="BoldUnderline Char Char"/>
    <w:rsid w:val="00C4573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45734"/>
  </w:style>
  <w:style w:type="character" w:customStyle="1" w:styleId="FontStyle477">
    <w:name w:val="Font Style477"/>
    <w:basedOn w:val="DefaultParagraphFont"/>
    <w:uiPriority w:val="99"/>
    <w:rsid w:val="00C45734"/>
    <w:rPr>
      <w:rFonts w:ascii="Times New Roman" w:hAnsi="Times New Roman" w:cs="Times New Roman" w:hint="default"/>
      <w:sz w:val="18"/>
      <w:szCs w:val="18"/>
    </w:rPr>
  </w:style>
  <w:style w:type="character" w:customStyle="1" w:styleId="FontStyle505">
    <w:name w:val="Font Style505"/>
    <w:basedOn w:val="DefaultParagraphFont"/>
    <w:uiPriority w:val="99"/>
    <w:rsid w:val="00C45734"/>
    <w:rPr>
      <w:rFonts w:ascii="Times New Roman" w:hAnsi="Times New Roman" w:cs="Times New Roman" w:hint="default"/>
      <w:sz w:val="18"/>
      <w:szCs w:val="18"/>
    </w:rPr>
  </w:style>
  <w:style w:type="character" w:customStyle="1" w:styleId="FontStyle514">
    <w:name w:val="Font Style514"/>
    <w:basedOn w:val="DefaultParagraphFont"/>
    <w:uiPriority w:val="99"/>
    <w:rsid w:val="00C45734"/>
    <w:rPr>
      <w:rFonts w:ascii="Times New Roman" w:hAnsi="Times New Roman" w:cs="Times New Roman" w:hint="default"/>
      <w:sz w:val="14"/>
      <w:szCs w:val="14"/>
    </w:rPr>
  </w:style>
  <w:style w:type="character" w:customStyle="1" w:styleId="FontStyle500">
    <w:name w:val="Font Style500"/>
    <w:basedOn w:val="DefaultParagraphFont"/>
    <w:uiPriority w:val="99"/>
    <w:rsid w:val="00C45734"/>
    <w:rPr>
      <w:rFonts w:ascii="Times New Roman" w:hAnsi="Times New Roman" w:cs="Times New Roman" w:hint="default"/>
      <w:b/>
      <w:bCs/>
      <w:sz w:val="16"/>
      <w:szCs w:val="16"/>
    </w:rPr>
  </w:style>
  <w:style w:type="character" w:customStyle="1" w:styleId="CardCite1">
    <w:name w:val="CardCite1"/>
    <w:qFormat/>
    <w:rsid w:val="00C4573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4573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45734"/>
    <w:rPr>
      <w:rFonts w:ascii="Times New Roman" w:hAnsi="Times New Roman" w:cs="Times New Roman" w:hint="default"/>
      <w:b/>
      <w:bCs/>
      <w:sz w:val="22"/>
      <w:szCs w:val="22"/>
    </w:rPr>
  </w:style>
  <w:style w:type="character" w:customStyle="1" w:styleId="CharacterStyle3">
    <w:name w:val="Character Style 3"/>
    <w:uiPriority w:val="99"/>
    <w:rsid w:val="00C45734"/>
    <w:rPr>
      <w:rFonts w:ascii="Bookman Old Style" w:hAnsi="Bookman Old Style" w:cs="Bookman Old Style" w:hint="default"/>
      <w:spacing w:val="-5"/>
      <w:sz w:val="18"/>
      <w:szCs w:val="18"/>
    </w:rPr>
  </w:style>
  <w:style w:type="character" w:customStyle="1" w:styleId="UnderlineStyleChar7">
    <w:name w:val="Underline Style Char7"/>
    <w:rsid w:val="00C45734"/>
    <w:rPr>
      <w:rFonts w:ascii="Garamond" w:hAnsi="Garamond" w:hint="default"/>
      <w:sz w:val="22"/>
      <w:szCs w:val="24"/>
      <w:u w:val="single"/>
      <w:lang w:val="en-US" w:eastAsia="en-US" w:bidi="ar-SA"/>
    </w:rPr>
  </w:style>
  <w:style w:type="character" w:customStyle="1" w:styleId="StyleArial6ptBold">
    <w:name w:val="Style Arial 6 pt Bold"/>
    <w:rsid w:val="00C45734"/>
    <w:rPr>
      <w:rFonts w:ascii="Arial" w:hAnsi="Arial" w:cs="Arial" w:hint="default"/>
      <w:bCs/>
      <w:sz w:val="12"/>
    </w:rPr>
  </w:style>
  <w:style w:type="character" w:customStyle="1" w:styleId="Heading2Char5">
    <w:name w:val="Heading 2 Char5"/>
    <w:rsid w:val="00C45734"/>
    <w:rPr>
      <w:rFonts w:ascii="Garamond" w:hAnsi="Garamond" w:cs="Arial" w:hint="default"/>
      <w:b/>
      <w:bCs/>
      <w:iCs/>
      <w:sz w:val="24"/>
      <w:szCs w:val="28"/>
      <w:lang w:val="en-US" w:eastAsia="en-US" w:bidi="ar-SA"/>
    </w:rPr>
  </w:style>
  <w:style w:type="character" w:customStyle="1" w:styleId="TagGreg">
    <w:name w:val="TagGreg"/>
    <w:uiPriority w:val="1"/>
    <w:qFormat/>
    <w:rsid w:val="00C45734"/>
    <w:rPr>
      <w:b/>
      <w:bCs w:val="0"/>
      <w:sz w:val="24"/>
    </w:rPr>
  </w:style>
  <w:style w:type="character" w:customStyle="1" w:styleId="StyleDebateUnderline10pt">
    <w:name w:val="Style Debate Underline + 10 pt"/>
    <w:rsid w:val="00C45734"/>
    <w:rPr>
      <w:rFonts w:ascii="Times New Roman" w:hAnsi="Times New Roman" w:cs="Times New Roman" w:hint="default"/>
      <w:sz w:val="20"/>
      <w:szCs w:val="20"/>
      <w:u w:val="single"/>
    </w:rPr>
  </w:style>
  <w:style w:type="character" w:customStyle="1" w:styleId="underlinedCharChar0">
    <w:name w:val="underlined Char Char"/>
    <w:locked/>
    <w:rsid w:val="00C45734"/>
    <w:rPr>
      <w:u w:val="single"/>
    </w:rPr>
  </w:style>
  <w:style w:type="character" w:customStyle="1" w:styleId="SourceBold">
    <w:name w:val="Source Bold"/>
    <w:rsid w:val="00C45734"/>
    <w:rPr>
      <w:rFonts w:ascii="Arial Narrow" w:hAnsi="Arial Narrow" w:hint="default"/>
      <w:b/>
      <w:bCs w:val="0"/>
      <w:strike w:val="0"/>
      <w:dstrike w:val="0"/>
      <w:sz w:val="24"/>
      <w:u w:val="none"/>
      <w:effect w:val="none"/>
    </w:rPr>
  </w:style>
  <w:style w:type="character" w:customStyle="1" w:styleId="2xBoldUnderline">
    <w:name w:val="2x_Bold_Underline"/>
    <w:rsid w:val="00C45734"/>
    <w:rPr>
      <w:b/>
      <w:bCs/>
      <w:sz w:val="24"/>
      <w:u w:val="thick"/>
    </w:rPr>
  </w:style>
  <w:style w:type="character" w:customStyle="1" w:styleId="Dottedunderline">
    <w:name w:val="Dotted underline"/>
    <w:rsid w:val="00C45734"/>
    <w:rPr>
      <w:u w:val="dotted"/>
    </w:rPr>
  </w:style>
  <w:style w:type="character" w:customStyle="1" w:styleId="readChar">
    <w:name w:val="read Char"/>
    <w:rsid w:val="00C45734"/>
    <w:rPr>
      <w:szCs w:val="22"/>
      <w:u w:val="single"/>
      <w:lang w:val="en-US" w:eastAsia="en-US" w:bidi="ar-SA"/>
    </w:rPr>
  </w:style>
  <w:style w:type="character" w:customStyle="1" w:styleId="underlining0">
    <w:name w:val="underlining"/>
    <w:rsid w:val="00C45734"/>
    <w:rPr>
      <w:u w:val="single"/>
    </w:rPr>
  </w:style>
  <w:style w:type="character" w:customStyle="1" w:styleId="btitle">
    <w:name w:val="btitle"/>
    <w:rsid w:val="00C45734"/>
  </w:style>
  <w:style w:type="character" w:customStyle="1" w:styleId="green">
    <w:name w:val="green"/>
    <w:rsid w:val="00C45734"/>
  </w:style>
  <w:style w:type="character" w:customStyle="1" w:styleId="BodyText20">
    <w:name w:val="Body Text2"/>
    <w:rsid w:val="00C4573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C4573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4573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4573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4573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4573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4573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45734"/>
    <w:rPr>
      <w:rFonts w:ascii="Sylfaen" w:hAnsi="Sylfaen" w:cs="Sylfaen" w:hint="default"/>
      <w:i/>
      <w:iCs/>
      <w:strike w:val="0"/>
      <w:dstrike w:val="0"/>
      <w:sz w:val="19"/>
      <w:szCs w:val="19"/>
      <w:u w:val="none"/>
      <w:effect w:val="none"/>
      <w:shd w:val="clear" w:color="auto" w:fill="FFFFFF"/>
    </w:rPr>
  </w:style>
  <w:style w:type="character" w:customStyle="1" w:styleId="1">
    <w:name w:val="1"/>
    <w:rsid w:val="00C45734"/>
    <w:rPr>
      <w:rFonts w:ascii="Arial" w:hAnsi="Arial" w:cs="Arial" w:hint="default"/>
      <w:bCs/>
      <w:sz w:val="20"/>
      <w:u w:val="single"/>
      <w:lang w:val="en-US" w:eastAsia="en-US" w:bidi="ar-SA"/>
    </w:rPr>
  </w:style>
  <w:style w:type="character" w:customStyle="1" w:styleId="CharChar31">
    <w:name w:val="Char Char31"/>
    <w:rsid w:val="00C45734"/>
    <w:rPr>
      <w:rFonts w:ascii="Arial" w:hAnsi="Arial" w:cs="Arial" w:hint="default"/>
      <w:b/>
      <w:bCs/>
      <w:iCs/>
      <w:lang w:val="en-US" w:eastAsia="en-US" w:bidi="ar-SA"/>
    </w:rPr>
  </w:style>
  <w:style w:type="character" w:customStyle="1" w:styleId="Subtitle2">
    <w:name w:val="Subtitle2"/>
    <w:rsid w:val="00C45734"/>
  </w:style>
  <w:style w:type="character" w:customStyle="1" w:styleId="drop">
    <w:name w:val="drop"/>
    <w:rsid w:val="00C45734"/>
  </w:style>
  <w:style w:type="character" w:customStyle="1" w:styleId="bioline">
    <w:name w:val="bioline"/>
    <w:rsid w:val="00C45734"/>
  </w:style>
  <w:style w:type="character" w:customStyle="1" w:styleId="articletitle0">
    <w:name w:val="article_title"/>
    <w:rsid w:val="00C45734"/>
  </w:style>
  <w:style w:type="character" w:customStyle="1" w:styleId="A4">
    <w:name w:val="A4"/>
    <w:uiPriority w:val="99"/>
    <w:rsid w:val="00C45734"/>
    <w:rPr>
      <w:color w:val="000000"/>
    </w:rPr>
  </w:style>
  <w:style w:type="character" w:customStyle="1" w:styleId="s2">
    <w:name w:val="s2"/>
    <w:rsid w:val="00C45734"/>
  </w:style>
  <w:style w:type="character" w:customStyle="1" w:styleId="s4">
    <w:name w:val="s4"/>
    <w:rsid w:val="00C45734"/>
  </w:style>
  <w:style w:type="character" w:customStyle="1" w:styleId="s5">
    <w:name w:val="s5"/>
    <w:rsid w:val="00C45734"/>
  </w:style>
  <w:style w:type="character" w:customStyle="1" w:styleId="cap">
    <w:name w:val="cap"/>
    <w:rsid w:val="00C45734"/>
  </w:style>
  <w:style w:type="character" w:customStyle="1" w:styleId="rightsnotice">
    <w:name w:val="rightsnotice"/>
    <w:rsid w:val="00C45734"/>
  </w:style>
  <w:style w:type="character" w:customStyle="1" w:styleId="Caption1">
    <w:name w:val="Caption1"/>
    <w:rsid w:val="00C45734"/>
  </w:style>
  <w:style w:type="character" w:customStyle="1" w:styleId="credit">
    <w:name w:val="credit"/>
    <w:rsid w:val="00C45734"/>
  </w:style>
  <w:style w:type="character" w:customStyle="1" w:styleId="scaps">
    <w:name w:val="scaps"/>
    <w:rsid w:val="00C45734"/>
  </w:style>
  <w:style w:type="character" w:customStyle="1" w:styleId="current-article">
    <w:name w:val="current-article"/>
    <w:rsid w:val="00C45734"/>
  </w:style>
  <w:style w:type="character" w:customStyle="1" w:styleId="related-current-indicator">
    <w:name w:val="related-current-indicator"/>
    <w:rsid w:val="00C45734"/>
  </w:style>
  <w:style w:type="character" w:customStyle="1" w:styleId="bylclear">
    <w:name w:val="bylclear"/>
    <w:rsid w:val="00C45734"/>
  </w:style>
  <w:style w:type="character" w:customStyle="1" w:styleId="timestamp">
    <w:name w:val="timestamp"/>
    <w:rsid w:val="00C45734"/>
  </w:style>
  <w:style w:type="character" w:customStyle="1" w:styleId="comments">
    <w:name w:val="comments"/>
    <w:rsid w:val="00C45734"/>
  </w:style>
  <w:style w:type="character" w:customStyle="1" w:styleId="essaytext">
    <w:name w:val="essaytext"/>
    <w:rsid w:val="00C45734"/>
  </w:style>
  <w:style w:type="character" w:customStyle="1" w:styleId="username">
    <w:name w:val="username"/>
    <w:rsid w:val="00C45734"/>
  </w:style>
  <w:style w:type="character" w:customStyle="1" w:styleId="toplinks">
    <w:name w:val="toplinks"/>
    <w:rsid w:val="00C45734"/>
  </w:style>
  <w:style w:type="character" w:customStyle="1" w:styleId="A3">
    <w:name w:val="A3"/>
    <w:uiPriority w:val="99"/>
    <w:rsid w:val="00C45734"/>
    <w:rPr>
      <w:rFonts w:ascii="Perpetua" w:hAnsi="Perpetua" w:cs="Perpetua" w:hint="default"/>
      <w:color w:val="000000"/>
      <w:sz w:val="15"/>
      <w:szCs w:val="15"/>
    </w:rPr>
  </w:style>
  <w:style w:type="character" w:customStyle="1" w:styleId="see">
    <w:name w:val="see"/>
    <w:rsid w:val="00C45734"/>
  </w:style>
  <w:style w:type="character" w:customStyle="1" w:styleId="first-letter">
    <w:name w:val="first-letter"/>
    <w:rsid w:val="00C45734"/>
  </w:style>
  <w:style w:type="character" w:customStyle="1" w:styleId="focusparagraph">
    <w:name w:val="focusparagraph"/>
    <w:rsid w:val="00C45734"/>
  </w:style>
  <w:style w:type="character" w:customStyle="1" w:styleId="lightblue">
    <w:name w:val="lightblue"/>
    <w:rsid w:val="00C45734"/>
  </w:style>
  <w:style w:type="character" w:customStyle="1" w:styleId="StyleUnderlineCharChar9pt">
    <w:name w:val="Style Underline Char Char + 9 pt"/>
    <w:rsid w:val="00C4573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45734"/>
  </w:style>
  <w:style w:type="character" w:customStyle="1" w:styleId="Title10">
    <w:name w:val="Title1"/>
    <w:rsid w:val="00C45734"/>
  </w:style>
  <w:style w:type="character" w:customStyle="1" w:styleId="BoldandUnderlineCharCharCharChar">
    <w:name w:val="Bold and Underline Char Char Char Char"/>
    <w:rsid w:val="00C45734"/>
    <w:rPr>
      <w:b/>
      <w:bCs w:val="0"/>
      <w:noProof w:val="0"/>
      <w:u w:val="single"/>
      <w:lang w:val="en-US" w:eastAsia="en-US" w:bidi="ar-SA"/>
    </w:rPr>
  </w:style>
  <w:style w:type="character" w:customStyle="1" w:styleId="FontStyle29">
    <w:name w:val="Font Style29"/>
    <w:uiPriority w:val="99"/>
    <w:rsid w:val="00C45734"/>
    <w:rPr>
      <w:rFonts w:ascii="Arial" w:hAnsi="Arial" w:cs="Arial" w:hint="default"/>
      <w:sz w:val="14"/>
      <w:szCs w:val="14"/>
    </w:rPr>
  </w:style>
  <w:style w:type="character" w:customStyle="1" w:styleId="titles">
    <w:name w:val="titles"/>
    <w:rsid w:val="00C45734"/>
  </w:style>
  <w:style w:type="character" w:customStyle="1" w:styleId="articletext0">
    <w:name w:val="article_text"/>
    <w:rsid w:val="00C45734"/>
  </w:style>
  <w:style w:type="character" w:customStyle="1" w:styleId="contentauthor">
    <w:name w:val="contentauthor"/>
    <w:rsid w:val="00C45734"/>
  </w:style>
  <w:style w:type="character" w:customStyle="1" w:styleId="subarticleheader">
    <w:name w:val="subarticleheader"/>
    <w:rsid w:val="00C45734"/>
  </w:style>
  <w:style w:type="character" w:customStyle="1" w:styleId="spelle">
    <w:name w:val="spelle"/>
    <w:rsid w:val="00C45734"/>
  </w:style>
  <w:style w:type="character" w:customStyle="1" w:styleId="grame">
    <w:name w:val="grame"/>
    <w:rsid w:val="00C45734"/>
  </w:style>
  <w:style w:type="character" w:customStyle="1" w:styleId="newstitle1">
    <w:name w:val="newstitle1"/>
    <w:rsid w:val="00C45734"/>
  </w:style>
  <w:style w:type="character" w:customStyle="1" w:styleId="copy">
    <w:name w:val="copy"/>
    <w:rsid w:val="00C45734"/>
  </w:style>
  <w:style w:type="character" w:customStyle="1" w:styleId="topheadline">
    <w:name w:val="topheadline"/>
    <w:rsid w:val="00C45734"/>
  </w:style>
  <w:style w:type="character" w:customStyle="1" w:styleId="Stylereduce27pt">
    <w:name w:val="Style reduce2 + 7 pt"/>
    <w:rsid w:val="00C45734"/>
    <w:rPr>
      <w:rFonts w:ascii="Times New Roman" w:hAnsi="Times New Roman" w:cs="Arial" w:hint="default"/>
      <w:color w:val="000000"/>
      <w:sz w:val="14"/>
      <w:szCs w:val="22"/>
    </w:rPr>
  </w:style>
  <w:style w:type="character" w:customStyle="1" w:styleId="srtitle">
    <w:name w:val="srtitle"/>
    <w:rsid w:val="00C45734"/>
  </w:style>
  <w:style w:type="character" w:customStyle="1" w:styleId="st1">
    <w:name w:val="st1"/>
    <w:rsid w:val="00C45734"/>
  </w:style>
  <w:style w:type="character" w:customStyle="1" w:styleId="StyleStyleGaramond">
    <w:name w:val="Style Style Garamond +"/>
    <w:rsid w:val="00C45734"/>
    <w:rPr>
      <w:rFonts w:ascii="Garamond" w:hAnsi="Garamond" w:cs="Times New Roman" w:hint="default"/>
      <w:sz w:val="20"/>
    </w:rPr>
  </w:style>
  <w:style w:type="character" w:customStyle="1" w:styleId="quotechar0">
    <w:name w:val="quotechar"/>
    <w:rsid w:val="00C45734"/>
  </w:style>
  <w:style w:type="character" w:customStyle="1" w:styleId="boldunderline1">
    <w:name w:val="boldunderline"/>
    <w:rsid w:val="00C45734"/>
  </w:style>
  <w:style w:type="character" w:customStyle="1" w:styleId="A8">
    <w:name w:val="A8"/>
    <w:rsid w:val="00C45734"/>
    <w:rPr>
      <w:rFonts w:ascii="Scala" w:hAnsi="Scala" w:cs="Scala" w:hint="default"/>
      <w:color w:val="000000"/>
      <w:sz w:val="15"/>
      <w:szCs w:val="15"/>
    </w:rPr>
  </w:style>
  <w:style w:type="character" w:customStyle="1" w:styleId="A0">
    <w:name w:val="A0"/>
    <w:uiPriority w:val="99"/>
    <w:rsid w:val="00C45734"/>
    <w:rPr>
      <w:rFonts w:ascii="Scala" w:hAnsi="Scala" w:cs="Scala" w:hint="default"/>
      <w:color w:val="000000"/>
      <w:sz w:val="16"/>
      <w:szCs w:val="16"/>
    </w:rPr>
  </w:style>
  <w:style w:type="character" w:customStyle="1" w:styleId="Date11">
    <w:name w:val="Date11"/>
    <w:rsid w:val="00C45734"/>
  </w:style>
  <w:style w:type="character" w:customStyle="1" w:styleId="Boxout">
    <w:name w:val="Box out"/>
    <w:uiPriority w:val="1"/>
    <w:qFormat/>
    <w:rsid w:val="00C45734"/>
    <w:rPr>
      <w:rFonts w:ascii="Tahoma" w:hAnsi="Tahoma" w:cs="Tahoma" w:hint="default"/>
      <w:b/>
      <w:bCs w:val="0"/>
      <w:sz w:val="20"/>
      <w:u w:val="single"/>
      <w:bdr w:val="none" w:sz="0" w:space="0" w:color="auto" w:frame="1"/>
      <w:shd w:val="clear" w:color="auto" w:fill="A9E8F5"/>
    </w:rPr>
  </w:style>
  <w:style w:type="character" w:customStyle="1" w:styleId="metad">
    <w:name w:val="metad"/>
    <w:rsid w:val="00C45734"/>
  </w:style>
  <w:style w:type="character" w:customStyle="1" w:styleId="sifr-alternate">
    <w:name w:val="sifr-alternate"/>
    <w:rsid w:val="00C45734"/>
  </w:style>
  <w:style w:type="character" w:customStyle="1" w:styleId="justify1">
    <w:name w:val="justify1"/>
    <w:rsid w:val="00C45734"/>
  </w:style>
  <w:style w:type="character" w:customStyle="1" w:styleId="artbody1">
    <w:name w:val="art_body1"/>
    <w:rsid w:val="00C45734"/>
    <w:rPr>
      <w:rFonts w:ascii="Arial" w:hAnsi="Arial" w:cs="Arial" w:hint="default"/>
    </w:rPr>
  </w:style>
  <w:style w:type="character" w:customStyle="1" w:styleId="A1">
    <w:name w:val="A1"/>
    <w:uiPriority w:val="99"/>
    <w:rsid w:val="00C45734"/>
    <w:rPr>
      <w:rFonts w:ascii="Book Antiqua" w:hAnsi="Book Antiqua" w:cs="Book Antiqua" w:hint="default"/>
      <w:color w:val="221E1F"/>
      <w:sz w:val="22"/>
      <w:szCs w:val="22"/>
    </w:rPr>
  </w:style>
  <w:style w:type="character" w:customStyle="1" w:styleId="reality">
    <w:name w:val="reality"/>
    <w:rsid w:val="00C45734"/>
  </w:style>
  <w:style w:type="character" w:customStyle="1" w:styleId="text2">
    <w:name w:val="text2"/>
    <w:rsid w:val="00C45734"/>
  </w:style>
  <w:style w:type="character" w:customStyle="1" w:styleId="StyleUnderlineChar2CharChar11pt">
    <w:name w:val="Style Underline Char2 Char Char + 11 pt"/>
    <w:rsid w:val="00C45734"/>
    <w:rPr>
      <w:rFonts w:ascii="Times New Roman" w:hAnsi="Times New Roman" w:cs="Times New Roman" w:hint="default"/>
      <w:sz w:val="20"/>
      <w:u w:val="single"/>
    </w:rPr>
  </w:style>
  <w:style w:type="character" w:customStyle="1" w:styleId="StyleStyleBoldUnderline11pt">
    <w:name w:val="Style Style Bold Underline + 11 pt"/>
    <w:rsid w:val="00C45734"/>
    <w:rPr>
      <w:b/>
      <w:bCs/>
      <w:sz w:val="20"/>
      <w:u w:val="single"/>
    </w:rPr>
  </w:style>
  <w:style w:type="character" w:customStyle="1" w:styleId="articlehead2">
    <w:name w:val="articlehead2"/>
    <w:rsid w:val="00C45734"/>
  </w:style>
  <w:style w:type="character" w:customStyle="1" w:styleId="pronset">
    <w:name w:val="pronset"/>
    <w:rsid w:val="00C45734"/>
  </w:style>
  <w:style w:type="character" w:customStyle="1" w:styleId="prondelim">
    <w:name w:val="prondelim"/>
    <w:rsid w:val="00C45734"/>
  </w:style>
  <w:style w:type="character" w:customStyle="1" w:styleId="prontoggle">
    <w:name w:val="pron_toggle"/>
    <w:rsid w:val="00C45734"/>
  </w:style>
  <w:style w:type="character" w:customStyle="1" w:styleId="boldface">
    <w:name w:val="boldface"/>
    <w:rsid w:val="00C45734"/>
  </w:style>
  <w:style w:type="character" w:customStyle="1" w:styleId="secondary-bf">
    <w:name w:val="secondary-bf"/>
    <w:rsid w:val="00C45734"/>
  </w:style>
  <w:style w:type="table" w:styleId="ColorfulGrid-Accent1">
    <w:name w:val="Colorful Grid Accent 1"/>
    <w:basedOn w:val="TableNormal"/>
    <w:link w:val="ColorfulGrid-Accent1Char"/>
    <w:uiPriority w:val="29"/>
    <w:unhideWhenUsed/>
    <w:rsid w:val="00C45734"/>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45734"/>
    <w:rPr>
      <w:rFonts w:ascii="Times New Roman" w:hAnsi="Times New Roman" w:cs="Times New Roman" w:hint="default"/>
      <w:iCs/>
      <w:color w:val="000000"/>
      <w:sz w:val="16"/>
    </w:rPr>
  </w:style>
  <w:style w:type="character" w:customStyle="1" w:styleId="Boxout0">
    <w:name w:val="Boxout"/>
    <w:uiPriority w:val="1"/>
    <w:qFormat/>
    <w:rsid w:val="00C4573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45734"/>
  </w:style>
  <w:style w:type="character" w:customStyle="1" w:styleId="detailtitle">
    <w:name w:val="detailtitle"/>
    <w:rsid w:val="00C45734"/>
  </w:style>
  <w:style w:type="character" w:customStyle="1" w:styleId="storydate">
    <w:name w:val="storydate"/>
    <w:rsid w:val="00C45734"/>
  </w:style>
  <w:style w:type="character" w:customStyle="1" w:styleId="preloadwrap">
    <w:name w:val="preloadwrap"/>
    <w:rsid w:val="00C45734"/>
  </w:style>
  <w:style w:type="character" w:customStyle="1" w:styleId="creditwrap">
    <w:name w:val="creditwrap"/>
    <w:rsid w:val="00C45734"/>
  </w:style>
  <w:style w:type="character" w:customStyle="1" w:styleId="DefaultChar1">
    <w:name w:val="Default Char1"/>
    <w:rsid w:val="00C45734"/>
    <w:rPr>
      <w:noProof w:val="0"/>
      <w:color w:val="000000"/>
      <w:lang w:val="en-US" w:eastAsia="en-US" w:bidi="ar-SA"/>
    </w:rPr>
  </w:style>
  <w:style w:type="character" w:customStyle="1" w:styleId="textunderlineChar0">
    <w:name w:val="text underline Char"/>
    <w:link w:val="textunderline0"/>
    <w:rsid w:val="00C45734"/>
    <w:rPr>
      <w:u w:val="thick"/>
    </w:rPr>
  </w:style>
  <w:style w:type="character" w:customStyle="1" w:styleId="BoldChar">
    <w:name w:val="Bold Char"/>
    <w:rsid w:val="00C45734"/>
    <w:rPr>
      <w:rFonts w:ascii="Times New Roman" w:eastAsia="Times New Roman" w:hAnsi="Times New Roman" w:cs="Times New Roman" w:hint="default"/>
      <w:b/>
      <w:bCs w:val="0"/>
      <w:szCs w:val="24"/>
    </w:rPr>
  </w:style>
  <w:style w:type="character" w:customStyle="1" w:styleId="pmterms31">
    <w:name w:val="pmterms31"/>
    <w:rsid w:val="00C45734"/>
    <w:rPr>
      <w:b/>
      <w:bCs/>
      <w:i w:val="0"/>
      <w:iCs w:val="0"/>
      <w:color w:val="000000"/>
    </w:rPr>
  </w:style>
  <w:style w:type="character" w:customStyle="1" w:styleId="ft01">
    <w:name w:val="ft01"/>
    <w:rsid w:val="00C45734"/>
    <w:rPr>
      <w:rFonts w:ascii="Times" w:hAnsi="Times" w:cs="Times" w:hint="default"/>
      <w:color w:val="000000"/>
      <w:sz w:val="14"/>
      <w:szCs w:val="14"/>
    </w:rPr>
  </w:style>
  <w:style w:type="character" w:customStyle="1" w:styleId="ft11">
    <w:name w:val="ft11"/>
    <w:rsid w:val="00C45734"/>
    <w:rPr>
      <w:rFonts w:ascii="Times" w:hAnsi="Times" w:cs="Times" w:hint="default"/>
      <w:color w:val="000000"/>
      <w:sz w:val="17"/>
      <w:szCs w:val="17"/>
    </w:rPr>
  </w:style>
  <w:style w:type="character" w:customStyle="1" w:styleId="ft21">
    <w:name w:val="ft21"/>
    <w:rsid w:val="00C45734"/>
    <w:rPr>
      <w:rFonts w:ascii="Times" w:hAnsi="Times" w:cs="Times" w:hint="default"/>
      <w:color w:val="000000"/>
      <w:sz w:val="15"/>
      <w:szCs w:val="15"/>
    </w:rPr>
  </w:style>
  <w:style w:type="character" w:customStyle="1" w:styleId="ft31">
    <w:name w:val="ft31"/>
    <w:rsid w:val="00C45734"/>
    <w:rPr>
      <w:rFonts w:ascii="Times" w:hAnsi="Times" w:cs="Times" w:hint="default"/>
      <w:color w:val="000000"/>
      <w:sz w:val="15"/>
      <w:szCs w:val="15"/>
    </w:rPr>
  </w:style>
  <w:style w:type="character" w:customStyle="1" w:styleId="dquo">
    <w:name w:val="dquo"/>
    <w:rsid w:val="00C45734"/>
  </w:style>
  <w:style w:type="character" w:customStyle="1" w:styleId="caps2">
    <w:name w:val="caps2"/>
    <w:rsid w:val="00C45734"/>
  </w:style>
  <w:style w:type="character" w:customStyle="1" w:styleId="CardsFont12ptCharCharCharChar">
    <w:name w:val="Cards + Font: 12 pt Char Char Char Char"/>
    <w:rsid w:val="00C45734"/>
    <w:rPr>
      <w:sz w:val="24"/>
      <w:szCs w:val="24"/>
      <w:u w:val="thick"/>
      <w:lang w:val="en-US" w:eastAsia="en-US" w:bidi="ar-SA"/>
    </w:rPr>
  </w:style>
  <w:style w:type="character" w:customStyle="1" w:styleId="ccs">
    <w:name w:val="c cs"/>
    <w:rsid w:val="00C45734"/>
  </w:style>
  <w:style w:type="character" w:customStyle="1" w:styleId="UnderlinedEvChar">
    <w:name w:val="Underlined Ev Char"/>
    <w:rsid w:val="00C45734"/>
    <w:rPr>
      <w:rFonts w:ascii="Times New Roman" w:eastAsia="Times New Roman" w:hAnsi="Times New Roman" w:cs="Times New Roman" w:hint="default"/>
      <w:szCs w:val="24"/>
      <w:u w:val="single"/>
    </w:rPr>
  </w:style>
  <w:style w:type="character" w:customStyle="1" w:styleId="dropshadow">
    <w:name w:val="dropshadow"/>
    <w:rsid w:val="00C45734"/>
  </w:style>
  <w:style w:type="character" w:customStyle="1" w:styleId="d05ws">
    <w:name w:val="d05ws"/>
    <w:rsid w:val="00C45734"/>
  </w:style>
  <w:style w:type="character" w:customStyle="1" w:styleId="rzibod">
    <w:name w:val="rzibod"/>
    <w:rsid w:val="00C45734"/>
  </w:style>
  <w:style w:type="character" w:customStyle="1" w:styleId="StyleBold1">
    <w:name w:val="Style Bold1"/>
    <w:rsid w:val="00C45734"/>
    <w:rPr>
      <w:rFonts w:ascii="Georgia" w:hAnsi="Georgia" w:hint="default"/>
      <w:b/>
      <w:bCs/>
      <w:sz w:val="22"/>
    </w:rPr>
  </w:style>
  <w:style w:type="character" w:customStyle="1" w:styleId="headertext">
    <w:name w:val="headertext"/>
    <w:rsid w:val="00C45734"/>
  </w:style>
  <w:style w:type="character" w:customStyle="1" w:styleId="endnote-reference">
    <w:name w:val="endnote-reference"/>
    <w:rsid w:val="00C45734"/>
  </w:style>
  <w:style w:type="character" w:customStyle="1" w:styleId="officialsname">
    <w:name w:val="official_s_name"/>
    <w:rsid w:val="00C45734"/>
  </w:style>
  <w:style w:type="character" w:customStyle="1" w:styleId="audience">
    <w:name w:val="audience"/>
    <w:rsid w:val="00C45734"/>
  </w:style>
  <w:style w:type="character" w:customStyle="1" w:styleId="A7">
    <w:name w:val="A7"/>
    <w:uiPriority w:val="99"/>
    <w:rsid w:val="00C45734"/>
    <w:rPr>
      <w:rFonts w:ascii="Myriad Pro" w:hAnsi="Myriad Pro" w:cs="Myriad Pro" w:hint="default"/>
      <w:color w:val="0066B1"/>
      <w:sz w:val="22"/>
      <w:szCs w:val="22"/>
    </w:rPr>
  </w:style>
  <w:style w:type="character" w:customStyle="1" w:styleId="normalchar">
    <w:name w:val="normal__char"/>
    <w:rsid w:val="00C45734"/>
  </w:style>
  <w:style w:type="character" w:customStyle="1" w:styleId="hyperlink002cheading0020100200028block0020title0029char">
    <w:name w:val="hyperlink_002cheading_00201_0020_0028block_0020title_0029__char"/>
    <w:rsid w:val="00C45734"/>
  </w:style>
  <w:style w:type="character" w:customStyle="1" w:styleId="underline002cstyle0020bold0020underlinechar">
    <w:name w:val="underline_002cstyle_0020bold_0020underline__char"/>
    <w:rsid w:val="00C45734"/>
  </w:style>
  <w:style w:type="character" w:customStyle="1" w:styleId="copyboldblack">
    <w:name w:val="copyboldblack"/>
    <w:rsid w:val="00C45734"/>
  </w:style>
  <w:style w:type="character" w:customStyle="1" w:styleId="copybold">
    <w:name w:val="copybold"/>
    <w:rsid w:val="00C45734"/>
  </w:style>
  <w:style w:type="character" w:customStyle="1" w:styleId="author-date0">
    <w:name w:val="author-date"/>
    <w:rsid w:val="00C45734"/>
  </w:style>
  <w:style w:type="character" w:customStyle="1" w:styleId="hidden">
    <w:name w:val="hidden"/>
    <w:rsid w:val="00C45734"/>
  </w:style>
  <w:style w:type="character" w:customStyle="1" w:styleId="articlebegin">
    <w:name w:val="articlebegin"/>
    <w:rsid w:val="00C45734"/>
  </w:style>
  <w:style w:type="character" w:customStyle="1" w:styleId="mediaoverlay">
    <w:name w:val="mediaoverlay"/>
    <w:rsid w:val="00C45734"/>
  </w:style>
  <w:style w:type="character" w:customStyle="1" w:styleId="blogcaption">
    <w:name w:val="blog_caption"/>
    <w:rsid w:val="00C45734"/>
  </w:style>
  <w:style w:type="character" w:customStyle="1" w:styleId="commnet-abuzz">
    <w:name w:val="commnet-abuzz"/>
    <w:rsid w:val="00C45734"/>
  </w:style>
  <w:style w:type="character" w:customStyle="1" w:styleId="fbconnectbuttontext">
    <w:name w:val="fbconnectbutton_text"/>
    <w:rsid w:val="00C45734"/>
  </w:style>
  <w:style w:type="character" w:customStyle="1" w:styleId="fbsharecountinner">
    <w:name w:val="fb_share_count_inner"/>
    <w:rsid w:val="00C45734"/>
  </w:style>
  <w:style w:type="character" w:customStyle="1" w:styleId="stbuttontext">
    <w:name w:val="stbuttontext"/>
    <w:rsid w:val="00C45734"/>
  </w:style>
  <w:style w:type="character" w:customStyle="1" w:styleId="source">
    <w:name w:val="source"/>
    <w:rsid w:val="00C45734"/>
  </w:style>
  <w:style w:type="character" w:customStyle="1" w:styleId="pubdate">
    <w:name w:val="pubdate"/>
    <w:rsid w:val="00C45734"/>
  </w:style>
  <w:style w:type="character" w:customStyle="1" w:styleId="grey">
    <w:name w:val="grey"/>
    <w:rsid w:val="00C45734"/>
  </w:style>
  <w:style w:type="character" w:customStyle="1" w:styleId="postdate">
    <w:name w:val="post_date"/>
    <w:rsid w:val="00C45734"/>
  </w:style>
  <w:style w:type="character" w:customStyle="1" w:styleId="bdx">
    <w:name w:val="bdx"/>
    <w:rsid w:val="00C45734"/>
  </w:style>
  <w:style w:type="character" w:customStyle="1" w:styleId="bdl">
    <w:name w:val="bdl"/>
    <w:rsid w:val="00C45734"/>
  </w:style>
  <w:style w:type="character" w:customStyle="1" w:styleId="breadcrumbitemcurrent">
    <w:name w:val="breadcrumbitemcurrent"/>
    <w:rsid w:val="00C45734"/>
  </w:style>
  <w:style w:type="character" w:customStyle="1" w:styleId="bbl">
    <w:name w:val="bbl"/>
    <w:rsid w:val="00C45734"/>
  </w:style>
  <w:style w:type="character" w:customStyle="1" w:styleId="Date2">
    <w:name w:val="Date2"/>
    <w:rsid w:val="00C45734"/>
  </w:style>
  <w:style w:type="character" w:customStyle="1" w:styleId="company">
    <w:name w:val="company"/>
    <w:rsid w:val="00C45734"/>
  </w:style>
  <w:style w:type="character" w:customStyle="1" w:styleId="itxtnewhookspan">
    <w:name w:val="itxtnewhookspan"/>
    <w:rsid w:val="00C45734"/>
  </w:style>
  <w:style w:type="character" w:customStyle="1" w:styleId="gstxthlt">
    <w:name w:val="gstxt_hlt"/>
    <w:rsid w:val="00C45734"/>
  </w:style>
  <w:style w:type="character" w:customStyle="1" w:styleId="SubtleEmphasis1">
    <w:name w:val="Subtle Emphasis1"/>
    <w:uiPriority w:val="19"/>
    <w:qFormat/>
    <w:rsid w:val="00C45734"/>
    <w:rPr>
      <w:rFonts w:ascii="Times New Roman" w:hAnsi="Times New Roman" w:cs="Times New Roman" w:hint="default"/>
      <w:b/>
      <w:bCs w:val="0"/>
      <w:iCs/>
      <w:color w:val="auto"/>
      <w:sz w:val="22"/>
    </w:rPr>
  </w:style>
  <w:style w:type="character" w:customStyle="1" w:styleId="StyleBoldRed">
    <w:name w:val="Style Bold Red"/>
    <w:rsid w:val="00C45734"/>
    <w:rPr>
      <w:b/>
      <w:bCs/>
      <w:color w:val="auto"/>
    </w:rPr>
  </w:style>
  <w:style w:type="character" w:customStyle="1" w:styleId="StyleTimesNewRoman8pt">
    <w:name w:val="Style Times New Roman 8 pt"/>
    <w:rsid w:val="00C45734"/>
    <w:rPr>
      <w:rFonts w:ascii="Georgia" w:hAnsi="Georgia" w:hint="default"/>
      <w:sz w:val="16"/>
    </w:rPr>
  </w:style>
  <w:style w:type="character" w:customStyle="1" w:styleId="StyleStyle7pt8pt">
    <w:name w:val="Style Style 7 pt + 8 pt"/>
    <w:rsid w:val="00C45734"/>
    <w:rPr>
      <w:sz w:val="16"/>
    </w:rPr>
  </w:style>
  <w:style w:type="character" w:customStyle="1" w:styleId="StyleStyleThickunderlineBold1">
    <w:name w:val="Style Style Thick underline + Bold1"/>
    <w:rsid w:val="00C45734"/>
    <w:rPr>
      <w:b/>
      <w:bCs/>
      <w:u w:val="thick"/>
    </w:rPr>
  </w:style>
  <w:style w:type="character" w:customStyle="1" w:styleId="StyleUnderline2">
    <w:name w:val="Style Underline2"/>
    <w:rsid w:val="00C45734"/>
    <w:rPr>
      <w:u w:val="single"/>
    </w:rPr>
  </w:style>
  <w:style w:type="character" w:customStyle="1" w:styleId="ShrinkText">
    <w:name w:val="Shrink Text"/>
    <w:rsid w:val="00C45734"/>
    <w:rPr>
      <w:sz w:val="16"/>
    </w:rPr>
  </w:style>
  <w:style w:type="character" w:customStyle="1" w:styleId="smallcaps">
    <w:name w:val="smallcaps"/>
    <w:rsid w:val="00C45734"/>
  </w:style>
  <w:style w:type="character" w:customStyle="1" w:styleId="goldbldtext">
    <w:name w:val="goldbldtext"/>
    <w:rsid w:val="00C45734"/>
  </w:style>
  <w:style w:type="character" w:customStyle="1" w:styleId="cardshighlight0">
    <w:name w:val="cardshighlight"/>
    <w:rsid w:val="00C45734"/>
  </w:style>
  <w:style w:type="character" w:customStyle="1" w:styleId="cardsfont12pt1">
    <w:name w:val="cardsfont12pt"/>
    <w:rsid w:val="00C45734"/>
  </w:style>
  <w:style w:type="character" w:customStyle="1" w:styleId="ft6">
    <w:name w:val="ft6"/>
    <w:rsid w:val="00C45734"/>
  </w:style>
  <w:style w:type="character" w:customStyle="1" w:styleId="kicker">
    <w:name w:val="kicker"/>
    <w:rsid w:val="00C45734"/>
  </w:style>
  <w:style w:type="character" w:customStyle="1" w:styleId="backcontent">
    <w:name w:val="backcontent"/>
    <w:rsid w:val="00C45734"/>
  </w:style>
  <w:style w:type="character" w:customStyle="1" w:styleId="daystmp">
    <w:name w:val="daystmp"/>
    <w:rsid w:val="00C45734"/>
  </w:style>
  <w:style w:type="character" w:customStyle="1" w:styleId="cardsfont12ptchar">
    <w:name w:val="cardsfont12ptchar"/>
    <w:rsid w:val="00C45734"/>
  </w:style>
  <w:style w:type="character" w:customStyle="1" w:styleId="gal">
    <w:name w:val="gal"/>
    <w:rsid w:val="00C45734"/>
  </w:style>
  <w:style w:type="character" w:customStyle="1" w:styleId="submitted">
    <w:name w:val="submitted"/>
    <w:rsid w:val="00C45734"/>
  </w:style>
  <w:style w:type="character" w:customStyle="1" w:styleId="imagedateline">
    <w:name w:val="image_dateline"/>
    <w:rsid w:val="00C45734"/>
  </w:style>
  <w:style w:type="character" w:customStyle="1" w:styleId="authordatecharchar">
    <w:name w:val="authordatecharchar"/>
    <w:rsid w:val="00C45734"/>
  </w:style>
  <w:style w:type="character" w:customStyle="1" w:styleId="style1char0">
    <w:name w:val="style1char"/>
    <w:rsid w:val="00C45734"/>
  </w:style>
  <w:style w:type="character" w:customStyle="1" w:styleId="tagcharchar0">
    <w:name w:val="tagcharchar"/>
    <w:rsid w:val="00C45734"/>
  </w:style>
  <w:style w:type="character" w:customStyle="1" w:styleId="underlinedcharchar2">
    <w:name w:val="underlinedcharchar"/>
    <w:rsid w:val="00C45734"/>
  </w:style>
  <w:style w:type="character" w:customStyle="1" w:styleId="BoxedChar">
    <w:name w:val="Boxed Char"/>
    <w:rsid w:val="00C45734"/>
    <w:rPr>
      <w:rFonts w:ascii="Arial Narrow" w:hAnsi="Arial Narrow" w:hint="default"/>
      <w:b/>
      <w:bCs w:val="0"/>
      <w:sz w:val="18"/>
      <w:bdr w:val="single" w:sz="6" w:space="0" w:color="auto" w:frame="1"/>
    </w:rPr>
  </w:style>
  <w:style w:type="character" w:customStyle="1" w:styleId="Style11ptUnderline2">
    <w:name w:val="Style 11 pt Underline2"/>
    <w:rsid w:val="00C45734"/>
    <w:rPr>
      <w:sz w:val="20"/>
      <w:u w:val="single"/>
    </w:rPr>
  </w:style>
  <w:style w:type="character" w:customStyle="1" w:styleId="Style11ptBoldUnderline2">
    <w:name w:val="Style 11 pt Bold Underline2"/>
    <w:rsid w:val="00C45734"/>
    <w:rPr>
      <w:b/>
      <w:bCs/>
      <w:sz w:val="20"/>
      <w:u w:val="single"/>
    </w:rPr>
  </w:style>
  <w:style w:type="character" w:customStyle="1" w:styleId="nw">
    <w:name w:val="nw"/>
    <w:rsid w:val="00C45734"/>
  </w:style>
  <w:style w:type="character" w:customStyle="1" w:styleId="Styleunderline11ptBoldBorderSinglesolidlineAuto">
    <w:name w:val="Style underline + 11 pt Bold Border: : (Single solid line Auto ..."/>
    <w:rsid w:val="00C45734"/>
    <w:rPr>
      <w:b/>
      <w:bCs/>
      <w:sz w:val="20"/>
      <w:u w:val="single"/>
      <w:bdr w:val="single" w:sz="4" w:space="0" w:color="auto" w:frame="1"/>
    </w:rPr>
  </w:style>
  <w:style w:type="character" w:customStyle="1" w:styleId="cardCharCharChar1">
    <w:name w:val="card Char Char Char1"/>
    <w:rsid w:val="00C45734"/>
    <w:rPr>
      <w:lang w:val="en-US" w:eastAsia="en-US" w:bidi="ar-SA"/>
    </w:rPr>
  </w:style>
  <w:style w:type="character" w:customStyle="1" w:styleId="authors1">
    <w:name w:val="authors1"/>
    <w:rsid w:val="00C45734"/>
    <w:rPr>
      <w:rFonts w:ascii="Verdana" w:hAnsi="Verdana" w:hint="default"/>
      <w:b/>
      <w:bCs/>
      <w:color w:val="006699"/>
      <w:sz w:val="20"/>
      <w:szCs w:val="20"/>
    </w:rPr>
  </w:style>
  <w:style w:type="character" w:customStyle="1" w:styleId="headlinesectionlarge">
    <w:name w:val="headline_section_large"/>
    <w:rsid w:val="00C45734"/>
  </w:style>
  <w:style w:type="character" w:customStyle="1" w:styleId="Styleunderline11ptBlack">
    <w:name w:val="Style underline + 11 pt Black"/>
    <w:rsid w:val="00C45734"/>
    <w:rPr>
      <w:color w:val="000000"/>
      <w:sz w:val="20"/>
      <w:u w:val="single"/>
    </w:rPr>
  </w:style>
  <w:style w:type="character" w:customStyle="1" w:styleId="Styleunderline11ptBoldBlack">
    <w:name w:val="Style underline + 11 pt Bold Black"/>
    <w:rsid w:val="00C45734"/>
    <w:rPr>
      <w:b/>
      <w:bCs/>
      <w:color w:val="000000"/>
      <w:sz w:val="20"/>
      <w:u w:val="single"/>
    </w:rPr>
  </w:style>
  <w:style w:type="character" w:customStyle="1" w:styleId="Style11ptBoldBlackUnderline">
    <w:name w:val="Style 11 pt Bold Black Underline"/>
    <w:rsid w:val="00C45734"/>
    <w:rPr>
      <w:b/>
      <w:bCs/>
      <w:color w:val="000000"/>
      <w:sz w:val="20"/>
      <w:u w:val="single"/>
    </w:rPr>
  </w:style>
  <w:style w:type="character" w:customStyle="1" w:styleId="Style11ptBoldBlackUnderlineBorderSinglesolidline">
    <w:name w:val="Style 11 pt Bold Black Underline Border: : (Single solid line ..."/>
    <w:rsid w:val="00C45734"/>
    <w:rPr>
      <w:b/>
      <w:bCs/>
      <w:color w:val="000000"/>
      <w:sz w:val="20"/>
      <w:u w:val="single"/>
      <w:bdr w:val="single" w:sz="4" w:space="0" w:color="auto" w:frame="1"/>
    </w:rPr>
  </w:style>
  <w:style w:type="character" w:customStyle="1" w:styleId="StyleLatinMeridien-Italic11ptItalicUnderline">
    <w:name w:val="Style (Latin) Meridien-Italic 11 pt Italic Underline"/>
    <w:rsid w:val="00C45734"/>
    <w:rPr>
      <w:rFonts w:ascii="Meridien-Italic" w:hAnsi="Meridien-Italic" w:hint="default"/>
      <w:i/>
      <w:iCs/>
      <w:sz w:val="20"/>
      <w:u w:val="single"/>
    </w:rPr>
  </w:style>
  <w:style w:type="character" w:customStyle="1" w:styleId="Citation-AuthorDate">
    <w:name w:val="Citation - Author/Date"/>
    <w:rsid w:val="00C45734"/>
    <w:rPr>
      <w:b/>
      <w:bCs w:val="0"/>
      <w:smallCaps/>
      <w:sz w:val="24"/>
      <w:u w:val="single"/>
    </w:rPr>
  </w:style>
  <w:style w:type="character" w:customStyle="1" w:styleId="underlinestylechar0">
    <w:name w:val="underlinestylechar"/>
    <w:rsid w:val="00C45734"/>
  </w:style>
  <w:style w:type="character" w:customStyle="1" w:styleId="highlight">
    <w:name w:val="highlight"/>
    <w:rsid w:val="00C45734"/>
  </w:style>
  <w:style w:type="character" w:customStyle="1" w:styleId="DottedUnderline0">
    <w:name w:val="Dotted Underline"/>
    <w:rsid w:val="00C45734"/>
    <w:rPr>
      <w:rFonts w:ascii="Times New Roman" w:hAnsi="Times New Roman" w:cs="Times New Roman" w:hint="default"/>
      <w:sz w:val="20"/>
      <w:u w:val="dottedHeavy"/>
    </w:rPr>
  </w:style>
  <w:style w:type="character" w:customStyle="1" w:styleId="titleauthoretc">
    <w:name w:val="titleauthoretc"/>
    <w:rsid w:val="00C45734"/>
  </w:style>
  <w:style w:type="character" w:customStyle="1" w:styleId="labeltext">
    <w:name w:val="labeltext"/>
    <w:rsid w:val="00C45734"/>
  </w:style>
  <w:style w:type="character" w:customStyle="1" w:styleId="viewlink">
    <w:name w:val="viewlink"/>
    <w:rsid w:val="00C45734"/>
  </w:style>
  <w:style w:type="character" w:customStyle="1" w:styleId="share">
    <w:name w:val="share"/>
    <w:rsid w:val="00C45734"/>
  </w:style>
  <w:style w:type="character" w:customStyle="1" w:styleId="inlinkchart">
    <w:name w:val="inlink_chart"/>
    <w:rsid w:val="00C45734"/>
  </w:style>
  <w:style w:type="character" w:customStyle="1" w:styleId="underLight">
    <w:name w:val="underLight"/>
    <w:uiPriority w:val="1"/>
    <w:qFormat/>
    <w:rsid w:val="00C4573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45734"/>
  </w:style>
  <w:style w:type="character" w:customStyle="1" w:styleId="author-rss">
    <w:name w:val="author-rss"/>
    <w:rsid w:val="00C45734"/>
  </w:style>
  <w:style w:type="character" w:customStyle="1" w:styleId="fbsharecountwrapper">
    <w:name w:val="fb_share_count_wrapper"/>
    <w:rsid w:val="00C45734"/>
  </w:style>
  <w:style w:type="character" w:customStyle="1" w:styleId="fbbuttontext">
    <w:name w:val="fb_button_text"/>
    <w:rsid w:val="00C45734"/>
  </w:style>
  <w:style w:type="character" w:customStyle="1" w:styleId="hw">
    <w:name w:val="hw"/>
    <w:rsid w:val="00C45734"/>
  </w:style>
  <w:style w:type="character" w:customStyle="1" w:styleId="linktotop">
    <w:name w:val="linktotop"/>
    <w:rsid w:val="00C45734"/>
  </w:style>
  <w:style w:type="character" w:customStyle="1" w:styleId="maintextbldleft">
    <w:name w:val="maintextbldleft"/>
    <w:rsid w:val="00C45734"/>
  </w:style>
  <w:style w:type="character" w:customStyle="1" w:styleId="maintextleft">
    <w:name w:val="maintextleft"/>
    <w:rsid w:val="00C45734"/>
  </w:style>
  <w:style w:type="character" w:customStyle="1" w:styleId="descriptionstyle1block">
    <w:name w:val="description style1 block"/>
    <w:rsid w:val="00C45734"/>
  </w:style>
  <w:style w:type="character" w:customStyle="1" w:styleId="gutter-right-1">
    <w:name w:val="gutter-right-1"/>
    <w:basedOn w:val="DefaultParagraphFont"/>
    <w:rsid w:val="00C45734"/>
  </w:style>
  <w:style w:type="character" w:customStyle="1" w:styleId="ssl3">
    <w:name w:val="ss_l3"/>
    <w:rsid w:val="00C45734"/>
  </w:style>
  <w:style w:type="character" w:customStyle="1" w:styleId="FontStyle39">
    <w:name w:val="Font Style39"/>
    <w:uiPriority w:val="99"/>
    <w:rsid w:val="00C45734"/>
    <w:rPr>
      <w:rFonts w:ascii="Constantia" w:hAnsi="Constantia" w:cs="Constantia" w:hint="default"/>
      <w:b/>
      <w:bCs/>
      <w:sz w:val="18"/>
      <w:szCs w:val="18"/>
    </w:rPr>
  </w:style>
  <w:style w:type="character" w:customStyle="1" w:styleId="6">
    <w:name w:val="6"/>
    <w:rsid w:val="00C45734"/>
    <w:rPr>
      <w:rFonts w:ascii="Arial" w:hAnsi="Arial" w:cs="Arial" w:hint="default"/>
      <w:bCs/>
      <w:sz w:val="20"/>
      <w:u w:val="single"/>
      <w:lang w:val="en-US" w:eastAsia="en-US" w:bidi="ar-SA"/>
    </w:rPr>
  </w:style>
  <w:style w:type="character" w:customStyle="1" w:styleId="Header11">
    <w:name w:val="Header11"/>
    <w:rsid w:val="00C45734"/>
  </w:style>
  <w:style w:type="character" w:customStyle="1" w:styleId="posa">
    <w:name w:val="pos(a)"/>
    <w:basedOn w:val="DefaultParagraphFont"/>
    <w:rsid w:val="00C45734"/>
  </w:style>
  <w:style w:type="character" w:customStyle="1" w:styleId="u-hiddeninnarrowenv">
    <w:name w:val="u-hiddeninnarrowenv"/>
    <w:basedOn w:val="DefaultParagraphFont"/>
    <w:rsid w:val="00C45734"/>
  </w:style>
  <w:style w:type="character" w:customStyle="1" w:styleId="followbutton-bird">
    <w:name w:val="followbutton-bird"/>
    <w:basedOn w:val="DefaultParagraphFont"/>
    <w:rsid w:val="00C45734"/>
  </w:style>
  <w:style w:type="character" w:customStyle="1" w:styleId="tweetauthor-name">
    <w:name w:val="tweetauthor-name"/>
    <w:basedOn w:val="DefaultParagraphFont"/>
    <w:rsid w:val="00C45734"/>
  </w:style>
  <w:style w:type="character" w:customStyle="1" w:styleId="tweetauthor-verifiedbadge">
    <w:name w:val="tweetauthor-verifiedbadge"/>
    <w:basedOn w:val="DefaultParagraphFont"/>
    <w:rsid w:val="00C45734"/>
  </w:style>
  <w:style w:type="character" w:customStyle="1" w:styleId="tweetauthor-screenname">
    <w:name w:val="tweetauthor-screenname"/>
    <w:basedOn w:val="DefaultParagraphFont"/>
    <w:rsid w:val="00C45734"/>
  </w:style>
  <w:style w:type="character" w:customStyle="1" w:styleId="u-hiddenvisually">
    <w:name w:val="u-hiddenvisually"/>
    <w:basedOn w:val="DefaultParagraphFont"/>
    <w:rsid w:val="00C45734"/>
  </w:style>
  <w:style w:type="character" w:customStyle="1" w:styleId="tweetaction-stat">
    <w:name w:val="tweetaction-stat"/>
    <w:basedOn w:val="DefaultParagraphFont"/>
    <w:rsid w:val="00C45734"/>
  </w:style>
  <w:style w:type="character" w:customStyle="1" w:styleId="related">
    <w:name w:val="related"/>
    <w:basedOn w:val="DefaultParagraphFont"/>
    <w:rsid w:val="00C45734"/>
  </w:style>
  <w:style w:type="character" w:customStyle="1" w:styleId="related-content">
    <w:name w:val="related-content"/>
    <w:basedOn w:val="DefaultParagraphFont"/>
    <w:rsid w:val="00C45734"/>
  </w:style>
  <w:style w:type="character" w:customStyle="1" w:styleId="name-of-author">
    <w:name w:val="name-of-author"/>
    <w:basedOn w:val="DefaultParagraphFont"/>
    <w:rsid w:val="00C45734"/>
  </w:style>
  <w:style w:type="character" w:customStyle="1" w:styleId="first-name">
    <w:name w:val="first-name"/>
    <w:basedOn w:val="DefaultParagraphFont"/>
    <w:rsid w:val="00C45734"/>
  </w:style>
  <w:style w:type="character" w:customStyle="1" w:styleId="last-name">
    <w:name w:val="last-name"/>
    <w:basedOn w:val="DefaultParagraphFont"/>
    <w:rsid w:val="00C45734"/>
  </w:style>
  <w:style w:type="character" w:customStyle="1" w:styleId="caption10">
    <w:name w:val="caption1"/>
    <w:basedOn w:val="DefaultParagraphFont"/>
    <w:rsid w:val="00C45734"/>
  </w:style>
  <w:style w:type="character" w:customStyle="1" w:styleId="recirc-text">
    <w:name w:val="&quot;recirc-text”"/>
    <w:basedOn w:val="DefaultParagraphFont"/>
    <w:rsid w:val="00C45734"/>
  </w:style>
  <w:style w:type="character" w:customStyle="1" w:styleId="video-icon">
    <w:name w:val="video-icon"/>
    <w:basedOn w:val="DefaultParagraphFont"/>
    <w:rsid w:val="00C45734"/>
  </w:style>
  <w:style w:type="character" w:customStyle="1" w:styleId="powa-shot-play-btn-text">
    <w:name w:val="powa-shot-play-btn-text"/>
    <w:basedOn w:val="DefaultParagraphFont"/>
    <w:rsid w:val="00C45734"/>
  </w:style>
  <w:style w:type="character" w:customStyle="1" w:styleId="powa-shot-click">
    <w:name w:val="powa-shot-click"/>
    <w:basedOn w:val="DefaultParagraphFont"/>
    <w:rsid w:val="00C45734"/>
  </w:style>
  <w:style w:type="character" w:customStyle="1" w:styleId="wpv-blurb">
    <w:name w:val="wpv-blurb"/>
    <w:basedOn w:val="DefaultParagraphFont"/>
    <w:rsid w:val="00C45734"/>
  </w:style>
  <w:style w:type="character" w:customStyle="1" w:styleId="pb-caption">
    <w:name w:val="pb-caption"/>
    <w:basedOn w:val="DefaultParagraphFont"/>
    <w:rsid w:val="00C45734"/>
  </w:style>
  <w:style w:type="character" w:customStyle="1" w:styleId="Heading5Char1">
    <w:name w:val="Heading 5 Char1"/>
    <w:aliases w:val="Text Char1"/>
    <w:basedOn w:val="DefaultParagraphFont"/>
    <w:semiHidden/>
    <w:rsid w:val="00C45734"/>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45734"/>
    <w:rPr>
      <w:vertAlign w:val="baseline"/>
    </w:rPr>
  </w:style>
  <w:style w:type="character" w:customStyle="1" w:styleId="Heading7Char1">
    <w:name w:val="Heading 7 Char1"/>
    <w:basedOn w:val="DefaultParagraphFont"/>
    <w:semiHidden/>
    <w:rsid w:val="00C45734"/>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4573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4573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45734"/>
    <w:rPr>
      <w:rFonts w:ascii="Calibri" w:hAnsi="Calibri" w:cs="Calibri"/>
    </w:rPr>
  </w:style>
  <w:style w:type="numbering" w:customStyle="1" w:styleId="NoList2">
    <w:name w:val="No List2"/>
    <w:next w:val="NoList"/>
    <w:uiPriority w:val="99"/>
    <w:semiHidden/>
    <w:unhideWhenUsed/>
    <w:rsid w:val="00C45734"/>
  </w:style>
  <w:style w:type="numbering" w:customStyle="1" w:styleId="NoList3">
    <w:name w:val="No List3"/>
    <w:next w:val="NoList"/>
    <w:uiPriority w:val="99"/>
    <w:semiHidden/>
    <w:unhideWhenUsed/>
    <w:rsid w:val="00C45734"/>
  </w:style>
  <w:style w:type="numbering" w:customStyle="1" w:styleId="NoList4">
    <w:name w:val="No List4"/>
    <w:next w:val="NoList"/>
    <w:uiPriority w:val="99"/>
    <w:semiHidden/>
    <w:unhideWhenUsed/>
    <w:rsid w:val="00C45734"/>
  </w:style>
  <w:style w:type="numbering" w:customStyle="1" w:styleId="NoList5">
    <w:name w:val="No List5"/>
    <w:next w:val="NoList"/>
    <w:semiHidden/>
    <w:unhideWhenUsed/>
    <w:rsid w:val="00C45734"/>
  </w:style>
  <w:style w:type="paragraph" w:styleId="BlockText">
    <w:name w:val="Block Text"/>
    <w:basedOn w:val="Normal"/>
    <w:rsid w:val="00C45734"/>
    <w:pPr>
      <w:ind w:left="229" w:right="229"/>
    </w:pPr>
    <w:rPr>
      <w:rFonts w:ascii="Verdana" w:eastAsia="Times New Roman" w:hAnsi="Verdana"/>
      <w:sz w:val="16"/>
      <w:szCs w:val="20"/>
    </w:rPr>
  </w:style>
  <w:style w:type="paragraph" w:styleId="NormalIndent">
    <w:name w:val="Normal Indent"/>
    <w:basedOn w:val="Normal"/>
    <w:rsid w:val="00C45734"/>
    <w:pPr>
      <w:ind w:left="720"/>
    </w:pPr>
    <w:rPr>
      <w:rFonts w:eastAsia="Times New Roman"/>
      <w:szCs w:val="20"/>
    </w:rPr>
  </w:style>
  <w:style w:type="paragraph" w:styleId="EnvelopeReturn">
    <w:name w:val="envelope return"/>
    <w:basedOn w:val="Normal"/>
    <w:rsid w:val="00C45734"/>
    <w:rPr>
      <w:rFonts w:ascii="Arial" w:eastAsia="Times New Roman" w:hAnsi="Arial"/>
      <w:sz w:val="24"/>
      <w:szCs w:val="20"/>
    </w:rPr>
  </w:style>
  <w:style w:type="paragraph" w:styleId="EnvelopeAddress">
    <w:name w:val="envelope address"/>
    <w:basedOn w:val="Normal"/>
    <w:rsid w:val="00C45734"/>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C45734"/>
  </w:style>
  <w:style w:type="numbering" w:customStyle="1" w:styleId="NoList7">
    <w:name w:val="No List7"/>
    <w:next w:val="NoList"/>
    <w:semiHidden/>
    <w:unhideWhenUsed/>
    <w:rsid w:val="00C45734"/>
  </w:style>
  <w:style w:type="paragraph" w:styleId="ListBullet">
    <w:name w:val="List Bullet"/>
    <w:basedOn w:val="Normal"/>
    <w:link w:val="ListBulletChar"/>
    <w:uiPriority w:val="99"/>
    <w:unhideWhenUsed/>
    <w:rsid w:val="00C45734"/>
    <w:pPr>
      <w:tabs>
        <w:tab w:val="num" w:pos="360"/>
      </w:tabs>
      <w:ind w:left="360" w:hanging="360"/>
      <w:contextualSpacing/>
    </w:pPr>
    <w:rPr>
      <w:rFonts w:eastAsia="Calibri"/>
    </w:rPr>
  </w:style>
  <w:style w:type="table" w:styleId="MediumGrid1">
    <w:name w:val="Medium Grid 1"/>
    <w:basedOn w:val="TableNormal"/>
    <w:uiPriority w:val="67"/>
    <w:rsid w:val="00C45734"/>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C45734"/>
  </w:style>
  <w:style w:type="numbering" w:customStyle="1" w:styleId="NoList111">
    <w:name w:val="No List111"/>
    <w:next w:val="NoList"/>
    <w:uiPriority w:val="99"/>
    <w:semiHidden/>
    <w:unhideWhenUsed/>
    <w:rsid w:val="00C45734"/>
  </w:style>
  <w:style w:type="numbering" w:customStyle="1" w:styleId="NoList1111">
    <w:name w:val="No List1111"/>
    <w:next w:val="NoList"/>
    <w:uiPriority w:val="99"/>
    <w:semiHidden/>
    <w:unhideWhenUsed/>
    <w:rsid w:val="00C45734"/>
  </w:style>
  <w:style w:type="numbering" w:customStyle="1" w:styleId="NoList11111">
    <w:name w:val="No List11111"/>
    <w:next w:val="NoList"/>
    <w:uiPriority w:val="99"/>
    <w:semiHidden/>
    <w:unhideWhenUsed/>
    <w:rsid w:val="00C45734"/>
  </w:style>
  <w:style w:type="numbering" w:customStyle="1" w:styleId="NoList111111">
    <w:name w:val="No List111111"/>
    <w:next w:val="NoList"/>
    <w:uiPriority w:val="99"/>
    <w:semiHidden/>
    <w:unhideWhenUsed/>
    <w:rsid w:val="00C45734"/>
  </w:style>
  <w:style w:type="numbering" w:customStyle="1" w:styleId="NoList1111111">
    <w:name w:val="No List1111111"/>
    <w:next w:val="NoList"/>
    <w:uiPriority w:val="99"/>
    <w:semiHidden/>
    <w:unhideWhenUsed/>
    <w:rsid w:val="00C45734"/>
  </w:style>
  <w:style w:type="numbering" w:customStyle="1" w:styleId="NoList11111111">
    <w:name w:val="No List11111111"/>
    <w:next w:val="NoList"/>
    <w:uiPriority w:val="99"/>
    <w:semiHidden/>
    <w:unhideWhenUsed/>
    <w:rsid w:val="00C45734"/>
  </w:style>
  <w:style w:type="numbering" w:customStyle="1" w:styleId="NoList111111111">
    <w:name w:val="No List111111111"/>
    <w:next w:val="NoList"/>
    <w:uiPriority w:val="99"/>
    <w:semiHidden/>
    <w:unhideWhenUsed/>
    <w:rsid w:val="00C45734"/>
  </w:style>
  <w:style w:type="numbering" w:customStyle="1" w:styleId="NoList1111111111">
    <w:name w:val="No List1111111111"/>
    <w:next w:val="NoList"/>
    <w:uiPriority w:val="99"/>
    <w:semiHidden/>
    <w:unhideWhenUsed/>
    <w:rsid w:val="00C45734"/>
  </w:style>
  <w:style w:type="numbering" w:customStyle="1" w:styleId="NoList11111111111">
    <w:name w:val="No List11111111111"/>
    <w:next w:val="NoList"/>
    <w:uiPriority w:val="99"/>
    <w:semiHidden/>
    <w:unhideWhenUsed/>
    <w:rsid w:val="00C45734"/>
  </w:style>
  <w:style w:type="numbering" w:customStyle="1" w:styleId="NoList111111111111">
    <w:name w:val="No List111111111111"/>
    <w:next w:val="NoList"/>
    <w:uiPriority w:val="99"/>
    <w:semiHidden/>
    <w:unhideWhenUsed/>
    <w:rsid w:val="00C45734"/>
  </w:style>
  <w:style w:type="numbering" w:customStyle="1" w:styleId="NoList1111111111111">
    <w:name w:val="No List1111111111111"/>
    <w:next w:val="NoList"/>
    <w:uiPriority w:val="99"/>
    <w:semiHidden/>
    <w:unhideWhenUsed/>
    <w:rsid w:val="00C45734"/>
  </w:style>
  <w:style w:type="numbering" w:customStyle="1" w:styleId="NoList11111111111111">
    <w:name w:val="No List11111111111111"/>
    <w:next w:val="NoList"/>
    <w:uiPriority w:val="99"/>
    <w:semiHidden/>
    <w:unhideWhenUsed/>
    <w:rsid w:val="00C45734"/>
  </w:style>
  <w:style w:type="numbering" w:customStyle="1" w:styleId="NoList111111111111111">
    <w:name w:val="No List111111111111111"/>
    <w:next w:val="NoList"/>
    <w:uiPriority w:val="99"/>
    <w:semiHidden/>
    <w:unhideWhenUsed/>
    <w:rsid w:val="00C45734"/>
  </w:style>
  <w:style w:type="numbering" w:customStyle="1" w:styleId="NoList1111111111111111">
    <w:name w:val="No List1111111111111111"/>
    <w:next w:val="NoList"/>
    <w:uiPriority w:val="99"/>
    <w:semiHidden/>
    <w:unhideWhenUsed/>
    <w:rsid w:val="00C45734"/>
  </w:style>
  <w:style w:type="numbering" w:customStyle="1" w:styleId="NoList11111111111111111">
    <w:name w:val="No List11111111111111111"/>
    <w:next w:val="NoList"/>
    <w:uiPriority w:val="99"/>
    <w:semiHidden/>
    <w:unhideWhenUsed/>
    <w:rsid w:val="00C45734"/>
  </w:style>
  <w:style w:type="character" w:customStyle="1" w:styleId="FontStyle220">
    <w:name w:val="Font Style220"/>
    <w:basedOn w:val="DefaultParagraphFont"/>
    <w:uiPriority w:val="99"/>
    <w:rsid w:val="00C45734"/>
    <w:rPr>
      <w:rFonts w:ascii="Candara" w:hAnsi="Candara" w:cs="Candara" w:hint="default"/>
      <w:i/>
      <w:iCs/>
      <w:sz w:val="18"/>
      <w:szCs w:val="18"/>
    </w:rPr>
  </w:style>
  <w:style w:type="character" w:customStyle="1" w:styleId="FontStyle290">
    <w:name w:val="Font Style290"/>
    <w:basedOn w:val="DefaultParagraphFont"/>
    <w:uiPriority w:val="99"/>
    <w:rsid w:val="00C4573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45734"/>
    <w:rPr>
      <w:rFonts w:ascii="Arial" w:hAnsi="Arial" w:cs="Arial"/>
      <w:b/>
      <w:bCs/>
      <w:sz w:val="16"/>
      <w:szCs w:val="16"/>
    </w:rPr>
  </w:style>
  <w:style w:type="paragraph" w:customStyle="1" w:styleId="articlebodynormaltext">
    <w:name w:val="articlebody_normaltext"/>
    <w:basedOn w:val="Normal"/>
    <w:rsid w:val="00C45734"/>
    <w:pPr>
      <w:spacing w:before="100" w:beforeAutospacing="1" w:after="100" w:afterAutospacing="1"/>
    </w:pPr>
    <w:rPr>
      <w:rFonts w:ascii="Georgia" w:hAnsi="Georgia"/>
    </w:rPr>
  </w:style>
  <w:style w:type="character" w:customStyle="1" w:styleId="Bodytext21">
    <w:name w:val="Body text (2)_"/>
    <w:basedOn w:val="DefaultParagraphFont"/>
    <w:link w:val="Bodytext22"/>
    <w:rsid w:val="00C45734"/>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C45734"/>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C45734"/>
    <w:rPr>
      <w:color w:val="000000"/>
      <w:sz w:val="28"/>
      <w:szCs w:val="28"/>
    </w:rPr>
  </w:style>
  <w:style w:type="character" w:customStyle="1" w:styleId="Style9ptItalicUnderline">
    <w:name w:val="Style 9 pt Italic Underline"/>
    <w:rsid w:val="00C45734"/>
    <w:rPr>
      <w:i/>
      <w:iCs/>
      <w:sz w:val="20"/>
      <w:u w:val="single"/>
    </w:rPr>
  </w:style>
  <w:style w:type="paragraph" w:customStyle="1" w:styleId="Debate">
    <w:name w:val="Debate"/>
    <w:basedOn w:val="Normal"/>
    <w:rsid w:val="00C45734"/>
    <w:pPr>
      <w:widowControl w:val="0"/>
      <w:autoSpaceDE w:val="0"/>
      <w:autoSpaceDN w:val="0"/>
      <w:adjustRightInd w:val="0"/>
    </w:pPr>
    <w:rPr>
      <w:rFonts w:eastAsia="SimSun" w:cs="Courier"/>
      <w:lang w:eastAsia="zh-CN"/>
    </w:rPr>
  </w:style>
  <w:style w:type="paragraph" w:customStyle="1" w:styleId="StyleHeading4TagsmalltextBigcardbodyNormalTagNotBold">
    <w:name w:val="Style Heading 4Tagsmall textBig cardbodyNormal Tag + Not Bold"/>
    <w:basedOn w:val="Heading4"/>
    <w:rsid w:val="00C45734"/>
    <w:rPr>
      <w:bCs/>
      <w:sz w:val="22"/>
    </w:rPr>
  </w:style>
  <w:style w:type="character" w:customStyle="1" w:styleId="StyleBox12ptBold">
    <w:name w:val="Style Box + 12 pt Bold"/>
    <w:basedOn w:val="DefaultParagraphFont"/>
    <w:rsid w:val="00C45734"/>
    <w:rPr>
      <w:rFonts w:ascii="Georgia" w:hAnsi="Georgia"/>
      <w:b/>
      <w:bCs/>
      <w:sz w:val="22"/>
      <w:u w:val="single"/>
      <w:bdr w:val="none" w:sz="0" w:space="0" w:color="auto"/>
    </w:rPr>
  </w:style>
  <w:style w:type="character" w:customStyle="1" w:styleId="StyleBox12pt">
    <w:name w:val="Style Box + 12 pt"/>
    <w:basedOn w:val="DefaultParagraphFont"/>
    <w:rsid w:val="00C45734"/>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C45734"/>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C45734"/>
    <w:rPr>
      <w:bCs/>
    </w:rPr>
  </w:style>
  <w:style w:type="character" w:customStyle="1" w:styleId="StyleGaramondText1">
    <w:name w:val="Style Garamond Text 1"/>
    <w:basedOn w:val="DefaultParagraphFont"/>
    <w:rsid w:val="00C45734"/>
    <w:rPr>
      <w:rFonts w:ascii="Georgia" w:hAnsi="Georgia"/>
      <w:color w:val="0D0D0D" w:themeColor="text1" w:themeTint="F2"/>
      <w:sz w:val="22"/>
    </w:rPr>
  </w:style>
  <w:style w:type="character" w:customStyle="1" w:styleId="StyleGaramondText1Underline">
    <w:name w:val="Style Garamond Text 1 Underline"/>
    <w:basedOn w:val="DefaultParagraphFont"/>
    <w:rsid w:val="00C45734"/>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C45734"/>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C45734"/>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C45734"/>
    <w:rPr>
      <w:b w:val="0"/>
      <w:bCs w:val="0"/>
      <w:sz w:val="14"/>
      <w:u w:val="none"/>
    </w:rPr>
  </w:style>
  <w:style w:type="character" w:customStyle="1" w:styleId="Style7ptBold">
    <w:name w:val="Style 7 pt Bold"/>
    <w:basedOn w:val="DefaultParagraphFont"/>
    <w:rsid w:val="00C45734"/>
    <w:rPr>
      <w:b w:val="0"/>
      <w:bCs/>
      <w:sz w:val="14"/>
    </w:rPr>
  </w:style>
  <w:style w:type="paragraph" w:customStyle="1" w:styleId="Stylecardtext8pt">
    <w:name w:val="Style card text + 8 pt"/>
    <w:basedOn w:val="Normal"/>
    <w:rsid w:val="00C45734"/>
    <w:pPr>
      <w:ind w:right="288"/>
    </w:pPr>
    <w:rPr>
      <w:sz w:val="16"/>
    </w:rPr>
  </w:style>
  <w:style w:type="paragraph" w:customStyle="1" w:styleId="Stylecardtext5pt">
    <w:name w:val="Style card text + 5 pt"/>
    <w:basedOn w:val="Normal"/>
    <w:rsid w:val="00C45734"/>
    <w:pPr>
      <w:ind w:right="288"/>
    </w:pPr>
    <w:rPr>
      <w:sz w:val="10"/>
    </w:rPr>
  </w:style>
  <w:style w:type="character" w:customStyle="1" w:styleId="StyleStyleBoldUnderlineUnderlineIntenseEmphasis1apple-style-">
    <w:name w:val="Style Style Bold UnderlineUnderlineIntense Emphasis1apple-style-..."/>
    <w:basedOn w:val="DefaultParagraphFont"/>
    <w:rsid w:val="00C45734"/>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C45734"/>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C45734"/>
    <w:rPr>
      <w:rFonts w:ascii="Georgia" w:hAnsi="Georgia"/>
      <w:u w:val="single"/>
    </w:rPr>
  </w:style>
  <w:style w:type="paragraph" w:customStyle="1" w:styleId="StyleCardsGeorgia12ptBoldThickunderlineBorderSin">
    <w:name w:val="Style Cards + Georgia 12 pt Bold Thick underline Border: : (Sin..."/>
    <w:basedOn w:val="Normal"/>
    <w:rsid w:val="00C45734"/>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C45734"/>
    <w:rPr>
      <w:rFonts w:ascii="Georgia" w:hAnsi="Georgia"/>
      <w:sz w:val="24"/>
      <w:u w:val="single"/>
    </w:rPr>
  </w:style>
  <w:style w:type="paragraph" w:customStyle="1" w:styleId="StyleCardsGeorgia">
    <w:name w:val="Style Cards + Georgia"/>
    <w:basedOn w:val="Normal"/>
    <w:rsid w:val="00C45734"/>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C45734"/>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C45734"/>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C45734"/>
    <w:rPr>
      <w:rFonts w:eastAsia="Times New Roman"/>
      <w:i/>
      <w:iCs/>
    </w:rPr>
  </w:style>
  <w:style w:type="character" w:customStyle="1" w:styleId="HTMLAddressChar">
    <w:name w:val="HTML Address Char"/>
    <w:basedOn w:val="DefaultParagraphFont"/>
    <w:link w:val="HTMLAddress"/>
    <w:uiPriority w:val="99"/>
    <w:rsid w:val="00C45734"/>
    <w:rPr>
      <w:rFonts w:ascii="Times New Roman" w:eastAsia="Times New Roman" w:hAnsi="Times New Roman" w:cs="Times New Roman"/>
      <w:i/>
      <w:iCs/>
    </w:rPr>
  </w:style>
  <w:style w:type="paragraph" w:styleId="Index1">
    <w:name w:val="index 1"/>
    <w:basedOn w:val="Normal"/>
    <w:next w:val="Normal"/>
    <w:autoRedefine/>
    <w:unhideWhenUsed/>
    <w:rsid w:val="00C45734"/>
    <w:pPr>
      <w:ind w:left="220" w:hanging="220"/>
    </w:pPr>
  </w:style>
  <w:style w:type="character" w:customStyle="1" w:styleId="CardsFont6ptChar1">
    <w:name w:val="Cards + Font: 6 pt Char1"/>
    <w:link w:val="CardsFont6pt"/>
    <w:locked/>
    <w:rsid w:val="00C45734"/>
    <w:rPr>
      <w:rFonts w:ascii="Times New Roman" w:eastAsia="Times New Roman" w:hAnsi="Times New Roman" w:cs="Times New Roman"/>
      <w:sz w:val="12"/>
      <w:szCs w:val="20"/>
    </w:rPr>
  </w:style>
  <w:style w:type="paragraph" w:customStyle="1" w:styleId="Quote2">
    <w:name w:val="Quote2"/>
    <w:basedOn w:val="Default"/>
    <w:next w:val="Default"/>
    <w:rsid w:val="00C4573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C45734"/>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C45734"/>
    <w:pPr>
      <w:spacing w:before="100" w:beforeAutospacing="1" w:after="100" w:afterAutospacing="1"/>
    </w:pPr>
    <w:rPr>
      <w:rFonts w:eastAsia="Times New Roman"/>
    </w:rPr>
  </w:style>
  <w:style w:type="paragraph" w:customStyle="1" w:styleId="Pa0">
    <w:name w:val="Pa0"/>
    <w:basedOn w:val="Default"/>
    <w:next w:val="Default"/>
    <w:uiPriority w:val="99"/>
    <w:rsid w:val="00C4573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C4573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C45734"/>
    <w:pPr>
      <w:spacing w:before="100" w:beforeAutospacing="1" w:after="100" w:afterAutospacing="1"/>
    </w:pPr>
    <w:rPr>
      <w:rFonts w:eastAsia="Times New Roman"/>
    </w:rPr>
  </w:style>
  <w:style w:type="paragraph" w:customStyle="1" w:styleId="tagline1">
    <w:name w:val="tagline"/>
    <w:basedOn w:val="Normal"/>
    <w:rsid w:val="00C45734"/>
    <w:pPr>
      <w:spacing w:before="100" w:beforeAutospacing="1" w:after="100" w:afterAutospacing="1"/>
    </w:pPr>
    <w:rPr>
      <w:rFonts w:eastAsia="Times New Roman"/>
    </w:rPr>
  </w:style>
  <w:style w:type="paragraph" w:customStyle="1" w:styleId="Block1">
    <w:name w:val="Block1"/>
    <w:basedOn w:val="Normal"/>
    <w:next w:val="Normal"/>
    <w:uiPriority w:val="3"/>
    <w:qFormat/>
    <w:rsid w:val="00C45734"/>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C45734"/>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C45734"/>
    <w:rPr>
      <w:sz w:val="10"/>
    </w:rPr>
  </w:style>
  <w:style w:type="paragraph" w:customStyle="1" w:styleId="ReallySamllText">
    <w:name w:val="ReallySamllText"/>
    <w:basedOn w:val="Normal"/>
    <w:link w:val="ReallySamllTextChar"/>
    <w:autoRedefine/>
    <w:rsid w:val="00C45734"/>
    <w:rPr>
      <w:rFonts w:asciiTheme="minorHAnsi" w:hAnsiTheme="minorHAnsi" w:cstheme="minorBidi"/>
      <w:sz w:val="10"/>
    </w:rPr>
  </w:style>
  <w:style w:type="paragraph" w:customStyle="1" w:styleId="CardCites">
    <w:name w:val="Card Cites"/>
    <w:basedOn w:val="Normal"/>
    <w:next w:val="Normal"/>
    <w:qFormat/>
    <w:rsid w:val="00C45734"/>
    <w:rPr>
      <w:rFonts w:eastAsia="Times New Roman"/>
      <w:b/>
      <w:sz w:val="20"/>
    </w:rPr>
  </w:style>
  <w:style w:type="paragraph" w:customStyle="1" w:styleId="NormalWeb3">
    <w:name w:val="Normal (Web)3"/>
    <w:basedOn w:val="Normal"/>
    <w:rsid w:val="00C45734"/>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C45734"/>
    <w:pPr>
      <w:ind w:left="400"/>
    </w:pPr>
    <w:rPr>
      <w:rFonts w:eastAsia="Times New Roman"/>
    </w:rPr>
  </w:style>
  <w:style w:type="paragraph" w:customStyle="1" w:styleId="TagCiteChar2">
    <w:name w:val="Tag / Cite Char"/>
    <w:basedOn w:val="Normal"/>
    <w:rsid w:val="00C45734"/>
    <w:rPr>
      <w:rFonts w:eastAsia="Times New Roman"/>
      <w:b/>
      <w:color w:val="000000"/>
    </w:rPr>
  </w:style>
  <w:style w:type="paragraph" w:customStyle="1" w:styleId="PageNumber2">
    <w:name w:val="Page Number2"/>
    <w:basedOn w:val="Normal"/>
    <w:next w:val="Normal"/>
    <w:rsid w:val="00C45734"/>
    <w:rPr>
      <w:rFonts w:eastAsia="Times New Roman"/>
      <w:sz w:val="20"/>
    </w:rPr>
  </w:style>
  <w:style w:type="paragraph" w:customStyle="1" w:styleId="HeaderFooter">
    <w:name w:val="Header &amp; Footer"/>
    <w:rsid w:val="00C45734"/>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C45734"/>
    <w:rPr>
      <w:rFonts w:ascii="Arial Narrow" w:eastAsia="Times New Roman" w:hAnsi="Arial Narrow"/>
      <w:color w:val="000000"/>
      <w:sz w:val="16"/>
    </w:rPr>
  </w:style>
  <w:style w:type="paragraph" w:customStyle="1" w:styleId="CardTextUnderlined">
    <w:name w:val="Card Text Underlined"/>
    <w:basedOn w:val="Normal"/>
    <w:rsid w:val="00C45734"/>
    <w:rPr>
      <w:rFonts w:ascii="Arial Narrow" w:eastAsia="Times New Roman" w:hAnsi="Arial Narrow"/>
      <w:u w:val="single"/>
    </w:rPr>
  </w:style>
  <w:style w:type="paragraph" w:customStyle="1" w:styleId="HeaderDebate">
    <w:name w:val="Header Debate"/>
    <w:basedOn w:val="Normal"/>
    <w:rsid w:val="00C45734"/>
    <w:pPr>
      <w:jc w:val="center"/>
      <w:outlineLvl w:val="0"/>
    </w:pPr>
    <w:rPr>
      <w:rFonts w:eastAsia="Times New Roman"/>
      <w:b/>
      <w:sz w:val="48"/>
      <w:u w:val="words"/>
    </w:rPr>
  </w:style>
  <w:style w:type="paragraph" w:customStyle="1" w:styleId="NormalWeb1">
    <w:name w:val="Normal (Web)1"/>
    <w:basedOn w:val="Normal"/>
    <w:rsid w:val="00C45734"/>
    <w:pPr>
      <w:spacing w:before="100" w:beforeAutospacing="1" w:after="100" w:afterAutospacing="1"/>
    </w:pPr>
    <w:rPr>
      <w:rFonts w:eastAsia="Times New Roman"/>
      <w:sz w:val="20"/>
      <w:szCs w:val="20"/>
    </w:rPr>
  </w:style>
  <w:style w:type="paragraph" w:customStyle="1" w:styleId="CardTagCharChar">
    <w:name w:val="Card Tag Char Char"/>
    <w:basedOn w:val="Normal"/>
    <w:rsid w:val="00C45734"/>
    <w:rPr>
      <w:rFonts w:eastAsia="Times New Roman"/>
      <w:b/>
    </w:rPr>
  </w:style>
  <w:style w:type="paragraph" w:customStyle="1" w:styleId="fixed">
    <w:name w:val="fixed"/>
    <w:basedOn w:val="Normal"/>
    <w:rsid w:val="00C45734"/>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C45734"/>
    <w:pPr>
      <w:spacing w:before="100" w:beforeAutospacing="1" w:after="100" w:afterAutospacing="1"/>
    </w:pPr>
    <w:rPr>
      <w:rFonts w:eastAsia="Times New Roman"/>
    </w:rPr>
  </w:style>
  <w:style w:type="paragraph" w:customStyle="1" w:styleId="ExecutiveSummarytext">
    <w:name w:val="Executive Summary text"/>
    <w:basedOn w:val="Normal"/>
    <w:next w:val="Normal"/>
    <w:rsid w:val="00C45734"/>
    <w:pPr>
      <w:autoSpaceDE w:val="0"/>
      <w:autoSpaceDN w:val="0"/>
      <w:adjustRightInd w:val="0"/>
    </w:pPr>
    <w:rPr>
      <w:rFonts w:ascii="Arial" w:eastAsia="Times New Roman" w:hAnsi="Arial"/>
    </w:rPr>
  </w:style>
  <w:style w:type="character" w:customStyle="1" w:styleId="NormalUnderlineChar1">
    <w:name w:val="Normal Underline Char1"/>
    <w:locked/>
    <w:rsid w:val="00C45734"/>
    <w:rPr>
      <w:u w:val="single"/>
    </w:rPr>
  </w:style>
  <w:style w:type="character" w:customStyle="1" w:styleId="CardUpSize-LightChar">
    <w:name w:val="CardUpSize - Light Char"/>
    <w:link w:val="CardUpSize-Light"/>
    <w:locked/>
    <w:rsid w:val="00C45734"/>
    <w:rPr>
      <w:rFonts w:ascii="Times New Roman" w:eastAsia="Times New Roman" w:hAnsi="Times New Roman"/>
      <w:szCs w:val="32"/>
      <w:u w:val="single"/>
    </w:rPr>
  </w:style>
  <w:style w:type="paragraph" w:customStyle="1" w:styleId="CardUpSize-Light">
    <w:name w:val="CardUpSize - Light"/>
    <w:basedOn w:val="Normal"/>
    <w:link w:val="CardUpSize-LightChar"/>
    <w:rsid w:val="00C45734"/>
    <w:pPr>
      <w:jc w:val="both"/>
    </w:pPr>
    <w:rPr>
      <w:rFonts w:eastAsia="Times New Roman" w:cstheme="minorBidi"/>
      <w:szCs w:val="32"/>
      <w:u w:val="single"/>
    </w:rPr>
  </w:style>
  <w:style w:type="character" w:customStyle="1" w:styleId="CiteCardUpSize-HeavyChar">
    <w:name w:val="Cite // CardUpSize - Heavy Char"/>
    <w:link w:val="CiteCardUpSize-Heavy"/>
    <w:locked/>
    <w:rsid w:val="00C45734"/>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C45734"/>
    <w:pPr>
      <w:jc w:val="both"/>
    </w:pPr>
    <w:rPr>
      <w:rFonts w:eastAsia="Times New Roman" w:cstheme="minorBidi"/>
      <w:b/>
      <w:szCs w:val="32"/>
      <w:u w:val="single"/>
    </w:rPr>
  </w:style>
  <w:style w:type="paragraph" w:customStyle="1" w:styleId="SmallCite">
    <w:name w:val="Small Cite"/>
    <w:basedOn w:val="Normal"/>
    <w:rsid w:val="00C45734"/>
    <w:rPr>
      <w:rFonts w:ascii="Verdana" w:eastAsia="Times New Roman" w:hAnsi="Verdana"/>
      <w:sz w:val="16"/>
    </w:rPr>
  </w:style>
  <w:style w:type="paragraph" w:customStyle="1" w:styleId="clearformatting">
    <w:name w:val="clear formatting"/>
    <w:basedOn w:val="Heading2"/>
    <w:rsid w:val="00C45734"/>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C45734"/>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C45734"/>
    <w:pPr>
      <w:spacing w:after="240" w:line="360" w:lineRule="atLeast"/>
    </w:pPr>
    <w:rPr>
      <w:rFonts w:eastAsia="Times New Roman"/>
      <w:b/>
      <w:bCs/>
      <w:sz w:val="16"/>
      <w:szCs w:val="16"/>
    </w:rPr>
  </w:style>
  <w:style w:type="paragraph" w:customStyle="1" w:styleId="PlaceholderText1">
    <w:name w:val="Placeholder Text1"/>
    <w:basedOn w:val="Normal"/>
    <w:rsid w:val="00C45734"/>
    <w:pPr>
      <w:keepNext/>
      <w:numPr>
        <w:numId w:val="14"/>
      </w:numPr>
      <w:outlineLvl w:val="0"/>
    </w:pPr>
    <w:rPr>
      <w:rFonts w:eastAsia="MS Gothic"/>
    </w:rPr>
  </w:style>
  <w:style w:type="character" w:customStyle="1" w:styleId="ImportantTextChar">
    <w:name w:val="Important Text Char"/>
    <w:link w:val="ImportantText"/>
    <w:locked/>
    <w:rsid w:val="00C45734"/>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C45734"/>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C45734"/>
    <w:rPr>
      <w:rFonts w:ascii="HNKAOE+Arial" w:hAnsi="HNKAOE+Arial"/>
    </w:rPr>
  </w:style>
  <w:style w:type="paragraph" w:customStyle="1" w:styleId="StyleBodyText11ptBlackUnderline">
    <w:name w:val="Style Body Text + 11 pt Black Underline"/>
    <w:basedOn w:val="BodyText"/>
    <w:link w:val="StyleBodyText11ptBlackUnderlineChar"/>
    <w:rsid w:val="00C45734"/>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C45734"/>
    <w:rPr>
      <w:rFonts w:ascii="HNKAOE+Arial" w:hAnsi="HNKAOE+Arial"/>
    </w:rPr>
  </w:style>
  <w:style w:type="paragraph" w:customStyle="1" w:styleId="StyleBodyText11ptBoldBlack">
    <w:name w:val="Style Body Text + 11 pt Bold Black"/>
    <w:basedOn w:val="BodyText"/>
    <w:link w:val="StyleBodyText11ptBoldBlackChar"/>
    <w:rsid w:val="00C45734"/>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C45734"/>
    <w:rPr>
      <w:rFonts w:ascii="Times New Roman" w:eastAsia="Malgun Gothic" w:hAnsi="Times New Roman"/>
      <w:bCs/>
    </w:rPr>
  </w:style>
  <w:style w:type="paragraph" w:customStyle="1" w:styleId="StyletinyBold">
    <w:name w:val="Style tiny + Bold"/>
    <w:basedOn w:val="tiny"/>
    <w:link w:val="StyletinyBoldChar"/>
    <w:rsid w:val="00C45734"/>
    <w:rPr>
      <w:rFonts w:cstheme="minorBidi"/>
      <w:bCs/>
      <w:sz w:val="22"/>
      <w:szCs w:val="22"/>
    </w:rPr>
  </w:style>
  <w:style w:type="character" w:customStyle="1" w:styleId="Heading5SizeDownChar">
    <w:name w:val="Heading 5 Size Down Char"/>
    <w:link w:val="Heading5SizeDown"/>
    <w:locked/>
    <w:rsid w:val="00C45734"/>
    <w:rPr>
      <w:rFonts w:ascii="Times New Roman" w:eastAsia="Times New Roman" w:hAnsi="Times New Roman"/>
      <w:szCs w:val="16"/>
    </w:rPr>
  </w:style>
  <w:style w:type="paragraph" w:customStyle="1" w:styleId="Heading5SizeDown">
    <w:name w:val="Heading 5 Size Down"/>
    <w:basedOn w:val="Normal"/>
    <w:link w:val="Heading5SizeDownChar"/>
    <w:autoRedefine/>
    <w:rsid w:val="00C45734"/>
    <w:pPr>
      <w:tabs>
        <w:tab w:val="left" w:pos="1440"/>
      </w:tabs>
      <w:jc w:val="both"/>
    </w:pPr>
    <w:rPr>
      <w:rFonts w:eastAsia="Times New Roman" w:cstheme="minorBidi"/>
      <w:szCs w:val="16"/>
    </w:rPr>
  </w:style>
  <w:style w:type="character" w:customStyle="1" w:styleId="Normal2BoldChar">
    <w:name w:val="Normal2 + Bold Char"/>
    <w:link w:val="Normal2Bold"/>
    <w:locked/>
    <w:rsid w:val="00C45734"/>
    <w:rPr>
      <w:rFonts w:ascii="Times New Roman" w:eastAsia="Times New Roman" w:hAnsi="Times New Roman" w:cs="Arial"/>
      <w:b/>
      <w:szCs w:val="44"/>
    </w:rPr>
  </w:style>
  <w:style w:type="paragraph" w:customStyle="1" w:styleId="Normal2Bold">
    <w:name w:val="Normal2 + Bold"/>
    <w:basedOn w:val="Normal"/>
    <w:link w:val="Normal2BoldChar"/>
    <w:rsid w:val="00C45734"/>
    <w:pPr>
      <w:tabs>
        <w:tab w:val="left" w:pos="1440"/>
      </w:tabs>
    </w:pPr>
    <w:rPr>
      <w:rFonts w:eastAsia="Times New Roman" w:cs="Arial"/>
      <w:b/>
      <w:szCs w:val="44"/>
    </w:rPr>
  </w:style>
  <w:style w:type="character" w:customStyle="1" w:styleId="ListContentsChar">
    <w:name w:val="List Contents Char"/>
    <w:link w:val="ListContents"/>
    <w:locked/>
    <w:rsid w:val="00C45734"/>
    <w:rPr>
      <w:rFonts w:ascii="Times New Roman" w:eastAsia="Times New Roman" w:hAnsi="Times New Roman"/>
      <w:lang w:eastAsia="ar-SA"/>
    </w:rPr>
  </w:style>
  <w:style w:type="paragraph" w:customStyle="1" w:styleId="ListContents">
    <w:name w:val="List Contents"/>
    <w:basedOn w:val="Normal"/>
    <w:link w:val="ListContentsChar"/>
    <w:rsid w:val="00C45734"/>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C45734"/>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C45734"/>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C45734"/>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C45734"/>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C45734"/>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C45734"/>
    <w:rPr>
      <w:rFonts w:ascii="Arial" w:eastAsia="Times New Roman" w:hAnsi="Arial"/>
      <w:sz w:val="12"/>
    </w:rPr>
  </w:style>
  <w:style w:type="paragraph" w:customStyle="1" w:styleId="Unimportant">
    <w:name w:val="Unimportant"/>
    <w:basedOn w:val="Normal"/>
    <w:link w:val="UnimportantCharChar"/>
    <w:rsid w:val="00C45734"/>
    <w:pPr>
      <w:jc w:val="both"/>
    </w:pPr>
    <w:rPr>
      <w:rFonts w:ascii="Arial" w:eastAsia="Times New Roman" w:hAnsi="Arial" w:cstheme="minorBidi"/>
      <w:sz w:val="12"/>
    </w:rPr>
  </w:style>
  <w:style w:type="character" w:customStyle="1" w:styleId="TagCiteChar3">
    <w:name w:val="Tag &amp; Cite Char"/>
    <w:link w:val="TagCite2"/>
    <w:locked/>
    <w:rsid w:val="00C45734"/>
    <w:rPr>
      <w:rFonts w:ascii="Arial" w:eastAsia="Times New Roman" w:hAnsi="Arial"/>
      <w:b/>
    </w:rPr>
  </w:style>
  <w:style w:type="paragraph" w:customStyle="1" w:styleId="TagCite2">
    <w:name w:val="Tag &amp; Cite"/>
    <w:basedOn w:val="Normal"/>
    <w:link w:val="TagCiteChar3"/>
    <w:rsid w:val="00C45734"/>
    <w:pPr>
      <w:jc w:val="both"/>
    </w:pPr>
    <w:rPr>
      <w:rFonts w:ascii="Arial" w:eastAsia="Times New Roman" w:hAnsi="Arial" w:cstheme="minorBidi"/>
      <w:b/>
    </w:rPr>
  </w:style>
  <w:style w:type="character" w:customStyle="1" w:styleId="HighlightedTextChar">
    <w:name w:val="Highlighted Text Char"/>
    <w:link w:val="HighlightedText"/>
    <w:locked/>
    <w:rsid w:val="00C45734"/>
    <w:rPr>
      <w:rFonts w:ascii="Arial" w:eastAsia="Times New Roman" w:hAnsi="Arial"/>
      <w:b/>
      <w:u w:val="thick"/>
    </w:rPr>
  </w:style>
  <w:style w:type="paragraph" w:customStyle="1" w:styleId="HighlightedText">
    <w:name w:val="Highlighted Text"/>
    <w:basedOn w:val="Normal"/>
    <w:link w:val="HighlightedTextChar"/>
    <w:rsid w:val="00C45734"/>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C45734"/>
    <w:rPr>
      <w:rFonts w:ascii="Arial" w:eastAsia="Times New Roman" w:hAnsi="Arial"/>
      <w:sz w:val="20"/>
      <w:szCs w:val="20"/>
    </w:rPr>
  </w:style>
  <w:style w:type="paragraph" w:customStyle="1" w:styleId="textunderline0">
    <w:name w:val="text underline"/>
    <w:basedOn w:val="Normal"/>
    <w:link w:val="textunderlineChar0"/>
    <w:autoRedefine/>
    <w:rsid w:val="00C45734"/>
    <w:rPr>
      <w:rFonts w:asciiTheme="minorHAnsi" w:hAnsiTheme="minorHAnsi" w:cstheme="minorBidi"/>
      <w:u w:val="thick"/>
    </w:rPr>
  </w:style>
  <w:style w:type="character" w:customStyle="1" w:styleId="DebateTagChar">
    <w:name w:val="Debate Tag Char"/>
    <w:link w:val="DebateTag"/>
    <w:locked/>
    <w:rsid w:val="00C45734"/>
    <w:rPr>
      <w:rFonts w:ascii="Garamond" w:hAnsi="Garamond"/>
      <w:b/>
    </w:rPr>
  </w:style>
  <w:style w:type="paragraph" w:customStyle="1" w:styleId="DebateTag">
    <w:name w:val="Debate Tag"/>
    <w:basedOn w:val="Normal"/>
    <w:link w:val="DebateTagChar"/>
    <w:autoRedefine/>
    <w:rsid w:val="00C45734"/>
    <w:pPr>
      <w:tabs>
        <w:tab w:val="left" w:pos="270"/>
      </w:tabs>
    </w:pPr>
    <w:rPr>
      <w:rFonts w:ascii="Garamond" w:hAnsi="Garamond" w:cstheme="minorBidi"/>
      <w:b/>
    </w:rPr>
  </w:style>
  <w:style w:type="paragraph" w:customStyle="1" w:styleId="DebateCite">
    <w:name w:val="Debate Cite"/>
    <w:basedOn w:val="Normal"/>
    <w:autoRedefine/>
    <w:rsid w:val="00C45734"/>
    <w:pPr>
      <w:tabs>
        <w:tab w:val="left" w:pos="270"/>
      </w:tabs>
    </w:pPr>
    <w:rPr>
      <w:rFonts w:eastAsia="Times New Roman"/>
      <w:sz w:val="20"/>
    </w:rPr>
  </w:style>
  <w:style w:type="paragraph" w:customStyle="1" w:styleId="BlockTitle10">
    <w:name w:val="Block Title #1"/>
    <w:basedOn w:val="Heading1"/>
    <w:rsid w:val="00C45734"/>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C45734"/>
    <w:pPr>
      <w:widowControl w:val="0"/>
      <w:suppressAutoHyphens/>
    </w:pPr>
    <w:rPr>
      <w:rFonts w:ascii="Courier New" w:eastAsia="Courier New" w:hAnsi="Courier New"/>
      <w:sz w:val="20"/>
      <w:szCs w:val="20"/>
    </w:rPr>
  </w:style>
  <w:style w:type="paragraph" w:customStyle="1" w:styleId="MaggieTag">
    <w:name w:val="MaggieTag"/>
    <w:basedOn w:val="Heading2"/>
    <w:rsid w:val="00C45734"/>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C45734"/>
    <w:rPr>
      <w:rFonts w:ascii="Times New Roman" w:eastAsia="Times New Roman" w:hAnsi="Times New Roman"/>
    </w:rPr>
  </w:style>
  <w:style w:type="paragraph" w:customStyle="1" w:styleId="Heading4Cite">
    <w:name w:val="Heading 4 Cite"/>
    <w:basedOn w:val="Normal"/>
    <w:link w:val="Heading4CiteChar"/>
    <w:autoRedefine/>
    <w:rsid w:val="00C45734"/>
    <w:rPr>
      <w:rFonts w:eastAsia="Times New Roman" w:cstheme="minorBidi"/>
    </w:rPr>
  </w:style>
  <w:style w:type="paragraph" w:customStyle="1" w:styleId="4">
    <w:name w:val="4"/>
    <w:basedOn w:val="Normal"/>
    <w:rsid w:val="00C45734"/>
    <w:rPr>
      <w:rFonts w:eastAsia="Times New Roman"/>
      <w:sz w:val="20"/>
    </w:rPr>
  </w:style>
  <w:style w:type="character" w:customStyle="1" w:styleId="UnunderlinedTextChar">
    <w:name w:val="Ununderlined Text Char"/>
    <w:link w:val="UnunderlinedText"/>
    <w:locked/>
    <w:rsid w:val="00C45734"/>
    <w:rPr>
      <w:rFonts w:eastAsia="Times New Roman"/>
      <w:bCs/>
      <w:sz w:val="12"/>
    </w:rPr>
  </w:style>
  <w:style w:type="paragraph" w:customStyle="1" w:styleId="UnunderlinedText">
    <w:name w:val="Ununderlined Text"/>
    <w:basedOn w:val="Normal"/>
    <w:link w:val="UnunderlinedTextChar"/>
    <w:autoRedefine/>
    <w:rsid w:val="00C45734"/>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C45734"/>
    <w:pPr>
      <w:spacing w:after="200" w:line="276" w:lineRule="auto"/>
      <w:ind w:left="288" w:right="288"/>
    </w:pPr>
    <w:rPr>
      <w:rFonts w:eastAsia="Times New Roman"/>
      <w:bCs/>
    </w:rPr>
  </w:style>
  <w:style w:type="paragraph" w:customStyle="1" w:styleId="BlockTitle4">
    <w:name w:val="%Block Title"/>
    <w:basedOn w:val="Heading1"/>
    <w:rsid w:val="00C45734"/>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C45734"/>
    <w:pPr>
      <w:widowControl w:val="0"/>
      <w:autoSpaceDE/>
      <w:autoSpaceDN/>
      <w:adjustRightInd/>
      <w:outlineLvl w:val="9"/>
    </w:pPr>
    <w:rPr>
      <w:rFonts w:cs="Courier New"/>
      <w:bCs/>
      <w:sz w:val="28"/>
      <w:szCs w:val="22"/>
    </w:rPr>
  </w:style>
  <w:style w:type="paragraph" w:customStyle="1" w:styleId="ThickUnderline">
    <w:name w:val="ThickUnderline"/>
    <w:rsid w:val="00C457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C45734"/>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C45734"/>
    <w:rPr>
      <w:rFonts w:ascii="Century Gothic" w:eastAsia="Cambria" w:hAnsi="Century Gothic"/>
      <w:u w:val="thick"/>
    </w:rPr>
  </w:style>
  <w:style w:type="paragraph" w:customStyle="1" w:styleId="Card-Underline0">
    <w:name w:val="Card-Underline"/>
    <w:basedOn w:val="Normal"/>
    <w:link w:val="Card-UnderlineChar"/>
    <w:qFormat/>
    <w:rsid w:val="00C45734"/>
    <w:rPr>
      <w:rFonts w:ascii="Century Gothic" w:eastAsia="Cambria" w:hAnsi="Century Gothic" w:cstheme="minorBidi"/>
      <w:u w:val="thick"/>
    </w:rPr>
  </w:style>
  <w:style w:type="paragraph" w:customStyle="1" w:styleId="PageNumber3">
    <w:name w:val="Page Number3"/>
    <w:basedOn w:val="Normal"/>
    <w:next w:val="Normal"/>
    <w:rsid w:val="00C45734"/>
    <w:rPr>
      <w:rFonts w:eastAsia="Times New Roman"/>
      <w:sz w:val="20"/>
    </w:rPr>
  </w:style>
  <w:style w:type="paragraph" w:customStyle="1" w:styleId="PageNumber4">
    <w:name w:val="Page Number4"/>
    <w:basedOn w:val="Normal"/>
    <w:next w:val="Normal"/>
    <w:rsid w:val="00C45734"/>
    <w:rPr>
      <w:rFonts w:eastAsia="Times New Roman"/>
      <w:sz w:val="20"/>
    </w:rPr>
  </w:style>
  <w:style w:type="paragraph" w:customStyle="1" w:styleId="PageNumber5">
    <w:name w:val="Page Number5"/>
    <w:basedOn w:val="Normal"/>
    <w:next w:val="Normal"/>
    <w:rsid w:val="00C45734"/>
    <w:rPr>
      <w:rFonts w:eastAsia="Times New Roman"/>
      <w:sz w:val="20"/>
    </w:rPr>
  </w:style>
  <w:style w:type="paragraph" w:customStyle="1" w:styleId="smalltext10">
    <w:name w:val="small text1"/>
    <w:basedOn w:val="Normal"/>
    <w:next w:val="Normal"/>
    <w:uiPriority w:val="4"/>
    <w:qFormat/>
    <w:rsid w:val="00C45734"/>
    <w:pPr>
      <w:keepNext/>
      <w:keepLines/>
      <w:spacing w:before="200"/>
      <w:outlineLvl w:val="3"/>
    </w:pPr>
    <w:rPr>
      <w:rFonts w:eastAsia="Times New Roman"/>
      <w:b/>
      <w:bCs/>
      <w:iCs/>
      <w:sz w:val="26"/>
    </w:rPr>
  </w:style>
  <w:style w:type="character" w:customStyle="1" w:styleId="CircleChar">
    <w:name w:val="Circle Char"/>
    <w:link w:val="Circle"/>
    <w:locked/>
    <w:rsid w:val="00C45734"/>
    <w:rPr>
      <w:rFonts w:ascii="Times New Roman" w:eastAsia="Times New Roman" w:hAnsi="Times New Roman"/>
      <w:b/>
      <w:u w:val="words"/>
    </w:rPr>
  </w:style>
  <w:style w:type="paragraph" w:customStyle="1" w:styleId="Circle">
    <w:name w:val="Circle"/>
    <w:basedOn w:val="Normal"/>
    <w:link w:val="CircleChar"/>
    <w:rsid w:val="00C45734"/>
    <w:rPr>
      <w:rFonts w:eastAsia="Times New Roman" w:cstheme="minorBidi"/>
      <w:b/>
      <w:u w:val="words"/>
    </w:rPr>
  </w:style>
  <w:style w:type="paragraph" w:customStyle="1" w:styleId="PageNumber6">
    <w:name w:val="Page Number6"/>
    <w:basedOn w:val="Normal"/>
    <w:next w:val="Normal"/>
    <w:rsid w:val="00C45734"/>
    <w:rPr>
      <w:rFonts w:eastAsia="Times New Roman"/>
      <w:sz w:val="20"/>
    </w:rPr>
  </w:style>
  <w:style w:type="paragraph" w:customStyle="1" w:styleId="user">
    <w:name w:val="user"/>
    <w:basedOn w:val="Normal"/>
    <w:rsid w:val="00C45734"/>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C45734"/>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C45734"/>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C45734"/>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C45734"/>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C45734"/>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C45734"/>
    <w:rPr>
      <w:rFonts w:eastAsia="Times New Roman"/>
      <w:sz w:val="20"/>
    </w:rPr>
  </w:style>
  <w:style w:type="paragraph" w:customStyle="1" w:styleId="DebateTag0">
    <w:name w:val="DebateTag"/>
    <w:basedOn w:val="Normal"/>
    <w:qFormat/>
    <w:rsid w:val="00C45734"/>
    <w:rPr>
      <w:b/>
    </w:rPr>
  </w:style>
  <w:style w:type="paragraph" w:customStyle="1" w:styleId="date-comments">
    <w:name w:val="date-comments"/>
    <w:basedOn w:val="Normal"/>
    <w:uiPriority w:val="99"/>
    <w:rsid w:val="00C45734"/>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C4573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C4573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C45734"/>
    <w:rPr>
      <w:rFonts w:ascii="Garamond" w:eastAsia="Calibri" w:hAnsi="Garamond" w:hint="default"/>
      <w:sz w:val="16"/>
      <w:szCs w:val="22"/>
    </w:rPr>
  </w:style>
  <w:style w:type="character" w:customStyle="1" w:styleId="message-item">
    <w:name w:val="message-item"/>
    <w:rsid w:val="00C45734"/>
  </w:style>
  <w:style w:type="character" w:customStyle="1" w:styleId="lightheader">
    <w:name w:val="lightheader"/>
    <w:rsid w:val="00C45734"/>
  </w:style>
  <w:style w:type="character" w:customStyle="1" w:styleId="datestamp">
    <w:name w:val="datestamp"/>
    <w:rsid w:val="00C45734"/>
  </w:style>
  <w:style w:type="character" w:customStyle="1" w:styleId="i">
    <w:name w:val="i"/>
    <w:uiPriority w:val="99"/>
    <w:rsid w:val="00C45734"/>
  </w:style>
  <w:style w:type="character" w:customStyle="1" w:styleId="forenames">
    <w:name w:val="forenames"/>
    <w:rsid w:val="00C45734"/>
  </w:style>
  <w:style w:type="character" w:customStyle="1" w:styleId="surname">
    <w:name w:val="surname"/>
    <w:rsid w:val="00C45734"/>
  </w:style>
  <w:style w:type="character" w:customStyle="1" w:styleId="medium-font">
    <w:name w:val="medium-font"/>
    <w:rsid w:val="00C45734"/>
  </w:style>
  <w:style w:type="character" w:customStyle="1" w:styleId="title-link-wrapper">
    <w:name w:val="title-link-wrapper"/>
    <w:rsid w:val="00C45734"/>
  </w:style>
  <w:style w:type="character" w:customStyle="1" w:styleId="refpreview">
    <w:name w:val="refpreview"/>
    <w:rsid w:val="00C45734"/>
  </w:style>
  <w:style w:type="character" w:customStyle="1" w:styleId="loose1">
    <w:name w:val="loose1"/>
    <w:rsid w:val="00C45734"/>
  </w:style>
  <w:style w:type="character" w:customStyle="1" w:styleId="email">
    <w:name w:val="email"/>
    <w:rsid w:val="00C45734"/>
  </w:style>
  <w:style w:type="character" w:customStyle="1" w:styleId="gsa">
    <w:name w:val="gs_a"/>
    <w:rsid w:val="00C45734"/>
  </w:style>
  <w:style w:type="character" w:customStyle="1" w:styleId="goohl1">
    <w:name w:val="goohl1"/>
    <w:rsid w:val="00C45734"/>
  </w:style>
  <w:style w:type="character" w:customStyle="1" w:styleId="mainarttitle">
    <w:name w:val="mainarttitle"/>
    <w:rsid w:val="00C45734"/>
  </w:style>
  <w:style w:type="character" w:customStyle="1" w:styleId="mainartauthor">
    <w:name w:val="mainartauthor"/>
    <w:rsid w:val="00C45734"/>
  </w:style>
  <w:style w:type="character" w:customStyle="1" w:styleId="mainartdate">
    <w:name w:val="mainartdate"/>
    <w:rsid w:val="00C45734"/>
  </w:style>
  <w:style w:type="character" w:customStyle="1" w:styleId="gsggs">
    <w:name w:val="gs_ggs"/>
    <w:rsid w:val="00C45734"/>
  </w:style>
  <w:style w:type="character" w:customStyle="1" w:styleId="ahead">
    <w:name w:val="a_head"/>
    <w:rsid w:val="00C45734"/>
  </w:style>
  <w:style w:type="character" w:customStyle="1" w:styleId="articleauthor">
    <w:name w:val="articleauthor"/>
    <w:rsid w:val="00C45734"/>
  </w:style>
  <w:style w:type="character" w:customStyle="1" w:styleId="footnote">
    <w:name w:val="footnote"/>
    <w:rsid w:val="00C45734"/>
  </w:style>
  <w:style w:type="character" w:customStyle="1" w:styleId="docbody">
    <w:name w:val="docbody"/>
    <w:rsid w:val="00C45734"/>
  </w:style>
  <w:style w:type="character" w:customStyle="1" w:styleId="superscript">
    <w:name w:val="superscript"/>
    <w:rsid w:val="00C45734"/>
  </w:style>
  <w:style w:type="character" w:customStyle="1" w:styleId="citeChar2">
    <w:name w:val="cite Char"/>
    <w:locked/>
    <w:rsid w:val="00C45734"/>
    <w:rPr>
      <w:b/>
      <w:bCs w:val="0"/>
      <w:u w:val="single"/>
    </w:rPr>
  </w:style>
  <w:style w:type="character" w:customStyle="1" w:styleId="StyleUnderlineChar">
    <w:name w:val="Style Underline Char"/>
    <w:locked/>
    <w:rsid w:val="00C45734"/>
    <w:rPr>
      <w:u w:val="single"/>
    </w:rPr>
  </w:style>
  <w:style w:type="character" w:customStyle="1" w:styleId="CitesCharChar">
    <w:name w:val="Cites Char Char"/>
    <w:locked/>
    <w:rsid w:val="00C45734"/>
    <w:rPr>
      <w:b/>
      <w:bCs/>
    </w:rPr>
  </w:style>
  <w:style w:type="character" w:customStyle="1" w:styleId="bwxsm">
    <w:name w:val="b w xsm"/>
    <w:rsid w:val="00C45734"/>
  </w:style>
  <w:style w:type="character" w:customStyle="1" w:styleId="fstd">
    <w:name w:val="f std"/>
    <w:rsid w:val="00C45734"/>
  </w:style>
  <w:style w:type="character" w:customStyle="1" w:styleId="gl">
    <w:name w:val="gl"/>
    <w:rsid w:val="00C45734"/>
  </w:style>
  <w:style w:type="character" w:customStyle="1" w:styleId="heading2char2charchar1">
    <w:name w:val="heading2char2charchar1"/>
    <w:rsid w:val="00C45734"/>
  </w:style>
  <w:style w:type="character" w:customStyle="1" w:styleId="charchar60">
    <w:name w:val="charchar6"/>
    <w:rsid w:val="00C45734"/>
  </w:style>
  <w:style w:type="character" w:customStyle="1" w:styleId="bio1">
    <w:name w:val="bio1"/>
    <w:rsid w:val="00C45734"/>
    <w:rPr>
      <w:rFonts w:ascii="Arial" w:hAnsi="Arial" w:cs="Arial" w:hint="default"/>
      <w:i/>
      <w:iCs/>
      <w:color w:val="000000"/>
      <w:sz w:val="20"/>
      <w:szCs w:val="20"/>
    </w:rPr>
  </w:style>
  <w:style w:type="character" w:customStyle="1" w:styleId="cardCharCharCharCharCharChar">
    <w:name w:val="card Char Char Char Char Char Char"/>
    <w:rsid w:val="00C45734"/>
    <w:rPr>
      <w:sz w:val="24"/>
      <w:szCs w:val="24"/>
      <w:lang w:val="en-US" w:eastAsia="en-US" w:bidi="ar-SA"/>
    </w:rPr>
  </w:style>
  <w:style w:type="character" w:customStyle="1" w:styleId="Style24ptBoldUnderlineCenteredCharChar">
    <w:name w:val="Style 24 pt Bold Underline Centered Char Char"/>
    <w:rsid w:val="00C45734"/>
    <w:rPr>
      <w:b/>
      <w:bCs/>
      <w:sz w:val="48"/>
      <w:szCs w:val="24"/>
      <w:u w:val="single"/>
      <w:lang w:val="en-US" w:eastAsia="en-US" w:bidi="ar-SA"/>
    </w:rPr>
  </w:style>
  <w:style w:type="character" w:customStyle="1" w:styleId="TagCiteCharChar0">
    <w:name w:val="Tag / Cite Char Char"/>
    <w:rsid w:val="00C45734"/>
    <w:rPr>
      <w:b/>
      <w:bCs w:val="0"/>
      <w:color w:val="000000"/>
      <w:sz w:val="24"/>
      <w:szCs w:val="24"/>
      <w:lang w:val="en-US" w:eastAsia="en-US" w:bidi="ar-SA"/>
    </w:rPr>
  </w:style>
  <w:style w:type="character" w:customStyle="1" w:styleId="CardTextUnderlinedCharChar">
    <w:name w:val="Card Text Underlined Char Char"/>
    <w:rsid w:val="00C45734"/>
    <w:rPr>
      <w:rFonts w:ascii="Arial Narrow" w:hAnsi="Arial Narrow" w:hint="default"/>
      <w:szCs w:val="24"/>
      <w:u w:val="single"/>
      <w:lang w:val="en-US" w:eastAsia="en-US" w:bidi="ar-SA"/>
    </w:rPr>
  </w:style>
  <w:style w:type="character" w:customStyle="1" w:styleId="CardTagCharCharChar">
    <w:name w:val="Card Tag Char Char Char"/>
    <w:rsid w:val="00C45734"/>
    <w:rPr>
      <w:b/>
      <w:bCs w:val="0"/>
      <w:sz w:val="24"/>
      <w:szCs w:val="24"/>
      <w:lang w:val="en-US" w:eastAsia="en-US" w:bidi="ar-SA"/>
    </w:rPr>
  </w:style>
  <w:style w:type="character" w:customStyle="1" w:styleId="mainbody">
    <w:name w:val="mainbody"/>
    <w:rsid w:val="00C45734"/>
  </w:style>
  <w:style w:type="character" w:customStyle="1" w:styleId="UnderlineStyleChar2">
    <w:name w:val="Underline Style Char2"/>
    <w:rsid w:val="00C45734"/>
    <w:rPr>
      <w:rFonts w:ascii="Garamond" w:hAnsi="Garamond" w:hint="default"/>
      <w:sz w:val="22"/>
      <w:szCs w:val="24"/>
      <w:u w:val="single"/>
      <w:lang w:val="en-US" w:eastAsia="en-US" w:bidi="ar-SA"/>
    </w:rPr>
  </w:style>
  <w:style w:type="character" w:customStyle="1" w:styleId="Style1Char2">
    <w:name w:val="Style1 Char2"/>
    <w:rsid w:val="00C45734"/>
    <w:rPr>
      <w:szCs w:val="24"/>
    </w:rPr>
  </w:style>
  <w:style w:type="character" w:customStyle="1" w:styleId="t13">
    <w:name w:val="t13"/>
    <w:rsid w:val="00C45734"/>
  </w:style>
  <w:style w:type="character" w:customStyle="1" w:styleId="lead">
    <w:name w:val="lead"/>
    <w:rsid w:val="00C45734"/>
  </w:style>
  <w:style w:type="paragraph" w:customStyle="1" w:styleId="CardDownx1">
    <w:name w:val="CardDown x1"/>
    <w:basedOn w:val="Normal"/>
    <w:link w:val="CardDownx1Char"/>
    <w:rsid w:val="00C45734"/>
  </w:style>
  <w:style w:type="character" w:customStyle="1" w:styleId="CardDownx1Char">
    <w:name w:val="CardDown x1 Char"/>
    <w:link w:val="CardDownx1"/>
    <w:locked/>
    <w:rsid w:val="00C45734"/>
    <w:rPr>
      <w:rFonts w:ascii="Times New Roman" w:hAnsi="Times New Roman" w:cs="Times New Roman"/>
    </w:rPr>
  </w:style>
  <w:style w:type="character" w:customStyle="1" w:styleId="CharChar17">
    <w:name w:val="Char Char17"/>
    <w:locked/>
    <w:rsid w:val="00C45734"/>
    <w:rPr>
      <w:rFonts w:ascii="Arial" w:hAnsi="Arial" w:cs="Arial" w:hint="default"/>
      <w:b/>
      <w:bCs/>
      <w:sz w:val="26"/>
      <w:szCs w:val="26"/>
    </w:rPr>
  </w:style>
  <w:style w:type="character" w:customStyle="1" w:styleId="address">
    <w:name w:val="address"/>
    <w:rsid w:val="00C45734"/>
  </w:style>
  <w:style w:type="character" w:customStyle="1" w:styleId="ilspan">
    <w:name w:val="il_span"/>
    <w:rsid w:val="00C45734"/>
  </w:style>
  <w:style w:type="character" w:customStyle="1" w:styleId="articletitle1">
    <w:name w:val="articletitle1"/>
    <w:rsid w:val="00C45734"/>
    <w:rPr>
      <w:rFonts w:ascii="Times New Roman" w:hAnsi="Times New Roman" w:cs="Times New Roman" w:hint="default"/>
      <w:b/>
      <w:bCs/>
      <w:sz w:val="36"/>
      <w:szCs w:val="36"/>
    </w:rPr>
  </w:style>
  <w:style w:type="character" w:customStyle="1" w:styleId="leftidx1">
    <w:name w:val="leftidx1"/>
    <w:rsid w:val="00C45734"/>
    <w:rPr>
      <w:rFonts w:ascii="Verdana" w:hAnsi="Verdana" w:hint="default"/>
      <w:sz w:val="22"/>
      <w:szCs w:val="22"/>
    </w:rPr>
  </w:style>
  <w:style w:type="character" w:customStyle="1" w:styleId="blue1">
    <w:name w:val="blue1"/>
    <w:rsid w:val="00C45734"/>
    <w:rPr>
      <w:color w:val="0000FF"/>
    </w:rPr>
  </w:style>
  <w:style w:type="character" w:customStyle="1" w:styleId="author-link1">
    <w:name w:val="author-link1"/>
    <w:rsid w:val="00C45734"/>
    <w:rPr>
      <w:b w:val="0"/>
      <w:bCs w:val="0"/>
    </w:rPr>
  </w:style>
  <w:style w:type="character" w:customStyle="1" w:styleId="black1">
    <w:name w:val="black1"/>
    <w:rsid w:val="00C45734"/>
    <w:rPr>
      <w:color w:val="000000"/>
    </w:rPr>
  </w:style>
  <w:style w:type="character" w:customStyle="1" w:styleId="StyleunderlinedCharBold">
    <w:name w:val="Style underlined Char + Bold"/>
    <w:rsid w:val="00C45734"/>
    <w:rPr>
      <w:rFonts w:ascii="Times New Roman" w:hAnsi="Times New Roman" w:cs="Times New Roman" w:hint="default"/>
      <w:b/>
      <w:bCs/>
      <w:sz w:val="21"/>
      <w:szCs w:val="24"/>
      <w:u w:val="single"/>
    </w:rPr>
  </w:style>
  <w:style w:type="character" w:customStyle="1" w:styleId="ThickUnderlineCharChar">
    <w:name w:val="Thick Underline Char Char"/>
    <w:rsid w:val="00C45734"/>
    <w:rPr>
      <w:rFonts w:ascii="Calibri" w:eastAsia="Calibri" w:hAnsi="Calibri" w:hint="default"/>
    </w:rPr>
  </w:style>
  <w:style w:type="character" w:customStyle="1" w:styleId="CardUnderline">
    <w:name w:val="Card Underline"/>
    <w:rsid w:val="00C45734"/>
    <w:rPr>
      <w:rFonts w:ascii="Times New Roman" w:hAnsi="Times New Roman" w:cs="Times New Roman" w:hint="default"/>
      <w:sz w:val="20"/>
      <w:u w:val="single"/>
    </w:rPr>
  </w:style>
  <w:style w:type="character" w:customStyle="1" w:styleId="lingoregion">
    <w:name w:val="lingo_region"/>
    <w:rsid w:val="00C45734"/>
  </w:style>
  <w:style w:type="character" w:customStyle="1" w:styleId="cite0">
    <w:name w:val="%cite"/>
    <w:rsid w:val="00C45734"/>
    <w:rPr>
      <w:rFonts w:ascii="Times New Roman" w:hAnsi="Times New Roman" w:cs="Times New Roman" w:hint="default"/>
      <w:b/>
      <w:bCs w:val="0"/>
      <w:sz w:val="24"/>
    </w:rPr>
  </w:style>
  <w:style w:type="character" w:customStyle="1" w:styleId="Emphasis21">
    <w:name w:val="%Emphasis2"/>
    <w:rsid w:val="00C45734"/>
    <w:rPr>
      <w:rFonts w:ascii="Cooper Black" w:hAnsi="Cooper Black" w:hint="default"/>
      <w:iCs/>
      <w:u w:val="single"/>
    </w:rPr>
  </w:style>
  <w:style w:type="character" w:customStyle="1" w:styleId="bodycontentlink">
    <w:name w:val="bodycontentlink"/>
    <w:rsid w:val="00C45734"/>
  </w:style>
  <w:style w:type="character" w:customStyle="1" w:styleId="AAAcite">
    <w:name w:val="AAAcite"/>
    <w:rsid w:val="00C45734"/>
    <w:rPr>
      <w:rFonts w:ascii="Times New Roman" w:hAnsi="Times New Roman" w:cs="Times New Roman" w:hint="default"/>
      <w:b/>
      <w:bCs w:val="0"/>
      <w:sz w:val="24"/>
    </w:rPr>
  </w:style>
  <w:style w:type="character" w:customStyle="1" w:styleId="tmplheaderlink">
    <w:name w:val="tmplheaderlink"/>
    <w:rsid w:val="00C45734"/>
    <w:rPr>
      <w:rFonts w:ascii="Times New Roman" w:hAnsi="Times New Roman" w:cs="Times New Roman" w:hint="default"/>
    </w:rPr>
  </w:style>
  <w:style w:type="character" w:customStyle="1" w:styleId="UnderlinedEvidenceCharChar">
    <w:name w:val="Underlined Evidence Char Char"/>
    <w:rsid w:val="00C45734"/>
    <w:rPr>
      <w:rFonts w:ascii="Verdana" w:hAnsi="Verdana" w:hint="default"/>
      <w:sz w:val="21"/>
      <w:szCs w:val="21"/>
      <w:u w:val="thick"/>
      <w:lang w:val="en-US" w:eastAsia="en-US" w:bidi="ar-SA"/>
    </w:rPr>
  </w:style>
  <w:style w:type="character" w:customStyle="1" w:styleId="role">
    <w:name w:val="role"/>
    <w:rsid w:val="00C45734"/>
  </w:style>
  <w:style w:type="character" w:customStyle="1" w:styleId="pagination">
    <w:name w:val="pagination"/>
    <w:rsid w:val="00C45734"/>
  </w:style>
  <w:style w:type="character" w:customStyle="1" w:styleId="doi">
    <w:name w:val="doi"/>
    <w:rsid w:val="00C45734"/>
  </w:style>
  <w:style w:type="character" w:customStyle="1" w:styleId="bodycontents">
    <w:name w:val="bodycontents"/>
    <w:rsid w:val="00C45734"/>
  </w:style>
  <w:style w:type="character" w:customStyle="1" w:styleId="comma">
    <w:name w:val="comma"/>
    <w:rsid w:val="00C45734"/>
  </w:style>
  <w:style w:type="character" w:customStyle="1" w:styleId="pad5right">
    <w:name w:val="pad5right"/>
    <w:rsid w:val="00C45734"/>
  </w:style>
  <w:style w:type="character" w:customStyle="1" w:styleId="entry-date">
    <w:name w:val="entry-date"/>
    <w:rsid w:val="00C45734"/>
  </w:style>
  <w:style w:type="character" w:customStyle="1" w:styleId="desc">
    <w:name w:val="desc"/>
    <w:rsid w:val="00C45734"/>
  </w:style>
  <w:style w:type="character" w:customStyle="1" w:styleId="divider">
    <w:name w:val="divider"/>
    <w:rsid w:val="00C45734"/>
  </w:style>
  <w:style w:type="character" w:customStyle="1" w:styleId="blogdate">
    <w:name w:val="blogdate"/>
    <w:rsid w:val="00C45734"/>
  </w:style>
  <w:style w:type="character" w:customStyle="1" w:styleId="ticker">
    <w:name w:val="ticker"/>
    <w:rsid w:val="00C45734"/>
  </w:style>
  <w:style w:type="character" w:customStyle="1" w:styleId="posted">
    <w:name w:val="posted"/>
    <w:rsid w:val="00C45734"/>
  </w:style>
  <w:style w:type="character" w:customStyle="1" w:styleId="time">
    <w:name w:val="time"/>
    <w:rsid w:val="00C45734"/>
  </w:style>
  <w:style w:type="character" w:customStyle="1" w:styleId="dot">
    <w:name w:val="dot"/>
    <w:rsid w:val="00C45734"/>
  </w:style>
  <w:style w:type="character" w:customStyle="1" w:styleId="hn-date">
    <w:name w:val="hn-date"/>
    <w:rsid w:val="00C45734"/>
  </w:style>
  <w:style w:type="character" w:customStyle="1" w:styleId="location">
    <w:name w:val="location"/>
    <w:rsid w:val="00C45734"/>
  </w:style>
  <w:style w:type="character" w:customStyle="1" w:styleId="arial11">
    <w:name w:val="arial_11"/>
    <w:rsid w:val="00C45734"/>
  </w:style>
  <w:style w:type="character" w:customStyle="1" w:styleId="dropcap-letter">
    <w:name w:val="dropcap-letter"/>
    <w:rsid w:val="00C45734"/>
  </w:style>
  <w:style w:type="character" w:customStyle="1" w:styleId="offscreen">
    <w:name w:val="offscreen"/>
    <w:rsid w:val="00C45734"/>
  </w:style>
  <w:style w:type="character" w:customStyle="1" w:styleId="linked-in">
    <w:name w:val="linked-in"/>
    <w:rsid w:val="00C45734"/>
  </w:style>
  <w:style w:type="character" w:customStyle="1" w:styleId="in-widget">
    <w:name w:val="in-widget"/>
    <w:rsid w:val="00C45734"/>
  </w:style>
  <w:style w:type="character" w:customStyle="1" w:styleId="in-right">
    <w:name w:val="in-right"/>
    <w:rsid w:val="00C45734"/>
  </w:style>
  <w:style w:type="character" w:customStyle="1" w:styleId="tickerwrap">
    <w:name w:val="ticker_wrap"/>
    <w:rsid w:val="00C45734"/>
  </w:style>
  <w:style w:type="character" w:customStyle="1" w:styleId="divs">
    <w:name w:val="divs"/>
    <w:rsid w:val="00C45734"/>
  </w:style>
  <w:style w:type="character" w:customStyle="1" w:styleId="in-top">
    <w:name w:val="in-top"/>
    <w:rsid w:val="00C45734"/>
  </w:style>
  <w:style w:type="character" w:customStyle="1" w:styleId="article-date">
    <w:name w:val="article-date"/>
    <w:rsid w:val="00C45734"/>
  </w:style>
  <w:style w:type="character" w:customStyle="1" w:styleId="bodysubtoc">
    <w:name w:val="bodysubtoc"/>
    <w:rsid w:val="00C45734"/>
  </w:style>
  <w:style w:type="character" w:customStyle="1" w:styleId="lefttitlesmaller">
    <w:name w:val="lefttitlesmaller"/>
    <w:rsid w:val="00C45734"/>
  </w:style>
  <w:style w:type="character" w:customStyle="1" w:styleId="mb">
    <w:name w:val="mb"/>
    <w:rsid w:val="00C45734"/>
  </w:style>
  <w:style w:type="character" w:customStyle="1" w:styleId="field-content">
    <w:name w:val="field-content"/>
    <w:rsid w:val="00C45734"/>
  </w:style>
  <w:style w:type="character" w:customStyle="1" w:styleId="submitted-date">
    <w:name w:val="submitted-date"/>
    <w:rsid w:val="00C45734"/>
  </w:style>
  <w:style w:type="character" w:customStyle="1" w:styleId="submitted-time">
    <w:name w:val="submitted-time"/>
    <w:rsid w:val="00C45734"/>
  </w:style>
  <w:style w:type="character" w:customStyle="1" w:styleId="A2">
    <w:name w:val="A2"/>
    <w:uiPriority w:val="99"/>
    <w:rsid w:val="00C45734"/>
    <w:rPr>
      <w:rFonts w:ascii="Sabon LT Std" w:hAnsi="Sabon LT Std" w:cs="Sabon LT Std" w:hint="default"/>
      <w:color w:val="000000"/>
      <w:sz w:val="15"/>
      <w:szCs w:val="15"/>
    </w:rPr>
  </w:style>
  <w:style w:type="character" w:customStyle="1" w:styleId="searchword">
    <w:name w:val="searchword"/>
    <w:rsid w:val="00C45734"/>
  </w:style>
  <w:style w:type="character" w:customStyle="1" w:styleId="meta-prep">
    <w:name w:val="meta-prep"/>
    <w:rsid w:val="00C45734"/>
  </w:style>
  <w:style w:type="numbering" w:customStyle="1" w:styleId="1ai1">
    <w:name w:val="1 / a / i1"/>
    <w:rsid w:val="00C45734"/>
    <w:pPr>
      <w:numPr>
        <w:numId w:val="14"/>
      </w:numPr>
    </w:pPr>
  </w:style>
  <w:style w:type="numbering" w:styleId="1ai">
    <w:name w:val="Outline List 1"/>
    <w:basedOn w:val="NoList"/>
    <w:unhideWhenUsed/>
    <w:rsid w:val="00C45734"/>
    <w:pPr>
      <w:numPr>
        <w:numId w:val="15"/>
      </w:numPr>
    </w:pPr>
  </w:style>
  <w:style w:type="character" w:customStyle="1" w:styleId="FontStyle310">
    <w:name w:val="Font Style310"/>
    <w:uiPriority w:val="99"/>
    <w:rsid w:val="00C45734"/>
    <w:rPr>
      <w:rFonts w:ascii="Times New Roman" w:hAnsi="Times New Roman" w:cs="Times New Roman"/>
      <w:b/>
      <w:bCs/>
      <w:i/>
      <w:iCs/>
      <w:spacing w:val="-10"/>
      <w:sz w:val="18"/>
      <w:szCs w:val="18"/>
    </w:rPr>
  </w:style>
  <w:style w:type="character" w:customStyle="1" w:styleId="FontStyle329">
    <w:name w:val="Font Style329"/>
    <w:uiPriority w:val="99"/>
    <w:rsid w:val="00C45734"/>
    <w:rPr>
      <w:rFonts w:ascii="Times New Roman" w:hAnsi="Times New Roman" w:cs="Times New Roman"/>
      <w:b/>
      <w:bCs/>
      <w:spacing w:val="-10"/>
      <w:sz w:val="18"/>
      <w:szCs w:val="18"/>
    </w:rPr>
  </w:style>
  <w:style w:type="character" w:customStyle="1" w:styleId="FontStyle370">
    <w:name w:val="Font Style370"/>
    <w:uiPriority w:val="99"/>
    <w:rsid w:val="00C45734"/>
    <w:rPr>
      <w:rFonts w:ascii="Cambria" w:hAnsi="Cambria" w:cs="Cambria"/>
      <w:b/>
      <w:bCs/>
      <w:spacing w:val="-10"/>
      <w:sz w:val="18"/>
      <w:szCs w:val="18"/>
    </w:rPr>
  </w:style>
  <w:style w:type="character" w:customStyle="1" w:styleId="FontStyle302">
    <w:name w:val="Font Style302"/>
    <w:uiPriority w:val="99"/>
    <w:rsid w:val="00C45734"/>
    <w:rPr>
      <w:rFonts w:ascii="Times New Roman" w:hAnsi="Times New Roman" w:cs="Times New Roman"/>
      <w:b/>
      <w:bCs/>
      <w:sz w:val="22"/>
      <w:szCs w:val="22"/>
    </w:rPr>
  </w:style>
  <w:style w:type="character" w:customStyle="1" w:styleId="FontStyle347">
    <w:name w:val="Font Style347"/>
    <w:uiPriority w:val="99"/>
    <w:rsid w:val="00C45734"/>
    <w:rPr>
      <w:rFonts w:ascii="Times New Roman" w:hAnsi="Times New Roman" w:cs="Times New Roman"/>
      <w:b/>
      <w:bCs/>
      <w:spacing w:val="-10"/>
      <w:sz w:val="20"/>
      <w:szCs w:val="20"/>
    </w:rPr>
  </w:style>
  <w:style w:type="paragraph" w:customStyle="1" w:styleId="Style27">
    <w:name w:val="Style27"/>
    <w:basedOn w:val="Normal"/>
    <w:uiPriority w:val="99"/>
    <w:rsid w:val="00C45734"/>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C45734"/>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C45734"/>
    <w:rPr>
      <w:rFonts w:ascii="Times New Roman" w:hAnsi="Times New Roman" w:cs="Times New Roman"/>
      <w:spacing w:val="-10"/>
      <w:sz w:val="18"/>
      <w:szCs w:val="18"/>
    </w:rPr>
  </w:style>
  <w:style w:type="character" w:customStyle="1" w:styleId="FontStyle312">
    <w:name w:val="Font Style312"/>
    <w:uiPriority w:val="99"/>
    <w:rsid w:val="00C45734"/>
    <w:rPr>
      <w:rFonts w:ascii="Times New Roman" w:hAnsi="Times New Roman" w:cs="Times New Roman"/>
      <w:b/>
      <w:bCs/>
      <w:spacing w:val="-10"/>
      <w:sz w:val="16"/>
      <w:szCs w:val="16"/>
    </w:rPr>
  </w:style>
  <w:style w:type="character" w:customStyle="1" w:styleId="FontStyle346">
    <w:name w:val="Font Style346"/>
    <w:uiPriority w:val="99"/>
    <w:rsid w:val="00C45734"/>
    <w:rPr>
      <w:rFonts w:ascii="Times New Roman" w:hAnsi="Times New Roman" w:cs="Times New Roman"/>
      <w:b/>
      <w:bCs/>
      <w:spacing w:val="-10"/>
      <w:sz w:val="18"/>
      <w:szCs w:val="18"/>
    </w:rPr>
  </w:style>
  <w:style w:type="character" w:customStyle="1" w:styleId="FontStyle330">
    <w:name w:val="Font Style330"/>
    <w:uiPriority w:val="99"/>
    <w:rsid w:val="00C45734"/>
    <w:rPr>
      <w:rFonts w:ascii="Times New Roman" w:hAnsi="Times New Roman" w:cs="Times New Roman"/>
      <w:b/>
      <w:bCs/>
      <w:sz w:val="16"/>
      <w:szCs w:val="16"/>
    </w:rPr>
  </w:style>
  <w:style w:type="character" w:customStyle="1" w:styleId="FontStyle372">
    <w:name w:val="Font Style372"/>
    <w:uiPriority w:val="99"/>
    <w:rsid w:val="00C45734"/>
    <w:rPr>
      <w:rFonts w:ascii="Times New Roman" w:hAnsi="Times New Roman" w:cs="Times New Roman"/>
      <w:b/>
      <w:bCs/>
      <w:sz w:val="16"/>
      <w:szCs w:val="16"/>
    </w:rPr>
  </w:style>
  <w:style w:type="paragraph" w:customStyle="1" w:styleId="Style59">
    <w:name w:val="Style59"/>
    <w:basedOn w:val="Normal"/>
    <w:uiPriority w:val="99"/>
    <w:rsid w:val="00C45734"/>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C45734"/>
    <w:rPr>
      <w:rFonts w:ascii="Times New Roman" w:hAnsi="Times New Roman" w:cs="Times New Roman"/>
      <w:b/>
      <w:bCs/>
      <w:i/>
      <w:iCs/>
      <w:sz w:val="16"/>
      <w:szCs w:val="16"/>
    </w:rPr>
  </w:style>
  <w:style w:type="paragraph" w:customStyle="1" w:styleId="Style200">
    <w:name w:val="Style20"/>
    <w:basedOn w:val="Normal"/>
    <w:uiPriority w:val="99"/>
    <w:rsid w:val="00C45734"/>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C45734"/>
    <w:rPr>
      <w:rFonts w:ascii="Times New Roman" w:hAnsi="Times New Roman" w:cs="Times New Roman"/>
      <w:smallCaps/>
      <w:sz w:val="14"/>
      <w:szCs w:val="14"/>
    </w:rPr>
  </w:style>
  <w:style w:type="paragraph" w:customStyle="1" w:styleId="Style89">
    <w:name w:val="Style89"/>
    <w:basedOn w:val="Normal"/>
    <w:uiPriority w:val="99"/>
    <w:rsid w:val="00C45734"/>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C45734"/>
    <w:rPr>
      <w:rFonts w:ascii="Times New Roman" w:hAnsi="Times New Roman" w:cs="Times New Roman"/>
      <w:b/>
      <w:bCs/>
      <w:spacing w:val="-10"/>
      <w:sz w:val="22"/>
      <w:szCs w:val="22"/>
    </w:rPr>
  </w:style>
  <w:style w:type="character" w:customStyle="1" w:styleId="FontStyle320">
    <w:name w:val="Font Style320"/>
    <w:uiPriority w:val="99"/>
    <w:rsid w:val="00C45734"/>
    <w:rPr>
      <w:rFonts w:ascii="Times New Roman" w:hAnsi="Times New Roman" w:cs="Times New Roman"/>
      <w:b/>
      <w:bCs/>
      <w:spacing w:val="-10"/>
      <w:sz w:val="22"/>
      <w:szCs w:val="22"/>
    </w:rPr>
  </w:style>
  <w:style w:type="character" w:customStyle="1" w:styleId="FontStyle352">
    <w:name w:val="Font Style352"/>
    <w:uiPriority w:val="99"/>
    <w:rsid w:val="00C45734"/>
    <w:rPr>
      <w:rFonts w:ascii="Times New Roman" w:hAnsi="Times New Roman" w:cs="Times New Roman"/>
      <w:b/>
      <w:bCs/>
      <w:sz w:val="16"/>
      <w:szCs w:val="16"/>
    </w:rPr>
  </w:style>
  <w:style w:type="character" w:customStyle="1" w:styleId="FontStyle356">
    <w:name w:val="Font Style356"/>
    <w:uiPriority w:val="99"/>
    <w:rsid w:val="00C45734"/>
    <w:rPr>
      <w:rFonts w:ascii="Times New Roman" w:hAnsi="Times New Roman" w:cs="Times New Roman"/>
      <w:b/>
      <w:bCs/>
      <w:spacing w:val="-10"/>
      <w:sz w:val="22"/>
      <w:szCs w:val="22"/>
    </w:rPr>
  </w:style>
  <w:style w:type="character" w:customStyle="1" w:styleId="FontStyle298">
    <w:name w:val="Font Style298"/>
    <w:uiPriority w:val="99"/>
    <w:rsid w:val="00C45734"/>
    <w:rPr>
      <w:rFonts w:ascii="Times New Roman" w:hAnsi="Times New Roman" w:cs="Times New Roman"/>
      <w:sz w:val="18"/>
      <w:szCs w:val="18"/>
    </w:rPr>
  </w:style>
  <w:style w:type="character" w:customStyle="1" w:styleId="FontStyle311">
    <w:name w:val="Font Style311"/>
    <w:uiPriority w:val="99"/>
    <w:rsid w:val="00C45734"/>
    <w:rPr>
      <w:rFonts w:ascii="Times New Roman" w:hAnsi="Times New Roman" w:cs="Times New Roman"/>
      <w:b/>
      <w:bCs/>
      <w:spacing w:val="-10"/>
      <w:sz w:val="18"/>
      <w:szCs w:val="18"/>
    </w:rPr>
  </w:style>
  <w:style w:type="character" w:customStyle="1" w:styleId="FontStyle332">
    <w:name w:val="Font Style332"/>
    <w:uiPriority w:val="99"/>
    <w:rsid w:val="00C45734"/>
    <w:rPr>
      <w:rFonts w:ascii="Times New Roman" w:hAnsi="Times New Roman" w:cs="Times New Roman"/>
      <w:b/>
      <w:bCs/>
      <w:i/>
      <w:iCs/>
      <w:spacing w:val="-10"/>
      <w:sz w:val="20"/>
      <w:szCs w:val="20"/>
    </w:rPr>
  </w:style>
  <w:style w:type="character" w:customStyle="1" w:styleId="FontStyle371">
    <w:name w:val="Font Style371"/>
    <w:uiPriority w:val="99"/>
    <w:rsid w:val="00C45734"/>
    <w:rPr>
      <w:rFonts w:ascii="Times New Roman" w:hAnsi="Times New Roman" w:cs="Times New Roman"/>
      <w:sz w:val="16"/>
      <w:szCs w:val="16"/>
    </w:rPr>
  </w:style>
  <w:style w:type="character" w:customStyle="1" w:styleId="FontStyle350">
    <w:name w:val="Font Style350"/>
    <w:uiPriority w:val="99"/>
    <w:rsid w:val="00C45734"/>
    <w:rPr>
      <w:rFonts w:ascii="Times New Roman" w:hAnsi="Times New Roman" w:cs="Times New Roman"/>
      <w:b/>
      <w:bCs/>
      <w:i/>
      <w:iCs/>
      <w:sz w:val="20"/>
      <w:szCs w:val="20"/>
    </w:rPr>
  </w:style>
  <w:style w:type="paragraph" w:customStyle="1" w:styleId="Style8">
    <w:name w:val="Style8"/>
    <w:basedOn w:val="Normal"/>
    <w:uiPriority w:val="99"/>
    <w:rsid w:val="00C45734"/>
    <w:pPr>
      <w:widowControl w:val="0"/>
      <w:autoSpaceDE w:val="0"/>
      <w:autoSpaceDN w:val="0"/>
      <w:adjustRightInd w:val="0"/>
    </w:pPr>
    <w:rPr>
      <w:rFonts w:eastAsia="Times New Roman"/>
      <w:sz w:val="24"/>
    </w:rPr>
  </w:style>
  <w:style w:type="paragraph" w:customStyle="1" w:styleId="Style5">
    <w:name w:val="Style5"/>
    <w:basedOn w:val="Normal"/>
    <w:uiPriority w:val="99"/>
    <w:rsid w:val="00C45734"/>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C45734"/>
    <w:pPr>
      <w:widowControl w:val="0"/>
      <w:autoSpaceDE w:val="0"/>
      <w:autoSpaceDN w:val="0"/>
      <w:adjustRightInd w:val="0"/>
    </w:pPr>
    <w:rPr>
      <w:rFonts w:eastAsia="Times New Roman"/>
      <w:sz w:val="24"/>
    </w:rPr>
  </w:style>
  <w:style w:type="character" w:customStyle="1" w:styleId="FontStyle351">
    <w:name w:val="Font Style351"/>
    <w:uiPriority w:val="99"/>
    <w:rsid w:val="00C45734"/>
    <w:rPr>
      <w:rFonts w:ascii="Times New Roman" w:hAnsi="Times New Roman" w:cs="Times New Roman"/>
      <w:b/>
      <w:bCs/>
      <w:sz w:val="22"/>
      <w:szCs w:val="22"/>
    </w:rPr>
  </w:style>
  <w:style w:type="paragraph" w:customStyle="1" w:styleId="Style10">
    <w:name w:val="Style10"/>
    <w:basedOn w:val="Normal"/>
    <w:uiPriority w:val="99"/>
    <w:rsid w:val="00C45734"/>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C45734"/>
    <w:pPr>
      <w:widowControl w:val="0"/>
      <w:autoSpaceDE w:val="0"/>
      <w:autoSpaceDN w:val="0"/>
      <w:adjustRightInd w:val="0"/>
      <w:jc w:val="both"/>
    </w:pPr>
    <w:rPr>
      <w:rFonts w:eastAsia="Times New Roman"/>
      <w:sz w:val="24"/>
    </w:rPr>
  </w:style>
  <w:style w:type="character" w:customStyle="1" w:styleId="FontStyle369">
    <w:name w:val="Font Style369"/>
    <w:uiPriority w:val="99"/>
    <w:rsid w:val="00C45734"/>
    <w:rPr>
      <w:rFonts w:ascii="Times New Roman" w:hAnsi="Times New Roman" w:cs="Times New Roman"/>
      <w:b/>
      <w:bCs/>
      <w:spacing w:val="-10"/>
      <w:sz w:val="20"/>
      <w:szCs w:val="20"/>
    </w:rPr>
  </w:style>
  <w:style w:type="character" w:customStyle="1" w:styleId="FontStyle357">
    <w:name w:val="Font Style357"/>
    <w:uiPriority w:val="99"/>
    <w:rsid w:val="00C45734"/>
    <w:rPr>
      <w:rFonts w:ascii="Times New Roman" w:hAnsi="Times New Roman" w:cs="Times New Roman"/>
      <w:b/>
      <w:bCs/>
      <w:spacing w:val="-10"/>
      <w:sz w:val="22"/>
      <w:szCs w:val="22"/>
    </w:rPr>
  </w:style>
  <w:style w:type="paragraph" w:customStyle="1" w:styleId="Style67">
    <w:name w:val="Style67"/>
    <w:basedOn w:val="Normal"/>
    <w:uiPriority w:val="99"/>
    <w:rsid w:val="00C45734"/>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C45734"/>
    <w:rPr>
      <w:rFonts w:ascii="Times New Roman" w:hAnsi="Times New Roman" w:cs="Times New Roman"/>
      <w:sz w:val="20"/>
      <w:szCs w:val="20"/>
    </w:rPr>
  </w:style>
  <w:style w:type="character" w:customStyle="1" w:styleId="FontStyle374">
    <w:name w:val="Font Style374"/>
    <w:uiPriority w:val="99"/>
    <w:rsid w:val="00C45734"/>
    <w:rPr>
      <w:rFonts w:ascii="Times New Roman" w:hAnsi="Times New Roman" w:cs="Times New Roman"/>
      <w:b/>
      <w:bCs/>
      <w:spacing w:val="-10"/>
      <w:sz w:val="22"/>
      <w:szCs w:val="22"/>
    </w:rPr>
  </w:style>
  <w:style w:type="paragraph" w:customStyle="1" w:styleId="Style30">
    <w:name w:val="Style30"/>
    <w:basedOn w:val="Normal"/>
    <w:uiPriority w:val="99"/>
    <w:rsid w:val="00C45734"/>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C45734"/>
    <w:rPr>
      <w:rFonts w:ascii="Times New Roman" w:hAnsi="Times New Roman" w:cs="Times New Roman"/>
      <w:smallCaps/>
      <w:sz w:val="16"/>
      <w:szCs w:val="16"/>
    </w:rPr>
  </w:style>
  <w:style w:type="paragraph" w:customStyle="1" w:styleId="Style93">
    <w:name w:val="Style93"/>
    <w:basedOn w:val="Normal"/>
    <w:uiPriority w:val="99"/>
    <w:rsid w:val="00C45734"/>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C45734"/>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C45734"/>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C45734"/>
    <w:rPr>
      <w:u w:val="single"/>
    </w:rPr>
  </w:style>
  <w:style w:type="character" w:customStyle="1" w:styleId="SmalltextCharCharCharChar0">
    <w:name w:val="Small text Char Char Char Char"/>
    <w:rsid w:val="00C45734"/>
    <w:rPr>
      <w:sz w:val="16"/>
      <w:szCs w:val="24"/>
      <w:lang w:val="en-US" w:eastAsia="en-US" w:bidi="ar-SA"/>
    </w:rPr>
  </w:style>
  <w:style w:type="paragraph" w:customStyle="1" w:styleId="boldcitation">
    <w:name w:val="bold citation"/>
    <w:basedOn w:val="Normal"/>
    <w:rsid w:val="00C45734"/>
    <w:rPr>
      <w:rFonts w:ascii="Arial" w:eastAsia="Times New Roman" w:hAnsi="Arial"/>
      <w:b/>
      <w:sz w:val="28"/>
      <w:u w:val="thick"/>
    </w:rPr>
  </w:style>
  <w:style w:type="character" w:customStyle="1" w:styleId="underlinecardChar">
    <w:name w:val="underline card Char"/>
    <w:rsid w:val="00C45734"/>
    <w:rPr>
      <w:rFonts w:ascii="Arial" w:hAnsi="Arial"/>
      <w:noProof w:val="0"/>
      <w:sz w:val="18"/>
      <w:szCs w:val="24"/>
      <w:u w:val="single"/>
      <w:lang w:val="en-US" w:eastAsia="en-US" w:bidi="ar-SA"/>
    </w:rPr>
  </w:style>
  <w:style w:type="character" w:customStyle="1" w:styleId="CardsCharCharChar">
    <w:name w:val="Cards Char Char Char"/>
    <w:rsid w:val="00C45734"/>
    <w:rPr>
      <w:szCs w:val="24"/>
      <w:lang w:val="en-US" w:eastAsia="en-US" w:bidi="ar-SA"/>
    </w:rPr>
  </w:style>
  <w:style w:type="character" w:customStyle="1" w:styleId="HiddenBlockHeaderChar">
    <w:name w:val="Hidden Block Header Char"/>
    <w:link w:val="HiddenBlockHeader"/>
    <w:rsid w:val="00C45734"/>
    <w:rPr>
      <w:rFonts w:ascii="Times New Roman" w:eastAsia="Times New Roman" w:hAnsi="Times New Roman" w:cs="Courier New"/>
      <w:b/>
      <w:bCs/>
      <w:sz w:val="28"/>
    </w:rPr>
  </w:style>
  <w:style w:type="paragraph" w:customStyle="1" w:styleId="NothingCharChar">
    <w:name w:val="Nothing Char Char"/>
    <w:link w:val="NothingCharCharChar"/>
    <w:rsid w:val="00C45734"/>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C45734"/>
    <w:rPr>
      <w:rFonts w:ascii="Times New Roman" w:eastAsia="MS Mincho" w:hAnsi="Times New Roman" w:cs="Times New Roman"/>
      <w:sz w:val="24"/>
      <w:szCs w:val="24"/>
    </w:rPr>
  </w:style>
  <w:style w:type="character" w:customStyle="1" w:styleId="CardsCharChar">
    <w:name w:val="Cards Char Char"/>
    <w:rsid w:val="00C45734"/>
    <w:rPr>
      <w:szCs w:val="24"/>
      <w:lang w:val="en-US" w:eastAsia="en-US" w:bidi="ar-SA"/>
    </w:rPr>
  </w:style>
  <w:style w:type="character" w:customStyle="1" w:styleId="CardsCharCharCharChar">
    <w:name w:val="Cards Char Char Char Char"/>
    <w:rsid w:val="00C45734"/>
    <w:rPr>
      <w:szCs w:val="24"/>
      <w:lang w:val="en-US" w:eastAsia="en-US" w:bidi="ar-SA"/>
    </w:rPr>
  </w:style>
  <w:style w:type="character" w:customStyle="1" w:styleId="BlockHeadingsCharChar">
    <w:name w:val="Block Headings Char Char"/>
    <w:rsid w:val="00C45734"/>
    <w:rPr>
      <w:b/>
      <w:sz w:val="36"/>
      <w:szCs w:val="24"/>
      <w:u w:val="single"/>
      <w:lang w:val="en-US" w:eastAsia="en-US" w:bidi="ar-SA"/>
    </w:rPr>
  </w:style>
  <w:style w:type="character" w:customStyle="1" w:styleId="NothingChar1">
    <w:name w:val="Nothing Char1"/>
    <w:rsid w:val="00C45734"/>
    <w:rPr>
      <w:szCs w:val="24"/>
      <w:lang w:val="en-US" w:eastAsia="en-US" w:bidi="ar-SA"/>
    </w:rPr>
  </w:style>
  <w:style w:type="paragraph" w:customStyle="1" w:styleId="bloctitles">
    <w:name w:val="bloc titles"/>
    <w:basedOn w:val="Heading1"/>
    <w:next w:val="Normal"/>
    <w:link w:val="bloctitlesChar"/>
    <w:autoRedefine/>
    <w:rsid w:val="00C45734"/>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C45734"/>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C45734"/>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C45734"/>
  </w:style>
  <w:style w:type="character" w:customStyle="1" w:styleId="RegularChar">
    <w:name w:val="Regular Char"/>
    <w:link w:val="Regular"/>
    <w:rsid w:val="00C45734"/>
    <w:rPr>
      <w:rFonts w:ascii="Garamond" w:eastAsia="Times New Roman" w:hAnsi="Garamond" w:cs="Arial"/>
      <w:bCs/>
      <w:kern w:val="20"/>
      <w:sz w:val="20"/>
      <w:szCs w:val="32"/>
    </w:rPr>
  </w:style>
  <w:style w:type="character" w:customStyle="1" w:styleId="StyleTimesNewRoman">
    <w:name w:val="Style Times New Roman"/>
    <w:rsid w:val="00C45734"/>
    <w:rPr>
      <w:rFonts w:ascii="Garamond" w:hAnsi="Garamond"/>
    </w:rPr>
  </w:style>
  <w:style w:type="paragraph" w:customStyle="1" w:styleId="INDENTEDPARAGRAPH">
    <w:name w:val="INDENTED PARAGRAPH"/>
    <w:rsid w:val="00C45734"/>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C45734"/>
    <w:rPr>
      <w:rFonts w:cs="Arial"/>
      <w:bCs/>
      <w:caps/>
      <w:color w:val="FFFFFF"/>
      <w:sz w:val="2"/>
      <w:szCs w:val="2"/>
      <w:lang w:val="en-US" w:eastAsia="en-US" w:bidi="ar-SA"/>
    </w:rPr>
  </w:style>
  <w:style w:type="paragraph" w:customStyle="1" w:styleId="Numbering">
    <w:name w:val="Numbering"/>
    <w:basedOn w:val="Normal"/>
    <w:next w:val="Normal"/>
    <w:rsid w:val="00C45734"/>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C45734"/>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C45734"/>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C45734"/>
    <w:pPr>
      <w:numPr>
        <w:numId w:val="18"/>
      </w:numPr>
    </w:pPr>
  </w:style>
  <w:style w:type="paragraph" w:customStyle="1" w:styleId="Lettering">
    <w:name w:val="Lettering"/>
    <w:basedOn w:val="Numbering"/>
    <w:next w:val="Normal"/>
    <w:rsid w:val="00C45734"/>
    <w:pPr>
      <w:numPr>
        <w:numId w:val="16"/>
      </w:numPr>
    </w:pPr>
    <w:rPr>
      <w:szCs w:val="22"/>
    </w:rPr>
  </w:style>
  <w:style w:type="paragraph" w:customStyle="1" w:styleId="FileName">
    <w:name w:val="File Name"/>
    <w:basedOn w:val="Normal"/>
    <w:next w:val="Normal"/>
    <w:rsid w:val="00C45734"/>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C45734"/>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C45734"/>
    <w:pPr>
      <w:numPr>
        <w:numId w:val="19"/>
      </w:numPr>
      <w:tabs>
        <w:tab w:val="num" w:pos="360"/>
      </w:tabs>
      <w:ind w:left="360"/>
    </w:pPr>
  </w:style>
  <w:style w:type="paragraph" w:customStyle="1" w:styleId="CardContinued1">
    <w:name w:val="Card Continued 1"/>
    <w:basedOn w:val="Normal"/>
    <w:next w:val="Normal"/>
    <w:rsid w:val="00C45734"/>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C45734"/>
    <w:pPr>
      <w:numPr>
        <w:numId w:val="0"/>
      </w:numPr>
      <w:spacing w:before="0" w:after="120"/>
      <w:jc w:val="left"/>
    </w:pPr>
  </w:style>
  <w:style w:type="paragraph" w:customStyle="1" w:styleId="Clearformatting0">
    <w:name w:val="Clear formatting"/>
    <w:basedOn w:val="Normal"/>
    <w:rsid w:val="00C45734"/>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C45734"/>
  </w:style>
  <w:style w:type="paragraph" w:customStyle="1" w:styleId="SmallCardText">
    <w:name w:val="Small Card Text"/>
    <w:rsid w:val="00C45734"/>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C45734"/>
    <w:rPr>
      <w:sz w:val="16"/>
      <w:szCs w:val="16"/>
      <w:lang w:val="en-US" w:eastAsia="en-US" w:bidi="ar-SA"/>
    </w:rPr>
  </w:style>
  <w:style w:type="paragraph" w:customStyle="1" w:styleId="TAGFONT">
    <w:name w:val="TAG FONT"/>
    <w:basedOn w:val="Normal"/>
    <w:autoRedefine/>
    <w:rsid w:val="00C45734"/>
    <w:rPr>
      <w:rFonts w:eastAsia="Times New Roman"/>
      <w:sz w:val="24"/>
    </w:rPr>
  </w:style>
  <w:style w:type="character" w:customStyle="1" w:styleId="mainarttxt">
    <w:name w:val="mainarttxt"/>
    <w:basedOn w:val="DefaultParagraphFont"/>
    <w:rsid w:val="00C45734"/>
  </w:style>
  <w:style w:type="paragraph" w:customStyle="1" w:styleId="TagChar1CharCharCharChar">
    <w:name w:val="Tag Char1 Char Char Char Char"/>
    <w:basedOn w:val="Normal"/>
    <w:rsid w:val="00C45734"/>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C45734"/>
    <w:rPr>
      <w:sz w:val="20"/>
    </w:rPr>
  </w:style>
  <w:style w:type="character" w:customStyle="1" w:styleId="highlightChar">
    <w:name w:val="highlight Char"/>
    <w:rsid w:val="00C45734"/>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C45734"/>
    <w:rPr>
      <w:rFonts w:eastAsia="Batang" w:cs="Arial"/>
      <w:b/>
      <w:bCs/>
      <w:iCs/>
      <w:sz w:val="24"/>
      <w:szCs w:val="28"/>
      <w:lang w:val="en-US" w:eastAsia="en-US" w:bidi="ar-SA"/>
    </w:rPr>
  </w:style>
  <w:style w:type="paragraph" w:customStyle="1" w:styleId="formfldssel">
    <w:name w:val="formfldssel"/>
    <w:basedOn w:val="Normal"/>
    <w:rsid w:val="00C45734"/>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C45734"/>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C45734"/>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C45734"/>
  </w:style>
  <w:style w:type="character" w:customStyle="1" w:styleId="StyleCardTextUnderline3Char">
    <w:name w:val="Style Card Text + Underline3 Char"/>
    <w:rsid w:val="00C45734"/>
    <w:rPr>
      <w:rFonts w:eastAsia="SimSun"/>
      <w:szCs w:val="24"/>
      <w:u w:val="thick"/>
      <w:lang w:val="en-US" w:eastAsia="zh-CN" w:bidi="ar-SA"/>
    </w:rPr>
  </w:style>
  <w:style w:type="character" w:customStyle="1" w:styleId="BoldandUnderlineChar1Char2CharChar">
    <w:name w:val="Bold and Underline Char1 Char2 Char Char"/>
    <w:rsid w:val="00C45734"/>
    <w:rPr>
      <w:b/>
      <w:noProof w:val="0"/>
      <w:szCs w:val="24"/>
      <w:u w:val="single"/>
      <w:lang w:val="en-US" w:eastAsia="en-US" w:bidi="ar-SA"/>
    </w:rPr>
  </w:style>
  <w:style w:type="character" w:customStyle="1" w:styleId="UnderlineChar1Char1">
    <w:name w:val="Underline Char1 Char1"/>
    <w:rsid w:val="00C45734"/>
    <w:rPr>
      <w:noProof w:val="0"/>
      <w:szCs w:val="24"/>
      <w:u w:val="single"/>
      <w:lang w:val="en-US" w:eastAsia="en-US" w:bidi="ar-SA"/>
    </w:rPr>
  </w:style>
  <w:style w:type="paragraph" w:customStyle="1" w:styleId="Underlinestyle1">
    <w:name w:val="Underlinestyle"/>
    <w:basedOn w:val="Normal"/>
    <w:rsid w:val="00C45734"/>
    <w:pPr>
      <w:tabs>
        <w:tab w:val="left" w:pos="720"/>
      </w:tabs>
      <w:ind w:left="720"/>
    </w:pPr>
    <w:rPr>
      <w:rFonts w:eastAsia="Times New Roman"/>
      <w:szCs w:val="20"/>
      <w:u w:val="single"/>
    </w:rPr>
  </w:style>
  <w:style w:type="character" w:customStyle="1" w:styleId="featurecontentgray1">
    <w:name w:val="featurecontentgray1"/>
    <w:rsid w:val="00C45734"/>
    <w:rPr>
      <w:rFonts w:ascii="Arial" w:hAnsi="Arial" w:cs="Arial" w:hint="default"/>
      <w:color w:val="666666"/>
    </w:rPr>
  </w:style>
  <w:style w:type="character" w:customStyle="1" w:styleId="CardCharCharChar0">
    <w:name w:val="Card Char Char Char"/>
    <w:rsid w:val="00C45734"/>
    <w:rPr>
      <w:rFonts w:ascii="Book Antiqua" w:hAnsi="Book Antiqua"/>
      <w:szCs w:val="24"/>
      <w:lang w:val="en-US" w:eastAsia="en-US" w:bidi="ar-SA"/>
    </w:rPr>
  </w:style>
  <w:style w:type="character" w:customStyle="1" w:styleId="big1">
    <w:name w:val="big1"/>
    <w:rsid w:val="00C45734"/>
    <w:rPr>
      <w:sz w:val="28"/>
      <w:szCs w:val="28"/>
    </w:rPr>
  </w:style>
  <w:style w:type="character" w:customStyle="1" w:styleId="prodgeneral">
    <w:name w:val="prodgeneral"/>
    <w:basedOn w:val="DefaultParagraphFont"/>
    <w:rsid w:val="00C45734"/>
  </w:style>
  <w:style w:type="character" w:customStyle="1" w:styleId="StyleUnderlineChar0">
    <w:name w:val="Style Underline + Char"/>
    <w:rsid w:val="00C45734"/>
    <w:rPr>
      <w:rFonts w:eastAsia="SimSun" w:cs="Arial"/>
      <w:b/>
      <w:bCs/>
      <w:iCs/>
      <w:caps/>
      <w:sz w:val="24"/>
      <w:szCs w:val="24"/>
      <w:u w:val="single"/>
      <w:lang w:val="en-US" w:eastAsia="en-US" w:bidi="ar-SA"/>
    </w:rPr>
  </w:style>
  <w:style w:type="character" w:customStyle="1" w:styleId="StyleciteChar">
    <w:name w:val="Style cite + Char"/>
    <w:basedOn w:val="citeChar2"/>
    <w:rsid w:val="00C45734"/>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C45734"/>
    <w:rPr>
      <w:rFonts w:eastAsia="Times New Roman"/>
      <w:b/>
      <w:sz w:val="24"/>
    </w:rPr>
  </w:style>
  <w:style w:type="paragraph" w:customStyle="1" w:styleId="RepeatHeader">
    <w:name w:val="Repeat Header"/>
    <w:basedOn w:val="HeaderDebate"/>
    <w:rsid w:val="00C45734"/>
    <w:pPr>
      <w:outlineLvl w:val="1"/>
    </w:pPr>
    <w:rPr>
      <w:szCs w:val="48"/>
    </w:rPr>
  </w:style>
  <w:style w:type="character" w:customStyle="1" w:styleId="sectiontitle">
    <w:name w:val="sectiontitle"/>
    <w:basedOn w:val="DefaultParagraphFont"/>
    <w:rsid w:val="00C45734"/>
  </w:style>
  <w:style w:type="character" w:customStyle="1" w:styleId="sectionsubtitle">
    <w:name w:val="sectionsubtitle"/>
    <w:basedOn w:val="DefaultParagraphFont"/>
    <w:rsid w:val="00C45734"/>
  </w:style>
  <w:style w:type="character" w:customStyle="1" w:styleId="copyright">
    <w:name w:val="copyright"/>
    <w:basedOn w:val="DefaultParagraphFont"/>
    <w:rsid w:val="00C45734"/>
  </w:style>
  <w:style w:type="character" w:customStyle="1" w:styleId="EvidenceTag">
    <w:name w:val="Evidence Tag"/>
    <w:rsid w:val="00C45734"/>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C4573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C4573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C4573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C4573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C45734"/>
    <w:rPr>
      <w:rFonts w:eastAsia="Times New Roman"/>
      <w:sz w:val="16"/>
    </w:rPr>
  </w:style>
  <w:style w:type="paragraph" w:customStyle="1" w:styleId="citationunderline">
    <w:name w:val="citation/underline"/>
    <w:autoRedefine/>
    <w:rsid w:val="00C45734"/>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C45734"/>
  </w:style>
  <w:style w:type="character" w:customStyle="1" w:styleId="inside-head1">
    <w:name w:val="inside-head1"/>
    <w:rsid w:val="00C45734"/>
    <w:rPr>
      <w:rFonts w:ascii="Arial" w:hAnsi="Arial" w:cs="Arial" w:hint="default"/>
      <w:b/>
      <w:bCs/>
      <w:color w:val="000000"/>
      <w:spacing w:val="-15"/>
      <w:sz w:val="45"/>
      <w:szCs w:val="45"/>
    </w:rPr>
  </w:style>
  <w:style w:type="character" w:customStyle="1" w:styleId="datestamp1">
    <w:name w:val="datestamp1"/>
    <w:rsid w:val="00C45734"/>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C45734"/>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C45734"/>
  </w:style>
  <w:style w:type="paragraph" w:customStyle="1" w:styleId="links1">
    <w:name w:val="links1"/>
    <w:basedOn w:val="Normal"/>
    <w:rsid w:val="00C45734"/>
    <w:pPr>
      <w:spacing w:before="100" w:beforeAutospacing="1" w:after="100" w:afterAutospacing="1"/>
    </w:pPr>
    <w:rPr>
      <w:rFonts w:eastAsia="Times New Roman"/>
      <w:color w:val="FFFFFF"/>
      <w:sz w:val="16"/>
      <w:szCs w:val="16"/>
    </w:rPr>
  </w:style>
  <w:style w:type="paragraph" w:customStyle="1" w:styleId="endtext">
    <w:name w:val="endtext"/>
    <w:basedOn w:val="Normal"/>
    <w:rsid w:val="00C45734"/>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C45734"/>
    <w:rPr>
      <w:rFonts w:ascii="Verdana" w:hAnsi="Verdana" w:hint="default"/>
      <w:b/>
      <w:bCs/>
      <w:sz w:val="32"/>
      <w:szCs w:val="32"/>
    </w:rPr>
  </w:style>
  <w:style w:type="character" w:customStyle="1" w:styleId="storydeck31">
    <w:name w:val="storydeck31"/>
    <w:rsid w:val="00C45734"/>
    <w:rPr>
      <w:rFonts w:ascii="Verdana" w:hAnsi="Verdana" w:hint="default"/>
      <w:i w:val="0"/>
      <w:iCs w:val="0"/>
      <w:sz w:val="21"/>
      <w:szCs w:val="21"/>
    </w:rPr>
  </w:style>
  <w:style w:type="character" w:customStyle="1" w:styleId="subtitle10">
    <w:name w:val="subtitle1"/>
    <w:rsid w:val="00C45734"/>
    <w:rPr>
      <w:rFonts w:ascii="Verdana" w:hAnsi="Verdana" w:hint="default"/>
      <w:b w:val="0"/>
      <w:bCs w:val="0"/>
      <w:vanish w:val="0"/>
      <w:webHidden w:val="0"/>
      <w:color w:val="484848"/>
      <w:sz w:val="14"/>
      <w:szCs w:val="14"/>
      <w:specVanish w:val="0"/>
    </w:rPr>
  </w:style>
  <w:style w:type="paragraph" w:customStyle="1" w:styleId="g">
    <w:name w:val="g"/>
    <w:basedOn w:val="Normal"/>
    <w:rsid w:val="00C45734"/>
    <w:pPr>
      <w:spacing w:before="240" w:after="240"/>
    </w:pPr>
    <w:rPr>
      <w:rFonts w:eastAsia="Times New Roman"/>
      <w:sz w:val="24"/>
    </w:rPr>
  </w:style>
  <w:style w:type="character" w:customStyle="1" w:styleId="clsbiolink">
    <w:name w:val="clsbiolink"/>
    <w:basedOn w:val="DefaultParagraphFont"/>
    <w:rsid w:val="00C45734"/>
  </w:style>
  <w:style w:type="character" w:customStyle="1" w:styleId="clssmaller">
    <w:name w:val="clssmaller"/>
    <w:basedOn w:val="DefaultParagraphFont"/>
    <w:rsid w:val="00C45734"/>
  </w:style>
  <w:style w:type="character" w:customStyle="1" w:styleId="sm1">
    <w:name w:val="sm1"/>
    <w:rsid w:val="00C45734"/>
    <w:rPr>
      <w:rFonts w:ascii="Verdana" w:hAnsi="Verdana" w:hint="default"/>
      <w:i w:val="0"/>
      <w:iCs w:val="0"/>
      <w:smallCaps w:val="0"/>
      <w:color w:val="000000"/>
      <w:sz w:val="17"/>
      <w:szCs w:val="17"/>
    </w:rPr>
  </w:style>
  <w:style w:type="character" w:customStyle="1" w:styleId="noindentChar">
    <w:name w:val="noindent Char"/>
    <w:rsid w:val="00C45734"/>
    <w:rPr>
      <w:rFonts w:ascii="Arial" w:hAnsi="Arial" w:cs="Arial"/>
      <w:sz w:val="24"/>
      <w:szCs w:val="24"/>
      <w:lang w:val="en-US" w:eastAsia="en-US" w:bidi="ar-SA"/>
    </w:rPr>
  </w:style>
  <w:style w:type="character" w:customStyle="1" w:styleId="SmallChar1">
    <w:name w:val="Small Char1"/>
    <w:rsid w:val="00C45734"/>
    <w:rPr>
      <w:sz w:val="16"/>
      <w:szCs w:val="24"/>
      <w:lang w:val="en-US" w:eastAsia="en-US" w:bidi="ar-SA"/>
    </w:rPr>
  </w:style>
  <w:style w:type="character" w:customStyle="1" w:styleId="fullcite0">
    <w:name w:val="fullcite"/>
    <w:basedOn w:val="DefaultParagraphFont"/>
    <w:rsid w:val="00C45734"/>
  </w:style>
  <w:style w:type="character" w:customStyle="1" w:styleId="Style9ptThickunderline">
    <w:name w:val="Style 9 pt Thick underline"/>
    <w:rsid w:val="00C45734"/>
    <w:rPr>
      <w:sz w:val="24"/>
      <w:u w:val="thick"/>
    </w:rPr>
  </w:style>
  <w:style w:type="paragraph" w:customStyle="1" w:styleId="Repeatheader0">
    <w:name w:val="Repeat header"/>
    <w:basedOn w:val="Normal"/>
    <w:autoRedefine/>
    <w:rsid w:val="00C45734"/>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C45734"/>
    <w:rPr>
      <w:rFonts w:ascii="Times New Roman" w:hAnsi="Times New Roman" w:cs="Calibri"/>
      <w:sz w:val="16"/>
    </w:rPr>
  </w:style>
  <w:style w:type="character" w:customStyle="1" w:styleId="CardNotUnderlinedChar">
    <w:name w:val="Card Not Underlined Char"/>
    <w:rsid w:val="00C45734"/>
    <w:rPr>
      <w:sz w:val="16"/>
      <w:lang w:val="en-US" w:eastAsia="en-US" w:bidi="ar-SA"/>
    </w:rPr>
  </w:style>
  <w:style w:type="paragraph" w:customStyle="1" w:styleId="CardNotUnderlined3">
    <w:name w:val="Card Not Underlined 3"/>
    <w:basedOn w:val="CardNotUnderlined"/>
    <w:rsid w:val="00C45734"/>
    <w:rPr>
      <w:rFonts w:ascii="Times New Roman" w:hAnsi="Times New Roman" w:cs="Calibri"/>
    </w:rPr>
  </w:style>
  <w:style w:type="paragraph" w:customStyle="1" w:styleId="CardNotUnderlinedFinal">
    <w:name w:val="Card Not Underlined Final"/>
    <w:basedOn w:val="CardNotUnderlined3"/>
    <w:rsid w:val="00C45734"/>
    <w:rPr>
      <w:sz w:val="20"/>
    </w:rPr>
  </w:style>
  <w:style w:type="character" w:customStyle="1" w:styleId="tagChar3">
    <w:name w:val="tag Char3"/>
    <w:rsid w:val="00C45734"/>
    <w:rPr>
      <w:b/>
      <w:sz w:val="24"/>
      <w:szCs w:val="24"/>
      <w:lang w:val="en-US" w:eastAsia="en-US" w:bidi="ar-SA"/>
    </w:rPr>
  </w:style>
  <w:style w:type="character" w:customStyle="1" w:styleId="link-mailto">
    <w:name w:val="link-mailto"/>
    <w:basedOn w:val="DefaultParagraphFont"/>
    <w:rsid w:val="00C45734"/>
  </w:style>
  <w:style w:type="character" w:customStyle="1" w:styleId="StyleUnderlineUnderlineChar">
    <w:name w:val="Style Underline + Underline Char"/>
    <w:rsid w:val="00C45734"/>
    <w:rPr>
      <w:rFonts w:ascii="Trebuchet MS" w:hAnsi="Trebuchet MS"/>
      <w:szCs w:val="18"/>
      <w:u w:val="single"/>
      <w:lang w:val="en-US" w:eastAsia="en-US" w:bidi="ar-SA"/>
    </w:rPr>
  </w:style>
  <w:style w:type="paragraph" w:customStyle="1" w:styleId="formfld">
    <w:name w:val="formfld"/>
    <w:basedOn w:val="Normal"/>
    <w:rsid w:val="00C45734"/>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C45734"/>
    <w:pPr>
      <w:keepLines w:val="0"/>
      <w:pageBreakBefore w:val="0"/>
      <w:numPr>
        <w:numId w:val="21"/>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C45734"/>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C45734"/>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C45734"/>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C45734"/>
    <w:rPr>
      <w:rFonts w:ascii="Times New Roman" w:eastAsia="Times New Roman" w:hAnsi="Times New Roman" w:cs="Times New Roman"/>
      <w:sz w:val="14"/>
      <w:szCs w:val="24"/>
    </w:rPr>
  </w:style>
  <w:style w:type="paragraph" w:customStyle="1" w:styleId="ReadingCites">
    <w:name w:val="Reading Cites"/>
    <w:basedOn w:val="Normal"/>
    <w:link w:val="ReadingCitesChar"/>
    <w:rsid w:val="00C45734"/>
    <w:rPr>
      <w:rFonts w:eastAsia="Times New Roman"/>
      <w:b/>
      <w:sz w:val="20"/>
      <w:szCs w:val="20"/>
    </w:rPr>
  </w:style>
  <w:style w:type="character" w:customStyle="1" w:styleId="ReadingCitesChar">
    <w:name w:val="Reading Cites Char"/>
    <w:link w:val="ReadingCites"/>
    <w:rsid w:val="00C45734"/>
    <w:rPr>
      <w:rFonts w:ascii="Times New Roman" w:eastAsia="Times New Roman" w:hAnsi="Times New Roman" w:cs="Times New Roman"/>
      <w:b/>
      <w:sz w:val="20"/>
      <w:szCs w:val="20"/>
    </w:rPr>
  </w:style>
  <w:style w:type="paragraph" w:customStyle="1" w:styleId="ContentsHeading">
    <w:name w:val="Contents Heading"/>
    <w:basedOn w:val="Heading1"/>
    <w:next w:val="Normal"/>
    <w:rsid w:val="00C45734"/>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C45734"/>
    <w:pPr>
      <w:spacing w:before="100" w:beforeAutospacing="1" w:after="100" w:afterAutospacing="1"/>
    </w:pPr>
    <w:rPr>
      <w:rFonts w:eastAsia="Times New Roman"/>
      <w:sz w:val="20"/>
    </w:rPr>
  </w:style>
  <w:style w:type="character" w:customStyle="1" w:styleId="CharacterStyle8">
    <w:name w:val="Character Style 8"/>
    <w:rsid w:val="00C45734"/>
    <w:rPr>
      <w:sz w:val="22"/>
      <w:szCs w:val="22"/>
    </w:rPr>
  </w:style>
  <w:style w:type="paragraph" w:customStyle="1" w:styleId="Style110">
    <w:name w:val="Style 11"/>
    <w:rsid w:val="00C45734"/>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C45734"/>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C45734"/>
    <w:rPr>
      <w:b/>
      <w:sz w:val="24"/>
    </w:rPr>
  </w:style>
  <w:style w:type="character" w:customStyle="1" w:styleId="CardText1CharChar">
    <w:name w:val="Card Text 1 Char Char"/>
    <w:rsid w:val="00C45734"/>
    <w:rPr>
      <w:rFonts w:ascii="Arial Narrow" w:hAnsi="Arial Narrow"/>
      <w:color w:val="000000"/>
      <w:sz w:val="22"/>
      <w:szCs w:val="22"/>
      <w:u w:val="single"/>
      <w:lang w:val="en-US" w:eastAsia="en-US" w:bidi="ar-SA"/>
    </w:rPr>
  </w:style>
  <w:style w:type="character" w:customStyle="1" w:styleId="CardText1Char1">
    <w:name w:val="Card Text 1 Char1"/>
    <w:rsid w:val="00C45734"/>
    <w:rPr>
      <w:rFonts w:ascii="Arial Narrow" w:hAnsi="Arial Narrow"/>
      <w:color w:val="000000"/>
      <w:sz w:val="22"/>
      <w:szCs w:val="22"/>
      <w:u w:val="single"/>
      <w:lang w:val="en-US" w:eastAsia="en-US" w:bidi="ar-SA"/>
    </w:rPr>
  </w:style>
  <w:style w:type="paragraph" w:customStyle="1" w:styleId="Style70">
    <w:name w:val="Style 7"/>
    <w:rsid w:val="00C45734"/>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C4573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C45734"/>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C45734"/>
  </w:style>
  <w:style w:type="paragraph" w:customStyle="1" w:styleId="Header1">
    <w:name w:val="Header1"/>
    <w:aliases w:val="Header Char Char,Header Char Char Char Char Char Char Char Cha,Char Char Char Cha"/>
    <w:basedOn w:val="Heading1"/>
    <w:next w:val="Heading1"/>
    <w:qFormat/>
    <w:rsid w:val="00C45734"/>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C45734"/>
    <w:rPr>
      <w:b/>
      <w:bCs/>
      <w:color w:val="695B54"/>
    </w:rPr>
  </w:style>
  <w:style w:type="paragraph" w:customStyle="1" w:styleId="Heading11">
    <w:name w:val="Heading 11"/>
    <w:basedOn w:val="Normal"/>
    <w:next w:val="Normal"/>
    <w:rsid w:val="00C45734"/>
    <w:pPr>
      <w:keepNext/>
      <w:widowControl w:val="0"/>
      <w:suppressAutoHyphens/>
      <w:jc w:val="center"/>
    </w:pPr>
    <w:rPr>
      <w:rFonts w:eastAsia="Tahoma"/>
      <w:b/>
      <w:sz w:val="48"/>
      <w:szCs w:val="32"/>
      <w:u w:val="single"/>
    </w:rPr>
  </w:style>
  <w:style w:type="paragraph" w:customStyle="1" w:styleId="TextHeading">
    <w:name w:val="Text Heading"/>
    <w:basedOn w:val="Heading3"/>
    <w:rsid w:val="00C45734"/>
    <w:pPr>
      <w:keepLines w:val="0"/>
      <w:pageBreakBefore w:val="0"/>
      <w:spacing w:before="0"/>
      <w:jc w:val="left"/>
    </w:pPr>
    <w:rPr>
      <w:rFonts w:eastAsia="Times New Roman" w:cs="Arial"/>
      <w:bCs/>
      <w:sz w:val="22"/>
      <w:szCs w:val="26"/>
    </w:rPr>
  </w:style>
  <w:style w:type="character" w:customStyle="1" w:styleId="TextHeadingChar">
    <w:name w:val="Text Heading Char"/>
    <w:rsid w:val="00C45734"/>
    <w:rPr>
      <w:rFonts w:cs="Arial"/>
      <w:b/>
      <w:bCs/>
      <w:sz w:val="22"/>
      <w:szCs w:val="26"/>
      <w:u w:val="single"/>
      <w:lang w:val="en-US" w:eastAsia="en-US" w:bidi="ar-SA"/>
    </w:rPr>
  </w:style>
  <w:style w:type="character" w:customStyle="1" w:styleId="FootnoteCharacters">
    <w:name w:val="Footnote Characters"/>
    <w:rsid w:val="00C45734"/>
    <w:rPr>
      <w:vertAlign w:val="superscript"/>
    </w:rPr>
  </w:style>
  <w:style w:type="paragraph" w:customStyle="1" w:styleId="StyleHeading1BlockTitleHeading1Char1ALEXHeadingBrief-He2">
    <w:name w:val="Style Heading 1Block TitleHeading 1 Char1ALEXHeadingBrief - He...2"/>
    <w:basedOn w:val="Heading1"/>
    <w:autoRedefine/>
    <w:rsid w:val="00C4573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C4573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C45734"/>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C45734"/>
    <w:rPr>
      <w:rFonts w:ascii="Arial" w:eastAsia="Times New Roman" w:hAnsi="Arial"/>
      <w:smallCaps/>
    </w:rPr>
  </w:style>
  <w:style w:type="paragraph" w:customStyle="1" w:styleId="DebateBody">
    <w:name w:val="Debate Body"/>
    <w:basedOn w:val="Normal"/>
    <w:qFormat/>
    <w:rsid w:val="00C45734"/>
    <w:rPr>
      <w:rFonts w:ascii="Cambria" w:eastAsia="Cambria" w:hAnsi="Cambria"/>
      <w:b/>
      <w:caps/>
      <w:sz w:val="24"/>
    </w:rPr>
  </w:style>
  <w:style w:type="paragraph" w:customStyle="1" w:styleId="StyleDebateBodyBefore12pt">
    <w:name w:val="Style Debate Body + Before:  12 pt"/>
    <w:basedOn w:val="Normal"/>
    <w:next w:val="Normal"/>
    <w:rsid w:val="00C45734"/>
    <w:pPr>
      <w:spacing w:before="240"/>
    </w:pPr>
    <w:rPr>
      <w:rFonts w:eastAsia="Times New Roman"/>
      <w:bCs/>
      <w:sz w:val="20"/>
      <w:szCs w:val="20"/>
    </w:rPr>
  </w:style>
  <w:style w:type="paragraph" w:customStyle="1" w:styleId="StyleDebateBodyBefore12pt1">
    <w:name w:val="Style Debate Body + Before:  12 pt1"/>
    <w:basedOn w:val="Normal"/>
    <w:rsid w:val="00C45734"/>
    <w:pPr>
      <w:spacing w:before="240"/>
    </w:pPr>
    <w:rPr>
      <w:rFonts w:eastAsia="Times New Roman"/>
      <w:bCs/>
      <w:sz w:val="20"/>
      <w:szCs w:val="20"/>
    </w:rPr>
  </w:style>
  <w:style w:type="character" w:customStyle="1" w:styleId="10ptnotbold">
    <w:name w:val="10ptnotbold"/>
    <w:rsid w:val="00C45734"/>
    <w:rPr>
      <w:sz w:val="20"/>
    </w:rPr>
  </w:style>
  <w:style w:type="paragraph" w:customStyle="1" w:styleId="PageNumber11">
    <w:name w:val="Page Number11"/>
    <w:basedOn w:val="Normal"/>
    <w:next w:val="Normal"/>
    <w:rsid w:val="00C45734"/>
    <w:rPr>
      <w:rFonts w:eastAsia="Times New Roman"/>
      <w:sz w:val="20"/>
    </w:rPr>
  </w:style>
  <w:style w:type="character" w:customStyle="1" w:styleId="Heading2CharCharCharCharCharCharCharCharCharCharCharCharCharChar1">
    <w:name w:val="Heading 2 Char Char Char Char Char Char Char Char Char Char Char Char Char Char1"/>
    <w:rsid w:val="00C45734"/>
    <w:rPr>
      <w:rFonts w:eastAsia="SimSun" w:cs="Arial"/>
      <w:b/>
      <w:bCs/>
      <w:iCs/>
      <w:sz w:val="24"/>
      <w:szCs w:val="28"/>
      <w:lang w:val="en-US" w:eastAsia="zh-CN" w:bidi="ar-SA"/>
    </w:rPr>
  </w:style>
  <w:style w:type="character" w:customStyle="1" w:styleId="Char31">
    <w:name w:val="Char31"/>
    <w:rsid w:val="00C45734"/>
    <w:rPr>
      <w:rFonts w:cs="Arial"/>
      <w:bCs/>
      <w:u w:val="thick"/>
      <w:lang w:val="en-US" w:eastAsia="en-US" w:bidi="ar-SA"/>
    </w:rPr>
  </w:style>
  <w:style w:type="paragraph" w:customStyle="1" w:styleId="StyleHeading1Centered">
    <w:name w:val="Style Heading 1 + Centered"/>
    <w:basedOn w:val="Heading1"/>
    <w:rsid w:val="00C4573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C4573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C4573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C45734"/>
    <w:pPr>
      <w:spacing w:before="120"/>
    </w:pPr>
    <w:rPr>
      <w:rFonts w:eastAsia="Times New Roman"/>
      <w:sz w:val="20"/>
    </w:rPr>
  </w:style>
  <w:style w:type="character" w:customStyle="1" w:styleId="underliningChar0">
    <w:name w:val="underlining Char"/>
    <w:rsid w:val="00C45734"/>
    <w:rPr>
      <w:b/>
      <w:szCs w:val="24"/>
      <w:u w:val="single"/>
      <w:lang w:val="en-US" w:eastAsia="en-US" w:bidi="ar-SA"/>
    </w:rPr>
  </w:style>
  <w:style w:type="character" w:customStyle="1" w:styleId="notreadChar">
    <w:name w:val="not read Char"/>
    <w:rsid w:val="00C45734"/>
    <w:rPr>
      <w:sz w:val="18"/>
      <w:szCs w:val="24"/>
      <w:lang w:val="en-US" w:eastAsia="en-US" w:bidi="ar-SA"/>
    </w:rPr>
  </w:style>
  <w:style w:type="paragraph" w:customStyle="1" w:styleId="StyleStrong10ptNotBold">
    <w:name w:val="Style Strong + 10 pt Not Bold"/>
    <w:basedOn w:val="Normal"/>
    <w:autoRedefine/>
    <w:rsid w:val="00C45734"/>
    <w:pPr>
      <w:ind w:left="720" w:hanging="360"/>
    </w:pPr>
    <w:rPr>
      <w:rFonts w:eastAsia="Times New Roman"/>
      <w:sz w:val="26"/>
      <w:szCs w:val="26"/>
    </w:rPr>
  </w:style>
  <w:style w:type="character" w:customStyle="1" w:styleId="prbodytext1">
    <w:name w:val="pr_bodytext1"/>
    <w:rsid w:val="00C45734"/>
    <w:rPr>
      <w:rFonts w:ascii="Arial" w:hAnsi="Arial" w:cs="Arial" w:hint="default"/>
      <w:sz w:val="20"/>
      <w:szCs w:val="20"/>
    </w:rPr>
  </w:style>
  <w:style w:type="character" w:customStyle="1" w:styleId="smallCharChar">
    <w:name w:val="small Char Char"/>
    <w:rsid w:val="00C45734"/>
    <w:rPr>
      <w:rFonts w:ascii="Times New Roman" w:eastAsia="Times New Roman" w:hAnsi="Times New Roman" w:cs="Times New Roman"/>
      <w:sz w:val="12"/>
      <w:szCs w:val="16"/>
    </w:rPr>
  </w:style>
  <w:style w:type="character" w:customStyle="1" w:styleId="Undlerine">
    <w:name w:val="Undlerine"/>
    <w:qFormat/>
    <w:rsid w:val="00C45734"/>
    <w:rPr>
      <w:rFonts w:ascii="Times New Roman" w:hAnsi="Times New Roman"/>
      <w:w w:val="110"/>
      <w:sz w:val="20"/>
      <w:szCs w:val="20"/>
      <w:u w:val="single"/>
      <w:bdr w:val="none" w:sz="0" w:space="0" w:color="auto"/>
      <w:lang w:bidi="he-IL"/>
    </w:rPr>
  </w:style>
  <w:style w:type="character" w:customStyle="1" w:styleId="Aunderline1">
    <w:name w:val="Aunderline"/>
    <w:qFormat/>
    <w:rsid w:val="00C45734"/>
    <w:rPr>
      <w:rFonts w:ascii="Times New Roman" w:hAnsi="Times New Roman"/>
      <w:sz w:val="20"/>
      <w:u w:val="single"/>
    </w:rPr>
  </w:style>
  <w:style w:type="paragraph" w:customStyle="1" w:styleId="NormalUnderline0">
    <w:name w:val="Normal + Underline"/>
    <w:basedOn w:val="Normal"/>
    <w:link w:val="NormalUnderlineChar0"/>
    <w:rsid w:val="00C45734"/>
    <w:pPr>
      <w:ind w:left="720"/>
    </w:pPr>
    <w:rPr>
      <w:rFonts w:eastAsia="Times New Roman"/>
      <w:b/>
      <w:sz w:val="20"/>
      <w:u w:val="single"/>
      <w:lang w:val="x-none" w:eastAsia="x-none"/>
    </w:rPr>
  </w:style>
  <w:style w:type="character" w:customStyle="1" w:styleId="NormalUnderlineChar0">
    <w:name w:val="Normal + Underline Char"/>
    <w:link w:val="NormalUnderline0"/>
    <w:rsid w:val="00C45734"/>
    <w:rPr>
      <w:rFonts w:ascii="Times New Roman" w:eastAsia="Times New Roman" w:hAnsi="Times New Roman" w:cs="Times New Roman"/>
      <w:b/>
      <w:sz w:val="20"/>
      <w:u w:val="single"/>
      <w:lang w:val="x-none" w:eastAsia="x-none"/>
    </w:rPr>
  </w:style>
  <w:style w:type="character" w:customStyle="1" w:styleId="Boxes">
    <w:name w:val="Boxes"/>
    <w:qFormat/>
    <w:rsid w:val="00C45734"/>
    <w:rPr>
      <w:rFonts w:ascii="Times New Roman" w:hAnsi="Times New Roman"/>
      <w:sz w:val="20"/>
      <w:u w:val="single"/>
      <w:bdr w:val="single" w:sz="4" w:space="0" w:color="auto"/>
    </w:rPr>
  </w:style>
  <w:style w:type="character" w:customStyle="1" w:styleId="tim">
    <w:name w:val="tim"/>
    <w:qFormat/>
    <w:rsid w:val="00C45734"/>
    <w:rPr>
      <w:rFonts w:ascii="Times New Roman" w:hAnsi="Times New Roman"/>
      <w:sz w:val="20"/>
      <w:u w:val="single"/>
    </w:rPr>
  </w:style>
  <w:style w:type="character" w:customStyle="1" w:styleId="hl">
    <w:name w:val="hl"/>
    <w:basedOn w:val="DefaultParagraphFont"/>
    <w:rsid w:val="00C45734"/>
  </w:style>
  <w:style w:type="character" w:customStyle="1" w:styleId="clock1">
    <w:name w:val="clock1"/>
    <w:rsid w:val="00C45734"/>
    <w:rPr>
      <w:color w:val="B51B1B"/>
    </w:rPr>
  </w:style>
  <w:style w:type="character" w:customStyle="1" w:styleId="smallChar10">
    <w:name w:val="small Char1"/>
    <w:rsid w:val="00C45734"/>
    <w:rPr>
      <w:sz w:val="12"/>
      <w:szCs w:val="16"/>
      <w:lang w:val="en-US" w:eastAsia="en-US" w:bidi="ar-SA"/>
    </w:rPr>
  </w:style>
  <w:style w:type="character" w:customStyle="1" w:styleId="SmallCardsCharChar">
    <w:name w:val="Small Cards Char Char"/>
    <w:rsid w:val="00C45734"/>
    <w:rPr>
      <w:sz w:val="14"/>
      <w:szCs w:val="24"/>
      <w:lang w:val="en-US" w:eastAsia="en-US" w:bidi="ar-SA"/>
    </w:rPr>
  </w:style>
  <w:style w:type="paragraph" w:customStyle="1" w:styleId="NormalCards">
    <w:name w:val="Normal Cards"/>
    <w:basedOn w:val="Normal"/>
    <w:rsid w:val="00C45734"/>
    <w:pPr>
      <w:ind w:left="288"/>
    </w:pPr>
    <w:rPr>
      <w:rFonts w:eastAsia="Times New Roman"/>
      <w:sz w:val="20"/>
    </w:rPr>
  </w:style>
  <w:style w:type="character" w:customStyle="1" w:styleId="iniciales">
    <w:name w:val="iniciales"/>
    <w:basedOn w:val="DefaultParagraphFont"/>
    <w:rsid w:val="00C45734"/>
  </w:style>
  <w:style w:type="character" w:customStyle="1" w:styleId="Style10ptBoldUnderline">
    <w:name w:val="Style 10 pt Bold Underline"/>
    <w:rsid w:val="00C45734"/>
    <w:rPr>
      <w:b/>
      <w:bCs/>
      <w:sz w:val="20"/>
      <w:u w:val="single"/>
    </w:rPr>
  </w:style>
  <w:style w:type="paragraph" w:customStyle="1" w:styleId="outdent">
    <w:name w:val="outdent"/>
    <w:basedOn w:val="Normal"/>
    <w:rsid w:val="00C45734"/>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C45734"/>
    <w:pPr>
      <w:spacing w:before="100" w:beforeAutospacing="1" w:after="100" w:afterAutospacing="1"/>
    </w:pPr>
    <w:rPr>
      <w:rFonts w:eastAsia="Times New Roman"/>
      <w:sz w:val="24"/>
    </w:rPr>
  </w:style>
  <w:style w:type="paragraph" w:customStyle="1" w:styleId="separator">
    <w:name w:val="separator"/>
    <w:basedOn w:val="Normal"/>
    <w:rsid w:val="00C45734"/>
    <w:pPr>
      <w:spacing w:before="100" w:beforeAutospacing="1" w:after="100" w:afterAutospacing="1"/>
    </w:pPr>
    <w:rPr>
      <w:rFonts w:eastAsia="Times New Roman"/>
      <w:sz w:val="24"/>
    </w:rPr>
  </w:style>
  <w:style w:type="paragraph" w:customStyle="1" w:styleId="bulletfollow">
    <w:name w:val="bulletfollow"/>
    <w:basedOn w:val="Normal"/>
    <w:rsid w:val="00C45734"/>
    <w:pPr>
      <w:spacing w:before="100" w:beforeAutospacing="1" w:after="100" w:afterAutospacing="1"/>
    </w:pPr>
    <w:rPr>
      <w:rFonts w:eastAsia="Times New Roman"/>
      <w:sz w:val="24"/>
    </w:rPr>
  </w:style>
  <w:style w:type="paragraph" w:customStyle="1" w:styleId="bulleted">
    <w:name w:val="bulleted"/>
    <w:basedOn w:val="Normal"/>
    <w:rsid w:val="00C45734"/>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C45734"/>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C45734"/>
    <w:rPr>
      <w:rFonts w:ascii="Times New Roman" w:eastAsia="Times New Roman" w:hAnsi="Times New Roman" w:cs="Times New Roman"/>
      <w:strike/>
      <w:sz w:val="20"/>
      <w:szCs w:val="20"/>
    </w:rPr>
  </w:style>
  <w:style w:type="character" w:customStyle="1" w:styleId="UnderlineCardsCharChar">
    <w:name w:val="Underline Cards Char Char"/>
    <w:rsid w:val="00C45734"/>
    <w:rPr>
      <w:rFonts w:eastAsia="SimSun"/>
      <w:szCs w:val="24"/>
      <w:u w:val="thick"/>
      <w:lang w:val="en-US" w:eastAsia="en-US" w:bidi="ar-SA"/>
    </w:rPr>
  </w:style>
  <w:style w:type="character" w:customStyle="1" w:styleId="head">
    <w:name w:val="head"/>
    <w:basedOn w:val="DefaultParagraphFont"/>
    <w:rsid w:val="00C45734"/>
  </w:style>
  <w:style w:type="paragraph" w:customStyle="1" w:styleId="authorgroup">
    <w:name w:val="authorgroup"/>
    <w:basedOn w:val="Normal"/>
    <w:rsid w:val="00C45734"/>
    <w:pPr>
      <w:spacing w:before="100" w:beforeAutospacing="1" w:after="100" w:afterAutospacing="1"/>
    </w:pPr>
    <w:rPr>
      <w:rFonts w:eastAsia="Calibri"/>
      <w:sz w:val="24"/>
    </w:rPr>
  </w:style>
  <w:style w:type="paragraph" w:customStyle="1" w:styleId="affiliation1">
    <w:name w:val="affiliation1"/>
    <w:basedOn w:val="Normal"/>
    <w:rsid w:val="00C45734"/>
    <w:pPr>
      <w:spacing w:before="100" w:beforeAutospacing="1" w:after="100" w:afterAutospacing="1"/>
    </w:pPr>
    <w:rPr>
      <w:rFonts w:eastAsia="Calibri"/>
      <w:sz w:val="24"/>
    </w:rPr>
  </w:style>
  <w:style w:type="paragraph" w:customStyle="1" w:styleId="norm">
    <w:name w:val="norm"/>
    <w:basedOn w:val="Normal"/>
    <w:rsid w:val="00C45734"/>
    <w:pPr>
      <w:spacing w:before="100" w:beforeAutospacing="1" w:after="100" w:afterAutospacing="1"/>
    </w:pPr>
    <w:rPr>
      <w:rFonts w:eastAsia="Calibri"/>
      <w:sz w:val="24"/>
    </w:rPr>
  </w:style>
  <w:style w:type="character" w:customStyle="1" w:styleId="smallcapitals">
    <w:name w:val="smallcapitals"/>
    <w:basedOn w:val="DefaultParagraphFont"/>
    <w:rsid w:val="00C45734"/>
  </w:style>
  <w:style w:type="character" w:customStyle="1" w:styleId="number0">
    <w:name w:val="number"/>
    <w:basedOn w:val="DefaultParagraphFont"/>
    <w:rsid w:val="00C45734"/>
  </w:style>
  <w:style w:type="character" w:customStyle="1" w:styleId="swauthor">
    <w:name w:val="sw_author"/>
    <w:rsid w:val="00C45734"/>
  </w:style>
  <w:style w:type="character" w:customStyle="1" w:styleId="articlebody1">
    <w:name w:val="articlebody1"/>
    <w:rsid w:val="00C45734"/>
  </w:style>
  <w:style w:type="character" w:customStyle="1" w:styleId="small1">
    <w:name w:val="small1"/>
    <w:rsid w:val="00C45734"/>
  </w:style>
  <w:style w:type="paragraph" w:customStyle="1" w:styleId="AuthorDate2">
    <w:name w:val="Author/Date"/>
    <w:basedOn w:val="Normal"/>
    <w:link w:val="AuthorDateChar1"/>
    <w:rsid w:val="00C45734"/>
    <w:rPr>
      <w:rFonts w:eastAsia="Times New Roman"/>
      <w:b/>
      <w:sz w:val="24"/>
      <w:u w:val="single"/>
    </w:rPr>
  </w:style>
  <w:style w:type="character" w:customStyle="1" w:styleId="AuthorDateChar1">
    <w:name w:val="Author/Date Char1"/>
    <w:link w:val="AuthorDate2"/>
    <w:rsid w:val="00C45734"/>
    <w:rPr>
      <w:rFonts w:ascii="Times New Roman" w:eastAsia="Times New Roman" w:hAnsi="Times New Roman" w:cs="Times New Roman"/>
      <w:b/>
      <w:sz w:val="24"/>
      <w:u w:val="single"/>
    </w:rPr>
  </w:style>
  <w:style w:type="character" w:customStyle="1" w:styleId="Shortcite">
    <w:name w:val="Shortcite"/>
    <w:basedOn w:val="DefaultParagraphFont"/>
    <w:rsid w:val="00C45734"/>
    <w:rPr>
      <w:rFonts w:ascii="Times New Roman" w:hAnsi="Times New Roman"/>
      <w:b/>
      <w:bCs/>
      <w:sz w:val="20"/>
    </w:rPr>
  </w:style>
  <w:style w:type="character" w:customStyle="1" w:styleId="Longcite">
    <w:name w:val="Longcite"/>
    <w:basedOn w:val="DefaultParagraphFont"/>
    <w:rsid w:val="00C45734"/>
    <w:rPr>
      <w:sz w:val="16"/>
    </w:rPr>
  </w:style>
  <w:style w:type="paragraph" w:customStyle="1" w:styleId="analytic0">
    <w:name w:val="analytic"/>
    <w:basedOn w:val="Normal"/>
    <w:link w:val="analyticChar0"/>
    <w:uiPriority w:val="4"/>
    <w:qFormat/>
    <w:rsid w:val="00C45734"/>
    <w:pPr>
      <w:spacing w:before="120"/>
    </w:pPr>
    <w:rPr>
      <w:rFonts w:ascii="Arial" w:hAnsi="Arial"/>
      <w:b/>
      <w:sz w:val="20"/>
    </w:rPr>
  </w:style>
  <w:style w:type="character" w:customStyle="1" w:styleId="analyticChar0">
    <w:name w:val="analytic Char"/>
    <w:basedOn w:val="DefaultParagraphFont"/>
    <w:link w:val="analytic0"/>
    <w:uiPriority w:val="4"/>
    <w:rsid w:val="00C45734"/>
    <w:rPr>
      <w:rFonts w:ascii="Arial" w:hAnsi="Arial" w:cs="Times New Roman"/>
      <w:b/>
      <w:sz w:val="20"/>
    </w:rPr>
  </w:style>
  <w:style w:type="character" w:customStyle="1" w:styleId="Heading3CharCharCharChar">
    <w:name w:val="Heading 3 Char Char Char Char"/>
    <w:rsid w:val="00C45734"/>
    <w:rPr>
      <w:rFonts w:cs="Arial"/>
      <w:b/>
      <w:bCs/>
      <w:szCs w:val="26"/>
      <w:lang w:val="en-US" w:eastAsia="en-US" w:bidi="ar-SA"/>
    </w:rPr>
  </w:style>
  <w:style w:type="character" w:customStyle="1" w:styleId="Normal30">
    <w:name w:val="Normal3"/>
    <w:basedOn w:val="DefaultParagraphFont"/>
    <w:rsid w:val="00C45734"/>
  </w:style>
  <w:style w:type="paragraph" w:customStyle="1" w:styleId="PageNumber8">
    <w:name w:val="Page Number8"/>
    <w:basedOn w:val="Normal"/>
    <w:next w:val="Normal"/>
    <w:rsid w:val="00C45734"/>
    <w:pPr>
      <w:spacing w:after="0" w:line="240" w:lineRule="auto"/>
    </w:pPr>
    <w:rPr>
      <w:rFonts w:eastAsia="Times New Roman"/>
      <w:sz w:val="20"/>
    </w:rPr>
  </w:style>
  <w:style w:type="paragraph" w:customStyle="1" w:styleId="Header2">
    <w:name w:val="Header2"/>
    <w:basedOn w:val="Heading1"/>
    <w:next w:val="Heading1"/>
    <w:rsid w:val="00C45734"/>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C45734"/>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C45734"/>
    <w:rPr>
      <w:rFonts w:cs="New Baskerville"/>
      <w:color w:val="000000"/>
    </w:rPr>
  </w:style>
  <w:style w:type="character" w:customStyle="1" w:styleId="postauthor">
    <w:name w:val="postauthor"/>
    <w:basedOn w:val="DefaultParagraphFont"/>
    <w:rsid w:val="00C45734"/>
  </w:style>
  <w:style w:type="paragraph" w:customStyle="1" w:styleId="notes-source-hasnotes">
    <w:name w:val="notes-source-hasnotes"/>
    <w:basedOn w:val="Normal"/>
    <w:rsid w:val="00C45734"/>
    <w:pPr>
      <w:spacing w:before="100" w:beforeAutospacing="1" w:after="100" w:afterAutospacing="1"/>
    </w:pPr>
    <w:rPr>
      <w:rFonts w:ascii="Times" w:hAnsi="Times"/>
      <w:sz w:val="20"/>
      <w:szCs w:val="20"/>
    </w:rPr>
  </w:style>
  <w:style w:type="character" w:customStyle="1" w:styleId="span">
    <w:name w:val="span"/>
    <w:basedOn w:val="DefaultParagraphFont"/>
    <w:rsid w:val="00C45734"/>
  </w:style>
  <w:style w:type="character" w:customStyle="1" w:styleId="maintitle">
    <w:name w:val="maintitle"/>
    <w:basedOn w:val="DefaultParagraphFont"/>
    <w:rsid w:val="00C45734"/>
  </w:style>
  <w:style w:type="character" w:customStyle="1" w:styleId="thirdparty-logo">
    <w:name w:val="thirdparty-logo"/>
    <w:basedOn w:val="DefaultParagraphFont"/>
    <w:rsid w:val="00C45734"/>
  </w:style>
  <w:style w:type="paragraph" w:customStyle="1" w:styleId="articlemeta">
    <w:name w:val="articlemeta"/>
    <w:basedOn w:val="Normal"/>
    <w:rsid w:val="00C45734"/>
    <w:pPr>
      <w:spacing w:before="100" w:beforeAutospacing="1" w:after="100" w:afterAutospacing="1"/>
    </w:pPr>
    <w:rPr>
      <w:rFonts w:ascii="Times" w:hAnsi="Times"/>
      <w:sz w:val="20"/>
      <w:szCs w:val="20"/>
    </w:rPr>
  </w:style>
  <w:style w:type="character" w:customStyle="1" w:styleId="vcard">
    <w:name w:val="vcard"/>
    <w:basedOn w:val="DefaultParagraphFont"/>
    <w:rsid w:val="00C45734"/>
  </w:style>
  <w:style w:type="character" w:customStyle="1" w:styleId="print-footnote">
    <w:name w:val="print-footnote"/>
    <w:basedOn w:val="DefaultParagraphFont"/>
    <w:rsid w:val="00C45734"/>
  </w:style>
  <w:style w:type="character" w:customStyle="1" w:styleId="datestring">
    <w:name w:val="datestring"/>
    <w:basedOn w:val="DefaultParagraphFont"/>
    <w:rsid w:val="00C45734"/>
  </w:style>
  <w:style w:type="paragraph" w:customStyle="1" w:styleId="left">
    <w:name w:val="left"/>
    <w:basedOn w:val="Normal"/>
    <w:rsid w:val="00C45734"/>
    <w:pPr>
      <w:spacing w:before="100" w:beforeAutospacing="1" w:after="100" w:afterAutospacing="1"/>
    </w:pPr>
    <w:rPr>
      <w:rFonts w:ascii="Times" w:hAnsi="Times"/>
      <w:sz w:val="20"/>
      <w:szCs w:val="20"/>
    </w:rPr>
  </w:style>
  <w:style w:type="paragraph" w:customStyle="1" w:styleId="right">
    <w:name w:val="right"/>
    <w:basedOn w:val="Normal"/>
    <w:rsid w:val="00C45734"/>
    <w:pPr>
      <w:spacing w:before="100" w:beforeAutospacing="1" w:after="100" w:afterAutospacing="1"/>
    </w:pPr>
    <w:rPr>
      <w:rFonts w:ascii="Times" w:hAnsi="Times"/>
      <w:sz w:val="20"/>
      <w:szCs w:val="20"/>
    </w:rPr>
  </w:style>
  <w:style w:type="character" w:customStyle="1" w:styleId="gptad">
    <w:name w:val="gptad"/>
    <w:basedOn w:val="DefaultParagraphFont"/>
    <w:rsid w:val="00C45734"/>
  </w:style>
  <w:style w:type="paragraph" w:customStyle="1" w:styleId="creditpostedmodified">
    <w:name w:val="credit_posted_modified"/>
    <w:basedOn w:val="Normal"/>
    <w:rsid w:val="00C45734"/>
    <w:pPr>
      <w:spacing w:before="100" w:beforeAutospacing="1" w:after="100" w:afterAutospacing="1"/>
    </w:pPr>
    <w:rPr>
      <w:rFonts w:ascii="Times" w:hAnsi="Times"/>
      <w:sz w:val="20"/>
      <w:szCs w:val="20"/>
    </w:rPr>
  </w:style>
  <w:style w:type="character" w:customStyle="1" w:styleId="creditline">
    <w:name w:val="creditline"/>
    <w:basedOn w:val="DefaultParagraphFont"/>
    <w:rsid w:val="00C45734"/>
  </w:style>
  <w:style w:type="character" w:customStyle="1" w:styleId="grd">
    <w:name w:val="grd"/>
    <w:basedOn w:val="DefaultParagraphFont"/>
    <w:rsid w:val="00C45734"/>
  </w:style>
  <w:style w:type="paragraph" w:customStyle="1" w:styleId="hs-text-container">
    <w:name w:val="hs-text-container"/>
    <w:basedOn w:val="Normal"/>
    <w:rsid w:val="00C45734"/>
    <w:pPr>
      <w:spacing w:before="100" w:beforeAutospacing="1" w:after="100" w:afterAutospacing="1"/>
    </w:pPr>
    <w:rPr>
      <w:rFonts w:ascii="Times" w:hAnsi="Times"/>
      <w:sz w:val="20"/>
      <w:szCs w:val="20"/>
    </w:rPr>
  </w:style>
  <w:style w:type="character" w:customStyle="1" w:styleId="created">
    <w:name w:val="created"/>
    <w:basedOn w:val="DefaultParagraphFont"/>
    <w:rsid w:val="00C45734"/>
  </w:style>
  <w:style w:type="character" w:customStyle="1" w:styleId="changed">
    <w:name w:val="changed"/>
    <w:basedOn w:val="DefaultParagraphFont"/>
    <w:rsid w:val="00C45734"/>
  </w:style>
  <w:style w:type="character" w:customStyle="1" w:styleId="article-author-name">
    <w:name w:val="article-author-name"/>
    <w:basedOn w:val="DefaultParagraphFont"/>
    <w:rsid w:val="00C45734"/>
  </w:style>
  <w:style w:type="character" w:customStyle="1" w:styleId="bioexcerpt">
    <w:name w:val="bio_excerpt"/>
    <w:basedOn w:val="DefaultParagraphFont"/>
    <w:rsid w:val="00C45734"/>
  </w:style>
  <w:style w:type="character" w:customStyle="1" w:styleId="commentcount">
    <w:name w:val="comment_count"/>
    <w:basedOn w:val="DefaultParagraphFont"/>
    <w:rsid w:val="00C45734"/>
  </w:style>
  <w:style w:type="character" w:customStyle="1" w:styleId="searchtermshighlighted">
    <w:name w:val="searchtermshighlighted"/>
    <w:basedOn w:val="DefaultParagraphFont"/>
    <w:rsid w:val="00C45734"/>
  </w:style>
  <w:style w:type="character" w:customStyle="1" w:styleId="contributornametrigger">
    <w:name w:val="contributornametrigger"/>
    <w:basedOn w:val="DefaultParagraphFont"/>
    <w:rsid w:val="00C45734"/>
  </w:style>
  <w:style w:type="character" w:customStyle="1" w:styleId="bylinepipe">
    <w:name w:val="bylinepipe"/>
    <w:basedOn w:val="DefaultParagraphFont"/>
    <w:rsid w:val="00C45734"/>
  </w:style>
  <w:style w:type="character" w:customStyle="1" w:styleId="lucenesearchresulturlb">
    <w:name w:val="lucene_search_result_url_b"/>
    <w:basedOn w:val="DefaultParagraphFont"/>
    <w:rsid w:val="00C45734"/>
  </w:style>
  <w:style w:type="character" w:customStyle="1" w:styleId="faculty-title">
    <w:name w:val="faculty-title"/>
    <w:basedOn w:val="DefaultParagraphFont"/>
    <w:rsid w:val="00C45734"/>
  </w:style>
  <w:style w:type="character" w:customStyle="1" w:styleId="count">
    <w:name w:val="count"/>
    <w:basedOn w:val="DefaultParagraphFont"/>
    <w:rsid w:val="00C45734"/>
  </w:style>
  <w:style w:type="character" w:customStyle="1" w:styleId="volume">
    <w:name w:val="volume"/>
    <w:basedOn w:val="DefaultParagraphFont"/>
    <w:rsid w:val="00C45734"/>
  </w:style>
  <w:style w:type="character" w:customStyle="1" w:styleId="issue">
    <w:name w:val="issue"/>
    <w:basedOn w:val="DefaultParagraphFont"/>
    <w:rsid w:val="00C45734"/>
  </w:style>
  <w:style w:type="character" w:customStyle="1" w:styleId="pages">
    <w:name w:val="pages"/>
    <w:basedOn w:val="DefaultParagraphFont"/>
    <w:rsid w:val="00C45734"/>
  </w:style>
  <w:style w:type="character" w:customStyle="1" w:styleId="person">
    <w:name w:val="person"/>
    <w:basedOn w:val="DefaultParagraphFont"/>
    <w:rsid w:val="00C45734"/>
  </w:style>
  <w:style w:type="character" w:customStyle="1" w:styleId="corresponding">
    <w:name w:val="corresponding"/>
    <w:basedOn w:val="DefaultParagraphFont"/>
    <w:rsid w:val="00C45734"/>
  </w:style>
  <w:style w:type="paragraph" w:customStyle="1" w:styleId="entry-meta">
    <w:name w:val="entry-meta"/>
    <w:basedOn w:val="Normal"/>
    <w:rsid w:val="00C45734"/>
    <w:pPr>
      <w:spacing w:before="100" w:beforeAutospacing="1" w:after="100" w:afterAutospacing="1"/>
    </w:pPr>
    <w:rPr>
      <w:rFonts w:ascii="Times" w:hAnsi="Times"/>
      <w:sz w:val="20"/>
      <w:szCs w:val="20"/>
    </w:rPr>
  </w:style>
  <w:style w:type="character" w:customStyle="1" w:styleId="post-time">
    <w:name w:val="post-time"/>
    <w:basedOn w:val="DefaultParagraphFont"/>
    <w:rsid w:val="00C45734"/>
  </w:style>
  <w:style w:type="character" w:customStyle="1" w:styleId="post-category">
    <w:name w:val="post-category"/>
    <w:basedOn w:val="DefaultParagraphFont"/>
    <w:rsid w:val="00C45734"/>
  </w:style>
  <w:style w:type="character" w:customStyle="1" w:styleId="post-author">
    <w:name w:val="post-author"/>
    <w:basedOn w:val="DefaultParagraphFont"/>
    <w:rsid w:val="00C45734"/>
  </w:style>
  <w:style w:type="character" w:customStyle="1" w:styleId="A10">
    <w:name w:val="A10"/>
    <w:uiPriority w:val="99"/>
    <w:rsid w:val="00C45734"/>
    <w:rPr>
      <w:rFonts w:cs="Trebuchet MS"/>
      <w:color w:val="000000"/>
      <w:sz w:val="11"/>
      <w:szCs w:val="11"/>
    </w:rPr>
  </w:style>
  <w:style w:type="paragraph" w:customStyle="1" w:styleId="Pa10">
    <w:name w:val="Pa10"/>
    <w:basedOn w:val="Default"/>
    <w:next w:val="Default"/>
    <w:uiPriority w:val="99"/>
    <w:rsid w:val="00C45734"/>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C45734"/>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C45734"/>
  </w:style>
  <w:style w:type="paragraph" w:customStyle="1" w:styleId="aff">
    <w:name w:val="aff"/>
    <w:basedOn w:val="Normal"/>
    <w:rsid w:val="00C45734"/>
    <w:pPr>
      <w:spacing w:before="100" w:beforeAutospacing="1" w:after="100" w:afterAutospacing="1"/>
    </w:pPr>
    <w:rPr>
      <w:rFonts w:ascii="Times" w:hAnsi="Times"/>
      <w:sz w:val="20"/>
      <w:szCs w:val="20"/>
    </w:rPr>
  </w:style>
  <w:style w:type="character" w:customStyle="1" w:styleId="entry-author">
    <w:name w:val="entry-author"/>
    <w:basedOn w:val="DefaultParagraphFont"/>
    <w:rsid w:val="00C45734"/>
  </w:style>
  <w:style w:type="character" w:customStyle="1" w:styleId="entry-author-name">
    <w:name w:val="entry-author-name"/>
    <w:basedOn w:val="DefaultParagraphFont"/>
    <w:rsid w:val="00C45734"/>
  </w:style>
  <w:style w:type="character" w:customStyle="1" w:styleId="contrib-degrees">
    <w:name w:val="contrib-degrees"/>
    <w:basedOn w:val="DefaultParagraphFont"/>
    <w:rsid w:val="00C45734"/>
  </w:style>
  <w:style w:type="character" w:customStyle="1" w:styleId="contrib-on-behalf-of">
    <w:name w:val="contrib-on-behalf-of"/>
    <w:basedOn w:val="DefaultParagraphFont"/>
    <w:rsid w:val="00C45734"/>
  </w:style>
  <w:style w:type="character" w:customStyle="1" w:styleId="pubtime">
    <w:name w:val="pubtime"/>
    <w:basedOn w:val="DefaultParagraphFont"/>
    <w:rsid w:val="00C45734"/>
  </w:style>
  <w:style w:type="character" w:customStyle="1" w:styleId="fbcommentscount">
    <w:name w:val="fb_comments_count"/>
    <w:basedOn w:val="DefaultParagraphFont"/>
    <w:rsid w:val="00C45734"/>
  </w:style>
  <w:style w:type="character" w:customStyle="1" w:styleId="stsharethiscustom">
    <w:name w:val="st_sharethis_custom"/>
    <w:basedOn w:val="DefaultParagraphFont"/>
    <w:rsid w:val="00C45734"/>
  </w:style>
  <w:style w:type="paragraph" w:customStyle="1" w:styleId="permalinkable">
    <w:name w:val="permalinkable"/>
    <w:basedOn w:val="Normal"/>
    <w:rsid w:val="00C45734"/>
    <w:pPr>
      <w:spacing w:before="100" w:beforeAutospacing="1" w:after="100" w:afterAutospacing="1"/>
    </w:pPr>
    <w:rPr>
      <w:rFonts w:ascii="Times" w:hAnsi="Times"/>
      <w:sz w:val="20"/>
      <w:szCs w:val="20"/>
    </w:rPr>
  </w:style>
  <w:style w:type="character" w:customStyle="1" w:styleId="post-date">
    <w:name w:val="post-date"/>
    <w:basedOn w:val="DefaultParagraphFont"/>
    <w:rsid w:val="00C45734"/>
  </w:style>
  <w:style w:type="character" w:customStyle="1" w:styleId="link-external">
    <w:name w:val="link-external"/>
    <w:basedOn w:val="DefaultParagraphFont"/>
    <w:rsid w:val="00C45734"/>
  </w:style>
  <w:style w:type="character" w:customStyle="1" w:styleId="articleauthor0">
    <w:name w:val="article_author"/>
    <w:basedOn w:val="DefaultParagraphFont"/>
    <w:rsid w:val="00C45734"/>
  </w:style>
  <w:style w:type="character" w:customStyle="1" w:styleId="articleissue">
    <w:name w:val="article_issue"/>
    <w:basedOn w:val="DefaultParagraphFont"/>
    <w:rsid w:val="00C45734"/>
  </w:style>
  <w:style w:type="character" w:customStyle="1" w:styleId="a-size-large">
    <w:name w:val="a-size-large"/>
    <w:basedOn w:val="DefaultParagraphFont"/>
    <w:rsid w:val="00C45734"/>
  </w:style>
  <w:style w:type="character" w:customStyle="1" w:styleId="a-size-medium">
    <w:name w:val="a-size-medium"/>
    <w:basedOn w:val="DefaultParagraphFont"/>
    <w:rsid w:val="00C45734"/>
  </w:style>
  <w:style w:type="character" w:customStyle="1" w:styleId="contribution">
    <w:name w:val="contribution"/>
    <w:basedOn w:val="DefaultParagraphFont"/>
    <w:rsid w:val="00C45734"/>
  </w:style>
  <w:style w:type="character" w:customStyle="1" w:styleId="a-color-secondary">
    <w:name w:val="a-color-secondary"/>
    <w:basedOn w:val="DefaultParagraphFont"/>
    <w:rsid w:val="00C45734"/>
  </w:style>
  <w:style w:type="paragraph" w:customStyle="1" w:styleId="sbyline">
    <w:name w:val="sbyline"/>
    <w:basedOn w:val="Normal"/>
    <w:rsid w:val="00C45734"/>
    <w:pPr>
      <w:spacing w:before="100" w:beforeAutospacing="1" w:after="100" w:afterAutospacing="1"/>
    </w:pPr>
    <w:rPr>
      <w:rFonts w:ascii="Times" w:hAnsi="Times"/>
      <w:sz w:val="20"/>
      <w:szCs w:val="20"/>
    </w:rPr>
  </w:style>
  <w:style w:type="character" w:customStyle="1" w:styleId="ui-author">
    <w:name w:val="ui-author"/>
    <w:basedOn w:val="DefaultParagraphFont"/>
    <w:rsid w:val="00C45734"/>
  </w:style>
  <w:style w:type="character" w:customStyle="1" w:styleId="ui-staffline">
    <w:name w:val="ui-staffline"/>
    <w:basedOn w:val="DefaultParagraphFont"/>
    <w:rsid w:val="00C45734"/>
  </w:style>
  <w:style w:type="paragraph" w:customStyle="1" w:styleId="promotion-tag-p">
    <w:name w:val="promotion-tag-p"/>
    <w:basedOn w:val="Normal"/>
    <w:rsid w:val="00C45734"/>
    <w:pPr>
      <w:spacing w:before="100" w:beforeAutospacing="1" w:after="100" w:afterAutospacing="1"/>
    </w:pPr>
    <w:rPr>
      <w:rFonts w:ascii="Times" w:hAnsi="Times"/>
      <w:sz w:val="20"/>
      <w:szCs w:val="20"/>
    </w:rPr>
  </w:style>
  <w:style w:type="paragraph" w:customStyle="1" w:styleId="heading">
    <w:name w:val="heading"/>
    <w:basedOn w:val="Normal"/>
    <w:rsid w:val="00C45734"/>
    <w:pPr>
      <w:spacing w:before="100" w:beforeAutospacing="1" w:after="100" w:afterAutospacing="1"/>
    </w:pPr>
    <w:rPr>
      <w:rFonts w:ascii="Times" w:hAnsi="Times"/>
      <w:sz w:val="20"/>
      <w:szCs w:val="20"/>
    </w:rPr>
  </w:style>
  <w:style w:type="character" w:customStyle="1" w:styleId="value">
    <w:name w:val="value"/>
    <w:basedOn w:val="DefaultParagraphFont"/>
    <w:rsid w:val="00C45734"/>
  </w:style>
  <w:style w:type="character" w:customStyle="1" w:styleId="specialissuelabel">
    <w:name w:val="specialissuelabel"/>
    <w:basedOn w:val="DefaultParagraphFont"/>
    <w:rsid w:val="00C45734"/>
  </w:style>
  <w:style w:type="character" w:customStyle="1" w:styleId="referencediv">
    <w:name w:val="referencediv"/>
    <w:basedOn w:val="DefaultParagraphFont"/>
    <w:rsid w:val="00C45734"/>
  </w:style>
  <w:style w:type="character" w:customStyle="1" w:styleId="wp-smiley">
    <w:name w:val="wp-smiley"/>
    <w:basedOn w:val="DefaultParagraphFont"/>
    <w:rsid w:val="00C45734"/>
  </w:style>
  <w:style w:type="character" w:customStyle="1" w:styleId="artjournal">
    <w:name w:val="art_journal"/>
    <w:basedOn w:val="DefaultParagraphFont"/>
    <w:rsid w:val="00C45734"/>
  </w:style>
  <w:style w:type="character" w:customStyle="1" w:styleId="artdatevolumeissuepart">
    <w:name w:val="art_datevolumeissuepart"/>
    <w:basedOn w:val="DefaultParagraphFont"/>
    <w:rsid w:val="00C45734"/>
  </w:style>
  <w:style w:type="character" w:customStyle="1" w:styleId="artpages">
    <w:name w:val="art_pages"/>
    <w:basedOn w:val="DefaultParagraphFont"/>
    <w:rsid w:val="00C45734"/>
  </w:style>
  <w:style w:type="character" w:customStyle="1" w:styleId="singlehighlightclass">
    <w:name w:val="single_highlight_class"/>
    <w:basedOn w:val="DefaultParagraphFont"/>
    <w:rsid w:val="00C45734"/>
  </w:style>
  <w:style w:type="character" w:customStyle="1" w:styleId="degree">
    <w:name w:val="degree"/>
    <w:basedOn w:val="DefaultParagraphFont"/>
    <w:rsid w:val="00C45734"/>
  </w:style>
  <w:style w:type="character" w:customStyle="1" w:styleId="major">
    <w:name w:val="major"/>
    <w:basedOn w:val="DefaultParagraphFont"/>
    <w:rsid w:val="00C45734"/>
  </w:style>
  <w:style w:type="character" w:customStyle="1" w:styleId="authors">
    <w:name w:val="authors"/>
    <w:basedOn w:val="DefaultParagraphFont"/>
    <w:rsid w:val="00C45734"/>
  </w:style>
  <w:style w:type="character" w:customStyle="1" w:styleId="views">
    <w:name w:val="views"/>
    <w:basedOn w:val="DefaultParagraphFont"/>
    <w:rsid w:val="00C45734"/>
  </w:style>
  <w:style w:type="character" w:customStyle="1" w:styleId="stmainservices">
    <w:name w:val="stmainservices"/>
    <w:basedOn w:val="DefaultParagraphFont"/>
    <w:rsid w:val="00C45734"/>
  </w:style>
  <w:style w:type="character" w:customStyle="1" w:styleId="stbubblehcount">
    <w:name w:val="stbubble_hcount"/>
    <w:basedOn w:val="DefaultParagraphFont"/>
    <w:rsid w:val="00C45734"/>
  </w:style>
  <w:style w:type="paragraph" w:customStyle="1" w:styleId="Document">
    <w:name w:val="_Document"/>
    <w:basedOn w:val="Default"/>
    <w:next w:val="Default"/>
    <w:uiPriority w:val="99"/>
    <w:rsid w:val="00C45734"/>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C45734"/>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C45734"/>
    <w:pPr>
      <w:widowControl w:val="0"/>
    </w:pPr>
    <w:rPr>
      <w:rFonts w:ascii="New Baskerville" w:eastAsiaTheme="minorEastAsia" w:hAnsi="New Baskerville"/>
      <w:color w:val="auto"/>
    </w:rPr>
  </w:style>
  <w:style w:type="paragraph" w:customStyle="1" w:styleId="collapsed-hide">
    <w:name w:val="collapsed-hide"/>
    <w:basedOn w:val="Normal"/>
    <w:rsid w:val="00C45734"/>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C45734"/>
    <w:pPr>
      <w:widowControl w:val="0"/>
      <w:spacing w:line="211" w:lineRule="atLeast"/>
    </w:pPr>
    <w:rPr>
      <w:rFonts w:ascii="Mokka" w:eastAsiaTheme="minorEastAsia" w:hAnsi="Mokka"/>
      <w:color w:val="auto"/>
    </w:rPr>
  </w:style>
  <w:style w:type="paragraph" w:customStyle="1" w:styleId="odd">
    <w:name w:val="odd"/>
    <w:basedOn w:val="Normal"/>
    <w:rsid w:val="00C45734"/>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C45734"/>
  </w:style>
  <w:style w:type="character" w:customStyle="1" w:styleId="tolocaltime">
    <w:name w:val="tolocaltime"/>
    <w:basedOn w:val="DefaultParagraphFont"/>
    <w:rsid w:val="00C45734"/>
  </w:style>
  <w:style w:type="character" w:customStyle="1" w:styleId="pb-byline">
    <w:name w:val="pb-byline"/>
    <w:basedOn w:val="DefaultParagraphFont"/>
    <w:rsid w:val="00C45734"/>
  </w:style>
  <w:style w:type="character" w:customStyle="1" w:styleId="pb-timestamp">
    <w:name w:val="pb-timestamp"/>
    <w:basedOn w:val="DefaultParagraphFont"/>
    <w:rsid w:val="00C45734"/>
  </w:style>
  <w:style w:type="character" w:customStyle="1" w:styleId="posted-on">
    <w:name w:val="posted-on"/>
    <w:basedOn w:val="DefaultParagraphFont"/>
    <w:rsid w:val="00C45734"/>
  </w:style>
  <w:style w:type="character" w:customStyle="1" w:styleId="even">
    <w:name w:val="even"/>
    <w:basedOn w:val="DefaultParagraphFont"/>
    <w:rsid w:val="00C45734"/>
  </w:style>
  <w:style w:type="paragraph" w:customStyle="1" w:styleId="volissue">
    <w:name w:val="volissue"/>
    <w:basedOn w:val="Normal"/>
    <w:rsid w:val="00C45734"/>
    <w:pPr>
      <w:spacing w:before="100" w:beforeAutospacing="1" w:after="100" w:afterAutospacing="1"/>
    </w:pPr>
    <w:rPr>
      <w:rFonts w:ascii="Times" w:hAnsi="Times"/>
      <w:sz w:val="20"/>
      <w:szCs w:val="20"/>
    </w:rPr>
  </w:style>
  <w:style w:type="character" w:customStyle="1" w:styleId="cat-date-line4">
    <w:name w:val="cat-date-line4"/>
    <w:basedOn w:val="DefaultParagraphFont"/>
    <w:rsid w:val="00C45734"/>
  </w:style>
  <w:style w:type="character" w:customStyle="1" w:styleId="articledate">
    <w:name w:val="articledate"/>
    <w:basedOn w:val="DefaultParagraphFont"/>
    <w:rsid w:val="00C45734"/>
  </w:style>
  <w:style w:type="character" w:customStyle="1" w:styleId="post-byline">
    <w:name w:val="post-byline"/>
    <w:basedOn w:val="DefaultParagraphFont"/>
    <w:rsid w:val="00C45734"/>
  </w:style>
  <w:style w:type="character" w:customStyle="1" w:styleId="metadate">
    <w:name w:val="meta_date"/>
    <w:basedOn w:val="DefaultParagraphFont"/>
    <w:rsid w:val="00C45734"/>
  </w:style>
  <w:style w:type="character" w:customStyle="1" w:styleId="fa">
    <w:name w:val="fa"/>
    <w:basedOn w:val="DefaultParagraphFont"/>
    <w:rsid w:val="00C45734"/>
  </w:style>
  <w:style w:type="character" w:customStyle="1" w:styleId="longname">
    <w:name w:val="longname"/>
    <w:basedOn w:val="DefaultParagraphFont"/>
    <w:rsid w:val="00C45734"/>
  </w:style>
  <w:style w:type="character" w:customStyle="1" w:styleId="echocontainer">
    <w:name w:val="echo_container"/>
    <w:basedOn w:val="DefaultParagraphFont"/>
    <w:rsid w:val="00C45734"/>
  </w:style>
  <w:style w:type="character" w:customStyle="1" w:styleId="comment-display">
    <w:name w:val="comment-display"/>
    <w:basedOn w:val="DefaultParagraphFont"/>
    <w:rsid w:val="00C45734"/>
  </w:style>
  <w:style w:type="paragraph" w:customStyle="1" w:styleId="comment-count-label">
    <w:name w:val="comment-count-label"/>
    <w:basedOn w:val="Normal"/>
    <w:rsid w:val="00C45734"/>
    <w:pPr>
      <w:spacing w:before="100" w:beforeAutospacing="1" w:after="100" w:afterAutospacing="1"/>
    </w:pPr>
    <w:rPr>
      <w:rFonts w:ascii="Times" w:hAnsi="Times"/>
      <w:sz w:val="20"/>
      <w:szCs w:val="20"/>
    </w:rPr>
  </w:style>
  <w:style w:type="character" w:customStyle="1" w:styleId="echo-counter">
    <w:name w:val="echo-counter"/>
    <w:basedOn w:val="DefaultParagraphFont"/>
    <w:rsid w:val="00C45734"/>
  </w:style>
  <w:style w:type="character" w:customStyle="1" w:styleId="discussion-policy">
    <w:name w:val="discussion-policy"/>
    <w:basedOn w:val="DefaultParagraphFont"/>
    <w:rsid w:val="00C45734"/>
  </w:style>
  <w:style w:type="character" w:customStyle="1" w:styleId="echo-apps-conversations-streamcaption">
    <w:name w:val="echo-apps-conversations-streamcaption"/>
    <w:basedOn w:val="DefaultParagraphFont"/>
    <w:rsid w:val="00C45734"/>
  </w:style>
  <w:style w:type="character" w:customStyle="1" w:styleId="echo-streamserver-controls-stream-item-text">
    <w:name w:val="echo-streamserver-controls-stream-item-text"/>
    <w:basedOn w:val="DefaultParagraphFont"/>
    <w:rsid w:val="00C45734"/>
  </w:style>
  <w:style w:type="character" w:customStyle="1" w:styleId="echo-streamserver-controls-facepile-more">
    <w:name w:val="echo-streamserver-controls-facepile-more"/>
    <w:basedOn w:val="DefaultParagraphFont"/>
    <w:rsid w:val="00C45734"/>
  </w:style>
  <w:style w:type="character" w:customStyle="1" w:styleId="echo-primaryfont">
    <w:name w:val="echo-primaryfont"/>
    <w:basedOn w:val="DefaultParagraphFont"/>
    <w:rsid w:val="00C45734"/>
  </w:style>
  <w:style w:type="character" w:customStyle="1" w:styleId="section">
    <w:name w:val="section"/>
    <w:basedOn w:val="DefaultParagraphFont"/>
    <w:rsid w:val="00C45734"/>
  </w:style>
  <w:style w:type="character" w:customStyle="1" w:styleId="wpsr-txt-headline">
    <w:name w:val="wpsr-txt-headline"/>
    <w:basedOn w:val="DefaultParagraphFont"/>
    <w:rsid w:val="00C45734"/>
  </w:style>
  <w:style w:type="character" w:customStyle="1" w:styleId="asset-metabar-author">
    <w:name w:val="asset-metabar-author"/>
    <w:basedOn w:val="DefaultParagraphFont"/>
    <w:rsid w:val="00C45734"/>
  </w:style>
  <w:style w:type="character" w:customStyle="1" w:styleId="eza-dateline">
    <w:name w:val="eza-dateline"/>
    <w:basedOn w:val="DefaultParagraphFont"/>
    <w:rsid w:val="00C45734"/>
  </w:style>
  <w:style w:type="character" w:customStyle="1" w:styleId="eza-authors">
    <w:name w:val="eza-authors"/>
    <w:basedOn w:val="DefaultParagraphFont"/>
    <w:rsid w:val="00C45734"/>
  </w:style>
  <w:style w:type="character" w:customStyle="1" w:styleId="csmstaff">
    <w:name w:val="csm_staff"/>
    <w:basedOn w:val="DefaultParagraphFont"/>
    <w:rsid w:val="00C45734"/>
  </w:style>
  <w:style w:type="paragraph" w:customStyle="1" w:styleId="mol-para-with-font">
    <w:name w:val="mol-para-with-font"/>
    <w:basedOn w:val="Normal"/>
    <w:rsid w:val="00C45734"/>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C45734"/>
  </w:style>
  <w:style w:type="character" w:customStyle="1" w:styleId="byline-text">
    <w:name w:val="byline-text"/>
    <w:basedOn w:val="DefaultParagraphFont"/>
    <w:rsid w:val="00C45734"/>
  </w:style>
  <w:style w:type="character" w:customStyle="1" w:styleId="itemauthor">
    <w:name w:val="itemauthor"/>
    <w:basedOn w:val="DefaultParagraphFont"/>
    <w:rsid w:val="00C45734"/>
  </w:style>
  <w:style w:type="character" w:customStyle="1" w:styleId="itemdatecreated">
    <w:name w:val="itemdatecreated"/>
    <w:basedOn w:val="DefaultParagraphFont"/>
    <w:rsid w:val="00C45734"/>
  </w:style>
  <w:style w:type="character" w:customStyle="1" w:styleId="slug-metadata-note">
    <w:name w:val="slug-metadata-note"/>
    <w:basedOn w:val="DefaultParagraphFont"/>
    <w:rsid w:val="00C45734"/>
  </w:style>
  <w:style w:type="character" w:customStyle="1" w:styleId="drop-capped">
    <w:name w:val="drop-capped"/>
    <w:basedOn w:val="DefaultParagraphFont"/>
    <w:rsid w:val="00C45734"/>
  </w:style>
  <w:style w:type="character" w:customStyle="1" w:styleId="published">
    <w:name w:val="published"/>
    <w:basedOn w:val="DefaultParagraphFont"/>
    <w:rsid w:val="00C45734"/>
  </w:style>
  <w:style w:type="paragraph" w:customStyle="1" w:styleId="articleopinion-standfirst">
    <w:name w:val="articleopinion-standfirst"/>
    <w:basedOn w:val="Normal"/>
    <w:rsid w:val="00C45734"/>
    <w:pPr>
      <w:spacing w:before="100" w:beforeAutospacing="1" w:after="100" w:afterAutospacing="1"/>
    </w:pPr>
    <w:rPr>
      <w:rFonts w:ascii="Times" w:hAnsi="Times"/>
      <w:sz w:val="20"/>
      <w:szCs w:val="20"/>
    </w:rPr>
  </w:style>
  <w:style w:type="paragraph" w:customStyle="1" w:styleId="snippet">
    <w:name w:val="snippet"/>
    <w:basedOn w:val="Normal"/>
    <w:rsid w:val="00C45734"/>
    <w:pPr>
      <w:spacing w:before="100" w:beforeAutospacing="1" w:after="100" w:afterAutospacing="1"/>
    </w:pPr>
    <w:rPr>
      <w:rFonts w:ascii="Times" w:hAnsi="Times"/>
      <w:sz w:val="20"/>
      <w:szCs w:val="20"/>
    </w:rPr>
  </w:style>
  <w:style w:type="character" w:customStyle="1" w:styleId="thetitle">
    <w:name w:val="the_title"/>
    <w:basedOn w:val="DefaultParagraphFont"/>
    <w:rsid w:val="00C45734"/>
  </w:style>
  <w:style w:type="character" w:customStyle="1" w:styleId="view-count">
    <w:name w:val="view-count"/>
    <w:basedOn w:val="DefaultParagraphFont"/>
    <w:rsid w:val="00C45734"/>
  </w:style>
  <w:style w:type="character" w:customStyle="1" w:styleId="rupee">
    <w:name w:val="rupee"/>
    <w:basedOn w:val="DefaultParagraphFont"/>
    <w:rsid w:val="00C45734"/>
  </w:style>
  <w:style w:type="character" w:customStyle="1" w:styleId="grey1">
    <w:name w:val="grey1"/>
    <w:basedOn w:val="DefaultParagraphFont"/>
    <w:rsid w:val="00C45734"/>
  </w:style>
  <w:style w:type="paragraph" w:customStyle="1" w:styleId="Pa13">
    <w:name w:val="Pa13"/>
    <w:basedOn w:val="Default"/>
    <w:next w:val="Default"/>
    <w:uiPriority w:val="99"/>
    <w:rsid w:val="00C45734"/>
    <w:pPr>
      <w:widowControl w:val="0"/>
      <w:spacing w:line="201" w:lineRule="atLeast"/>
    </w:pPr>
    <w:rPr>
      <w:rFonts w:eastAsiaTheme="minorEastAsia"/>
      <w:color w:val="auto"/>
    </w:rPr>
  </w:style>
  <w:style w:type="paragraph" w:customStyle="1" w:styleId="Pa14">
    <w:name w:val="Pa14"/>
    <w:basedOn w:val="Default"/>
    <w:next w:val="Default"/>
    <w:uiPriority w:val="99"/>
    <w:rsid w:val="00C45734"/>
    <w:pPr>
      <w:widowControl w:val="0"/>
      <w:spacing w:line="241" w:lineRule="atLeast"/>
    </w:pPr>
    <w:rPr>
      <w:rFonts w:eastAsiaTheme="minorEastAsia"/>
      <w:color w:val="auto"/>
    </w:rPr>
  </w:style>
  <w:style w:type="paragraph" w:customStyle="1" w:styleId="Pa9">
    <w:name w:val="Pa9"/>
    <w:basedOn w:val="Default"/>
    <w:next w:val="Default"/>
    <w:uiPriority w:val="99"/>
    <w:rsid w:val="00C45734"/>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C45734"/>
  </w:style>
  <w:style w:type="character" w:customStyle="1" w:styleId="reporttitle">
    <w:name w:val="report_title"/>
    <w:basedOn w:val="DefaultParagraphFont"/>
    <w:rsid w:val="00C45734"/>
  </w:style>
  <w:style w:type="character" w:customStyle="1" w:styleId="documenttype-longreleases">
    <w:name w:val="document_type_-_long_releases"/>
    <w:basedOn w:val="DefaultParagraphFont"/>
    <w:rsid w:val="00C45734"/>
  </w:style>
  <w:style w:type="character" w:customStyle="1" w:styleId="alt-date">
    <w:name w:val="alt-date"/>
    <w:basedOn w:val="DefaultParagraphFont"/>
    <w:rsid w:val="00C45734"/>
  </w:style>
  <w:style w:type="character" w:customStyle="1" w:styleId="entry-byline">
    <w:name w:val="entry-byline"/>
    <w:basedOn w:val="DefaultParagraphFont"/>
    <w:rsid w:val="00C45734"/>
  </w:style>
  <w:style w:type="character" w:customStyle="1" w:styleId="taglinecontrib">
    <w:name w:val="tagline_contrib"/>
    <w:basedOn w:val="DefaultParagraphFont"/>
    <w:rsid w:val="00C45734"/>
  </w:style>
  <w:style w:type="character" w:customStyle="1" w:styleId="articledate0">
    <w:name w:val="article_date"/>
    <w:basedOn w:val="DefaultParagraphFont"/>
    <w:rsid w:val="00C45734"/>
  </w:style>
  <w:style w:type="paragraph" w:customStyle="1" w:styleId="hg-daily">
    <w:name w:val="hg-daily"/>
    <w:basedOn w:val="Normal"/>
    <w:rsid w:val="00C45734"/>
    <w:pPr>
      <w:spacing w:before="100" w:beforeAutospacing="1" w:after="100" w:afterAutospacing="1"/>
    </w:pPr>
    <w:rPr>
      <w:rFonts w:ascii="Times" w:hAnsi="Times"/>
      <w:sz w:val="20"/>
      <w:szCs w:val="20"/>
    </w:rPr>
  </w:style>
  <w:style w:type="character" w:customStyle="1" w:styleId="cit">
    <w:name w:val="cit"/>
    <w:basedOn w:val="DefaultParagraphFont"/>
    <w:rsid w:val="00C45734"/>
  </w:style>
  <w:style w:type="paragraph" w:customStyle="1" w:styleId="buttonheading">
    <w:name w:val="buttonheading"/>
    <w:basedOn w:val="Normal"/>
    <w:rsid w:val="00C45734"/>
    <w:pPr>
      <w:spacing w:before="100" w:beforeAutospacing="1" w:after="100" w:afterAutospacing="1"/>
    </w:pPr>
    <w:rPr>
      <w:rFonts w:ascii="Times" w:hAnsi="Times"/>
      <w:sz w:val="20"/>
      <w:szCs w:val="20"/>
    </w:rPr>
  </w:style>
  <w:style w:type="character" w:customStyle="1" w:styleId="createdate">
    <w:name w:val="createdate"/>
    <w:basedOn w:val="DefaultParagraphFont"/>
    <w:rsid w:val="00C45734"/>
  </w:style>
  <w:style w:type="character" w:customStyle="1" w:styleId="text-label">
    <w:name w:val="text-label"/>
    <w:basedOn w:val="DefaultParagraphFont"/>
    <w:rsid w:val="00C45734"/>
  </w:style>
  <w:style w:type="paragraph" w:customStyle="1" w:styleId="TOC3Char">
    <w:name w:val="TOC 3 Char"/>
    <w:basedOn w:val="Normal"/>
    <w:next w:val="Normal"/>
    <w:rsid w:val="00C45734"/>
    <w:rPr>
      <w:rFonts w:eastAsia="Times New Roman"/>
      <w:sz w:val="24"/>
      <w:szCs w:val="20"/>
    </w:rPr>
  </w:style>
  <w:style w:type="paragraph" w:customStyle="1" w:styleId="TOC1Char">
    <w:name w:val="TOC 1 Char"/>
    <w:basedOn w:val="Normal"/>
    <w:next w:val="Normal"/>
    <w:rsid w:val="00C45734"/>
    <w:rPr>
      <w:rFonts w:eastAsia="Times New Roman"/>
      <w:b/>
      <w:sz w:val="24"/>
      <w:szCs w:val="20"/>
    </w:rPr>
  </w:style>
  <w:style w:type="character" w:customStyle="1" w:styleId="StyleCardtextChar10pt">
    <w:name w:val="Style Card text Char + 10 pt"/>
    <w:rsid w:val="00C45734"/>
    <w:rPr>
      <w:rFonts w:ascii="Georgia" w:eastAsia="Calibri" w:hAnsi="Georgia"/>
      <w:sz w:val="20"/>
      <w:u w:val="single"/>
      <w:lang w:bidi="ar-SA"/>
    </w:rPr>
  </w:style>
  <w:style w:type="paragraph" w:customStyle="1" w:styleId="ColorfulList-Accent11">
    <w:name w:val="Colorful List - Accent 11"/>
    <w:basedOn w:val="Normal"/>
    <w:uiPriority w:val="34"/>
    <w:qFormat/>
    <w:rsid w:val="00C45734"/>
    <w:pPr>
      <w:ind w:left="720"/>
      <w:contextualSpacing/>
      <w:jc w:val="both"/>
    </w:pPr>
    <w:rPr>
      <w:rFonts w:eastAsia="Times New Roman"/>
      <w:sz w:val="20"/>
      <w:szCs w:val="20"/>
    </w:rPr>
  </w:style>
  <w:style w:type="paragraph" w:customStyle="1" w:styleId="NoteLevel11">
    <w:name w:val="Note Level 11"/>
    <w:basedOn w:val="Normal"/>
    <w:uiPriority w:val="99"/>
    <w:rsid w:val="00C45734"/>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C45734"/>
    <w:pPr>
      <w:keepNext/>
      <w:tabs>
        <w:tab w:val="num" w:pos="1440"/>
      </w:tabs>
      <w:ind w:left="1800" w:hanging="360"/>
      <w:outlineLvl w:val="2"/>
    </w:pPr>
    <w:rPr>
      <w:rFonts w:eastAsia="MS Gothic"/>
    </w:rPr>
  </w:style>
  <w:style w:type="paragraph" w:customStyle="1" w:styleId="NoteLevel41">
    <w:name w:val="Note Level 41"/>
    <w:basedOn w:val="Normal"/>
    <w:rsid w:val="00C45734"/>
    <w:pPr>
      <w:keepNext/>
      <w:tabs>
        <w:tab w:val="num" w:pos="2160"/>
      </w:tabs>
      <w:ind w:left="2520" w:hanging="360"/>
      <w:outlineLvl w:val="3"/>
    </w:pPr>
    <w:rPr>
      <w:rFonts w:eastAsia="MS Gothic"/>
    </w:rPr>
  </w:style>
  <w:style w:type="paragraph" w:customStyle="1" w:styleId="NoteLevel51">
    <w:name w:val="Note Level 51"/>
    <w:basedOn w:val="Normal"/>
    <w:rsid w:val="00C45734"/>
    <w:pPr>
      <w:keepNext/>
      <w:tabs>
        <w:tab w:val="num" w:pos="2880"/>
      </w:tabs>
      <w:ind w:left="3240" w:hanging="360"/>
      <w:outlineLvl w:val="4"/>
    </w:pPr>
    <w:rPr>
      <w:rFonts w:eastAsia="MS Gothic"/>
    </w:rPr>
  </w:style>
  <w:style w:type="paragraph" w:customStyle="1" w:styleId="NoteLevel61">
    <w:name w:val="Note Level 61"/>
    <w:basedOn w:val="Normal"/>
    <w:rsid w:val="00C45734"/>
    <w:pPr>
      <w:keepNext/>
      <w:tabs>
        <w:tab w:val="num" w:pos="3600"/>
      </w:tabs>
      <w:ind w:left="3960" w:hanging="360"/>
      <w:outlineLvl w:val="5"/>
    </w:pPr>
    <w:rPr>
      <w:rFonts w:eastAsia="MS Gothic"/>
    </w:rPr>
  </w:style>
  <w:style w:type="paragraph" w:customStyle="1" w:styleId="NoteLevel71">
    <w:name w:val="Note Level 71"/>
    <w:basedOn w:val="Normal"/>
    <w:rsid w:val="00C45734"/>
    <w:pPr>
      <w:keepNext/>
      <w:tabs>
        <w:tab w:val="num" w:pos="4320"/>
      </w:tabs>
      <w:ind w:left="4680" w:hanging="360"/>
      <w:outlineLvl w:val="6"/>
    </w:pPr>
    <w:rPr>
      <w:rFonts w:eastAsia="MS Gothic"/>
    </w:rPr>
  </w:style>
  <w:style w:type="paragraph" w:customStyle="1" w:styleId="NoteLevel81">
    <w:name w:val="Note Level 81"/>
    <w:basedOn w:val="Normal"/>
    <w:rsid w:val="00C45734"/>
    <w:pPr>
      <w:keepNext/>
      <w:tabs>
        <w:tab w:val="num" w:pos="5040"/>
      </w:tabs>
      <w:ind w:left="5400" w:hanging="360"/>
      <w:outlineLvl w:val="7"/>
    </w:pPr>
    <w:rPr>
      <w:rFonts w:eastAsia="MS Gothic"/>
    </w:rPr>
  </w:style>
  <w:style w:type="paragraph" w:customStyle="1" w:styleId="NoteLevel91">
    <w:name w:val="Note Level 91"/>
    <w:basedOn w:val="Normal"/>
    <w:rsid w:val="00C45734"/>
    <w:pPr>
      <w:keepNext/>
      <w:tabs>
        <w:tab w:val="num" w:pos="5760"/>
      </w:tabs>
      <w:ind w:left="6120" w:hanging="360"/>
      <w:outlineLvl w:val="8"/>
    </w:pPr>
    <w:rPr>
      <w:rFonts w:eastAsia="MS Gothic"/>
    </w:rPr>
  </w:style>
  <w:style w:type="paragraph" w:styleId="Index2">
    <w:name w:val="index 2"/>
    <w:basedOn w:val="Normal"/>
    <w:next w:val="Normal"/>
    <w:autoRedefine/>
    <w:rsid w:val="00C45734"/>
    <w:pPr>
      <w:spacing w:after="200" w:line="276" w:lineRule="auto"/>
      <w:ind w:left="400" w:hanging="200"/>
    </w:pPr>
    <w:rPr>
      <w:rFonts w:eastAsia="Times New Roman"/>
      <w:bCs/>
    </w:rPr>
  </w:style>
  <w:style w:type="paragraph" w:styleId="Index3">
    <w:name w:val="index 3"/>
    <w:basedOn w:val="Normal"/>
    <w:next w:val="Normal"/>
    <w:autoRedefine/>
    <w:rsid w:val="00C45734"/>
    <w:pPr>
      <w:spacing w:after="200" w:line="276" w:lineRule="auto"/>
      <w:ind w:left="600" w:hanging="200"/>
    </w:pPr>
    <w:rPr>
      <w:rFonts w:eastAsia="Times New Roman"/>
      <w:bCs/>
    </w:rPr>
  </w:style>
  <w:style w:type="paragraph" w:styleId="Index4">
    <w:name w:val="index 4"/>
    <w:basedOn w:val="Normal"/>
    <w:next w:val="Normal"/>
    <w:autoRedefine/>
    <w:rsid w:val="00C45734"/>
    <w:pPr>
      <w:spacing w:after="200" w:line="276" w:lineRule="auto"/>
      <w:ind w:left="800" w:hanging="200"/>
    </w:pPr>
    <w:rPr>
      <w:rFonts w:eastAsia="Times New Roman"/>
      <w:bCs/>
    </w:rPr>
  </w:style>
  <w:style w:type="paragraph" w:styleId="Index5">
    <w:name w:val="index 5"/>
    <w:basedOn w:val="Normal"/>
    <w:next w:val="Normal"/>
    <w:autoRedefine/>
    <w:rsid w:val="00C45734"/>
    <w:pPr>
      <w:spacing w:after="200" w:line="276" w:lineRule="auto"/>
      <w:ind w:left="1000" w:hanging="200"/>
    </w:pPr>
    <w:rPr>
      <w:rFonts w:eastAsia="Times New Roman"/>
      <w:bCs/>
    </w:rPr>
  </w:style>
  <w:style w:type="paragraph" w:styleId="Index6">
    <w:name w:val="index 6"/>
    <w:basedOn w:val="Normal"/>
    <w:next w:val="Normal"/>
    <w:autoRedefine/>
    <w:rsid w:val="00C45734"/>
    <w:pPr>
      <w:spacing w:after="200" w:line="276" w:lineRule="auto"/>
      <w:ind w:left="1200" w:hanging="200"/>
    </w:pPr>
    <w:rPr>
      <w:rFonts w:eastAsia="Times New Roman"/>
      <w:bCs/>
    </w:rPr>
  </w:style>
  <w:style w:type="paragraph" w:styleId="Index7">
    <w:name w:val="index 7"/>
    <w:basedOn w:val="Normal"/>
    <w:next w:val="Normal"/>
    <w:autoRedefine/>
    <w:rsid w:val="00C45734"/>
    <w:pPr>
      <w:spacing w:after="200" w:line="276" w:lineRule="auto"/>
      <w:ind w:left="1400" w:hanging="200"/>
    </w:pPr>
    <w:rPr>
      <w:rFonts w:eastAsia="Times New Roman"/>
      <w:bCs/>
    </w:rPr>
  </w:style>
  <w:style w:type="paragraph" w:styleId="Index8">
    <w:name w:val="index 8"/>
    <w:basedOn w:val="Normal"/>
    <w:next w:val="Normal"/>
    <w:autoRedefine/>
    <w:rsid w:val="00C45734"/>
    <w:pPr>
      <w:spacing w:after="200" w:line="276" w:lineRule="auto"/>
      <w:ind w:left="1600" w:hanging="200"/>
    </w:pPr>
    <w:rPr>
      <w:rFonts w:eastAsia="Times New Roman"/>
      <w:bCs/>
    </w:rPr>
  </w:style>
  <w:style w:type="paragraph" w:styleId="Index9">
    <w:name w:val="index 9"/>
    <w:basedOn w:val="Normal"/>
    <w:next w:val="Normal"/>
    <w:autoRedefine/>
    <w:rsid w:val="00C45734"/>
    <w:pPr>
      <w:spacing w:after="200" w:line="276" w:lineRule="auto"/>
      <w:ind w:left="1800" w:hanging="200"/>
    </w:pPr>
    <w:rPr>
      <w:rFonts w:eastAsia="Times New Roman"/>
      <w:bCs/>
    </w:rPr>
  </w:style>
  <w:style w:type="paragraph" w:styleId="IndexHeading">
    <w:name w:val="index heading"/>
    <w:basedOn w:val="Normal"/>
    <w:next w:val="Index1"/>
    <w:rsid w:val="00C45734"/>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C45734"/>
    <w:pPr>
      <w:jc w:val="both"/>
    </w:pPr>
    <w:rPr>
      <w:rFonts w:eastAsia="Times New Roman"/>
      <w:i/>
      <w:iCs/>
      <w:color w:val="000000"/>
      <w:sz w:val="20"/>
    </w:rPr>
  </w:style>
  <w:style w:type="character" w:customStyle="1" w:styleId="MediumGrid11">
    <w:name w:val="Medium Grid 11"/>
    <w:uiPriority w:val="99"/>
    <w:rsid w:val="00C45734"/>
    <w:rPr>
      <w:color w:val="808080"/>
    </w:rPr>
  </w:style>
  <w:style w:type="numbering" w:customStyle="1" w:styleId="NoList8">
    <w:name w:val="No List8"/>
    <w:next w:val="NoList"/>
    <w:semiHidden/>
    <w:unhideWhenUsed/>
    <w:rsid w:val="00C45734"/>
  </w:style>
  <w:style w:type="numbering" w:customStyle="1" w:styleId="NoList9">
    <w:name w:val="No List9"/>
    <w:next w:val="NoList"/>
    <w:semiHidden/>
    <w:unhideWhenUsed/>
    <w:rsid w:val="00C45734"/>
  </w:style>
  <w:style w:type="numbering" w:customStyle="1" w:styleId="NoList10">
    <w:name w:val="No List10"/>
    <w:next w:val="NoList"/>
    <w:semiHidden/>
    <w:unhideWhenUsed/>
    <w:rsid w:val="00C45734"/>
  </w:style>
  <w:style w:type="numbering" w:customStyle="1" w:styleId="NoList12">
    <w:name w:val="No List12"/>
    <w:next w:val="NoList"/>
    <w:semiHidden/>
    <w:unhideWhenUsed/>
    <w:rsid w:val="00C45734"/>
  </w:style>
  <w:style w:type="numbering" w:customStyle="1" w:styleId="NoList13">
    <w:name w:val="No List13"/>
    <w:next w:val="NoList"/>
    <w:semiHidden/>
    <w:unhideWhenUsed/>
    <w:rsid w:val="00C45734"/>
  </w:style>
  <w:style w:type="numbering" w:customStyle="1" w:styleId="NoList14">
    <w:name w:val="No List14"/>
    <w:next w:val="NoList"/>
    <w:semiHidden/>
    <w:unhideWhenUsed/>
    <w:rsid w:val="00C45734"/>
  </w:style>
  <w:style w:type="numbering" w:customStyle="1" w:styleId="NoList15">
    <w:name w:val="No List15"/>
    <w:next w:val="NoList"/>
    <w:uiPriority w:val="99"/>
    <w:semiHidden/>
    <w:unhideWhenUsed/>
    <w:rsid w:val="00C45734"/>
  </w:style>
  <w:style w:type="numbering" w:customStyle="1" w:styleId="NoList16">
    <w:name w:val="No List16"/>
    <w:next w:val="NoList"/>
    <w:uiPriority w:val="99"/>
    <w:semiHidden/>
    <w:unhideWhenUsed/>
    <w:rsid w:val="00C45734"/>
  </w:style>
  <w:style w:type="numbering" w:customStyle="1" w:styleId="NoList17">
    <w:name w:val="No List17"/>
    <w:next w:val="NoList"/>
    <w:semiHidden/>
    <w:unhideWhenUsed/>
    <w:rsid w:val="00C45734"/>
  </w:style>
  <w:style w:type="numbering" w:customStyle="1" w:styleId="NoList18">
    <w:name w:val="No List18"/>
    <w:next w:val="NoList"/>
    <w:uiPriority w:val="99"/>
    <w:semiHidden/>
    <w:unhideWhenUsed/>
    <w:rsid w:val="00C45734"/>
  </w:style>
  <w:style w:type="numbering" w:customStyle="1" w:styleId="NoList19">
    <w:name w:val="No List19"/>
    <w:next w:val="NoList"/>
    <w:uiPriority w:val="99"/>
    <w:semiHidden/>
    <w:unhideWhenUsed/>
    <w:rsid w:val="00C45734"/>
  </w:style>
  <w:style w:type="numbering" w:customStyle="1" w:styleId="NoList20">
    <w:name w:val="No List20"/>
    <w:next w:val="NoList"/>
    <w:semiHidden/>
    <w:unhideWhenUsed/>
    <w:rsid w:val="00C45734"/>
  </w:style>
  <w:style w:type="numbering" w:customStyle="1" w:styleId="NoList21">
    <w:name w:val="No List21"/>
    <w:next w:val="NoList"/>
    <w:semiHidden/>
    <w:unhideWhenUsed/>
    <w:rsid w:val="00C45734"/>
  </w:style>
  <w:style w:type="paragraph" w:customStyle="1" w:styleId="PlaceholderText2">
    <w:name w:val="Placeholder Text2"/>
    <w:basedOn w:val="Normal"/>
    <w:uiPriority w:val="99"/>
    <w:rsid w:val="00C45734"/>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C45734"/>
    <w:pPr>
      <w:keepNext/>
      <w:tabs>
        <w:tab w:val="num" w:pos="1440"/>
      </w:tabs>
      <w:ind w:left="1800" w:hanging="360"/>
      <w:outlineLvl w:val="2"/>
    </w:pPr>
    <w:rPr>
      <w:rFonts w:eastAsia="MS Gothic"/>
      <w:sz w:val="24"/>
    </w:rPr>
  </w:style>
  <w:style w:type="paragraph" w:customStyle="1" w:styleId="LightList1">
    <w:name w:val="Light List1"/>
    <w:basedOn w:val="Normal"/>
    <w:rsid w:val="00C45734"/>
    <w:pPr>
      <w:keepNext/>
      <w:tabs>
        <w:tab w:val="num" w:pos="2160"/>
      </w:tabs>
      <w:ind w:left="2520" w:hanging="360"/>
      <w:outlineLvl w:val="3"/>
    </w:pPr>
    <w:rPr>
      <w:rFonts w:eastAsia="MS Gothic"/>
      <w:sz w:val="24"/>
    </w:rPr>
  </w:style>
  <w:style w:type="paragraph" w:customStyle="1" w:styleId="LightGrid1">
    <w:name w:val="Light Grid1"/>
    <w:basedOn w:val="Normal"/>
    <w:rsid w:val="00C45734"/>
    <w:pPr>
      <w:keepNext/>
      <w:tabs>
        <w:tab w:val="num" w:pos="2880"/>
      </w:tabs>
      <w:ind w:left="3240" w:hanging="360"/>
      <w:outlineLvl w:val="4"/>
    </w:pPr>
    <w:rPr>
      <w:rFonts w:eastAsia="MS Gothic"/>
      <w:sz w:val="24"/>
    </w:rPr>
  </w:style>
  <w:style w:type="paragraph" w:customStyle="1" w:styleId="MediumShading11">
    <w:name w:val="Medium Shading 11"/>
    <w:basedOn w:val="Normal"/>
    <w:rsid w:val="00C45734"/>
    <w:pPr>
      <w:keepNext/>
      <w:tabs>
        <w:tab w:val="num" w:pos="3600"/>
      </w:tabs>
      <w:ind w:left="3960" w:hanging="360"/>
      <w:outlineLvl w:val="5"/>
    </w:pPr>
    <w:rPr>
      <w:rFonts w:eastAsia="MS Gothic"/>
      <w:sz w:val="24"/>
    </w:rPr>
  </w:style>
  <w:style w:type="paragraph" w:customStyle="1" w:styleId="MediumShading21">
    <w:name w:val="Medium Shading 21"/>
    <w:basedOn w:val="Normal"/>
    <w:rsid w:val="00C45734"/>
    <w:pPr>
      <w:keepNext/>
      <w:tabs>
        <w:tab w:val="num" w:pos="4320"/>
      </w:tabs>
      <w:ind w:left="4680" w:hanging="360"/>
      <w:outlineLvl w:val="6"/>
    </w:pPr>
    <w:rPr>
      <w:rFonts w:eastAsia="MS Gothic"/>
      <w:sz w:val="24"/>
    </w:rPr>
  </w:style>
  <w:style w:type="paragraph" w:customStyle="1" w:styleId="MediumList11">
    <w:name w:val="Medium List 11"/>
    <w:basedOn w:val="Normal"/>
    <w:rsid w:val="00C45734"/>
    <w:pPr>
      <w:keepNext/>
      <w:tabs>
        <w:tab w:val="num" w:pos="5040"/>
      </w:tabs>
      <w:ind w:left="5400" w:hanging="360"/>
      <w:outlineLvl w:val="7"/>
    </w:pPr>
    <w:rPr>
      <w:rFonts w:eastAsia="MS Gothic"/>
      <w:sz w:val="24"/>
    </w:rPr>
  </w:style>
  <w:style w:type="paragraph" w:customStyle="1" w:styleId="MediumList21">
    <w:name w:val="Medium List 21"/>
    <w:basedOn w:val="Normal"/>
    <w:rsid w:val="00C45734"/>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C45734"/>
    <w:rPr>
      <w:sz w:val="17"/>
      <w:szCs w:val="24"/>
      <w:lang w:val="en-US" w:eastAsia="en-US" w:bidi="ar-SA"/>
    </w:rPr>
  </w:style>
  <w:style w:type="paragraph" w:customStyle="1" w:styleId="TagsFutura">
    <w:name w:val="TagsFutura"/>
    <w:basedOn w:val="Normal"/>
    <w:next w:val="Cites"/>
    <w:rsid w:val="00C45734"/>
    <w:rPr>
      <w:rFonts w:ascii="Futura" w:eastAsia="Times" w:hAnsi="Futura"/>
      <w:b/>
      <w:caps/>
      <w:sz w:val="18"/>
      <w:szCs w:val="20"/>
    </w:rPr>
  </w:style>
  <w:style w:type="character" w:customStyle="1" w:styleId="italics">
    <w:name w:val="italics"/>
    <w:basedOn w:val="DefaultParagraphFont"/>
    <w:rsid w:val="00C45734"/>
  </w:style>
  <w:style w:type="character" w:styleId="UnresolvedMention">
    <w:name w:val="Unresolved Mention"/>
    <w:basedOn w:val="DefaultParagraphFont"/>
    <w:uiPriority w:val="99"/>
    <w:semiHidden/>
    <w:unhideWhenUsed/>
    <w:rsid w:val="00C45734"/>
    <w:rPr>
      <w:color w:val="808080"/>
      <w:shd w:val="clear" w:color="auto" w:fill="E6E6E6"/>
    </w:rPr>
  </w:style>
  <w:style w:type="character" w:customStyle="1" w:styleId="m-3583723223135346788gmail-style13ptbold">
    <w:name w:val="m_-3583723223135346788gmail-style13ptbold"/>
    <w:basedOn w:val="DefaultParagraphFont"/>
    <w:rsid w:val="00C45734"/>
  </w:style>
  <w:style w:type="character" w:customStyle="1" w:styleId="m-3583723223135346788gmail-styleunderline">
    <w:name w:val="m_-3583723223135346788gmail-styleunderline"/>
    <w:basedOn w:val="DefaultParagraphFont"/>
    <w:rsid w:val="00C45734"/>
  </w:style>
  <w:style w:type="paragraph" w:customStyle="1" w:styleId="speakable">
    <w:name w:val="speakable"/>
    <w:basedOn w:val="Normal"/>
    <w:uiPriority w:val="99"/>
    <w:qFormat/>
    <w:rsid w:val="00C45734"/>
    <w:pPr>
      <w:spacing w:before="100" w:beforeAutospacing="1" w:after="100" w:afterAutospacing="1"/>
    </w:pPr>
  </w:style>
  <w:style w:type="character" w:customStyle="1" w:styleId="BoldUnderline2">
    <w:name w:val="Bold.Underline"/>
    <w:uiPriority w:val="1"/>
    <w:qFormat/>
    <w:rsid w:val="00C45734"/>
    <w:rPr>
      <w:b/>
      <w:u w:val="single"/>
    </w:rPr>
  </w:style>
  <w:style w:type="character" w:customStyle="1" w:styleId="UnresolvedMention3">
    <w:name w:val="Unresolved Mention3"/>
    <w:basedOn w:val="DefaultParagraphFont"/>
    <w:uiPriority w:val="99"/>
    <w:semiHidden/>
    <w:unhideWhenUsed/>
    <w:rsid w:val="00C45734"/>
    <w:rPr>
      <w:color w:val="808080"/>
      <w:shd w:val="clear" w:color="auto" w:fill="E6E6E6"/>
    </w:rPr>
  </w:style>
  <w:style w:type="character" w:customStyle="1" w:styleId="TagsChar">
    <w:name w:val="Tags Char"/>
    <w:rsid w:val="00C45734"/>
    <w:rPr>
      <w:rFonts w:ascii="Times New Roman" w:hAnsi="Times New Roman"/>
      <w:b/>
      <w:sz w:val="24"/>
    </w:rPr>
  </w:style>
  <w:style w:type="paragraph" w:customStyle="1" w:styleId="useless">
    <w:name w:val="useless"/>
    <w:basedOn w:val="Normal"/>
    <w:uiPriority w:val="99"/>
    <w:qFormat/>
    <w:rsid w:val="00C45734"/>
    <w:rPr>
      <w:rFonts w:eastAsia="Times New Roman"/>
      <w:sz w:val="12"/>
    </w:rPr>
  </w:style>
  <w:style w:type="character" w:customStyle="1" w:styleId="tagCharCharCharChar">
    <w:name w:val="tag Char Char Char Char"/>
    <w:rsid w:val="00C45734"/>
    <w:rPr>
      <w:b/>
      <w:sz w:val="24"/>
      <w:szCs w:val="24"/>
      <w:lang w:val="en-US" w:eastAsia="en-US" w:bidi="ar-SA"/>
    </w:rPr>
  </w:style>
  <w:style w:type="character" w:customStyle="1" w:styleId="DebateUnderlined">
    <w:name w:val="Debate Underlined"/>
    <w:rsid w:val="00C45734"/>
    <w:rPr>
      <w:rFonts w:ascii="Helvetica" w:hAnsi="Helvetica"/>
      <w:sz w:val="20"/>
      <w:u w:val="single"/>
    </w:rPr>
  </w:style>
  <w:style w:type="character" w:styleId="PlaceholderText">
    <w:name w:val="Placeholder Text"/>
    <w:basedOn w:val="DefaultParagraphFont"/>
    <w:uiPriority w:val="99"/>
    <w:rsid w:val="00C45734"/>
    <w:rPr>
      <w:color w:val="808080"/>
    </w:rPr>
  </w:style>
  <w:style w:type="character" w:customStyle="1" w:styleId="byl">
    <w:name w:val="byl"/>
    <w:rsid w:val="00C45734"/>
  </w:style>
  <w:style w:type="paragraph" w:customStyle="1" w:styleId="css-xhhu0i">
    <w:name w:val="css-xhhu0i"/>
    <w:basedOn w:val="Normal"/>
    <w:rsid w:val="00C45734"/>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C45734"/>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C45734"/>
  </w:style>
  <w:style w:type="character" w:customStyle="1" w:styleId="m-8878800405382358272gmail-styleunderline">
    <w:name w:val="m_-8878800405382358272gmail-styleunderline"/>
    <w:basedOn w:val="DefaultParagraphFont"/>
    <w:rsid w:val="00C45734"/>
  </w:style>
  <w:style w:type="character" w:customStyle="1" w:styleId="m-5498913268213319940gmail-styleunderline">
    <w:name w:val="m_-5498913268213319940gmail-styleunderline"/>
    <w:basedOn w:val="DefaultParagraphFont"/>
    <w:rsid w:val="00C45734"/>
  </w:style>
  <w:style w:type="character" w:customStyle="1" w:styleId="overlay">
    <w:name w:val="overlay"/>
    <w:basedOn w:val="DefaultParagraphFont"/>
    <w:rsid w:val="00C45734"/>
  </w:style>
  <w:style w:type="character" w:customStyle="1" w:styleId="TagCharCharCharChar0">
    <w:name w:val="Tag Char Char Char Char"/>
    <w:basedOn w:val="DefaultParagraphFont"/>
    <w:rsid w:val="00C45734"/>
    <w:rPr>
      <w:rFonts w:ascii="Calibri" w:hAnsi="Calibri" w:cs="Calibri"/>
      <w:b/>
      <w:sz w:val="24"/>
    </w:rPr>
  </w:style>
  <w:style w:type="paragraph" w:customStyle="1" w:styleId="g-body">
    <w:name w:val="g-body"/>
    <w:basedOn w:val="Normal"/>
    <w:uiPriority w:val="99"/>
    <w:qFormat/>
    <w:rsid w:val="00C45734"/>
    <w:pPr>
      <w:spacing w:before="100" w:beforeAutospacing="1" w:after="100" w:afterAutospacing="1"/>
    </w:pPr>
    <w:rPr>
      <w:rFonts w:eastAsia="Times New Roman"/>
      <w:sz w:val="24"/>
    </w:rPr>
  </w:style>
  <w:style w:type="paragraph" w:customStyle="1" w:styleId="g-pstyle0">
    <w:name w:val="g-pstyle0"/>
    <w:basedOn w:val="Normal"/>
    <w:uiPriority w:val="99"/>
    <w:qFormat/>
    <w:rsid w:val="00C45734"/>
    <w:pPr>
      <w:spacing w:before="100" w:beforeAutospacing="1" w:after="100" w:afterAutospacing="1"/>
    </w:pPr>
    <w:rPr>
      <w:rFonts w:eastAsia="Times New Roman"/>
      <w:sz w:val="24"/>
    </w:rPr>
  </w:style>
  <w:style w:type="paragraph" w:customStyle="1" w:styleId="g-pstyle1">
    <w:name w:val="g-pstyle1"/>
    <w:basedOn w:val="Normal"/>
    <w:uiPriority w:val="99"/>
    <w:qFormat/>
    <w:rsid w:val="00C45734"/>
    <w:pPr>
      <w:spacing w:before="100" w:beforeAutospacing="1" w:after="100" w:afterAutospacing="1"/>
    </w:pPr>
    <w:rPr>
      <w:rFonts w:eastAsia="Times New Roman"/>
      <w:sz w:val="24"/>
    </w:rPr>
  </w:style>
  <w:style w:type="paragraph" w:customStyle="1" w:styleId="g-asset-hed">
    <w:name w:val="g-asset-hed"/>
    <w:basedOn w:val="Normal"/>
    <w:uiPriority w:val="99"/>
    <w:qFormat/>
    <w:rsid w:val="00C45734"/>
    <w:pPr>
      <w:spacing w:before="100" w:beforeAutospacing="1" w:after="100" w:afterAutospacing="1"/>
    </w:pPr>
    <w:rPr>
      <w:rFonts w:eastAsia="Times New Roman"/>
      <w:sz w:val="24"/>
    </w:rPr>
  </w:style>
  <w:style w:type="paragraph" w:customStyle="1" w:styleId="js-tweet-text">
    <w:name w:val="js-tweet-text"/>
    <w:basedOn w:val="Normal"/>
    <w:uiPriority w:val="99"/>
    <w:qFormat/>
    <w:rsid w:val="00C45734"/>
    <w:pPr>
      <w:spacing w:before="100" w:beforeAutospacing="1" w:after="100" w:afterAutospacing="1"/>
    </w:pPr>
    <w:rPr>
      <w:rFonts w:ascii="Arial" w:hAnsi="Arial"/>
      <w:sz w:val="24"/>
    </w:rPr>
  </w:style>
  <w:style w:type="paragraph" w:customStyle="1" w:styleId="speech">
    <w:name w:val="speech"/>
    <w:basedOn w:val="Normal"/>
    <w:uiPriority w:val="99"/>
    <w:qFormat/>
    <w:rsid w:val="00C45734"/>
    <w:pPr>
      <w:spacing w:before="100" w:beforeAutospacing="1" w:after="100" w:afterAutospacing="1"/>
    </w:pPr>
    <w:rPr>
      <w:sz w:val="24"/>
    </w:rPr>
  </w:style>
  <w:style w:type="character" w:customStyle="1" w:styleId="adtext">
    <w:name w:val="adtext"/>
    <w:basedOn w:val="DefaultParagraphFont"/>
    <w:rsid w:val="00C45734"/>
  </w:style>
  <w:style w:type="character" w:customStyle="1" w:styleId="UL-Bold">
    <w:name w:val="UL-Bold"/>
    <w:basedOn w:val="DefaultParagraphFont"/>
    <w:rsid w:val="00C45734"/>
    <w:rPr>
      <w:u w:val="thick"/>
    </w:rPr>
  </w:style>
  <w:style w:type="character" w:customStyle="1" w:styleId="UL-None">
    <w:name w:val="UL-None"/>
    <w:basedOn w:val="DefaultParagraphFont"/>
    <w:rsid w:val="00C45734"/>
    <w:rPr>
      <w:strike w:val="0"/>
      <w:dstrike w:val="0"/>
      <w:u w:val="none"/>
      <w:effect w:val="none"/>
    </w:rPr>
  </w:style>
  <w:style w:type="character" w:customStyle="1" w:styleId="qu730rj69h">
    <w:name w:val="qu730rj69h"/>
    <w:basedOn w:val="DefaultParagraphFont"/>
    <w:rsid w:val="00C45734"/>
  </w:style>
  <w:style w:type="paragraph" w:customStyle="1" w:styleId="optext">
    <w:name w:val="optext"/>
    <w:basedOn w:val="Normal"/>
    <w:uiPriority w:val="99"/>
    <w:qFormat/>
    <w:rsid w:val="00C45734"/>
    <w:pPr>
      <w:spacing w:before="100" w:beforeAutospacing="1" w:after="100" w:afterAutospacing="1"/>
    </w:pPr>
    <w:rPr>
      <w:sz w:val="24"/>
    </w:rPr>
  </w:style>
  <w:style w:type="character" w:customStyle="1" w:styleId="lmy74qr12z">
    <w:name w:val="lmy74qr12z"/>
    <w:basedOn w:val="DefaultParagraphFont"/>
    <w:rsid w:val="00C45734"/>
  </w:style>
  <w:style w:type="character" w:customStyle="1" w:styleId="icr880">
    <w:name w:val="icr880"/>
    <w:basedOn w:val="DefaultParagraphFont"/>
    <w:rsid w:val="00C45734"/>
  </w:style>
  <w:style w:type="character" w:customStyle="1" w:styleId="hx23q54">
    <w:name w:val="hx23q54"/>
    <w:basedOn w:val="DefaultParagraphFont"/>
    <w:rsid w:val="00C45734"/>
  </w:style>
  <w:style w:type="character" w:customStyle="1" w:styleId="m-5348258726587825636gmail-style13ptbold">
    <w:name w:val="m_-5348258726587825636gmail-style13ptbold"/>
    <w:basedOn w:val="DefaultParagraphFont"/>
    <w:rsid w:val="00C45734"/>
  </w:style>
  <w:style w:type="character" w:customStyle="1" w:styleId="m-5348258726587825636gmail-styleunderline">
    <w:name w:val="m_-5348258726587825636gmail-styleunderline"/>
    <w:basedOn w:val="DefaultParagraphFont"/>
    <w:rsid w:val="00C45734"/>
  </w:style>
  <w:style w:type="paragraph" w:customStyle="1" w:styleId="NoteLevel2">
    <w:name w:val="Note Level 2"/>
    <w:basedOn w:val="Normal"/>
    <w:next w:val="Normal"/>
    <w:uiPriority w:val="99"/>
    <w:qFormat/>
    <w:rsid w:val="00C45734"/>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C45734"/>
  </w:style>
  <w:style w:type="character" w:customStyle="1" w:styleId="DDIUnderline">
    <w:name w:val="DDI Underline"/>
    <w:qFormat/>
    <w:rsid w:val="00C45734"/>
    <w:rPr>
      <w:rFonts w:ascii="Times New Roman" w:hAnsi="Times New Roman"/>
      <w:sz w:val="24"/>
      <w:u w:val="single"/>
    </w:rPr>
  </w:style>
  <w:style w:type="paragraph" w:customStyle="1" w:styleId="ALLCAPS">
    <w:name w:val="ALL CAPS"/>
    <w:basedOn w:val="Normal"/>
    <w:link w:val="ALLCAPSChar"/>
    <w:qFormat/>
    <w:rsid w:val="00C45734"/>
    <w:rPr>
      <w:rFonts w:eastAsia="Times New Roman"/>
      <w:b/>
      <w:caps/>
    </w:rPr>
  </w:style>
  <w:style w:type="character" w:customStyle="1" w:styleId="ALLCAPSChar">
    <w:name w:val="ALL CAPS Char"/>
    <w:basedOn w:val="DefaultParagraphFont"/>
    <w:link w:val="ALLCAPS"/>
    <w:rsid w:val="00C45734"/>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C45734"/>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C45734"/>
    <w:rPr>
      <w:rFonts w:ascii="Times New Roman" w:eastAsia="Times New Roman" w:hAnsi="Times New Roman" w:cs="Times New Roman"/>
      <w:b/>
      <w:sz w:val="24"/>
    </w:rPr>
  </w:style>
  <w:style w:type="character" w:customStyle="1" w:styleId="Cites-AuthorDate">
    <w:name w:val="Cites-Author/Date"/>
    <w:rsid w:val="00C45734"/>
    <w:rPr>
      <w:rFonts w:ascii="Helvetica" w:hAnsi="Helvetica"/>
      <w:b/>
      <w:sz w:val="22"/>
      <w:szCs w:val="24"/>
      <w:u w:val="thick"/>
    </w:rPr>
  </w:style>
  <w:style w:type="paragraph" w:customStyle="1" w:styleId="CiteTag">
    <w:name w:val="Cite/Tag"/>
    <w:basedOn w:val="Normal"/>
    <w:uiPriority w:val="99"/>
    <w:qFormat/>
    <w:rsid w:val="00C45734"/>
    <w:rPr>
      <w:rFonts w:eastAsia="Cambria"/>
      <w:b/>
    </w:rPr>
  </w:style>
  <w:style w:type="character" w:customStyle="1" w:styleId="m489902567989944824gmail-style13ptbold">
    <w:name w:val="m_489902567989944824gmail-style13ptbold"/>
    <w:basedOn w:val="DefaultParagraphFont"/>
    <w:rsid w:val="00C45734"/>
  </w:style>
  <w:style w:type="character" w:customStyle="1" w:styleId="m489902567989944824gmail-styleunderline">
    <w:name w:val="m_489902567989944824gmail-styleunderline"/>
    <w:basedOn w:val="DefaultParagraphFont"/>
    <w:rsid w:val="00C45734"/>
  </w:style>
  <w:style w:type="character" w:customStyle="1" w:styleId="UnderlineCharChar3">
    <w:name w:val="Underline Char Char3"/>
    <w:rsid w:val="00C45734"/>
    <w:rPr>
      <w:szCs w:val="24"/>
      <w:u w:val="single"/>
      <w:lang w:val="en-US" w:eastAsia="en-US" w:bidi="ar-SA"/>
    </w:rPr>
  </w:style>
  <w:style w:type="character" w:customStyle="1" w:styleId="tl8wme">
    <w:name w:val="tl8wme"/>
    <w:basedOn w:val="DefaultParagraphFont"/>
    <w:rsid w:val="00C45734"/>
  </w:style>
  <w:style w:type="character" w:customStyle="1" w:styleId="Mention3">
    <w:name w:val="Mention3"/>
    <w:basedOn w:val="DefaultParagraphFont"/>
    <w:uiPriority w:val="99"/>
    <w:semiHidden/>
    <w:unhideWhenUsed/>
    <w:rsid w:val="00C45734"/>
    <w:rPr>
      <w:color w:val="2B579A"/>
      <w:shd w:val="clear" w:color="auto" w:fill="E6E6E6"/>
    </w:rPr>
  </w:style>
  <w:style w:type="character" w:customStyle="1" w:styleId="m-5251091010484660064gmail-style13ptbold">
    <w:name w:val="m_-5251091010484660064gmail-style13ptbold"/>
    <w:basedOn w:val="DefaultParagraphFont"/>
    <w:rsid w:val="00C45734"/>
  </w:style>
  <w:style w:type="character" w:customStyle="1" w:styleId="m-5251091010484660064gmail-styleunderline">
    <w:name w:val="m_-5251091010484660064gmail-styleunderline"/>
    <w:basedOn w:val="DefaultParagraphFont"/>
    <w:rsid w:val="00C45734"/>
  </w:style>
  <w:style w:type="character" w:customStyle="1" w:styleId="tablecaption">
    <w:name w:val="tablecaption"/>
    <w:basedOn w:val="DefaultParagraphFont"/>
    <w:rsid w:val="00C45734"/>
  </w:style>
  <w:style w:type="character" w:customStyle="1" w:styleId="StyleLatinHelvetica105ptBlack">
    <w:name w:val="Style (Latin) Helvetica 10.5 pt Black"/>
    <w:basedOn w:val="DefaultParagraphFont"/>
    <w:rsid w:val="00C45734"/>
    <w:rPr>
      <w:rFonts w:ascii="Times New Roman" w:hAnsi="Times New Roman"/>
      <w:color w:val="000000"/>
      <w:sz w:val="21"/>
    </w:rPr>
  </w:style>
  <w:style w:type="character" w:customStyle="1" w:styleId="Quotation">
    <w:name w:val="Quotation"/>
    <w:qFormat/>
    <w:rsid w:val="00C45734"/>
    <w:rPr>
      <w:rFonts w:ascii="Arial" w:hAnsi="Arial"/>
      <w:b/>
      <w:i/>
      <w:iCs/>
      <w:sz w:val="24"/>
      <w:u w:val="single"/>
    </w:rPr>
  </w:style>
  <w:style w:type="paragraph" w:customStyle="1" w:styleId="DateTime">
    <w:name w:val="DateTime"/>
    <w:basedOn w:val="Normal"/>
    <w:link w:val="DateTimeChar"/>
    <w:autoRedefine/>
    <w:uiPriority w:val="4"/>
    <w:qFormat/>
    <w:rsid w:val="00C45734"/>
  </w:style>
  <w:style w:type="character" w:customStyle="1" w:styleId="DateTimeChar">
    <w:name w:val="DateTime Char"/>
    <w:basedOn w:val="DefaultParagraphFont"/>
    <w:link w:val="DateTime"/>
    <w:uiPriority w:val="4"/>
    <w:rsid w:val="00C45734"/>
    <w:rPr>
      <w:rFonts w:ascii="Times New Roman" w:hAnsi="Times New Roman" w:cs="Times New Roman"/>
    </w:rPr>
  </w:style>
  <w:style w:type="paragraph" w:customStyle="1" w:styleId="Lecture">
    <w:name w:val="Lecture"/>
    <w:next w:val="BodyText"/>
    <w:link w:val="LectureChar"/>
    <w:autoRedefine/>
    <w:uiPriority w:val="4"/>
    <w:qFormat/>
    <w:rsid w:val="00C45734"/>
    <w:pPr>
      <w:spacing w:after="0"/>
      <w:outlineLvl w:val="5"/>
    </w:pPr>
    <w:rPr>
      <w:rFonts w:ascii="Arial" w:hAnsi="Arial" w:cs="Arial"/>
      <w:spacing w:val="-10"/>
    </w:rPr>
  </w:style>
  <w:style w:type="character" w:customStyle="1" w:styleId="LectureChar">
    <w:name w:val="Lecture Char"/>
    <w:basedOn w:val="DateTimeChar"/>
    <w:link w:val="Lecture"/>
    <w:uiPriority w:val="4"/>
    <w:rsid w:val="00C45734"/>
    <w:rPr>
      <w:rFonts w:ascii="Arial" w:hAnsi="Arial" w:cs="Arial"/>
      <w:spacing w:val="-10"/>
    </w:rPr>
  </w:style>
  <w:style w:type="character" w:customStyle="1" w:styleId="m-413333960618644972gmail-style13ptbold">
    <w:name w:val="m_-413333960618644972gmail-style13ptbold"/>
    <w:basedOn w:val="DefaultParagraphFont"/>
    <w:rsid w:val="00C45734"/>
  </w:style>
  <w:style w:type="character" w:customStyle="1" w:styleId="m-413333960618644972gmail-styleunderline">
    <w:name w:val="m_-413333960618644972gmail-styleunderline"/>
    <w:basedOn w:val="DefaultParagraphFont"/>
    <w:rsid w:val="00C45734"/>
  </w:style>
  <w:style w:type="character" w:customStyle="1" w:styleId="m8314098763611656848gmail-stylestylebold12pt">
    <w:name w:val="m_8314098763611656848gmail-stylestylebold12pt"/>
    <w:basedOn w:val="DefaultParagraphFont"/>
    <w:rsid w:val="00C45734"/>
  </w:style>
  <w:style w:type="character" w:customStyle="1" w:styleId="m8314098763611656848gmail-styleboldunderline">
    <w:name w:val="m_8314098763611656848gmail-styleboldunderline"/>
    <w:basedOn w:val="DefaultParagraphFont"/>
    <w:rsid w:val="00C45734"/>
  </w:style>
  <w:style w:type="paragraph" w:customStyle="1" w:styleId="Spacer">
    <w:name w:val="Spacer"/>
    <w:basedOn w:val="Heading1"/>
    <w:link w:val="SpacerChar"/>
    <w:autoRedefine/>
    <w:uiPriority w:val="4"/>
    <w:qFormat/>
    <w:rsid w:val="00C45734"/>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C45734"/>
    <w:rPr>
      <w:rFonts w:ascii="Georgia" w:eastAsiaTheme="majorEastAsia" w:hAnsi="Georgia" w:cstheme="majorBidi"/>
      <w:b/>
      <w:sz w:val="24"/>
      <w:szCs w:val="32"/>
    </w:rPr>
  </w:style>
  <w:style w:type="paragraph" w:customStyle="1" w:styleId="msonormal0">
    <w:name w:val="msonormal"/>
    <w:basedOn w:val="Normal"/>
    <w:rsid w:val="00C45734"/>
    <w:pPr>
      <w:spacing w:before="100" w:beforeAutospacing="1" w:after="100" w:afterAutospacing="1"/>
    </w:pPr>
    <w:rPr>
      <w:rFonts w:eastAsia="Times New Roman"/>
      <w:sz w:val="24"/>
    </w:rPr>
  </w:style>
  <w:style w:type="paragraph" w:customStyle="1" w:styleId="TxBr41p1">
    <w:name w:val="TxBr_41p1"/>
    <w:basedOn w:val="Normal"/>
    <w:qFormat/>
    <w:rsid w:val="00C45734"/>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C45734"/>
    <w:rPr>
      <w:rFonts w:ascii="Georgia" w:eastAsia="Times New Roman" w:hAnsi="Georgia" w:cs="Arial" w:hint="default"/>
      <w:b/>
      <w:bCs/>
      <w:kern w:val="32"/>
      <w:sz w:val="28"/>
      <w:szCs w:val="32"/>
    </w:rPr>
  </w:style>
  <w:style w:type="character" w:customStyle="1" w:styleId="CiteReal0">
    <w:name w:val="CiteReal"/>
    <w:uiPriority w:val="1"/>
    <w:qFormat/>
    <w:rsid w:val="00C45734"/>
    <w:rPr>
      <w:rFonts w:ascii="Arial" w:hAnsi="Arial"/>
      <w:b/>
      <w:sz w:val="24"/>
      <w:u w:val="single"/>
    </w:rPr>
  </w:style>
  <w:style w:type="character" w:customStyle="1" w:styleId="dropcap1">
    <w:name w:val="dropcap1"/>
    <w:rsid w:val="00C45734"/>
  </w:style>
  <w:style w:type="paragraph" w:customStyle="1" w:styleId="Style42">
    <w:name w:val="Style42"/>
    <w:basedOn w:val="Normal"/>
    <w:uiPriority w:val="99"/>
    <w:rsid w:val="00C45734"/>
    <w:pPr>
      <w:spacing w:line="202" w:lineRule="exact"/>
      <w:jc w:val="both"/>
    </w:pPr>
    <w:rPr>
      <w:rFonts w:ascii="Palatino Linotype" w:hAnsi="Palatino Linotype" w:cs="Palatino Linotype"/>
    </w:rPr>
  </w:style>
  <w:style w:type="character" w:customStyle="1" w:styleId="FontStyle72">
    <w:name w:val="Font Style72"/>
    <w:uiPriority w:val="99"/>
    <w:rsid w:val="00C45734"/>
    <w:rPr>
      <w:rFonts w:ascii="Cambria" w:hAnsi="Cambria" w:cs="Cambria" w:hint="default"/>
      <w:sz w:val="16"/>
      <w:szCs w:val="16"/>
    </w:rPr>
  </w:style>
  <w:style w:type="character" w:customStyle="1" w:styleId="FontStyle73">
    <w:name w:val="Font Style73"/>
    <w:uiPriority w:val="99"/>
    <w:rsid w:val="00C45734"/>
    <w:rPr>
      <w:rFonts w:ascii="Cambria" w:hAnsi="Cambria" w:cs="Cambria" w:hint="default"/>
      <w:i/>
      <w:iCs/>
      <w:sz w:val="16"/>
      <w:szCs w:val="16"/>
    </w:rPr>
  </w:style>
  <w:style w:type="character" w:customStyle="1" w:styleId="UnderlinestyleChar20">
    <w:name w:val="Underline style Char2"/>
    <w:rsid w:val="00C45734"/>
    <w:rPr>
      <w:sz w:val="22"/>
      <w:szCs w:val="24"/>
      <w:u w:val="single"/>
      <w:lang w:val="en-US" w:eastAsia="en-US" w:bidi="ar-SA"/>
    </w:rPr>
  </w:style>
  <w:style w:type="character" w:customStyle="1" w:styleId="FontStyle49">
    <w:name w:val="Font Style49"/>
    <w:uiPriority w:val="99"/>
    <w:rsid w:val="00C45734"/>
    <w:rPr>
      <w:rFonts w:ascii="Cambria" w:hAnsi="Cambria" w:cs="Cambria"/>
      <w:sz w:val="20"/>
      <w:szCs w:val="20"/>
    </w:rPr>
  </w:style>
  <w:style w:type="character" w:customStyle="1" w:styleId="FontStyle50">
    <w:name w:val="Font Style50"/>
    <w:uiPriority w:val="99"/>
    <w:rsid w:val="00C4573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45734"/>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45734"/>
    <w:rPr>
      <w:rFonts w:ascii="Cambria" w:eastAsia="Cambria" w:hAnsi="Cambria" w:cs="Cambria"/>
      <w:spacing w:val="-3"/>
      <w:szCs w:val="20"/>
    </w:rPr>
  </w:style>
  <w:style w:type="character" w:customStyle="1" w:styleId="kn">
    <w:name w:val="kn"/>
    <w:basedOn w:val="DefaultParagraphFont"/>
    <w:rsid w:val="00C45734"/>
  </w:style>
  <w:style w:type="character" w:customStyle="1" w:styleId="StyleStyleUnderlineUnderlineStyleBoldUnderlineIntenseEmphas">
    <w:name w:val="Style Style UnderlineUnderlineStyle Bold UnderlineIntense Emphas..."/>
    <w:basedOn w:val="DefaultParagraphFont"/>
    <w:rsid w:val="00C45734"/>
    <w:rPr>
      <w:b/>
      <w:bCs/>
      <w:sz w:val="26"/>
      <w:u w:val="single"/>
    </w:rPr>
  </w:style>
  <w:style w:type="character" w:customStyle="1" w:styleId="articoloinside">
    <w:name w:val="articolo_inside"/>
    <w:rsid w:val="00C45734"/>
  </w:style>
  <w:style w:type="paragraph" w:customStyle="1" w:styleId="pagetools">
    <w:name w:val="pagetools"/>
    <w:basedOn w:val="Normal"/>
    <w:rsid w:val="00C45734"/>
    <w:pPr>
      <w:spacing w:before="100" w:beforeAutospacing="1" w:after="100" w:afterAutospacing="1"/>
    </w:pPr>
    <w:rPr>
      <w:rFonts w:ascii="Cambria" w:eastAsia="Cambria" w:hAnsi="Cambria"/>
      <w:sz w:val="24"/>
    </w:rPr>
  </w:style>
  <w:style w:type="character" w:customStyle="1" w:styleId="job">
    <w:name w:val="job"/>
    <w:basedOn w:val="DefaultParagraphFont"/>
    <w:rsid w:val="00C45734"/>
  </w:style>
  <w:style w:type="character" w:customStyle="1" w:styleId="publisher">
    <w:name w:val="publisher"/>
    <w:basedOn w:val="DefaultParagraphFont"/>
    <w:rsid w:val="00C45734"/>
  </w:style>
  <w:style w:type="character" w:customStyle="1" w:styleId="pubyear">
    <w:name w:val="pubyear"/>
    <w:basedOn w:val="DefaultParagraphFont"/>
    <w:rsid w:val="00C45734"/>
  </w:style>
  <w:style w:type="character" w:customStyle="1" w:styleId="pubcity">
    <w:name w:val="pubcity"/>
    <w:basedOn w:val="DefaultParagraphFont"/>
    <w:rsid w:val="00C45734"/>
  </w:style>
  <w:style w:type="paragraph" w:customStyle="1" w:styleId="C-Text">
    <w:name w:val="C-Text"/>
    <w:basedOn w:val="Normal"/>
    <w:rsid w:val="00C45734"/>
    <w:pPr>
      <w:tabs>
        <w:tab w:val="num" w:pos="720"/>
      </w:tabs>
      <w:ind w:left="720" w:hanging="360"/>
    </w:pPr>
    <w:rPr>
      <w:rFonts w:ascii="Book Antiqua" w:hAnsi="Book Antiqua"/>
      <w:sz w:val="24"/>
    </w:rPr>
  </w:style>
  <w:style w:type="character" w:customStyle="1" w:styleId="ecdate">
    <w:name w:val="ec_date"/>
    <w:basedOn w:val="DefaultParagraphFont"/>
    <w:rsid w:val="00C45734"/>
    <w:rPr>
      <w:rFonts w:ascii="Symbol" w:hAnsi="Symbol" w:hint="default"/>
      <w:sz w:val="20"/>
      <w:szCs w:val="20"/>
      <w:shd w:val="clear" w:color="auto" w:fill="FFFFFF"/>
    </w:rPr>
  </w:style>
  <w:style w:type="paragraph" w:customStyle="1" w:styleId="ecmsonormal">
    <w:name w:val="ec_msonormal"/>
    <w:basedOn w:val="Normal"/>
    <w:rsid w:val="00C45734"/>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45734"/>
  </w:style>
  <w:style w:type="character" w:customStyle="1" w:styleId="articleheadline">
    <w:name w:val="articleheadline"/>
    <w:basedOn w:val="DefaultParagraphFont"/>
    <w:rsid w:val="00C45734"/>
  </w:style>
  <w:style w:type="paragraph" w:customStyle="1" w:styleId="u-intro">
    <w:name w:val="u-intro"/>
    <w:basedOn w:val="Normal"/>
    <w:rsid w:val="00C45734"/>
    <w:pPr>
      <w:spacing w:before="100" w:beforeAutospacing="1" w:after="100" w:afterAutospacing="1"/>
    </w:pPr>
    <w:rPr>
      <w:rFonts w:ascii="Georgia" w:hAnsi="Georgia"/>
      <w:sz w:val="24"/>
    </w:rPr>
  </w:style>
  <w:style w:type="character" w:customStyle="1" w:styleId="u-byline">
    <w:name w:val="u-byline"/>
    <w:basedOn w:val="DefaultParagraphFont"/>
    <w:rsid w:val="00C45734"/>
  </w:style>
  <w:style w:type="character" w:customStyle="1" w:styleId="articlebya">
    <w:name w:val="articleby_a"/>
    <w:basedOn w:val="DefaultParagraphFont"/>
    <w:rsid w:val="00C45734"/>
  </w:style>
  <w:style w:type="character" w:customStyle="1" w:styleId="popupwinby">
    <w:name w:val="popupwinby"/>
    <w:basedOn w:val="DefaultParagraphFont"/>
    <w:rsid w:val="00C45734"/>
  </w:style>
  <w:style w:type="character" w:customStyle="1" w:styleId="storyheader">
    <w:name w:val="storyheader"/>
    <w:basedOn w:val="DefaultParagraphFont"/>
    <w:rsid w:val="00C45734"/>
  </w:style>
  <w:style w:type="character" w:customStyle="1" w:styleId="marron">
    <w:name w:val="marron"/>
    <w:basedOn w:val="DefaultParagraphFont"/>
    <w:rsid w:val="00C45734"/>
  </w:style>
  <w:style w:type="paragraph" w:customStyle="1" w:styleId="StyleNormalWeb10pt">
    <w:name w:val="Style Normal (Web) + 10 pt"/>
    <w:basedOn w:val="NormalWeb"/>
    <w:next w:val="Normal"/>
    <w:rsid w:val="00C45734"/>
    <w:rPr>
      <w:rFonts w:ascii="Bookman Old Style" w:hAnsi="Bookman Old Style"/>
      <w:sz w:val="20"/>
    </w:rPr>
  </w:style>
  <w:style w:type="character" w:customStyle="1" w:styleId="StyleNormalWeb10ptChar">
    <w:name w:val="Style Normal (Web) + 10 pt Char"/>
    <w:basedOn w:val="DefaultParagraphFont"/>
    <w:rsid w:val="00C45734"/>
    <w:rPr>
      <w:szCs w:val="24"/>
      <w:lang w:val="en-US" w:eastAsia="en-US" w:bidi="ar-SA"/>
    </w:rPr>
  </w:style>
  <w:style w:type="paragraph" w:customStyle="1" w:styleId="TagCiteShells">
    <w:name w:val="Tag/Cite/Shells"/>
    <w:basedOn w:val="Normal"/>
    <w:rsid w:val="00C45734"/>
    <w:rPr>
      <w:rFonts w:ascii="Georgia" w:hAnsi="Georgia"/>
      <w:b/>
    </w:rPr>
  </w:style>
  <w:style w:type="paragraph" w:customStyle="1" w:styleId="DefinitionTerm">
    <w:name w:val="Definition Term"/>
    <w:basedOn w:val="Normal"/>
    <w:next w:val="Normal"/>
    <w:rsid w:val="00C45734"/>
    <w:rPr>
      <w:rFonts w:ascii="Georgia" w:hAnsi="Georgia"/>
      <w:snapToGrid w:val="0"/>
      <w:sz w:val="24"/>
    </w:rPr>
  </w:style>
  <w:style w:type="character" w:customStyle="1" w:styleId="Style3CharChar">
    <w:name w:val="Style3 Char Char"/>
    <w:basedOn w:val="DefaultParagraphFont"/>
    <w:rsid w:val="00C4573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45734"/>
    <w:pPr>
      <w:spacing w:after="60"/>
    </w:pPr>
    <w:rPr>
      <w:rFonts w:ascii="Georgia" w:eastAsia="Segoe UI" w:hAnsi="Georgia" w:cs="Cambria"/>
      <w:caps/>
      <w:sz w:val="20"/>
      <w:lang w:eastAsia="zh-CN"/>
    </w:rPr>
  </w:style>
  <w:style w:type="character" w:customStyle="1" w:styleId="NormalChar0">
    <w:name w:val="Normal Char"/>
    <w:basedOn w:val="DefaultParagraphFont"/>
    <w:rsid w:val="00C45734"/>
    <w:rPr>
      <w:lang w:eastAsia="en-US"/>
    </w:rPr>
  </w:style>
  <w:style w:type="character" w:customStyle="1" w:styleId="BoldUnderlineChar2">
    <w:name w:val="Bold + Underline Char"/>
    <w:basedOn w:val="DefaultParagraphFont"/>
    <w:rsid w:val="00C45734"/>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C45734"/>
  </w:style>
  <w:style w:type="character" w:customStyle="1" w:styleId="CharacterStyle7">
    <w:name w:val="Character Style 7"/>
    <w:rsid w:val="00C45734"/>
    <w:rPr>
      <w:rFonts w:ascii="Trebuchet MS" w:hAnsi="Trebuchet MS" w:cs="Trebuchet MS"/>
      <w:sz w:val="20"/>
      <w:szCs w:val="20"/>
      <w:u w:val="single"/>
    </w:rPr>
  </w:style>
  <w:style w:type="character" w:customStyle="1" w:styleId="StyleStyle4Char">
    <w:name w:val="Style Style4 + Char"/>
    <w:basedOn w:val="DefaultParagraphFont"/>
    <w:rsid w:val="00C4573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4573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45734"/>
    <w:rPr>
      <w:rFonts w:ascii="Symbol" w:hAnsi="Symbol"/>
      <w:sz w:val="21"/>
      <w:szCs w:val="21"/>
      <w:u w:val="thick"/>
    </w:rPr>
  </w:style>
  <w:style w:type="paragraph" w:customStyle="1" w:styleId="Cite8">
    <w:name w:val="Cite8"/>
    <w:basedOn w:val="Normal"/>
    <w:autoRedefine/>
    <w:qFormat/>
    <w:rsid w:val="00C45734"/>
    <w:rPr>
      <w:rFonts w:ascii="Trebuchet MS" w:eastAsia="Verdana" w:hAnsi="Trebuchet MS" w:cs="Cambria"/>
      <w:sz w:val="16"/>
    </w:rPr>
  </w:style>
  <w:style w:type="paragraph" w:customStyle="1" w:styleId="8font">
    <w:name w:val="8font"/>
    <w:basedOn w:val="Normal"/>
    <w:next w:val="Normal"/>
    <w:autoRedefine/>
    <w:qFormat/>
    <w:rsid w:val="00C45734"/>
    <w:rPr>
      <w:rFonts w:ascii="Georgia" w:eastAsia="Cambria Math" w:hAnsi="Georgia" w:cs="Cambria"/>
      <w:sz w:val="16"/>
      <w:szCs w:val="16"/>
    </w:rPr>
  </w:style>
  <w:style w:type="paragraph" w:customStyle="1" w:styleId="BoldUnderlineChar20">
    <w:name w:val="BoldUnderline Char2"/>
    <w:link w:val="BoldUnderlineChar2Char"/>
    <w:rsid w:val="00C45734"/>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45734"/>
    <w:rPr>
      <w:rFonts w:ascii="Times New Roman" w:eastAsia="Times New Roman" w:hAnsi="Times New Roman" w:cs="Times New Roman"/>
      <w:b/>
      <w:sz w:val="20"/>
      <w:szCs w:val="24"/>
      <w:u w:val="single"/>
    </w:rPr>
  </w:style>
  <w:style w:type="character" w:customStyle="1" w:styleId="UnderlineCharChar4">
    <w:name w:val="Underline Char Char4"/>
    <w:rsid w:val="00C45734"/>
    <w:rPr>
      <w:szCs w:val="24"/>
      <w:u w:val="single"/>
      <w:lang w:val="en-US" w:eastAsia="en-US" w:bidi="ar-SA"/>
    </w:rPr>
  </w:style>
  <w:style w:type="character" w:customStyle="1" w:styleId="BoldUnderlineCharChar3">
    <w:name w:val="BoldUnderline Char Char3"/>
    <w:rsid w:val="00C45734"/>
    <w:rPr>
      <w:b/>
      <w:szCs w:val="24"/>
      <w:u w:val="single"/>
      <w:lang w:val="en-US" w:eastAsia="en-US" w:bidi="ar-SA"/>
    </w:rPr>
  </w:style>
  <w:style w:type="character" w:customStyle="1" w:styleId="BoldUnderlineCharChar2">
    <w:name w:val="BoldUnderline Char Char2"/>
    <w:rsid w:val="00C45734"/>
    <w:rPr>
      <w:b/>
      <w:szCs w:val="24"/>
      <w:u w:val="single"/>
      <w:lang w:val="en-US" w:eastAsia="en-US" w:bidi="ar-SA"/>
    </w:rPr>
  </w:style>
  <w:style w:type="paragraph" w:customStyle="1" w:styleId="UnderlineCard0">
    <w:name w:val="UnderlineCard"/>
    <w:basedOn w:val="Heading3"/>
    <w:link w:val="UnderlineCardChar0"/>
    <w:qFormat/>
    <w:rsid w:val="00C45734"/>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C45734"/>
    <w:rPr>
      <w:rFonts w:ascii="Georgia" w:eastAsia="Calibri" w:hAnsi="Georgia" w:cs="Times New Roman"/>
      <w:bCs/>
      <w:sz w:val="20"/>
      <w:szCs w:val="20"/>
      <w:u w:val="single"/>
      <w:lang w:val="x-none" w:eastAsia="x-none"/>
    </w:rPr>
  </w:style>
  <w:style w:type="character" w:customStyle="1" w:styleId="5Notunderlined">
    <w:name w:val="5 Not underlined"/>
    <w:rsid w:val="00C45734"/>
    <w:rPr>
      <w:rFonts w:ascii="Times New Roman" w:hAnsi="Times New Roman"/>
      <w:sz w:val="16"/>
    </w:rPr>
  </w:style>
  <w:style w:type="character" w:customStyle="1" w:styleId="volume-issue">
    <w:name w:val="volume-issue"/>
    <w:rsid w:val="00C45734"/>
    <w:rPr>
      <w:rFonts w:cs="Times New Roman"/>
    </w:rPr>
  </w:style>
  <w:style w:type="character" w:customStyle="1" w:styleId="storytext">
    <w:name w:val="storytext"/>
    <w:basedOn w:val="DefaultParagraphFont"/>
    <w:rsid w:val="00C45734"/>
  </w:style>
  <w:style w:type="character" w:customStyle="1" w:styleId="boldness1">
    <w:name w:val="boldness1"/>
    <w:rsid w:val="00C45734"/>
  </w:style>
  <w:style w:type="paragraph" w:customStyle="1" w:styleId="Cardd">
    <w:name w:val="Cardd"/>
    <w:basedOn w:val="Normal"/>
    <w:uiPriority w:val="4"/>
    <w:qFormat/>
    <w:rsid w:val="00C45734"/>
    <w:pPr>
      <w:ind w:left="288" w:right="288"/>
    </w:pPr>
    <w:rPr>
      <w:rFonts w:ascii="Georgia" w:hAnsi="Georgia"/>
    </w:rPr>
  </w:style>
  <w:style w:type="paragraph" w:customStyle="1" w:styleId="document0">
    <w:name w:val="document"/>
    <w:basedOn w:val="Normal"/>
    <w:rsid w:val="00C45734"/>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C45734"/>
  </w:style>
  <w:style w:type="character" w:customStyle="1" w:styleId="aa">
    <w:name w:val="_"/>
    <w:basedOn w:val="DefaultParagraphFont"/>
    <w:rsid w:val="00C45734"/>
  </w:style>
  <w:style w:type="paragraph" w:customStyle="1" w:styleId="Shrink6">
    <w:name w:val="Shrink 6"/>
    <w:basedOn w:val="Normal"/>
    <w:qFormat/>
    <w:rsid w:val="00C45734"/>
    <w:rPr>
      <w:rFonts w:ascii="Georgia" w:eastAsia="Calibri" w:hAnsi="Georgia"/>
      <w:sz w:val="12"/>
    </w:rPr>
  </w:style>
  <w:style w:type="character" w:customStyle="1" w:styleId="messagecontent">
    <w:name w:val="message_content"/>
    <w:rsid w:val="00C45734"/>
  </w:style>
  <w:style w:type="paragraph" w:customStyle="1" w:styleId="BriefTitleWorks">
    <w:name w:val="Brief Title Works"/>
    <w:basedOn w:val="Heading1"/>
    <w:link w:val="BriefTitleWorksChar"/>
    <w:rsid w:val="00C4573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C45734"/>
    <w:rPr>
      <w:rFonts w:ascii="Georgia" w:eastAsia="Times New Roman" w:hAnsi="Georgia" w:cs="Arial"/>
      <w:b/>
      <w:kern w:val="32"/>
      <w:sz w:val="24"/>
      <w:szCs w:val="32"/>
      <w:u w:val="single"/>
    </w:rPr>
  </w:style>
  <w:style w:type="character" w:customStyle="1" w:styleId="twelptblackblack1">
    <w:name w:val="twelptblackblack1"/>
    <w:basedOn w:val="DefaultParagraphFont"/>
    <w:rsid w:val="00C45734"/>
    <w:rPr>
      <w:rFonts w:ascii="Verdana" w:hAnsi="Verdana" w:hint="default"/>
      <w:color w:val="000000"/>
      <w:sz w:val="16"/>
      <w:szCs w:val="16"/>
    </w:rPr>
  </w:style>
  <w:style w:type="character" w:customStyle="1" w:styleId="Heading3CharCharCharChar1">
    <w:name w:val="Heading 3 Char Char Char Char1"/>
    <w:rsid w:val="00C45734"/>
    <w:rPr>
      <w:rFonts w:cs="Arial"/>
      <w:bCs/>
      <w:szCs w:val="26"/>
      <w:u w:val="single"/>
      <w:lang w:val="en-US" w:eastAsia="en-US" w:bidi="ar-SA"/>
    </w:rPr>
  </w:style>
  <w:style w:type="paragraph" w:customStyle="1" w:styleId="conintrotext">
    <w:name w:val="conintrotext"/>
    <w:basedOn w:val="Normal"/>
    <w:uiPriority w:val="99"/>
    <w:rsid w:val="00C45734"/>
    <w:pPr>
      <w:spacing w:before="100" w:beforeAutospacing="1" w:after="100" w:afterAutospacing="1"/>
    </w:pPr>
    <w:rPr>
      <w:rFonts w:ascii="Georgia" w:eastAsia="Times New Roman" w:hAnsi="Georgia"/>
      <w:sz w:val="24"/>
    </w:rPr>
  </w:style>
  <w:style w:type="character" w:customStyle="1" w:styleId="comment-body">
    <w:name w:val="comment-body"/>
    <w:rsid w:val="00C45734"/>
  </w:style>
  <w:style w:type="character" w:customStyle="1" w:styleId="UnderlineCharCharChar1">
    <w:name w:val="Underline Char Char Char1"/>
    <w:rsid w:val="00C4573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4573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45734"/>
    <w:rPr>
      <w:rFonts w:asciiTheme="minorHAnsi" w:eastAsia="MS Mincho" w:hAnsiTheme="minorHAnsi" w:cstheme="minorBidi"/>
      <w:b/>
      <w:u w:val="single"/>
    </w:rPr>
  </w:style>
  <w:style w:type="character" w:customStyle="1" w:styleId="mw-headline">
    <w:name w:val="mw-headline"/>
    <w:rsid w:val="00C45734"/>
  </w:style>
  <w:style w:type="character" w:customStyle="1" w:styleId="flagicon">
    <w:name w:val="flagicon"/>
    <w:rsid w:val="00C45734"/>
  </w:style>
  <w:style w:type="paragraph" w:customStyle="1" w:styleId="assert">
    <w:name w:val="assert"/>
    <w:basedOn w:val="Normal"/>
    <w:uiPriority w:val="99"/>
    <w:rsid w:val="00C45734"/>
    <w:pPr>
      <w:spacing w:before="100" w:beforeAutospacing="1" w:after="100" w:afterAutospacing="1"/>
    </w:pPr>
    <w:rPr>
      <w:rFonts w:ascii="Georgia" w:eastAsia="Times New Roman" w:hAnsi="Georgia"/>
      <w:sz w:val="24"/>
    </w:rPr>
  </w:style>
  <w:style w:type="character" w:customStyle="1" w:styleId="apturelink">
    <w:name w:val="apturelink"/>
    <w:rsid w:val="00C45734"/>
  </w:style>
  <w:style w:type="character" w:customStyle="1" w:styleId="apturelinkicon">
    <w:name w:val="apturelinkicon"/>
    <w:rsid w:val="00C45734"/>
  </w:style>
  <w:style w:type="paragraph" w:customStyle="1" w:styleId="Default1">
    <w:name w:val="Default1"/>
    <w:basedOn w:val="Default"/>
    <w:next w:val="Default"/>
    <w:uiPriority w:val="99"/>
    <w:rsid w:val="00C45734"/>
    <w:rPr>
      <w:color w:val="auto"/>
    </w:rPr>
  </w:style>
  <w:style w:type="paragraph" w:customStyle="1" w:styleId="center">
    <w:name w:val="center"/>
    <w:basedOn w:val="Normal"/>
    <w:uiPriority w:val="99"/>
    <w:rsid w:val="00C45734"/>
    <w:pPr>
      <w:spacing w:before="100" w:beforeAutospacing="1" w:after="100" w:afterAutospacing="1"/>
    </w:pPr>
    <w:rPr>
      <w:rFonts w:ascii="Georgia" w:eastAsia="Times New Roman" w:hAnsi="Georgia"/>
      <w:sz w:val="24"/>
    </w:rPr>
  </w:style>
  <w:style w:type="character" w:customStyle="1" w:styleId="LittleChar">
    <w:name w:val="Little Char"/>
    <w:link w:val="Little"/>
    <w:rsid w:val="00C45734"/>
    <w:rPr>
      <w:rFonts w:ascii="Times New Roman" w:eastAsia="Times New Roman" w:hAnsi="Times New Roman" w:cs="Times New Roman"/>
      <w:sz w:val="16"/>
    </w:rPr>
  </w:style>
  <w:style w:type="character" w:customStyle="1" w:styleId="UnderlineChar1Char">
    <w:name w:val="Underline Char1 Char"/>
    <w:rsid w:val="00C4573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4573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45734"/>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4573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45734"/>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4573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45734"/>
    <w:rPr>
      <w:rFonts w:asciiTheme="minorHAnsi" w:eastAsia="MS Mincho" w:hAnsiTheme="minorHAnsi" w:cstheme="minorBidi"/>
      <w:b/>
      <w:u w:val="single"/>
    </w:rPr>
  </w:style>
  <w:style w:type="paragraph" w:customStyle="1" w:styleId="CardBody">
    <w:name w:val="Card Body"/>
    <w:basedOn w:val="Normal"/>
    <w:link w:val="CardBodyChar"/>
    <w:rsid w:val="00C45734"/>
    <w:rPr>
      <w:rFonts w:ascii="Georgia" w:eastAsia="Times New Roman" w:hAnsi="Georgia"/>
      <w:sz w:val="16"/>
    </w:rPr>
  </w:style>
  <w:style w:type="character" w:customStyle="1" w:styleId="CardBodyChar">
    <w:name w:val="Card Body Char"/>
    <w:link w:val="CardBody"/>
    <w:rsid w:val="00C45734"/>
    <w:rPr>
      <w:rFonts w:ascii="Georgia" w:eastAsia="Times New Roman" w:hAnsi="Georgia" w:cs="Times New Roman"/>
      <w:sz w:val="16"/>
    </w:rPr>
  </w:style>
  <w:style w:type="character" w:customStyle="1" w:styleId="ptitleinside">
    <w:name w:val="p_title_inside"/>
    <w:rsid w:val="00C45734"/>
  </w:style>
  <w:style w:type="paragraph" w:customStyle="1" w:styleId="StyleBoldandUnderlineChar11ptBorderSinglesolidline">
    <w:name w:val="Style Bold and Underline Char + 11 pt Border: : (Single solid line..."/>
    <w:link w:val="StyleBoldandUnderlineChar11ptBorderSinglesolidlineChar"/>
    <w:rsid w:val="00C45734"/>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45734"/>
    <w:rPr>
      <w:rFonts w:eastAsia="Times New Roman"/>
      <w:b/>
      <w:bCs/>
      <w:szCs w:val="20"/>
      <w:u w:val="single"/>
      <w:bdr w:val="single" w:sz="4" w:space="0" w:color="auto"/>
    </w:rPr>
  </w:style>
  <w:style w:type="paragraph" w:customStyle="1" w:styleId="Indentation">
    <w:name w:val="Indentation"/>
    <w:basedOn w:val="Normal"/>
    <w:uiPriority w:val="99"/>
    <w:rsid w:val="00C45734"/>
    <w:pPr>
      <w:ind w:left="288" w:right="288"/>
    </w:pPr>
    <w:rPr>
      <w:rFonts w:ascii="Georgia" w:hAnsi="Georgia"/>
    </w:rPr>
  </w:style>
  <w:style w:type="character" w:customStyle="1" w:styleId="StyleUnderlineCharChar9ptBold">
    <w:name w:val="Style Underline Char Char + 9 pt Bold"/>
    <w:rsid w:val="00C4573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45734"/>
    <w:rPr>
      <w:rFonts w:ascii="Georgia" w:eastAsia="Times New Roman" w:hAnsi="Georgia"/>
      <w:u w:val="single"/>
    </w:rPr>
  </w:style>
  <w:style w:type="character" w:customStyle="1" w:styleId="StyleStyle4ArialNarrow9ptChar">
    <w:name w:val="Style Style4 + Arial Narrow 9 pt Char"/>
    <w:link w:val="StyleStyle4ArialNarrow9pt"/>
    <w:rsid w:val="00C45734"/>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C45734"/>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45734"/>
    <w:rPr>
      <w:rFonts w:ascii="Georgia" w:eastAsia="Times New Roman" w:hAnsi="Georgia" w:cs="Times New Roman"/>
      <w:b/>
      <w:bCs/>
      <w:u w:val="single"/>
    </w:rPr>
  </w:style>
  <w:style w:type="character" w:customStyle="1" w:styleId="StyleBoldandUnderlineCharChar29pt">
    <w:name w:val="Style Bold and Underline Char Char2 + 9 pt"/>
    <w:rsid w:val="00C45734"/>
    <w:rPr>
      <w:rFonts w:ascii="Times New Roman" w:hAnsi="Times New Roman"/>
      <w:b/>
      <w:bCs/>
      <w:noProof w:val="0"/>
      <w:sz w:val="20"/>
      <w:u w:val="single"/>
    </w:rPr>
  </w:style>
  <w:style w:type="character" w:customStyle="1" w:styleId="StyleUnderlineCharChar19pt">
    <w:name w:val="Style Underline Char Char1 + 9 pt"/>
    <w:rsid w:val="00C4573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4573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45734"/>
    <w:rPr>
      <w:rFonts w:ascii="Georgia" w:eastAsia="Times New Roman" w:hAnsi="Georgia"/>
      <w:b/>
      <w:smallCaps/>
      <w:sz w:val="24"/>
      <w:szCs w:val="24"/>
      <w:u w:val="single"/>
    </w:rPr>
  </w:style>
  <w:style w:type="character" w:customStyle="1" w:styleId="CardTextCharChar">
    <w:name w:val="Card Text Char Char"/>
    <w:rsid w:val="00C45734"/>
    <w:rPr>
      <w:rFonts w:ascii="Times New Roman" w:eastAsia="Times New Roman" w:hAnsi="Times New Roman" w:cs="Times New Roman"/>
      <w:sz w:val="20"/>
      <w:szCs w:val="20"/>
    </w:rPr>
  </w:style>
  <w:style w:type="character" w:customStyle="1" w:styleId="Underline-Highlighted-WFU">
    <w:name w:val="Underline-Highlighted-WFU"/>
    <w:uiPriority w:val="1"/>
    <w:qFormat/>
    <w:rsid w:val="00C4573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45734"/>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C45734"/>
    <w:rPr>
      <w:rFonts w:ascii="Times New Roman" w:hAnsi="Times New Roman"/>
      <w:sz w:val="24"/>
      <w:u w:val="single"/>
      <w:bdr w:val="none" w:sz="0" w:space="0" w:color="auto"/>
      <w:shd w:val="clear" w:color="auto" w:fill="auto"/>
    </w:rPr>
  </w:style>
  <w:style w:type="character" w:customStyle="1" w:styleId="FifthChar">
    <w:name w:val="Fifth Char"/>
    <w:link w:val="Fifth"/>
    <w:rsid w:val="00C45734"/>
    <w:rPr>
      <w:rFonts w:ascii="Arial" w:eastAsia="Calibri" w:hAnsi="Arial" w:cs="Times New Roman"/>
    </w:rPr>
  </w:style>
  <w:style w:type="paragraph" w:customStyle="1" w:styleId="Third">
    <w:name w:val="Third"/>
    <w:basedOn w:val="Normal"/>
    <w:link w:val="ThirdChar"/>
    <w:rsid w:val="00C45734"/>
    <w:rPr>
      <w:rFonts w:ascii="Georgia" w:eastAsia="Times New Roman" w:hAnsi="Georgia"/>
      <w:b/>
      <w:u w:val="single"/>
      <w:lang w:val="x-none" w:eastAsia="x-none"/>
    </w:rPr>
  </w:style>
  <w:style w:type="character" w:customStyle="1" w:styleId="ThirdChar">
    <w:name w:val="Third Char"/>
    <w:link w:val="Third"/>
    <w:rsid w:val="00C45734"/>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next w:val="Normal"/>
    <w:rsid w:val="00C4573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C45734"/>
  </w:style>
  <w:style w:type="paragraph" w:customStyle="1" w:styleId="DebateUnderlineBoldChar">
    <w:name w:val="Debate Underline Bold Char"/>
    <w:basedOn w:val="Normal"/>
    <w:link w:val="DebateUnderlineBoldCharChar"/>
    <w:rsid w:val="00C45734"/>
    <w:pPr>
      <w:jc w:val="both"/>
    </w:pPr>
    <w:rPr>
      <w:rFonts w:ascii="Georgia" w:eastAsia="Times New Roman" w:hAnsi="Georgia"/>
      <w:b/>
      <w:u w:val="thick"/>
    </w:rPr>
  </w:style>
  <w:style w:type="character" w:customStyle="1" w:styleId="DebateUnderlineBoldCharChar">
    <w:name w:val="Debate Underline Bold Char Char"/>
    <w:link w:val="DebateUnderlineBoldChar"/>
    <w:rsid w:val="00C45734"/>
    <w:rPr>
      <w:rFonts w:ascii="Georgia" w:eastAsia="Times New Roman" w:hAnsi="Georgia" w:cs="Times New Roman"/>
      <w:b/>
      <w:u w:val="thick"/>
    </w:rPr>
  </w:style>
  <w:style w:type="character" w:customStyle="1" w:styleId="bloctitlesChar">
    <w:name w:val="bloc titles Char"/>
    <w:link w:val="bloctitles"/>
    <w:rsid w:val="00C45734"/>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C45734"/>
    <w:pPr>
      <w:widowControl w:val="0"/>
      <w:spacing w:after="200"/>
    </w:pPr>
    <w:rPr>
      <w:rFonts w:ascii="Helvetica Neue" w:hAnsi="Helvetica Neue"/>
      <w:b/>
      <w:sz w:val="18"/>
    </w:rPr>
  </w:style>
  <w:style w:type="character" w:customStyle="1" w:styleId="3TagCite">
    <w:name w:val="3 Tag/Cite"/>
    <w:rsid w:val="00C45734"/>
    <w:rPr>
      <w:rFonts w:ascii="Times New Roman" w:hAnsi="Times New Roman"/>
      <w:b/>
    </w:rPr>
  </w:style>
  <w:style w:type="character" w:customStyle="1" w:styleId="4Qualifications">
    <w:name w:val="4 Qualifications"/>
    <w:rsid w:val="00C45734"/>
    <w:rPr>
      <w:rFonts w:ascii="Times New Roman" w:hAnsi="Times New Roman"/>
      <w:sz w:val="19"/>
    </w:rPr>
  </w:style>
  <w:style w:type="character" w:customStyle="1" w:styleId="6Underlined">
    <w:name w:val="6 Underlined"/>
    <w:rsid w:val="00C45734"/>
    <w:rPr>
      <w:rFonts w:ascii="Times New Roman" w:hAnsi="Times New Roman"/>
      <w:b/>
      <w:sz w:val="21"/>
      <w:u w:val="single"/>
    </w:rPr>
  </w:style>
  <w:style w:type="paragraph" w:customStyle="1" w:styleId="Cards1CharChar">
    <w:name w:val="Cards1 Char Char"/>
    <w:basedOn w:val="Normal"/>
    <w:link w:val="Cards1CharCharChar"/>
    <w:rsid w:val="00C45734"/>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45734"/>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C45734"/>
    <w:rPr>
      <w:rFonts w:asciiTheme="minorHAnsi" w:hAnsiTheme="minorHAnsi" w:cstheme="minorBidi"/>
      <w:u w:val="single"/>
    </w:rPr>
  </w:style>
  <w:style w:type="character" w:customStyle="1" w:styleId="CitesCharCharChar">
    <w:name w:val="Cites Char Char Char"/>
    <w:rsid w:val="00C45734"/>
    <w:rPr>
      <w:rFonts w:ascii="Times New Roman" w:eastAsia="Times New Roman" w:hAnsi="Times New Roman" w:cs="Times New Roman"/>
      <w:sz w:val="20"/>
      <w:szCs w:val="24"/>
    </w:rPr>
  </w:style>
  <w:style w:type="character" w:customStyle="1" w:styleId="nohighlighting">
    <w:name w:val="no highlighting"/>
    <w:rsid w:val="00C4573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45734"/>
    <w:rPr>
      <w:rFonts w:ascii="Cambria" w:hAnsi="Cambria" w:hint="default"/>
      <w:sz w:val="21"/>
      <w:u w:val="single"/>
    </w:rPr>
  </w:style>
  <w:style w:type="paragraph" w:customStyle="1" w:styleId="Swag">
    <w:name w:val="Swag"/>
    <w:basedOn w:val="Normal"/>
    <w:link w:val="SwagChar"/>
    <w:qFormat/>
    <w:rsid w:val="00C45734"/>
    <w:rPr>
      <w:rFonts w:ascii="Georgia" w:hAnsi="Georgia"/>
      <w:color w:val="0000FF"/>
      <w:sz w:val="12"/>
      <w:u w:val="single"/>
    </w:rPr>
  </w:style>
  <w:style w:type="character" w:customStyle="1" w:styleId="SwagChar">
    <w:name w:val="Swag Char"/>
    <w:link w:val="Swag"/>
    <w:rsid w:val="00C45734"/>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C45734"/>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45734"/>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45734"/>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45734"/>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45734"/>
    <w:rPr>
      <w:rFonts w:eastAsia="MS Mincho"/>
    </w:rPr>
  </w:style>
  <w:style w:type="character" w:customStyle="1" w:styleId="StyleStyleCardTextLeft-075Right0Char">
    <w:name w:val="Style Style Card Text + Left:  -0.75&quot; + Right:  0&quot; Char"/>
    <w:link w:val="StyleStyleCardTextLeft-075Right0"/>
    <w:rsid w:val="00C45734"/>
    <w:rPr>
      <w:rFonts w:ascii="Times New Roman" w:eastAsia="MS Mincho" w:hAnsi="Times New Roman" w:cs="Times New Roman"/>
    </w:rPr>
  </w:style>
  <w:style w:type="character" w:customStyle="1" w:styleId="CharChar61">
    <w:name w:val="Char Char61"/>
    <w:rsid w:val="00C45734"/>
    <w:rPr>
      <w:rFonts w:cs="Arial"/>
      <w:bCs/>
      <w:sz w:val="16"/>
      <w:szCs w:val="26"/>
      <w:lang w:val="en-US" w:eastAsia="en-US" w:bidi="ar-SA"/>
    </w:rPr>
  </w:style>
  <w:style w:type="character" w:customStyle="1" w:styleId="ListBulletChar">
    <w:name w:val="List Bullet Char"/>
    <w:link w:val="ListBullet"/>
    <w:uiPriority w:val="99"/>
    <w:rsid w:val="00C45734"/>
    <w:rPr>
      <w:rFonts w:ascii="Times New Roman" w:eastAsia="Calibri" w:hAnsi="Times New Roman" w:cs="Times New Roman"/>
    </w:rPr>
  </w:style>
  <w:style w:type="paragraph" w:customStyle="1" w:styleId="subhead10">
    <w:name w:val="subhead1"/>
    <w:basedOn w:val="Normal"/>
    <w:uiPriority w:val="99"/>
    <w:rsid w:val="00C45734"/>
    <w:pPr>
      <w:spacing w:before="100" w:beforeAutospacing="1" w:after="100" w:afterAutospacing="1"/>
    </w:pPr>
    <w:rPr>
      <w:rFonts w:ascii="Georgia" w:eastAsia="Times New Roman" w:hAnsi="Georgia"/>
      <w:sz w:val="24"/>
    </w:rPr>
  </w:style>
  <w:style w:type="character" w:customStyle="1" w:styleId="styledate0">
    <w:name w:val="styledate"/>
    <w:rsid w:val="00C45734"/>
  </w:style>
  <w:style w:type="character" w:customStyle="1" w:styleId="BoldandUnderlineChar1">
    <w:name w:val="Bold and Underline Char1"/>
    <w:rsid w:val="00C45734"/>
    <w:rPr>
      <w:b/>
      <w:szCs w:val="24"/>
      <w:u w:val="single"/>
      <w:lang w:val="en-US" w:eastAsia="en-US" w:bidi="ar-SA"/>
    </w:rPr>
  </w:style>
  <w:style w:type="character" w:customStyle="1" w:styleId="BoldandUnderlineChar1Char2">
    <w:name w:val="Bold and Underline Char1 Char2"/>
    <w:rsid w:val="00C45734"/>
    <w:rPr>
      <w:b/>
      <w:szCs w:val="24"/>
      <w:u w:val="single"/>
      <w:lang w:val="en-US" w:eastAsia="en-US" w:bidi="ar-SA"/>
    </w:rPr>
  </w:style>
  <w:style w:type="character" w:customStyle="1" w:styleId="BoldandUnderlineCharChar1">
    <w:name w:val="Bold and Underline Char Char1"/>
    <w:rsid w:val="00C45734"/>
    <w:rPr>
      <w:b/>
      <w:szCs w:val="24"/>
      <w:u w:val="single"/>
      <w:lang w:val="en-US" w:eastAsia="en-US" w:bidi="ar-SA"/>
    </w:rPr>
  </w:style>
  <w:style w:type="character" w:customStyle="1" w:styleId="BoldandUnderlineChar6">
    <w:name w:val="Bold and Underline Char6"/>
    <w:rsid w:val="00C45734"/>
    <w:rPr>
      <w:b/>
      <w:szCs w:val="24"/>
      <w:u w:val="single"/>
      <w:lang w:val="en-US" w:eastAsia="en-US" w:bidi="ar-SA"/>
    </w:rPr>
  </w:style>
  <w:style w:type="paragraph" w:customStyle="1" w:styleId="abstract">
    <w:name w:val="abstract"/>
    <w:basedOn w:val="Normal"/>
    <w:uiPriority w:val="99"/>
    <w:rsid w:val="00C45734"/>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C45734"/>
    <w:rPr>
      <w:rFonts w:ascii="Georgia" w:eastAsia="Times New Roman" w:hAnsi="Georgia"/>
      <w:b/>
      <w:bCs/>
      <w:u w:val="single"/>
    </w:rPr>
  </w:style>
  <w:style w:type="character" w:customStyle="1" w:styleId="StyleUnderlineChar11ptBold2Char">
    <w:name w:val="Style Underline Char + 11 pt Bold2 Char"/>
    <w:link w:val="StyleUnderlineChar11ptBold2"/>
    <w:rsid w:val="00C45734"/>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C45734"/>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45734"/>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45734"/>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45734"/>
    <w:rPr>
      <w:rFonts w:ascii="Georgia" w:eastAsia="Times New Roman" w:hAnsi="Georgia" w:cs="Times New Roman"/>
      <w:u w:val="single"/>
    </w:rPr>
  </w:style>
  <w:style w:type="character" w:customStyle="1" w:styleId="style13">
    <w:name w:val="style1"/>
    <w:rsid w:val="00C45734"/>
  </w:style>
  <w:style w:type="character" w:customStyle="1" w:styleId="pmtermsel">
    <w:name w:val="pmtermsel"/>
    <w:rsid w:val="00C45734"/>
  </w:style>
  <w:style w:type="character" w:customStyle="1" w:styleId="showipapr">
    <w:name w:val="show_ipapr"/>
    <w:rsid w:val="00C45734"/>
  </w:style>
  <w:style w:type="character" w:customStyle="1" w:styleId="dnindex">
    <w:name w:val="dnindex"/>
    <w:rsid w:val="00C45734"/>
  </w:style>
  <w:style w:type="character" w:customStyle="1" w:styleId="23">
    <w:name w:val="23"/>
    <w:rsid w:val="00C45734"/>
    <w:rPr>
      <w:rFonts w:ascii="Times New Roman" w:hAnsi="Times New Roman" w:cs="Arial"/>
      <w:bCs/>
      <w:sz w:val="20"/>
      <w:u w:val="single"/>
      <w:lang w:val="en-US" w:eastAsia="en-US" w:bidi="ar-SA"/>
    </w:rPr>
  </w:style>
  <w:style w:type="character" w:customStyle="1" w:styleId="33">
    <w:name w:val="33"/>
    <w:rsid w:val="00C45734"/>
    <w:rPr>
      <w:rFonts w:ascii="Times New Roman" w:hAnsi="Times New Roman" w:cs="Arial"/>
      <w:b/>
      <w:bCs/>
      <w:sz w:val="20"/>
      <w:u w:val="single"/>
      <w:lang w:val="en-US" w:eastAsia="en-US" w:bidi="ar-SA"/>
    </w:rPr>
  </w:style>
  <w:style w:type="character" w:customStyle="1" w:styleId="55">
    <w:name w:val="55"/>
    <w:rsid w:val="00C45734"/>
    <w:rPr>
      <w:rFonts w:cs="Arial"/>
      <w:bCs/>
      <w:sz w:val="20"/>
      <w:u w:val="single"/>
      <w:lang w:val="en-US" w:eastAsia="en-US" w:bidi="ar-SA"/>
    </w:rPr>
  </w:style>
  <w:style w:type="character" w:customStyle="1" w:styleId="authoraffil">
    <w:name w:val="authoraffil"/>
    <w:rsid w:val="00C45734"/>
  </w:style>
  <w:style w:type="character" w:customStyle="1" w:styleId="CharChar8">
    <w:name w:val="Char Char8"/>
    <w:rsid w:val="00C45734"/>
    <w:rPr>
      <w:rFonts w:ascii="Georgia" w:eastAsia="Times New Roman" w:hAnsi="Georgia"/>
      <w:b/>
      <w:bCs/>
      <w:sz w:val="30"/>
      <w:szCs w:val="28"/>
      <w:u w:val="single"/>
    </w:rPr>
  </w:style>
  <w:style w:type="character" w:customStyle="1" w:styleId="FontStyle13">
    <w:name w:val="Font Style13"/>
    <w:uiPriority w:val="99"/>
    <w:rsid w:val="00C45734"/>
    <w:rPr>
      <w:rFonts w:ascii="Constantia" w:hAnsi="Constantia" w:cs="Constantia"/>
      <w:sz w:val="18"/>
      <w:szCs w:val="18"/>
    </w:rPr>
  </w:style>
  <w:style w:type="character" w:customStyle="1" w:styleId="TagsCharCharCharChar">
    <w:name w:val="Tags Char Char Char Char"/>
    <w:rsid w:val="00C45734"/>
    <w:rPr>
      <w:rFonts w:ascii="Times New Roman" w:eastAsia="Times New Roman" w:hAnsi="Times New Roman" w:cs="Times New Roman"/>
      <w:b/>
      <w:sz w:val="24"/>
      <w:szCs w:val="24"/>
    </w:rPr>
  </w:style>
  <w:style w:type="character" w:customStyle="1" w:styleId="Citation1Char">
    <w:name w:val="Citation1 Char"/>
    <w:link w:val="Citation10"/>
    <w:locked/>
    <w:rsid w:val="00C45734"/>
    <w:rPr>
      <w:rFonts w:ascii="Georgia" w:hAnsi="Georgia"/>
      <w:b/>
      <w:u w:val="single"/>
    </w:rPr>
  </w:style>
  <w:style w:type="paragraph" w:customStyle="1" w:styleId="Citation10">
    <w:name w:val="Citation1"/>
    <w:basedOn w:val="Normal"/>
    <w:link w:val="Citation1Char"/>
    <w:qFormat/>
    <w:rsid w:val="00C45734"/>
    <w:rPr>
      <w:rFonts w:ascii="Georgia" w:hAnsi="Georgia" w:cstheme="minorBidi"/>
      <w:b/>
      <w:u w:val="single"/>
    </w:rPr>
  </w:style>
  <w:style w:type="character" w:customStyle="1" w:styleId="TaglineChar">
    <w:name w:val="Tagline Char"/>
    <w:link w:val="Tagline2"/>
    <w:locked/>
    <w:rsid w:val="00C45734"/>
    <w:rPr>
      <w:rFonts w:ascii="Georgia" w:hAnsi="Georgia"/>
      <w:b/>
    </w:rPr>
  </w:style>
  <w:style w:type="paragraph" w:customStyle="1" w:styleId="Tagline2">
    <w:name w:val="Tagline"/>
    <w:basedOn w:val="Normal"/>
    <w:link w:val="TaglineChar"/>
    <w:qFormat/>
    <w:rsid w:val="00C45734"/>
    <w:rPr>
      <w:rFonts w:ascii="Georgia" w:hAnsi="Georgia" w:cstheme="minorBidi"/>
      <w:b/>
    </w:rPr>
  </w:style>
  <w:style w:type="paragraph" w:customStyle="1" w:styleId="StyleLeft021">
    <w:name w:val="Style Left:  0.2&quot;1"/>
    <w:basedOn w:val="Normal"/>
    <w:uiPriority w:val="99"/>
    <w:rsid w:val="00C45734"/>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45734"/>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45734"/>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45734"/>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45734"/>
    <w:rPr>
      <w:rFonts w:ascii="Georgia" w:eastAsia="Times New Roman" w:hAnsi="Georgia" w:cs="Times New Roman"/>
      <w:u w:val="single"/>
      <w:bdr w:val="single" w:sz="4" w:space="0" w:color="auto"/>
    </w:rPr>
  </w:style>
  <w:style w:type="character" w:customStyle="1" w:styleId="boldcitationChar">
    <w:name w:val="bold citation Char"/>
    <w:rsid w:val="00C45734"/>
    <w:rPr>
      <w:rFonts w:ascii="Arial" w:hAnsi="Arial"/>
      <w:b/>
      <w:sz w:val="28"/>
      <w:szCs w:val="24"/>
      <w:u w:val="thick"/>
      <w:lang w:val="en-US" w:eastAsia="en-US" w:bidi="ar-SA"/>
    </w:rPr>
  </w:style>
  <w:style w:type="paragraph" w:customStyle="1" w:styleId="BlockTitle20">
    <w:name w:val="Block Title #2"/>
    <w:basedOn w:val="Normal"/>
    <w:uiPriority w:val="99"/>
    <w:rsid w:val="00C45734"/>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C45734"/>
    <w:rPr>
      <w:rFonts w:ascii="Georgia" w:hAnsi="Georgia"/>
      <w:b/>
    </w:rPr>
  </w:style>
  <w:style w:type="character" w:customStyle="1" w:styleId="BoldunderlineChar3">
    <w:name w:val="Bold/underline Char"/>
    <w:rsid w:val="00C45734"/>
    <w:rPr>
      <w:rFonts w:eastAsia="SimSun"/>
      <w:b/>
      <w:noProof w:val="0"/>
      <w:sz w:val="24"/>
      <w:szCs w:val="24"/>
      <w:u w:val="single"/>
      <w:lang w:val="en-US" w:eastAsia="zh-CN" w:bidi="ar-SA"/>
    </w:rPr>
  </w:style>
  <w:style w:type="character" w:customStyle="1" w:styleId="underlinetextchar0">
    <w:name w:val="underlinetextchar"/>
    <w:rsid w:val="00C45734"/>
  </w:style>
  <w:style w:type="character" w:customStyle="1" w:styleId="boldciteChar1">
    <w:name w:val="bold cite Char1"/>
    <w:rsid w:val="00C45734"/>
    <w:rPr>
      <w:b/>
      <w:sz w:val="28"/>
      <w:u w:val="thick" w:color="000000"/>
    </w:rPr>
  </w:style>
  <w:style w:type="character" w:customStyle="1" w:styleId="tagCharCharChar1">
    <w:name w:val="tag Char Char Char1"/>
    <w:rsid w:val="00C45734"/>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C4573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45734"/>
    <w:rPr>
      <w:rFonts w:ascii="Times New Roman" w:hAnsi="Times New Roman" w:cs="Times New Roman"/>
      <w:sz w:val="18"/>
      <w:szCs w:val="18"/>
    </w:rPr>
  </w:style>
  <w:style w:type="character" w:customStyle="1" w:styleId="bylines">
    <w:name w:val="bylines"/>
    <w:basedOn w:val="DefaultParagraphFont"/>
    <w:rsid w:val="00C45734"/>
  </w:style>
  <w:style w:type="character" w:customStyle="1" w:styleId="StyleStyleBoldUnderlineUnderlineIntenseEmphasis1apple-style-2">
    <w:name w:val="Style Style Bold UnderlineUnderlineIntense Emphasis1apple-style-...2"/>
    <w:basedOn w:val="DefaultParagraphFont"/>
    <w:rsid w:val="00C45734"/>
    <w:rPr>
      <w:b w:val="0"/>
      <w:bCs/>
      <w:sz w:val="22"/>
      <w:u w:val="single"/>
    </w:rPr>
  </w:style>
  <w:style w:type="character" w:customStyle="1" w:styleId="FontStyle57">
    <w:name w:val="Font Style57"/>
    <w:rsid w:val="00C45734"/>
    <w:rPr>
      <w:rFonts w:ascii="Georgia" w:hAnsi="Georgia" w:cs="Georgia"/>
      <w:b/>
      <w:bCs/>
      <w:sz w:val="14"/>
      <w:szCs w:val="14"/>
    </w:rPr>
  </w:style>
  <w:style w:type="character" w:customStyle="1" w:styleId="FontStyle89">
    <w:name w:val="Font Style89"/>
    <w:rsid w:val="00C45734"/>
    <w:rPr>
      <w:rFonts w:ascii="Times New Roman" w:hAnsi="Times New Roman" w:cs="Times New Roman"/>
      <w:b/>
      <w:bCs/>
      <w:smallCaps/>
      <w:spacing w:val="40"/>
      <w:sz w:val="16"/>
      <w:szCs w:val="16"/>
    </w:rPr>
  </w:style>
  <w:style w:type="character" w:customStyle="1" w:styleId="style3Char0">
    <w:name w:val="style 3 Char"/>
    <w:rsid w:val="00C45734"/>
    <w:rPr>
      <w:sz w:val="18"/>
      <w:szCs w:val="24"/>
      <w:lang w:val="en-US" w:eastAsia="en-US" w:bidi="ar-SA"/>
    </w:rPr>
  </w:style>
  <w:style w:type="paragraph" w:customStyle="1" w:styleId="003Cite">
    <w:name w:val="003Cite"/>
    <w:basedOn w:val="Normal"/>
    <w:qFormat/>
    <w:rsid w:val="00C45734"/>
    <w:rPr>
      <w:rFonts w:eastAsia="Calibri"/>
      <w:sz w:val="16"/>
      <w:szCs w:val="16"/>
    </w:rPr>
  </w:style>
  <w:style w:type="paragraph" w:customStyle="1" w:styleId="NormalBold">
    <w:name w:val="Normal + Bold"/>
    <w:aliases w:val="Double Underline"/>
    <w:basedOn w:val="Normal"/>
    <w:link w:val="NormalBoldChar"/>
    <w:rsid w:val="00C45734"/>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45734"/>
    <w:rPr>
      <w:rFonts w:ascii="Georgia" w:hAnsi="Georgia" w:cs="Times New Roman"/>
      <w:b/>
      <w:color w:val="000000"/>
      <w:u w:val="single"/>
    </w:rPr>
  </w:style>
  <w:style w:type="character" w:customStyle="1" w:styleId="BlockHeadingsChar1">
    <w:name w:val="Block Headings Char1"/>
    <w:rsid w:val="00C45734"/>
    <w:rPr>
      <w:b/>
      <w:caps/>
    </w:rPr>
  </w:style>
  <w:style w:type="character" w:customStyle="1" w:styleId="FontStyle170">
    <w:name w:val="Font Style170"/>
    <w:uiPriority w:val="99"/>
    <w:rsid w:val="00C45734"/>
    <w:rPr>
      <w:rFonts w:ascii="Bookman Old Style" w:hAnsi="Bookman Old Style" w:cs="Bookman Old Style"/>
      <w:sz w:val="16"/>
      <w:szCs w:val="16"/>
    </w:rPr>
  </w:style>
  <w:style w:type="character" w:customStyle="1" w:styleId="FontStyle17">
    <w:name w:val="Font Style17"/>
    <w:uiPriority w:val="99"/>
    <w:rsid w:val="00C45734"/>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uscode/text/6/1501" TargetMode="External"/><Relationship Id="rId13" Type="http://schemas.openxmlformats.org/officeDocument/2006/relationships/hyperlink" Target="http://blogs.lse.ac.uk/lsereviewofbooks/2017/01/04/book-review-vulnerability-in-resistance-edited-by-judith-butler-zeynep-gambetti-and-leticia-sabsay.%20cut%20by%20vikas" TargetMode="External"/><Relationship Id="rId3" Type="http://schemas.openxmlformats.org/officeDocument/2006/relationships/styles" Target="styles.xml"/><Relationship Id="rId7" Type="http://schemas.openxmlformats.org/officeDocument/2006/relationships/hyperlink" Target="https://iep.utm.edu/justwest/" TargetMode="External"/><Relationship Id="rId12" Type="http://schemas.openxmlformats.org/officeDocument/2006/relationships/hyperlink" Target="https://theforgenews.org/2018/09/21/party-organizing-in-the-21st-centur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apdale.com/files/24323_leon_final_note.pdf" TargetMode="External"/><Relationship Id="rId11" Type="http://schemas.openxmlformats.org/officeDocument/2006/relationships/hyperlink" Target="https://failingthatinvent.home.blog/2019/09/08/truth-and-practic-the-marxist-theory-of-knowledge/" TargetMode="External"/><Relationship Id="rId5" Type="http://schemas.openxmlformats.org/officeDocument/2006/relationships/webSettings" Target="webSettings.xml"/><Relationship Id="rId15" Type="http://schemas.openxmlformats.org/officeDocument/2006/relationships/hyperlink" Target="https://www.gwern.net/docs/philosophy/ethics/2007-greene.pdf" TargetMode="External"/><Relationship Id="rId10" Type="http://schemas.openxmlformats.org/officeDocument/2006/relationships/hyperlink" Target="https://www.brookings.edu/blog/order-from-chaos/2021/04/09/how-hateful-rhetoric-connects-to-real-world-violence/" TargetMode="External"/><Relationship Id="rId4" Type="http://schemas.openxmlformats.org/officeDocument/2006/relationships/settings" Target="settings.xml"/><Relationship Id="rId9" Type="http://schemas.openxmlformats.org/officeDocument/2006/relationships/hyperlink" Target="https://spacelaw.univie.ac.at/fileadmin/user_upload/p_spacelaw/EPIL_Outer_Space.pdf" TargetMode="External"/><Relationship Id="rId14"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21142</Words>
  <Characters>120510</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6</cp:revision>
  <dcterms:created xsi:type="dcterms:W3CDTF">2022-01-29T21:25:00Z</dcterms:created>
  <dcterms:modified xsi:type="dcterms:W3CDTF">2022-01-29T21:50:00Z</dcterms:modified>
</cp:coreProperties>
</file>