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4D1C7" w14:textId="30BB56E3" w:rsidR="00193C1B" w:rsidRPr="00E76BE5" w:rsidRDefault="00193C1B" w:rsidP="00193C1B">
      <w:pPr>
        <w:pStyle w:val="Heading2"/>
      </w:pPr>
      <w:r w:rsidRPr="00E76BE5">
        <w:t>OFF</w:t>
      </w:r>
    </w:p>
    <w:p w14:paraId="1E0121A0" w14:textId="2AFDF3E0" w:rsidR="00193C1B" w:rsidRPr="00E76BE5" w:rsidRDefault="00193C1B" w:rsidP="00193C1B">
      <w:pPr>
        <w:pStyle w:val="Heading3"/>
      </w:pPr>
      <w:r w:rsidRPr="00E76BE5">
        <w:t>1NC – T [Long]</w:t>
      </w:r>
    </w:p>
    <w:p w14:paraId="6B81901F" w14:textId="099EC548" w:rsidR="00193C1B" w:rsidRPr="00E76BE5" w:rsidRDefault="00193C1B" w:rsidP="00193C1B">
      <w:pPr>
        <w:pStyle w:val="Heading4"/>
      </w:pPr>
      <w:r w:rsidRPr="00E76BE5">
        <w:t xml:space="preserve">Interp: the aff may only claim offense from the hypothetical implementation of </w:t>
      </w:r>
      <w:r w:rsidR="00E76BE5">
        <w:t>Resolved: The appropriation of outer space by private entities is unjust.</w:t>
      </w:r>
    </w:p>
    <w:p w14:paraId="0A1EE0E2" w14:textId="77777777" w:rsidR="00193C1B" w:rsidRPr="00E76BE5" w:rsidRDefault="00193C1B" w:rsidP="00193C1B"/>
    <w:p w14:paraId="0C93B16A" w14:textId="77777777" w:rsidR="00193C1B" w:rsidRPr="00E76BE5" w:rsidRDefault="00193C1B" w:rsidP="00193C1B">
      <w:pPr>
        <w:pStyle w:val="Heading4"/>
      </w:pPr>
      <w:r w:rsidRPr="00E76BE5">
        <w:t>“Resolved” means enactment of a law.</w:t>
      </w:r>
    </w:p>
    <w:p w14:paraId="1909E276" w14:textId="77777777" w:rsidR="00193C1B" w:rsidRPr="00E76BE5" w:rsidRDefault="00193C1B" w:rsidP="00193C1B">
      <w:r w:rsidRPr="00E76BE5">
        <w:rPr>
          <w:rStyle w:val="Heading4Char"/>
        </w:rPr>
        <w:t xml:space="preserve">Words and Phrases 64 </w:t>
      </w:r>
      <w:r w:rsidRPr="00E76BE5">
        <w:t>Words and Phrases Permanent Edition (Multi-volume set of judicial definitions). “Resolved”. 1964.</w:t>
      </w:r>
    </w:p>
    <w:p w14:paraId="72AFB120" w14:textId="0D42EB81" w:rsidR="00193C1B" w:rsidRPr="00E76BE5" w:rsidRDefault="00193C1B" w:rsidP="00193C1B">
      <w:pPr>
        <w:rPr>
          <w:rStyle w:val="Style13ptBold"/>
          <w:bCs w:val="0"/>
          <w:sz w:val="26"/>
          <w:szCs w:val="26"/>
          <w:u w:val="single"/>
        </w:rPr>
      </w:pPr>
      <w:r w:rsidRPr="00E76BE5">
        <w:rPr>
          <w:szCs w:val="26"/>
        </w:rPr>
        <w:t xml:space="preserve">Definition of the word </w:t>
      </w:r>
      <w:r w:rsidRPr="00E76BE5">
        <w:rPr>
          <w:b/>
          <w:sz w:val="26"/>
          <w:szCs w:val="26"/>
          <w:u w:val="single"/>
        </w:rPr>
        <w:t>“</w:t>
      </w:r>
      <w:r w:rsidRPr="00E76BE5">
        <w:rPr>
          <w:b/>
          <w:sz w:val="26"/>
          <w:szCs w:val="26"/>
          <w:highlight w:val="yellow"/>
          <w:u w:val="single"/>
        </w:rPr>
        <w:t>resolve</w:t>
      </w:r>
      <w:r w:rsidRPr="00E76BE5">
        <w:rPr>
          <w:b/>
          <w:sz w:val="26"/>
          <w:szCs w:val="26"/>
          <w:u w:val="single"/>
        </w:rPr>
        <w:t>,”</w:t>
      </w:r>
      <w:r w:rsidRPr="00E76BE5">
        <w:rPr>
          <w:szCs w:val="26"/>
        </w:rPr>
        <w:t xml:space="preserve"> given by Webster is “to express an opinion or determination by resolution or vote; as ‘it was resolved by the legislature;” It </w:t>
      </w:r>
      <w:r w:rsidRPr="00E76BE5">
        <w:rPr>
          <w:b/>
          <w:sz w:val="26"/>
          <w:szCs w:val="26"/>
          <w:highlight w:val="yellow"/>
          <w:u w:val="single"/>
        </w:rPr>
        <w:t>is</w:t>
      </w:r>
      <w:r w:rsidRPr="00E76BE5">
        <w:rPr>
          <w:szCs w:val="26"/>
        </w:rPr>
        <w:t xml:space="preserve"> of </w:t>
      </w:r>
      <w:r w:rsidRPr="00E76BE5">
        <w:rPr>
          <w:b/>
          <w:sz w:val="26"/>
          <w:szCs w:val="26"/>
          <w:highlight w:val="yellow"/>
          <w:u w:val="single"/>
        </w:rPr>
        <w:t>similar</w:t>
      </w:r>
      <w:r w:rsidRPr="00E76BE5">
        <w:rPr>
          <w:szCs w:val="26"/>
        </w:rPr>
        <w:t xml:space="preserve"> force </w:t>
      </w:r>
      <w:r w:rsidRPr="00E76BE5">
        <w:rPr>
          <w:b/>
          <w:sz w:val="26"/>
          <w:szCs w:val="26"/>
          <w:highlight w:val="yellow"/>
          <w:u w:val="single"/>
        </w:rPr>
        <w:t xml:space="preserve">to </w:t>
      </w:r>
      <w:r w:rsidRPr="00E76BE5">
        <w:rPr>
          <w:b/>
          <w:sz w:val="26"/>
          <w:szCs w:val="26"/>
          <w:u w:val="single"/>
        </w:rPr>
        <w:t xml:space="preserve">the word </w:t>
      </w:r>
      <w:r w:rsidRPr="00E76BE5">
        <w:rPr>
          <w:b/>
          <w:sz w:val="26"/>
          <w:szCs w:val="26"/>
          <w:highlight w:val="yellow"/>
          <w:u w:val="single"/>
        </w:rPr>
        <w:t>“enact</w:t>
      </w:r>
      <w:r w:rsidRPr="00E76BE5">
        <w:rPr>
          <w:b/>
          <w:sz w:val="26"/>
          <w:szCs w:val="26"/>
          <w:u w:val="single"/>
        </w:rPr>
        <w:t>,”</w:t>
      </w:r>
      <w:r w:rsidRPr="00E76BE5">
        <w:rPr>
          <w:szCs w:val="26"/>
        </w:rPr>
        <w:t xml:space="preserve"> which is defined by Bouvier as </w:t>
      </w:r>
      <w:r w:rsidRPr="00E76BE5">
        <w:rPr>
          <w:b/>
          <w:sz w:val="26"/>
          <w:szCs w:val="26"/>
          <w:highlight w:val="yellow"/>
          <w:u w:val="single"/>
        </w:rPr>
        <w:t>meaning “to establish by law”.</w:t>
      </w:r>
    </w:p>
    <w:p w14:paraId="195C2B64" w14:textId="305EBAFC" w:rsidR="00193C1B" w:rsidRPr="00E76BE5" w:rsidRDefault="00193C1B" w:rsidP="00193C1B"/>
    <w:p w14:paraId="3D3823C6" w14:textId="58B7378C" w:rsidR="00193C1B" w:rsidRPr="00E76BE5" w:rsidRDefault="00193C1B" w:rsidP="00193C1B">
      <w:pPr>
        <w:pStyle w:val="Heading4"/>
      </w:pPr>
      <w:r w:rsidRPr="00E76BE5">
        <w:t xml:space="preserve">At best, it’s extra topical, which still skews neg prep and links to </w:t>
      </w:r>
      <w:r w:rsidR="00E76BE5">
        <w:t>our</w:t>
      </w:r>
      <w:r w:rsidRPr="00E76BE5">
        <w:t xml:space="preserve"> offense.</w:t>
      </w:r>
    </w:p>
    <w:p w14:paraId="6728BB8D" w14:textId="77777777" w:rsidR="00193C1B" w:rsidRPr="00E76BE5" w:rsidRDefault="00193C1B" w:rsidP="00193C1B"/>
    <w:p w14:paraId="5C9312E4" w14:textId="77777777" w:rsidR="00193C1B" w:rsidRPr="00E76BE5" w:rsidRDefault="00193C1B" w:rsidP="00193C1B">
      <w:pPr>
        <w:pStyle w:val="Heading4"/>
      </w:pPr>
      <w:bookmarkStart w:id="0" w:name="_Hlk85279411"/>
      <w:r w:rsidRPr="00E76BE5">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1148A526" w14:textId="77777777" w:rsidR="00193C1B" w:rsidRPr="00E76BE5" w:rsidRDefault="00193C1B" w:rsidP="00193C1B">
      <w:pPr>
        <w:rPr>
          <w:rFonts w:ascii="Times" w:eastAsia="Times New Roman" w:hAnsi="Times"/>
          <w:sz w:val="20"/>
          <w:szCs w:val="20"/>
        </w:rPr>
      </w:pPr>
    </w:p>
    <w:p w14:paraId="2AF460FF" w14:textId="7801F0D5" w:rsidR="00193C1B" w:rsidRPr="00E76BE5" w:rsidRDefault="00193C1B" w:rsidP="00193C1B">
      <w:pPr>
        <w:pStyle w:val="Heading4"/>
      </w:pPr>
      <w:r w:rsidRPr="00E76BE5">
        <w:t xml:space="preserve">This has </w:t>
      </w:r>
      <w:r w:rsidRPr="00E76BE5">
        <w:t>two</w:t>
      </w:r>
      <w:r w:rsidRPr="00E76BE5">
        <w:t xml:space="preserve"> impacts –</w:t>
      </w:r>
    </w:p>
    <w:p w14:paraId="7C39E755" w14:textId="77777777" w:rsidR="00193C1B" w:rsidRPr="00E76BE5" w:rsidRDefault="00193C1B" w:rsidP="00193C1B">
      <w:pPr>
        <w:pStyle w:val="Heading4"/>
        <w:numPr>
          <w:ilvl w:val="0"/>
          <w:numId w:val="11"/>
        </w:numPr>
        <w:tabs>
          <w:tab w:val="num" w:pos="360"/>
        </w:tabs>
        <w:ind w:left="360"/>
      </w:pPr>
      <w:r w:rsidRPr="00E76BE5">
        <w:t>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546C99C5" w14:textId="77777777" w:rsidR="00193C1B" w:rsidRPr="00E76BE5" w:rsidRDefault="00193C1B" w:rsidP="00193C1B"/>
    <w:p w14:paraId="6553F800" w14:textId="77777777" w:rsidR="00193C1B" w:rsidRPr="00E76BE5" w:rsidRDefault="00193C1B" w:rsidP="00193C1B">
      <w:pPr>
        <w:pStyle w:val="Heading4"/>
        <w:numPr>
          <w:ilvl w:val="0"/>
          <w:numId w:val="11"/>
        </w:numPr>
        <w:tabs>
          <w:tab w:val="num" w:pos="360"/>
        </w:tabs>
        <w:ind w:left="360"/>
      </w:pPr>
      <w:r w:rsidRPr="00E76BE5">
        <w:t>Second is Argument Engagement---advocacy tied to the resolution incentivizes nuanced research and CLASH with a well prepared opponent---They turn debate into 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605D1150" w14:textId="77777777" w:rsidR="00193C1B" w:rsidRPr="00E76BE5" w:rsidRDefault="00193C1B" w:rsidP="00193C1B"/>
    <w:p w14:paraId="5B5F2927" w14:textId="15DE0CFD" w:rsidR="00193C1B" w:rsidRPr="00E76BE5" w:rsidRDefault="00193C1B" w:rsidP="00193C1B">
      <w:pPr>
        <w:pStyle w:val="Heading4"/>
      </w:pPr>
      <w:r w:rsidRPr="00E76BE5">
        <w:t xml:space="preserve">Topical version of the aff – </w:t>
      </w:r>
      <w:r w:rsidRPr="00E76BE5">
        <w:t>ban microgravity station – t</w:t>
      </w:r>
      <w:r w:rsidRPr="00E76BE5">
        <w:t>heir Kulu card concedes the labs are either on shuttles, on government property, or both. Kulu 18 [Harker reads yellow.]</w:t>
      </w:r>
    </w:p>
    <w:p w14:paraId="6CBA9C8D" w14:textId="77777777" w:rsidR="00193C1B" w:rsidRPr="00E76BE5" w:rsidRDefault="00193C1B" w:rsidP="00193C1B">
      <w:pPr>
        <w:rPr>
          <w:rStyle w:val="Style13ptBold"/>
        </w:rPr>
      </w:pPr>
      <w:r w:rsidRPr="00E76BE5">
        <w:rPr>
          <w:rStyle w:val="Style13ptBold"/>
        </w:rPr>
        <w:t xml:space="preserve">Kulu(Factories in space, Medicine and drugs, Erik Kulu 2018-2021, Manufacturing of pharmaceutical drugs in low orbit </w:t>
      </w:r>
      <w:hyperlink r:id="rId6" w:history="1">
        <w:r w:rsidRPr="00E76BE5">
          <w:rPr>
            <w:rStyle w:val="Style13ptBold"/>
          </w:rPr>
          <w:t>https://www.factoriesinspace.com/medicine-and-drugs</w:t>
        </w:r>
      </w:hyperlink>
      <w:r w:rsidRPr="00E76BE5">
        <w:rPr>
          <w:rStyle w:val="Style13ptBold"/>
        </w:rPr>
        <w:t>)</w:t>
      </w:r>
    </w:p>
    <w:p w14:paraId="4E14AFD4" w14:textId="672E77CA" w:rsidR="00193C1B" w:rsidRPr="00E76BE5" w:rsidRDefault="00193C1B" w:rsidP="00193C1B">
      <w:pPr>
        <w:pStyle w:val="NormalWeb"/>
        <w:shd w:val="clear" w:color="auto" w:fill="FFFFFF"/>
        <w:spacing w:before="0" w:beforeAutospacing="0"/>
        <w:rPr>
          <w:rStyle w:val="Hyperlink"/>
          <w:rFonts w:asciiTheme="majorHAnsi" w:hAnsiTheme="majorHAnsi" w:cs="Poppins"/>
          <w:color w:val="05C170"/>
          <w:sz w:val="10"/>
          <w:szCs w:val="10"/>
          <w:vertAlign w:val="superscript"/>
        </w:rPr>
      </w:pPr>
      <w:r w:rsidRPr="00E76BE5">
        <w:rPr>
          <w:rFonts w:asciiTheme="majorHAnsi" w:hAnsiTheme="majorHAnsi" w:cs="Poppins"/>
          <w:color w:val="4A4A4A"/>
          <w:sz w:val="10"/>
          <w:szCs w:val="10"/>
        </w:rPr>
        <w:t>Microgravity changes how crystal structures develop and in the process creates better samples than can be grown on Earth. Improving the 3D structure can have a positive impact on drug delivery, manufacturing and storage. A high percentage of pharmaceutical company executives (60%) said the space economy will have a high disruption on their sector in the coming decades. In a nutshell, space affords Big Pharma unique conditions in order to improve their drugs and potentially find new treatments. A long-term goal is the manufacturing of pharmaceuticals in a low orbit. While manufacturing in a low orbit could improve drugs, it could also increase the price.</w:t>
      </w:r>
      <w:hyperlink r:id="rId7" w:anchor="fn1" w:history="1">
        <w:r w:rsidRPr="00E76BE5">
          <w:rPr>
            <w:rStyle w:val="Hyperlink"/>
            <w:rFonts w:asciiTheme="majorHAnsi" w:hAnsiTheme="majorHAnsi" w:cs="Poppins"/>
            <w:color w:val="05C170"/>
            <w:sz w:val="10"/>
            <w:szCs w:val="10"/>
            <w:vertAlign w:val="superscript"/>
          </w:rPr>
          <w:t>1</w:t>
        </w:r>
      </w:hyperlink>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Liquid-liquid separation</w:t>
      </w:r>
      <w:r w:rsidRPr="00E76BE5">
        <w:rPr>
          <w:rFonts w:asciiTheme="majorHAnsi" w:hAnsiTheme="majorHAnsi" w:cs="Poppins"/>
          <w:color w:val="4A4A4A"/>
          <w:sz w:val="24"/>
        </w:rPr>
        <w:t xml:space="preserve"> and chemical extraction are </w:t>
      </w:r>
      <w:r w:rsidRPr="00E76BE5">
        <w:rPr>
          <w:rFonts w:asciiTheme="majorHAnsi" w:hAnsiTheme="majorHAnsi" w:cs="Poppins"/>
          <w:color w:val="4A4A4A"/>
          <w:sz w:val="24"/>
          <w:highlight w:val="cyan"/>
        </w:rPr>
        <w:t>key processes in drug</w:t>
      </w:r>
      <w:r w:rsidRPr="00E76BE5">
        <w:rPr>
          <w:rFonts w:asciiTheme="majorHAnsi" w:hAnsiTheme="majorHAnsi" w:cs="Poppins"/>
          <w:color w:val="4A4A4A"/>
          <w:sz w:val="24"/>
        </w:rPr>
        <w:t xml:space="preserve"> </w:t>
      </w:r>
      <w:r w:rsidRPr="00E76BE5">
        <w:rPr>
          <w:rFonts w:asciiTheme="majorHAnsi" w:hAnsiTheme="majorHAnsi" w:cs="Poppins"/>
          <w:color w:val="4A4A4A"/>
          <w:sz w:val="10"/>
          <w:szCs w:val="10"/>
        </w:rPr>
        <w:t>manufacturing and many other industries, including oil and gas, fragrances, food, wastewater filtration, and biotechnology. MIT spinout Zaiput Flow Technologies launched a novel continuous-flow liquid-liquid separator that makes those processes faster, easier, and more efficient. Today, nine</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pharmaceutical giants</w:t>
      </w:r>
      <w:r w:rsidRPr="00E76BE5">
        <w:rPr>
          <w:rFonts w:asciiTheme="majorHAnsi" w:hAnsiTheme="majorHAnsi" w:cs="Poppins"/>
          <w:color w:val="4A4A4A"/>
          <w:sz w:val="24"/>
        </w:rPr>
        <w:t xml:space="preserve"> and a growing number of academic labs and small companies </w:t>
      </w:r>
      <w:r w:rsidRPr="00E76BE5">
        <w:rPr>
          <w:rFonts w:asciiTheme="majorHAnsi" w:hAnsiTheme="majorHAnsi" w:cs="Poppins"/>
          <w:color w:val="4A4A4A"/>
          <w:sz w:val="24"/>
          <w:highlight w:val="cyan"/>
        </w:rPr>
        <w:t>use the separator</w:t>
      </w:r>
      <w:r w:rsidRPr="00E76BE5">
        <w:rPr>
          <w:rFonts w:asciiTheme="majorHAnsi" w:hAnsiTheme="majorHAnsi" w:cs="Poppins"/>
          <w:color w:val="4A4A4A"/>
          <w:sz w:val="24"/>
        </w:rPr>
        <w:t xml:space="preserve">. Having proved its efficacy on Earth, the separator is </w:t>
      </w:r>
      <w:r w:rsidRPr="00E76BE5">
        <w:rPr>
          <w:rFonts w:asciiTheme="majorHAnsi" w:hAnsiTheme="majorHAnsi" w:cs="Poppins"/>
          <w:color w:val="4A4A4A"/>
          <w:sz w:val="24"/>
          <w:highlight w:val="cyan"/>
        </w:rPr>
        <w:t>now being tested</w:t>
      </w:r>
      <w:r w:rsidRPr="00E76BE5">
        <w:rPr>
          <w:rFonts w:asciiTheme="majorHAnsi" w:hAnsiTheme="majorHAnsi" w:cs="Poppins"/>
          <w:color w:val="4A4A4A"/>
          <w:sz w:val="24"/>
        </w:rPr>
        <w:t xml:space="preserve"> as a tool for manufacturing drugs and synthesizing chemicals </w:t>
      </w:r>
      <w:r w:rsidRPr="00E76BE5">
        <w:rPr>
          <w:rFonts w:asciiTheme="majorHAnsi" w:hAnsiTheme="majorHAnsi" w:cs="Poppins"/>
          <w:color w:val="4A4A4A"/>
          <w:sz w:val="24"/>
          <w:highlight w:val="cyan"/>
        </w:rPr>
        <w:t>in outer space.</w:t>
      </w:r>
      <w:hyperlink r:id="rId8" w:anchor="fn2" w:history="1">
        <w:r w:rsidRPr="00E76BE5">
          <w:rPr>
            <w:rStyle w:val="Hyperlink"/>
            <w:rFonts w:asciiTheme="majorHAnsi" w:hAnsiTheme="majorHAnsi" w:cs="Poppins"/>
            <w:color w:val="05C170"/>
            <w:sz w:val="24"/>
            <w:highlight w:val="cyan"/>
            <w:vertAlign w:val="superscript"/>
          </w:rPr>
          <w:t>2</w:t>
        </w:r>
      </w:hyperlink>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In space</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microgravity</w:t>
      </w:r>
      <w:r w:rsidRPr="00E76BE5">
        <w:rPr>
          <w:rFonts w:asciiTheme="majorHAnsi" w:hAnsiTheme="majorHAnsi" w:cs="Poppins"/>
          <w:color w:val="4A4A4A"/>
          <w:sz w:val="24"/>
        </w:rPr>
        <w:t xml:space="preserve"> l</w:t>
      </w:r>
      <w:r w:rsidRPr="00E76BE5">
        <w:rPr>
          <w:rFonts w:asciiTheme="majorHAnsi" w:hAnsiTheme="majorHAnsi" w:cs="Poppins"/>
          <w:color w:val="4A4A4A"/>
          <w:sz w:val="10"/>
          <w:szCs w:val="10"/>
        </w:rPr>
        <w:t xml:space="preserve">ets materials grow without encountering walls, and it allows them to mix evenly and hold together without traditional supports. And a nearby ultrahigh vacuum helps things form without impurities. In microgravity, crystals can grow larger; in one experiment, crystals made from proteins </w:t>
      </w:r>
      <w:r w:rsidRPr="00E76BE5">
        <w:rPr>
          <w:rFonts w:asciiTheme="majorHAnsi" w:hAnsiTheme="majorHAnsi" w:cs="Poppins"/>
          <w:color w:val="4A4A4A"/>
          <w:sz w:val="24"/>
          <w:highlight w:val="cyan"/>
        </w:rPr>
        <w:t xml:space="preserve">grew to be 6 </w:t>
      </w:r>
      <w:r w:rsidRPr="00E76BE5">
        <w:rPr>
          <w:rFonts w:asciiTheme="majorHAnsi" w:hAnsiTheme="majorHAnsi" w:cs="Poppins"/>
          <w:color w:val="4A4A4A"/>
          <w:sz w:val="24"/>
        </w:rPr>
        <w:t xml:space="preserve">cubic millimeters, on average, </w:t>
      </w:r>
      <w:r w:rsidRPr="00E76BE5">
        <w:rPr>
          <w:rFonts w:asciiTheme="majorHAnsi" w:hAnsiTheme="majorHAnsi" w:cs="Poppins"/>
          <w:color w:val="4A4A4A"/>
          <w:sz w:val="24"/>
          <w:highlight w:val="cyan"/>
        </w:rPr>
        <w:t>compared with 0.5</w:t>
      </w:r>
      <w:r w:rsidRPr="00E76BE5">
        <w:rPr>
          <w:rFonts w:asciiTheme="majorHAnsi" w:hAnsiTheme="majorHAnsi" w:cs="Poppins"/>
          <w:color w:val="4A4A4A"/>
          <w:sz w:val="24"/>
        </w:rPr>
        <w:t xml:space="preserve"> cubic millimeters here </w:t>
      </w:r>
      <w:r w:rsidRPr="00E76BE5">
        <w:rPr>
          <w:rFonts w:asciiTheme="majorHAnsi" w:hAnsiTheme="majorHAnsi" w:cs="Poppins"/>
          <w:color w:val="4A4A4A"/>
          <w:sz w:val="24"/>
          <w:highlight w:val="cyan"/>
        </w:rPr>
        <w:t>on Earth.</w:t>
      </w:r>
      <w:r w:rsidRPr="00E76BE5">
        <w:rPr>
          <w:rFonts w:asciiTheme="majorHAnsi" w:hAnsiTheme="majorHAnsi" w:cs="Poppins"/>
          <w:color w:val="4A4A4A"/>
          <w:sz w:val="24"/>
        </w:rPr>
        <w:t xml:space="preserve"> Once grown, those crystals can be analyzed to determine the proteins' 3D structures, which can </w:t>
      </w:r>
      <w:r w:rsidRPr="00E76BE5">
        <w:rPr>
          <w:rFonts w:asciiTheme="majorHAnsi" w:hAnsiTheme="majorHAnsi" w:cs="Poppins"/>
          <w:color w:val="4A4A4A"/>
          <w:sz w:val="24"/>
          <w:highlight w:val="cyan"/>
        </w:rPr>
        <w:t>help inform</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new strategies for drug discovery</w:t>
      </w:r>
      <w:r w:rsidRPr="00E76BE5">
        <w:rPr>
          <w:rFonts w:asciiTheme="majorHAnsi" w:hAnsiTheme="majorHAnsi" w:cs="Poppins"/>
          <w:color w:val="4A4A4A"/>
          <w:sz w:val="24"/>
        </w:rPr>
        <w:t xml:space="preserve">. Growing other crystals, like those used to manufacture drugs or those that can detect gamma-rays and neutrons, in space so that they're bigger and purer can make the </w:t>
      </w:r>
      <w:r w:rsidRPr="00E76BE5">
        <w:rPr>
          <w:rFonts w:asciiTheme="majorHAnsi" w:hAnsiTheme="majorHAnsi" w:cs="Poppins"/>
          <w:color w:val="4A4A4A"/>
          <w:sz w:val="24"/>
          <w:highlight w:val="cyan"/>
        </w:rPr>
        <w:t>resulting (in) material (of) higher-quality.</w:t>
      </w:r>
      <w:hyperlink r:id="rId9" w:anchor="fn3" w:history="1">
        <w:r w:rsidRPr="00E76BE5">
          <w:rPr>
            <w:rStyle w:val="Hyperlink"/>
            <w:rFonts w:asciiTheme="majorHAnsi" w:hAnsiTheme="majorHAnsi" w:cs="Poppins"/>
            <w:color w:val="05C170"/>
            <w:sz w:val="24"/>
            <w:highlight w:val="cyan"/>
            <w:vertAlign w:val="superscript"/>
          </w:rPr>
          <w:t>3</w:t>
        </w:r>
      </w:hyperlink>
      <w:r w:rsidRPr="00E76BE5">
        <w:rPr>
          <w:rFonts w:asciiTheme="majorHAnsi" w:hAnsiTheme="majorHAnsi" w:cs="Poppins"/>
          <w:color w:val="4A4A4A"/>
          <w:sz w:val="24"/>
        </w:rPr>
        <w:t xml:space="preserve"> </w:t>
      </w:r>
      <w:r w:rsidRPr="00E76BE5">
        <w:rPr>
          <w:rFonts w:asciiTheme="majorHAnsi" w:hAnsiTheme="majorHAnsi" w:cs="Poppins"/>
          <w:color w:val="4A4A4A"/>
          <w:sz w:val="10"/>
          <w:szCs w:val="10"/>
        </w:rPr>
        <w:t>For drug delivery, uniformity is ideal, but it will still be some time before Merck is manufacturing drugs in space.</w:t>
      </w:r>
      <w:hyperlink r:id="rId10" w:anchor="fn5" w:history="1">
        <w:r w:rsidRPr="00E76BE5">
          <w:rPr>
            <w:rStyle w:val="Hyperlink"/>
            <w:rFonts w:asciiTheme="majorHAnsi" w:hAnsiTheme="majorHAnsi" w:cs="Poppins"/>
            <w:color w:val="05C170"/>
            <w:sz w:val="10"/>
            <w:szCs w:val="10"/>
            <w:vertAlign w:val="superscript"/>
          </w:rPr>
          <w:t>5</w:t>
        </w:r>
      </w:hyperlink>
      <w:r w:rsidRPr="00E76BE5">
        <w:rPr>
          <w:rFonts w:asciiTheme="majorHAnsi" w:hAnsiTheme="majorHAnsi" w:cs="Poppins"/>
          <w:color w:val="4A4A4A"/>
          <w:sz w:val="10"/>
          <w:szCs w:val="10"/>
        </w:rPr>
        <w:t xml:space="preserve"> Paul Reichert, a research scientist at Merck pharmaceuticals, has been an advocate for zero gravity drug development for 25 years. Weightless drug manufacturing, he says, would</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enable engineers to</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better control chemical processes,</w:t>
      </w:r>
      <w:r w:rsidRPr="00E76BE5">
        <w:rPr>
          <w:rFonts w:asciiTheme="majorHAnsi" w:hAnsiTheme="majorHAnsi" w:cs="Poppins"/>
          <w:color w:val="4A4A4A"/>
          <w:sz w:val="24"/>
        </w:rPr>
        <w:t xml:space="preserve"> </w:t>
      </w:r>
      <w:r w:rsidRPr="00E76BE5">
        <w:rPr>
          <w:rFonts w:asciiTheme="majorHAnsi" w:hAnsiTheme="majorHAnsi" w:cs="Poppins"/>
          <w:color w:val="4A4A4A"/>
          <w:sz w:val="10"/>
          <w:szCs w:val="10"/>
        </w:rPr>
        <w:t xml:space="preserve">especially when it comes to synthesizing complicated large-molecule medicines. Reichert has never left Earth, </w:t>
      </w:r>
      <w:r w:rsidRPr="00E76BE5">
        <w:rPr>
          <w:highlight w:val="yellow"/>
        </w:rPr>
        <w:t>but he has designed more than a dozen experiments performed by astronauts aboard the space shuttle and the International Space Station</w:t>
      </w:r>
      <w:r w:rsidRPr="00E76BE5">
        <w:rPr>
          <w:rFonts w:asciiTheme="majorHAnsi" w:hAnsiTheme="majorHAnsi" w:cs="Poppins"/>
          <w:color w:val="4A4A4A"/>
          <w:sz w:val="10"/>
          <w:szCs w:val="10"/>
        </w:rPr>
        <w:t>. Still, progress is slow. “I’ve done 14 experiments in space in 24 years,” he says. “I can do 14 experiments in a day here on Earth.” Kelly hopes that more pharmaceutical experiments will be done on the Space Station, but he says an even better research site is the Moon: “It’s perfectly designed, and placed at a good distance. It’s got a sixth of the gravity of Earth, and has no atmosphere.”</w:t>
      </w:r>
      <w:hyperlink r:id="rId11" w:anchor="fn6" w:history="1">
        <w:r w:rsidRPr="00E76BE5">
          <w:rPr>
            <w:rStyle w:val="Hyperlink"/>
            <w:rFonts w:asciiTheme="majorHAnsi" w:hAnsiTheme="majorHAnsi" w:cs="Poppins"/>
            <w:color w:val="05C170"/>
            <w:sz w:val="10"/>
            <w:szCs w:val="10"/>
            <w:vertAlign w:val="superscript"/>
          </w:rPr>
          <w:t>6</w:t>
        </w:r>
      </w:hyperlink>
    </w:p>
    <w:p w14:paraId="7CB66A67" w14:textId="77777777" w:rsidR="00193C1B" w:rsidRPr="00E76BE5" w:rsidRDefault="00193C1B" w:rsidP="00193C1B"/>
    <w:p w14:paraId="0AAA335B" w14:textId="0A987F34" w:rsidR="00193C1B" w:rsidRPr="00E76BE5" w:rsidRDefault="00193C1B" w:rsidP="00193C1B">
      <w:pPr>
        <w:pStyle w:val="Heading4"/>
      </w:pPr>
      <w:r w:rsidRPr="00E76BE5">
        <w:t>Banning ISS prevents experimentation</w:t>
      </w:r>
    </w:p>
    <w:p w14:paraId="3E80EDA5" w14:textId="77777777" w:rsidR="00193C1B" w:rsidRPr="00E76BE5" w:rsidRDefault="00193C1B" w:rsidP="00193C1B">
      <w:pPr>
        <w:rPr>
          <w:rStyle w:val="Style13ptBold"/>
        </w:rPr>
      </w:pPr>
      <w:r w:rsidRPr="00E76BE5">
        <w:rPr>
          <w:rStyle w:val="Style13ptBold"/>
        </w:rPr>
        <w:t>Howell 19(Elizabeth Howell, How Big Pharma Was Wooed To Space-Based 'Business Park, August 14 2019, https://www.forbes.com/sites/elizabethhowell1/2019/08/14/how-big-pharma-was-wooed-to-space-based-business-park/?sh=e97d10632e17)</w:t>
      </w:r>
    </w:p>
    <w:p w14:paraId="7329A6A2" w14:textId="77777777" w:rsidR="00193C1B" w:rsidRPr="00E76BE5" w:rsidRDefault="00193C1B" w:rsidP="00193C1B">
      <w:r w:rsidRPr="00E76BE5">
        <w:t xml:space="preserve">The most exclusive </w:t>
      </w:r>
      <w:r w:rsidRPr="00E76BE5">
        <w:rPr>
          <w:highlight w:val="cyan"/>
        </w:rPr>
        <w:t>business park</w:t>
      </w:r>
      <w:r w:rsidRPr="00E76BE5">
        <w:t xml:space="preserve"> for humankind is so remote that it </w:t>
      </w:r>
      <w:r w:rsidRPr="00E76BE5">
        <w:rPr>
          <w:highlight w:val="cyan"/>
        </w:rPr>
        <w:t>takes a rocket to get there</w:t>
      </w:r>
      <w:r w:rsidRPr="00E76BE5">
        <w:t xml:space="preserve"> — and </w:t>
      </w:r>
      <w:r w:rsidRPr="00E76BE5">
        <w:rPr>
          <w:highlight w:val="cyan"/>
        </w:rPr>
        <w:t>big pharma is among</w:t>
      </w:r>
      <w:r w:rsidRPr="00E76BE5">
        <w:t xml:space="preserve"> the </w:t>
      </w:r>
      <w:r w:rsidRPr="00E76BE5">
        <w:rPr>
          <w:highlight w:val="cyan"/>
        </w:rPr>
        <w:t>growth industries in</w:t>
      </w:r>
      <w:r w:rsidRPr="00E76BE5">
        <w:t xml:space="preserve"> this difficult-to-reach </w:t>
      </w:r>
      <w:r w:rsidRPr="00E76BE5">
        <w:rPr>
          <w:highlight w:val="cyan"/>
        </w:rPr>
        <w:t>location.</w:t>
      </w:r>
      <w:r w:rsidRPr="00E76BE5">
        <w:t xml:space="preserve"> The "</w:t>
      </w:r>
      <w:r w:rsidRPr="00E76BE5">
        <w:rPr>
          <w:highlight w:val="cyan"/>
        </w:rPr>
        <w:t>weightless" lab</w:t>
      </w:r>
      <w:r w:rsidRPr="00E76BE5">
        <w:t xml:space="preserve"> is packed with experiments that </w:t>
      </w:r>
      <w:r w:rsidRPr="00E76BE5">
        <w:rPr>
          <w:highlight w:val="cyan"/>
        </w:rPr>
        <w:t>develop drugs</w:t>
      </w:r>
      <w:r w:rsidRPr="00E76BE5">
        <w:t xml:space="preserve"> and 3D-print human tissue, among other things. </w:t>
      </w:r>
      <w:r w:rsidRPr="00E76BE5">
        <w:rPr>
          <w:highlight w:val="yellow"/>
        </w:rPr>
        <w:t>It's called the U.S. National Laboratory and its address is on the International Space Station.</w:t>
      </w:r>
      <w:r w:rsidRPr="00E76BE5">
        <w:t xml:space="preserve"> Its sole manager — Florida's non-profit Center for the Advancement of Space (CASIS) — has been in charge there for eight years, working with astronauts who contend with packed schedules and a dangerous environment. While CASIS says its ecosystem is growing and thriving, NASA's Office of the Inspector General criticized the organization for its work, as late as January 2018: "The </w:t>
      </w:r>
      <w:r w:rsidRPr="00E76BE5">
        <w:rPr>
          <w:highlight w:val="cyan"/>
        </w:rPr>
        <w:t>organization</w:t>
      </w:r>
      <w:r w:rsidRPr="00E76BE5">
        <w:t xml:space="preserve"> has </w:t>
      </w:r>
      <w:r w:rsidRPr="00E76BE5">
        <w:rPr>
          <w:highlight w:val="cyan"/>
        </w:rPr>
        <w:t>underperformed</w:t>
      </w:r>
      <w:r w:rsidRPr="00E76BE5">
        <w:t xml:space="preserve"> on tasks important to achieving </w:t>
      </w:r>
      <w:r w:rsidRPr="00E76BE5">
        <w:rPr>
          <w:highlight w:val="yellow"/>
        </w:rPr>
        <w:t>NASA's goal of building a commercial space economy in low Earth orbit,"</w:t>
      </w:r>
      <w:r w:rsidRPr="00E76BE5">
        <w:rPr>
          <w:sz w:val="10"/>
          <w:szCs w:val="10"/>
        </w:rPr>
        <w:t xml:space="preserve"> the OIG wrote in a report at that time. "After more than five years of operation, CASIS has not fully met a majority of the goals and expectations set out by NASA," it added. (At the time, NASA said it concurred or partially concurred with OIG recommendations, although OIG and NASA clashed as to how the report's performance metrics for CASIS were defined.) Yet CASIS says it has been working hard amid unique requirements for its lab. It's a tough place to work, because the principal investigators are nowhere near their experiments. Further, astronaut time is precious — so experiments ideally are somewhat autonomous, able to be controlled from Earth or to run on their own. German astronaut Alexander Gerst works on a CASIS-developed experiment called Space Algae. German astronaut Alexander Gerst works on a CASIS-developed experiment called Space Algae. Algae ... [+] NASA CASIS had a classic "blue ocean" advantage — the ability to offer experiment environments that are completely unavailable to competitors, for obvious reasons — but at the same time, it had to move quickly to gain community trust. MORE FOR YOU New Research Finds A Connection Between Domestic Violence And These Two Personality Disorders This Scientist Helps Andean Forests And Ecuador’s Women In STEM Exceptional Fossil Preservation Suggests That Discovering Dinosaur DNA May Not Be Impossible Any</w:t>
      </w:r>
      <w:r w:rsidRPr="00E76BE5">
        <w:t xml:space="preserve"> </w:t>
      </w:r>
      <w:r w:rsidRPr="00E76BE5">
        <w:rPr>
          <w:highlight w:val="cyan"/>
        </w:rPr>
        <w:t>success so far is</w:t>
      </w:r>
      <w:r w:rsidRPr="00E76BE5">
        <w:t xml:space="preserve"> </w:t>
      </w:r>
      <w:r w:rsidRPr="00E76BE5">
        <w:rPr>
          <w:highlight w:val="cyan"/>
        </w:rPr>
        <w:t>due to quick growth in partnerships</w:t>
      </w:r>
      <w:r w:rsidRPr="00E76BE5">
        <w:t>, said Ken Shields, the laboratory's chief operating officer, in an interview. "We knew very quickly we had a limited time to get our organization and the national lab ramped up," he said, which required a good deal of forecasting. One of the potential winners CASIS identified was "</w:t>
      </w:r>
      <w:r w:rsidRPr="00E76BE5">
        <w:rPr>
          <w:highlight w:val="cyan"/>
        </w:rPr>
        <w:t>big pharma",</w:t>
      </w:r>
      <w:r w:rsidRPr="00E76BE5">
        <w:t xml:space="preserve"> and nearly a decade later that idea is paying off in a big way, Shields said. While that industry </w:t>
      </w:r>
      <w:r w:rsidRPr="00E76BE5">
        <w:rPr>
          <w:highlight w:val="cyan"/>
        </w:rPr>
        <w:t>is thriving</w:t>
      </w:r>
      <w:r w:rsidRPr="00E76BE5">
        <w:t xml:space="preserve">, </w:t>
      </w:r>
      <w:r w:rsidRPr="00E76BE5">
        <w:rPr>
          <w:sz w:val="10"/>
          <w:szCs w:val="10"/>
        </w:rPr>
        <w:t>there are special requirements to consider. In space, experiments can take years to plan due to requirements in fire safety and astronaut safety — not to mention the usual research approvals and funding challenges that principal investigators go through at their individual institutions. How Schools Can Better Serve Hispanic And Latino Students SpaceX's Falcon 9 is one of the providers launching CASIS cargo to space. SpaceX's Falcon 9 (pictured here atop a Falcon 9 rocket during a July 25, 2019 launch from Cape ... [+] NURPHOTO VIA GETTY IMAGES Shields said his non-profit's first step was to understand</w:t>
      </w:r>
      <w:r w:rsidRPr="00E76BE5">
        <w:t xml:space="preserve"> </w:t>
      </w:r>
      <w:r w:rsidRPr="00E76BE5">
        <w:rPr>
          <w:highlight w:val="cyan"/>
        </w:rPr>
        <w:t>who in big pharma was investing "a lot of dollars in applied development",</w:t>
      </w:r>
      <w:r w:rsidRPr="00E76BE5">
        <w:t xml:space="preserve"> </w:t>
      </w:r>
      <w:r w:rsidRPr="00E76BE5">
        <w:rPr>
          <w:highlight w:val="cyan"/>
        </w:rPr>
        <w:t>and then</w:t>
      </w:r>
      <w:r w:rsidRPr="00E76BE5">
        <w:t xml:space="preserve"> make the </w:t>
      </w:r>
      <w:r w:rsidRPr="00E76BE5">
        <w:rPr>
          <w:highlight w:val="cyan"/>
        </w:rPr>
        <w:t>pitch to those folks</w:t>
      </w:r>
      <w:r w:rsidRPr="00E76BE5">
        <w:t xml:space="preserve"> about how microgravity could simplify the production of drugs. CASIS had to rapidly demonstrate a robust supply chain of rocket launches and high-speed connections to allow results to come out quickly. While drug development takes years of work (meaning tangible financial results can often come decades down the line) what CASIS can point to is </w:t>
      </w:r>
      <w:r w:rsidRPr="00E76BE5">
        <w:rPr>
          <w:highlight w:val="cyan"/>
        </w:rPr>
        <w:t>demonstrated interest of</w:t>
      </w:r>
      <w:r w:rsidRPr="00E76BE5">
        <w:t xml:space="preserve"> well-known </w:t>
      </w:r>
      <w:r w:rsidRPr="00E76BE5">
        <w:rPr>
          <w:highlight w:val="cyan"/>
        </w:rPr>
        <w:t>industry names.</w:t>
      </w:r>
      <w:r w:rsidRPr="00E76BE5">
        <w:t xml:space="preserve"> Merck has studied the crystallization of antibodies in space. </w:t>
      </w:r>
      <w:r w:rsidRPr="00E76BE5">
        <w:rPr>
          <w:highlight w:val="cyan"/>
        </w:rPr>
        <w:t>AstraZeneca</w:t>
      </w:r>
      <w:r w:rsidRPr="00E76BE5">
        <w:t xml:space="preserve"> recently </w:t>
      </w:r>
      <w:r w:rsidRPr="00E76BE5">
        <w:rPr>
          <w:highlight w:val="cyan"/>
        </w:rPr>
        <w:t>launched a regenerative medicine payload</w:t>
      </w:r>
      <w:r w:rsidRPr="00E76BE5">
        <w:t xml:space="preserve">. And </w:t>
      </w:r>
      <w:r w:rsidRPr="00E76BE5">
        <w:rPr>
          <w:highlight w:val="cyan"/>
        </w:rPr>
        <w:t>Dover Lifesciences</w:t>
      </w:r>
      <w:r w:rsidRPr="00E76BE5">
        <w:t xml:space="preserve"> won a technology in space award (</w:t>
      </w:r>
      <w:r w:rsidRPr="00E76BE5">
        <w:rPr>
          <w:highlight w:val="cyan"/>
        </w:rPr>
        <w:t>sponsored by Boeing</w:t>
      </w:r>
      <w:r w:rsidRPr="00E76BE5">
        <w:t xml:space="preserve">) to crystallize a protein complex that is tough to make in Earth's gravity. </w:t>
      </w:r>
      <w:hyperlink r:id="rId12" w:history="1">
        <w:r w:rsidRPr="00E76BE5">
          <w:rPr>
            <w:rStyle w:val="Hyperlink"/>
            <w:sz w:val="24"/>
          </w:rPr>
          <w:t>https://www.the-scientist.com/bio-business/pharma-looks-to-outer-space-to-boost-drug-rd--68183</w:t>
        </w:r>
      </w:hyperlink>
      <w:r w:rsidRPr="00E76BE5">
        <w:t xml:space="preserve"> On a cool December afternoon in 2018, on a viewing platform at the Kennedy Space Center at Cape Canaveral in Florida, Jordan Greco watched his research project leave planet Earth. As chief scientific officer of the Connecticut-based biotech </w:t>
      </w:r>
      <w:r w:rsidRPr="00E76BE5">
        <w:rPr>
          <w:highlight w:val="yellow"/>
        </w:rPr>
        <w:t>LambdaVision</w:t>
      </w:r>
      <w:r w:rsidRPr="00E76BE5">
        <w:t xml:space="preserve">, he had spent years developing a protein-based artificial retina to treat patients blinded or severely visually impaired by retinal degenerative diseases. </w:t>
      </w:r>
      <w:r w:rsidRPr="00E76BE5">
        <w:rPr>
          <w:highlight w:val="cyan"/>
        </w:rPr>
        <w:t xml:space="preserve">At 1:15 PM </w:t>
      </w:r>
      <w:r w:rsidRPr="00E76BE5">
        <w:t xml:space="preserve">that day, a Falcon 9 launch rocket lit up the sky as it blasted the </w:t>
      </w:r>
      <w:r w:rsidRPr="00E76BE5">
        <w:rPr>
          <w:highlight w:val="cyan"/>
        </w:rPr>
        <w:t xml:space="preserve">SpaceX Dragon cargo spacecraft </w:t>
      </w:r>
      <w:r w:rsidRPr="00E76BE5">
        <w:t>toward</w:t>
      </w:r>
      <w:r w:rsidRPr="00E76BE5">
        <w:rPr>
          <w:highlight w:val="cyan"/>
        </w:rPr>
        <w:t xml:space="preserve"> </w:t>
      </w:r>
      <w:r w:rsidRPr="00E76BE5">
        <w:rPr>
          <w:highlight w:val="yellow"/>
        </w:rPr>
        <w:t xml:space="preserve">(blasted to) the International Space Station </w:t>
      </w:r>
      <w:r w:rsidRPr="00E76BE5">
        <w:rPr>
          <w:sz w:val="10"/>
          <w:szCs w:val="10"/>
        </w:rPr>
        <w:t xml:space="preserve">(ISS), carrying onboard the proteins that make up Greco’s artificial retina. “It didn’t really hit me until we were sitting on the balcony at the NASA complex and seeing that rocket off in the distance,” Greco recalls. “Our protein, our experiment that we’ve been working on for years, is on that thing.” Once the SpaceX capsule docked at the ISS, an astronaut in the station’s near-weightless environment was to initiate an experiment that Greco hoped would help him understand how to improve the artificial retina’s function. Back on Earth, he and his colleagues had been making progress with the retina—essentially a small film covered in hundreds of layers of the microbial light-activated protein bacteriorhodopsin—but were struggling to produce consistently high-quality retinas. The team suspected that the bacteriorhodopsin proteins should be oriented the same way with respect to one another for the artificial retina to create robust electrical signals and communicate effectively with patients’ neurons. But the team’s process of dipping the film into protein solutions seemed to generate somewhat disordered protein arrangements. Greco suspected that gravity was negatively affecting the layering process—for instance, by causing the proteins in the solution to undergo sedimentation, he explains. To test that hypothesis, he and his colleagues sent materials to the ISS to repeat part of the experiment in microgravity. Microgravity influences scientific experiments in many ways that appeal to drug developers. Scientific research in space has thrived over the past decade, but it’s only recently that the </w:t>
      </w:r>
      <w:r w:rsidRPr="00E76BE5">
        <w:rPr>
          <w:highlight w:val="cyan"/>
        </w:rPr>
        <w:t>pharmaceutica</w:t>
      </w:r>
      <w:r w:rsidRPr="00E76BE5">
        <w:t xml:space="preserve">l and biotech sector has started getting in on the action, pursuing new ways to study drugs and other medical treatments. Pharma giants including Merck, AstraZeneca, Eli Lilly, and Sanofi, along with dozens of smaller companies, have all </w:t>
      </w:r>
      <w:r w:rsidRPr="00E76BE5">
        <w:rPr>
          <w:highlight w:val="cyan"/>
        </w:rPr>
        <w:t>sent experiments to</w:t>
      </w:r>
      <w:r w:rsidRPr="00E76BE5">
        <w:t xml:space="preserve"> the </w:t>
      </w:r>
      <w:r w:rsidRPr="00E76BE5">
        <w:rPr>
          <w:highlight w:val="cyan"/>
        </w:rPr>
        <w:t>ISS</w:t>
      </w:r>
      <w:r w:rsidRPr="00E76BE5">
        <w:t xml:space="preserve"> to reap the unique benefits of microgravity. Of the 150 or so life science research projects supported in the 2019-2020 fiscal year by the Center for the Advancement of Science in Space (CASIS)—</w:t>
      </w:r>
      <w:r w:rsidRPr="00E76BE5">
        <w:rPr>
          <w:highlight w:val="yellow"/>
        </w:rPr>
        <w:t>a nonprofit that collaborates with NASA to manage the US National Laboratory on the ISS</w:t>
      </w:r>
      <w:r w:rsidRPr="00E76BE5">
        <w:t xml:space="preserve">—more than a third have been </w:t>
      </w:r>
      <w:r w:rsidRPr="00E76BE5">
        <w:rPr>
          <w:highlight w:val="cyan"/>
        </w:rPr>
        <w:t>led by pharmaceutical</w:t>
      </w:r>
      <w:r w:rsidRPr="00E76BE5">
        <w:t xml:space="preserve"> and biotechnology </w:t>
      </w:r>
      <w:r w:rsidRPr="00E76BE5">
        <w:rPr>
          <w:highlight w:val="cyan"/>
        </w:rPr>
        <w:t>companies</w:t>
      </w:r>
      <w:r w:rsidRPr="00E76BE5">
        <w:t xml:space="preserve">, </w:t>
      </w:r>
      <w:r w:rsidRPr="00E76BE5">
        <w:rPr>
          <w:sz w:val="10"/>
          <w:szCs w:val="10"/>
        </w:rPr>
        <w:t>says CASIS’s interim chief scientist, Mike Roberts. Such endeavors could one day help improve astronaut health and equip humanity for longer ventures into space, but their primary aim is to develop or improve drugs for people on Earth. That’s certainly the hope of Greco and his colleagues, who found out a few months after that December afternoon that, as they’d hypothesized, the proteins layered in space appeared to have more-orderly arrangements—an improvement that could benefit the artificial retina’s function. Studies such as these have yet to yield new blockbuster drugs or even significant improvements to existing ones. Research in space is slow, and the costs are sky-high. All projects are subsidized through NASA, and many rely on additional financial support through federal grants</w:t>
      </w:r>
      <w:r w:rsidRPr="00E76BE5">
        <w:t xml:space="preserve">, </w:t>
      </w:r>
      <w:r w:rsidRPr="00E76BE5">
        <w:rPr>
          <w:highlight w:val="cyan"/>
        </w:rPr>
        <w:t>spurring a new</w:t>
      </w:r>
      <w:r w:rsidRPr="00E76BE5">
        <w:t xml:space="preserve"> kind of </w:t>
      </w:r>
      <w:r w:rsidRPr="00E76BE5">
        <w:rPr>
          <w:highlight w:val="cyan"/>
        </w:rPr>
        <w:t>space race—</w:t>
      </w:r>
      <w:r w:rsidRPr="00E76BE5">
        <w:t xml:space="preserve">one aiming to </w:t>
      </w:r>
      <w:r w:rsidRPr="00E76BE5">
        <w:rPr>
          <w:highlight w:val="cyan"/>
        </w:rPr>
        <w:t>prove that such projects are profitable enough for the private sector to fund on their own</w:t>
      </w:r>
      <w:r w:rsidRPr="00E76BE5">
        <w:t xml:space="preserve">. </w:t>
      </w:r>
      <w:r w:rsidRPr="00E76BE5">
        <w:rPr>
          <w:sz w:val="10"/>
          <w:szCs w:val="10"/>
        </w:rPr>
        <w:t>“Overcoming that 1G gravitational pull to get rockets up to low Earth orbit or beyond is expensive still,” says Roberts. But even so, “we’ve seen a significant uptick in interest” in conducting experiments in space. The benefits of microgravity While microgravity can be achieved for a few moments on an aircraft rounding the top of a parabolic flight, or simulated imperfectly in bioreactors on Earth, the best way to conduct experiments under sustained microgravity is to go to the ISS. The station orbits approximately 400 km from the planet’s surface and is close enough to Earth to experience about 90 percent of its gravitational pull, but astronauts aboard the station feel nearly weightless because it’s in constant free fall around the planet. The resulting microgravity conditions in this setting influence scientific experiments in many ways that appeal to drug developers. There are minimal convection currents in fluids, for instance, and hardly any sedimentation—conditions advantageous not only for LambdaVision’s layering procedure but also for processes such as protein crystallization, whereby proteins form a regular array. Under near weightlessness, “you get a [higher-quality] crystal than [what you’d get through] the crystallization process on Earth,” making certain proteins easier to study and more attractive as drugs, explains Marlise dos Santos, an aerospace pharmacy specialist at InnovaSpace, a UK-based think tank that promotes life science in space, among other activities related to extreme environments. Paul Reichert, a research scientist at Schering-Plough and at Merck after their merger, was one of the first in the pharmaceutical industry to recognize the value of near weightlessness for protein crystallization. In the 1990s, before the ISS was operational, he collaborated with NASA to send interferon alfa-2b, the active ingredient in the company’s antiviral and cancer drug intron A, into low Earth orbit on the Space Shuttle to see if it would crystallize in space. Upon studying the product that was returned to Earth, Reichert noticed that the protein had turned into small crystals with perfectly uniform size—the kind that would be ideal for drug delivery. Although the crystallized interferon alfa-2b was never commercialized, Reichert has conducted similar experiments on the ISS with the monoclonal antibody pembrolizumab, the key ingredient in Merck’s popular oncology drug Keytruda. Because antibodies aren’t very soluble under standard conditions, treatments such as Keytruda tend to form viscous solutions at high concentrations and need to be delivered in burdensome, lengthy, and regular intravenous infusions. If pembrolizumab took the form of a compact crystalline suspension, however, it could be deliverable as an injection, Reichert explains. In his most recent experiment, published in npj Microgravity, he and his colleagues found that cooling pembrolizumab on the ISS yielded “a uniform population of particles [that] actually gave a better injectability profile than the heterogeneous population of crystals that we got on Earth,” Reichert says. Eli Lilly has also sent its products to the ISS to be crystallized, in this case to make them easier to study structurally using analytical techniques such as X-ray diffraction. The company has also flown mice to the ISS to test an experimental drug that boosts muscle growth. Under microgravity, the loss of physical strain on bone and muscle accelerates the natural onset of common musculo-skeletal diseases in rodents, making them ideal models of such human conditions, explains Jeremy Hinds, a senior research scientist at Lilly. In addition, Hinds is studying whether near weightlessness affects the process of freeze-drying materials, a common step in drug distribution and storage. Microgravity “could have positive outcomes on the physical properties and resulting drug product performance,” he explains in an email to The Scientist. CASIS, which selects the research projects that go to the US national lab on the ISS and provides companies with logistical support, is also working with a number of smaller companies studying everything from treatments for rare diseases to medical devices. One such company is MIT spinout MakerHealth, which has spent nearly a decade creating a device that can produce a number of personalized pharmaceuticals on demand. A mission is slated for 2021 to carry the device’s mechanical reactors to the ISS, where they’ll produce some simple compounds in space. Engineer Jose Gomez-Marquez of MIT’s Little Devices Lab who helped develop the device says the experiment could not only show that it’s possible to make drugs in space—a prerequisite for humanity’s future ventures into outer space—but also help his team understand the typical gravitational constraints on the device’s function and how they can improve it further: “It’s a fundamental physics question.” EXTRATERRESTRIAL LAB: The Destiny Lab on the International Space Station allows researchers to carry out experiments in microgravity. COURTESY OF NASA Challenges in space research While research and development in space is well underway, progress has been slow, says Reichert. “We’re still in the infancy of doing this kind of work.” Many of the challenges are logistical. Only six astronauts are stationed on the ISS; their time for experimental work is limited, and basic laboratory tasks such as pipetting and moving reagents around are challenging in microgravity. That’s in part why pharma entities and biotechs typically contract companies that specialize in automating scientific experiments and packing them into flight-ready “cube labs,” which astronauts simply need to activate to have the experiments conduct themselves. LambdaVision, for instance, worked with the microgravity research company Space Tango to turn their 2018 layering experiment and a more recent study of how bacteriorhodopsin functions under microgravity into miniature labs. The downside of such arrangements is that researchers are often limited to one experiment at a time, and results can be a long time coming, Reichert says. “The astronaut just activates the experiment that sits there for two to three weeks, and then it comes back on a Dragon SpaceX module a month later, and then we first see what the results are.” Doing research in space comes with a host of other challenges as well, such as organizing simultaneous control experiments on the ground, and adapting research methods to the nonstandard laboratory equipment on the ISS. For Paul Jaminet, founder and president of the Massachusetts-based oncology startup Angiex, which undertook an experiment on the ISS in 2018, the endeavor “turned out to be significantly more work than we thought it would be.” The company’s experiment showed that endothelial cells’ response to one of the company’s cancer drugs changed over the course of their time on the ISS, and that the cells generally grew and behaved differently in space than on Earth. In particular, the cells displayed unique characteristics that Angiex founder and head of research Shou-Ching Jaminet tells The Scientist could mimic certain features of cardiovascular conditions afflicting humans on Earth. The husband-and-wife team is interested in continuing that line of research, but due to the amount of labor, time, and money involved, it’s taken a backseat to the company’s work on drug candidates and other projects that are further along. Researchers are often limited to one experiment at a time, and results can be a long time coming. The biggest challenge is indeed the sheer cost of space experiments. Getting a single experiment to and back from the ISS can cost some $7.5 million, according to CASIS. Currently, flights to and from the ISS and astronaut time are covered by NASA, and the hardware and research costs of such experiments are sometimes partially funded through federal grants. Some smaller companies, including MakerHealth, Lambda-Vision, and Angiex, financed their endeavors with six-figure microgravity research grants awarded by a partnership between CASIS and Boeing through the Boston-based business accelerator program MassChallenge.</w:t>
      </w:r>
      <w:r w:rsidRPr="00E76BE5">
        <w:t xml:space="preserve"> These </w:t>
      </w:r>
      <w:r w:rsidRPr="00E76BE5">
        <w:rPr>
          <w:highlight w:val="cyan"/>
        </w:rPr>
        <w:t>generous subsidies</w:t>
      </w:r>
      <w:r w:rsidRPr="00E76BE5">
        <w:t xml:space="preserve"> and incentives are part of a long-term effort by NASA to </w:t>
      </w:r>
      <w:r w:rsidRPr="00E76BE5">
        <w:rPr>
          <w:highlight w:val="cyan"/>
        </w:rPr>
        <w:t>coax private companies to recognize the value of R&amp;D in space.</w:t>
      </w:r>
      <w:r w:rsidRPr="00E76BE5">
        <w:rPr>
          <w:sz w:val="10"/>
          <w:szCs w:val="10"/>
        </w:rPr>
        <w:t xml:space="preserve"> In addition to bringing benefits to people on Earth, companies ideally would ultimately pay for their own research and help the US National Laboratory on the ISS become self-supporting. However, a 2018 report by NASA’s Office of the Inspector General criticized CASIS for failing to recruit enough commercial users to the space station, and “question[ed] whether a sufficient business case exists under which private companies will be able to develop a self-sustaining and profit-making business [on the ISS].” That’s broadly in line with an analysis by Nicholas Vonortas, a microeconomist at George Washington University who received a NASA grant in 2015 to conduct a cost-benefit analysis of using protein crystallization on the ISS to get better structural information about peptides. Through economic models that considered the risk of experiments failing, among other factors, Vonortas found that the potential financial benefits of crystallizing proteins on the ISS will likely not be enough to outweigh the costs if they’re shouldered by the private sector alone. “All of this together, when you do the calculations, brings a result that is not as attractive as the scientists think,” he tells The Scientist. Space pharmacy ahead? Costs may decrease over time as travel to and from the ISS becomes more frequent, Vonortas says. Entrepreneur Elon </w:t>
      </w:r>
      <w:r w:rsidRPr="00E76BE5">
        <w:rPr>
          <w:highlight w:val="cyan"/>
        </w:rPr>
        <w:t>Musk</w:t>
      </w:r>
      <w:r w:rsidRPr="00E76BE5">
        <w:t xml:space="preserve">, for instance, has said he wants </w:t>
      </w:r>
      <w:r w:rsidRPr="00E76BE5">
        <w:rPr>
          <w:highlight w:val="cyan"/>
        </w:rPr>
        <w:t>to establish a more regular service</w:t>
      </w:r>
      <w:r w:rsidRPr="00E76BE5">
        <w:t xml:space="preserve"> </w:t>
      </w:r>
      <w:r w:rsidRPr="00E76BE5">
        <w:rPr>
          <w:highlight w:val="cyan"/>
        </w:rPr>
        <w:t>to</w:t>
      </w:r>
      <w:r w:rsidRPr="00E76BE5">
        <w:t xml:space="preserve"> the </w:t>
      </w:r>
      <w:r w:rsidRPr="00E76BE5">
        <w:rPr>
          <w:highlight w:val="cyan"/>
        </w:rPr>
        <w:t>station</w:t>
      </w:r>
      <w:r w:rsidRPr="00E76BE5">
        <w:t xml:space="preserve"> than there is currently—an idea not without its skeptics. But a significant source of uncertainty is that the </w:t>
      </w:r>
      <w:r w:rsidRPr="00E76BE5">
        <w:rPr>
          <w:highlight w:val="cyan"/>
        </w:rPr>
        <w:t>ISS,</w:t>
      </w:r>
      <w:r w:rsidRPr="00E76BE5">
        <w:t xml:space="preserve"> after more than 110,000 laps around the planet, may be </w:t>
      </w:r>
      <w:r w:rsidRPr="00E76BE5">
        <w:rPr>
          <w:highlight w:val="cyan"/>
        </w:rPr>
        <w:t>nearing the end of its life.</w:t>
      </w:r>
      <w:r w:rsidRPr="00E76BE5">
        <w:t xml:space="preserve"> NASA and other participating space agencies plan to continue </w:t>
      </w:r>
      <w:r w:rsidRPr="00E76BE5">
        <w:rPr>
          <w:highlight w:val="cyan"/>
        </w:rPr>
        <w:t>operations</w:t>
      </w:r>
      <w:r w:rsidRPr="00E76BE5">
        <w:t xml:space="preserve"> through 2024, but what happens </w:t>
      </w:r>
      <w:r w:rsidRPr="00E76BE5">
        <w:rPr>
          <w:highlight w:val="cyan"/>
        </w:rPr>
        <w:t xml:space="preserve">after </w:t>
      </w:r>
      <w:r w:rsidRPr="00E76BE5">
        <w:t xml:space="preserve">that is </w:t>
      </w:r>
      <w:r w:rsidRPr="00E76BE5">
        <w:rPr>
          <w:highlight w:val="cyan"/>
        </w:rPr>
        <w:t>unclear.</w:t>
      </w:r>
      <w:r w:rsidRPr="00E76BE5">
        <w:t xml:space="preserve"> Instead, </w:t>
      </w:r>
      <w:r w:rsidRPr="00E76BE5">
        <w:rPr>
          <w:highlight w:val="cyan"/>
        </w:rPr>
        <w:t>pharma</w:t>
      </w:r>
      <w:r w:rsidRPr="00E76BE5">
        <w:t xml:space="preserve"> research of the future may </w:t>
      </w:r>
      <w:r w:rsidRPr="00E76BE5">
        <w:rPr>
          <w:highlight w:val="cyan"/>
        </w:rPr>
        <w:t>take advantage of independent initiatives</w:t>
      </w:r>
      <w:r w:rsidRPr="00E76BE5">
        <w:t xml:space="preserve"> developed by a growing community of companies working to make conducting experiments in sustained microgravity cheaper, faster, and more accessible for life scientists. For instance, the Israeli-Swiss company </w:t>
      </w:r>
      <w:r w:rsidRPr="00E76BE5">
        <w:rPr>
          <w:highlight w:val="cyan"/>
        </w:rPr>
        <w:t>SpacePharma</w:t>
      </w:r>
      <w:r w:rsidRPr="00E76BE5">
        <w:t xml:space="preserve">, founded in 2011, </w:t>
      </w:r>
      <w:r w:rsidRPr="00E76BE5">
        <w:rPr>
          <w:highlight w:val="cyan"/>
        </w:rPr>
        <w:t xml:space="preserve">develops autonomous research </w:t>
      </w:r>
      <w:r w:rsidRPr="00E76BE5">
        <w:rPr>
          <w:sz w:val="10"/>
          <w:szCs w:val="10"/>
          <w:highlight w:val="cyan"/>
        </w:rPr>
        <w:t>stations</w:t>
      </w:r>
      <w:r w:rsidRPr="00E76BE5">
        <w:rPr>
          <w:sz w:val="10"/>
          <w:szCs w:val="10"/>
        </w:rPr>
        <w:t xml:space="preserve"> that can be operated from the ground. “Until now, unless you were part of NASA or some space agency, it was very difficult to initiate and perform such experiments” in space, says Guy Samburski, SpacePharma’s director of chemical and pharmaceutical applications. The company recently launched the satellite DIDO 3, carrying four experiments by Italian and Israeli researchers on board, all packed into a milk carton–size box. The satellite won’t return to Earth, but is currently recording and transmitting research data back to scientists on the ground. SpacePharma’s next launch will involve a larger system that will eventually return home so researchers can physically collect materials and results. British spaceflight company</w:t>
      </w:r>
      <w:r w:rsidRPr="00E76BE5">
        <w:t xml:space="preserve"> </w:t>
      </w:r>
      <w:r w:rsidRPr="00E76BE5">
        <w:rPr>
          <w:highlight w:val="cyan"/>
        </w:rPr>
        <w:t>Virgin Galactic</w:t>
      </w:r>
      <w:r w:rsidRPr="00E76BE5">
        <w:t xml:space="preserve"> and Jeff Bezos’s space company </w:t>
      </w:r>
      <w:r w:rsidRPr="00E76BE5">
        <w:rPr>
          <w:highlight w:val="cyan"/>
        </w:rPr>
        <w:t>Blue Origin</w:t>
      </w:r>
      <w:r w:rsidRPr="00E76BE5">
        <w:t xml:space="preserve"> have also begun to </w:t>
      </w:r>
      <w:r w:rsidRPr="00E76BE5">
        <w:rPr>
          <w:highlight w:val="cyan"/>
        </w:rPr>
        <w:t>offer such opportunities</w:t>
      </w:r>
      <w:r w:rsidRPr="00E76BE5">
        <w:t xml:space="preserve"> to scientists. The </w:t>
      </w:r>
      <w:r w:rsidRPr="00E76BE5">
        <w:rPr>
          <w:highlight w:val="cyan"/>
        </w:rPr>
        <w:t>emergence of an</w:t>
      </w:r>
      <w:r w:rsidRPr="00E76BE5">
        <w:t xml:space="preserve"> entire </w:t>
      </w:r>
      <w:r w:rsidRPr="00E76BE5">
        <w:rPr>
          <w:highlight w:val="cyan"/>
        </w:rPr>
        <w:t>ecosystem</w:t>
      </w:r>
      <w:r w:rsidRPr="00E76BE5">
        <w:t xml:space="preserve"> devoted </w:t>
      </w:r>
      <w:r w:rsidRPr="00E76BE5">
        <w:rPr>
          <w:highlight w:val="cyan"/>
        </w:rPr>
        <w:t>to bringing pharmaceutical</w:t>
      </w:r>
      <w:r w:rsidRPr="00E76BE5">
        <w:t xml:space="preserve"> research </w:t>
      </w:r>
      <w:r w:rsidRPr="00E76BE5">
        <w:rPr>
          <w:highlight w:val="cyan"/>
        </w:rPr>
        <w:t>into space</w:t>
      </w:r>
      <w:r w:rsidRPr="00E76BE5">
        <w:t xml:space="preserve"> has </w:t>
      </w:r>
      <w:r w:rsidRPr="00E76BE5">
        <w:rPr>
          <w:highlight w:val="cyan"/>
        </w:rPr>
        <w:t>opened up new possibilities</w:t>
      </w:r>
      <w:r w:rsidRPr="00E76BE5">
        <w:t xml:space="preserve"> to those in the industry. “Could we have space labs in the sky that can operate autonomously and discover new lifesaving medications for us?” Gomez-Marquez asks. And while the return on investment currently isn’t ideal, many believe such research </w:t>
      </w:r>
      <w:r w:rsidRPr="00E76BE5">
        <w:rPr>
          <w:highlight w:val="cyan"/>
        </w:rPr>
        <w:t>will become profitable over time</w:t>
      </w:r>
      <w:r w:rsidRPr="00E76BE5">
        <w:t xml:space="preserve">. </w:t>
      </w:r>
      <w:r w:rsidRPr="00E76BE5">
        <w:rPr>
          <w:sz w:val="10"/>
          <w:szCs w:val="10"/>
        </w:rPr>
        <w:t>Eventually, “[it] might be financially beneficial for a company to have things produced or manufactured in space,” in the same way we outsource drug production to different countries on Earth, suggests Thais Russomano, a space medicine expert and cofounder and CEO of InnovaSpace. In fact, LambdaVision is already considering launching production of its artificial retina in space, encouraged by the potential superiority of space-made products. Whether such visions become reality, only time will tell. “If you’re asking me whether this is possible—absolutely, this is technically possible,” Vonortas says. But “the economics is a problem.”</w:t>
      </w:r>
    </w:p>
    <w:p w14:paraId="35866DD1" w14:textId="126F5393" w:rsidR="00193C1B" w:rsidRPr="00E76BE5" w:rsidRDefault="00193C1B" w:rsidP="00193C1B"/>
    <w:p w14:paraId="53E5F4AF" w14:textId="39145FAA" w:rsidR="00193C1B" w:rsidRPr="00E76BE5" w:rsidRDefault="00193C1B" w:rsidP="00193C1B">
      <w:pPr>
        <w:pStyle w:val="Heading4"/>
      </w:pPr>
      <w:r w:rsidRPr="00E76BE5">
        <w:t xml:space="preserve">Use </w:t>
      </w:r>
      <w:r w:rsidRPr="00E76BE5">
        <w:t>sufficiency when evaluating the TVA because all deficits are neg ground. This and SSD solve their offense by re-centering debate on queer experimentation.</w:t>
      </w:r>
    </w:p>
    <w:p w14:paraId="77FED616" w14:textId="77777777" w:rsidR="00193C1B" w:rsidRPr="00E76BE5" w:rsidRDefault="00193C1B" w:rsidP="00193C1B"/>
    <w:p w14:paraId="012FBE53" w14:textId="77777777" w:rsidR="00193C1B" w:rsidRPr="00E76BE5" w:rsidRDefault="00193C1B" w:rsidP="00193C1B">
      <w:pPr>
        <w:pStyle w:val="Heading4"/>
      </w:pPr>
      <w:r w:rsidRPr="00E76BE5">
        <w:t>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performs the labor of the negative which avoids group polarization and untested advocacy</w:t>
      </w:r>
    </w:p>
    <w:p w14:paraId="1FA53000" w14:textId="77777777" w:rsidR="00193C1B" w:rsidRPr="00E76BE5" w:rsidRDefault="00193C1B" w:rsidP="00193C1B"/>
    <w:p w14:paraId="1F2F2C2C" w14:textId="77777777" w:rsidR="00193C1B" w:rsidRPr="00E76BE5" w:rsidRDefault="00193C1B" w:rsidP="00193C1B">
      <w:pPr>
        <w:pStyle w:val="Heading4"/>
      </w:pPr>
      <w:r w:rsidRPr="00E76BE5">
        <w:rPr>
          <w:rFonts w:cs="Arial"/>
        </w:rPr>
        <w:t xml:space="preserve">Theory is an issue of competing interpretations because reasonability </w:t>
      </w:r>
      <w:r w:rsidRPr="00E76BE5">
        <w:t>invites arbitrary judge intervention based on preference rather than argumentation and encourages a race to the bottom in which debaters will exploit a judge’s tolerance for questionable argumentation.</w:t>
      </w:r>
    </w:p>
    <w:bookmarkEnd w:id="0"/>
    <w:p w14:paraId="7B808B04" w14:textId="77777777" w:rsidR="00193C1B" w:rsidRPr="00E76BE5" w:rsidRDefault="00193C1B" w:rsidP="00193C1B"/>
    <w:p w14:paraId="64BA1ACB" w14:textId="2B710C9F" w:rsidR="00193C1B" w:rsidRPr="00E76BE5" w:rsidRDefault="00193C1B" w:rsidP="00193C1B">
      <w:pPr>
        <w:pStyle w:val="Heading2"/>
      </w:pPr>
      <w:r w:rsidRPr="00E76BE5">
        <w:t>OFF</w:t>
      </w:r>
    </w:p>
    <w:p w14:paraId="7C56952E" w14:textId="00E44C25" w:rsidR="00193C1B" w:rsidRPr="00E76BE5" w:rsidRDefault="00193C1B" w:rsidP="00193C1B">
      <w:pPr>
        <w:keepNext/>
        <w:keepLines/>
        <w:pageBreakBefore/>
        <w:spacing w:before="40" w:after="0"/>
        <w:jc w:val="center"/>
        <w:outlineLvl w:val="2"/>
        <w:rPr>
          <w:rFonts w:eastAsia="Times New Roman" w:cs="Calibri"/>
          <w:b/>
          <w:sz w:val="32"/>
          <w:u w:val="single"/>
        </w:rPr>
      </w:pPr>
      <w:r w:rsidRPr="00E76BE5">
        <w:rPr>
          <w:rFonts w:eastAsia="Times New Roman" w:cs="Calibri"/>
          <w:b/>
          <w:sz w:val="32"/>
          <w:u w:val="single"/>
        </w:rPr>
        <w:t>NC – Pook</w:t>
      </w:r>
    </w:p>
    <w:p w14:paraId="46651A3F" w14:textId="77777777" w:rsidR="00193C1B" w:rsidRPr="00E76BE5" w:rsidRDefault="00193C1B" w:rsidP="00193C1B">
      <w:pPr>
        <w:pStyle w:val="Heading4"/>
      </w:pPr>
      <w:r w:rsidRPr="00E76BE5">
        <w:t xml:space="preserve">Uniqueness and link – queer and gender studies are on the </w:t>
      </w:r>
      <w:r w:rsidRPr="00E76BE5">
        <w:rPr>
          <w:u w:val="single"/>
        </w:rPr>
        <w:t>brink of extinction</w:t>
      </w:r>
      <w:r w:rsidRPr="00E76BE5">
        <w:t xml:space="preserve"> – neoliberalism over codes any possibility of </w:t>
      </w:r>
      <w:r w:rsidRPr="00E76BE5">
        <w:rPr>
          <w:u w:val="single"/>
        </w:rPr>
        <w:t>academic transgression</w:t>
      </w:r>
      <w:r w:rsidRPr="00E76BE5">
        <w:t xml:space="preserve"> – fore fronting </w:t>
      </w:r>
      <w:r w:rsidRPr="00E76BE5">
        <w:rPr>
          <w:u w:val="single"/>
        </w:rPr>
        <w:t>identity politics</w:t>
      </w:r>
      <w:r w:rsidRPr="00E76BE5">
        <w:t xml:space="preserve"> or gender proliferation is an </w:t>
      </w:r>
      <w:r w:rsidRPr="00E76BE5">
        <w:rPr>
          <w:u w:val="single"/>
        </w:rPr>
        <w:t>inadequate</w:t>
      </w:r>
      <w:r w:rsidRPr="00E76BE5">
        <w:t xml:space="preserve"> template for resistance </w:t>
      </w:r>
    </w:p>
    <w:p w14:paraId="2FACC545" w14:textId="77777777" w:rsidR="00193C1B" w:rsidRPr="00E76BE5" w:rsidRDefault="00193C1B" w:rsidP="00193C1B">
      <w:pPr>
        <w:rPr>
          <w:rFonts w:eastAsiaTheme="majorEastAsia" w:cstheme="majorBidi"/>
          <w:b/>
          <w:iCs/>
          <w:sz w:val="26"/>
        </w:rPr>
      </w:pPr>
      <w:r w:rsidRPr="00E76BE5">
        <w:rPr>
          <w:rStyle w:val="Heading4Char"/>
        </w:rPr>
        <w:t>Pook 18</w:t>
      </w:r>
      <w:r w:rsidRPr="00E76BE5">
        <w:t xml:space="preserve"> – PhD in Rhetoric and Professional Communication @ New Mexico State University, directs the LGBT+ program @ New Mexico State, MA in Communication @ Oakland University, MA in Philosophy @ University of Toledo [Zooey, “QUEER IS THE NEW CAPITALISM: NEOLIBERAL TECHNOLOGIES AND A BLUEPRINT FOR THE LEFT BEYOND IDENTITY POLITICS,” May 2018, DKP]</w:t>
      </w:r>
    </w:p>
    <w:p w14:paraId="1218AE81" w14:textId="77777777" w:rsidR="00193C1B" w:rsidRPr="00E76BE5" w:rsidRDefault="00193C1B" w:rsidP="00193C1B">
      <w:pPr>
        <w:rPr>
          <w:sz w:val="16"/>
        </w:rPr>
      </w:pPr>
      <w:r w:rsidRPr="00E76BE5">
        <w:rPr>
          <w:rStyle w:val="StyleUnderline"/>
          <w:highlight w:val="yellow"/>
        </w:rPr>
        <w:t>Queer theory has lost sight of</w:t>
      </w:r>
      <w:r w:rsidRPr="00E76BE5">
        <w:rPr>
          <w:rStyle w:val="StyleUnderline"/>
        </w:rPr>
        <w:t xml:space="preserve"> the ways </w:t>
      </w:r>
      <w:r w:rsidRPr="00E76BE5">
        <w:rPr>
          <w:rStyle w:val="StyleUnderline"/>
          <w:highlight w:val="yellow"/>
        </w:rPr>
        <w:t>political power</w:t>
      </w:r>
      <w:r w:rsidRPr="00E76BE5">
        <w:rPr>
          <w:rStyle w:val="StyleUnderline"/>
        </w:rPr>
        <w:t xml:space="preserve"> and identity come to be and hold meaning</w:t>
      </w:r>
      <w:r w:rsidRPr="00E76BE5">
        <w:rPr>
          <w:sz w:val="16"/>
        </w:rPr>
        <w:t xml:space="preserve"> in the present. </w:t>
      </w:r>
      <w:r w:rsidRPr="00E76BE5">
        <w:rPr>
          <w:rStyle w:val="StyleUnderline"/>
        </w:rPr>
        <w:t>Once a powerful advocate</w:t>
      </w:r>
      <w:r w:rsidRPr="00E76BE5">
        <w:rPr>
          <w:sz w:val="16"/>
        </w:rPr>
        <w:t xml:space="preserve"> for queer concerns, </w:t>
      </w:r>
      <w:r w:rsidRPr="00E76BE5">
        <w:rPr>
          <w:rStyle w:val="StyleUnderline"/>
        </w:rPr>
        <w:t>queer theory</w:t>
      </w:r>
      <w:r w:rsidRPr="00E76BE5">
        <w:rPr>
          <w:sz w:val="16"/>
        </w:rPr>
        <w:t xml:space="preserve"> today </w:t>
      </w:r>
      <w:r w:rsidRPr="00E76BE5">
        <w:rPr>
          <w:rStyle w:val="StyleUnderline"/>
        </w:rPr>
        <w:t xml:space="preserve">finds itself in an unfamiliar terrain with archaic tools </w:t>
      </w:r>
      <w:r w:rsidRPr="00E76BE5">
        <w:rPr>
          <w:sz w:val="16"/>
        </w:rPr>
        <w:t xml:space="preserve">in a rapidly evolving technological era. Concerns of the disciplinary age do not hold the weight they once did; </w:t>
      </w:r>
      <w:r w:rsidRPr="00E76BE5">
        <w:rPr>
          <w:rStyle w:val="StyleUnderline"/>
        </w:rPr>
        <w:t>Gay marriage has been legalized, LGBT+ characters have emerged on t</w:t>
      </w:r>
      <w:r w:rsidRPr="00E76BE5">
        <w:rPr>
          <w:sz w:val="16"/>
        </w:rPr>
        <w:t>ele</w:t>
      </w:r>
      <w:r w:rsidRPr="00E76BE5">
        <w:rPr>
          <w:rStyle w:val="StyleUnderline"/>
        </w:rPr>
        <w:t>v</w:t>
      </w:r>
      <w:r w:rsidRPr="00E76BE5">
        <w:rPr>
          <w:sz w:val="16"/>
        </w:rPr>
        <w:t>ision,</w:t>
      </w:r>
      <w:r w:rsidRPr="00E76BE5">
        <w:rPr>
          <w:rStyle w:val="StyleUnderline"/>
        </w:rPr>
        <w:t xml:space="preserve"> and</w:t>
      </w:r>
      <w:r w:rsidRPr="00E76BE5">
        <w:rPr>
          <w:sz w:val="16"/>
        </w:rPr>
        <w:t xml:space="preserve"> information </w:t>
      </w:r>
      <w:r w:rsidRPr="00E76BE5">
        <w:rPr>
          <w:rStyle w:val="StyleUnderline"/>
        </w:rPr>
        <w:t>tech</w:t>
      </w:r>
      <w:r w:rsidRPr="00E76BE5">
        <w:rPr>
          <w:sz w:val="16"/>
        </w:rPr>
        <w:t xml:space="preserve">nologies </w:t>
      </w:r>
      <w:r w:rsidRPr="00E76BE5">
        <w:rPr>
          <w:rStyle w:val="StyleUnderline"/>
        </w:rPr>
        <w:t>absorb queer identity and experience</w:t>
      </w:r>
      <w:r w:rsidRPr="00E76BE5">
        <w:rPr>
          <w:sz w:val="16"/>
        </w:rPr>
        <w:t xml:space="preserve"> along with everyone else’s. </w:t>
      </w:r>
      <w:r w:rsidRPr="00E76BE5">
        <w:rPr>
          <w:rStyle w:val="StyleUnderline"/>
        </w:rPr>
        <w:t xml:space="preserve">Deconstructing oppression does not hold much weight when </w:t>
      </w:r>
      <w:r w:rsidRPr="00E76BE5">
        <w:rPr>
          <w:rStyle w:val="StyleUnderline"/>
          <w:highlight w:val="yellow"/>
        </w:rPr>
        <w:t>LBGT+ bodies are being appropriated at rapid speeds</w:t>
      </w:r>
      <w:r w:rsidRPr="00E76BE5">
        <w:rPr>
          <w:rStyle w:val="StyleUnderline"/>
        </w:rPr>
        <w:t xml:space="preserve"> </w:t>
      </w:r>
      <w:r w:rsidRPr="00E76BE5">
        <w:rPr>
          <w:rStyle w:val="StyleUnderline"/>
          <w:highlight w:val="yellow"/>
        </w:rPr>
        <w:t>by</w:t>
      </w:r>
      <w:r w:rsidRPr="00E76BE5">
        <w:rPr>
          <w:rStyle w:val="StyleUnderline"/>
        </w:rPr>
        <w:t xml:space="preserve"> </w:t>
      </w:r>
      <w:r w:rsidRPr="00E76BE5">
        <w:rPr>
          <w:sz w:val="16"/>
        </w:rPr>
        <w:t xml:space="preserve">information technologies and </w:t>
      </w:r>
      <w:r w:rsidRPr="00E76BE5">
        <w:rPr>
          <w:rStyle w:val="StyleUnderline"/>
          <w:highlight w:val="yellow"/>
        </w:rPr>
        <w:t>neoliberal policies</w:t>
      </w:r>
      <w:r w:rsidRPr="00E76BE5">
        <w:rPr>
          <w:rStyle w:val="StyleUnderline"/>
        </w:rPr>
        <w:t xml:space="preserve">. For queer theory, the threat of </w:t>
      </w:r>
      <w:r w:rsidRPr="00E76BE5">
        <w:rPr>
          <w:rStyle w:val="Emphasis"/>
        </w:rPr>
        <w:t>extinction via irrelevance</w:t>
      </w:r>
      <w:r w:rsidRPr="00E76BE5">
        <w:rPr>
          <w:sz w:val="16"/>
        </w:rPr>
        <w:t xml:space="preserve"> </w:t>
      </w:r>
      <w:r w:rsidRPr="00E76BE5">
        <w:rPr>
          <w:rStyle w:val="StyleUnderline"/>
        </w:rPr>
        <w:t xml:space="preserve">now looms. It is my intention to </w:t>
      </w:r>
      <w:r w:rsidRPr="00E76BE5">
        <w:rPr>
          <w:rStyle w:val="Emphasis"/>
          <w:highlight w:val="yellow"/>
        </w:rPr>
        <w:t>reimagine critique</w:t>
      </w:r>
      <w:r w:rsidRPr="00E76BE5">
        <w:rPr>
          <w:sz w:val="16"/>
          <w:highlight w:val="yellow"/>
        </w:rPr>
        <w:t xml:space="preserve"> </w:t>
      </w:r>
      <w:r w:rsidRPr="00E76BE5">
        <w:rPr>
          <w:rStyle w:val="StyleUnderline"/>
          <w:highlight w:val="yellow"/>
        </w:rPr>
        <w:t>of identity</w:t>
      </w:r>
      <w:r w:rsidRPr="00E76BE5">
        <w:rPr>
          <w:sz w:val="16"/>
        </w:rPr>
        <w:t xml:space="preserve"> and power </w:t>
      </w:r>
      <w:r w:rsidRPr="00E76BE5">
        <w:rPr>
          <w:rStyle w:val="StyleUnderline"/>
          <w:highlight w:val="yellow"/>
        </w:rPr>
        <w:t xml:space="preserve">through a reassessment of </w:t>
      </w:r>
      <w:r w:rsidRPr="00E76BE5">
        <w:rPr>
          <w:rStyle w:val="Emphasis"/>
          <w:highlight w:val="yellow"/>
        </w:rPr>
        <w:t>goals</w:t>
      </w:r>
      <w:r w:rsidRPr="00E76BE5">
        <w:rPr>
          <w:rStyle w:val="StyleUnderline"/>
          <w:highlight w:val="yellow"/>
        </w:rPr>
        <w:t xml:space="preserve">, </w:t>
      </w:r>
      <w:r w:rsidRPr="00E76BE5">
        <w:rPr>
          <w:rStyle w:val="Emphasis"/>
          <w:highlight w:val="yellow"/>
        </w:rPr>
        <w:t>tactics</w:t>
      </w:r>
      <w:r w:rsidRPr="00E76BE5">
        <w:rPr>
          <w:rStyle w:val="StyleUnderline"/>
          <w:highlight w:val="yellow"/>
        </w:rPr>
        <w:t xml:space="preserve">, and </w:t>
      </w:r>
      <w:r w:rsidRPr="00E76BE5">
        <w:rPr>
          <w:rStyle w:val="Emphasis"/>
          <w:highlight w:val="yellow"/>
        </w:rPr>
        <w:t>ontology</w:t>
      </w:r>
      <w:r w:rsidRPr="00E76BE5">
        <w:rPr>
          <w:rStyle w:val="Emphasis"/>
        </w:rPr>
        <w:t>,</w:t>
      </w:r>
      <w:r w:rsidRPr="00E76BE5">
        <w:rPr>
          <w:rStyle w:val="StyleUnderline"/>
        </w:rPr>
        <w:t xml:space="preserve"> by way of a sober assessment of neoliberal politics</w:t>
      </w:r>
      <w:r w:rsidRPr="00E76BE5">
        <w:rPr>
          <w:sz w:val="16"/>
        </w:rPr>
        <w:t xml:space="preserve"> and technology.</w:t>
      </w:r>
    </w:p>
    <w:p w14:paraId="57EB3473" w14:textId="77777777" w:rsidR="00193C1B" w:rsidRPr="00E76BE5" w:rsidRDefault="00193C1B" w:rsidP="00193C1B">
      <w:pPr>
        <w:rPr>
          <w:sz w:val="14"/>
        </w:rPr>
      </w:pPr>
      <w:r w:rsidRPr="00E76BE5">
        <w:rPr>
          <w:sz w:val="14"/>
        </w:rPr>
        <w:t>Queer studies began to emerge in the 1980’s with works such as those of Adrienne Rich, Catherine Mackinnon, and Eve Kosofksy Sedwick which questioned and interrogated an inherent heteronormativity that permeates Western ways of knowing and being. It was the argument of these scholars that without recognizing the internalized heterosexual structure within our thinking and culture, that critical scholars could not adequately grasp or make strides in the plight of gender and sexual inequality. Queer theorists are concerned with the ways that language and other symbolic modes of human comprehension are mediated through a heterosexual lens, such as those which dominate law, medicine, and the media, normalizing and disciplining bodies to heteronormative practices and knowledges, while violently excluding those who do not perform gender and sexuality in ways that adhere to heterosexual norms and logics (Wittig, 1992, p. 21-22). Thus, the task of queer theory is to locate, deconstruct, and reimagine these closed discourses through a plurality of techniques that open up possibilities for non-heterosexual and non-heteronormative expressions of bodies and minds. Queer theorists borrow from feminist theorists the notion of partiality, and place a necessary ethical and epistemological focus on the social location of the researcher and the possibilities that emerge from one’s distinct and unique social vantage point. Acknowledging partiality is in part a relation to a skepticism of the mastery of any discourse that works to promote discovery and ways of knowing that speak to a wider representation of bodies and ways of being in the world (Hall, 2005, p. 6).</w:t>
      </w:r>
    </w:p>
    <w:p w14:paraId="7547F258" w14:textId="77777777" w:rsidR="00193C1B" w:rsidRPr="00E76BE5" w:rsidRDefault="00193C1B" w:rsidP="00193C1B">
      <w:pPr>
        <w:rPr>
          <w:sz w:val="14"/>
        </w:rPr>
      </w:pPr>
      <w:r w:rsidRPr="00E76BE5">
        <w:rPr>
          <w:rStyle w:val="StyleUnderline"/>
        </w:rPr>
        <w:t>The goals of queer studies historically speak to the disciplinary age and utilize identity politics as their tool of choice. Deconstruction of</w:t>
      </w:r>
      <w:r w:rsidRPr="00E76BE5">
        <w:rPr>
          <w:sz w:val="14"/>
        </w:rPr>
        <w:t xml:space="preserve"> othering </w:t>
      </w:r>
      <w:r w:rsidRPr="00E76BE5">
        <w:rPr>
          <w:rStyle w:val="StyleUnderline"/>
        </w:rPr>
        <w:t>binaries, the dismantlement of heteronormative</w:t>
      </w:r>
      <w:r w:rsidRPr="00E76BE5">
        <w:rPr>
          <w:sz w:val="14"/>
        </w:rPr>
        <w:t xml:space="preserve"> master </w:t>
      </w:r>
      <w:r w:rsidRPr="00E76BE5">
        <w:rPr>
          <w:rStyle w:val="StyleUnderline"/>
        </w:rPr>
        <w:t>discourses, and</w:t>
      </w:r>
      <w:r w:rsidRPr="00E76BE5">
        <w:rPr>
          <w:sz w:val="14"/>
        </w:rPr>
        <w:t xml:space="preserve"> the </w:t>
      </w:r>
      <w:r w:rsidRPr="00E76BE5">
        <w:rPr>
          <w:rStyle w:val="StyleUnderline"/>
        </w:rPr>
        <w:t>dethroning of</w:t>
      </w:r>
      <w:r w:rsidRPr="00E76BE5">
        <w:rPr>
          <w:sz w:val="14"/>
        </w:rPr>
        <w:t xml:space="preserve"> a </w:t>
      </w:r>
      <w:r w:rsidRPr="00E76BE5">
        <w:rPr>
          <w:rStyle w:val="StyleUnderline"/>
        </w:rPr>
        <w:t xml:space="preserve">patriarchal logocentrism are inherently the rhetorical tasks that mark the goals of queer theory. </w:t>
      </w:r>
      <w:r w:rsidRPr="00E76BE5">
        <w:rPr>
          <w:sz w:val="14"/>
        </w:rPr>
        <w:t>To locate critique, and open these discourses creates the possibility to set the “terms of, and to profit in some way from, the operations of such an incoherence of definition” within them, and this amounts to a “discursive power” through “rhetorical leverage” (Sedgwick, 2008, p. 11). This kind of critical and generative discursive work can be evidenced by landmark queer texts such as John Sloop’s Disciplining Gender and Judith Butler’s Gender Trouble, which by way of evidencing and illuminating the construction of discursive heteronormative regimes that discipline and regulate the use of minds and bodies to heterosexual knowledges and practices, also move to create the possibility of agency through their transgression. Works such as Gayle Salamon’s Assuming a Body: Transgender and Rhetorics of Materiality, Roderick Fergusons (2004), Disidentifications: queers of color and the performance of politics, Jose Munoz (1999), and Jack Halberstam’s In a Queer Time and Place, are among the numerous works that continue this trend, interrogating the ways in which non-normative performances of bodies and identities work to open closed discourses of sexuality and gender, generating new conceptions of temporality and ways of being and knowing in the world.</w:t>
      </w:r>
    </w:p>
    <w:p w14:paraId="6429209D" w14:textId="77777777" w:rsidR="00193C1B" w:rsidRPr="00E76BE5" w:rsidRDefault="00193C1B" w:rsidP="00193C1B">
      <w:pPr>
        <w:rPr>
          <w:sz w:val="14"/>
        </w:rPr>
      </w:pPr>
      <w:r w:rsidRPr="00E76BE5">
        <w:rPr>
          <w:sz w:val="14"/>
        </w:rPr>
        <w:t xml:space="preserve">It is my argument, and I think one that the aforementioned LaTour article sums up nicely, that </w:t>
      </w:r>
      <w:r w:rsidRPr="00E76BE5">
        <w:rPr>
          <w:rStyle w:val="StyleUnderline"/>
          <w:highlight w:val="yellow"/>
        </w:rPr>
        <w:t xml:space="preserve">identity critique has become </w:t>
      </w:r>
      <w:r w:rsidRPr="00E76BE5">
        <w:rPr>
          <w:rStyle w:val="Emphasis"/>
          <w:highlight w:val="yellow"/>
        </w:rPr>
        <w:t>stale</w:t>
      </w:r>
      <w:r w:rsidRPr="00E76BE5">
        <w:rPr>
          <w:rStyle w:val="StyleUnderline"/>
          <w:highlight w:val="yellow"/>
        </w:rPr>
        <w:t xml:space="preserve"> and </w:t>
      </w:r>
      <w:r w:rsidRPr="00E76BE5">
        <w:rPr>
          <w:rStyle w:val="Emphasis"/>
          <w:highlight w:val="yellow"/>
        </w:rPr>
        <w:t>formulaic</w:t>
      </w:r>
      <w:r w:rsidRPr="00E76BE5">
        <w:rPr>
          <w:rStyle w:val="StyleUnderline"/>
        </w:rPr>
        <w:t xml:space="preserve">. </w:t>
      </w:r>
      <w:r w:rsidRPr="00E76BE5">
        <w:rPr>
          <w:sz w:val="14"/>
        </w:rPr>
        <w:t xml:space="preserve">In The Straight Mind, Monique Wittig argues that </w:t>
      </w:r>
      <w:r w:rsidRPr="00E76BE5">
        <w:rPr>
          <w:rStyle w:val="StyleUnderline"/>
          <w:highlight w:val="yellow"/>
        </w:rPr>
        <w:t>our task is to challenge</w:t>
      </w:r>
      <w:r w:rsidRPr="00E76BE5">
        <w:rPr>
          <w:rStyle w:val="StyleUnderline"/>
        </w:rPr>
        <w:t xml:space="preserve"> and bring down the </w:t>
      </w:r>
      <w:r w:rsidRPr="00E76BE5">
        <w:rPr>
          <w:rStyle w:val="StyleUnderline"/>
          <w:highlight w:val="yellow"/>
        </w:rPr>
        <w:t>heteronormative discourses</w:t>
      </w:r>
      <w:r w:rsidRPr="00E76BE5">
        <w:rPr>
          <w:sz w:val="14"/>
        </w:rPr>
        <w:t xml:space="preserve"> that order and limit our realities, </w:t>
      </w:r>
      <w:r w:rsidRPr="00E76BE5">
        <w:rPr>
          <w:rStyle w:val="StyleUnderline"/>
          <w:highlight w:val="yellow"/>
        </w:rPr>
        <w:t>and not</w:t>
      </w:r>
      <w:r w:rsidRPr="00E76BE5">
        <w:rPr>
          <w:rStyle w:val="StyleUnderline"/>
        </w:rPr>
        <w:t xml:space="preserve"> simply to </w:t>
      </w:r>
      <w:r w:rsidRPr="00E76BE5">
        <w:rPr>
          <w:rStyle w:val="StyleUnderline"/>
          <w:highlight w:val="yellow"/>
        </w:rPr>
        <w:t>create</w:t>
      </w:r>
      <w:r w:rsidRPr="00E76BE5">
        <w:rPr>
          <w:rStyle w:val="StyleUnderline"/>
        </w:rPr>
        <w:t xml:space="preserve"> </w:t>
      </w:r>
      <w:r w:rsidRPr="00E76BE5">
        <w:rPr>
          <w:rStyle w:val="StyleUnderline"/>
          <w:highlight w:val="yellow"/>
        </w:rPr>
        <w:t>new categories of being</w:t>
      </w:r>
      <w:r w:rsidRPr="00E76BE5">
        <w:rPr>
          <w:rStyle w:val="StyleUnderline"/>
        </w:rPr>
        <w:t xml:space="preserve">, as those new identities would simply be rendered and </w:t>
      </w:r>
      <w:r w:rsidRPr="00E76BE5">
        <w:rPr>
          <w:rStyle w:val="StyleUnderline"/>
          <w:highlight w:val="yellow"/>
        </w:rPr>
        <w:t>mediated through the same terms</w:t>
      </w:r>
      <w:r w:rsidRPr="00E76BE5">
        <w:rPr>
          <w:rStyle w:val="StyleUnderline"/>
        </w:rPr>
        <w:t xml:space="preserve"> </w:t>
      </w:r>
      <w:r w:rsidRPr="00E76BE5">
        <w:rPr>
          <w:rStyle w:val="StyleUnderline"/>
          <w:highlight w:val="yellow"/>
        </w:rPr>
        <w:t>of</w:t>
      </w:r>
      <w:r w:rsidRPr="00E76BE5">
        <w:rPr>
          <w:rStyle w:val="StyleUnderline"/>
        </w:rPr>
        <w:t xml:space="preserve"> </w:t>
      </w:r>
      <w:r w:rsidRPr="00E76BE5">
        <w:rPr>
          <w:rStyle w:val="StyleUnderline"/>
          <w:highlight w:val="yellow"/>
        </w:rPr>
        <w:t>heterosexuality</w:t>
      </w:r>
      <w:r w:rsidRPr="00E76BE5">
        <w:rPr>
          <w:rStyle w:val="StyleUnderline"/>
        </w:rPr>
        <w:t xml:space="preserve"> if this unconscious and overarching system is not challenged first </w:t>
      </w:r>
      <w:r w:rsidRPr="00E76BE5">
        <w:rPr>
          <w:sz w:val="14"/>
        </w:rPr>
        <w:t xml:space="preserve">(Wittig, 1992, p. 21- 32). Despite the fact that this essay is a landmark and foundation text in queer theory, its tenets seem to have been forgotten or watered down through the materialization of a formula in the field. </w:t>
      </w:r>
      <w:r w:rsidRPr="00E76BE5">
        <w:rPr>
          <w:rStyle w:val="StyleUnderline"/>
        </w:rPr>
        <w:t>A common reading that has emerged</w:t>
      </w:r>
      <w:r w:rsidRPr="00E76BE5">
        <w:rPr>
          <w:sz w:val="14"/>
        </w:rPr>
        <w:t xml:space="preserve"> in queer theory </w:t>
      </w:r>
      <w:r w:rsidRPr="00E76BE5">
        <w:rPr>
          <w:rStyle w:val="StyleUnderline"/>
        </w:rPr>
        <w:t>is one of equivalence, in which theorists conflate queer ways of being with heteronormative resistance. The examples are plentiful</w:t>
      </w:r>
      <w:r w:rsidRPr="00E76BE5">
        <w:rPr>
          <w:sz w:val="14"/>
        </w:rPr>
        <w:t xml:space="preserve">, as the aforementioned text by Jack Halberstam sits as a prime example, alongside the work of Judith Butler, and the work of queer rhetorical scholars such as Karma Chavez (2010), Gayle Salamon (2010), and Emily Dianne Cram (2012), </w:t>
      </w:r>
      <w:r w:rsidRPr="00E76BE5">
        <w:rPr>
          <w:rStyle w:val="StyleUnderline"/>
        </w:rPr>
        <w:t>which all take up performativity as a liberatory</w:t>
      </w:r>
      <w:r w:rsidRPr="00E76BE5">
        <w:rPr>
          <w:sz w:val="14"/>
        </w:rPr>
        <w:t>, ontological</w:t>
      </w:r>
      <w:r w:rsidRPr="00E76BE5">
        <w:rPr>
          <w:rStyle w:val="StyleUnderline"/>
        </w:rPr>
        <w:t xml:space="preserve"> tool. </w:t>
      </w:r>
      <w:r w:rsidRPr="00E76BE5">
        <w:rPr>
          <w:sz w:val="14"/>
        </w:rPr>
        <w:t>It will late be my argument that Judith Butler’s widely popular notion of performativity in the early 90’s is what solidified this trend.</w:t>
      </w:r>
    </w:p>
    <w:p w14:paraId="18D5109D" w14:textId="77777777" w:rsidR="00193C1B" w:rsidRPr="00E76BE5" w:rsidRDefault="00193C1B" w:rsidP="00193C1B">
      <w:pPr>
        <w:rPr>
          <w:sz w:val="14"/>
        </w:rPr>
      </w:pPr>
      <w:r w:rsidRPr="00E76BE5">
        <w:rPr>
          <w:sz w:val="14"/>
        </w:rPr>
        <w:t>Academically, these works all utilize or attempt to theorize arguments that generally speak to the social phenomenon of identity politics, and the possibilities that arise with struggle based on racial or sexual difference. In short, identity politics attempt to bring a kind of subjectivity to notions of being and social organization, examining the ways that individuals are shaped and informed by their cultural experience, with an interest in how these social formations might challenge or speak to power. In queer theory, this has amounted to the ways in which queer ways of being might challenge or intervene in heterosexual discourses, thus locating selfdetermination as the ability to shape the ways in which notions of gender and sexuality are dictated. To draw a parallel, Malcom X famously wrote about the binaries and definitions of black and white, and Stokely Carmichael (2015) advocated for the recognition of Black experience to inform a new kind of politics in America, both referencing the need to disrupt and ultimately gain a voice in the master discourse, illustrating the function of a politics organized around a shared political and social experience (p. 150- 174). Thus, identity politics rest on the ultimate belief that the experiences, knowledge, and practices of those who exist outside dominant conceptions of power and privilege contain the epistemological tools to liberate both the oppressed and the oppressor, from the dominant paradigms that determine their relations, by revealing the inherent oppression in their lived relationships.</w:t>
      </w:r>
    </w:p>
    <w:p w14:paraId="40EB07E4" w14:textId="77777777" w:rsidR="00193C1B" w:rsidRPr="00E76BE5" w:rsidRDefault="00193C1B" w:rsidP="00193C1B">
      <w:pPr>
        <w:rPr>
          <w:rStyle w:val="StyleUnderline"/>
        </w:rPr>
      </w:pPr>
      <w:r w:rsidRPr="00E76BE5">
        <w:rPr>
          <w:rStyle w:val="StyleUnderline"/>
        </w:rPr>
        <w:t xml:space="preserve">But </w:t>
      </w:r>
      <w:r w:rsidRPr="00E76BE5">
        <w:rPr>
          <w:rStyle w:val="Emphasis"/>
        </w:rPr>
        <w:t>what does a dominant discourse do</w:t>
      </w:r>
      <w:r w:rsidRPr="00E76BE5">
        <w:rPr>
          <w:rStyle w:val="StyleUnderline"/>
        </w:rPr>
        <w:t xml:space="preserve"> or mean</w:t>
      </w:r>
      <w:r w:rsidRPr="00E76BE5">
        <w:rPr>
          <w:sz w:val="16"/>
        </w:rPr>
        <w:t xml:space="preserve"> in 2018, </w:t>
      </w:r>
      <w:r w:rsidRPr="00E76BE5">
        <w:rPr>
          <w:rStyle w:val="Emphasis"/>
        </w:rPr>
        <w:t>when</w:t>
      </w:r>
      <w:r w:rsidRPr="00E76BE5">
        <w:rPr>
          <w:sz w:val="16"/>
        </w:rPr>
        <w:t xml:space="preserve"> today, </w:t>
      </w:r>
      <w:r w:rsidRPr="00E76BE5">
        <w:rPr>
          <w:rStyle w:val="Emphasis"/>
        </w:rPr>
        <w:t>e</w:t>
      </w:r>
      <w:r w:rsidRPr="00E76BE5">
        <w:rPr>
          <w:rStyle w:val="Emphasis"/>
          <w:highlight w:val="yellow"/>
        </w:rPr>
        <w:t xml:space="preserve">ach click </w:t>
      </w:r>
      <w:r w:rsidRPr="00E76BE5">
        <w:rPr>
          <w:rStyle w:val="StyleUnderline"/>
          <w:highlight w:val="yellow"/>
        </w:rPr>
        <w:t xml:space="preserve">of the mouse </w:t>
      </w:r>
      <w:r w:rsidRPr="00E76BE5">
        <w:rPr>
          <w:rStyle w:val="Emphasis"/>
          <w:highlight w:val="yellow"/>
        </w:rPr>
        <w:t>turns info</w:t>
      </w:r>
      <w:r w:rsidRPr="00E76BE5">
        <w:rPr>
          <w:rStyle w:val="Emphasis"/>
        </w:rPr>
        <w:t>r</w:t>
      </w:r>
      <w:r w:rsidRPr="00E76BE5">
        <w:rPr>
          <w:rStyle w:val="StyleUnderline"/>
        </w:rPr>
        <w:t xml:space="preserve">mation </w:t>
      </w:r>
      <w:r w:rsidRPr="00E76BE5">
        <w:rPr>
          <w:rStyle w:val="Emphasis"/>
          <w:highlight w:val="yellow"/>
        </w:rPr>
        <w:t>into capital</w:t>
      </w:r>
      <w:r w:rsidRPr="00E76BE5">
        <w:rPr>
          <w:rStyle w:val="StyleUnderline"/>
        </w:rPr>
        <w:t>, and data is packaged, repackaged, and sold all over the world in seconds, as economic wars are waged with virtual funds through algorithms?</w:t>
      </w:r>
      <w:r w:rsidRPr="00E76BE5">
        <w:rPr>
          <w:sz w:val="16"/>
        </w:rPr>
        <w:t xml:space="preserve"> In his 1993 essay, “Feminism, Ideology and Deconstruction: A Pragmatist view,” Richard Rorty asks a controversial and important question: Even </w:t>
      </w:r>
      <w:r w:rsidRPr="00E76BE5">
        <w:rPr>
          <w:rStyle w:val="StyleUnderline"/>
        </w:rPr>
        <w:t xml:space="preserve">if all the logocentrisms, binaries, and technical discourses, which mediate heteronormative ideologies, were done away with, wouldn’t patriarchal power still persist? </w:t>
      </w:r>
      <w:r w:rsidRPr="00E76BE5">
        <w:rPr>
          <w:sz w:val="16"/>
        </w:rPr>
        <w:t xml:space="preserve">(p. 232). Rorty was speaking of the problematic force behind discourse, referencing systems of power and inequalities themselves, but today </w:t>
      </w:r>
      <w:r w:rsidRPr="00E76BE5">
        <w:rPr>
          <w:rStyle w:val="StyleUnderline"/>
        </w:rPr>
        <w:t xml:space="preserve">things are only more complicated as </w:t>
      </w:r>
      <w:r w:rsidRPr="00E76BE5">
        <w:rPr>
          <w:rStyle w:val="Emphasis"/>
        </w:rPr>
        <w:t>individual thought</w:t>
      </w:r>
      <w:r w:rsidRPr="00E76BE5">
        <w:rPr>
          <w:rStyle w:val="StyleUnderline"/>
        </w:rPr>
        <w:t xml:space="preserve"> and </w:t>
      </w:r>
      <w:r w:rsidRPr="00E76BE5">
        <w:rPr>
          <w:rStyle w:val="Emphasis"/>
        </w:rPr>
        <w:t xml:space="preserve">expression </w:t>
      </w:r>
      <w:r w:rsidRPr="00E76BE5">
        <w:rPr>
          <w:rStyle w:val="StyleUnderline"/>
        </w:rPr>
        <w:t xml:space="preserve">are </w:t>
      </w:r>
      <w:r w:rsidRPr="00E76BE5">
        <w:rPr>
          <w:rStyle w:val="Emphasis"/>
        </w:rPr>
        <w:t>appropriated</w:t>
      </w:r>
      <w:r w:rsidRPr="00E76BE5">
        <w:rPr>
          <w:rStyle w:val="StyleUnderline"/>
        </w:rPr>
        <w:t xml:space="preserve"> through our daily use of internet technologies. </w:t>
      </w:r>
      <w:r w:rsidRPr="00E76BE5">
        <w:rPr>
          <w:sz w:val="16"/>
        </w:rPr>
        <w:t xml:space="preserve">In short, today it is not only power itself which poses a reasonable concern to those doing discourse analysis, but the appropriation of discourse and power into the singular flow of information and resources in the networks of neoliberal power. It will be my argument that </w:t>
      </w:r>
      <w:r w:rsidRPr="00E76BE5">
        <w:rPr>
          <w:rStyle w:val="StyleUnderline"/>
          <w:highlight w:val="yellow"/>
        </w:rPr>
        <w:t xml:space="preserve">queer theory will need a </w:t>
      </w:r>
      <w:r w:rsidRPr="00E76BE5">
        <w:rPr>
          <w:rStyle w:val="Emphasis"/>
          <w:highlight w:val="yellow"/>
        </w:rPr>
        <w:t>theoretical overhaul</w:t>
      </w:r>
      <w:r w:rsidRPr="00E76BE5">
        <w:rPr>
          <w:rStyle w:val="Emphasis"/>
        </w:rPr>
        <w:t xml:space="preserve"> </w:t>
      </w:r>
      <w:r w:rsidRPr="00E76BE5">
        <w:rPr>
          <w:rStyle w:val="StyleUnderline"/>
        </w:rPr>
        <w:t xml:space="preserve">to form a viable system of critique </w:t>
      </w:r>
      <w:r w:rsidRPr="00E76BE5">
        <w:rPr>
          <w:rStyle w:val="StyleUnderline"/>
          <w:highlight w:val="yellow"/>
        </w:rPr>
        <w:t>to</w:t>
      </w:r>
      <w:r w:rsidRPr="00E76BE5">
        <w:rPr>
          <w:rStyle w:val="StyleUnderline"/>
        </w:rPr>
        <w:t xml:space="preserve"> </w:t>
      </w:r>
      <w:r w:rsidRPr="00E76BE5">
        <w:rPr>
          <w:sz w:val="16"/>
        </w:rPr>
        <w:t xml:space="preserve">make sense of and </w:t>
      </w:r>
      <w:r w:rsidRPr="00E76BE5">
        <w:rPr>
          <w:rStyle w:val="StyleUnderline"/>
          <w:highlight w:val="yellow"/>
        </w:rPr>
        <w:t>challenge</w:t>
      </w:r>
      <w:r w:rsidRPr="00E76BE5">
        <w:rPr>
          <w:rStyle w:val="StyleUnderline"/>
        </w:rPr>
        <w:t xml:space="preserve"> the ways which we emerge as </w:t>
      </w:r>
      <w:r w:rsidRPr="00E76BE5">
        <w:rPr>
          <w:rStyle w:val="Emphasis"/>
          <w:highlight w:val="yellow"/>
        </w:rPr>
        <w:t xml:space="preserve">postfordist subjects </w:t>
      </w:r>
      <w:r w:rsidRPr="00E76BE5">
        <w:rPr>
          <w:rStyle w:val="StyleUnderline"/>
          <w:highlight w:val="yellow"/>
        </w:rPr>
        <w:t>through</w:t>
      </w:r>
      <w:r w:rsidRPr="00E76BE5">
        <w:rPr>
          <w:rStyle w:val="StyleUnderline"/>
        </w:rPr>
        <w:t xml:space="preserve"> </w:t>
      </w:r>
      <w:r w:rsidRPr="00E76BE5">
        <w:rPr>
          <w:sz w:val="16"/>
        </w:rPr>
        <w:t xml:space="preserve">our </w:t>
      </w:r>
      <w:r w:rsidRPr="00E76BE5">
        <w:rPr>
          <w:rStyle w:val="StyleUnderline"/>
        </w:rPr>
        <w:t>mediation via</w:t>
      </w:r>
      <w:r w:rsidRPr="00E76BE5">
        <w:rPr>
          <w:sz w:val="16"/>
        </w:rPr>
        <w:t xml:space="preserve"> information </w:t>
      </w:r>
      <w:r w:rsidRPr="00E76BE5">
        <w:rPr>
          <w:rStyle w:val="StyleUnderline"/>
          <w:highlight w:val="yellow"/>
        </w:rPr>
        <w:t>tech</w:t>
      </w:r>
      <w:r w:rsidRPr="00E76BE5">
        <w:rPr>
          <w:sz w:val="16"/>
        </w:rPr>
        <w:t xml:space="preserve">nologies. It is not through institutional discipline that power permeates our being any longer but through our orientation to exist through and for neoliberal networks via our participation on the internet. Today, </w:t>
      </w:r>
      <w:r w:rsidRPr="00E76BE5">
        <w:rPr>
          <w:rStyle w:val="StyleUnderline"/>
        </w:rPr>
        <w:t xml:space="preserve">dominant discourses are algorithms and </w:t>
      </w:r>
      <w:r w:rsidRPr="00E76BE5">
        <w:rPr>
          <w:rStyle w:val="StyleUnderline"/>
          <w:highlight w:val="yellow"/>
        </w:rPr>
        <w:t>all voices are equally commodifiable</w:t>
      </w:r>
      <w:r w:rsidRPr="00E76BE5">
        <w:rPr>
          <w:rStyle w:val="StyleUnderline"/>
        </w:rPr>
        <w:t>.</w:t>
      </w:r>
      <w:r w:rsidRPr="00E76BE5">
        <w:rPr>
          <w:sz w:val="16"/>
        </w:rPr>
        <w:t xml:space="preserve"> Michael Hardt and Antonio Negri speak of this totalization in their notion of Empire: “Empire manages hybrid identities, flexible hierarchies, and plural exchanges through modulating networks of command. The distinct national colors of the imperialist map of the world have merged and blended in the imperial global rainbow” (p. xii-xiii). Again, </w:t>
      </w:r>
      <w:r w:rsidRPr="00E76BE5">
        <w:rPr>
          <w:rStyle w:val="StyleUnderline"/>
          <w:highlight w:val="yellow"/>
        </w:rPr>
        <w:t>how can queer identity challenge power when neoliberal power is already queer</w:t>
      </w:r>
      <w:r w:rsidRPr="00E76BE5">
        <w:rPr>
          <w:rStyle w:val="StyleUnderline"/>
        </w:rPr>
        <w:t xml:space="preserve">, decentralized, without temporal boundaries, </w:t>
      </w:r>
      <w:r w:rsidRPr="00E76BE5">
        <w:rPr>
          <w:rStyle w:val="StyleUnderline"/>
          <w:highlight w:val="yellow"/>
        </w:rPr>
        <w:t>and completely immersive?</w:t>
      </w:r>
    </w:p>
    <w:p w14:paraId="2ED1D2D8" w14:textId="77777777" w:rsidR="00193C1B" w:rsidRPr="00E76BE5" w:rsidRDefault="00193C1B" w:rsidP="00193C1B">
      <w:pPr>
        <w:pStyle w:val="Heading4"/>
      </w:pPr>
      <w:r w:rsidRPr="00E76BE5">
        <w:t>shifting to a “post-sex world” that “rewrites human corporeality” are invested in a non-existent utopian fantasy the physical world and its control of the body never fully leaves - is in and of itself susceptible to society’s interpellation making their strategy a perverse feel good tactic</w:t>
      </w:r>
    </w:p>
    <w:p w14:paraId="42927DE3" w14:textId="77777777" w:rsidR="00193C1B" w:rsidRPr="00E76BE5" w:rsidRDefault="00193C1B" w:rsidP="00193C1B">
      <w:r w:rsidRPr="00E76BE5">
        <w:rPr>
          <w:rStyle w:val="Style13ptBold"/>
        </w:rPr>
        <w:t>Youngblood 13</w:t>
      </w:r>
      <w:r w:rsidRPr="00E76BE5">
        <w:t>. Jordan Youngblood is a Ph.D candidate in the department of English at the University of Florida. His dissertation focuses upon developing a comprehensive dialogue between queer theory and gaming studies, particularly in how digital bodies are situated and constructed in game time and space [‘“C’mon! Make me a man!”: Persona 4, Digital Bodies, and Queer Potentiality,’ 2013, Feminist Game Studies, Issue Number 2]//vikas</w:t>
      </w:r>
    </w:p>
    <w:p w14:paraId="283F0A8F" w14:textId="2081048A" w:rsidR="00193C1B" w:rsidRPr="00E76BE5" w:rsidRDefault="00193C1B" w:rsidP="00193C1B">
      <w:pPr>
        <w:rPr>
          <w:b/>
          <w:iCs/>
          <w:u w:val="single"/>
        </w:rPr>
      </w:pPr>
      <w:r w:rsidRPr="00E76BE5">
        <w:rPr>
          <w:b/>
          <w:u w:val="single"/>
        </w:rPr>
        <w:t>To begin a discussion of utopian digital bodies</w:t>
      </w:r>
      <w:r w:rsidRPr="00E76BE5">
        <w:rPr>
          <w:sz w:val="16"/>
        </w:rPr>
        <w:t xml:space="preserve">, </w:t>
      </w:r>
      <w:r w:rsidRPr="00E76BE5">
        <w:rPr>
          <w:rStyle w:val="Emphasis"/>
        </w:rPr>
        <w:t>it is essential to start with</w:t>
      </w:r>
      <w:r w:rsidRPr="00E76BE5">
        <w:rPr>
          <w:sz w:val="16"/>
        </w:rPr>
        <w:t xml:space="preserve"> their most cited forebear in Donna Haraway’s influential “A Cyborg Manifesto: Science, Technology, and Socialist-Feminism in the Late Twentieth Century.” In the manifesto, Haraway looks towards </w:t>
      </w:r>
      <w:r w:rsidRPr="00E76BE5">
        <w:rPr>
          <w:rStyle w:val="Emphasis"/>
        </w:rPr>
        <w:t>a fusion of the mechanical and the organic</w:t>
      </w:r>
      <w:r w:rsidRPr="00E76BE5">
        <w:rPr>
          <w:b/>
          <w:u w:val="single"/>
        </w:rPr>
        <w:t xml:space="preserve"> that has the power to disrupt and subvert societal norms.</w:t>
      </w:r>
      <w:r w:rsidRPr="00E76BE5">
        <w:rPr>
          <w:sz w:val="16"/>
        </w:rPr>
        <w:t xml:space="preserve"> As </w:t>
      </w:r>
      <w:r w:rsidRPr="00E76BE5">
        <w:rPr>
          <w:b/>
          <w:u w:val="single"/>
        </w:rPr>
        <w:t>she states</w:t>
      </w:r>
      <w:r w:rsidRPr="00E76BE5">
        <w:rPr>
          <w:sz w:val="16"/>
        </w:rPr>
        <w:t>, “</w:t>
      </w:r>
      <w:r w:rsidRPr="00E76BE5">
        <w:rPr>
          <w:rStyle w:val="Emphasis"/>
        </w:rPr>
        <w:t>[t]he cyborg is</w:t>
      </w:r>
      <w:r w:rsidRPr="00E76BE5">
        <w:rPr>
          <w:sz w:val="16"/>
        </w:rPr>
        <w:t xml:space="preserve"> resolutely </w:t>
      </w:r>
      <w:r w:rsidRPr="00E76BE5">
        <w:rPr>
          <w:rStyle w:val="Emphasis"/>
        </w:rPr>
        <w:t>committed to partiality, irony, intimacy, and perversity.</w:t>
      </w:r>
      <w:r w:rsidRPr="00E76BE5">
        <w:rPr>
          <w:sz w:val="16"/>
        </w:rPr>
        <w:t xml:space="preserve"> It is </w:t>
      </w:r>
      <w:r w:rsidRPr="00E76BE5">
        <w:rPr>
          <w:rStyle w:val="Emphasis"/>
        </w:rPr>
        <w:t>oppositional, utopian, and completely without innocence</w:t>
      </w:r>
      <w:r w:rsidRPr="00E76BE5">
        <w:rPr>
          <w:sz w:val="16"/>
        </w:rPr>
        <w:t xml:space="preserve">” (2003, 517). As critics like Mimi Nguyen (2003) and Anne Allison (2001) have explored in greater detail, the queer potentiality of Haraway’s cyborg as a perverse oppositional force is evident, as it challenges many of the heteronormative perceptions about the body and its purity that govern larger societal conceptions of sexuality. Such possibilities were clearly evident to Butler as well, given that a line from Haraway’s manifesto is the very first epigraph of the introduction to Bodies That Matter: namely, “Why should our bodies end at the skin, or include at best other beings encapsulated by skin?” (1993, 1). </w:t>
      </w:r>
      <w:r w:rsidRPr="00E76BE5">
        <w:rPr>
          <w:b/>
          <w:u w:val="single"/>
        </w:rPr>
        <w:t>While Butler is more interested in disrupting</w:t>
      </w:r>
      <w:r w:rsidRPr="00E76BE5">
        <w:rPr>
          <w:sz w:val="16"/>
        </w:rPr>
        <w:t xml:space="preserve"> </w:t>
      </w:r>
      <w:r w:rsidRPr="00E76BE5">
        <w:rPr>
          <w:b/>
          <w:u w:val="single"/>
        </w:rPr>
        <w:t>the epistemological certainty of “matter” and bodies in physical spaces</w:t>
      </w:r>
      <w:r w:rsidRPr="00E76BE5">
        <w:rPr>
          <w:sz w:val="16"/>
        </w:rPr>
        <w:t xml:space="preserve">, </w:t>
      </w:r>
      <w:r w:rsidRPr="00E76BE5">
        <w:rPr>
          <w:b/>
          <w:u w:val="single"/>
        </w:rPr>
        <w:t>later queer critics and feminists drawing on Butler have taken</w:t>
      </w:r>
      <w:r w:rsidRPr="00E76BE5">
        <w:rPr>
          <w:sz w:val="16"/>
        </w:rPr>
        <w:t xml:space="preserve"> on </w:t>
      </w:r>
      <w:r w:rsidRPr="00E76BE5">
        <w:rPr>
          <w:b/>
          <w:u w:val="single"/>
        </w:rPr>
        <w:t>this question of where the body ends as it relates to cyberspace.</w:t>
      </w:r>
      <w:r w:rsidRPr="00E76BE5">
        <w:rPr>
          <w:sz w:val="16"/>
        </w:rPr>
        <w:t xml:space="preserve"> As Alexander </w:t>
      </w:r>
      <w:r w:rsidRPr="00E76BE5">
        <w:rPr>
          <w:b/>
          <w:u w:val="single"/>
        </w:rPr>
        <w:t>Galloway notes</w:t>
      </w:r>
      <w:r w:rsidRPr="00E76BE5">
        <w:rPr>
          <w:sz w:val="16"/>
        </w:rPr>
        <w:t>, “</w:t>
      </w:r>
      <w:r w:rsidRPr="00E76BE5">
        <w:rPr>
          <w:b/>
          <w:u w:val="single"/>
        </w:rPr>
        <w:t>the place of the body is central to cyberfeminism. Yet in this analysis</w:t>
      </w:r>
      <w:r w:rsidRPr="00E76BE5">
        <w:rPr>
          <w:sz w:val="16"/>
        </w:rPr>
        <w:t xml:space="preserve">, </w:t>
      </w:r>
      <w:r w:rsidRPr="00E76BE5">
        <w:rPr>
          <w:rStyle w:val="Emphasis"/>
        </w:rPr>
        <w:t>bodies are not natural objects made of flesh and blood</w:t>
      </w:r>
      <w:r w:rsidRPr="00E76BE5">
        <w:rPr>
          <w:sz w:val="16"/>
        </w:rPr>
        <w:t>, but rather are complex intersections of materiality and</w:t>
      </w:r>
      <w:r w:rsidRPr="00E76BE5">
        <w:rPr>
          <w:b/>
          <w:u w:val="single"/>
        </w:rPr>
        <w:t xml:space="preserve"> meaning</w:t>
      </w:r>
      <w:r w:rsidRPr="00E76BE5">
        <w:rPr>
          <w:sz w:val="16"/>
        </w:rPr>
        <w:t xml:space="preserve">” (2004, 190). </w:t>
      </w:r>
      <w:r w:rsidRPr="00E76BE5">
        <w:rPr>
          <w:b/>
          <w:u w:val="single"/>
        </w:rPr>
        <w:t>This</w:t>
      </w:r>
      <w:r w:rsidRPr="00E76BE5">
        <w:rPr>
          <w:sz w:val="16"/>
        </w:rPr>
        <w:t xml:space="preserve"> act of </w:t>
      </w:r>
      <w:r w:rsidRPr="00E76BE5">
        <w:rPr>
          <w:b/>
          <w:u w:val="single"/>
        </w:rPr>
        <w:t>redefining the body in relation to digital realms has taken on a utopian cast</w:t>
      </w:r>
      <w:r w:rsidRPr="00E76BE5">
        <w:rPr>
          <w:sz w:val="16"/>
        </w:rPr>
        <w:t xml:space="preserve">; </w:t>
      </w:r>
      <w:r w:rsidRPr="00E76BE5">
        <w:rPr>
          <w:rStyle w:val="Emphasis"/>
          <w:highlight w:val="yellow"/>
        </w:rPr>
        <w:t>Hannu Eerikäinen</w:t>
      </w:r>
      <w:r w:rsidRPr="00E76BE5">
        <w:rPr>
          <w:sz w:val="16"/>
        </w:rPr>
        <w:t xml:space="preserve">, </w:t>
      </w:r>
      <w:r w:rsidRPr="00E76BE5">
        <w:rPr>
          <w:b/>
          <w:u w:val="single"/>
        </w:rPr>
        <w:t>in a discussion of cyberfeminism</w:t>
      </w:r>
      <w:r w:rsidRPr="00E76BE5">
        <w:rPr>
          <w:sz w:val="16"/>
        </w:rPr>
        <w:t xml:space="preserve">, </w:t>
      </w:r>
      <w:r w:rsidRPr="00E76BE5">
        <w:rPr>
          <w:b/>
          <w:highlight w:val="yellow"/>
          <w:u w:val="single"/>
        </w:rPr>
        <w:t>suggests</w:t>
      </w:r>
      <w:r w:rsidRPr="00E76BE5">
        <w:rPr>
          <w:sz w:val="16"/>
        </w:rPr>
        <w:t xml:space="preserve"> that </w:t>
      </w:r>
      <w:r w:rsidRPr="00E76BE5">
        <w:rPr>
          <w:b/>
          <w:highlight w:val="yellow"/>
          <w:u w:val="single"/>
        </w:rPr>
        <w:t>the field</w:t>
      </w:r>
      <w:r w:rsidRPr="00E76BE5">
        <w:rPr>
          <w:sz w:val="16"/>
        </w:rPr>
        <w:t xml:space="preserve"> “</w:t>
      </w:r>
      <w:r w:rsidRPr="00E76BE5">
        <w:rPr>
          <w:rStyle w:val="Emphasis"/>
          <w:highlight w:val="yellow"/>
        </w:rPr>
        <w:t xml:space="preserve">rewrites human corporeality into a posthuman morphology </w:t>
      </w:r>
      <w:r w:rsidRPr="00E76BE5">
        <w:rPr>
          <w:rStyle w:val="Emphasis"/>
        </w:rPr>
        <w:t>of the subject living in a new kind of artificial paradise of prosthetic supplementation</w:t>
      </w:r>
      <w:r w:rsidRPr="00E76BE5">
        <w:rPr>
          <w:sz w:val="16"/>
        </w:rPr>
        <w:t xml:space="preserve">” (2000, 59). </w:t>
      </w:r>
      <w:r w:rsidRPr="00E76BE5">
        <w:rPr>
          <w:b/>
          <w:u w:val="single"/>
        </w:rPr>
        <w:t>Such trends can also be seen in</w:t>
      </w:r>
      <w:r w:rsidRPr="00E76BE5">
        <w:rPr>
          <w:sz w:val="16"/>
        </w:rPr>
        <w:t xml:space="preserve"> what is called </w:t>
      </w:r>
      <w:r w:rsidRPr="00E76BE5">
        <w:rPr>
          <w:b/>
          <w:u w:val="single"/>
        </w:rPr>
        <w:t>the</w:t>
      </w:r>
      <w:r w:rsidRPr="00E76BE5">
        <w:rPr>
          <w:sz w:val="16"/>
        </w:rPr>
        <w:t xml:space="preserve"> “</w:t>
      </w:r>
      <w:r w:rsidRPr="00E76BE5">
        <w:rPr>
          <w:b/>
          <w:u w:val="single"/>
        </w:rPr>
        <w:t>cyberqueer</w:t>
      </w:r>
      <w:r w:rsidRPr="00E76BE5">
        <w:rPr>
          <w:sz w:val="16"/>
        </w:rPr>
        <w:t xml:space="preserve">,” as articulated by Nina Wakeford. While not espousing a paradise, Wakeford does recognize the online world as holding the allure of offering queer bodies a venue “with a particular focus on the advantages compared to ‘real’ physically-located space” (2002, 410). </w:t>
      </w:r>
      <w:r w:rsidRPr="00E76BE5">
        <w:rPr>
          <w:b/>
          <w:highlight w:val="yellow"/>
          <w:u w:val="single"/>
        </w:rPr>
        <w:t>If the flesh is bound to</w:t>
      </w:r>
      <w:r w:rsidRPr="00E76BE5">
        <w:rPr>
          <w:b/>
          <w:u w:val="single"/>
        </w:rPr>
        <w:t xml:space="preserve"> a series of </w:t>
      </w:r>
      <w:r w:rsidRPr="00E76BE5">
        <w:rPr>
          <w:b/>
          <w:highlight w:val="yellow"/>
          <w:u w:val="single"/>
        </w:rPr>
        <w:t>constraints</w:t>
      </w:r>
      <w:r w:rsidRPr="00E76BE5">
        <w:rPr>
          <w:sz w:val="16"/>
        </w:rPr>
        <w:t>—</w:t>
      </w:r>
      <w:r w:rsidRPr="00E76BE5">
        <w:rPr>
          <w:b/>
          <w:highlight w:val="yellow"/>
          <w:u w:val="single"/>
        </w:rPr>
        <w:t>geographical</w:t>
      </w:r>
      <w:r w:rsidRPr="00E76BE5">
        <w:rPr>
          <w:b/>
          <w:u w:val="single"/>
        </w:rPr>
        <w:t xml:space="preserve"> location, </w:t>
      </w:r>
      <w:r w:rsidRPr="00E76BE5">
        <w:rPr>
          <w:b/>
          <w:highlight w:val="yellow"/>
          <w:u w:val="single"/>
        </w:rPr>
        <w:t>bodily</w:t>
      </w:r>
      <w:r w:rsidRPr="00E76BE5">
        <w:rPr>
          <w:b/>
          <w:u w:val="single"/>
        </w:rPr>
        <w:t xml:space="preserve"> appearance, </w:t>
      </w:r>
      <w:r w:rsidRPr="00E76BE5">
        <w:rPr>
          <w:b/>
          <w:highlight w:val="yellow"/>
          <w:u w:val="single"/>
        </w:rPr>
        <w:t>and so forth</w:t>
      </w:r>
      <w:r w:rsidRPr="00E76BE5">
        <w:rPr>
          <w:sz w:val="16"/>
        </w:rPr>
        <w:t>—</w:t>
      </w:r>
      <w:r w:rsidRPr="00E76BE5">
        <w:rPr>
          <w:b/>
          <w:highlight w:val="yellow"/>
          <w:u w:val="single"/>
        </w:rPr>
        <w:t>the potential of a new realm</w:t>
      </w:r>
      <w:r w:rsidRPr="00E76BE5">
        <w:rPr>
          <w:b/>
          <w:u w:val="single"/>
        </w:rPr>
        <w:t xml:space="preserve"> of experiences </w:t>
      </w:r>
      <w:r w:rsidRPr="00E76BE5">
        <w:rPr>
          <w:b/>
          <w:highlight w:val="yellow"/>
          <w:u w:val="single"/>
        </w:rPr>
        <w:t>that can exceed</w:t>
      </w:r>
      <w:r w:rsidRPr="00E76BE5">
        <w:rPr>
          <w:sz w:val="16"/>
        </w:rPr>
        <w:t xml:space="preserve"> the </w:t>
      </w:r>
      <w:r w:rsidRPr="00E76BE5">
        <w:rPr>
          <w:b/>
          <w:highlight w:val="yellow"/>
          <w:u w:val="single"/>
        </w:rPr>
        <w:t>limits</w:t>
      </w:r>
      <w:r w:rsidRPr="00E76BE5">
        <w:rPr>
          <w:sz w:val="16"/>
        </w:rPr>
        <w:t xml:space="preserve"> of the body </w:t>
      </w:r>
      <w:r w:rsidRPr="00E76BE5">
        <w:rPr>
          <w:b/>
          <w:highlight w:val="yellow"/>
          <w:u w:val="single"/>
        </w:rPr>
        <w:t>holds a</w:t>
      </w:r>
      <w:r w:rsidRPr="00E76BE5">
        <w:rPr>
          <w:b/>
          <w:u w:val="single"/>
        </w:rPr>
        <w:t xml:space="preserve"> very </w:t>
      </w:r>
      <w:r w:rsidRPr="00E76BE5">
        <w:rPr>
          <w:b/>
          <w:highlight w:val="yellow"/>
          <w:u w:val="single"/>
        </w:rPr>
        <w:t>notable appeal.</w:t>
      </w:r>
      <w:r w:rsidRPr="00E76BE5">
        <w:rPr>
          <w:b/>
          <w:u w:val="single"/>
        </w:rPr>
        <w:t xml:space="preserve"> </w:t>
      </w:r>
      <w:r w:rsidRPr="00E76BE5">
        <w:rPr>
          <w:sz w:val="16"/>
        </w:rPr>
        <w:t xml:space="preserve">This question of what advantages digital realms provide to the body has become a core focus of game theory as well, materialized more concretely in the form of the digital avatar. As Laetitia Wilson suggests in an analysis of avatars, “Could not the possibility to explore a plurality of personalities allow for empowerment and self-realization beyond the hegemony of ‘real’ life norms and habitual social conventions?” (2003, 4). In his essay “Hyperidentities,” Miroslaw Filiciak moves even further, </w:t>
      </w:r>
      <w:r w:rsidRPr="00E76BE5">
        <w:rPr>
          <w:b/>
          <w:u w:val="single"/>
        </w:rPr>
        <w:t>claiming that this exploration of digital personalities is not just</w:t>
      </w:r>
      <w:r w:rsidRPr="00E76BE5">
        <w:rPr>
          <w:sz w:val="16"/>
        </w:rPr>
        <w:t xml:space="preserve"> a form of </w:t>
      </w:r>
      <w:r w:rsidRPr="00E76BE5">
        <w:rPr>
          <w:b/>
          <w:u w:val="single"/>
        </w:rPr>
        <w:t>empowerment</w:t>
      </w:r>
      <w:r w:rsidRPr="00E76BE5">
        <w:rPr>
          <w:sz w:val="16"/>
        </w:rPr>
        <w:t xml:space="preserve">, </w:t>
      </w:r>
      <w:r w:rsidRPr="00E76BE5">
        <w:rPr>
          <w:b/>
          <w:u w:val="single"/>
        </w:rPr>
        <w:t xml:space="preserve">but </w:t>
      </w:r>
      <w:r w:rsidRPr="00E76BE5">
        <w:rPr>
          <w:b/>
          <w:highlight w:val="yellow"/>
          <w:u w:val="single"/>
        </w:rPr>
        <w:t>a cyborgian fusion</w:t>
      </w:r>
      <w:r w:rsidRPr="00E76BE5">
        <w:rPr>
          <w:sz w:val="16"/>
        </w:rPr>
        <w:t xml:space="preserve"> of man and machine where “[t]he subject (player) and the ‘other’ (the onscreen avatar) do not stand at the opposite sides of the mirror anymore—they become one” (2003, 91). This moment of suturing is linked directly to what the digital body provides to the confined physical flesh, as avatars represent “a longed-for chance of expressing ourselves beyond physical limitations…</w:t>
      </w:r>
      <w:r w:rsidRPr="00E76BE5">
        <w:rPr>
          <w:b/>
          <w:u w:val="single"/>
        </w:rPr>
        <w:t>a post-modern dream being realized</w:t>
      </w:r>
      <w:r w:rsidRPr="00E76BE5">
        <w:rPr>
          <w:sz w:val="16"/>
        </w:rPr>
        <w:t xml:space="preserve">” (100). </w:t>
      </w:r>
      <w:r w:rsidRPr="00E76BE5">
        <w:rPr>
          <w:b/>
          <w:u w:val="single"/>
        </w:rPr>
        <w:t>The heavily implied utopian vision of a realm</w:t>
      </w:r>
      <w:r w:rsidRPr="00E76BE5">
        <w:rPr>
          <w:sz w:val="16"/>
        </w:rPr>
        <w:t xml:space="preserve"> at last </w:t>
      </w:r>
      <w:r w:rsidRPr="00E76BE5">
        <w:rPr>
          <w:b/>
          <w:u w:val="single"/>
        </w:rPr>
        <w:t>capable of providing expression outside the body</w:t>
      </w:r>
      <w:r w:rsidRPr="00E76BE5">
        <w:rPr>
          <w:sz w:val="16"/>
        </w:rPr>
        <w:t>—of moving “beyond” the physical—</w:t>
      </w:r>
      <w:r w:rsidRPr="00E76BE5">
        <w:rPr>
          <w:b/>
          <w:u w:val="single"/>
        </w:rPr>
        <w:t>is made decidedly explicit</w:t>
      </w:r>
      <w:r w:rsidRPr="00E76BE5">
        <w:rPr>
          <w:sz w:val="16"/>
        </w:rPr>
        <w:t xml:space="preserve"> by Edward Castronova </w:t>
      </w:r>
      <w:r w:rsidRPr="00E76BE5">
        <w:rPr>
          <w:b/>
          <w:u w:val="single"/>
        </w:rPr>
        <w:t>in</w:t>
      </w:r>
      <w:r w:rsidRPr="00E76BE5">
        <w:rPr>
          <w:sz w:val="16"/>
        </w:rPr>
        <w:t xml:space="preserve"> his </w:t>
      </w:r>
      <w:r w:rsidRPr="00E76BE5">
        <w:rPr>
          <w:b/>
          <w:u w:val="single"/>
        </w:rPr>
        <w:t>description of synthetic worlds</w:t>
      </w:r>
      <w:r w:rsidRPr="00E76BE5">
        <w:rPr>
          <w:sz w:val="16"/>
        </w:rPr>
        <w:t>: The Earth is very nice, but there are experiences we can imagine in our minds that we cannot have here. We cannot switch from male to female and back again; we cannot become fat or thin as we wish…</w:t>
      </w:r>
      <w:r w:rsidRPr="00E76BE5">
        <w:rPr>
          <w:b/>
          <w:u w:val="single"/>
        </w:rPr>
        <w:t>People entering a synthetic world</w:t>
      </w:r>
      <w:r w:rsidRPr="00E76BE5">
        <w:rPr>
          <w:sz w:val="16"/>
        </w:rPr>
        <w:t xml:space="preserve"> can </w:t>
      </w:r>
      <w:r w:rsidRPr="00E76BE5">
        <w:rPr>
          <w:b/>
          <w:u w:val="single"/>
        </w:rPr>
        <w:t>have</w:t>
      </w:r>
      <w:r w:rsidRPr="00E76BE5">
        <w:rPr>
          <w:sz w:val="16"/>
        </w:rPr>
        <w:t xml:space="preserve">, in principle, </w:t>
      </w:r>
      <w:r w:rsidRPr="00E76BE5">
        <w:rPr>
          <w:b/>
          <w:u w:val="single"/>
        </w:rPr>
        <w:t>any kind of body they desire.</w:t>
      </w:r>
      <w:r w:rsidRPr="00E76BE5">
        <w:rPr>
          <w:sz w:val="16"/>
        </w:rPr>
        <w:t xml:space="preserve"> At a stroke, this feature of </w:t>
      </w:r>
      <w:r w:rsidRPr="00E76BE5">
        <w:rPr>
          <w:b/>
          <w:highlight w:val="yellow"/>
          <w:u w:val="single"/>
        </w:rPr>
        <w:t>synthetic worlds removes from the social calculus all</w:t>
      </w:r>
      <w:r w:rsidRPr="00E76BE5">
        <w:rPr>
          <w:b/>
          <w:u w:val="single"/>
        </w:rPr>
        <w:t xml:space="preserve"> the </w:t>
      </w:r>
      <w:r w:rsidRPr="00E76BE5">
        <w:rPr>
          <w:b/>
          <w:highlight w:val="yellow"/>
          <w:u w:val="single"/>
        </w:rPr>
        <w:t>unfortunate effects that derive from the body.</w:t>
      </w:r>
      <w:r w:rsidRPr="00E76BE5">
        <w:rPr>
          <w:sz w:val="16"/>
        </w:rPr>
        <w:t xml:space="preserve"> (2005, 25-26) Castronova’s mention of </w:t>
      </w:r>
      <w:r w:rsidRPr="00E76BE5">
        <w:rPr>
          <w:b/>
          <w:highlight w:val="yellow"/>
          <w:u w:val="single"/>
        </w:rPr>
        <w:t xml:space="preserve">the malleability of sex </w:t>
      </w:r>
      <w:r w:rsidRPr="00E76BE5">
        <w:rPr>
          <w:b/>
          <w:u w:val="single"/>
        </w:rPr>
        <w:t xml:space="preserve">and the body </w:t>
      </w:r>
      <w:r w:rsidRPr="00E76BE5">
        <w:rPr>
          <w:b/>
          <w:highlight w:val="yellow"/>
          <w:u w:val="single"/>
        </w:rPr>
        <w:t>in a digital world</w:t>
      </w:r>
      <w:r w:rsidRPr="00E76BE5">
        <w:rPr>
          <w:sz w:val="16"/>
        </w:rPr>
        <w:t>—</w:t>
      </w:r>
      <w:r w:rsidRPr="00E76BE5">
        <w:rPr>
          <w:b/>
          <w:u w:val="single"/>
        </w:rPr>
        <w:t>the ability to switch</w:t>
      </w:r>
      <w:r w:rsidRPr="00E76BE5">
        <w:rPr>
          <w:sz w:val="16"/>
        </w:rPr>
        <w:t xml:space="preserve"> “</w:t>
      </w:r>
      <w:r w:rsidRPr="00E76BE5">
        <w:rPr>
          <w:b/>
          <w:u w:val="single"/>
        </w:rPr>
        <w:t>from male to female and back again</w:t>
      </w:r>
      <w:r w:rsidRPr="00E76BE5">
        <w:rPr>
          <w:sz w:val="16"/>
        </w:rPr>
        <w:t>”—</w:t>
      </w:r>
      <w:r w:rsidRPr="00E76BE5">
        <w:rPr>
          <w:b/>
          <w:u w:val="single"/>
        </w:rPr>
        <w:t>would seem to offer a</w:t>
      </w:r>
      <w:r w:rsidRPr="00E76BE5">
        <w:rPr>
          <w:sz w:val="16"/>
        </w:rPr>
        <w:t xml:space="preserve"> sort of </w:t>
      </w:r>
      <w:r w:rsidRPr="00E76BE5">
        <w:rPr>
          <w:b/>
          <w:u w:val="single"/>
        </w:rPr>
        <w:t>disruptive, unhindered queer playground for identity</w:t>
      </w:r>
      <w:r w:rsidRPr="00E76BE5">
        <w:rPr>
          <w:sz w:val="16"/>
        </w:rPr>
        <w:t xml:space="preserve">, being </w:t>
      </w:r>
      <w:r w:rsidRPr="00E76BE5">
        <w:rPr>
          <w:b/>
          <w:u w:val="single"/>
        </w:rPr>
        <w:t>freed from the “unfortunate effects” of the body.</w:t>
      </w:r>
      <w:r w:rsidRPr="00E76BE5">
        <w:rPr>
          <w:sz w:val="16"/>
        </w:rPr>
        <w:t xml:space="preserve"> </w:t>
      </w:r>
      <w:r w:rsidRPr="00E76BE5">
        <w:rPr>
          <w:rStyle w:val="Emphasis"/>
          <w:highlight w:val="yellow"/>
        </w:rPr>
        <w:t>However</w:t>
      </w:r>
      <w:r w:rsidRPr="00E76BE5">
        <w:rPr>
          <w:sz w:val="16"/>
        </w:rPr>
        <w:t xml:space="preserve">, both </w:t>
      </w:r>
      <w:r w:rsidRPr="00E76BE5">
        <w:rPr>
          <w:b/>
          <w:highlight w:val="yellow"/>
          <w:u w:val="single"/>
        </w:rPr>
        <w:t>queer critics</w:t>
      </w:r>
      <w:r w:rsidRPr="00E76BE5">
        <w:rPr>
          <w:sz w:val="16"/>
        </w:rPr>
        <w:t xml:space="preserve"> and gaming critics </w:t>
      </w:r>
      <w:r w:rsidRPr="00E76BE5">
        <w:rPr>
          <w:b/>
          <w:highlight w:val="yellow"/>
          <w:u w:val="single"/>
        </w:rPr>
        <w:t xml:space="preserve">have found this </w:t>
      </w:r>
      <w:r w:rsidRPr="00E76BE5">
        <w:rPr>
          <w:b/>
          <w:u w:val="single"/>
        </w:rPr>
        <w:t xml:space="preserve">dream of being “freed” from the body </w:t>
      </w:r>
      <w:r w:rsidRPr="00E76BE5">
        <w:rPr>
          <w:b/>
          <w:highlight w:val="yellow"/>
          <w:u w:val="single"/>
        </w:rPr>
        <w:t>problematic.</w:t>
      </w:r>
      <w:r w:rsidRPr="00E76BE5">
        <w:rPr>
          <w:sz w:val="16"/>
        </w:rPr>
        <w:t xml:space="preserve"> Mary Bryson, in an examination of lesbian online communities, </w:t>
      </w:r>
      <w:r w:rsidRPr="00E76BE5">
        <w:rPr>
          <w:b/>
          <w:u w:val="single"/>
        </w:rPr>
        <w:t>finds</w:t>
      </w:r>
      <w:r w:rsidRPr="00E76BE5">
        <w:rPr>
          <w:sz w:val="16"/>
        </w:rPr>
        <w:t xml:space="preserve"> that </w:t>
      </w:r>
      <w:r w:rsidRPr="00E76BE5">
        <w:rPr>
          <w:rStyle w:val="Emphasis"/>
          <w:highlight w:val="yellow"/>
        </w:rPr>
        <w:t>the physical world and its control of the body never fully leaves</w:t>
      </w:r>
      <w:r w:rsidRPr="00E76BE5">
        <w:rPr>
          <w:sz w:val="16"/>
        </w:rPr>
        <w:t xml:space="preserve">, as </w:t>
      </w:r>
      <w:r w:rsidRPr="00E76BE5">
        <w:rPr>
          <w:rStyle w:val="Emphasis"/>
        </w:rPr>
        <w:t xml:space="preserve">the </w:t>
      </w:r>
      <w:r w:rsidRPr="00E76BE5">
        <w:rPr>
          <w:rStyle w:val="Emphasis"/>
          <w:highlight w:val="yellow"/>
        </w:rPr>
        <w:t>enforcement of gendered behaviors, gestures, and identity performances</w:t>
      </w:r>
      <w:r w:rsidRPr="00E76BE5">
        <w:rPr>
          <w:sz w:val="16"/>
        </w:rPr>
        <w:t xml:space="preserve"> online “</w:t>
      </w:r>
      <w:r w:rsidRPr="00E76BE5">
        <w:rPr>
          <w:rStyle w:val="Emphasis"/>
          <w:highlight w:val="yellow"/>
        </w:rPr>
        <w:t>caution against monolithic utopian conclusions</w:t>
      </w:r>
      <w:r w:rsidRPr="00E76BE5">
        <w:rPr>
          <w:rStyle w:val="Emphasis"/>
        </w:rPr>
        <w:t xml:space="preserve"> concerning the transformative potential of the Internet for QLBT women</w:t>
      </w:r>
      <w:r w:rsidRPr="00E76BE5">
        <w:rPr>
          <w:sz w:val="16"/>
        </w:rPr>
        <w:t xml:space="preserve">” (2004, 249). Wilson, following her first, optimistic question about the potentiality of avatars in gaming, offers a more cynical second option, wondering if such hopes are “merely a symptom of digital utopianism” when in fact </w:t>
      </w:r>
      <w:r w:rsidRPr="00E76BE5">
        <w:rPr>
          <w:rStyle w:val="Emphasis"/>
        </w:rPr>
        <w:t>games are</w:t>
      </w:r>
      <w:r w:rsidRPr="00E76BE5">
        <w:rPr>
          <w:sz w:val="16"/>
        </w:rPr>
        <w:t xml:space="preserve"> “</w:t>
      </w:r>
      <w:r w:rsidRPr="00E76BE5">
        <w:rPr>
          <w:rStyle w:val="Emphasis"/>
          <w:highlight w:val="yellow"/>
        </w:rPr>
        <w:t>bits and bytes and habitual social conventions</w:t>
      </w:r>
      <w:r w:rsidRPr="00E76BE5">
        <w:rPr>
          <w:sz w:val="16"/>
        </w:rPr>
        <w:t xml:space="preserve"> [</w:t>
      </w:r>
      <w:r w:rsidRPr="00E76BE5">
        <w:rPr>
          <w:b/>
          <w:highlight w:val="yellow"/>
          <w:u w:val="single"/>
        </w:rPr>
        <w:t>that</w:t>
      </w:r>
      <w:r w:rsidRPr="00E76BE5">
        <w:rPr>
          <w:sz w:val="16"/>
        </w:rPr>
        <w:t xml:space="preserve">] merely </w:t>
      </w:r>
      <w:r w:rsidRPr="00E76BE5">
        <w:rPr>
          <w:b/>
          <w:highlight w:val="yellow"/>
          <w:u w:val="single"/>
        </w:rPr>
        <w:t>cycle through</w:t>
      </w:r>
      <w:r w:rsidRPr="00E76BE5">
        <w:rPr>
          <w:b/>
          <w:u w:val="single"/>
        </w:rPr>
        <w:t xml:space="preserve"> their </w:t>
      </w:r>
      <w:r w:rsidRPr="00E76BE5">
        <w:rPr>
          <w:b/>
          <w:highlight w:val="yellow"/>
          <w:u w:val="single"/>
        </w:rPr>
        <w:t>programmatic repetitions</w:t>
      </w:r>
      <w:r w:rsidRPr="00E76BE5">
        <w:rPr>
          <w:b/>
          <w:u w:val="single"/>
        </w:rPr>
        <w:t xml:space="preserve"> at a remove from tangible encounters</w:t>
      </w:r>
      <w:r w:rsidRPr="00E76BE5">
        <w:rPr>
          <w:sz w:val="16"/>
        </w:rPr>
        <w:t xml:space="preserve">” (4). And in comparison to Castronova’s dream of complete bodily freedom, Martti Lahti states that the procedural rhetoric of games in fact “sets limits to the mutability of the body,” offering a limited range of forms for avatars that “invoke and reinforce a narrow set of highly codified, preexisting categories” (2003, 167). Thus, </w:t>
      </w:r>
      <w:r w:rsidRPr="00E76BE5">
        <w:rPr>
          <w:rStyle w:val="Emphasis"/>
          <w:highlight w:val="yellow"/>
        </w:rPr>
        <w:t>the utopic dream to leave the “social calculus”</w:t>
      </w:r>
      <w:r w:rsidRPr="00E76BE5">
        <w:rPr>
          <w:rStyle w:val="Emphasis"/>
        </w:rPr>
        <w:t xml:space="preserve"> of the</w:t>
      </w:r>
      <w:r w:rsidRPr="00E76BE5">
        <w:rPr>
          <w:sz w:val="16"/>
        </w:rPr>
        <w:t xml:space="preserve"> player’s own </w:t>
      </w:r>
      <w:r w:rsidRPr="00E76BE5">
        <w:rPr>
          <w:rStyle w:val="Emphasis"/>
        </w:rPr>
        <w:t>body</w:t>
      </w:r>
      <w:r w:rsidRPr="00E76BE5">
        <w:rPr>
          <w:sz w:val="16"/>
        </w:rPr>
        <w:t xml:space="preserve"> behind </w:t>
      </w:r>
      <w:r w:rsidRPr="00E76BE5">
        <w:rPr>
          <w:rStyle w:val="Emphasis"/>
          <w:highlight w:val="yellow"/>
        </w:rPr>
        <w:t>is hindered</w:t>
      </w:r>
      <w:r w:rsidRPr="00E76BE5">
        <w:rPr>
          <w:rStyle w:val="Emphasis"/>
        </w:rPr>
        <w:t xml:space="preserve"> not only </w:t>
      </w:r>
      <w:r w:rsidRPr="00E76BE5">
        <w:rPr>
          <w:rStyle w:val="Emphasis"/>
          <w:highlight w:val="yellow"/>
        </w:rPr>
        <w:t>by the cybernetic interface between player and machine which fuses rather than liberates</w:t>
      </w:r>
      <w:r w:rsidRPr="00E76BE5">
        <w:rPr>
          <w:sz w:val="16"/>
        </w:rPr>
        <w:t xml:space="preserve"> the body, </w:t>
      </w:r>
      <w:r w:rsidRPr="00E76BE5">
        <w:rPr>
          <w:rStyle w:val="Emphasis"/>
        </w:rPr>
        <w:t xml:space="preserve">but the </w:t>
      </w:r>
      <w:r w:rsidRPr="00E76BE5">
        <w:rPr>
          <w:rStyle w:val="Emphasis"/>
          <w:highlight w:val="yellow"/>
        </w:rPr>
        <w:t>constructed rules</w:t>
      </w:r>
      <w:r w:rsidRPr="00E76BE5">
        <w:rPr>
          <w:rStyle w:val="Emphasis"/>
        </w:rPr>
        <w:t xml:space="preserve"> laid out within that interface for creating bodies which</w:t>
      </w:r>
      <w:r w:rsidRPr="00E76BE5">
        <w:rPr>
          <w:sz w:val="16"/>
        </w:rPr>
        <w:t xml:space="preserve"> so often </w:t>
      </w:r>
      <w:r w:rsidRPr="00E76BE5">
        <w:rPr>
          <w:rStyle w:val="Emphasis"/>
          <w:highlight w:val="yellow"/>
        </w:rPr>
        <w:t>adhere to</w:t>
      </w:r>
      <w:r w:rsidRPr="00E76BE5">
        <w:rPr>
          <w:sz w:val="16"/>
        </w:rPr>
        <w:t xml:space="preserve"> the </w:t>
      </w:r>
      <w:r w:rsidRPr="00E76BE5">
        <w:rPr>
          <w:rStyle w:val="Emphasis"/>
          <w:highlight w:val="yellow"/>
        </w:rPr>
        <w:t>social conventions</w:t>
      </w:r>
      <w:r w:rsidRPr="00E76BE5">
        <w:rPr>
          <w:sz w:val="16"/>
        </w:rPr>
        <w:t xml:space="preserve"> the player </w:t>
      </w:r>
      <w:r w:rsidRPr="00E76BE5">
        <w:rPr>
          <w:rStyle w:val="Emphasis"/>
          <w:highlight w:val="yellow"/>
        </w:rPr>
        <w:t>potentially sought to escape.</w:t>
      </w:r>
      <w:r w:rsidRPr="00E76BE5">
        <w:rPr>
          <w:rStyle w:val="Emphasis"/>
        </w:rPr>
        <w:t xml:space="preserve"> </w:t>
      </w:r>
    </w:p>
    <w:p w14:paraId="5EDDEC0C" w14:textId="1584D111" w:rsidR="00193C1B" w:rsidRPr="00E76BE5" w:rsidRDefault="00193C1B" w:rsidP="00193C1B">
      <w:pPr>
        <w:pStyle w:val="Heading4"/>
      </w:pPr>
      <w:r w:rsidRPr="00E76BE5">
        <w:t xml:space="preserve">The impact is neoliberal annihilation </w:t>
      </w:r>
    </w:p>
    <w:p w14:paraId="02B5766F" w14:textId="77777777" w:rsidR="00193C1B" w:rsidRPr="00E76BE5" w:rsidRDefault="00193C1B" w:rsidP="00193C1B">
      <w:pPr>
        <w:rPr>
          <w:rFonts w:eastAsiaTheme="majorEastAsia" w:cstheme="majorBidi"/>
          <w:b/>
          <w:iCs/>
          <w:sz w:val="26"/>
        </w:rPr>
      </w:pPr>
      <w:r w:rsidRPr="00E76BE5">
        <w:rPr>
          <w:rStyle w:val="Heading4Char"/>
        </w:rPr>
        <w:t>Pook 18</w:t>
      </w:r>
      <w:r w:rsidRPr="00E76BE5">
        <w:t xml:space="preserve"> – PhD in Rhetoric and Professional Communication @ New Mexico State University, directs the LGBT+ program @ New Mexico State, MA in Communication @ Oakland University, MA in Philosophy @ University of Toledo [Zooey, “QUEER IS THE NEW CAPITALISM: NEOLIBERAL TECHNOLOGIES AND A BLUEPRINT FOR THE LEFT BEYOND IDENTITY POLITICS,” May 2018, DKP]</w:t>
      </w:r>
    </w:p>
    <w:p w14:paraId="068D2D49" w14:textId="77777777" w:rsidR="00193C1B" w:rsidRPr="00E76BE5" w:rsidRDefault="00193C1B" w:rsidP="00193C1B">
      <w:r w:rsidRPr="00E76BE5">
        <w:t>The Neoliberal Horizon and the End of the Subject</w:t>
      </w:r>
    </w:p>
    <w:p w14:paraId="710EFC65" w14:textId="77777777" w:rsidR="00193C1B" w:rsidRPr="00E76BE5" w:rsidRDefault="00193C1B" w:rsidP="00193C1B">
      <w:pPr>
        <w:rPr>
          <w:rStyle w:val="Emphasis"/>
        </w:rPr>
      </w:pPr>
      <w:r w:rsidRPr="00E76BE5">
        <w:rPr>
          <w:rStyle w:val="StyleUnderline"/>
          <w:highlight w:val="yellow"/>
        </w:rPr>
        <w:t xml:space="preserve">Neoliberalism is the </w:t>
      </w:r>
      <w:r w:rsidRPr="00E76BE5">
        <w:rPr>
          <w:rStyle w:val="Emphasis"/>
          <w:highlight w:val="yellow"/>
        </w:rPr>
        <w:t>annihilation</w:t>
      </w:r>
      <w:r w:rsidRPr="00E76BE5">
        <w:rPr>
          <w:rStyle w:val="StyleUnderline"/>
          <w:highlight w:val="yellow"/>
        </w:rPr>
        <w:t xml:space="preserve"> of life</w:t>
      </w:r>
      <w:r w:rsidRPr="00E76BE5">
        <w:rPr>
          <w:rStyle w:val="StyleUnderline"/>
        </w:rPr>
        <w:t>. It is the reduction of all things to moving parts in global networks</w:t>
      </w:r>
      <w:r w:rsidRPr="00E76BE5">
        <w:rPr>
          <w:sz w:val="16"/>
        </w:rPr>
        <w:t xml:space="preserve"> of resources and information. It </w:t>
      </w:r>
      <w:r w:rsidRPr="00E76BE5">
        <w:rPr>
          <w:rStyle w:val="StyleUnderline"/>
        </w:rPr>
        <w:t xml:space="preserve">is decentralized and technological. </w:t>
      </w:r>
      <w:r w:rsidRPr="00E76BE5">
        <w:rPr>
          <w:rStyle w:val="StyleUnderline"/>
          <w:highlight w:val="yellow"/>
        </w:rPr>
        <w:t>Neoliberalism</w:t>
      </w:r>
      <w:r w:rsidRPr="00E76BE5">
        <w:rPr>
          <w:rStyle w:val="StyleUnderline"/>
        </w:rPr>
        <w:t xml:space="preserve"> is the postfordist state of temporary labor, permanent job training, and the sharing economy, which </w:t>
      </w:r>
      <w:r w:rsidRPr="00E76BE5">
        <w:rPr>
          <w:rStyle w:val="StyleUnderline"/>
          <w:highlight w:val="yellow"/>
        </w:rPr>
        <w:t>reduces all aspects of the personal to capital</w:t>
      </w:r>
      <w:r w:rsidRPr="00E76BE5">
        <w:rPr>
          <w:rStyle w:val="StyleUnderline"/>
        </w:rPr>
        <w:t>.</w:t>
      </w:r>
      <w:r w:rsidRPr="00E76BE5">
        <w:rPr>
          <w:sz w:val="16"/>
        </w:rPr>
        <w:t xml:space="preserve"> Neoliberalism is the </w:t>
      </w:r>
      <w:r w:rsidRPr="00E76BE5">
        <w:rPr>
          <w:rStyle w:val="StyleUnderline"/>
        </w:rPr>
        <w:t>permanent management of crisis. It is the creative capacity to produce resource, capital, and opportunity from ecological, social, and national disaster. Neoliberalism is permanent insecurity</w:t>
      </w:r>
      <w:r w:rsidRPr="00E76BE5">
        <w:rPr>
          <w:sz w:val="16"/>
        </w:rPr>
        <w:t xml:space="preserve">, because insecurity is creative capacity. </w:t>
      </w:r>
      <w:r w:rsidRPr="00E76BE5">
        <w:rPr>
          <w:rStyle w:val="StyleUnderline"/>
        </w:rPr>
        <w:t xml:space="preserve">Neoliberalism is </w:t>
      </w:r>
      <w:r w:rsidRPr="00E76BE5">
        <w:rPr>
          <w:rStyle w:val="StyleUnderline"/>
          <w:highlight w:val="yellow"/>
        </w:rPr>
        <w:t xml:space="preserve">the shift </w:t>
      </w:r>
      <w:r w:rsidRPr="00E76BE5">
        <w:rPr>
          <w:rStyle w:val="StyleUnderline"/>
        </w:rPr>
        <w:t xml:space="preserve">from nation states to empire and the global flow of capital which </w:t>
      </w:r>
      <w:r w:rsidRPr="00E76BE5">
        <w:rPr>
          <w:rStyle w:val="StyleUnderline"/>
          <w:highlight w:val="yellow"/>
        </w:rPr>
        <w:t xml:space="preserve">now </w:t>
      </w:r>
      <w:r w:rsidRPr="00E76BE5">
        <w:rPr>
          <w:rStyle w:val="Emphasis"/>
          <w:highlight w:val="yellow"/>
        </w:rPr>
        <w:t xml:space="preserve">supersedes borders </w:t>
      </w:r>
      <w:r w:rsidRPr="00E76BE5">
        <w:rPr>
          <w:rStyle w:val="StyleUnderline"/>
          <w:highlight w:val="yellow"/>
        </w:rPr>
        <w:t xml:space="preserve">and </w:t>
      </w:r>
      <w:r w:rsidRPr="00E76BE5">
        <w:rPr>
          <w:rStyle w:val="Emphasis"/>
          <w:highlight w:val="yellow"/>
        </w:rPr>
        <w:t>determines positionality</w:t>
      </w:r>
      <w:r w:rsidRPr="00E76BE5">
        <w:rPr>
          <w:rStyle w:val="Emphasis"/>
        </w:rPr>
        <w:t>.</w:t>
      </w:r>
      <w:r w:rsidRPr="00E76BE5">
        <w:rPr>
          <w:rStyle w:val="StyleUnderline"/>
        </w:rPr>
        <w:t xml:space="preserve"> It is info</w:t>
      </w:r>
      <w:r w:rsidRPr="00E76BE5">
        <w:rPr>
          <w:sz w:val="16"/>
        </w:rPr>
        <w:t xml:space="preserve">rmation </w:t>
      </w:r>
      <w:r w:rsidRPr="00E76BE5">
        <w:rPr>
          <w:rStyle w:val="StyleUnderline"/>
          <w:highlight w:val="yellow"/>
        </w:rPr>
        <w:t>tech</w:t>
      </w:r>
      <w:r w:rsidRPr="00E76BE5">
        <w:rPr>
          <w:sz w:val="16"/>
        </w:rPr>
        <w:t xml:space="preserve">nologies </w:t>
      </w:r>
      <w:r w:rsidRPr="00E76BE5">
        <w:rPr>
          <w:rStyle w:val="StyleUnderline"/>
        </w:rPr>
        <w:t xml:space="preserve">that </w:t>
      </w:r>
      <w:r w:rsidRPr="00E76BE5">
        <w:rPr>
          <w:rStyle w:val="Emphasis"/>
          <w:highlight w:val="yellow"/>
        </w:rPr>
        <w:t>capture resistance</w:t>
      </w:r>
      <w:r w:rsidRPr="00E76BE5">
        <w:rPr>
          <w:rStyle w:val="StyleUnderline"/>
        </w:rPr>
        <w:t xml:space="preserve"> </w:t>
      </w:r>
      <w:r w:rsidRPr="00E76BE5">
        <w:rPr>
          <w:rStyle w:val="StyleUnderline"/>
          <w:highlight w:val="yellow"/>
        </w:rPr>
        <w:t>and intensify global capital</w:t>
      </w:r>
      <w:r w:rsidRPr="00E76BE5">
        <w:rPr>
          <w:rStyle w:val="StyleUnderline"/>
        </w:rPr>
        <w:t xml:space="preserve"> </w:t>
      </w:r>
      <w:r w:rsidRPr="00E76BE5">
        <w:rPr>
          <w:sz w:val="16"/>
        </w:rPr>
        <w:t xml:space="preserve">(Dean, 2009, p. 2). </w:t>
      </w:r>
      <w:r w:rsidRPr="00E76BE5">
        <w:rPr>
          <w:rStyle w:val="StyleUnderline"/>
        </w:rPr>
        <w:t xml:space="preserve">Neoliberalism is the horizon and </w:t>
      </w:r>
      <w:r w:rsidRPr="00E76BE5">
        <w:rPr>
          <w:rStyle w:val="StyleUnderline"/>
          <w:highlight w:val="yellow"/>
        </w:rPr>
        <w:t xml:space="preserve">the </w:t>
      </w:r>
      <w:r w:rsidRPr="00E76BE5">
        <w:rPr>
          <w:rStyle w:val="Emphasis"/>
          <w:highlight w:val="yellow"/>
        </w:rPr>
        <w:t>end of history</w:t>
      </w:r>
      <w:r w:rsidRPr="00E76BE5">
        <w:rPr>
          <w:rStyle w:val="Emphasis"/>
        </w:rPr>
        <w:t>.</w:t>
      </w:r>
    </w:p>
    <w:p w14:paraId="66F5AC56" w14:textId="77777777" w:rsidR="00193C1B" w:rsidRPr="00E76BE5" w:rsidRDefault="00193C1B" w:rsidP="00193C1B">
      <w:pPr>
        <w:rPr>
          <w:rStyle w:val="StyleUnderline"/>
        </w:rPr>
      </w:pPr>
      <w:r w:rsidRPr="00E76BE5">
        <w:rPr>
          <w:rStyle w:val="StyleUnderline"/>
        </w:rPr>
        <w:t>Neoliberalism</w:t>
      </w:r>
      <w:r w:rsidRPr="00E76BE5">
        <w:rPr>
          <w:sz w:val="16"/>
        </w:rPr>
        <w:t xml:space="preserve">, for our intents and purposes, </w:t>
      </w:r>
      <w:r w:rsidRPr="00E76BE5">
        <w:rPr>
          <w:rStyle w:val="StyleUnderline"/>
        </w:rPr>
        <w:t>is the shift from a disciplinary state</w:t>
      </w:r>
      <w:r w:rsidRPr="00E76BE5">
        <w:rPr>
          <w:sz w:val="16"/>
        </w:rPr>
        <w:t xml:space="preserve"> employed through wage capital </w:t>
      </w:r>
      <w:r w:rsidRPr="00E76BE5">
        <w:rPr>
          <w:rStyle w:val="StyleUnderline"/>
        </w:rPr>
        <w:t>towards an affective tech</w:t>
      </w:r>
      <w:r w:rsidRPr="00E76BE5">
        <w:rPr>
          <w:sz w:val="16"/>
        </w:rPr>
        <w:t xml:space="preserve">nological </w:t>
      </w:r>
      <w:r w:rsidRPr="00E76BE5">
        <w:rPr>
          <w:rStyle w:val="StyleUnderline"/>
        </w:rPr>
        <w:t>capitalism which engages bodies</w:t>
      </w:r>
      <w:r w:rsidRPr="00E76BE5">
        <w:rPr>
          <w:sz w:val="16"/>
        </w:rPr>
        <w:t xml:space="preserve"> and human behavior </w:t>
      </w:r>
      <w:r w:rsidRPr="00E76BE5">
        <w:rPr>
          <w:rStyle w:val="StyleUnderline"/>
        </w:rPr>
        <w:t xml:space="preserve">without borders in network flows of information and resources. It is </w:t>
      </w:r>
      <w:r w:rsidRPr="00E76BE5">
        <w:rPr>
          <w:rStyle w:val="StyleUnderline"/>
          <w:highlight w:val="yellow"/>
        </w:rPr>
        <w:t>the decentralized management of subjects through</w:t>
      </w:r>
      <w:r w:rsidRPr="00E76BE5">
        <w:rPr>
          <w:rStyle w:val="StyleUnderline"/>
        </w:rPr>
        <w:t xml:space="preserve"> credit/</w:t>
      </w:r>
      <w:r w:rsidRPr="00E76BE5">
        <w:rPr>
          <w:rStyle w:val="StyleUnderline"/>
          <w:highlight w:val="yellow"/>
        </w:rPr>
        <w:t>debt</w:t>
      </w:r>
      <w:r w:rsidRPr="00E76BE5">
        <w:rPr>
          <w:rStyle w:val="StyleUnderline"/>
        </w:rPr>
        <w:t xml:space="preserve"> </w:t>
      </w:r>
      <w:r w:rsidRPr="00E76BE5">
        <w:rPr>
          <w:rStyle w:val="StyleUnderline"/>
          <w:highlight w:val="yellow"/>
        </w:rPr>
        <w:t>and</w:t>
      </w:r>
      <w:r w:rsidRPr="00E76BE5">
        <w:rPr>
          <w:rStyle w:val="StyleUnderline"/>
        </w:rPr>
        <w:t xml:space="preserve"> access/</w:t>
      </w:r>
      <w:r w:rsidRPr="00E76BE5">
        <w:rPr>
          <w:rStyle w:val="StyleUnderline"/>
          <w:highlight w:val="yellow"/>
        </w:rPr>
        <w:t>inaccess to information</w:t>
      </w:r>
      <w:r w:rsidRPr="00E76BE5">
        <w:rPr>
          <w:rStyle w:val="StyleUnderline"/>
        </w:rPr>
        <w:t xml:space="preserve"> and resources</w:t>
      </w:r>
      <w:r w:rsidRPr="00E76BE5">
        <w:rPr>
          <w:sz w:val="16"/>
        </w:rPr>
        <w:t xml:space="preserve"> through the global flows of networks (Deleuze, 2000, p. 90). </w:t>
      </w:r>
      <w:r w:rsidRPr="00E76BE5">
        <w:rPr>
          <w:rStyle w:val="StyleUnderline"/>
        </w:rPr>
        <w:t>It is the reduction of all</w:t>
      </w:r>
      <w:r w:rsidRPr="00E76BE5">
        <w:rPr>
          <w:sz w:val="16"/>
        </w:rPr>
        <w:t xml:space="preserve"> beings, and more importantly</w:t>
      </w:r>
      <w:r w:rsidRPr="00E76BE5">
        <w:rPr>
          <w:rStyle w:val="StyleUnderline"/>
        </w:rPr>
        <w:t xml:space="preserve">, ways of being to postfordism. Neoliberalism is </w:t>
      </w:r>
      <w:r w:rsidRPr="00E76BE5">
        <w:rPr>
          <w:sz w:val="16"/>
        </w:rPr>
        <w:t xml:space="preserve">war against the civil war of difference and </w:t>
      </w:r>
      <w:r w:rsidRPr="00E76BE5">
        <w:rPr>
          <w:rStyle w:val="StyleUnderline"/>
          <w:highlight w:val="yellow"/>
        </w:rPr>
        <w:t>the flattening of human intensities</w:t>
      </w:r>
      <w:r w:rsidRPr="00E76BE5">
        <w:rPr>
          <w:sz w:val="16"/>
        </w:rPr>
        <w:t xml:space="preserve"> (Tiqqun, 2010b, p. 72-3). </w:t>
      </w:r>
      <w:r w:rsidRPr="00E76BE5">
        <w:rPr>
          <w:rStyle w:val="StyleUnderline"/>
        </w:rPr>
        <w:t xml:space="preserve">It is </w:t>
      </w:r>
      <w:r w:rsidRPr="00E76BE5">
        <w:rPr>
          <w:rStyle w:val="StyleUnderline"/>
          <w:highlight w:val="yellow"/>
        </w:rPr>
        <w:t xml:space="preserve">the </w:t>
      </w:r>
      <w:r w:rsidRPr="00E76BE5">
        <w:rPr>
          <w:rStyle w:val="Emphasis"/>
          <w:highlight w:val="yellow"/>
        </w:rPr>
        <w:t xml:space="preserve">appropriation </w:t>
      </w:r>
      <w:r w:rsidRPr="00E76BE5">
        <w:rPr>
          <w:rStyle w:val="StyleUnderline"/>
          <w:highlight w:val="yellow"/>
        </w:rPr>
        <w:t>of all</w:t>
      </w:r>
      <w:r w:rsidRPr="00E76BE5">
        <w:rPr>
          <w:rStyle w:val="StyleUnderline"/>
        </w:rPr>
        <w:t xml:space="preserve"> expression and </w:t>
      </w:r>
      <w:r w:rsidRPr="00E76BE5">
        <w:rPr>
          <w:rStyle w:val="Emphasis"/>
          <w:highlight w:val="yellow"/>
        </w:rPr>
        <w:t xml:space="preserve">positionality </w:t>
      </w:r>
      <w:r w:rsidRPr="00E76BE5">
        <w:rPr>
          <w:rStyle w:val="StyleUnderline"/>
          <w:highlight w:val="yellow"/>
        </w:rPr>
        <w:t xml:space="preserve">to </w:t>
      </w:r>
      <w:r w:rsidRPr="00E76BE5">
        <w:rPr>
          <w:rStyle w:val="Emphasis"/>
          <w:highlight w:val="yellow"/>
        </w:rPr>
        <w:t>data</w:t>
      </w:r>
      <w:r w:rsidRPr="00E76BE5">
        <w:rPr>
          <w:rStyle w:val="Emphasis"/>
        </w:rPr>
        <w:t xml:space="preserve"> </w:t>
      </w:r>
      <w:r w:rsidRPr="00E76BE5">
        <w:rPr>
          <w:rStyle w:val="StyleUnderline"/>
        </w:rPr>
        <w:t>potential and capital. It is humans, data, and machines as indistinguishable</w:t>
      </w:r>
      <w:r w:rsidRPr="00E76BE5">
        <w:rPr>
          <w:sz w:val="16"/>
        </w:rPr>
        <w:t xml:space="preserve"> components of networks. Neoliberalism is the end of the necessity of discipline and the fading memory of difference. It is the neutralization of hostis and the desubjectivation that is postfordism. </w:t>
      </w:r>
      <w:r w:rsidRPr="00E76BE5">
        <w:rPr>
          <w:rStyle w:val="StyleUnderline"/>
          <w:highlight w:val="yellow"/>
        </w:rPr>
        <w:t>It is</w:t>
      </w:r>
      <w:r w:rsidRPr="00E76BE5">
        <w:rPr>
          <w:rStyle w:val="StyleUnderline"/>
        </w:rPr>
        <w:t xml:space="preserve"> multinational </w:t>
      </w:r>
      <w:r w:rsidRPr="00E76BE5">
        <w:rPr>
          <w:rStyle w:val="Emphasis"/>
          <w:highlight w:val="yellow"/>
        </w:rPr>
        <w:t>rainbow capitalism.</w:t>
      </w:r>
      <w:r w:rsidRPr="00E76BE5">
        <w:rPr>
          <w:rStyle w:val="StyleUnderline"/>
        </w:rPr>
        <w:t xml:space="preserve"> It is </w:t>
      </w:r>
      <w:r w:rsidRPr="00E76BE5">
        <w:rPr>
          <w:rStyle w:val="Emphasis"/>
        </w:rPr>
        <w:t>empire.</w:t>
      </w:r>
    </w:p>
    <w:p w14:paraId="79E14152" w14:textId="77777777" w:rsidR="00193C1B" w:rsidRPr="00E76BE5" w:rsidRDefault="00193C1B" w:rsidP="00193C1B">
      <w:pPr>
        <w:rPr>
          <w:sz w:val="16"/>
        </w:rPr>
      </w:pPr>
      <w:r w:rsidRPr="00E76BE5">
        <w:rPr>
          <w:sz w:val="16"/>
        </w:rPr>
        <w:t xml:space="preserve">What differentiates neoliberalism from former epochs of capitalism is information technologies. </w:t>
      </w:r>
      <w:r w:rsidRPr="00E76BE5">
        <w:rPr>
          <w:rStyle w:val="StyleUnderline"/>
        </w:rPr>
        <w:t>Information technologies are affective technologies</w:t>
      </w:r>
      <w:r w:rsidRPr="00E76BE5">
        <w:rPr>
          <w:sz w:val="16"/>
        </w:rPr>
        <w:t xml:space="preserve"> that allow for communication with human beings, allowing for creative potentials that integrate human behavior and experience, </w:t>
      </w:r>
      <w:r w:rsidRPr="00E76BE5">
        <w:rPr>
          <w:rStyle w:val="StyleUnderline"/>
        </w:rPr>
        <w:t xml:space="preserve">converting thought and feeling into capital. Algorithms </w:t>
      </w:r>
      <w:r w:rsidRPr="00E76BE5">
        <w:rPr>
          <w:sz w:val="16"/>
        </w:rPr>
        <w:t>proffer endless possibilities which</w:t>
      </w:r>
      <w:r w:rsidRPr="00E76BE5">
        <w:rPr>
          <w:rStyle w:val="StyleUnderline"/>
        </w:rPr>
        <w:t xml:space="preserve"> transform our participation</w:t>
      </w:r>
      <w:r w:rsidRPr="00E76BE5">
        <w:rPr>
          <w:sz w:val="16"/>
        </w:rPr>
        <w:t xml:space="preserve"> on the internet and with modern technology </w:t>
      </w:r>
      <w:r w:rsidRPr="00E76BE5">
        <w:rPr>
          <w:rStyle w:val="StyleUnderline"/>
        </w:rPr>
        <w:t>into unpaid labor, directing flows of resources to a global elite who use the same tech</w:t>
      </w:r>
      <w:r w:rsidRPr="00E76BE5">
        <w:rPr>
          <w:sz w:val="16"/>
        </w:rPr>
        <w:t xml:space="preserve">nologies and resources </w:t>
      </w:r>
      <w:r w:rsidRPr="00E76BE5">
        <w:rPr>
          <w:rStyle w:val="StyleUnderline"/>
        </w:rPr>
        <w:t>to assess, purchase, and gamble on resources all over the globe. Information, like debts and stocks, are packaged, and repackaged into an infinite number of combinations which further create financial possibilities in the network flows of empire. Neolib</w:t>
      </w:r>
      <w:r w:rsidRPr="00E76BE5">
        <w:rPr>
          <w:sz w:val="16"/>
        </w:rPr>
        <w:t xml:space="preserve">eralism </w:t>
      </w:r>
      <w:r w:rsidRPr="00E76BE5">
        <w:rPr>
          <w:rStyle w:val="StyleUnderline"/>
        </w:rPr>
        <w:t xml:space="preserve">is the shift from wage labor to the monetization of idle Facebook scrolling. It is the emergence of a </w:t>
      </w:r>
      <w:r w:rsidRPr="00E76BE5">
        <w:rPr>
          <w:rStyle w:val="Emphasis"/>
        </w:rPr>
        <w:t>vectoral class</w:t>
      </w:r>
      <w:r w:rsidRPr="00E76BE5">
        <w:rPr>
          <w:rStyle w:val="StyleUnderline"/>
        </w:rPr>
        <w:t xml:space="preserve"> where economy and governance is reduced to the means to extract data</w:t>
      </w:r>
      <w:r w:rsidRPr="00E76BE5">
        <w:rPr>
          <w:sz w:val="16"/>
        </w:rPr>
        <w:t xml:space="preserve"> (Wark, 2004, p. 318). </w:t>
      </w:r>
      <w:r w:rsidRPr="00E76BE5">
        <w:rPr>
          <w:rStyle w:val="StyleUnderline"/>
        </w:rPr>
        <w:t xml:space="preserve">It is the end of the distinction between work and leisure. </w:t>
      </w:r>
      <w:r w:rsidRPr="00E76BE5">
        <w:rPr>
          <w:rStyle w:val="StyleUnderline"/>
          <w:highlight w:val="yellow"/>
        </w:rPr>
        <w:t>Neoliberalism is the</w:t>
      </w:r>
      <w:r w:rsidRPr="00E76BE5">
        <w:rPr>
          <w:sz w:val="16"/>
          <w:highlight w:val="yellow"/>
        </w:rPr>
        <w:t xml:space="preserve"> </w:t>
      </w:r>
      <w:r w:rsidRPr="00E76BE5">
        <w:rPr>
          <w:rStyle w:val="StyleUnderline"/>
          <w:highlight w:val="yellow"/>
        </w:rPr>
        <w:t>infinite management, maximization, and appropriation of being</w:t>
      </w:r>
      <w:r w:rsidRPr="00E76BE5">
        <w:rPr>
          <w:rStyle w:val="StyleUnderline"/>
        </w:rPr>
        <w:t>.</w:t>
      </w:r>
      <w:r w:rsidRPr="00E76BE5">
        <w:rPr>
          <w:sz w:val="16"/>
        </w:rPr>
        <w:t xml:space="preserve"> Postdfordism is without limits. </w:t>
      </w:r>
      <w:r w:rsidRPr="00E76BE5">
        <w:rPr>
          <w:rStyle w:val="StyleUnderline"/>
        </w:rPr>
        <w:t>Neoliberalism transcends time and space.</w:t>
      </w:r>
      <w:r w:rsidRPr="00E76BE5">
        <w:rPr>
          <w:sz w:val="16"/>
        </w:rPr>
        <w:t xml:space="preserve"> It is outside of history (Hardt, 2000, p. xv).</w:t>
      </w:r>
    </w:p>
    <w:p w14:paraId="5193DE13" w14:textId="77777777" w:rsidR="00193C1B" w:rsidRPr="00E76BE5" w:rsidRDefault="00193C1B" w:rsidP="00193C1B">
      <w:pPr>
        <w:rPr>
          <w:rStyle w:val="StyleUnderline"/>
        </w:rPr>
      </w:pPr>
      <w:r w:rsidRPr="00E76BE5">
        <w:rPr>
          <w:rStyle w:val="StyleUnderline"/>
        </w:rPr>
        <w:t xml:space="preserve">Neoliberalism is not just more capitalism: </w:t>
      </w:r>
      <w:r w:rsidRPr="00E76BE5">
        <w:rPr>
          <w:rStyle w:val="StyleUnderline"/>
          <w:highlight w:val="yellow"/>
        </w:rPr>
        <w:t xml:space="preserve">it is the </w:t>
      </w:r>
      <w:r w:rsidRPr="00E76BE5">
        <w:rPr>
          <w:rStyle w:val="Emphasis"/>
          <w:highlight w:val="yellow"/>
        </w:rPr>
        <w:t xml:space="preserve">shift </w:t>
      </w:r>
      <w:r w:rsidRPr="00E76BE5">
        <w:rPr>
          <w:rStyle w:val="StyleUnderline"/>
          <w:highlight w:val="yellow"/>
        </w:rPr>
        <w:t xml:space="preserve">from capital as a </w:t>
      </w:r>
      <w:r w:rsidRPr="00E76BE5">
        <w:rPr>
          <w:rStyle w:val="Emphasis"/>
          <w:highlight w:val="yellow"/>
        </w:rPr>
        <w:t>wage relation to a social relation</w:t>
      </w:r>
      <w:r w:rsidRPr="00E76BE5">
        <w:rPr>
          <w:sz w:val="16"/>
        </w:rPr>
        <w:t xml:space="preserve"> (Invisible Committee, 2007, p. 91). </w:t>
      </w:r>
      <w:r w:rsidRPr="00E76BE5">
        <w:rPr>
          <w:rStyle w:val="StyleUnderline"/>
        </w:rPr>
        <w:t>It is the</w:t>
      </w:r>
      <w:r w:rsidRPr="00E76BE5">
        <w:rPr>
          <w:sz w:val="16"/>
        </w:rPr>
        <w:t xml:space="preserve"> end of Western culture as a distinction and the </w:t>
      </w:r>
      <w:r w:rsidRPr="00E76BE5">
        <w:rPr>
          <w:rStyle w:val="StyleUnderline"/>
        </w:rPr>
        <w:t>beginning of empire as a totalizing and universal phenomenon</w:t>
      </w:r>
      <w:r w:rsidRPr="00E76BE5">
        <w:rPr>
          <w:sz w:val="16"/>
        </w:rPr>
        <w:t xml:space="preserve"> (Invisible Committee, 2007, p. 91). It is the homogenization of the first and third worlds through the means and reach of communicative capitalism (Hardt, 2000, p. xiii). </w:t>
      </w:r>
      <w:r w:rsidRPr="00E76BE5">
        <w:rPr>
          <w:rStyle w:val="StyleUnderline"/>
        </w:rPr>
        <w:t>It is the end of political economy; it is cybernetic governance through mathematical certainty</w:t>
      </w:r>
      <w:r w:rsidRPr="00E76BE5">
        <w:rPr>
          <w:sz w:val="16"/>
        </w:rPr>
        <w:t xml:space="preserve"> (Invisible Committee, 2014, p. 107-8). </w:t>
      </w:r>
      <w:r w:rsidRPr="00E76BE5">
        <w:rPr>
          <w:rStyle w:val="StyleUnderline"/>
        </w:rPr>
        <w:t xml:space="preserve">There is no outside or inside; everything becomes foreign, including one’s self. </w:t>
      </w:r>
      <w:r w:rsidRPr="00E76BE5">
        <w:rPr>
          <w:rStyle w:val="StyleUnderline"/>
          <w:highlight w:val="yellow"/>
        </w:rPr>
        <w:t>Neoliberalism is the forfeiture of</w:t>
      </w:r>
      <w:r w:rsidRPr="00E76BE5">
        <w:rPr>
          <w:rStyle w:val="StyleUnderline"/>
        </w:rPr>
        <w:t xml:space="preserve"> capitalism as a thing, for capitalism as </w:t>
      </w:r>
      <w:r w:rsidRPr="00E76BE5">
        <w:rPr>
          <w:rStyle w:val="StyleUnderline"/>
          <w:highlight w:val="yellow"/>
        </w:rPr>
        <w:t>life</w:t>
      </w:r>
      <w:r w:rsidRPr="00E76BE5">
        <w:rPr>
          <w:sz w:val="16"/>
        </w:rPr>
        <w:t xml:space="preserve">, itself, and </w:t>
      </w:r>
      <w:r w:rsidRPr="00E76BE5">
        <w:rPr>
          <w:rStyle w:val="StyleUnderline"/>
          <w:highlight w:val="yellow"/>
        </w:rPr>
        <w:t>where</w:t>
      </w:r>
      <w:r w:rsidRPr="00E76BE5">
        <w:rPr>
          <w:rStyle w:val="StyleUnderline"/>
        </w:rPr>
        <w:t xml:space="preserve"> life and </w:t>
      </w:r>
      <w:r w:rsidRPr="00E76BE5">
        <w:rPr>
          <w:rStyle w:val="StyleUnderline"/>
          <w:highlight w:val="yellow"/>
        </w:rPr>
        <w:t>everything else are now exchangeable</w:t>
      </w:r>
      <w:r w:rsidRPr="00E76BE5">
        <w:rPr>
          <w:sz w:val="16"/>
        </w:rPr>
        <w:t xml:space="preserve"> on the level of thingness. Capital disappears in redundancy as a signifier. </w:t>
      </w:r>
      <w:r w:rsidRPr="00E76BE5">
        <w:rPr>
          <w:rStyle w:val="StyleUnderline"/>
        </w:rPr>
        <w:t>It is the shift from a governance of people to a governance of technological landscapes</w:t>
      </w:r>
      <w:r w:rsidRPr="00E76BE5">
        <w:rPr>
          <w:sz w:val="16"/>
        </w:rPr>
        <w:t xml:space="preserve"> (Invisible Committee, 2014, p. 111). </w:t>
      </w:r>
      <w:r w:rsidRPr="00E76BE5">
        <w:rPr>
          <w:rStyle w:val="StyleUnderline"/>
        </w:rPr>
        <w:t xml:space="preserve">Neoliberalism is the machinic enslavement of bodies to assemblages of machines and data </w:t>
      </w:r>
      <w:r w:rsidRPr="00E76BE5">
        <w:rPr>
          <w:sz w:val="16"/>
        </w:rPr>
        <w:t>(Lazzarato, 2014, p. 35). It is the unimpeded flow of networks.</w:t>
      </w:r>
      <w:r w:rsidRPr="00E76BE5">
        <w:rPr>
          <w:rStyle w:val="Emphasis"/>
        </w:rPr>
        <w:t xml:space="preserve"> </w:t>
      </w:r>
      <w:r w:rsidRPr="00E76BE5">
        <w:rPr>
          <w:rStyle w:val="Emphasis"/>
          <w:sz w:val="40"/>
          <w:szCs w:val="40"/>
          <w:highlight w:val="yellow"/>
        </w:rPr>
        <w:t>It is the end of subjects.</w:t>
      </w:r>
    </w:p>
    <w:p w14:paraId="774E1DF9" w14:textId="77777777" w:rsidR="00193C1B" w:rsidRPr="00E76BE5" w:rsidRDefault="00193C1B" w:rsidP="00193C1B">
      <w:pPr>
        <w:pStyle w:val="Heading4"/>
      </w:pPr>
      <w:r w:rsidRPr="00E76BE5">
        <w:t xml:space="preserve">The alternative is whatever violence – our theory combines the whatever of singularity as a refusal to participate in identity politics combines with the irreducible, un-commodifiable and undirected notion of “divine violence” </w:t>
      </w:r>
    </w:p>
    <w:p w14:paraId="0AE0BF10" w14:textId="77777777" w:rsidR="00193C1B" w:rsidRPr="00E76BE5" w:rsidRDefault="00193C1B" w:rsidP="00193C1B">
      <w:pPr>
        <w:rPr>
          <w:rFonts w:eastAsiaTheme="majorEastAsia" w:cstheme="majorBidi"/>
          <w:b/>
          <w:iCs/>
          <w:sz w:val="26"/>
        </w:rPr>
      </w:pPr>
      <w:r w:rsidRPr="00E76BE5">
        <w:rPr>
          <w:rStyle w:val="Heading4Char"/>
        </w:rPr>
        <w:t>Pook 18</w:t>
      </w:r>
      <w:r w:rsidRPr="00E76BE5">
        <w:t xml:space="preserve"> – PhD in Rhetoric and Professional Communication @ New Mexico State University, directs the LGBT+ program @ New Mexico State, MA in Communication @ Oakland University, MA in Philosophy @ University of Toledo [Zooey, “QUEER IS THE NEW CAPITALISM: NEOLIBERAL TECHNOLOGIES AND A BLUEPRINT FOR THE LEFT BEYOND IDENTITY POLITICS,” May 2018, DKP]</w:t>
      </w:r>
    </w:p>
    <w:p w14:paraId="6B0E87FA" w14:textId="77777777" w:rsidR="00193C1B" w:rsidRPr="00E76BE5" w:rsidRDefault="00193C1B" w:rsidP="00193C1B">
      <w:r w:rsidRPr="00E76BE5">
        <w:t>Whatever Violence and Neoliberal Empire</w:t>
      </w:r>
    </w:p>
    <w:p w14:paraId="27836062" w14:textId="77777777" w:rsidR="00193C1B" w:rsidRPr="00E76BE5" w:rsidRDefault="00193C1B" w:rsidP="00193C1B">
      <w:pPr>
        <w:rPr>
          <w:rStyle w:val="Emphasis"/>
        </w:rPr>
      </w:pPr>
      <w:r w:rsidRPr="00E76BE5">
        <w:rPr>
          <w:rStyle w:val="StyleUnderline"/>
        </w:rPr>
        <w:t xml:space="preserve">There is </w:t>
      </w:r>
      <w:r w:rsidRPr="00E76BE5">
        <w:rPr>
          <w:rStyle w:val="Emphasis"/>
          <w:highlight w:val="yellow"/>
        </w:rPr>
        <w:t>no viable solution</w:t>
      </w:r>
      <w:r w:rsidRPr="00E76BE5">
        <w:rPr>
          <w:rStyle w:val="StyleUnderline"/>
          <w:highlight w:val="yellow"/>
        </w:rPr>
        <w:t xml:space="preserve"> in engaging </w:t>
      </w:r>
      <w:r w:rsidRPr="00E76BE5">
        <w:rPr>
          <w:rStyle w:val="Emphasis"/>
          <w:highlight w:val="yellow"/>
        </w:rPr>
        <w:t>identity politics</w:t>
      </w:r>
      <w:r w:rsidRPr="00E76BE5">
        <w:rPr>
          <w:rStyle w:val="StyleUnderline"/>
        </w:rPr>
        <w:t xml:space="preserve">, subjetctivized protest, and nonviolent resistance. </w:t>
      </w:r>
      <w:r w:rsidRPr="00E76BE5">
        <w:rPr>
          <w:sz w:val="16"/>
        </w:rPr>
        <w:t xml:space="preserve">In How Nonviolence Protects the State, Peter Gelderloos outlines how </w:t>
      </w:r>
      <w:r w:rsidRPr="00E76BE5">
        <w:rPr>
          <w:rStyle w:val="StyleUnderline"/>
        </w:rPr>
        <w:t>nonviolent tactics further disengage disenfranchised minorities, downplaying the violence that minorities already face</w:t>
      </w:r>
      <w:r w:rsidRPr="00E76BE5">
        <w:rPr>
          <w:sz w:val="16"/>
        </w:rPr>
        <w:t xml:space="preserve"> from neoliberalism. “Put quite plainly, </w:t>
      </w:r>
      <w:r w:rsidRPr="00E76BE5">
        <w:rPr>
          <w:rStyle w:val="Emphasis"/>
        </w:rPr>
        <w:t>nonviolence ensures a state monopoly on violence”</w:t>
      </w:r>
      <w:r w:rsidRPr="00E76BE5">
        <w:rPr>
          <w:sz w:val="16"/>
        </w:rPr>
        <w:t xml:space="preserve"> (p. 33). </w:t>
      </w:r>
      <w:r w:rsidRPr="00E76BE5">
        <w:rPr>
          <w:rStyle w:val="StyleUnderline"/>
          <w:highlight w:val="yellow"/>
        </w:rPr>
        <w:t>Identity politics do not have the means to challenge</w:t>
      </w:r>
      <w:r w:rsidRPr="00E76BE5">
        <w:rPr>
          <w:rStyle w:val="StyleUnderline"/>
        </w:rPr>
        <w:t xml:space="preserve"> the violence of </w:t>
      </w:r>
      <w:r w:rsidRPr="00E76BE5">
        <w:rPr>
          <w:rStyle w:val="StyleUnderline"/>
          <w:highlight w:val="yellow"/>
        </w:rPr>
        <w:t>desubjectivation</w:t>
      </w:r>
      <w:r w:rsidRPr="00E76BE5">
        <w:rPr>
          <w:rStyle w:val="StyleUnderline"/>
        </w:rPr>
        <w:t xml:space="preserve">. Digital milieus can offer some smaller scale victories, </w:t>
      </w:r>
      <w:r w:rsidRPr="00E76BE5">
        <w:rPr>
          <w:sz w:val="16"/>
        </w:rPr>
        <w:t xml:space="preserve">mitigating or lessening the effects of neoliberalism, </w:t>
      </w:r>
      <w:r w:rsidRPr="00E76BE5">
        <w:rPr>
          <w:rStyle w:val="StyleUnderline"/>
        </w:rPr>
        <w:t xml:space="preserve">but </w:t>
      </w:r>
      <w:r w:rsidRPr="00E76BE5">
        <w:rPr>
          <w:rStyle w:val="Emphasis"/>
          <w:highlight w:val="yellow"/>
        </w:rPr>
        <w:t>participation in identity politics</w:t>
      </w:r>
      <w:r w:rsidRPr="00E76BE5">
        <w:rPr>
          <w:rStyle w:val="Emphasis"/>
        </w:rPr>
        <w:t xml:space="preserve"> </w:t>
      </w:r>
      <w:r w:rsidRPr="00E76BE5">
        <w:rPr>
          <w:rStyle w:val="StyleUnderline"/>
        </w:rPr>
        <w:t xml:space="preserve">orients us towards problems of an interpersonal scale that match its reach and successes, and </w:t>
      </w:r>
      <w:r w:rsidRPr="00E76BE5">
        <w:rPr>
          <w:rStyle w:val="Emphasis"/>
          <w:highlight w:val="yellow"/>
        </w:rPr>
        <w:t>insure further</w:t>
      </w:r>
      <w:r w:rsidRPr="00E76BE5">
        <w:rPr>
          <w:rStyle w:val="Emphasis"/>
        </w:rPr>
        <w:t xml:space="preserve"> </w:t>
      </w:r>
      <w:r w:rsidRPr="00E76BE5">
        <w:rPr>
          <w:rStyle w:val="StyleUnderline"/>
        </w:rPr>
        <w:t xml:space="preserve">the </w:t>
      </w:r>
      <w:r w:rsidRPr="00E76BE5">
        <w:rPr>
          <w:rStyle w:val="StyleUnderline"/>
          <w:highlight w:val="yellow"/>
        </w:rPr>
        <w:t>objective violence</w:t>
      </w:r>
      <w:r w:rsidRPr="00E76BE5">
        <w:rPr>
          <w:rStyle w:val="StyleUnderline"/>
        </w:rPr>
        <w:t xml:space="preserve"> that structures </w:t>
      </w:r>
      <w:r w:rsidRPr="00E76BE5">
        <w:rPr>
          <w:rStyle w:val="Emphasis"/>
        </w:rPr>
        <w:t>neoliberal order.</w:t>
      </w:r>
      <w:r w:rsidRPr="00E76BE5">
        <w:rPr>
          <w:sz w:val="16"/>
        </w:rPr>
        <w:t xml:space="preserve"> As Gelderloos (2012) unabashedly puts it, “Any struggle against oppression necessitates a conflict with the state.” (p. 33</w:t>
      </w:r>
      <w:r w:rsidRPr="00E76BE5">
        <w:rPr>
          <w:rStyle w:val="StyleUnderline"/>
        </w:rPr>
        <w:t xml:space="preserve">). I will continue by exploring meaningful direct action against neoliberal empire. I will define direct action, in </w:t>
      </w:r>
      <w:r w:rsidRPr="00E76BE5">
        <w:rPr>
          <w:rStyle w:val="Emphasis"/>
        </w:rPr>
        <w:t>opposition to the reformist methods</w:t>
      </w:r>
      <w:r w:rsidRPr="00E76BE5">
        <w:rPr>
          <w:sz w:val="16"/>
        </w:rPr>
        <w:t xml:space="preserve"> of the activist organizations </w:t>
      </w:r>
      <w:r w:rsidRPr="00E76BE5">
        <w:rPr>
          <w:rStyle w:val="StyleUnderline"/>
        </w:rPr>
        <w:t>and</w:t>
      </w:r>
      <w:r w:rsidRPr="00E76BE5">
        <w:rPr>
          <w:sz w:val="16"/>
        </w:rPr>
        <w:t xml:space="preserve"> digital milieus of contemporary </w:t>
      </w:r>
      <w:r w:rsidRPr="00E76BE5">
        <w:rPr>
          <w:rStyle w:val="Emphasis"/>
        </w:rPr>
        <w:t>identity politics,</w:t>
      </w:r>
      <w:r w:rsidRPr="00E76BE5">
        <w:rPr>
          <w:sz w:val="16"/>
        </w:rPr>
        <w:t xml:space="preserve"> as any action which directly challenges, subverts, or cripples neoliberal processes. </w:t>
      </w:r>
      <w:r w:rsidRPr="00E76BE5">
        <w:rPr>
          <w:rStyle w:val="StyleUnderline"/>
          <w:highlight w:val="yellow"/>
        </w:rPr>
        <w:t>Violence needs to be reappropriated as resistance.</w:t>
      </w:r>
    </w:p>
    <w:p w14:paraId="76154C11" w14:textId="77777777" w:rsidR="00193C1B" w:rsidRPr="00E76BE5" w:rsidRDefault="00193C1B" w:rsidP="00193C1B">
      <w:pPr>
        <w:rPr>
          <w:sz w:val="16"/>
        </w:rPr>
      </w:pPr>
      <w:r w:rsidRPr="00E76BE5">
        <w:rPr>
          <w:sz w:val="16"/>
        </w:rPr>
        <w:t xml:space="preserve">Slavoj Žižek (2008), reading Friedrich Nietzsche and Walter Benjamin, proposes a reading of </w:t>
      </w:r>
      <w:r w:rsidRPr="00E76BE5">
        <w:rPr>
          <w:rStyle w:val="StyleUnderline"/>
        </w:rPr>
        <w:t>“divine violence” as an anger beyond reason that cannot be sublimated or compromised with</w:t>
      </w:r>
      <w:r w:rsidRPr="00E76BE5">
        <w:rPr>
          <w:sz w:val="16"/>
        </w:rPr>
        <w:t xml:space="preserve"> (p. 194). Žižek states that, </w:t>
      </w:r>
      <w:r w:rsidRPr="00E76BE5">
        <w:rPr>
          <w:rStyle w:val="StyleUnderline"/>
        </w:rPr>
        <w:t>“When those outside the structured social field strike</w:t>
      </w:r>
      <w:r w:rsidRPr="00E76BE5">
        <w:rPr>
          <w:sz w:val="16"/>
        </w:rPr>
        <w:t xml:space="preserve"> ‘blindly,’ </w:t>
      </w:r>
      <w:r w:rsidRPr="00E76BE5">
        <w:rPr>
          <w:rStyle w:val="StyleUnderline"/>
        </w:rPr>
        <w:t>demanding and enacting immediate</w:t>
      </w:r>
      <w:r w:rsidRPr="00E76BE5">
        <w:rPr>
          <w:sz w:val="16"/>
        </w:rPr>
        <w:t xml:space="preserve"> justice/</w:t>
      </w:r>
      <w:r w:rsidRPr="00E76BE5">
        <w:rPr>
          <w:rStyle w:val="StyleUnderline"/>
        </w:rPr>
        <w:t>vengeance, this is divine violence”</w:t>
      </w:r>
      <w:r w:rsidRPr="00E76BE5">
        <w:rPr>
          <w:sz w:val="16"/>
        </w:rPr>
        <w:t xml:space="preserve"> (p. 194). </w:t>
      </w:r>
      <w:r w:rsidRPr="00E76BE5">
        <w:rPr>
          <w:rStyle w:val="Emphasis"/>
          <w:highlight w:val="yellow"/>
        </w:rPr>
        <w:t>Divine violence</w:t>
      </w:r>
      <w:r w:rsidRPr="00E76BE5">
        <w:rPr>
          <w:rStyle w:val="StyleUnderline"/>
          <w:highlight w:val="yellow"/>
        </w:rPr>
        <w:t xml:space="preserve"> </w:t>
      </w:r>
      <w:r w:rsidRPr="00E76BE5">
        <w:rPr>
          <w:rStyle w:val="Emphasis"/>
          <w:highlight w:val="yellow"/>
        </w:rPr>
        <w:t>cannot be coopted</w:t>
      </w:r>
      <w:r w:rsidRPr="00E76BE5">
        <w:rPr>
          <w:sz w:val="16"/>
          <w:highlight w:val="yellow"/>
        </w:rPr>
        <w:t xml:space="preserve"> </w:t>
      </w:r>
      <w:r w:rsidRPr="00E76BE5">
        <w:rPr>
          <w:rStyle w:val="Emphasis"/>
          <w:highlight w:val="yellow"/>
        </w:rPr>
        <w:t>because it is without purpose and without identity; it is pure resentment.</w:t>
      </w:r>
      <w:r w:rsidRPr="00E76BE5">
        <w:rPr>
          <w:sz w:val="16"/>
        </w:rPr>
        <w:t xml:space="preserve"> </w:t>
      </w:r>
      <w:r w:rsidRPr="00E76BE5">
        <w:rPr>
          <w:rStyle w:val="StyleUnderline"/>
        </w:rPr>
        <w:t xml:space="preserve">It is </w:t>
      </w:r>
      <w:r w:rsidRPr="00E76BE5">
        <w:rPr>
          <w:rStyle w:val="StyleUnderline"/>
          <w:highlight w:val="yellow"/>
        </w:rPr>
        <w:t>beyond the flows of</w:t>
      </w:r>
      <w:r w:rsidRPr="00E76BE5">
        <w:rPr>
          <w:rStyle w:val="StyleUnderline"/>
        </w:rPr>
        <w:t xml:space="preserve"> neoliberal </w:t>
      </w:r>
      <w:r w:rsidRPr="00E76BE5">
        <w:rPr>
          <w:rStyle w:val="StyleUnderline"/>
          <w:highlight w:val="yellow"/>
        </w:rPr>
        <w:t>appropriation</w:t>
      </w:r>
      <w:r w:rsidRPr="00E76BE5">
        <w:rPr>
          <w:sz w:val="16"/>
        </w:rPr>
        <w:t xml:space="preserve">; it is hostility unreduced. </w:t>
      </w:r>
      <w:r w:rsidRPr="00E76BE5">
        <w:rPr>
          <w:rStyle w:val="StyleUnderline"/>
        </w:rPr>
        <w:t xml:space="preserve">It is </w:t>
      </w:r>
      <w:r w:rsidRPr="00E76BE5">
        <w:rPr>
          <w:rStyle w:val="StyleUnderline"/>
          <w:highlight w:val="yellow"/>
        </w:rPr>
        <w:t>unbound by time and</w:t>
      </w:r>
      <w:r w:rsidRPr="00E76BE5">
        <w:rPr>
          <w:rStyle w:val="StyleUnderline"/>
        </w:rPr>
        <w:t xml:space="preserve"> </w:t>
      </w:r>
      <w:r w:rsidRPr="00E76BE5">
        <w:rPr>
          <w:rStyle w:val="StyleUnderline"/>
          <w:highlight w:val="yellow"/>
        </w:rPr>
        <w:t>space</w:t>
      </w:r>
      <w:r w:rsidRPr="00E76BE5">
        <w:rPr>
          <w:rStyle w:val="StyleUnderline"/>
        </w:rPr>
        <w:t>, and strikes regardless of consequence, producing possibilities that can</w:t>
      </w:r>
      <w:r w:rsidRPr="00E76BE5">
        <w:rPr>
          <w:sz w:val="16"/>
        </w:rPr>
        <w:t xml:space="preserve"> challenge and </w:t>
      </w:r>
      <w:r w:rsidRPr="00E76BE5">
        <w:rPr>
          <w:rStyle w:val="StyleUnderline"/>
        </w:rPr>
        <w:t xml:space="preserve">disturb ways of being, </w:t>
      </w:r>
      <w:r w:rsidRPr="00E76BE5">
        <w:rPr>
          <w:sz w:val="16"/>
        </w:rPr>
        <w:t xml:space="preserve">allowing space for new interpretation and experience. </w:t>
      </w:r>
      <w:r w:rsidRPr="00E76BE5">
        <w:rPr>
          <w:rStyle w:val="StyleUnderline"/>
        </w:rPr>
        <w:t>In revolutionary terms, it is the reckless anger of a youth in rebellion</w:t>
      </w:r>
      <w:r w:rsidRPr="00E76BE5">
        <w:rPr>
          <w:sz w:val="16"/>
        </w:rPr>
        <w:t xml:space="preserve"> (Invisibile Committee, p. 9-10). </w:t>
      </w:r>
      <w:r w:rsidRPr="00E76BE5">
        <w:rPr>
          <w:rStyle w:val="StyleUnderline"/>
        </w:rPr>
        <w:t xml:space="preserve">Divine violence is </w:t>
      </w:r>
      <w:r w:rsidRPr="00E76BE5">
        <w:rPr>
          <w:rStyle w:val="StyleUnderline"/>
          <w:highlight w:val="yellow"/>
        </w:rPr>
        <w:t>a tool of direct action</w:t>
      </w:r>
      <w:r w:rsidRPr="00E76BE5">
        <w:rPr>
          <w:rStyle w:val="StyleUnderline"/>
        </w:rPr>
        <w:t xml:space="preserve"> </w:t>
      </w:r>
      <w:r w:rsidRPr="00E76BE5">
        <w:rPr>
          <w:rStyle w:val="StyleUnderline"/>
          <w:highlight w:val="yellow"/>
        </w:rPr>
        <w:t>to</w:t>
      </w:r>
      <w:r w:rsidRPr="00E76BE5">
        <w:rPr>
          <w:rStyle w:val="StyleUnderline"/>
        </w:rPr>
        <w:t xml:space="preserve"> be used to </w:t>
      </w:r>
      <w:r w:rsidRPr="00E76BE5">
        <w:rPr>
          <w:rStyle w:val="StyleUnderline"/>
          <w:highlight w:val="yellow"/>
        </w:rPr>
        <w:t>challenge</w:t>
      </w:r>
      <w:r w:rsidRPr="00E76BE5">
        <w:rPr>
          <w:rStyle w:val="StyleUnderline"/>
        </w:rPr>
        <w:t xml:space="preserve"> the neoliberal production of </w:t>
      </w:r>
      <w:r w:rsidRPr="00E76BE5">
        <w:rPr>
          <w:rStyle w:val="StyleUnderline"/>
          <w:highlight w:val="yellow"/>
        </w:rPr>
        <w:t>postfordist</w:t>
      </w:r>
      <w:r w:rsidRPr="00E76BE5">
        <w:rPr>
          <w:rStyle w:val="StyleUnderline"/>
        </w:rPr>
        <w:t xml:space="preserve"> </w:t>
      </w:r>
      <w:r w:rsidRPr="00E76BE5">
        <w:rPr>
          <w:rStyle w:val="StyleUnderline"/>
          <w:highlight w:val="yellow"/>
        </w:rPr>
        <w:t>being</w:t>
      </w:r>
      <w:r w:rsidRPr="00E76BE5">
        <w:rPr>
          <w:rStyle w:val="StyleUnderline"/>
        </w:rPr>
        <w:t xml:space="preserve">. I propose reading it alongside Agamben’s notion of “the whatever,” </w:t>
      </w:r>
      <w:r w:rsidRPr="00E76BE5">
        <w:rPr>
          <w:sz w:val="16"/>
        </w:rPr>
        <w:t>which can speak to resistance more specifically attuned to neoliberalism and the postfordist condition.</w:t>
      </w:r>
    </w:p>
    <w:p w14:paraId="2A14186C" w14:textId="77777777" w:rsidR="00193C1B" w:rsidRPr="00E76BE5" w:rsidRDefault="00193C1B" w:rsidP="00193C1B">
      <w:pPr>
        <w:rPr>
          <w:sz w:val="16"/>
        </w:rPr>
      </w:pPr>
      <w:r w:rsidRPr="00E76BE5">
        <w:rPr>
          <w:rStyle w:val="StyleUnderline"/>
        </w:rPr>
        <w:t xml:space="preserve">The whatever is the possibility to </w:t>
      </w:r>
      <w:r w:rsidRPr="00E76BE5">
        <w:rPr>
          <w:rStyle w:val="StyleUnderline"/>
          <w:highlight w:val="yellow"/>
        </w:rPr>
        <w:t>form the fractured particulars of the left into a universal cause</w:t>
      </w:r>
      <w:r w:rsidRPr="00E76BE5">
        <w:rPr>
          <w:rStyle w:val="StyleUnderline"/>
        </w:rPr>
        <w:t xml:space="preserve"> t</w:t>
      </w:r>
      <w:r w:rsidRPr="00E76BE5">
        <w:rPr>
          <w:sz w:val="16"/>
        </w:rPr>
        <w:t xml:space="preserve">o challenge neoliberalism. </w:t>
      </w:r>
      <w:r w:rsidRPr="00E76BE5">
        <w:rPr>
          <w:rStyle w:val="StyleUnderline"/>
        </w:rPr>
        <w:t>The whatever community is belonging without the pretense of identity</w:t>
      </w:r>
      <w:r w:rsidRPr="00E76BE5">
        <w:rPr>
          <w:sz w:val="16"/>
        </w:rPr>
        <w:t xml:space="preserve"> causes; it is the co-belonging of singularities. It is pure being and acceptance of whatever one is. </w:t>
      </w:r>
      <w:r w:rsidRPr="00E76BE5">
        <w:rPr>
          <w:rStyle w:val="StyleUnderline"/>
        </w:rPr>
        <w:t>Whatever being is without identity</w:t>
      </w:r>
      <w:r w:rsidRPr="00E76BE5">
        <w:rPr>
          <w:sz w:val="16"/>
        </w:rPr>
        <w:t xml:space="preserve">; it is not empty, however; it </w:t>
      </w:r>
      <w:r w:rsidRPr="00E76BE5">
        <w:rPr>
          <w:rStyle w:val="StyleUnderline"/>
        </w:rPr>
        <w:t xml:space="preserve">is fully itself. </w:t>
      </w:r>
      <w:r w:rsidRPr="00E76BE5">
        <w:rPr>
          <w:sz w:val="16"/>
        </w:rPr>
        <w:t>The whatever is a concept constituted by Georgio Agamben; Alexander Galloway (2013a) explains,</w:t>
      </w:r>
    </w:p>
    <w:p w14:paraId="5FF99E9B" w14:textId="77777777" w:rsidR="00193C1B" w:rsidRPr="00E76BE5" w:rsidRDefault="00193C1B" w:rsidP="00193C1B">
      <w:pPr>
        <w:ind w:left="720"/>
        <w:rPr>
          <w:sz w:val="16"/>
        </w:rPr>
      </w:pPr>
      <w:r w:rsidRPr="00E76BE5">
        <w:rPr>
          <w:sz w:val="16"/>
        </w:rPr>
        <w:t xml:space="preserve">In The Coming Community Agamben explains his use of the term in greater detail: ‘The Whatever in question here relates to singularity not in its indifference with respect to a common property (to a concept, for example: being red, being French, being Muslim), but only in its being such as it is.’20 And later: </w:t>
      </w:r>
      <w:r w:rsidRPr="00E76BE5">
        <w:rPr>
          <w:rStyle w:val="StyleUnderline"/>
        </w:rPr>
        <w:t xml:space="preserve">‘Whatever is the figure of pure singularity. </w:t>
      </w:r>
      <w:r w:rsidRPr="00E76BE5">
        <w:rPr>
          <w:sz w:val="16"/>
        </w:rPr>
        <w:t xml:space="preserve">Whatever singularity has no identity, it </w:t>
      </w:r>
      <w:r w:rsidRPr="00E76BE5">
        <w:rPr>
          <w:rStyle w:val="StyleUnderline"/>
        </w:rPr>
        <w:t>is not determinate with respect to a concept, but neither is it simply indeterminate; rather it is determined only through its relation to an idea, that is, to the totality of its possibilities.</w:t>
      </w:r>
      <w:r w:rsidRPr="00E76BE5">
        <w:rPr>
          <w:sz w:val="16"/>
        </w:rPr>
        <w:t xml:space="preserve"> (p. 139)</w:t>
      </w:r>
    </w:p>
    <w:p w14:paraId="06468311" w14:textId="77777777" w:rsidR="00193C1B" w:rsidRPr="00E76BE5" w:rsidRDefault="00193C1B" w:rsidP="00193C1B">
      <w:pPr>
        <w:rPr>
          <w:sz w:val="16"/>
        </w:rPr>
      </w:pPr>
      <w:r w:rsidRPr="00E76BE5">
        <w:rPr>
          <w:rStyle w:val="StyleUnderline"/>
          <w:highlight w:val="yellow"/>
        </w:rPr>
        <w:t>The whatever</w:t>
      </w:r>
      <w:r w:rsidRPr="00E76BE5">
        <w:rPr>
          <w:rStyle w:val="StyleUnderline"/>
        </w:rPr>
        <w:t xml:space="preserve"> thus </w:t>
      </w:r>
      <w:r w:rsidRPr="00E76BE5">
        <w:rPr>
          <w:rStyle w:val="StyleUnderline"/>
          <w:highlight w:val="yellow"/>
        </w:rPr>
        <w:t>resists</w:t>
      </w:r>
      <w:r w:rsidRPr="00E76BE5">
        <w:rPr>
          <w:rStyle w:val="StyleUnderline"/>
        </w:rPr>
        <w:t xml:space="preserve"> both traps of </w:t>
      </w:r>
      <w:r w:rsidRPr="00E76BE5">
        <w:rPr>
          <w:rStyle w:val="StyleUnderline"/>
          <w:highlight w:val="yellow"/>
        </w:rPr>
        <w:t>subjectivation and desubjecitivation</w:t>
      </w:r>
      <w:r w:rsidRPr="00E76BE5">
        <w:rPr>
          <w:sz w:val="16"/>
          <w:highlight w:val="yellow"/>
        </w:rPr>
        <w:t>;</w:t>
      </w:r>
      <w:r w:rsidRPr="00E76BE5">
        <w:rPr>
          <w:sz w:val="16"/>
        </w:rPr>
        <w:t xml:space="preserve"> it is unto itself. </w:t>
      </w:r>
      <w:r w:rsidRPr="00E76BE5">
        <w:rPr>
          <w:rStyle w:val="StyleUnderline"/>
        </w:rPr>
        <w:t>It also resists the milieus and divisive traps of identity politics</w:t>
      </w:r>
      <w:r w:rsidRPr="00E76BE5">
        <w:rPr>
          <w:sz w:val="16"/>
        </w:rPr>
        <w:t xml:space="preserve"> of the mainstream Left, </w:t>
      </w:r>
      <w:r w:rsidRPr="00E76BE5">
        <w:rPr>
          <w:rStyle w:val="StyleUnderline"/>
          <w:highlight w:val="yellow"/>
        </w:rPr>
        <w:t>allowing for the possibility of collective resistance</w:t>
      </w:r>
      <w:r w:rsidRPr="00E76BE5">
        <w:rPr>
          <w:rStyle w:val="StyleUnderline"/>
        </w:rPr>
        <w:t xml:space="preserve">, the reemergence of hostilities, and </w:t>
      </w:r>
      <w:r w:rsidRPr="00E76BE5">
        <w:rPr>
          <w:sz w:val="16"/>
        </w:rPr>
        <w:t xml:space="preserve">the </w:t>
      </w:r>
      <w:r w:rsidRPr="00E76BE5">
        <w:rPr>
          <w:rStyle w:val="StyleUnderline"/>
        </w:rPr>
        <w:t>expansion of ways of being outside postfordist existence. This is no longer the battle between proletariat and bourgeiousie</w:t>
      </w:r>
      <w:r w:rsidRPr="00E76BE5">
        <w:rPr>
          <w:sz w:val="16"/>
        </w:rPr>
        <w:t xml:space="preserve"> or even between state and state, </w:t>
      </w:r>
      <w:r w:rsidRPr="00E76BE5">
        <w:rPr>
          <w:rStyle w:val="StyleUnderline"/>
        </w:rPr>
        <w:t xml:space="preserve">but between humanity and desubjectivation. </w:t>
      </w:r>
      <w:r w:rsidRPr="00E76BE5">
        <w:rPr>
          <w:sz w:val="16"/>
        </w:rPr>
        <w:t>It is the culmination of the human rejection of what capital has amounted to in neoliberalism.</w:t>
      </w:r>
    </w:p>
    <w:p w14:paraId="5A1EE616" w14:textId="77777777" w:rsidR="00193C1B" w:rsidRPr="00E76BE5" w:rsidRDefault="00193C1B" w:rsidP="00193C1B">
      <w:pPr>
        <w:rPr>
          <w:rStyle w:val="StyleUnderline"/>
        </w:rPr>
      </w:pPr>
      <w:r w:rsidRPr="00E76BE5">
        <w:rPr>
          <w:sz w:val="16"/>
        </w:rPr>
        <w:t xml:space="preserve">It is my contention that </w:t>
      </w:r>
      <w:r w:rsidRPr="00E76BE5">
        <w:rPr>
          <w:rStyle w:val="Emphasis"/>
        </w:rPr>
        <w:t xml:space="preserve">we should </w:t>
      </w:r>
      <w:r w:rsidRPr="00E76BE5">
        <w:rPr>
          <w:rStyle w:val="Emphasis"/>
          <w:highlight w:val="yellow"/>
        </w:rPr>
        <w:t>read</w:t>
      </w:r>
      <w:r w:rsidRPr="00E76BE5">
        <w:rPr>
          <w:rStyle w:val="Emphasis"/>
        </w:rPr>
        <w:t xml:space="preserve"> the </w:t>
      </w:r>
      <w:r w:rsidRPr="00E76BE5">
        <w:rPr>
          <w:rStyle w:val="Emphasis"/>
          <w:highlight w:val="yellow"/>
        </w:rPr>
        <w:t>whatever and divine violence together</w:t>
      </w:r>
      <w:r w:rsidRPr="00E76BE5">
        <w:rPr>
          <w:rStyle w:val="Emphasis"/>
        </w:rPr>
        <w:t xml:space="preserve">: </w:t>
      </w:r>
      <w:r w:rsidRPr="00E76BE5">
        <w:rPr>
          <w:rStyle w:val="Emphasis"/>
          <w:highlight w:val="yellow"/>
        </w:rPr>
        <w:t>whatever violence</w:t>
      </w:r>
      <w:r w:rsidRPr="00E76BE5">
        <w:rPr>
          <w:rStyle w:val="Emphasis"/>
        </w:rPr>
        <w:t>.</w:t>
      </w:r>
      <w:r w:rsidRPr="00E76BE5">
        <w:rPr>
          <w:sz w:val="16"/>
        </w:rPr>
        <w:t xml:space="preserve"> After all, </w:t>
      </w:r>
      <w:r w:rsidRPr="00E76BE5">
        <w:rPr>
          <w:rStyle w:val="StyleUnderline"/>
        </w:rPr>
        <w:t xml:space="preserve">what could possibly herald the whatever besides a </w:t>
      </w:r>
      <w:r w:rsidRPr="00E76BE5">
        <w:rPr>
          <w:rStyle w:val="Emphasis"/>
          <w:highlight w:val="yellow"/>
        </w:rPr>
        <w:t>pure, indefinable, unrestrained anger</w:t>
      </w:r>
      <w:r w:rsidRPr="00E76BE5">
        <w:rPr>
          <w:rStyle w:val="Emphasis"/>
        </w:rPr>
        <w:t>?</w:t>
      </w:r>
      <w:r w:rsidRPr="00E76BE5">
        <w:rPr>
          <w:rStyle w:val="StyleUnderline"/>
        </w:rPr>
        <w:t xml:space="preserve"> </w:t>
      </w:r>
      <w:r w:rsidRPr="00E76BE5">
        <w:rPr>
          <w:sz w:val="16"/>
        </w:rPr>
        <w:t xml:space="preserve">The singular humanity or </w:t>
      </w:r>
      <w:r w:rsidRPr="00E76BE5">
        <w:rPr>
          <w:rStyle w:val="StyleUnderline"/>
        </w:rPr>
        <w:t xml:space="preserve">the singular force of humanity in resistance to neoliberal empire is </w:t>
      </w:r>
      <w:r w:rsidRPr="00E76BE5">
        <w:rPr>
          <w:rStyle w:val="Emphasis"/>
        </w:rPr>
        <w:t>rage.</w:t>
      </w:r>
      <w:r w:rsidRPr="00E76BE5">
        <w:rPr>
          <w:rStyle w:val="StyleUnderline"/>
        </w:rPr>
        <w:t xml:space="preserve"> </w:t>
      </w:r>
      <w:r w:rsidRPr="00E76BE5">
        <w:rPr>
          <w:sz w:val="16"/>
        </w:rPr>
        <w:t xml:space="preserve">What a whatever violence can or should offer us is the unrestrained temper of youth. </w:t>
      </w:r>
      <w:r w:rsidRPr="00E76BE5">
        <w:rPr>
          <w:rStyle w:val="StyleUnderline"/>
        </w:rPr>
        <w:t xml:space="preserve">To </w:t>
      </w:r>
      <w:r w:rsidRPr="00E76BE5">
        <w:rPr>
          <w:rStyle w:val="StyleUnderline"/>
          <w:highlight w:val="yellow"/>
        </w:rPr>
        <w:t>reject organization</w:t>
      </w:r>
      <w:r w:rsidRPr="00E76BE5">
        <w:rPr>
          <w:rStyle w:val="StyleUnderline"/>
        </w:rPr>
        <w:t xml:space="preserve">, to reject milieus, and to </w:t>
      </w:r>
      <w:r w:rsidRPr="00E76BE5">
        <w:rPr>
          <w:rStyle w:val="StyleUnderline"/>
          <w:highlight w:val="yellow"/>
        </w:rPr>
        <w:t>resist signification</w:t>
      </w:r>
      <w:r w:rsidRPr="00E76BE5">
        <w:rPr>
          <w:rStyle w:val="StyleUnderline"/>
        </w:rPr>
        <w:t xml:space="preserve">: </w:t>
      </w:r>
      <w:r w:rsidRPr="00E76BE5">
        <w:rPr>
          <w:rStyle w:val="StyleUnderline"/>
          <w:highlight w:val="yellow"/>
        </w:rPr>
        <w:t>to do nothing but honor the singularity of our anger</w:t>
      </w:r>
      <w:r w:rsidRPr="00E76BE5">
        <w:rPr>
          <w:rStyle w:val="StyleUnderline"/>
        </w:rPr>
        <w:t xml:space="preserve"> and to emerge in resistance.</w:t>
      </w:r>
    </w:p>
    <w:p w14:paraId="6E6DBBB2" w14:textId="77777777" w:rsidR="00193C1B" w:rsidRPr="00E76BE5" w:rsidRDefault="00193C1B" w:rsidP="00193C1B">
      <w:pPr>
        <w:pStyle w:val="Heading4"/>
      </w:pPr>
      <w:r w:rsidRPr="00E76BE5">
        <w:t xml:space="preserve">Including any portion of the 1AC is </w:t>
      </w:r>
      <w:r w:rsidRPr="00E76BE5">
        <w:rPr>
          <w:u w:val="single"/>
        </w:rPr>
        <w:t xml:space="preserve">counteractive </w:t>
      </w:r>
      <w:r w:rsidRPr="00E76BE5">
        <w:t xml:space="preserve">and </w:t>
      </w:r>
      <w:r w:rsidRPr="00E76BE5">
        <w:rPr>
          <w:u w:val="single"/>
        </w:rPr>
        <w:t xml:space="preserve">useless </w:t>
      </w:r>
      <w:r w:rsidRPr="00E76BE5">
        <w:t xml:space="preserve">– vote negative for </w:t>
      </w:r>
      <w:r w:rsidRPr="00E76BE5">
        <w:rPr>
          <w:u w:val="single"/>
        </w:rPr>
        <w:t>absolute pessimism</w:t>
      </w:r>
      <w:r w:rsidRPr="00E76BE5">
        <w:t xml:space="preserve"> </w:t>
      </w:r>
    </w:p>
    <w:p w14:paraId="02C6967A" w14:textId="77777777" w:rsidR="00193C1B" w:rsidRPr="00E76BE5" w:rsidRDefault="00193C1B" w:rsidP="00193C1B">
      <w:pPr>
        <w:rPr>
          <w:rFonts w:eastAsiaTheme="majorEastAsia" w:cstheme="majorBidi"/>
          <w:b/>
          <w:iCs/>
          <w:sz w:val="26"/>
        </w:rPr>
      </w:pPr>
      <w:r w:rsidRPr="00E76BE5">
        <w:rPr>
          <w:rStyle w:val="Heading4Char"/>
        </w:rPr>
        <w:t>Pook 18</w:t>
      </w:r>
      <w:r w:rsidRPr="00E76BE5">
        <w:t xml:space="preserve"> – PhD in Rhetoric and Professional Communication @ New Mexico State University, directs the LGBT+ program @ New Mexico State, MA in Communication @ Oakland University, MA in Philosophy @ University of Toledo [Zooey, “QUEER IS THE NEW CAPITALISM: NEOLIBERAL TECHNOLOGIES AND A BLUEPRINT FOR THE LEFT BEYOND IDENTITY POLITICS,” May 2018, DKP]</w:t>
      </w:r>
    </w:p>
    <w:p w14:paraId="17876EB6" w14:textId="77777777" w:rsidR="00193C1B" w:rsidRPr="00E76BE5" w:rsidRDefault="00193C1B" w:rsidP="00193C1B">
      <w:pPr>
        <w:rPr>
          <w:sz w:val="16"/>
        </w:rPr>
      </w:pPr>
      <w:r w:rsidRPr="00E76BE5">
        <w:rPr>
          <w:rStyle w:val="StyleUnderline"/>
        </w:rPr>
        <w:t xml:space="preserve">If </w:t>
      </w:r>
      <w:r w:rsidRPr="00E76BE5">
        <w:rPr>
          <w:rStyle w:val="Emphasis"/>
          <w:highlight w:val="yellow"/>
        </w:rPr>
        <w:t xml:space="preserve">identity </w:t>
      </w:r>
      <w:r w:rsidRPr="00E76BE5">
        <w:rPr>
          <w:rStyle w:val="StyleUnderline"/>
          <w:highlight w:val="yellow"/>
        </w:rPr>
        <w:t>has become a</w:t>
      </w:r>
      <w:r w:rsidRPr="00E76BE5">
        <w:rPr>
          <w:rStyle w:val="Emphasis"/>
          <w:highlight w:val="yellow"/>
        </w:rPr>
        <w:t xml:space="preserve"> useless</w:t>
      </w:r>
      <w:r w:rsidRPr="00E76BE5">
        <w:rPr>
          <w:rStyle w:val="Emphasis"/>
        </w:rPr>
        <w:t>,</w:t>
      </w:r>
      <w:r w:rsidRPr="00E76BE5">
        <w:rPr>
          <w:sz w:val="16"/>
        </w:rPr>
        <w:t xml:space="preserve"> and worse, </w:t>
      </w:r>
      <w:r w:rsidRPr="00E76BE5">
        <w:rPr>
          <w:rStyle w:val="Emphasis"/>
          <w:highlight w:val="yellow"/>
        </w:rPr>
        <w:t>counteractive</w:t>
      </w:r>
      <w:r w:rsidRPr="00E76BE5">
        <w:rPr>
          <w:rStyle w:val="Emphasis"/>
        </w:rPr>
        <w:t xml:space="preserve"> </w:t>
      </w:r>
      <w:r w:rsidRPr="00E76BE5">
        <w:rPr>
          <w:rStyle w:val="StyleUnderline"/>
          <w:highlight w:val="yellow"/>
        </w:rPr>
        <w:t>tool</w:t>
      </w:r>
      <w:r w:rsidRPr="00E76BE5">
        <w:rPr>
          <w:rStyle w:val="StyleUnderline"/>
        </w:rPr>
        <w:t>, via its appropriation</w:t>
      </w:r>
      <w:r w:rsidRPr="00E76BE5">
        <w:rPr>
          <w:sz w:val="16"/>
        </w:rPr>
        <w:t xml:space="preserve"> by the technologies of neoliberalism, </w:t>
      </w:r>
      <w:r w:rsidRPr="00E76BE5">
        <w:rPr>
          <w:rStyle w:val="Emphasis"/>
          <w:highlight w:val="yellow"/>
        </w:rPr>
        <w:t>alternative methods</w:t>
      </w:r>
      <w:r w:rsidRPr="00E76BE5">
        <w:rPr>
          <w:rStyle w:val="StyleUnderline"/>
          <w:highlight w:val="yellow"/>
        </w:rPr>
        <w:t xml:space="preserve"> are necessary</w:t>
      </w:r>
      <w:r w:rsidRPr="00E76BE5">
        <w:rPr>
          <w:rStyle w:val="StyleUnderline"/>
        </w:rPr>
        <w:t xml:space="preserve"> to </w:t>
      </w:r>
      <w:r w:rsidRPr="00E76BE5">
        <w:rPr>
          <w:rStyle w:val="Emphasis"/>
        </w:rPr>
        <w:t xml:space="preserve">challenge </w:t>
      </w:r>
      <w:r w:rsidRPr="00E76BE5">
        <w:rPr>
          <w:sz w:val="16"/>
        </w:rPr>
        <w:t xml:space="preserve">and intervene in the </w:t>
      </w:r>
      <w:r w:rsidRPr="00E76BE5">
        <w:rPr>
          <w:rStyle w:val="StyleUnderline"/>
        </w:rPr>
        <w:t>flows of information and financial capital.</w:t>
      </w:r>
      <w:r w:rsidRPr="00E76BE5">
        <w:rPr>
          <w:sz w:val="16"/>
        </w:rPr>
        <w:t xml:space="preserve"> For this purpose, Alexander </w:t>
      </w:r>
      <w:r w:rsidRPr="00E76BE5">
        <w:rPr>
          <w:rStyle w:val="StyleUnderline"/>
        </w:rPr>
        <w:t xml:space="preserve">Galloway provides a reading of </w:t>
      </w:r>
      <w:r w:rsidRPr="00E76BE5">
        <w:rPr>
          <w:sz w:val="16"/>
        </w:rPr>
        <w:t xml:space="preserve">Georgio </w:t>
      </w:r>
      <w:r w:rsidRPr="00E76BE5">
        <w:rPr>
          <w:rStyle w:val="StyleUnderline"/>
        </w:rPr>
        <w:t>Agamben’s “the whatever”.</w:t>
      </w:r>
      <w:r w:rsidRPr="00E76BE5">
        <w:rPr>
          <w:sz w:val="16"/>
        </w:rPr>
        <w:t xml:space="preserve"> Galloway writes</w:t>
      </w:r>
      <w:r w:rsidRPr="00E76BE5">
        <w:rPr>
          <w:rStyle w:val="StyleUnderline"/>
        </w:rPr>
        <w:t>, “The trick</w:t>
      </w:r>
      <w:r w:rsidRPr="00E76BE5">
        <w:rPr>
          <w:sz w:val="16"/>
        </w:rPr>
        <w:t xml:space="preserve"> of the whatever </w:t>
      </w:r>
      <w:r w:rsidRPr="00E76BE5">
        <w:rPr>
          <w:rStyle w:val="StyleUnderline"/>
        </w:rPr>
        <w:t xml:space="preserve">is...to abstain from the assignment of traits, </w:t>
      </w:r>
      <w:r w:rsidRPr="00E76BE5">
        <w:rPr>
          <w:sz w:val="16"/>
        </w:rPr>
        <w:t xml:space="preserve">to abstain from biopolitical predication, to abstain from the bagging and tagging of bodies” (Galloway, 2013a, p. 140). Galloway continues that </w:t>
      </w:r>
      <w:r w:rsidRPr="00E76BE5">
        <w:rPr>
          <w:rStyle w:val="StyleUnderline"/>
        </w:rPr>
        <w:t>this does not,</w:t>
      </w:r>
      <w:r w:rsidRPr="00E76BE5">
        <w:rPr>
          <w:sz w:val="16"/>
        </w:rPr>
        <w:t xml:space="preserve"> however, </w:t>
      </w:r>
      <w:r w:rsidRPr="00E76BE5">
        <w:rPr>
          <w:rStyle w:val="StyleUnderline"/>
        </w:rPr>
        <w:t xml:space="preserve">mean that </w:t>
      </w:r>
      <w:r w:rsidRPr="00E76BE5">
        <w:rPr>
          <w:rStyle w:val="StyleUnderline"/>
          <w:highlight w:val="yellow"/>
        </w:rPr>
        <w:t>bodies</w:t>
      </w:r>
      <w:r w:rsidRPr="00E76BE5">
        <w:rPr>
          <w:rStyle w:val="StyleUnderline"/>
        </w:rPr>
        <w:t xml:space="preserve"> are blank; they </w:t>
      </w:r>
      <w:r w:rsidRPr="00E76BE5">
        <w:rPr>
          <w:rStyle w:val="StyleUnderline"/>
          <w:highlight w:val="yellow"/>
        </w:rPr>
        <w:t>are full-</w:t>
      </w:r>
      <w:r w:rsidRPr="00E76BE5">
        <w:rPr>
          <w:rStyle w:val="StyleUnderline"/>
        </w:rPr>
        <w:t xml:space="preserve"> but full </w:t>
      </w:r>
      <w:r w:rsidRPr="00E76BE5">
        <w:rPr>
          <w:rStyle w:val="StyleUnderline"/>
          <w:highlight w:val="yellow"/>
        </w:rPr>
        <w:t xml:space="preserve">of a </w:t>
      </w:r>
      <w:r w:rsidRPr="00E76BE5">
        <w:rPr>
          <w:rStyle w:val="Emphasis"/>
          <w:highlight w:val="yellow"/>
        </w:rPr>
        <w:t>generic fullness</w:t>
      </w:r>
      <w:r w:rsidRPr="00E76BE5">
        <w:rPr>
          <w:sz w:val="16"/>
        </w:rPr>
        <w:t xml:space="preserve"> of whatever they are (p. 141). </w:t>
      </w:r>
      <w:r w:rsidRPr="00E76BE5">
        <w:rPr>
          <w:rStyle w:val="Emphasis"/>
        </w:rPr>
        <w:t>This is not a return to essentialism:</w:t>
      </w:r>
      <w:r w:rsidRPr="00E76BE5">
        <w:rPr>
          <w:sz w:val="16"/>
        </w:rPr>
        <w:t xml:space="preserve"> Galloway notes that the whatever, in its singularity, rejects the Rawlsian model of man and its inherent patriarchal, racist violence, just as it rejects the anti-essentialist symbolic violence of Facebook and information capital (p. 140-142). </w:t>
      </w:r>
      <w:r w:rsidRPr="00E76BE5">
        <w:rPr>
          <w:rStyle w:val="StyleUnderline"/>
        </w:rPr>
        <w:t>The whatever is a move towards collectivity and a restoration of relations that have been uprooted by neoliberal capitalism and technologies</w:t>
      </w:r>
      <w:r w:rsidRPr="00E76BE5">
        <w:rPr>
          <w:sz w:val="16"/>
        </w:rPr>
        <w:t xml:space="preserve"> (p. 142). While I do think Galloway has got us to the what, </w:t>
      </w:r>
      <w:r w:rsidRPr="00E76BE5">
        <w:rPr>
          <w:rStyle w:val="StyleUnderline"/>
        </w:rPr>
        <w:t xml:space="preserve">in </w:t>
      </w:r>
      <w:r w:rsidRPr="00E76BE5">
        <w:rPr>
          <w:rStyle w:val="StyleUnderline"/>
          <w:highlight w:val="yellow"/>
        </w:rPr>
        <w:t>a work</w:t>
      </w:r>
      <w:r w:rsidRPr="00E76BE5">
        <w:rPr>
          <w:sz w:val="16"/>
        </w:rPr>
        <w:t xml:space="preserve"> that is ultimately </w:t>
      </w:r>
      <w:r w:rsidRPr="00E76BE5">
        <w:rPr>
          <w:rStyle w:val="StyleUnderline"/>
          <w:highlight w:val="yellow"/>
        </w:rPr>
        <w:t xml:space="preserve">concerned with </w:t>
      </w:r>
      <w:r w:rsidRPr="00E76BE5">
        <w:rPr>
          <w:rStyle w:val="Emphasis"/>
          <w:highlight w:val="yellow"/>
        </w:rPr>
        <w:t>material change</w:t>
      </w:r>
      <w:r w:rsidRPr="00E76BE5">
        <w:rPr>
          <w:rStyle w:val="StyleUnderline"/>
          <w:highlight w:val="yellow"/>
        </w:rPr>
        <w:t xml:space="preserve"> and not just theory</w:t>
      </w:r>
      <w:r w:rsidRPr="00E76BE5">
        <w:rPr>
          <w:rStyle w:val="StyleUnderline"/>
        </w:rPr>
        <w:t xml:space="preserve">, it is necessary to discuss the question of how, or </w:t>
      </w:r>
      <w:r w:rsidRPr="00E76BE5">
        <w:rPr>
          <w:rStyle w:val="Emphasis"/>
        </w:rPr>
        <w:t>tactics,</w:t>
      </w:r>
      <w:r w:rsidRPr="00E76BE5">
        <w:rPr>
          <w:rStyle w:val="StyleUnderline"/>
        </w:rPr>
        <w:t xml:space="preserve"> and this ultimately means a discussion of violence. </w:t>
      </w:r>
      <w:r w:rsidRPr="00E76BE5">
        <w:rPr>
          <w:sz w:val="16"/>
        </w:rPr>
        <w:t xml:space="preserve">Slavoj Žižek (2008b) writes that </w:t>
      </w:r>
      <w:r w:rsidRPr="00E76BE5">
        <w:rPr>
          <w:rStyle w:val="StyleUnderline"/>
        </w:rPr>
        <w:t>subjective violence</w:t>
      </w:r>
      <w:r w:rsidRPr="00E76BE5">
        <w:rPr>
          <w:sz w:val="16"/>
        </w:rPr>
        <w:t xml:space="preserve">, both </w:t>
      </w:r>
      <w:r w:rsidRPr="00E76BE5">
        <w:rPr>
          <w:rStyle w:val="StyleUnderline"/>
        </w:rPr>
        <w:t>in terms of symbolic and material</w:t>
      </w:r>
      <w:r w:rsidRPr="00E76BE5">
        <w:rPr>
          <w:sz w:val="16"/>
        </w:rPr>
        <w:t xml:space="preserve"> violence, </w:t>
      </w:r>
      <w:r w:rsidRPr="00E76BE5">
        <w:rPr>
          <w:rStyle w:val="StyleUnderline"/>
        </w:rPr>
        <w:t>dominate our social attention, while systemic</w:t>
      </w:r>
      <w:r w:rsidRPr="00E76BE5">
        <w:rPr>
          <w:sz w:val="16"/>
        </w:rPr>
        <w:t xml:space="preserve">, or state </w:t>
      </w:r>
      <w:r w:rsidRPr="00E76BE5">
        <w:rPr>
          <w:rStyle w:val="StyleUnderline"/>
        </w:rPr>
        <w:t>violence, is legitimized,</w:t>
      </w:r>
      <w:r w:rsidRPr="00E76BE5">
        <w:rPr>
          <w:sz w:val="16"/>
        </w:rPr>
        <w:t xml:space="preserve"> appearing as the zero sum point against which all other acts arise (p. 1-2). </w:t>
      </w:r>
      <w:r w:rsidRPr="00E76BE5">
        <w:rPr>
          <w:rStyle w:val="StyleUnderline"/>
        </w:rPr>
        <w:t>For Žižek, this is the great sin of identity politics, we have a politicized culture, where every racist Facebook comment is policed</w:t>
      </w:r>
      <w:r w:rsidRPr="00E76BE5">
        <w:rPr>
          <w:sz w:val="16"/>
        </w:rPr>
        <w:t xml:space="preserve">, and every insensitive news anchor is fired, </w:t>
      </w:r>
      <w:r w:rsidRPr="00E76BE5">
        <w:rPr>
          <w:rStyle w:val="StyleUnderline"/>
        </w:rPr>
        <w:t>but we don’t have the reverse: a culture that is politically aware and active in challenging state and systematic injustices</w:t>
      </w:r>
      <w:r w:rsidRPr="00E76BE5">
        <w:rPr>
          <w:sz w:val="16"/>
        </w:rPr>
        <w:t xml:space="preserve"> (p. 140). </w:t>
      </w:r>
      <w:r w:rsidRPr="00E76BE5">
        <w:rPr>
          <w:rStyle w:val="StyleUnderline"/>
        </w:rPr>
        <w:t xml:space="preserve">The challenge becomes </w:t>
      </w:r>
      <w:r w:rsidRPr="00E76BE5">
        <w:rPr>
          <w:rStyle w:val="StyleUnderline"/>
          <w:highlight w:val="yellow"/>
        </w:rPr>
        <w:t>how to challenge</w:t>
      </w:r>
      <w:r w:rsidRPr="00E76BE5">
        <w:rPr>
          <w:rStyle w:val="StyleUnderline"/>
        </w:rPr>
        <w:t xml:space="preserve"> the neutrality of state violence, and </w:t>
      </w:r>
      <w:r w:rsidRPr="00E76BE5">
        <w:rPr>
          <w:rStyle w:val="StyleUnderline"/>
          <w:highlight w:val="yellow"/>
        </w:rPr>
        <w:t>the focus on subjectivity</w:t>
      </w:r>
      <w:r w:rsidRPr="00E76BE5">
        <w:rPr>
          <w:rStyle w:val="StyleUnderline"/>
        </w:rPr>
        <w:t>, which tactics like identity politics</w:t>
      </w:r>
      <w:r w:rsidRPr="00E76BE5">
        <w:rPr>
          <w:sz w:val="16"/>
        </w:rPr>
        <w:t xml:space="preserve"> and multiculturalism </w:t>
      </w:r>
      <w:r w:rsidRPr="00E76BE5">
        <w:rPr>
          <w:rStyle w:val="StyleUnderline"/>
        </w:rPr>
        <w:t>promote, ironically legitimizing non-violence, and indirect action, which</w:t>
      </w:r>
      <w:r w:rsidRPr="00E76BE5">
        <w:rPr>
          <w:sz w:val="16"/>
        </w:rPr>
        <w:t xml:space="preserve"> as Peter Gelderloos notes </w:t>
      </w:r>
      <w:r w:rsidRPr="00E76BE5">
        <w:rPr>
          <w:rStyle w:val="StyleUnderline"/>
        </w:rPr>
        <w:t xml:space="preserve">is inherently </w:t>
      </w:r>
      <w:r w:rsidRPr="00E76BE5">
        <w:rPr>
          <w:rStyle w:val="Emphasis"/>
        </w:rPr>
        <w:t>patriarchal</w:t>
      </w:r>
      <w:r w:rsidRPr="00E76BE5">
        <w:rPr>
          <w:rStyle w:val="StyleUnderline"/>
        </w:rPr>
        <w:t xml:space="preserve"> and </w:t>
      </w:r>
      <w:r w:rsidRPr="00E76BE5">
        <w:rPr>
          <w:rStyle w:val="Emphasis"/>
        </w:rPr>
        <w:t>racist,</w:t>
      </w:r>
      <w:r w:rsidRPr="00E76BE5">
        <w:rPr>
          <w:sz w:val="16"/>
        </w:rPr>
        <w:t xml:space="preserve"> </w:t>
      </w:r>
      <w:r w:rsidRPr="00E76BE5">
        <w:rPr>
          <w:rStyle w:val="StyleUnderline"/>
        </w:rPr>
        <w:t xml:space="preserve">as </w:t>
      </w:r>
      <w:r w:rsidRPr="00E76BE5">
        <w:rPr>
          <w:rStyle w:val="StyleUnderline"/>
          <w:highlight w:val="yellow"/>
        </w:rPr>
        <w:t>it legitimizes means that structurally disadvantage people without the wealth</w:t>
      </w:r>
      <w:r w:rsidRPr="00E76BE5">
        <w:rPr>
          <w:rStyle w:val="StyleUnderline"/>
        </w:rPr>
        <w:t xml:space="preserve"> and social privilege to participate in them</w:t>
      </w:r>
      <w:r w:rsidRPr="00E76BE5">
        <w:rPr>
          <w:sz w:val="16"/>
        </w:rPr>
        <w:t xml:space="preserve"> (Gelderloos, 2012, p. 19). I think it is reasonable to say that </w:t>
      </w:r>
      <w:r w:rsidRPr="00E76BE5">
        <w:rPr>
          <w:rStyle w:val="StyleUnderline"/>
        </w:rPr>
        <w:t xml:space="preserve">this trend is </w:t>
      </w:r>
      <w:r w:rsidRPr="00E76BE5">
        <w:rPr>
          <w:rStyle w:val="StyleUnderline"/>
          <w:highlight w:val="yellow"/>
        </w:rPr>
        <w:t xml:space="preserve">only </w:t>
      </w:r>
      <w:r w:rsidRPr="00E76BE5">
        <w:rPr>
          <w:rStyle w:val="Emphasis"/>
          <w:highlight w:val="yellow"/>
        </w:rPr>
        <w:t>exacerbated in the academy</w:t>
      </w:r>
      <w:r w:rsidRPr="00E76BE5">
        <w:rPr>
          <w:rStyle w:val="StyleUnderline"/>
        </w:rPr>
        <w:t xml:space="preserve"> as</w:t>
      </w:r>
      <w:r w:rsidRPr="00E76BE5">
        <w:rPr>
          <w:sz w:val="16"/>
        </w:rPr>
        <w:t xml:space="preserve"> cultural </w:t>
      </w:r>
      <w:r w:rsidRPr="00E76BE5">
        <w:rPr>
          <w:rStyle w:val="StyleUnderline"/>
          <w:highlight w:val="yellow"/>
        </w:rPr>
        <w:t>scholars</w:t>
      </w:r>
      <w:r w:rsidRPr="00E76BE5">
        <w:rPr>
          <w:rStyle w:val="StyleUnderline"/>
        </w:rPr>
        <w:t xml:space="preserve"> have the means </w:t>
      </w:r>
      <w:r w:rsidRPr="00E76BE5">
        <w:rPr>
          <w:sz w:val="16"/>
        </w:rPr>
        <w:t xml:space="preserve">and access </w:t>
      </w:r>
      <w:r w:rsidRPr="00E76BE5">
        <w:rPr>
          <w:rStyle w:val="StyleUnderline"/>
        </w:rPr>
        <w:t xml:space="preserve">to </w:t>
      </w:r>
      <w:r w:rsidRPr="00E76BE5">
        <w:rPr>
          <w:rStyle w:val="StyleUnderline"/>
          <w:highlight w:val="yellow"/>
        </w:rPr>
        <w:t>think</w:t>
      </w:r>
      <w:r w:rsidRPr="00E76BE5">
        <w:rPr>
          <w:rStyle w:val="StyleUnderline"/>
        </w:rPr>
        <w:t xml:space="preserve"> </w:t>
      </w:r>
      <w:r w:rsidRPr="00E76BE5">
        <w:rPr>
          <w:rStyle w:val="StyleUnderline"/>
          <w:highlight w:val="yellow"/>
        </w:rPr>
        <w:t>about</w:t>
      </w:r>
      <w:r w:rsidRPr="00E76BE5">
        <w:rPr>
          <w:rStyle w:val="StyleUnderline"/>
        </w:rPr>
        <w:t xml:space="preserve"> </w:t>
      </w:r>
      <w:r w:rsidRPr="00E76BE5">
        <w:rPr>
          <w:sz w:val="16"/>
        </w:rPr>
        <w:t xml:space="preserve">and write about </w:t>
      </w:r>
      <w:r w:rsidRPr="00E76BE5">
        <w:rPr>
          <w:rStyle w:val="StyleUnderline"/>
        </w:rPr>
        <w:t xml:space="preserve">subjective issues of </w:t>
      </w:r>
      <w:r w:rsidRPr="00E76BE5">
        <w:rPr>
          <w:rStyle w:val="StyleUnderline"/>
          <w:highlight w:val="yellow"/>
        </w:rPr>
        <w:t>identity</w:t>
      </w:r>
      <w:r w:rsidRPr="00E76BE5">
        <w:rPr>
          <w:rStyle w:val="StyleUnderline"/>
        </w:rPr>
        <w:t xml:space="preserve"> </w:t>
      </w:r>
      <w:r w:rsidRPr="00E76BE5">
        <w:rPr>
          <w:rStyle w:val="StyleUnderline"/>
          <w:highlight w:val="yellow"/>
        </w:rPr>
        <w:t>that don’t</w:t>
      </w:r>
      <w:r w:rsidRPr="00E76BE5">
        <w:rPr>
          <w:sz w:val="16"/>
        </w:rPr>
        <w:t xml:space="preserve"> really </w:t>
      </w:r>
      <w:r w:rsidRPr="00E76BE5">
        <w:rPr>
          <w:rStyle w:val="StyleUnderline"/>
          <w:highlight w:val="yellow"/>
        </w:rPr>
        <w:t>touch them</w:t>
      </w:r>
      <w:r w:rsidRPr="00E76BE5">
        <w:rPr>
          <w:rStyle w:val="StyleUnderline"/>
        </w:rPr>
        <w:t>.</w:t>
      </w:r>
      <w:r w:rsidRPr="00E76BE5">
        <w:rPr>
          <w:sz w:val="16"/>
        </w:rPr>
        <w:t xml:space="preserve"> However, Galloway also rightly notes that much critical work that moves to uncouple politics from ontology does so only to eradicate traces of phenomenology and social constructivist theories, before ultimately placing one’s own political position back in (Galloway, 2013b, p. 357). Thus, it is not my position that the concerns of queer identity politics don’t matter, but that they have been taken up in ineffective ways and packaged in methodologies that depreciate their necessity. For that reason I will move to couple Galloway’s reading of “the whatever” with Žižek’s reading of Walter Benjamin and “divine violence”. </w:t>
      </w:r>
      <w:r w:rsidRPr="00E76BE5">
        <w:rPr>
          <w:rStyle w:val="StyleUnderline"/>
        </w:rPr>
        <w:t>Divine violence</w:t>
      </w:r>
      <w:r w:rsidRPr="00E76BE5">
        <w:rPr>
          <w:sz w:val="16"/>
        </w:rPr>
        <w:t xml:space="preserve">, unlike multicultural or identity politics based subjectivism, </w:t>
      </w:r>
      <w:r w:rsidRPr="00E76BE5">
        <w:rPr>
          <w:rStyle w:val="StyleUnderline"/>
        </w:rPr>
        <w:t>is without tactic, purpose, order, and, thus, anyone can participate.</w:t>
      </w:r>
      <w:r w:rsidRPr="00E76BE5">
        <w:rPr>
          <w:sz w:val="16"/>
        </w:rPr>
        <w:t xml:space="preserve"> It is what The Invisible Committee refers to as </w:t>
      </w:r>
      <w:r w:rsidRPr="00E76BE5">
        <w:rPr>
          <w:rStyle w:val="StyleUnderline"/>
        </w:rPr>
        <w:t>the rage of youth and the collective voice of justice. It is anger and a response to loss, it is unreasonable, and it is without a name. Like “the whatever,”</w:t>
      </w:r>
      <w:r w:rsidRPr="00E76BE5">
        <w:rPr>
          <w:sz w:val="16"/>
        </w:rPr>
        <w:t xml:space="preserve"> then, </w:t>
      </w:r>
      <w:r w:rsidRPr="00E76BE5">
        <w:rPr>
          <w:rStyle w:val="StyleUnderline"/>
        </w:rPr>
        <w:t>it is faceless, and beyond appropriation: it merely is.</w:t>
      </w:r>
      <w:r w:rsidRPr="00E76BE5">
        <w:rPr>
          <w:sz w:val="16"/>
        </w:rPr>
        <w:t xml:space="preserve"> I will suggest in the second chapter that </w:t>
      </w:r>
      <w:r w:rsidRPr="00E76BE5">
        <w:rPr>
          <w:rStyle w:val="StyleUnderline"/>
          <w:highlight w:val="yellow"/>
        </w:rPr>
        <w:t>a kind of “whatever violence” is in order- a Leftist</w:t>
      </w:r>
      <w:r w:rsidRPr="00E76BE5">
        <w:rPr>
          <w:rStyle w:val="StyleUnderline"/>
        </w:rPr>
        <w:t xml:space="preserve">, anonymous, </w:t>
      </w:r>
      <w:r w:rsidRPr="00E76BE5">
        <w:rPr>
          <w:rStyle w:val="StyleUnderline"/>
          <w:highlight w:val="yellow"/>
        </w:rPr>
        <w:t>politics beyond appropriation</w:t>
      </w:r>
      <w:r w:rsidRPr="00E76BE5">
        <w:rPr>
          <w:rStyle w:val="StyleUnderline"/>
        </w:rPr>
        <w:t xml:space="preserve"> that may challenge the objective, neutral violence of neoliberal governance.</w:t>
      </w:r>
      <w:r w:rsidRPr="00E76BE5">
        <w:rPr>
          <w:sz w:val="16"/>
        </w:rPr>
        <w:t xml:space="preserve"> Furthermore, I will offer examples, coupled with my belief in a necessity for algorithmic literacy in the fourth chapter, offering how </w:t>
      </w:r>
      <w:r w:rsidRPr="00E76BE5">
        <w:rPr>
          <w:rStyle w:val="StyleUnderline"/>
        </w:rPr>
        <w:t>we might directly challenge the flows and mechanisms of neoliberal networks and technologies.</w:t>
      </w:r>
      <w:r w:rsidRPr="00E76BE5">
        <w:rPr>
          <w:sz w:val="16"/>
        </w:rPr>
        <w:t xml:space="preserve"> It will be my argument that an algorithmic literacy speaks to a necessary understanding of how power and governance function in the present.</w:t>
      </w:r>
    </w:p>
    <w:p w14:paraId="41AEEBED" w14:textId="77777777" w:rsidR="00193C1B" w:rsidRPr="00E76BE5" w:rsidRDefault="00193C1B" w:rsidP="00193C1B">
      <w:pPr>
        <w:rPr>
          <w:sz w:val="16"/>
        </w:rPr>
      </w:pPr>
      <w:r w:rsidRPr="00E76BE5">
        <w:rPr>
          <w:sz w:val="16"/>
        </w:rPr>
        <w:t>In short</w:t>
      </w:r>
      <w:r w:rsidRPr="00E76BE5">
        <w:rPr>
          <w:rStyle w:val="StyleUnderline"/>
        </w:rPr>
        <w:t>, my concern with queer theory</w:t>
      </w:r>
      <w:r w:rsidRPr="00E76BE5">
        <w:rPr>
          <w:sz w:val="16"/>
        </w:rPr>
        <w:t xml:space="preserve">, and with the notion of queer </w:t>
      </w:r>
      <w:r w:rsidRPr="00E76BE5">
        <w:rPr>
          <w:rStyle w:val="Emphasis"/>
        </w:rPr>
        <w:t>performances of gender</w:t>
      </w:r>
      <w:r w:rsidRPr="00E76BE5">
        <w:rPr>
          <w:rStyle w:val="StyleUnderline"/>
        </w:rPr>
        <w:t xml:space="preserve"> and </w:t>
      </w:r>
      <w:r w:rsidRPr="00E76BE5">
        <w:rPr>
          <w:rStyle w:val="Emphasis"/>
        </w:rPr>
        <w:t>sexuality as liberatory and affective tools</w:t>
      </w:r>
      <w:r w:rsidRPr="00E76BE5">
        <w:rPr>
          <w:rStyle w:val="StyleUnderline"/>
        </w:rPr>
        <w:t xml:space="preserve"> to challenge heteronormative regimes </w:t>
      </w:r>
      <w:r w:rsidRPr="00E76BE5">
        <w:rPr>
          <w:rStyle w:val="Emphasis"/>
        </w:rPr>
        <w:t xml:space="preserve">is a question of effectiveness </w:t>
      </w:r>
      <w:r w:rsidRPr="00E76BE5">
        <w:rPr>
          <w:sz w:val="16"/>
        </w:rPr>
        <w:t xml:space="preserve">in the present. </w:t>
      </w:r>
      <w:r w:rsidRPr="00E76BE5">
        <w:rPr>
          <w:rStyle w:val="StyleUnderline"/>
        </w:rPr>
        <w:t xml:space="preserve">While </w:t>
      </w:r>
      <w:r w:rsidRPr="00E76BE5">
        <w:rPr>
          <w:rStyle w:val="StyleUnderline"/>
          <w:highlight w:val="yellow"/>
        </w:rPr>
        <w:t>the material realities and discourses of law</w:t>
      </w:r>
      <w:r w:rsidRPr="00E76BE5">
        <w:rPr>
          <w:sz w:val="16"/>
        </w:rPr>
        <w:t xml:space="preserve">, medicine, and media </w:t>
      </w:r>
      <w:r w:rsidRPr="00E76BE5">
        <w:rPr>
          <w:rStyle w:val="StyleUnderline"/>
          <w:highlight w:val="yellow"/>
        </w:rPr>
        <w:t>are still problematic</w:t>
      </w:r>
      <w:r w:rsidRPr="00E76BE5">
        <w:rPr>
          <w:rStyle w:val="StyleUnderline"/>
        </w:rPr>
        <w:t>, in terms of the representation</w:t>
      </w:r>
      <w:r w:rsidRPr="00E76BE5">
        <w:rPr>
          <w:sz w:val="16"/>
        </w:rPr>
        <w:t xml:space="preserve"> and policies which speak to non- heterosexual peoples, </w:t>
      </w:r>
      <w:r w:rsidRPr="00E76BE5">
        <w:rPr>
          <w:rStyle w:val="StyleUnderline"/>
          <w:highlight w:val="yellow"/>
        </w:rPr>
        <w:t>they are</w:t>
      </w:r>
      <w:r w:rsidRPr="00E76BE5">
        <w:rPr>
          <w:sz w:val="16"/>
        </w:rPr>
        <w:t xml:space="preserve">, for the most part, </w:t>
      </w:r>
      <w:r w:rsidRPr="00E76BE5">
        <w:rPr>
          <w:rStyle w:val="StyleUnderline"/>
          <w:highlight w:val="yellow"/>
        </w:rPr>
        <w:t>no longer overtly</w:t>
      </w:r>
      <w:r w:rsidRPr="00E76BE5">
        <w:rPr>
          <w:sz w:val="16"/>
        </w:rPr>
        <w:t xml:space="preserve"> discriminatory or </w:t>
      </w:r>
      <w:r w:rsidRPr="00E76BE5">
        <w:rPr>
          <w:rStyle w:val="StyleUnderline"/>
          <w:highlight w:val="yellow"/>
        </w:rPr>
        <w:t>hostile</w:t>
      </w:r>
      <w:r w:rsidRPr="00E76BE5">
        <w:rPr>
          <w:rStyle w:val="StyleUnderline"/>
        </w:rPr>
        <w:t xml:space="preserve">. We live in a changing economic, technological, and ideological moment, in which a global multiculturalism is emerging under the cloud of a neoliberal ethics </w:t>
      </w:r>
      <w:r w:rsidRPr="00E76BE5">
        <w:rPr>
          <w:sz w:val="16"/>
        </w:rPr>
        <w:t xml:space="preserve">and materiality, which are </w:t>
      </w:r>
      <w:r w:rsidRPr="00E76BE5">
        <w:rPr>
          <w:rStyle w:val="StyleUnderline"/>
        </w:rPr>
        <w:t>shifting and absorbing human hostilities and ways of being</w:t>
      </w:r>
      <w:r w:rsidRPr="00E76BE5">
        <w:rPr>
          <w:sz w:val="16"/>
        </w:rPr>
        <w:t xml:space="preserve"> in the world. Thus, </w:t>
      </w:r>
      <w:r w:rsidRPr="00E76BE5">
        <w:rPr>
          <w:rStyle w:val="StyleUnderline"/>
          <w:highlight w:val="yellow"/>
        </w:rPr>
        <w:t>the basic conditions for</w:t>
      </w:r>
      <w:r w:rsidRPr="00E76BE5">
        <w:rPr>
          <w:rStyle w:val="StyleUnderline"/>
        </w:rPr>
        <w:t xml:space="preserve"> which </w:t>
      </w:r>
      <w:r w:rsidRPr="00E76BE5">
        <w:rPr>
          <w:rStyle w:val="StyleUnderline"/>
          <w:highlight w:val="yellow"/>
        </w:rPr>
        <w:t>queer theory</w:t>
      </w:r>
      <w:r w:rsidRPr="00E76BE5">
        <w:rPr>
          <w:rStyle w:val="StyleUnderline"/>
        </w:rPr>
        <w:t xml:space="preserve"> emerged </w:t>
      </w:r>
      <w:r w:rsidRPr="00E76BE5">
        <w:rPr>
          <w:rStyle w:val="StyleUnderline"/>
          <w:highlight w:val="yellow"/>
        </w:rPr>
        <w:t>have</w:t>
      </w:r>
      <w:r w:rsidRPr="00E76BE5">
        <w:rPr>
          <w:sz w:val="16"/>
        </w:rPr>
        <w:t xml:space="preserve">, at the very least, </w:t>
      </w:r>
      <w:r w:rsidRPr="00E76BE5">
        <w:rPr>
          <w:rStyle w:val="Emphasis"/>
          <w:highlight w:val="yellow"/>
        </w:rPr>
        <w:t>changed in form</w:t>
      </w:r>
      <w:r w:rsidRPr="00E76BE5">
        <w:rPr>
          <w:rStyle w:val="StyleUnderline"/>
        </w:rPr>
        <w:t>:</w:t>
      </w:r>
      <w:r w:rsidRPr="00E76BE5">
        <w:rPr>
          <w:sz w:val="16"/>
        </w:rPr>
        <w:t xml:space="preserve"> sodomy is no longer a crime, being transgender is not explicitly a mental illness, and gay marriage is now legal across all fifty states.</w:t>
      </w:r>
    </w:p>
    <w:p w14:paraId="4D8D6855" w14:textId="317216E0" w:rsidR="00193C1B" w:rsidRPr="00E76BE5" w:rsidRDefault="00193C1B" w:rsidP="00193C1B">
      <w:pPr>
        <w:rPr>
          <w:sz w:val="16"/>
        </w:rPr>
      </w:pPr>
      <w:r w:rsidRPr="00E76BE5">
        <w:rPr>
          <w:sz w:val="16"/>
        </w:rPr>
        <w:t xml:space="preserve">However, this is by no means is an indication that all material methods of discipline have ceased, e.g. one can still be fired for being LGBT in many states, and processes of transition are often remarkably difficult, and it certainly doesn’t mean that the underlying discourses which continue to mediate our daily realities are not determined by the same internalized heterosexual notions of being that queer theory originally emerged to critique. However, it should mean that regulation and discipline, as </w:t>
      </w:r>
      <w:r w:rsidRPr="00E76BE5">
        <w:rPr>
          <w:rStyle w:val="StyleUnderline"/>
        </w:rPr>
        <w:t xml:space="preserve">the dominant lenses and </w:t>
      </w:r>
      <w:r w:rsidRPr="00E76BE5">
        <w:rPr>
          <w:rStyle w:val="StyleUnderline"/>
          <w:highlight w:val="yellow"/>
        </w:rPr>
        <w:t>focuses of queer theory need to be replaced</w:t>
      </w:r>
      <w:r w:rsidRPr="00E76BE5">
        <w:rPr>
          <w:rStyle w:val="StyleUnderline"/>
        </w:rPr>
        <w:t xml:space="preserve"> with new tools and frameworks that speak to the epistemological and ontological concerns of queer identity in the present. Notions like performativity just do not hold the same weight</w:t>
      </w:r>
      <w:r w:rsidRPr="00E76BE5">
        <w:rPr>
          <w:sz w:val="16"/>
        </w:rPr>
        <w:t xml:space="preserve"> in a culture that is now dominated by representations of LGBT life from Caitlyn Jenner to the mainstream emergence of drag and homosexual lingo, where the queer other, in his/her/xir newfound multicultural inclusion just doesn’t seem very compelling. If the master discourses of heteronormativity do live on and continue to regulate and mediate our lives, it is certainly in a different form, and rhetorical investigations of autonomy and agency need to evolve for queer theorists. </w:t>
      </w:r>
      <w:r w:rsidRPr="00E76BE5">
        <w:rPr>
          <w:rStyle w:val="Emphasis"/>
        </w:rPr>
        <w:t xml:space="preserve">This necessitates a </w:t>
      </w:r>
      <w:r w:rsidRPr="00E76BE5">
        <w:rPr>
          <w:rStyle w:val="Emphasis"/>
          <w:highlight w:val="yellow"/>
        </w:rPr>
        <w:t>shift in focus to economy and politics</w:t>
      </w:r>
      <w:r w:rsidRPr="00E76BE5">
        <w:rPr>
          <w:rStyle w:val="StyleUnderline"/>
        </w:rPr>
        <w:t>, and the emerging ways in which bodies find themselves inextricably mediated through complex networks of neoliberal technologies.</w:t>
      </w:r>
      <w:r w:rsidRPr="00E76BE5">
        <w:rPr>
          <w:sz w:val="16"/>
        </w:rPr>
        <w:t xml:space="preserve"> The works of political and media theorists like Alexander Galloway and Jodi Dean speak to ways in which </w:t>
      </w:r>
      <w:r w:rsidRPr="00E76BE5">
        <w:rPr>
          <w:rStyle w:val="Emphasis"/>
        </w:rPr>
        <w:t>identities are now easily commodified and sold through the click of a mouse</w:t>
      </w:r>
      <w:r w:rsidRPr="00E76BE5">
        <w:rPr>
          <w:sz w:val="16"/>
        </w:rPr>
        <w:t xml:space="preserve">, </w:t>
      </w:r>
      <w:r w:rsidRPr="00E76BE5">
        <w:rPr>
          <w:rStyle w:val="StyleUnderline"/>
        </w:rPr>
        <w:t xml:space="preserve">making use of your unique social positionality to customize, market, and </w:t>
      </w:r>
      <w:r w:rsidRPr="00E76BE5">
        <w:rPr>
          <w:rStyle w:val="Emphasis"/>
        </w:rPr>
        <w:t>trap one’s desires and labor within the affective networks of financial capitalism.</w:t>
      </w:r>
      <w:r w:rsidRPr="00E76BE5">
        <w:rPr>
          <w:sz w:val="16"/>
        </w:rPr>
        <w:t xml:space="preserve"> Here, </w:t>
      </w:r>
      <w:r w:rsidRPr="00E76BE5">
        <w:rPr>
          <w:rStyle w:val="StyleUnderline"/>
        </w:rPr>
        <w:t>homosexuality/heterosexuality, cisgender/transgender, normative/queer all remain distinct, but equally colonized through their market appropriation. No distinction is drawn, however, to regulate or discipline an appropriate desire.</w:t>
      </w:r>
      <w:r w:rsidRPr="00E76BE5">
        <w:rPr>
          <w:sz w:val="16"/>
        </w:rPr>
        <w:t xml:space="preserve"> Similarly, declarations and commitments of multinational corporations to LGBT workers speak to the expansive multicultural policies of tolerance that work to appropriate bodies of all colors, sexualities, and genders in the global market. </w:t>
      </w:r>
      <w:r w:rsidRPr="00E76BE5">
        <w:rPr>
          <w:rStyle w:val="Emphasis"/>
        </w:rPr>
        <w:t>For queer theory to remain relevant</w:t>
      </w:r>
      <w:r w:rsidRPr="00E76BE5">
        <w:rPr>
          <w:sz w:val="16"/>
        </w:rPr>
        <w:t xml:space="preserve">, I argue that </w:t>
      </w:r>
      <w:r w:rsidRPr="00E76BE5">
        <w:rPr>
          <w:rStyle w:val="StyleUnderline"/>
        </w:rPr>
        <w:t>it not only needs to recognize and make sense of the changing</w:t>
      </w:r>
      <w:r w:rsidRPr="00E76BE5">
        <w:rPr>
          <w:sz w:val="16"/>
        </w:rPr>
        <w:t xml:space="preserve"> human experience in the </w:t>
      </w:r>
      <w:r w:rsidRPr="00E76BE5">
        <w:rPr>
          <w:rStyle w:val="StyleUnderline"/>
        </w:rPr>
        <w:t>world, but to reassess its goals and purposes in regards to</w:t>
      </w:r>
      <w:r w:rsidRPr="00E76BE5">
        <w:rPr>
          <w:sz w:val="16"/>
        </w:rPr>
        <w:t xml:space="preserve"> the ways </w:t>
      </w:r>
      <w:r w:rsidRPr="00E76BE5">
        <w:rPr>
          <w:rStyle w:val="StyleUnderline"/>
        </w:rPr>
        <w:t>identity</w:t>
      </w:r>
      <w:r w:rsidRPr="00E76BE5">
        <w:rPr>
          <w:sz w:val="16"/>
        </w:rPr>
        <w:t xml:space="preserve"> is currently mediated. </w:t>
      </w:r>
      <w:r w:rsidRPr="00E76BE5">
        <w:rPr>
          <w:rStyle w:val="StyleUnderline"/>
        </w:rPr>
        <w:t xml:space="preserve">Just as power has shifted </w:t>
      </w:r>
      <w:r w:rsidRPr="00E76BE5">
        <w:rPr>
          <w:sz w:val="16"/>
        </w:rPr>
        <w:t xml:space="preserve">and remerged in our culture, </w:t>
      </w:r>
      <w:r w:rsidRPr="00E76BE5">
        <w:rPr>
          <w:rStyle w:val="StyleUnderline"/>
        </w:rPr>
        <w:t xml:space="preserve">so must </w:t>
      </w:r>
      <w:r w:rsidRPr="00E76BE5">
        <w:rPr>
          <w:rStyle w:val="Emphasis"/>
          <w:highlight w:val="yellow"/>
        </w:rPr>
        <w:t>queer theory shift</w:t>
      </w:r>
      <w:r w:rsidRPr="00E76BE5">
        <w:rPr>
          <w:sz w:val="16"/>
          <w:highlight w:val="yellow"/>
        </w:rPr>
        <w:t xml:space="preserve"> </w:t>
      </w:r>
      <w:r w:rsidRPr="00E76BE5">
        <w:rPr>
          <w:rStyle w:val="StyleUnderline"/>
          <w:highlight w:val="yellow"/>
        </w:rPr>
        <w:t>focus</w:t>
      </w:r>
      <w:r w:rsidRPr="00E76BE5">
        <w:rPr>
          <w:rStyle w:val="StyleUnderline"/>
        </w:rPr>
        <w:t xml:space="preserve"> from the ways that bodies are disciplined </w:t>
      </w:r>
      <w:r w:rsidRPr="00E76BE5">
        <w:rPr>
          <w:rStyle w:val="StyleUnderline"/>
          <w:highlight w:val="yellow"/>
        </w:rPr>
        <w:t>to</w:t>
      </w:r>
      <w:r w:rsidRPr="00E76BE5">
        <w:rPr>
          <w:rStyle w:val="StyleUnderline"/>
        </w:rPr>
        <w:t xml:space="preserve"> the complex social, economic, and technological </w:t>
      </w:r>
      <w:r w:rsidRPr="00E76BE5">
        <w:rPr>
          <w:rStyle w:val="StyleUnderline"/>
          <w:highlight w:val="yellow"/>
        </w:rPr>
        <w:t>ways in which identity</w:t>
      </w:r>
      <w:r w:rsidRPr="00E76BE5">
        <w:rPr>
          <w:rStyle w:val="StyleUnderline"/>
        </w:rPr>
        <w:t xml:space="preserve"> and labor </w:t>
      </w:r>
      <w:r w:rsidRPr="00E76BE5">
        <w:rPr>
          <w:rStyle w:val="StyleUnderline"/>
          <w:highlight w:val="yellow"/>
        </w:rPr>
        <w:t>are</w:t>
      </w:r>
      <w:r w:rsidRPr="00E76BE5">
        <w:rPr>
          <w:rStyle w:val="StyleUnderline"/>
        </w:rPr>
        <w:t xml:space="preserve"> both simultaneously </w:t>
      </w:r>
      <w:r w:rsidRPr="00E76BE5">
        <w:rPr>
          <w:rStyle w:val="StyleUnderline"/>
          <w:highlight w:val="yellow"/>
        </w:rPr>
        <w:t>appropriated through</w:t>
      </w:r>
      <w:r w:rsidRPr="00E76BE5">
        <w:rPr>
          <w:rStyle w:val="StyleUnderline"/>
        </w:rPr>
        <w:t xml:space="preserve"> emerging </w:t>
      </w:r>
      <w:r w:rsidRPr="00E76BE5">
        <w:rPr>
          <w:rStyle w:val="StyleUnderline"/>
          <w:highlight w:val="yellow"/>
        </w:rPr>
        <w:t>neoliberal policies</w:t>
      </w:r>
      <w:r w:rsidRPr="00E76BE5">
        <w:rPr>
          <w:sz w:val="16"/>
        </w:rPr>
        <w:t xml:space="preserve"> and technologies. </w:t>
      </w:r>
      <w:r w:rsidRPr="00E76BE5">
        <w:rPr>
          <w:rStyle w:val="StyleUnderline"/>
        </w:rPr>
        <w:t>If queer theory is to persist</w:t>
      </w:r>
      <w:r w:rsidRPr="00E76BE5">
        <w:rPr>
          <w:sz w:val="16"/>
        </w:rPr>
        <w:t xml:space="preserve">, and I think the new challenges of personhood that I addressed offer us reason to hope it will, </w:t>
      </w:r>
      <w:r w:rsidRPr="00E76BE5">
        <w:rPr>
          <w:rStyle w:val="StyleUnderline"/>
        </w:rPr>
        <w:t>theorists must address the meaning, need, and possibility of queer being</w:t>
      </w:r>
      <w:r w:rsidRPr="00E76BE5">
        <w:rPr>
          <w:sz w:val="16"/>
        </w:rPr>
        <w:t xml:space="preserve"> and queer agency </w:t>
      </w:r>
      <w:r w:rsidRPr="00E76BE5">
        <w:rPr>
          <w:rStyle w:val="StyleUnderline"/>
        </w:rPr>
        <w:t>in our present</w:t>
      </w:r>
      <w:r w:rsidRPr="00E76BE5">
        <w:rPr>
          <w:sz w:val="16"/>
        </w:rPr>
        <w:t xml:space="preserve"> multicultural and </w:t>
      </w:r>
      <w:r w:rsidRPr="00E76BE5">
        <w:rPr>
          <w:rStyle w:val="StyleUnderline"/>
        </w:rPr>
        <w:t xml:space="preserve">technological moment. </w:t>
      </w:r>
      <w:r w:rsidRPr="00E76BE5">
        <w:rPr>
          <w:rStyle w:val="StyleUnderline"/>
          <w:highlight w:val="yellow"/>
        </w:rPr>
        <w:t>Addressing the technological topography of neoliberal power</w:t>
      </w:r>
      <w:r w:rsidRPr="00E76BE5">
        <w:rPr>
          <w:rStyle w:val="StyleUnderline"/>
        </w:rPr>
        <w:t xml:space="preserve"> and building a lens that speaks to </w:t>
      </w:r>
      <w:r w:rsidRPr="00E76BE5">
        <w:rPr>
          <w:sz w:val="16"/>
        </w:rPr>
        <w:t xml:space="preserve">and addresses human subjectivity and </w:t>
      </w:r>
      <w:r w:rsidRPr="00E76BE5">
        <w:rPr>
          <w:rStyle w:val="StyleUnderline"/>
        </w:rPr>
        <w:t>postfordist identity</w:t>
      </w:r>
      <w:r w:rsidRPr="00E76BE5">
        <w:rPr>
          <w:sz w:val="16"/>
        </w:rPr>
        <w:t xml:space="preserve"> in the present </w:t>
      </w:r>
      <w:r w:rsidRPr="00E76BE5">
        <w:rPr>
          <w:rStyle w:val="StyleUnderline"/>
        </w:rPr>
        <w:t>will be pertinent to the relevance and usefulness of this discipline.</w:t>
      </w:r>
      <w:r w:rsidRPr="00E76BE5">
        <w:rPr>
          <w:sz w:val="16"/>
        </w:rPr>
        <w:t xml:space="preserve"> It is my intent to build a critical lens that addresses the concerns of a changing political and technological situation to reimagine queer theory with an ontological and theoretical base that can meaningfully produce tools of critique that can address, challenge, and intervene in processes of neoliberal appropriation.</w:t>
      </w:r>
    </w:p>
    <w:p w14:paraId="227ADF86" w14:textId="6B64F152" w:rsidR="00193C1B" w:rsidRPr="00E76BE5" w:rsidRDefault="00E76BE5" w:rsidP="00E76BE5">
      <w:pPr>
        <w:pStyle w:val="Heading2"/>
      </w:pPr>
      <w:r w:rsidRPr="00E76BE5">
        <w:t>OFF</w:t>
      </w:r>
    </w:p>
    <w:p w14:paraId="1A8ABA5F" w14:textId="2B6E90BB" w:rsidR="00E76BE5" w:rsidRPr="00E76BE5" w:rsidRDefault="00E76BE5" w:rsidP="00E76BE5">
      <w:pPr>
        <w:pStyle w:val="Heading3"/>
      </w:pPr>
      <w:r w:rsidRPr="00E76BE5">
        <w:t>NC – Short</w:t>
      </w:r>
    </w:p>
    <w:p w14:paraId="20A608B0" w14:textId="08078051" w:rsidR="00193C1B" w:rsidRDefault="00193C1B" w:rsidP="00E76BE5">
      <w:pPr>
        <w:pStyle w:val="Heading4"/>
      </w:pPr>
      <w:r w:rsidRPr="00E76BE5">
        <w:t xml:space="preserve">Counterplan: We endorse the entirety of the affirmative </w:t>
      </w:r>
      <w:proofErr w:type="gramStart"/>
      <w:r w:rsidRPr="00E76BE5">
        <w:t>with the exception of</w:t>
      </w:r>
      <w:proofErr w:type="gramEnd"/>
      <w:r w:rsidR="00E76BE5" w:rsidRPr="00E76BE5">
        <w:t xml:space="preserve"> </w:t>
      </w:r>
      <w:r w:rsidR="006D5178">
        <w:t>declaring</w:t>
      </w:r>
      <w:r w:rsidR="00E76BE5">
        <w:t xml:space="preserve"> the appropriation of outer space by private entities</w:t>
      </w:r>
      <w:r w:rsidR="006D5178">
        <w:t xml:space="preserve"> unjust</w:t>
      </w:r>
      <w:r w:rsidRPr="00E76BE5">
        <w:t>.</w:t>
      </w:r>
      <w:r w:rsidR="006D5178">
        <w:t xml:space="preserve"> The United States Federal Government should destroy the ISS.</w:t>
      </w:r>
    </w:p>
    <w:p w14:paraId="22D254F5" w14:textId="77777777" w:rsidR="006D5178" w:rsidRPr="006D5178" w:rsidRDefault="006D5178" w:rsidP="006D5178"/>
    <w:p w14:paraId="36CB60D0" w14:textId="77777777" w:rsidR="006D5178" w:rsidRPr="00766E76" w:rsidRDefault="006D5178" w:rsidP="006D5178">
      <w:pPr>
        <w:pStyle w:val="Heading4"/>
      </w:pPr>
      <w:r w:rsidRPr="00766E76">
        <w:t>Plan forces spending trade-offs that crush effective Earth sciences --- risks catastrophic climate change</w:t>
      </w:r>
    </w:p>
    <w:p w14:paraId="334DD19F" w14:textId="77777777" w:rsidR="006D5178" w:rsidRDefault="006D5178" w:rsidP="006D5178">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3" w:history="1">
        <w:r w:rsidRPr="00E94671">
          <w:t>http://www.washingtonpost.com/wp-dyn/content/article/2007/05/09/AR2007050902451.html</w:t>
        </w:r>
      </w:hyperlink>
      <w:r w:rsidRPr="00E94671">
        <w:t>)</w:t>
      </w:r>
    </w:p>
    <w:p w14:paraId="4B6F943B" w14:textId="77777777" w:rsidR="006D5178" w:rsidRPr="00E94671" w:rsidRDefault="006D5178" w:rsidP="006D5178">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1296829D" w14:textId="77777777" w:rsidR="006D5178" w:rsidRPr="00E94671" w:rsidRDefault="006D5178" w:rsidP="006D5178">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31D7915" w14:textId="77777777" w:rsidR="006D5178" w:rsidRPr="00E94671" w:rsidRDefault="006D5178" w:rsidP="006D5178">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CBAEF60" w14:textId="77777777" w:rsidR="006D5178" w:rsidRPr="00E94671" w:rsidRDefault="006D5178" w:rsidP="006D5178">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7A7DFA0E" w14:textId="77777777" w:rsidR="006D5178" w:rsidRPr="00E94671" w:rsidRDefault="006D5178" w:rsidP="006D5178">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DEEF687" w14:textId="77777777" w:rsidR="006D5178" w:rsidRPr="00E94671" w:rsidRDefault="006D5178" w:rsidP="006D5178">
      <w:pPr>
        <w:rPr>
          <w:sz w:val="16"/>
        </w:rPr>
      </w:pPr>
      <w:r w:rsidRPr="00E94671">
        <w:rPr>
          <w:sz w:val="16"/>
        </w:rPr>
        <w:t>Their analysis was based on nearly a decade of NASA satellite measurements of ocean color, which unfortunately are at risk of being interrupted for several years.</w:t>
      </w:r>
    </w:p>
    <w:p w14:paraId="6374743B" w14:textId="77777777" w:rsidR="006D5178" w:rsidRPr="008E65F1" w:rsidRDefault="006D5178" w:rsidP="006D5178">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059BD773" w14:textId="77777777" w:rsidR="006D5178" w:rsidRPr="00E94671" w:rsidRDefault="006D5178" w:rsidP="006D5178">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6A50C5A" w14:textId="77777777" w:rsidR="006D5178" w:rsidRPr="00E94671" w:rsidRDefault="006D5178" w:rsidP="006D5178">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44D7ADAA" w14:textId="77777777" w:rsidR="006D5178" w:rsidRPr="00E94671" w:rsidRDefault="006D5178" w:rsidP="006D5178">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212E2BDA" w14:textId="77777777" w:rsidR="006D5178" w:rsidRDefault="006D5178" w:rsidP="006D5178">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0354FC8D" w14:textId="77777777" w:rsidR="006D5178" w:rsidRDefault="006D5178" w:rsidP="006D5178">
      <w:pPr>
        <w:rPr>
          <w:rStyle w:val="StyleUnderline"/>
        </w:rPr>
      </w:pPr>
    </w:p>
    <w:p w14:paraId="6E696318" w14:textId="77777777" w:rsidR="006D5178" w:rsidRPr="00E518A6" w:rsidRDefault="006D5178" w:rsidP="006D5178">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5C0B8090" w14:textId="77777777" w:rsidR="006D5178" w:rsidRDefault="006D5178" w:rsidP="006D5178">
      <w:r w:rsidRPr="00F87308">
        <w:rPr>
          <w:b/>
        </w:rPr>
        <w:t>Economist 17</w:t>
      </w:r>
      <w:r>
        <w:t>, "How government policy exacerbates hurricanes like Harvey," Economist, https://www.economist.com/news/leaders/21727898-if-global-warming-were-not-enough-threat-poor-planning-and-unwise-subsidies-make-floods</w:t>
      </w:r>
    </w:p>
    <w:p w14:paraId="404FF3FF" w14:textId="77777777" w:rsidR="006D5178" w:rsidRPr="00A559A7" w:rsidRDefault="006D5178" w:rsidP="006D5178">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565055C0" w14:textId="77777777" w:rsidR="006D5178" w:rsidRDefault="006D5178" w:rsidP="006D5178"/>
    <w:p w14:paraId="62F697F7" w14:textId="77777777" w:rsidR="006D5178" w:rsidRDefault="006D5178" w:rsidP="006D5178">
      <w:pPr>
        <w:pStyle w:val="Heading4"/>
        <w:rPr>
          <w:u w:val="single"/>
        </w:rPr>
      </w:pPr>
      <w:r>
        <w:t xml:space="preserve">The impact’s </w:t>
      </w:r>
      <w:r>
        <w:rPr>
          <w:u w:val="single"/>
        </w:rPr>
        <w:t>global war</w:t>
      </w:r>
    </w:p>
    <w:p w14:paraId="2930CA2E" w14:textId="77777777" w:rsidR="006D5178" w:rsidRDefault="006D5178" w:rsidP="006D5178">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4FC90C52" w14:textId="77777777" w:rsidR="006D5178" w:rsidRPr="00F075B1" w:rsidRDefault="006D5178" w:rsidP="006D5178">
      <w:pPr>
        <w:rPr>
          <w:b/>
          <w:iCs/>
          <w:u w:val="single"/>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583B3A82" w14:textId="6EEA75CF" w:rsidR="00A95652" w:rsidRDefault="00A95652" w:rsidP="00B55AD5"/>
    <w:p w14:paraId="33B6861A" w14:textId="0AA0A60A" w:rsidR="006D5178" w:rsidRDefault="006D5178" w:rsidP="006D5178">
      <w:pPr>
        <w:pStyle w:val="Heading2"/>
      </w:pPr>
      <w:r>
        <w:t>Case</w:t>
      </w:r>
    </w:p>
    <w:p w14:paraId="65C8AC29" w14:textId="25DB06C8" w:rsidR="006D5178" w:rsidRDefault="006D5178" w:rsidP="006D5178">
      <w:pPr>
        <w:keepNext/>
        <w:keepLines/>
        <w:pageBreakBefore/>
        <w:spacing w:before="40" w:after="0"/>
        <w:jc w:val="center"/>
        <w:outlineLvl w:val="2"/>
        <w:rPr>
          <w:rFonts w:eastAsia="Times New Roman" w:cs="Calibri"/>
          <w:b/>
          <w:sz w:val="32"/>
          <w:u w:val="single"/>
        </w:rPr>
      </w:pPr>
      <w:r>
        <w:rPr>
          <w:rFonts w:eastAsia="Times New Roman" w:cs="Calibri"/>
          <w:b/>
          <w:sz w:val="32"/>
          <w:u w:val="single"/>
        </w:rPr>
        <w:t>1NC – Framing</w:t>
      </w:r>
    </w:p>
    <w:p w14:paraId="39A4CC4E" w14:textId="61BA7BFF" w:rsidR="006D5178" w:rsidRDefault="006D5178" w:rsidP="006D5178">
      <w:pPr>
        <w:pStyle w:val="Analytic"/>
      </w:pPr>
      <w:r>
        <w:t xml:space="preserve">1. </w:t>
      </w:r>
      <w:r w:rsidRPr="00A25C18">
        <w:t xml:space="preserve">No Arbitrary roles of the ballot- the judge should vote for the side that produces the best material consequences. Anything else moots 6 minutes of AC and lets the neg choose a self-serving starting point for discussion. </w:t>
      </w:r>
    </w:p>
    <w:p w14:paraId="420510F1" w14:textId="77777777" w:rsidR="006D5178" w:rsidRPr="00730CE9" w:rsidRDefault="006D5178" w:rsidP="006D5178">
      <w:pPr>
        <w:pStyle w:val="Heading4"/>
        <w:rPr>
          <w:rFonts w:cs="Arial"/>
        </w:rPr>
      </w:pPr>
      <w:r>
        <w:rPr>
          <w:rFonts w:cs="Arial"/>
        </w:rPr>
        <w:t>2] Death</w:t>
      </w:r>
      <w:r w:rsidRPr="00730CE9">
        <w:rPr>
          <w:rFonts w:cs="Arial"/>
        </w:rPr>
        <w:t xml:space="preserve"> outweighs---it’s the upmost moral evil and disavowal of the risk makes it more likely.</w:t>
      </w:r>
    </w:p>
    <w:p w14:paraId="5767C97D" w14:textId="77777777" w:rsidR="006D5178" w:rsidRPr="00AE4834" w:rsidRDefault="006D5178" w:rsidP="006D5178">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43A99561" w14:textId="4A33D820" w:rsidR="006D5178" w:rsidRDefault="006D5178" w:rsidP="006D5178">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66184CE" w14:textId="77777777" w:rsidR="006D5178" w:rsidRPr="00730CE9" w:rsidRDefault="006D5178" w:rsidP="006D5178">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663095BF" w14:textId="77777777" w:rsidR="006D5178" w:rsidRPr="00AE4834" w:rsidRDefault="006D5178" w:rsidP="006D5178">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D685BB1" w14:textId="67704729" w:rsidR="006D5178" w:rsidRPr="006D5178" w:rsidRDefault="006D5178" w:rsidP="006D5178">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 xml:space="preserve">far too many nuclear </w:t>
      </w:r>
      <w:proofErr w:type="gramStart"/>
      <w:r w:rsidRPr="000A2C32">
        <w:rPr>
          <w:rStyle w:val="Emphasis"/>
          <w:highlight w:val="cyan"/>
        </w:rPr>
        <w:t>near-misses</w:t>
      </w:r>
      <w:proofErr w:type="gramEnd"/>
      <w:r w:rsidRPr="000A2C32">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5BD48354" w14:textId="77777777" w:rsidR="006D5178" w:rsidRPr="00C7794F" w:rsidRDefault="006D5178" w:rsidP="006D5178">
      <w:pPr>
        <w:pStyle w:val="Heading4"/>
        <w:rPr>
          <w:rFonts w:cs="Calibri"/>
        </w:rPr>
      </w:pPr>
      <w:r>
        <w:rPr>
          <w:rFonts w:cs="Calibri"/>
        </w:rPr>
        <w:t>3]</w:t>
      </w:r>
      <w:r w:rsidRPr="00C7794F">
        <w:rPr>
          <w:rFonts w:cs="Calibri"/>
        </w:rPr>
        <w:t xml:space="preserve"> </w:t>
      </w:r>
      <w:proofErr w:type="gramStart"/>
      <w:r w:rsidRPr="00C7794F">
        <w:rPr>
          <w:rFonts w:cs="Calibri"/>
        </w:rPr>
        <w:t xml:space="preserve">Non </w:t>
      </w:r>
      <w:r>
        <w:rPr>
          <w:rFonts w:cs="Calibri"/>
        </w:rPr>
        <w:t>consequential</w:t>
      </w:r>
      <w:proofErr w:type="gramEnd"/>
      <w:r w:rsidRPr="00C7794F">
        <w:rPr>
          <w:rFonts w:cs="Calibri"/>
        </w:rPr>
        <w:t xml:space="preserve"> ethics are impossible </w:t>
      </w:r>
    </w:p>
    <w:p w14:paraId="02BF063C" w14:textId="77777777" w:rsidR="006D5178" w:rsidRPr="00C7794F" w:rsidRDefault="006D5178" w:rsidP="006D5178">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5"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755EE1AB" w14:textId="77777777" w:rsidR="006D5178" w:rsidRDefault="006D5178" w:rsidP="006D5178">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rFonts w:cs="Calibri"/>
          <w:sz w:val="16"/>
          <w:szCs w:val="14"/>
        </w:rPr>
        <w:t>on the basis of</w:t>
      </w:r>
      <w:proofErr w:type="gramEnd"/>
      <w:r w:rsidRPr="00C7794F">
        <w:rPr>
          <w:rFonts w:cs="Calibri"/>
          <w:sz w:val="16"/>
          <w:szCs w:val="14"/>
        </w:rPr>
        <w:t xml:space="preserve">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 xml:space="preserve">y-minded person why it's wrong to push someone in front of speeding trolley </w:t>
      </w:r>
      <w:proofErr w:type="gramStart"/>
      <w:r w:rsidRPr="00C7794F">
        <w:rPr>
          <w:rFonts w:cs="Calibri"/>
          <w:b/>
          <w:u w:val="single"/>
        </w:rPr>
        <w:t>in order to</w:t>
      </w:r>
      <w:proofErr w:type="gramEnd"/>
      <w:r w:rsidRPr="00C7794F">
        <w:rPr>
          <w:rFonts w:cs="Calibri"/>
          <w:b/>
          <w:u w:val="single"/>
        </w:rPr>
        <w:t xml:space="preserve">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w:t>
      </w:r>
      <w:proofErr w:type="gramStart"/>
      <w:r w:rsidRPr="00C7794F">
        <w:rPr>
          <w:rFonts w:cs="Calibri"/>
          <w:sz w:val="16"/>
        </w:rPr>
        <w:t>both of these</w:t>
      </w:r>
      <w:proofErr w:type="gramEnd"/>
      <w:r w:rsidRPr="00C7794F">
        <w:rPr>
          <w:rFonts w:cs="Calibri"/>
          <w:sz w:val="16"/>
        </w:rPr>
        <w:t xml:space="preserv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54044DF7" w14:textId="77777777" w:rsidR="006D5178" w:rsidRDefault="006D5178" w:rsidP="006D5178">
      <w:pPr>
        <w:pStyle w:val="Heading4"/>
        <w:rPr>
          <w:rFonts w:ascii="AppleSystemUIFont" w:hAnsi="AppleSystemUIFont" w:cs="AppleSystemUIFont"/>
          <w:sz w:val="24"/>
        </w:rPr>
      </w:pPr>
      <w:r>
        <w:t xml:space="preserve">4] </w:t>
      </w:r>
      <w:proofErr w:type="gramStart"/>
      <w:r>
        <w:rPr>
          <w:rFonts w:ascii="AppleSystemUIFont" w:hAnsi="AppleSystemUIFont" w:cs="AppleSystemUIFont"/>
          <w:sz w:val="24"/>
        </w:rPr>
        <w:t>all of</w:t>
      </w:r>
      <w:proofErr w:type="gramEnd"/>
      <w:r>
        <w:rPr>
          <w:rFonts w:ascii="AppleSystemUIFont" w:hAnsi="AppleSystemUIFont" w:cs="AppleSystemUIFont"/>
          <w:sz w:val="24"/>
        </w:rPr>
        <w:t xml:space="preserve"> the people that have access to and are doing hormonal therapy are doing it regardless of your </w:t>
      </w:r>
      <w:proofErr w:type="spellStart"/>
      <w:r>
        <w:rPr>
          <w:rFonts w:ascii="AppleSystemUIFont" w:hAnsi="AppleSystemUIFont" w:cs="AppleSystemUIFont"/>
          <w:sz w:val="24"/>
        </w:rPr>
        <w:t>aff</w:t>
      </w:r>
      <w:proofErr w:type="spellEnd"/>
      <w:r>
        <w:rPr>
          <w:rFonts w:ascii="AppleSystemUIFont" w:hAnsi="AppleSystemUIFont" w:cs="AppleSystemUIFont"/>
          <w:sz w:val="24"/>
        </w:rPr>
        <w:t>, and no one will make that radical of a life choice because of a high school debate – no spill up, vote negative on presumption</w:t>
      </w:r>
    </w:p>
    <w:p w14:paraId="442FDC6A" w14:textId="77777777" w:rsidR="006D5178" w:rsidRDefault="006D5178" w:rsidP="006D5178">
      <w:pPr>
        <w:pStyle w:val="Heading4"/>
      </w:pPr>
      <w:r>
        <w:t>5] Extinction’s not inevitable and neither have they justified anything about ontology in this AFF</w:t>
      </w:r>
    </w:p>
    <w:p w14:paraId="7B27A69F" w14:textId="77777777" w:rsidR="006D5178" w:rsidRPr="007F7F03" w:rsidRDefault="006D5178" w:rsidP="006D5178">
      <w:pPr>
        <w:pStyle w:val="Heading4"/>
      </w:pPr>
      <w:r>
        <w:t>6] you cannot solve for like 99.9% of pharma projects, space is key to literally nothing</w:t>
      </w:r>
    </w:p>
    <w:p w14:paraId="64DE46B3" w14:textId="77777777" w:rsidR="006D5178" w:rsidRPr="006D5178" w:rsidRDefault="006D5178" w:rsidP="006D5178"/>
    <w:p w14:paraId="53F70F04" w14:textId="5E9FF5C7" w:rsidR="006D5178" w:rsidRDefault="006D5178" w:rsidP="006D5178">
      <w:pPr>
        <w:keepNext/>
        <w:keepLines/>
        <w:pageBreakBefore/>
        <w:spacing w:before="40" w:after="0"/>
        <w:jc w:val="center"/>
        <w:outlineLvl w:val="2"/>
        <w:rPr>
          <w:rFonts w:eastAsia="Times New Roman" w:cs="Calibri"/>
          <w:b/>
          <w:sz w:val="32"/>
          <w:u w:val="single"/>
        </w:rPr>
      </w:pPr>
      <w:r>
        <w:rPr>
          <w:rFonts w:eastAsia="Times New Roman" w:cs="Calibri"/>
          <w:b/>
          <w:sz w:val="32"/>
          <w:u w:val="single"/>
        </w:rPr>
        <w:t>1NC – Advantage</w:t>
      </w:r>
    </w:p>
    <w:p w14:paraId="4807FB1F" w14:textId="77777777" w:rsidR="006D5178" w:rsidRPr="006409C9" w:rsidRDefault="006D5178" w:rsidP="006D5178">
      <w:pPr>
        <w:pStyle w:val="Heading4"/>
      </w:pPr>
      <w:r>
        <w:t xml:space="preserve">Revolution/Abdication of pharma </w:t>
      </w:r>
      <w:r>
        <w:rPr>
          <w:u w:val="single"/>
        </w:rPr>
        <w:t>turns</w:t>
      </w:r>
      <w:r>
        <w:t xml:space="preserve"> the </w:t>
      </w:r>
      <w:proofErr w:type="spellStart"/>
      <w:r>
        <w:t>aff</w:t>
      </w:r>
      <w:proofErr w:type="spellEnd"/>
      <w:r>
        <w:t xml:space="preserve"> more than it helps conditions</w:t>
      </w:r>
    </w:p>
    <w:p w14:paraId="7539B8F6" w14:textId="77777777" w:rsidR="006D5178" w:rsidRPr="00F5042B" w:rsidRDefault="006D5178" w:rsidP="006D5178">
      <w:pPr>
        <w:pStyle w:val="Heading4"/>
      </w:pPr>
      <w:r>
        <w:t xml:space="preserve">1] </w:t>
      </w:r>
      <w:r w:rsidRPr="00097B28">
        <w:t>Preciado’s folk politics</w:t>
      </w:r>
      <w:r>
        <w:t xml:space="preserve"> – their movement </w:t>
      </w:r>
      <w:r>
        <w:rPr>
          <w:u w:val="single"/>
        </w:rPr>
        <w:t>worsens</w:t>
      </w:r>
      <w:r>
        <w:t xml:space="preserve"> conditions</w:t>
      </w:r>
    </w:p>
    <w:p w14:paraId="4279BA5D" w14:textId="77777777" w:rsidR="006D5178" w:rsidRPr="00097B28" w:rsidRDefault="006D5178" w:rsidP="006D5178">
      <w:r w:rsidRPr="00097B28">
        <w:rPr>
          <w:rStyle w:val="Style13ptBold"/>
        </w:rPr>
        <w:t>Hester, 15</w:t>
      </w:r>
      <w:r w:rsidRPr="00097B28">
        <w:t>—Associate Professor of Media and Communication, University of West London (Helen, “Synthetic Genders and the Limits of Micropolitics,” …</w:t>
      </w:r>
      <w:proofErr w:type="spellStart"/>
      <w:r w:rsidRPr="00097B28">
        <w:t>ment</w:t>
      </w:r>
      <w:proofErr w:type="spellEnd"/>
      <w:r w:rsidRPr="00097B28">
        <w:t xml:space="preserve"> Issue 06 [the name of the journal is “…</w:t>
      </w:r>
      <w:proofErr w:type="spellStart"/>
      <w:r w:rsidRPr="00097B28">
        <w:t>ment</w:t>
      </w:r>
      <w:proofErr w:type="spellEnd"/>
      <w:r w:rsidRPr="00097B28">
        <w:t xml:space="preserve">,” ellipses and all…], </w:t>
      </w:r>
      <w:proofErr w:type="spellStart"/>
      <w:r w:rsidRPr="00097B28">
        <w:t>dml</w:t>
      </w:r>
      <w:proofErr w:type="spellEnd"/>
      <w:r w:rsidRPr="00097B28">
        <w:t>)</w:t>
      </w:r>
    </w:p>
    <w:p w14:paraId="52EF6B82" w14:textId="77777777" w:rsidR="006D5178" w:rsidRPr="00097B28" w:rsidRDefault="006D5178" w:rsidP="006D5178"/>
    <w:p w14:paraId="45FC3F61" w14:textId="77777777" w:rsidR="006D5178" w:rsidRPr="00097B28" w:rsidRDefault="006D5178" w:rsidP="006D5178">
      <w:pPr>
        <w:rPr>
          <w:sz w:val="16"/>
        </w:rPr>
      </w:pPr>
      <w:r w:rsidRPr="00097B28">
        <w:rPr>
          <w:sz w:val="16"/>
        </w:rPr>
        <w:t xml:space="preserve">Of course, </w:t>
      </w:r>
      <w:r w:rsidRPr="00E01613">
        <w:rPr>
          <w:rStyle w:val="StyleUnderline"/>
          <w:highlight w:val="yellow"/>
        </w:rPr>
        <w:t>the alignment or conformity</w:t>
      </w:r>
      <w:r w:rsidRPr="00097B28">
        <w:rPr>
          <w:rStyle w:val="StyleUnderline"/>
        </w:rPr>
        <w:t xml:space="preserve"> of certain ideas and practices </w:t>
      </w:r>
      <w:r w:rsidRPr="00E01613">
        <w:rPr>
          <w:rStyle w:val="StyleUnderline"/>
          <w:highlight w:val="yellow"/>
        </w:rPr>
        <w:t xml:space="preserve">with neoliberalism is </w:t>
      </w:r>
      <w:r w:rsidRPr="00E01613">
        <w:rPr>
          <w:rStyle w:val="Emphasis"/>
          <w:highlight w:val="yellow"/>
        </w:rPr>
        <w:t>hardly</w:t>
      </w:r>
      <w:r w:rsidRPr="00097B28">
        <w:rPr>
          <w:rStyle w:val="Emphasis"/>
        </w:rPr>
        <w:t xml:space="preserve"> an </w:t>
      </w:r>
      <w:r w:rsidRPr="00E01613">
        <w:rPr>
          <w:rStyle w:val="Emphasis"/>
          <w:highlight w:val="yellow"/>
        </w:rPr>
        <w:t>isolated</w:t>
      </w:r>
      <w:r w:rsidRPr="00097B28">
        <w:rPr>
          <w:rStyle w:val="Emphasis"/>
        </w:rPr>
        <w:t xml:space="preserve"> </w:t>
      </w:r>
      <w:proofErr w:type="gramStart"/>
      <w:r w:rsidRPr="00097B28">
        <w:rPr>
          <w:rStyle w:val="Emphasis"/>
        </w:rPr>
        <w:t>phenomenon</w:t>
      </w:r>
      <w:r w:rsidRPr="00097B28">
        <w:rPr>
          <w:rStyle w:val="StyleUnderline"/>
        </w:rPr>
        <w:t>, and</w:t>
      </w:r>
      <w:proofErr w:type="gramEnd"/>
      <w:r w:rsidRPr="00097B28">
        <w:rPr>
          <w:rStyle w:val="StyleUnderline"/>
        </w:rPr>
        <w:t xml:space="preserve"> </w:t>
      </w:r>
      <w:r w:rsidRPr="00097B28">
        <w:rPr>
          <w:rStyle w:val="Emphasis"/>
        </w:rPr>
        <w:t>should not in itself be seen as sufficient</w:t>
      </w:r>
      <w:r w:rsidRPr="00097B28">
        <w:rPr>
          <w:rStyle w:val="StyleUnderline"/>
        </w:rPr>
        <w:t xml:space="preserve"> to render an activity </w:t>
      </w:r>
      <w:r w:rsidRPr="00097B28">
        <w:rPr>
          <w:rStyle w:val="Emphasis"/>
        </w:rPr>
        <w:t>irredeemably problematic</w:t>
      </w:r>
      <w:r w:rsidRPr="00097B28">
        <w:rPr>
          <w:sz w:val="16"/>
        </w:rPr>
        <w:t xml:space="preserve">. Moreover, we must be careful to ensure that the saturation of the city by capital is not simply assumed, and that accounts do not neglect the incipient potentials for resistance that these kinds of urban spaces can afford35. However, </w:t>
      </w:r>
      <w:r w:rsidRPr="00097B28">
        <w:rPr>
          <w:rStyle w:val="StyleUnderline"/>
        </w:rPr>
        <w:t xml:space="preserve">there are issues with the </w:t>
      </w:r>
      <w:r w:rsidRPr="00097B28">
        <w:rPr>
          <w:rStyle w:val="Emphasis"/>
        </w:rPr>
        <w:t>framing of political agency</w:t>
      </w:r>
      <w:r w:rsidRPr="00097B28">
        <w:rPr>
          <w:sz w:val="16"/>
        </w:rPr>
        <w:t xml:space="preserve"> in Testo Junkie. </w:t>
      </w:r>
      <w:r w:rsidRPr="00E01613">
        <w:rPr>
          <w:rStyle w:val="StyleUnderline"/>
          <w:highlight w:val="yellow"/>
        </w:rPr>
        <w:t>Preciado</w:t>
      </w:r>
      <w:r w:rsidRPr="00097B28">
        <w:rPr>
          <w:sz w:val="16"/>
        </w:rPr>
        <w:t xml:space="preserve">, for all </w:t>
      </w:r>
      <w:proofErr w:type="spellStart"/>
      <w:r w:rsidRPr="00097B28">
        <w:rPr>
          <w:sz w:val="16"/>
        </w:rPr>
        <w:t>hir</w:t>
      </w:r>
      <w:proofErr w:type="spellEnd"/>
      <w:r w:rsidRPr="00097B28">
        <w:rPr>
          <w:sz w:val="16"/>
        </w:rPr>
        <w:t xml:space="preserve"> avowed cosmopolitanism, </w:t>
      </w:r>
      <w:r w:rsidRPr="00E01613">
        <w:rPr>
          <w:rStyle w:val="StyleUnderline"/>
          <w:highlight w:val="yellow"/>
        </w:rPr>
        <w:t>talks</w:t>
      </w:r>
      <w:r w:rsidRPr="00097B28">
        <w:rPr>
          <w:rStyle w:val="StyleUnderline"/>
        </w:rPr>
        <w:t xml:space="preserve"> primarily </w:t>
      </w:r>
      <w:r w:rsidRPr="00E01613">
        <w:rPr>
          <w:rStyle w:val="StyleUnderline"/>
          <w:highlight w:val="yellow"/>
        </w:rPr>
        <w:t xml:space="preserve">in terms of </w:t>
      </w:r>
      <w:r w:rsidRPr="00E01613">
        <w:rPr>
          <w:rStyle w:val="Emphasis"/>
          <w:highlight w:val="yellow"/>
        </w:rPr>
        <w:t>small-scale interventions</w:t>
      </w:r>
      <w:r w:rsidRPr="00097B28">
        <w:rPr>
          <w:rStyle w:val="StyleUnderline"/>
        </w:rPr>
        <w:t xml:space="preserve"> and </w:t>
      </w:r>
      <w:proofErr w:type="spellStart"/>
      <w:r w:rsidRPr="00097B28">
        <w:rPr>
          <w:rStyle w:val="Emphasis"/>
        </w:rPr>
        <w:t>repurposings</w:t>
      </w:r>
      <w:proofErr w:type="spellEnd"/>
      <w:r w:rsidRPr="00097B28">
        <w:rPr>
          <w:rStyle w:val="StyleUnderline"/>
        </w:rPr>
        <w:t xml:space="preserve">, arguing that </w:t>
      </w:r>
      <w:r w:rsidRPr="00E01613">
        <w:rPr>
          <w:rStyle w:val="StyleUnderline"/>
          <w:highlight w:val="yellow"/>
        </w:rPr>
        <w:t xml:space="preserve">self-experimentation is ‘a </w:t>
      </w:r>
      <w:r w:rsidRPr="00E01613">
        <w:rPr>
          <w:rStyle w:val="Emphasis"/>
          <w:highlight w:val="yellow"/>
        </w:rPr>
        <w:t>requirement</w:t>
      </w:r>
      <w:r w:rsidRPr="00E01613">
        <w:rPr>
          <w:rStyle w:val="StyleUnderline"/>
          <w:highlight w:val="yellow"/>
        </w:rPr>
        <w:t xml:space="preserve"> for</w:t>
      </w:r>
      <w:r w:rsidRPr="00097B28">
        <w:rPr>
          <w:rStyle w:val="StyleUnderline"/>
        </w:rPr>
        <w:t xml:space="preserve"> the possibility of </w:t>
      </w:r>
      <w:r w:rsidRPr="00097B28">
        <w:rPr>
          <w:rStyle w:val="Emphasis"/>
        </w:rPr>
        <w:t xml:space="preserve">any future </w:t>
      </w:r>
      <w:r w:rsidRPr="00E01613">
        <w:rPr>
          <w:rStyle w:val="Emphasis"/>
          <w:highlight w:val="yellow"/>
        </w:rPr>
        <w:t>micropolitical action</w:t>
      </w:r>
      <w:r w:rsidRPr="00E01613">
        <w:rPr>
          <w:rStyle w:val="StyleUnderline"/>
          <w:highlight w:val="yellow"/>
        </w:rPr>
        <w:t>’</w:t>
      </w:r>
      <w:r w:rsidRPr="00E01613">
        <w:rPr>
          <w:sz w:val="16"/>
          <w:highlight w:val="yellow"/>
        </w:rPr>
        <w:t>36</w:t>
      </w:r>
      <w:r w:rsidRPr="00097B28">
        <w:rPr>
          <w:sz w:val="16"/>
        </w:rPr>
        <w:t xml:space="preserve">. </w:t>
      </w:r>
      <w:r w:rsidRPr="00E01613">
        <w:rPr>
          <w:rStyle w:val="StyleUnderline"/>
        </w:rPr>
        <w:t>This</w:t>
      </w:r>
      <w:r w:rsidRPr="00097B28">
        <w:rPr>
          <w:rStyle w:val="StyleUnderline"/>
        </w:rPr>
        <w:t xml:space="preserve"> ‘micropolitics’ often seems to manifest itself </w:t>
      </w:r>
      <w:r w:rsidRPr="00097B28">
        <w:rPr>
          <w:rStyle w:val="Emphasis"/>
        </w:rPr>
        <w:t>almost exclusively</w:t>
      </w:r>
      <w:r w:rsidRPr="00097B28">
        <w:rPr>
          <w:rStyle w:val="StyleUnderline"/>
        </w:rPr>
        <w:t xml:space="preserve"> at the level of the </w:t>
      </w:r>
      <w:proofErr w:type="spellStart"/>
      <w:r w:rsidRPr="00097B28">
        <w:rPr>
          <w:rStyle w:val="StyleUnderline"/>
        </w:rPr>
        <w:t>atomised</w:t>
      </w:r>
      <w:proofErr w:type="spellEnd"/>
      <w:r w:rsidRPr="00097B28">
        <w:rPr>
          <w:rStyle w:val="StyleUnderline"/>
        </w:rPr>
        <w:t xml:space="preserve"> subject, </w:t>
      </w:r>
      <w:r w:rsidRPr="00E01613">
        <w:rPr>
          <w:rStyle w:val="StyleUnderline"/>
          <w:highlight w:val="yellow"/>
        </w:rPr>
        <w:t xml:space="preserve">with </w:t>
      </w:r>
      <w:r w:rsidRPr="00E01613">
        <w:rPr>
          <w:rStyle w:val="Emphasis"/>
          <w:highlight w:val="yellow"/>
        </w:rPr>
        <w:t>little imaginative space</w:t>
      </w:r>
      <w:r w:rsidRPr="00097B28">
        <w:rPr>
          <w:rStyle w:val="StyleUnderline"/>
        </w:rPr>
        <w:t xml:space="preserve"> being </w:t>
      </w:r>
      <w:r w:rsidRPr="00E01613">
        <w:rPr>
          <w:rStyle w:val="StyleUnderline"/>
          <w:highlight w:val="yellow"/>
        </w:rPr>
        <w:t>given to the ways</w:t>
      </w:r>
      <w:r w:rsidRPr="00097B28">
        <w:rPr>
          <w:rStyle w:val="StyleUnderline"/>
        </w:rPr>
        <w:t xml:space="preserve"> in which diverse embodied </w:t>
      </w:r>
      <w:r w:rsidRPr="00E01613">
        <w:rPr>
          <w:rStyle w:val="StyleUnderline"/>
          <w:highlight w:val="yellow"/>
        </w:rPr>
        <w:t>appropriations might</w:t>
      </w:r>
      <w:r w:rsidRPr="00097B28">
        <w:rPr>
          <w:rStyle w:val="StyleUnderline"/>
        </w:rPr>
        <w:t xml:space="preserve"> </w:t>
      </w:r>
      <w:r w:rsidRPr="00097B28">
        <w:rPr>
          <w:rStyle w:val="Emphasis"/>
        </w:rPr>
        <w:t>interconnect</w:t>
      </w:r>
      <w:r w:rsidRPr="00097B28">
        <w:rPr>
          <w:rStyle w:val="StyleUnderline"/>
        </w:rPr>
        <w:t xml:space="preserve">, or in which the project might </w:t>
      </w:r>
      <w:r w:rsidRPr="00E01613">
        <w:rPr>
          <w:rStyle w:val="StyleUnderline"/>
          <w:highlight w:val="yellow"/>
        </w:rPr>
        <w:t xml:space="preserve">be </w:t>
      </w:r>
      <w:r w:rsidRPr="00E01613">
        <w:rPr>
          <w:rStyle w:val="Emphasis"/>
          <w:highlight w:val="yellow"/>
        </w:rPr>
        <w:t>expanded</w:t>
      </w:r>
      <w:r w:rsidRPr="00E01613">
        <w:rPr>
          <w:rStyle w:val="StyleUnderline"/>
          <w:highlight w:val="yellow"/>
        </w:rPr>
        <w:t xml:space="preserve"> or </w:t>
      </w:r>
      <w:r w:rsidRPr="00E01613">
        <w:rPr>
          <w:rStyle w:val="Emphasis"/>
          <w:highlight w:val="yellow"/>
        </w:rPr>
        <w:t>scaled up</w:t>
      </w:r>
      <w:r w:rsidRPr="00097B28">
        <w:rPr>
          <w:rStyle w:val="StyleUnderline"/>
        </w:rPr>
        <w:t>. As Preciado</w:t>
      </w:r>
      <w:r w:rsidRPr="00097B28">
        <w:rPr>
          <w:sz w:val="16"/>
        </w:rPr>
        <w:t xml:space="preserve"> </w:t>
      </w:r>
      <w:proofErr w:type="spellStart"/>
      <w:r w:rsidRPr="00097B28">
        <w:rPr>
          <w:sz w:val="16"/>
        </w:rPr>
        <w:t>hirself</w:t>
      </w:r>
      <w:proofErr w:type="spellEnd"/>
      <w:r w:rsidRPr="00097B28">
        <w:rPr>
          <w:sz w:val="16"/>
        </w:rPr>
        <w:t xml:space="preserve"> </w:t>
      </w:r>
      <w:r w:rsidRPr="00097B28">
        <w:rPr>
          <w:rStyle w:val="StyleUnderline"/>
        </w:rPr>
        <w:t xml:space="preserve">admits, ‘romantic </w:t>
      </w:r>
      <w:proofErr w:type="spellStart"/>
      <w:r w:rsidRPr="00E01613">
        <w:rPr>
          <w:rStyle w:val="StyleUnderline"/>
          <w:highlight w:val="yellow"/>
        </w:rPr>
        <w:t>autoexperimentation</w:t>
      </w:r>
      <w:proofErr w:type="spellEnd"/>
      <w:r w:rsidRPr="00E01613">
        <w:rPr>
          <w:rStyle w:val="StyleUnderline"/>
          <w:highlight w:val="yellow"/>
        </w:rPr>
        <w:t xml:space="preserve"> </w:t>
      </w:r>
      <w:r w:rsidRPr="00E01613">
        <w:rPr>
          <w:rStyle w:val="Emphasis"/>
          <w:highlight w:val="yellow"/>
        </w:rPr>
        <w:t>carries the risk of individualism</w:t>
      </w:r>
      <w:r w:rsidRPr="00E01613">
        <w:rPr>
          <w:rStyle w:val="StyleUnderline"/>
          <w:highlight w:val="yellow"/>
        </w:rPr>
        <w:t xml:space="preserve"> and </w:t>
      </w:r>
      <w:r w:rsidRPr="00E01613">
        <w:rPr>
          <w:rStyle w:val="Emphasis"/>
          <w:highlight w:val="yellow"/>
        </w:rPr>
        <w:t>depoliticization</w:t>
      </w:r>
      <w:r w:rsidRPr="00E01613">
        <w:rPr>
          <w:rStyle w:val="StyleUnderline"/>
          <w:highlight w:val="yellow"/>
        </w:rPr>
        <w:t>’</w:t>
      </w:r>
      <w:r w:rsidRPr="00E01613">
        <w:rPr>
          <w:sz w:val="16"/>
          <w:highlight w:val="yellow"/>
        </w:rPr>
        <w:t>37</w:t>
      </w:r>
      <w:r w:rsidRPr="00097B28">
        <w:rPr>
          <w:sz w:val="16"/>
        </w:rPr>
        <w:t xml:space="preserve">, </w:t>
      </w:r>
      <w:r w:rsidRPr="00097B28">
        <w:rPr>
          <w:rStyle w:val="StyleUnderline"/>
        </w:rPr>
        <w:t xml:space="preserve">and </w:t>
      </w:r>
      <w:proofErr w:type="spellStart"/>
      <w:r w:rsidRPr="00097B28">
        <w:rPr>
          <w:rStyle w:val="StyleUnderline"/>
        </w:rPr>
        <w:t>hir</w:t>
      </w:r>
      <w:proofErr w:type="spellEnd"/>
      <w:r w:rsidRPr="00097B28">
        <w:rPr>
          <w:rStyle w:val="StyleUnderline"/>
        </w:rPr>
        <w:t xml:space="preserve"> project </w:t>
      </w:r>
      <w:r w:rsidRPr="00097B28">
        <w:rPr>
          <w:rStyle w:val="Emphasis"/>
        </w:rPr>
        <w:t xml:space="preserve">might all too easily </w:t>
      </w:r>
      <w:r w:rsidRPr="00E01613">
        <w:rPr>
          <w:rStyle w:val="Emphasis"/>
          <w:highlight w:val="yellow"/>
        </w:rPr>
        <w:t>coincide</w:t>
      </w:r>
      <w:r w:rsidRPr="00E01613">
        <w:rPr>
          <w:rStyle w:val="StyleUnderline"/>
          <w:highlight w:val="yellow"/>
        </w:rPr>
        <w:t xml:space="preserve"> with</w:t>
      </w:r>
      <w:r w:rsidRPr="00097B28">
        <w:rPr>
          <w:rStyle w:val="StyleUnderline"/>
        </w:rPr>
        <w:t xml:space="preserve"> those currents of </w:t>
      </w:r>
      <w:r w:rsidRPr="00E01613">
        <w:rPr>
          <w:rStyle w:val="StyleUnderline"/>
          <w:highlight w:val="yellow"/>
        </w:rPr>
        <w:t>neoliberalism</w:t>
      </w:r>
      <w:r w:rsidRPr="00097B28">
        <w:rPr>
          <w:rStyle w:val="StyleUnderline"/>
        </w:rPr>
        <w:t xml:space="preserve"> that </w:t>
      </w:r>
      <w:r w:rsidRPr="00097B28">
        <w:rPr>
          <w:rStyle w:val="Emphasis"/>
        </w:rPr>
        <w:t>depress awareness of shaping structural influences</w:t>
      </w:r>
      <w:r w:rsidRPr="00097B28">
        <w:rPr>
          <w:rStyle w:val="StyleUnderline"/>
        </w:rPr>
        <w:t xml:space="preserve"> such as class</w:t>
      </w:r>
      <w:r w:rsidRPr="00097B28">
        <w:rPr>
          <w:sz w:val="16"/>
        </w:rPr>
        <w:t>.</w:t>
      </w:r>
    </w:p>
    <w:p w14:paraId="79184E51" w14:textId="77777777" w:rsidR="006D5178" w:rsidRPr="00097B28" w:rsidRDefault="006D5178" w:rsidP="006D5178">
      <w:pPr>
        <w:rPr>
          <w:sz w:val="16"/>
        </w:rPr>
      </w:pPr>
      <w:r w:rsidRPr="00097B28">
        <w:rPr>
          <w:sz w:val="16"/>
        </w:rPr>
        <w:t xml:space="preserve">In this sense, one could argue that </w:t>
      </w:r>
      <w:r w:rsidRPr="00F9129B">
        <w:rPr>
          <w:rStyle w:val="StyleUnderline"/>
          <w:highlight w:val="yellow"/>
        </w:rPr>
        <w:t>Preciado</w:t>
      </w:r>
      <w:r w:rsidRPr="00097B28">
        <w:rPr>
          <w:rStyle w:val="StyleUnderline"/>
        </w:rPr>
        <w:t>’s work</w:t>
      </w:r>
      <w:r w:rsidRPr="00097B28">
        <w:rPr>
          <w:sz w:val="16"/>
        </w:rPr>
        <w:t xml:space="preserve"> – for all its embrace of biotech and transformative media – </w:t>
      </w:r>
      <w:r w:rsidRPr="00097B28">
        <w:rPr>
          <w:rStyle w:val="StyleUnderline"/>
        </w:rPr>
        <w:t>trenches on</w:t>
      </w:r>
      <w:r w:rsidRPr="00097B28">
        <w:rPr>
          <w:sz w:val="16"/>
        </w:rPr>
        <w:t xml:space="preserve"> what has been pejoratively called </w:t>
      </w:r>
      <w:r w:rsidRPr="00097B28">
        <w:rPr>
          <w:rStyle w:val="StyleUnderline"/>
        </w:rPr>
        <w:t>the ‘</w:t>
      </w:r>
      <w:r w:rsidRPr="00097B28">
        <w:rPr>
          <w:rStyle w:val="Emphasis"/>
        </w:rPr>
        <w:t>folk political</w:t>
      </w:r>
      <w:r w:rsidRPr="00097B28">
        <w:rPr>
          <w:rStyle w:val="StyleUnderline"/>
        </w:rPr>
        <w:t>.’</w:t>
      </w:r>
      <w:r w:rsidRPr="00097B28">
        <w:rPr>
          <w:sz w:val="16"/>
        </w:rPr>
        <w:t xml:space="preserve"> </w:t>
      </w:r>
      <w:r w:rsidRPr="00097B28">
        <w:rPr>
          <w:rStyle w:val="StyleUnderline"/>
        </w:rPr>
        <w:t>It</w:t>
      </w:r>
      <w:r w:rsidRPr="00097B28">
        <w:rPr>
          <w:sz w:val="16"/>
        </w:rPr>
        <w:t xml:space="preserve"> frequently </w:t>
      </w:r>
      <w:r w:rsidRPr="00F9129B">
        <w:rPr>
          <w:rStyle w:val="Emphasis"/>
          <w:highlight w:val="yellow"/>
        </w:rPr>
        <w:t>refuses to think beyond</w:t>
      </w:r>
      <w:r w:rsidRPr="00097B28">
        <w:rPr>
          <w:rStyle w:val="Emphasis"/>
        </w:rPr>
        <w:t xml:space="preserve"> the </w:t>
      </w:r>
      <w:proofErr w:type="spellStart"/>
      <w:r w:rsidRPr="00F9129B">
        <w:rPr>
          <w:rStyle w:val="Emphasis"/>
          <w:highlight w:val="yellow"/>
        </w:rPr>
        <w:t>microcommunity</w:t>
      </w:r>
      <w:proofErr w:type="spellEnd"/>
      <w:r w:rsidRPr="00097B28">
        <w:rPr>
          <w:sz w:val="16"/>
        </w:rPr>
        <w:t>, neglects to directly engage with the ‘rhizomatic connections among […] resistances and insubordinations’</w:t>
      </w:r>
      <w:proofErr w:type="gramStart"/>
      <w:r w:rsidRPr="00097B28">
        <w:rPr>
          <w:sz w:val="16"/>
        </w:rPr>
        <w:t xml:space="preserve">38, </w:t>
      </w:r>
      <w:r w:rsidRPr="00097B28">
        <w:rPr>
          <w:rStyle w:val="StyleUnderline"/>
        </w:rPr>
        <w:t>and</w:t>
      </w:r>
      <w:proofErr w:type="gramEnd"/>
      <w:r w:rsidRPr="00097B28">
        <w:rPr>
          <w:rStyle w:val="StyleUnderline"/>
        </w:rPr>
        <w:t xml:space="preserve"> deals </w:t>
      </w:r>
      <w:r w:rsidRPr="00097B28">
        <w:rPr>
          <w:rStyle w:val="Emphasis"/>
        </w:rPr>
        <w:t>primarily</w:t>
      </w:r>
      <w:r w:rsidRPr="00097B28">
        <w:rPr>
          <w:rStyle w:val="StyleUnderline"/>
        </w:rPr>
        <w:t xml:space="preserve"> with small ‘interventions consisting of </w:t>
      </w:r>
      <w:r w:rsidRPr="00097B28">
        <w:rPr>
          <w:rStyle w:val="Emphasis"/>
        </w:rPr>
        <w:t>non-</w:t>
      </w:r>
      <w:proofErr w:type="spellStart"/>
      <w:r w:rsidRPr="00097B28">
        <w:rPr>
          <w:rStyle w:val="Emphasis"/>
        </w:rPr>
        <w:t>scaleable</w:t>
      </w:r>
      <w:proofErr w:type="spellEnd"/>
      <w:r w:rsidRPr="00097B28">
        <w:rPr>
          <w:rStyle w:val="Emphasis"/>
        </w:rPr>
        <w:t xml:space="preserve"> tactics</w:t>
      </w:r>
      <w:r w:rsidRPr="00097B28">
        <w:rPr>
          <w:rStyle w:val="StyleUnderline"/>
        </w:rPr>
        <w:t>’</w:t>
      </w:r>
      <w:r w:rsidRPr="00097B28">
        <w:rPr>
          <w:sz w:val="16"/>
        </w:rPr>
        <w:t xml:space="preserve">39. As such, </w:t>
      </w:r>
      <w:r w:rsidRPr="00097B28">
        <w:rPr>
          <w:rStyle w:val="StyleUnderline"/>
        </w:rPr>
        <w:t xml:space="preserve">it </w:t>
      </w:r>
      <w:r w:rsidRPr="00097B28">
        <w:rPr>
          <w:rStyle w:val="Emphasis"/>
        </w:rPr>
        <w:t xml:space="preserve">risks </w:t>
      </w:r>
      <w:r w:rsidRPr="00F9129B">
        <w:rPr>
          <w:rStyle w:val="Emphasis"/>
          <w:highlight w:val="yellow"/>
        </w:rPr>
        <w:t>remaining satisfied with isolated</w:t>
      </w:r>
      <w:r w:rsidRPr="00097B28">
        <w:rPr>
          <w:rStyle w:val="StyleUnderline"/>
        </w:rPr>
        <w:t xml:space="preserve">, </w:t>
      </w:r>
      <w:r w:rsidRPr="00F9129B">
        <w:rPr>
          <w:rStyle w:val="Emphasis"/>
          <w:highlight w:val="yellow"/>
        </w:rPr>
        <w:t>temporary</w:t>
      </w:r>
      <w:r w:rsidRPr="00097B28">
        <w:rPr>
          <w:rStyle w:val="StyleUnderline"/>
        </w:rPr>
        <w:t xml:space="preserve">, and </w:t>
      </w:r>
      <w:r w:rsidRPr="00F9129B">
        <w:rPr>
          <w:rStyle w:val="Emphasis"/>
          <w:highlight w:val="yellow"/>
        </w:rPr>
        <w:t>defensive gestures of experimentation</w:t>
      </w:r>
      <w:r w:rsidRPr="00097B28">
        <w:rPr>
          <w:rStyle w:val="StyleUnderline"/>
        </w:rPr>
        <w:t xml:space="preserve">, </w:t>
      </w:r>
      <w:r w:rsidRPr="00F9129B">
        <w:rPr>
          <w:rStyle w:val="Emphasis"/>
          <w:highlight w:val="yellow"/>
        </w:rPr>
        <w:t>rather</w:t>
      </w:r>
      <w:r w:rsidRPr="00F9129B">
        <w:rPr>
          <w:rStyle w:val="StyleUnderline"/>
          <w:highlight w:val="yellow"/>
        </w:rPr>
        <w:t xml:space="preserve"> than</w:t>
      </w:r>
      <w:r w:rsidRPr="00097B28">
        <w:rPr>
          <w:rStyle w:val="StyleUnderline"/>
        </w:rPr>
        <w:t xml:space="preserve"> looking toward </w:t>
      </w:r>
      <w:r w:rsidRPr="00097B28">
        <w:rPr>
          <w:rStyle w:val="Emphasis"/>
        </w:rPr>
        <w:t xml:space="preserve">socially </w:t>
      </w:r>
      <w:r w:rsidRPr="00F9129B">
        <w:rPr>
          <w:rStyle w:val="Emphasis"/>
          <w:highlight w:val="yellow"/>
        </w:rPr>
        <w:t>transformative projects</w:t>
      </w:r>
      <w:r w:rsidRPr="00097B28">
        <w:rPr>
          <w:sz w:val="16"/>
        </w:rPr>
        <w:t xml:space="preserve">. As Srnicek and Williams note, </w:t>
      </w:r>
      <w:r w:rsidRPr="00097B28">
        <w:rPr>
          <w:rStyle w:val="StyleUnderline"/>
        </w:rPr>
        <w:t xml:space="preserve">‘to present an emancipatory process of constructive freedom which might </w:t>
      </w:r>
      <w:r w:rsidRPr="00097B28">
        <w:rPr>
          <w:rStyle w:val="Emphasis"/>
        </w:rPr>
        <w:t>contend on a global scale with capitalism</w:t>
      </w:r>
      <w:r w:rsidRPr="00097B28">
        <w:rPr>
          <w:rStyle w:val="StyleUnderline"/>
        </w:rPr>
        <w:t xml:space="preserve"> in its myriad forms </w:t>
      </w:r>
      <w:r w:rsidRPr="00097B28">
        <w:rPr>
          <w:rStyle w:val="Emphasis"/>
        </w:rPr>
        <w:t>depends</w:t>
      </w:r>
      <w:r w:rsidRPr="00097B28">
        <w:rPr>
          <w:rStyle w:val="StyleUnderline"/>
        </w:rPr>
        <w:t xml:space="preserve"> on shifting towards the </w:t>
      </w:r>
      <w:r w:rsidRPr="00097B28">
        <w:rPr>
          <w:rStyle w:val="Emphasis"/>
        </w:rPr>
        <w:t>structural</w:t>
      </w:r>
      <w:r w:rsidRPr="00097B28">
        <w:rPr>
          <w:rStyle w:val="StyleUnderline"/>
        </w:rPr>
        <w:t xml:space="preserve">, the </w:t>
      </w:r>
      <w:proofErr w:type="spellStart"/>
      <w:r w:rsidRPr="00097B28">
        <w:rPr>
          <w:rStyle w:val="Emphasis"/>
        </w:rPr>
        <w:t>generalised</w:t>
      </w:r>
      <w:proofErr w:type="spellEnd"/>
      <w:r w:rsidRPr="00097B28">
        <w:rPr>
          <w:rStyle w:val="StyleUnderline"/>
        </w:rPr>
        <w:t xml:space="preserve">, and the </w:t>
      </w:r>
      <w:r w:rsidRPr="00097B28">
        <w:rPr>
          <w:rStyle w:val="Emphasis"/>
        </w:rPr>
        <w:t>non-localised</w:t>
      </w:r>
      <w:r w:rsidRPr="00097B28">
        <w:rPr>
          <w:rStyle w:val="StyleUnderline"/>
        </w:rPr>
        <w:t>’</w:t>
      </w:r>
      <w:r w:rsidRPr="00097B28">
        <w:rPr>
          <w:sz w:val="16"/>
        </w:rPr>
        <w:t xml:space="preserve">40, </w:t>
      </w:r>
      <w:r w:rsidRPr="00097B28">
        <w:rPr>
          <w:rStyle w:val="StyleUnderline"/>
        </w:rPr>
        <w:t xml:space="preserve">and this is something that Testo Junkie </w:t>
      </w:r>
      <w:r w:rsidRPr="00097B28">
        <w:rPr>
          <w:rStyle w:val="Emphasis"/>
        </w:rPr>
        <w:t>rarely achieves</w:t>
      </w:r>
      <w:r w:rsidRPr="00097B28">
        <w:rPr>
          <w:sz w:val="16"/>
        </w:rPr>
        <w:t xml:space="preserve">. While the </w:t>
      </w:r>
      <w:proofErr w:type="gramStart"/>
      <w:r w:rsidRPr="00097B28">
        <w:rPr>
          <w:sz w:val="16"/>
        </w:rPr>
        <w:t>main focus</w:t>
      </w:r>
      <w:proofErr w:type="gramEnd"/>
      <w:r w:rsidRPr="00097B28">
        <w:rPr>
          <w:sz w:val="16"/>
        </w:rPr>
        <w:t xml:space="preserve"> of the book is (quite self-consciously) micropolitical experimentation, </w:t>
      </w:r>
      <w:r w:rsidRPr="00097B28">
        <w:rPr>
          <w:rStyle w:val="StyleUnderline"/>
        </w:rPr>
        <w:t xml:space="preserve">there are moments at which Preciado </w:t>
      </w:r>
      <w:proofErr w:type="spellStart"/>
      <w:r w:rsidRPr="00097B28">
        <w:rPr>
          <w:rStyle w:val="StyleUnderline"/>
        </w:rPr>
        <w:t>hirself</w:t>
      </w:r>
      <w:proofErr w:type="spellEnd"/>
      <w:r w:rsidRPr="00097B28">
        <w:rPr>
          <w:rStyle w:val="StyleUnderline"/>
        </w:rPr>
        <w:t xml:space="preserve"> appears to express a desire for larger-scale social change</w:t>
      </w:r>
      <w:r w:rsidRPr="00097B28">
        <w:rPr>
          <w:sz w:val="16"/>
        </w:rPr>
        <w:t>, and it is at these points that the non-</w:t>
      </w:r>
      <w:proofErr w:type="spellStart"/>
      <w:r w:rsidRPr="00097B28">
        <w:rPr>
          <w:sz w:val="16"/>
        </w:rPr>
        <w:t>scalabilty</w:t>
      </w:r>
      <w:proofErr w:type="spellEnd"/>
      <w:r w:rsidRPr="00097B28">
        <w:rPr>
          <w:sz w:val="16"/>
        </w:rPr>
        <w:t xml:space="preserve"> of </w:t>
      </w:r>
      <w:proofErr w:type="spellStart"/>
      <w:r w:rsidRPr="00097B28">
        <w:rPr>
          <w:sz w:val="16"/>
        </w:rPr>
        <w:t>hir</w:t>
      </w:r>
      <w:proofErr w:type="spellEnd"/>
      <w:r w:rsidRPr="00097B28">
        <w:rPr>
          <w:sz w:val="16"/>
        </w:rPr>
        <w:t xml:space="preserve"> project demands critical consideration.</w:t>
      </w:r>
    </w:p>
    <w:p w14:paraId="348170B6" w14:textId="77777777" w:rsidR="006D5178" w:rsidRPr="00097B28" w:rsidRDefault="006D5178" w:rsidP="006D5178">
      <w:pPr>
        <w:rPr>
          <w:sz w:val="16"/>
        </w:rPr>
      </w:pPr>
      <w:r w:rsidRPr="00097B28">
        <w:rPr>
          <w:rStyle w:val="StyleUnderline"/>
        </w:rPr>
        <w:t xml:space="preserve">In those instances, Preciado tends to </w:t>
      </w:r>
      <w:r w:rsidRPr="00F9129B">
        <w:rPr>
          <w:rStyle w:val="Emphasis"/>
        </w:rPr>
        <w:t>veer</w:t>
      </w:r>
      <w:r w:rsidRPr="00097B28">
        <w:rPr>
          <w:rStyle w:val="Emphasis"/>
        </w:rPr>
        <w:t xml:space="preserve"> rather dramatically</w:t>
      </w:r>
      <w:r w:rsidRPr="00097B28">
        <w:rPr>
          <w:rStyle w:val="StyleUnderline"/>
        </w:rPr>
        <w:t xml:space="preserve"> from the micropolitical towards the other extreme</w:t>
      </w:r>
      <w:r w:rsidRPr="00097B28">
        <w:rPr>
          <w:sz w:val="16"/>
        </w:rPr>
        <w:t xml:space="preserve">. S/he jumps from toying with the hormonal metabolism of </w:t>
      </w:r>
      <w:proofErr w:type="spellStart"/>
      <w:r w:rsidRPr="00097B28">
        <w:rPr>
          <w:sz w:val="16"/>
        </w:rPr>
        <w:t>hir</w:t>
      </w:r>
      <w:proofErr w:type="spellEnd"/>
      <w:r w:rsidRPr="00097B28">
        <w:rPr>
          <w:sz w:val="16"/>
        </w:rPr>
        <w:t xml:space="preserve"> own discrete body to species-wide ‘endocrinal reprogramming’41, </w:t>
      </w:r>
      <w:r w:rsidRPr="00097B28">
        <w:rPr>
          <w:rStyle w:val="StyleUnderline"/>
        </w:rPr>
        <w:t xml:space="preserve">making the leap from an individualized micropolitics of embodiment to a wider-reaching political vision </w:t>
      </w:r>
      <w:r w:rsidRPr="00097B28">
        <w:rPr>
          <w:rStyle w:val="Emphasis"/>
        </w:rPr>
        <w:t>no less radical</w:t>
      </w:r>
      <w:r w:rsidRPr="00097B28">
        <w:rPr>
          <w:rStyle w:val="StyleUnderline"/>
        </w:rPr>
        <w:t xml:space="preserve"> than ‘the </w:t>
      </w:r>
      <w:r w:rsidRPr="00097B28">
        <w:rPr>
          <w:rStyle w:val="Emphasis"/>
        </w:rPr>
        <w:t>transformation of the species</w:t>
      </w:r>
      <w:r w:rsidRPr="00097B28">
        <w:rPr>
          <w:rStyle w:val="StyleUnderline"/>
        </w:rPr>
        <w:t>’</w:t>
      </w:r>
      <w:r w:rsidRPr="00097B28">
        <w:rPr>
          <w:sz w:val="16"/>
        </w:rPr>
        <w:t xml:space="preserve">42. Again, </w:t>
      </w:r>
      <w:r w:rsidRPr="00F9129B">
        <w:rPr>
          <w:rStyle w:val="StyleUnderline"/>
          <w:highlight w:val="yellow"/>
        </w:rPr>
        <w:t xml:space="preserve">there is an </w:t>
      </w:r>
      <w:r w:rsidRPr="00F9129B">
        <w:rPr>
          <w:rStyle w:val="Emphasis"/>
          <w:highlight w:val="yellow"/>
        </w:rPr>
        <w:t>obvious issue with scale</w:t>
      </w:r>
      <w:r w:rsidRPr="00097B28">
        <w:rPr>
          <w:rStyle w:val="StyleUnderline"/>
        </w:rPr>
        <w:t xml:space="preserve"> here – </w:t>
      </w:r>
      <w:r w:rsidRPr="00F9129B">
        <w:rPr>
          <w:rStyle w:val="StyleUnderline"/>
          <w:highlight w:val="yellow"/>
        </w:rPr>
        <w:t xml:space="preserve">from </w:t>
      </w:r>
      <w:r w:rsidRPr="00F9129B">
        <w:rPr>
          <w:rStyle w:val="Emphasis"/>
          <w:highlight w:val="yellow"/>
        </w:rPr>
        <w:t>tinkering with</w:t>
      </w:r>
      <w:r w:rsidRPr="00097B28">
        <w:rPr>
          <w:rStyle w:val="Emphasis"/>
        </w:rPr>
        <w:t xml:space="preserve"> individual </w:t>
      </w:r>
      <w:r w:rsidRPr="00F9129B">
        <w:rPr>
          <w:rStyle w:val="Emphasis"/>
          <w:highlight w:val="yellow"/>
        </w:rPr>
        <w:t>bodies</w:t>
      </w:r>
      <w:r w:rsidRPr="00F9129B">
        <w:rPr>
          <w:rStyle w:val="StyleUnderline"/>
          <w:highlight w:val="yellow"/>
        </w:rPr>
        <w:t xml:space="preserve"> to re</w:t>
      </w:r>
      <w:r w:rsidRPr="00F9129B">
        <w:rPr>
          <w:rStyle w:val="Emphasis"/>
          <w:highlight w:val="yellow"/>
        </w:rPr>
        <w:t>-engineering humanity</w:t>
      </w:r>
      <w:r w:rsidRPr="00097B28">
        <w:rPr>
          <w:rStyle w:val="StyleUnderline"/>
        </w:rPr>
        <w:t xml:space="preserve">, </w:t>
      </w:r>
      <w:r w:rsidRPr="00F9129B">
        <w:rPr>
          <w:rStyle w:val="StyleUnderline"/>
          <w:highlight w:val="yellow"/>
        </w:rPr>
        <w:t xml:space="preserve">with </w:t>
      </w:r>
      <w:r w:rsidRPr="00F9129B">
        <w:rPr>
          <w:rStyle w:val="Emphasis"/>
          <w:highlight w:val="yellow"/>
        </w:rPr>
        <w:t>little in between</w:t>
      </w:r>
      <w:r w:rsidRPr="00097B28">
        <w:rPr>
          <w:rStyle w:val="StyleUnderline"/>
        </w:rPr>
        <w:t xml:space="preserve">. The sphere of the </w:t>
      </w:r>
      <w:proofErr w:type="spellStart"/>
      <w:r w:rsidRPr="00097B28">
        <w:rPr>
          <w:rStyle w:val="Emphasis"/>
        </w:rPr>
        <w:t>mesopolitical</w:t>
      </w:r>
      <w:proofErr w:type="spellEnd"/>
      <w:r w:rsidRPr="00097B28">
        <w:rPr>
          <w:rStyle w:val="StyleUnderline"/>
        </w:rPr>
        <w:t xml:space="preserve"> – a space we might associate with the advance of </w:t>
      </w:r>
      <w:r w:rsidRPr="00097B28">
        <w:rPr>
          <w:rStyle w:val="Emphasis"/>
        </w:rPr>
        <w:t>pragmatic</w:t>
      </w:r>
      <w:r w:rsidRPr="00097B28">
        <w:rPr>
          <w:rStyle w:val="StyleUnderline"/>
        </w:rPr>
        <w:t xml:space="preserve"> and </w:t>
      </w:r>
      <w:r w:rsidRPr="00097B28">
        <w:rPr>
          <w:rStyle w:val="Emphasis"/>
        </w:rPr>
        <w:t>actionable activist tactics</w:t>
      </w:r>
      <w:r w:rsidRPr="00097B28">
        <w:rPr>
          <w:rStyle w:val="StyleUnderline"/>
        </w:rPr>
        <w:t xml:space="preserve"> – is </w:t>
      </w:r>
      <w:r w:rsidRPr="00097B28">
        <w:rPr>
          <w:rStyle w:val="Emphasis"/>
        </w:rPr>
        <w:t>entirely absent</w:t>
      </w:r>
      <w:r w:rsidRPr="00097B28">
        <w:rPr>
          <w:sz w:val="16"/>
        </w:rPr>
        <w:t xml:space="preserve">. Of course, Preciado never claims that </w:t>
      </w:r>
      <w:proofErr w:type="spellStart"/>
      <w:r w:rsidRPr="00097B28">
        <w:rPr>
          <w:sz w:val="16"/>
        </w:rPr>
        <w:t>hir</w:t>
      </w:r>
      <w:proofErr w:type="spellEnd"/>
      <w:r w:rsidRPr="00097B28">
        <w:rPr>
          <w:sz w:val="16"/>
        </w:rPr>
        <w:t xml:space="preserve"> pharmaceutical and theoretical protocols should be read as a practical handbook for Promethean politics, and as such it would be somewhat unfair to censure </w:t>
      </w:r>
      <w:proofErr w:type="spellStart"/>
      <w:r w:rsidRPr="00097B28">
        <w:rPr>
          <w:sz w:val="16"/>
        </w:rPr>
        <w:t>hir</w:t>
      </w:r>
      <w:proofErr w:type="spellEnd"/>
      <w:r w:rsidRPr="00097B28">
        <w:rPr>
          <w:sz w:val="16"/>
        </w:rPr>
        <w:t xml:space="preserve"> for failing to engage in feasible counter-hegemonic strategizing. However, </w:t>
      </w:r>
      <w:r w:rsidRPr="00097B28">
        <w:rPr>
          <w:rStyle w:val="StyleUnderline"/>
        </w:rPr>
        <w:t xml:space="preserve">it </w:t>
      </w:r>
      <w:r w:rsidRPr="00097B28">
        <w:rPr>
          <w:rStyle w:val="Emphasis"/>
        </w:rPr>
        <w:t>remains instructive</w:t>
      </w:r>
      <w:r w:rsidRPr="00097B28">
        <w:rPr>
          <w:rStyle w:val="StyleUnderline"/>
        </w:rPr>
        <w:t xml:space="preserve"> to consider how </w:t>
      </w:r>
      <w:proofErr w:type="spellStart"/>
      <w:r w:rsidRPr="00097B28">
        <w:rPr>
          <w:rStyle w:val="StyleUnderline"/>
        </w:rPr>
        <w:t>hir</w:t>
      </w:r>
      <w:proofErr w:type="spellEnd"/>
      <w:r w:rsidRPr="00097B28">
        <w:rPr>
          <w:rStyle w:val="StyleUnderline"/>
        </w:rPr>
        <w:t xml:space="preserve"> rhetoric</w:t>
      </w:r>
      <w:r w:rsidRPr="00097B28">
        <w:rPr>
          <w:sz w:val="16"/>
        </w:rPr>
        <w:t xml:space="preserve"> (with all its intoxicating glimmers of sociopolitical opportunity) </w:t>
      </w:r>
      <w:r w:rsidRPr="00097B28">
        <w:rPr>
          <w:rStyle w:val="StyleUnderline"/>
        </w:rPr>
        <w:t>might ultimately ‘</w:t>
      </w:r>
      <w:r w:rsidRPr="00097B28">
        <w:rPr>
          <w:rStyle w:val="Emphasis"/>
        </w:rPr>
        <w:t>cash out</w:t>
      </w:r>
      <w:r w:rsidRPr="00097B28">
        <w:rPr>
          <w:rStyle w:val="StyleUnderline"/>
        </w:rPr>
        <w:t xml:space="preserve">,’ as well as to reflect upon </w:t>
      </w:r>
      <w:r w:rsidRPr="00097B28">
        <w:rPr>
          <w:rStyle w:val="Emphasis"/>
        </w:rPr>
        <w:t xml:space="preserve">what we might </w:t>
      </w:r>
      <w:proofErr w:type="gramStart"/>
      <w:r w:rsidRPr="00097B28">
        <w:rPr>
          <w:rStyle w:val="Emphasis"/>
        </w:rPr>
        <w:t>actually do</w:t>
      </w:r>
      <w:proofErr w:type="gramEnd"/>
      <w:r w:rsidRPr="00097B28">
        <w:rPr>
          <w:rStyle w:val="StyleUnderline"/>
        </w:rPr>
        <w:t xml:space="preserve"> with Testo Junkie</w:t>
      </w:r>
      <w:r w:rsidRPr="00097B28">
        <w:rPr>
          <w:sz w:val="16"/>
        </w:rPr>
        <w:t>.</w:t>
      </w:r>
    </w:p>
    <w:p w14:paraId="64CDD68C" w14:textId="77777777" w:rsidR="006D5178" w:rsidRDefault="006D5178" w:rsidP="006D5178">
      <w:pPr>
        <w:rPr>
          <w:sz w:val="16"/>
        </w:rPr>
      </w:pPr>
      <w:r w:rsidRPr="00097B28">
        <w:rPr>
          <w:rStyle w:val="StyleUnderline"/>
        </w:rPr>
        <w:t xml:space="preserve">In Testo Junkie, </w:t>
      </w:r>
      <w:r w:rsidRPr="00F9129B">
        <w:rPr>
          <w:rStyle w:val="StyleUnderline"/>
          <w:highlight w:val="yellow"/>
        </w:rPr>
        <w:t xml:space="preserve">the </w:t>
      </w:r>
      <w:r w:rsidRPr="00F9129B">
        <w:rPr>
          <w:rStyle w:val="Emphasis"/>
          <w:highlight w:val="yellow"/>
        </w:rPr>
        <w:t>perceived dangers of coalescing</w:t>
      </w:r>
      <w:r w:rsidRPr="00097B28">
        <w:rPr>
          <w:rStyle w:val="Emphasis"/>
        </w:rPr>
        <w:t xml:space="preserve"> into a </w:t>
      </w:r>
      <w:proofErr w:type="spellStart"/>
      <w:r w:rsidRPr="00097B28">
        <w:rPr>
          <w:rStyle w:val="Emphasis"/>
        </w:rPr>
        <w:t>recognisable</w:t>
      </w:r>
      <w:proofErr w:type="spellEnd"/>
      <w:r w:rsidRPr="00097B28">
        <w:rPr>
          <w:rStyle w:val="Emphasis"/>
        </w:rPr>
        <w:t xml:space="preserve"> movement</w:t>
      </w:r>
      <w:r w:rsidRPr="00097B28">
        <w:rPr>
          <w:rStyle w:val="StyleUnderline"/>
        </w:rPr>
        <w:t xml:space="preserve"> – of </w:t>
      </w:r>
      <w:r w:rsidRPr="00097B28">
        <w:rPr>
          <w:rStyle w:val="Emphasis"/>
        </w:rPr>
        <w:t xml:space="preserve">thinking </w:t>
      </w:r>
      <w:r w:rsidRPr="00F9129B">
        <w:rPr>
          <w:rStyle w:val="Emphasis"/>
          <w:highlight w:val="yellow"/>
        </w:rPr>
        <w:t>beyond the individual</w:t>
      </w:r>
      <w:r w:rsidRPr="00097B28">
        <w:rPr>
          <w:rStyle w:val="StyleUnderline"/>
        </w:rPr>
        <w:t xml:space="preserve"> </w:t>
      </w:r>
      <w:proofErr w:type="gramStart"/>
      <w:r w:rsidRPr="00097B28">
        <w:rPr>
          <w:rStyle w:val="StyleUnderline"/>
        </w:rPr>
        <w:t xml:space="preserve">in order </w:t>
      </w:r>
      <w:r w:rsidRPr="00F9129B">
        <w:rPr>
          <w:rStyle w:val="StyleUnderline"/>
          <w:highlight w:val="yellow"/>
        </w:rPr>
        <w:t>to</w:t>
      </w:r>
      <w:proofErr w:type="gramEnd"/>
      <w:r w:rsidRPr="00F9129B">
        <w:rPr>
          <w:rStyle w:val="StyleUnderline"/>
          <w:highlight w:val="yellow"/>
        </w:rPr>
        <w:t xml:space="preserve"> </w:t>
      </w:r>
      <w:r w:rsidRPr="00F9129B">
        <w:rPr>
          <w:rStyle w:val="Emphasis"/>
          <w:highlight w:val="yellow"/>
        </w:rPr>
        <w:t>make collective demands</w:t>
      </w:r>
      <w:r w:rsidRPr="00097B28">
        <w:rPr>
          <w:rStyle w:val="StyleUnderline"/>
        </w:rPr>
        <w:t xml:space="preserve"> – </w:t>
      </w:r>
      <w:r w:rsidRPr="00F9129B">
        <w:rPr>
          <w:rStyle w:val="Emphasis"/>
          <w:highlight w:val="yellow"/>
        </w:rPr>
        <w:t>constrain the text’s horizons of possibility</w:t>
      </w:r>
      <w:r w:rsidRPr="00097B28">
        <w:rPr>
          <w:sz w:val="16"/>
        </w:rPr>
        <w:t xml:space="preserve">. Preciado appears all too aware of the fact that the discourses of feminism can be (and have been) co-opted by the </w:t>
      </w:r>
      <w:proofErr w:type="spellStart"/>
      <w:r w:rsidRPr="00097B28">
        <w:rPr>
          <w:sz w:val="16"/>
        </w:rPr>
        <w:t>pharmacopornographic</w:t>
      </w:r>
      <w:proofErr w:type="spellEnd"/>
      <w:r w:rsidRPr="00097B28">
        <w:rPr>
          <w:sz w:val="16"/>
        </w:rPr>
        <w:t xml:space="preserve"> regime, just as the tools of said regime can be seen to lend themselves to co-option by </w:t>
      </w:r>
      <w:proofErr w:type="spellStart"/>
      <w:r w:rsidRPr="00097B28">
        <w:rPr>
          <w:sz w:val="16"/>
        </w:rPr>
        <w:t>hir</w:t>
      </w:r>
      <w:proofErr w:type="spellEnd"/>
      <w:r w:rsidRPr="00097B28">
        <w:rPr>
          <w:sz w:val="16"/>
        </w:rPr>
        <w:t xml:space="preserve"> technologically-minded transfeminism; after all, as s/he points out, this regime ‘exploited the revolutionary and emancipatory rhetoric of the feminist movement of the 1960s to pass off the chemical and contraceptive management of the female body as a step toward sexual liberation’43. </w:t>
      </w:r>
      <w:r w:rsidRPr="00097B28">
        <w:rPr>
          <w:rStyle w:val="StyleUnderline"/>
        </w:rPr>
        <w:t>It is</w:t>
      </w:r>
      <w:r w:rsidRPr="00097B28">
        <w:rPr>
          <w:sz w:val="16"/>
        </w:rPr>
        <w:t xml:space="preserve"> perhaps </w:t>
      </w:r>
      <w:r w:rsidRPr="00097B28">
        <w:rPr>
          <w:rStyle w:val="StyleUnderline"/>
        </w:rPr>
        <w:t>for this reason that</w:t>
      </w:r>
      <w:r w:rsidRPr="00097B28">
        <w:rPr>
          <w:sz w:val="16"/>
        </w:rPr>
        <w:t xml:space="preserve"> s/he decides </w:t>
      </w:r>
      <w:proofErr w:type="spellStart"/>
      <w:r w:rsidRPr="00097B28">
        <w:rPr>
          <w:rStyle w:val="StyleUnderline"/>
        </w:rPr>
        <w:t>hir</w:t>
      </w:r>
      <w:proofErr w:type="spellEnd"/>
      <w:r w:rsidRPr="00097B28">
        <w:rPr>
          <w:rStyle w:val="StyleUnderline"/>
        </w:rPr>
        <w:t xml:space="preserve"> proposed</w:t>
      </w:r>
      <w:r w:rsidRPr="00097B28">
        <w:rPr>
          <w:sz w:val="16"/>
        </w:rPr>
        <w:t xml:space="preserve"> movement of </w:t>
      </w:r>
      <w:r w:rsidRPr="00097B28">
        <w:rPr>
          <w:rStyle w:val="StyleUnderline"/>
        </w:rPr>
        <w:t>gender self-experimentation will have</w:t>
      </w:r>
      <w:r w:rsidRPr="00097B28">
        <w:rPr>
          <w:sz w:val="16"/>
        </w:rPr>
        <w:t xml:space="preserve"> ‘no single name that can be transformed into brand’44 – hence, </w:t>
      </w:r>
      <w:r w:rsidRPr="00097B28">
        <w:rPr>
          <w:rStyle w:val="StyleUnderline"/>
        </w:rPr>
        <w:t>no</w:t>
      </w:r>
      <w:r w:rsidRPr="00097B28">
        <w:rPr>
          <w:sz w:val="16"/>
        </w:rPr>
        <w:t xml:space="preserve"> brand </w:t>
      </w:r>
      <w:r w:rsidRPr="00097B28">
        <w:rPr>
          <w:rStyle w:val="StyleUnderline"/>
        </w:rPr>
        <w:t>identity to be</w:t>
      </w:r>
      <w:r w:rsidRPr="00097B28">
        <w:rPr>
          <w:sz w:val="16"/>
        </w:rPr>
        <w:t xml:space="preserve"> recuperated, </w:t>
      </w:r>
      <w:r w:rsidRPr="00097B28">
        <w:rPr>
          <w:rStyle w:val="StyleUnderline"/>
        </w:rPr>
        <w:t>appropriated</w:t>
      </w:r>
      <w:r w:rsidRPr="00097B28">
        <w:rPr>
          <w:sz w:val="16"/>
        </w:rPr>
        <w:t xml:space="preserve"> or seized; </w:t>
      </w:r>
      <w:r w:rsidRPr="00097B28">
        <w:rPr>
          <w:rStyle w:val="StyleUnderline"/>
        </w:rPr>
        <w:t xml:space="preserve">but </w:t>
      </w:r>
      <w:proofErr w:type="gramStart"/>
      <w:r w:rsidRPr="00097B28">
        <w:rPr>
          <w:rStyle w:val="StyleUnderline"/>
        </w:rPr>
        <w:t>also</w:t>
      </w:r>
      <w:proofErr w:type="gramEnd"/>
      <w:r w:rsidRPr="00097B28">
        <w:rPr>
          <w:rStyle w:val="StyleUnderline"/>
        </w:rPr>
        <w:t xml:space="preserve"> </w:t>
      </w:r>
      <w:r w:rsidRPr="00F9129B">
        <w:rPr>
          <w:rStyle w:val="Emphasis"/>
          <w:highlight w:val="yellow"/>
        </w:rPr>
        <w:t>little explicit sense of cooperative</w:t>
      </w:r>
      <w:r w:rsidRPr="00097B28">
        <w:rPr>
          <w:rStyle w:val="StyleUnderline"/>
        </w:rPr>
        <w:t xml:space="preserve">, </w:t>
      </w:r>
      <w:r w:rsidRPr="00097B28">
        <w:rPr>
          <w:rStyle w:val="Emphasis"/>
        </w:rPr>
        <w:t>collective</w:t>
      </w:r>
      <w:r w:rsidRPr="00097B28">
        <w:rPr>
          <w:rStyle w:val="StyleUnderline"/>
        </w:rPr>
        <w:t xml:space="preserve">, or </w:t>
      </w:r>
      <w:r w:rsidRPr="00F9129B">
        <w:rPr>
          <w:rStyle w:val="Emphasis"/>
          <w:highlight w:val="yellow"/>
        </w:rPr>
        <w:t>counter-hegemonic purpose</w:t>
      </w:r>
      <w:r w:rsidRPr="00097B28">
        <w:rPr>
          <w:sz w:val="16"/>
        </w:rPr>
        <w:t>.</w:t>
      </w:r>
    </w:p>
    <w:p w14:paraId="47ACB04C" w14:textId="77777777" w:rsidR="006D5178" w:rsidRPr="00CD6BD0" w:rsidRDefault="006D5178" w:rsidP="006D5178">
      <w:pPr>
        <w:pStyle w:val="Heading4"/>
      </w:pPr>
      <w:r>
        <w:t>3] alt alone denies reclamation</w:t>
      </w:r>
    </w:p>
    <w:p w14:paraId="46F41B9E" w14:textId="77777777" w:rsidR="006D5178" w:rsidRDefault="006D5178" w:rsidP="006D5178">
      <w:r>
        <w:t>-prefer our reading – it’s from an interview with KM’s author and best reflects intent</w:t>
      </w:r>
    </w:p>
    <w:p w14:paraId="1DD4453B" w14:textId="77777777" w:rsidR="006D5178" w:rsidRPr="00A96F8A" w:rsidRDefault="006D5178" w:rsidP="006D5178">
      <w:r w:rsidRPr="00A96F8A">
        <w:rPr>
          <w:rStyle w:val="Style13ptBold"/>
        </w:rPr>
        <w:t>Preciado 13</w:t>
      </w:r>
      <w:r>
        <w:t xml:space="preserve">, </w:t>
      </w:r>
      <w:r w:rsidRPr="00A96F8A">
        <w:t>Beatriz Preciado, professor of Political History of the Body, Gender Theory, and History of Performance at Paris VIII</w:t>
      </w:r>
      <w:r>
        <w:t xml:space="preserve">, </w:t>
      </w:r>
      <w:proofErr w:type="spellStart"/>
      <w:r w:rsidRPr="00A96F8A">
        <w:t>Pharmacopornography</w:t>
      </w:r>
      <w:proofErr w:type="spellEnd"/>
      <w:r w:rsidRPr="00A96F8A">
        <w:t>: An Interview with Beatriz Preciado</w:t>
      </w:r>
      <w:r>
        <w:t xml:space="preserve">, Interview conducted by Ricky Tucker, </w:t>
      </w:r>
      <w:r w:rsidRPr="00A96F8A">
        <w:t>http://www.theparisreview.org/blog/2013/12/04/pharmacopornography-an-interview-with-beatriz-preciado/</w:t>
      </w:r>
    </w:p>
    <w:p w14:paraId="7370B130" w14:textId="77777777" w:rsidR="006D5178" w:rsidRDefault="006D5178" w:rsidP="006D5178">
      <w:r>
        <w:t xml:space="preserve">Do you think tools like </w:t>
      </w:r>
      <w:proofErr w:type="spellStart"/>
      <w:proofErr w:type="gramStart"/>
      <w:r>
        <w:t>Testogel</w:t>
      </w:r>
      <w:proofErr w:type="spellEnd"/>
      <w:proofErr w:type="gramEnd"/>
      <w:r>
        <w:t xml:space="preserve"> and estrogen create more of a democracy in the hands of the marginalized?</w:t>
      </w:r>
    </w:p>
    <w:p w14:paraId="454A6696" w14:textId="77777777" w:rsidR="006D5178" w:rsidRPr="00A96F8A" w:rsidRDefault="006D5178" w:rsidP="006D5178">
      <w:pPr>
        <w:rPr>
          <w:rStyle w:val="StyleUnderline"/>
        </w:rPr>
      </w:pPr>
      <w:r>
        <w:t xml:space="preserve">We don’t have to be afraid of questioning democracy, but I’m also very interested in disability, nonfunctional bodies, other forms of functionality and cognitive experiences. Democracy and the model of democracy is still too much about able bodies, masculine able bodies that have control over the body and the individual’s </w:t>
      </w:r>
      <w:proofErr w:type="gramStart"/>
      <w:r>
        <w:t>choices, and</w:t>
      </w:r>
      <w:proofErr w:type="gramEnd"/>
      <w:r>
        <w:t xml:space="preserve"> have dialogues and communications in a type of parliament. </w:t>
      </w:r>
      <w:r w:rsidRPr="00CD6BD0">
        <w:rPr>
          <w:rStyle w:val="StyleUnderline"/>
          <w:highlight w:val="yellow"/>
        </w:rPr>
        <w:t xml:space="preserve">We </w:t>
      </w:r>
      <w:proofErr w:type="gramStart"/>
      <w:r w:rsidRPr="00CD6BD0">
        <w:rPr>
          <w:rStyle w:val="StyleUnderline"/>
          <w:highlight w:val="yellow"/>
        </w:rPr>
        <w:t>have to</w:t>
      </w:r>
      <w:proofErr w:type="gramEnd"/>
      <w:r w:rsidRPr="00CD6BD0">
        <w:rPr>
          <w:rStyle w:val="StyleUnderline"/>
          <w:highlight w:val="yellow"/>
        </w:rPr>
        <w:t xml:space="preserve"> </w:t>
      </w:r>
      <w:r w:rsidRPr="00CD6BD0">
        <w:rPr>
          <w:rStyle w:val="Emphasis"/>
          <w:highlight w:val="yellow"/>
        </w:rPr>
        <w:t>imagine politics</w:t>
      </w:r>
      <w:r w:rsidRPr="00A96F8A">
        <w:rPr>
          <w:rStyle w:val="StyleUnderline"/>
        </w:rPr>
        <w:t xml:space="preserve"> that go </w:t>
      </w:r>
      <w:r w:rsidRPr="00CD6BD0">
        <w:rPr>
          <w:rStyle w:val="StyleUnderline"/>
          <w:highlight w:val="yellow"/>
        </w:rPr>
        <w:t>beyond</w:t>
      </w:r>
      <w:r>
        <w:t xml:space="preserve"> </w:t>
      </w:r>
      <w:r w:rsidRPr="00CD6BD0">
        <w:t>the</w:t>
      </w:r>
      <w:r>
        <w:t xml:space="preserve"> </w:t>
      </w:r>
      <w:r w:rsidRPr="00CD6BD0">
        <w:rPr>
          <w:rStyle w:val="StyleUnderline"/>
          <w:highlight w:val="yellow"/>
        </w:rPr>
        <w:t>parliament</w:t>
      </w:r>
      <w:r>
        <w:t xml:space="preserve">, otherwise how are we going to imagine politics with nonhumans, or the planet? I am interested in the model of the body as subjectivity that is working within democracy, and then goes beyond that. Also, the global situation that we are in requires a revolution. There is no other option. </w:t>
      </w:r>
      <w:r w:rsidRPr="00A96F8A">
        <w:rPr>
          <w:rStyle w:val="StyleUnderline"/>
        </w:rPr>
        <w:t xml:space="preserve">We must manage to </w:t>
      </w:r>
      <w:proofErr w:type="gramStart"/>
      <w:r>
        <w:t xml:space="preserve">actually </w:t>
      </w:r>
      <w:r w:rsidRPr="00A96F8A">
        <w:rPr>
          <w:rStyle w:val="StyleUnderline"/>
        </w:rPr>
        <w:t>create</w:t>
      </w:r>
      <w:proofErr w:type="gramEnd"/>
      <w:r w:rsidRPr="00A96F8A">
        <w:rPr>
          <w:rStyle w:val="StyleUnderline"/>
        </w:rPr>
        <w:t xml:space="preserve"> </w:t>
      </w:r>
      <w:r>
        <w:t xml:space="preserve">some </w:t>
      </w:r>
      <w:r w:rsidRPr="00A96F8A">
        <w:rPr>
          <w:rStyle w:val="StyleUnderline"/>
        </w:rPr>
        <w:t xml:space="preserve">political alliance of minority bodies, to </w:t>
      </w:r>
      <w:r w:rsidRPr="00A96F8A">
        <w:rPr>
          <w:rStyle w:val="Emphasis"/>
        </w:rPr>
        <w:t>create a revolution together</w:t>
      </w:r>
      <w:r>
        <w:t xml:space="preserve">. </w:t>
      </w:r>
      <w:proofErr w:type="gramStart"/>
      <w:r>
        <w:t>Otherwise</w:t>
      </w:r>
      <w:proofErr w:type="gramEnd"/>
      <w:r>
        <w:t xml:space="preserve"> these necropolitical techniques will take the planet over. In this sense</w:t>
      </w:r>
      <w:r w:rsidRPr="00A96F8A">
        <w:rPr>
          <w:rStyle w:val="StyleUnderline"/>
        </w:rPr>
        <w:t>, I have a very utopian way of thinking</w:t>
      </w:r>
      <w:r>
        <w:t xml:space="preserve">, of </w:t>
      </w:r>
      <w:r w:rsidRPr="00A96F8A">
        <w:rPr>
          <w:rStyle w:val="StyleUnderline"/>
        </w:rPr>
        <w:t xml:space="preserve">rethinking new technologies of government and the body, creating new regimes of knowledge. </w:t>
      </w:r>
      <w:r w:rsidRPr="00CD6BD0">
        <w:rPr>
          <w:rStyle w:val="Emphasis"/>
          <w:highlight w:val="yellow"/>
        </w:rPr>
        <w:t xml:space="preserve">The domain of politics </w:t>
      </w:r>
      <w:proofErr w:type="gramStart"/>
      <w:r w:rsidRPr="00CD6BD0">
        <w:rPr>
          <w:rStyle w:val="Emphasis"/>
          <w:highlight w:val="yellow"/>
        </w:rPr>
        <w:t>has to</w:t>
      </w:r>
      <w:proofErr w:type="gramEnd"/>
      <w:r w:rsidRPr="00CD6BD0">
        <w:rPr>
          <w:rStyle w:val="Emphasis"/>
          <w:highlight w:val="yellow"/>
        </w:rPr>
        <w:t xml:space="preserve"> be taken over by artists</w:t>
      </w:r>
      <w:r w:rsidRPr="00CD6BD0">
        <w:rPr>
          <w:rStyle w:val="StyleUnderline"/>
          <w:highlight w:val="yellow"/>
        </w:rPr>
        <w:t>. Politics and philosophy</w:t>
      </w:r>
      <w:r w:rsidRPr="00A96F8A">
        <w:rPr>
          <w:rStyle w:val="StyleUnderline"/>
        </w:rPr>
        <w:t xml:space="preserve"> both </w:t>
      </w:r>
      <w:r w:rsidRPr="00CD6BD0">
        <w:rPr>
          <w:rStyle w:val="StyleUnderline"/>
          <w:highlight w:val="yellow"/>
        </w:rPr>
        <w:t>are our domains.</w:t>
      </w:r>
      <w:r w:rsidRPr="00A96F8A">
        <w:rPr>
          <w:rStyle w:val="StyleUnderline"/>
        </w:rPr>
        <w:t xml:space="preserve"> </w:t>
      </w:r>
      <w:r w:rsidRPr="00CD6BD0">
        <w:rPr>
          <w:rStyle w:val="StyleUnderline"/>
          <w:highlight w:val="yellow"/>
        </w:rPr>
        <w:t>The problem is</w:t>
      </w:r>
      <w:r w:rsidRPr="00A96F8A">
        <w:rPr>
          <w:rStyle w:val="StyleUnderline"/>
        </w:rPr>
        <w:t xml:space="preserve"> that </w:t>
      </w:r>
      <w:r w:rsidRPr="00CD6BD0">
        <w:rPr>
          <w:rStyle w:val="StyleUnderline"/>
          <w:highlight w:val="yellow"/>
        </w:rPr>
        <w:t>they have been</w:t>
      </w:r>
      <w:r w:rsidRPr="00A96F8A">
        <w:rPr>
          <w:rStyle w:val="StyleUnderline"/>
        </w:rPr>
        <w:t xml:space="preserve"> </w:t>
      </w:r>
      <w:r w:rsidRPr="00A96F8A">
        <w:rPr>
          <w:rStyle w:val="Emphasis"/>
        </w:rPr>
        <w:t xml:space="preserve">expropriated and </w:t>
      </w:r>
      <w:r w:rsidRPr="00CD6BD0">
        <w:rPr>
          <w:rStyle w:val="Emphasis"/>
          <w:highlight w:val="yellow"/>
        </w:rPr>
        <w:t xml:space="preserve">taken by other entities </w:t>
      </w:r>
      <w:proofErr w:type="gramStart"/>
      <w:r w:rsidRPr="00CD6BD0">
        <w:rPr>
          <w:rStyle w:val="Emphasis"/>
          <w:highlight w:val="yellow"/>
        </w:rPr>
        <w:t>for</w:t>
      </w:r>
      <w:r w:rsidRPr="00A96F8A">
        <w:rPr>
          <w:rStyle w:val="StyleUnderline"/>
        </w:rPr>
        <w:t xml:space="preserve"> </w:t>
      </w:r>
      <w:r>
        <w:t xml:space="preserve">the </w:t>
      </w:r>
      <w:r w:rsidRPr="00A96F8A">
        <w:rPr>
          <w:rStyle w:val="Emphasis"/>
        </w:rPr>
        <w:t>production of</w:t>
      </w:r>
      <w:proofErr w:type="gramEnd"/>
      <w:r w:rsidRPr="00A96F8A">
        <w:rPr>
          <w:rStyle w:val="Emphasis"/>
        </w:rPr>
        <w:t xml:space="preserve"> </w:t>
      </w:r>
      <w:r w:rsidRPr="00CD6BD0">
        <w:rPr>
          <w:rStyle w:val="Emphasis"/>
          <w:highlight w:val="yellow"/>
        </w:rPr>
        <w:t>capital or</w:t>
      </w:r>
      <w:r w:rsidRPr="00A96F8A">
        <w:rPr>
          <w:rStyle w:val="StyleUnderline"/>
        </w:rPr>
        <w:t xml:space="preserve"> </w:t>
      </w:r>
      <w:r>
        <w:t xml:space="preserve">just </w:t>
      </w:r>
      <w:r w:rsidRPr="00A96F8A">
        <w:rPr>
          <w:rStyle w:val="Emphasis"/>
        </w:rPr>
        <w:t>for</w:t>
      </w:r>
      <w:r w:rsidRPr="00A96F8A">
        <w:rPr>
          <w:rStyle w:val="StyleUnderline"/>
        </w:rPr>
        <w:t xml:space="preserve"> </w:t>
      </w:r>
      <w:r>
        <w:t xml:space="preserve">the sake of </w:t>
      </w:r>
      <w:r w:rsidRPr="00CD6BD0">
        <w:rPr>
          <w:rStyle w:val="Emphasis"/>
          <w:highlight w:val="yellow"/>
        </w:rPr>
        <w:t>power itself</w:t>
      </w:r>
      <w:r w:rsidRPr="00CD6BD0">
        <w:rPr>
          <w:rStyle w:val="StyleUnderline"/>
          <w:highlight w:val="yellow"/>
        </w:rPr>
        <w:t xml:space="preserve">. That’s the </w:t>
      </w:r>
      <w:r w:rsidRPr="00CD6BD0">
        <w:rPr>
          <w:rStyle w:val="Emphasis"/>
          <w:highlight w:val="yellow"/>
        </w:rPr>
        <w:t xml:space="preserve">definition of </w:t>
      </w:r>
      <w:proofErr w:type="gramStart"/>
      <w:r w:rsidRPr="00CD6BD0">
        <w:rPr>
          <w:rStyle w:val="Emphasis"/>
          <w:highlight w:val="yellow"/>
        </w:rPr>
        <w:t>revolution</w:t>
      </w:r>
      <w:r w:rsidRPr="00CD6BD0">
        <w:rPr>
          <w:rStyle w:val="StyleUnderline"/>
          <w:highlight w:val="yellow"/>
        </w:rPr>
        <w:t>, when</w:t>
      </w:r>
      <w:proofErr w:type="gramEnd"/>
      <w:r w:rsidRPr="00CD6BD0">
        <w:rPr>
          <w:rStyle w:val="StyleUnderline"/>
          <w:highlight w:val="yellow"/>
        </w:rPr>
        <w:t xml:space="preserve"> the </w:t>
      </w:r>
      <w:r w:rsidRPr="00CD6BD0">
        <w:rPr>
          <w:rStyle w:val="Emphasis"/>
          <w:highlight w:val="yellow"/>
        </w:rPr>
        <w:t>political domain becomes art. We desperately need it</w:t>
      </w:r>
      <w:r w:rsidRPr="00CD6BD0">
        <w:rPr>
          <w:rStyle w:val="StyleUnderline"/>
          <w:highlight w:val="yellow"/>
        </w:rPr>
        <w:t>.</w:t>
      </w:r>
    </w:p>
    <w:p w14:paraId="524E74EA" w14:textId="77777777" w:rsidR="006D5178" w:rsidRDefault="006D5178" w:rsidP="006D5178">
      <w:pPr>
        <w:pStyle w:val="Heading4"/>
      </w:pPr>
      <w:r>
        <w:t xml:space="preserve">The K’s anarchic agenda reinforces the </w:t>
      </w:r>
      <w:r>
        <w:rPr>
          <w:u w:val="single"/>
        </w:rPr>
        <w:t>neoliberal project</w:t>
      </w:r>
      <w:r>
        <w:t xml:space="preserve"> of dismantling social welfare and wealth redistribution in favor of a </w:t>
      </w:r>
      <w:r>
        <w:rPr>
          <w:u w:val="single"/>
        </w:rPr>
        <w:t>free-market-oriented</w:t>
      </w:r>
      <w:r>
        <w:t xml:space="preserve"> approach to reducing poverty and social disparities. </w:t>
      </w:r>
    </w:p>
    <w:p w14:paraId="26E8087B" w14:textId="77777777" w:rsidR="006D5178" w:rsidRDefault="006D5178" w:rsidP="006D5178">
      <w:r>
        <w:t>Footnote in the article: “Social security” is used here in its French meaning, to refer to all social insurance. For example, France’s national health insurance is part of its “social security” system.</w:t>
      </w:r>
    </w:p>
    <w:p w14:paraId="2E9A177F" w14:textId="77777777" w:rsidR="006D5178" w:rsidRPr="00C105B2" w:rsidRDefault="006D5178" w:rsidP="006D5178">
      <w:pPr>
        <w:rPr>
          <w:rStyle w:val="Style13ptBold"/>
          <w:b w:val="0"/>
          <w:bCs w:val="0"/>
          <w:sz w:val="16"/>
        </w:rPr>
      </w:pPr>
      <w:r>
        <w:rPr>
          <w:rStyle w:val="Style13ptBold"/>
        </w:rPr>
        <w:t xml:space="preserve">Zamora 14 </w:t>
      </w:r>
      <w:r w:rsidRPr="00960742">
        <w:t xml:space="preserve">– </w:t>
      </w:r>
      <w:r>
        <w:t xml:space="preserve">Daniel Zamora, postdoctoral fellow at the University of Illinois at Chicago, PhD in Sociology from Université Libre de </w:t>
      </w:r>
      <w:proofErr w:type="spellStart"/>
      <w:r>
        <w:t>Bruxelles</w:t>
      </w:r>
      <w:proofErr w:type="spellEnd"/>
      <w:r>
        <w:t xml:space="preserve"> (“Can We Criticize Foucault?” </w:t>
      </w:r>
      <w:r w:rsidRPr="00C105B2">
        <w:rPr>
          <w:i/>
        </w:rPr>
        <w:t>Jacobin</w:t>
      </w:r>
      <w:r>
        <w:t>, December 10</w:t>
      </w:r>
      <w:r w:rsidRPr="00C105B2">
        <w:rPr>
          <w:vertAlign w:val="superscript"/>
        </w:rPr>
        <w:t>th</w:t>
      </w:r>
      <w:r>
        <w:t>, interview with Ballast – a French journal – translated from French to English by Seth Ackerman, https://www.jacobinmag.com/2014/12/foucault-interview/#_ftn1)</w:t>
      </w:r>
    </w:p>
    <w:p w14:paraId="6884418B" w14:textId="77777777" w:rsidR="006D5178" w:rsidRDefault="006D5178" w:rsidP="006D5178">
      <w:r>
        <w:t>Daniel Zamora: It’s practically an unexplored issue within the immense corpus of the “</w:t>
      </w:r>
      <w:proofErr w:type="spellStart"/>
      <w:r>
        <w:t>Foucauldians</w:t>
      </w:r>
      <w:proofErr w:type="spellEnd"/>
      <w:r>
        <w:t xml:space="preserve">.” To tell the truth, I didn’t think I’d be working on this when I was thinking up the plan of the book. My interest in social security wasn’t originally connected to Foucault directly, but my research on this issue led me to think about how </w:t>
      </w:r>
      <w:r w:rsidRPr="00505C6C">
        <w:rPr>
          <w:rStyle w:val="StyleUnderline"/>
        </w:rPr>
        <w:t>over</w:t>
      </w:r>
      <w:r w:rsidRPr="00BE34D5">
        <w:rPr>
          <w:rStyle w:val="StyleUnderline"/>
        </w:rPr>
        <w:t xml:space="preserve"> the past forty years </w:t>
      </w:r>
      <w:r w:rsidRPr="00C105B2">
        <w:rPr>
          <w:rStyle w:val="StyleUnderline"/>
          <w:highlight w:val="yellow"/>
        </w:rPr>
        <w:t xml:space="preserve">we’ve gone from a </w:t>
      </w:r>
      <w:r w:rsidRPr="00C105B2">
        <w:rPr>
          <w:rStyle w:val="Emphasis"/>
          <w:highlight w:val="yellow"/>
        </w:rPr>
        <w:t>politics aimed at combatting inequality</w:t>
      </w:r>
      <w:r w:rsidRPr="00BE34D5">
        <w:rPr>
          <w:rStyle w:val="StyleUnderline"/>
        </w:rPr>
        <w:t xml:space="preserve">, </w:t>
      </w:r>
      <w:r w:rsidRPr="00C105B2">
        <w:rPr>
          <w:rStyle w:val="Emphasis"/>
          <w:highlight w:val="yellow"/>
        </w:rPr>
        <w:t>grounded in social security</w:t>
      </w:r>
      <w:r w:rsidRPr="00BE34D5">
        <w:rPr>
          <w:rStyle w:val="StyleUnderline"/>
        </w:rPr>
        <w:t xml:space="preserve">, </w:t>
      </w:r>
      <w:r w:rsidRPr="00C105B2">
        <w:rPr>
          <w:rStyle w:val="StyleUnderline"/>
          <w:highlight w:val="yellow"/>
        </w:rPr>
        <w:t>to a politics aiming to combat poverty</w:t>
      </w:r>
      <w:r>
        <w:t xml:space="preserve">, </w:t>
      </w:r>
      <w:r w:rsidRPr="00BE34D5">
        <w:rPr>
          <w:rStyle w:val="StyleUnderline"/>
        </w:rPr>
        <w:t xml:space="preserve">increasingly </w:t>
      </w:r>
      <w:r w:rsidRPr="00C105B2">
        <w:rPr>
          <w:rStyle w:val="StyleUnderline"/>
          <w:highlight w:val="yellow"/>
        </w:rPr>
        <w:t>organized around specific budget allocations</w:t>
      </w:r>
      <w:r w:rsidRPr="00BE34D5">
        <w:rPr>
          <w:rStyle w:val="StyleUnderline"/>
        </w:rPr>
        <w:t xml:space="preserve"> and targeted populations</w:t>
      </w:r>
      <w:r>
        <w:t>.</w:t>
      </w:r>
    </w:p>
    <w:p w14:paraId="34D36C9B" w14:textId="77777777" w:rsidR="006D5178" w:rsidRDefault="006D5178" w:rsidP="006D5178">
      <w:r>
        <w:t xml:space="preserve">But </w:t>
      </w:r>
      <w:r w:rsidRPr="00C105B2">
        <w:rPr>
          <w:rStyle w:val="StyleUnderline"/>
          <w:highlight w:val="yellow"/>
        </w:rPr>
        <w:t>going from one objective to the other</w:t>
      </w:r>
      <w:r w:rsidRPr="00BE34D5">
        <w:rPr>
          <w:rStyle w:val="StyleUnderline"/>
        </w:rPr>
        <w:t xml:space="preserve"> completely </w:t>
      </w:r>
      <w:r w:rsidRPr="00C105B2">
        <w:rPr>
          <w:rStyle w:val="Emphasis"/>
          <w:highlight w:val="yellow"/>
        </w:rPr>
        <w:t>transforms the conception of social justice</w:t>
      </w:r>
      <w:r>
        <w:t xml:space="preserve">. </w:t>
      </w:r>
      <w:r w:rsidRPr="00C105B2">
        <w:rPr>
          <w:rStyle w:val="StyleUnderline"/>
          <w:highlight w:val="yellow"/>
        </w:rPr>
        <w:t>Combatting inequalities</w:t>
      </w:r>
      <w:r>
        <w:t xml:space="preserve"> (</w:t>
      </w:r>
      <w:r w:rsidRPr="00BE34D5">
        <w:rPr>
          <w:rStyle w:val="StyleUnderline"/>
        </w:rPr>
        <w:t>and seeking to reduce absolute disparities</w:t>
      </w:r>
      <w:r>
        <w:t xml:space="preserve">) </w:t>
      </w:r>
      <w:r w:rsidRPr="00C105B2">
        <w:rPr>
          <w:rStyle w:val="StyleUnderline"/>
          <w:highlight w:val="yellow"/>
        </w:rPr>
        <w:t>is very different from combating poverty</w:t>
      </w:r>
      <w:r>
        <w:t xml:space="preserve"> (</w:t>
      </w:r>
      <w:r w:rsidRPr="00C105B2">
        <w:rPr>
          <w:rStyle w:val="StyleUnderline"/>
          <w:highlight w:val="yellow"/>
        </w:rPr>
        <w:t xml:space="preserve">and seeking to offer a </w:t>
      </w:r>
      <w:r w:rsidRPr="00C105B2">
        <w:rPr>
          <w:rStyle w:val="Emphasis"/>
          <w:highlight w:val="yellow"/>
        </w:rPr>
        <w:t>minimum to the most disadvantaged</w:t>
      </w:r>
      <w:r>
        <w:t xml:space="preserve">). </w:t>
      </w:r>
      <w:r w:rsidRPr="00BE34D5">
        <w:rPr>
          <w:rStyle w:val="StyleUnderline"/>
        </w:rPr>
        <w:t xml:space="preserve">Carrying out </w:t>
      </w:r>
      <w:r w:rsidRPr="00C105B2">
        <w:rPr>
          <w:rStyle w:val="StyleUnderline"/>
          <w:highlight w:val="yellow"/>
        </w:rPr>
        <w:t>this</w:t>
      </w:r>
      <w:r w:rsidRPr="00BE34D5">
        <w:rPr>
          <w:rStyle w:val="StyleUnderline"/>
        </w:rPr>
        <w:t xml:space="preserve"> little </w:t>
      </w:r>
      <w:r w:rsidRPr="00C105B2">
        <w:rPr>
          <w:rStyle w:val="StyleUnderline"/>
          <w:highlight w:val="yellow"/>
        </w:rPr>
        <w:t>revolution</w:t>
      </w:r>
      <w:r w:rsidRPr="00BE34D5">
        <w:rPr>
          <w:rStyle w:val="StyleUnderline"/>
        </w:rPr>
        <w:t xml:space="preserve"> </w:t>
      </w:r>
      <w:r w:rsidRPr="00C105B2">
        <w:rPr>
          <w:rStyle w:val="StyleUnderline"/>
          <w:highlight w:val="yellow"/>
        </w:rPr>
        <w:t xml:space="preserve">required years of work </w:t>
      </w:r>
      <w:r w:rsidRPr="00C105B2">
        <w:rPr>
          <w:rStyle w:val="Emphasis"/>
          <w:highlight w:val="yellow"/>
        </w:rPr>
        <w:t>delegitimizing social security and the</w:t>
      </w:r>
      <w:r w:rsidRPr="00BE34D5">
        <w:rPr>
          <w:rStyle w:val="Emphasis"/>
        </w:rPr>
        <w:t xml:space="preserve"> institutions of the </w:t>
      </w:r>
      <w:r w:rsidRPr="00C105B2">
        <w:rPr>
          <w:rStyle w:val="Emphasis"/>
          <w:highlight w:val="yellow"/>
        </w:rPr>
        <w:t>working class</w:t>
      </w:r>
      <w:r>
        <w:t>.</w:t>
      </w:r>
    </w:p>
    <w:p w14:paraId="2DFA3A7F" w14:textId="77777777" w:rsidR="006D5178" w:rsidRDefault="006D5178" w:rsidP="006D5178">
      <w:r>
        <w:t xml:space="preserve">It was while reading closely through the texts of the “late” </w:t>
      </w:r>
      <w:r w:rsidRPr="00C105B2">
        <w:rPr>
          <w:rStyle w:val="StyleUnderline"/>
          <w:highlight w:val="yellow"/>
        </w:rPr>
        <w:t>Foucault</w:t>
      </w:r>
      <w:r>
        <w:t xml:space="preserve"> (from the late seventies and early eighties) that it became clear to me that he </w:t>
      </w:r>
      <w:r w:rsidRPr="00BE34D5">
        <w:rPr>
          <w:rStyle w:val="StyleUnderline"/>
        </w:rPr>
        <w:t xml:space="preserve">himself fully </w:t>
      </w:r>
      <w:r w:rsidRPr="00C105B2">
        <w:rPr>
          <w:rStyle w:val="StyleUnderline"/>
          <w:highlight w:val="yellow"/>
        </w:rPr>
        <w:t>took part in this operation</w:t>
      </w:r>
      <w:r>
        <w:t xml:space="preserve">. So, he not only challenged social security, </w:t>
      </w:r>
      <w:proofErr w:type="gramStart"/>
      <w:r w:rsidRPr="00BE34D5">
        <w:rPr>
          <w:rStyle w:val="StyleUnderline"/>
        </w:rPr>
        <w:t>he</w:t>
      </w:r>
      <w:proofErr w:type="gramEnd"/>
      <w:r w:rsidRPr="00BE34D5">
        <w:rPr>
          <w:rStyle w:val="StyleUnderline"/>
        </w:rPr>
        <w:t xml:space="preserve"> </w:t>
      </w:r>
      <w:r w:rsidRPr="00505C6C">
        <w:rPr>
          <w:rStyle w:val="StyleUnderline"/>
        </w:rPr>
        <w:t>was</w:t>
      </w:r>
      <w:r>
        <w:t xml:space="preserve"> also </w:t>
      </w:r>
      <w:r w:rsidRPr="00BE34D5">
        <w:rPr>
          <w:rStyle w:val="StyleUnderline"/>
        </w:rPr>
        <w:t>seduced by the</w:t>
      </w:r>
      <w:r>
        <w:t xml:space="preserve"> alternative of the </w:t>
      </w:r>
      <w:r w:rsidRPr="00BE34D5">
        <w:rPr>
          <w:rStyle w:val="Emphasis"/>
        </w:rPr>
        <w:t>negative income tax proposed by Milton Friedman</w:t>
      </w:r>
      <w:r>
        <w:t xml:space="preserve"> in that period. </w:t>
      </w:r>
      <w:r w:rsidRPr="00C105B2">
        <w:rPr>
          <w:rStyle w:val="StyleUnderline"/>
          <w:highlight w:val="yellow"/>
        </w:rPr>
        <w:t>To his mind</w:t>
      </w:r>
      <w:r w:rsidRPr="00BE34D5">
        <w:rPr>
          <w:rStyle w:val="StyleUnderline"/>
        </w:rPr>
        <w:t xml:space="preserve">, the mechanisms of </w:t>
      </w:r>
      <w:r w:rsidRPr="00C105B2">
        <w:rPr>
          <w:rStyle w:val="StyleUnderline"/>
          <w:highlight w:val="yellow"/>
        </w:rPr>
        <w:t>social assistance and social insurance</w:t>
      </w:r>
      <w:r>
        <w:t xml:space="preserve">, </w:t>
      </w:r>
      <w:r w:rsidRPr="00C105B2">
        <w:rPr>
          <w:rStyle w:val="StyleUnderline"/>
          <w:highlight w:val="yellow"/>
        </w:rPr>
        <w:t>which</w:t>
      </w:r>
      <w:r w:rsidRPr="00C105B2">
        <w:rPr>
          <w:highlight w:val="yellow"/>
        </w:rPr>
        <w:t xml:space="preserve"> </w:t>
      </w:r>
      <w:r w:rsidRPr="00C105B2">
        <w:rPr>
          <w:rStyle w:val="StyleUnderline"/>
          <w:highlight w:val="yellow"/>
        </w:rPr>
        <w:t>he put on the same plane as the prison</w:t>
      </w:r>
      <w:r w:rsidRPr="00BE34D5">
        <w:rPr>
          <w:rStyle w:val="StyleUnderline"/>
        </w:rPr>
        <w:t>, the barracks, or the school</w:t>
      </w:r>
      <w:r>
        <w:t xml:space="preserve">, </w:t>
      </w:r>
      <w:r w:rsidRPr="00C105B2">
        <w:rPr>
          <w:rStyle w:val="StyleUnderline"/>
          <w:highlight w:val="yellow"/>
        </w:rPr>
        <w:t>were</w:t>
      </w:r>
      <w:r w:rsidRPr="00BE34D5">
        <w:rPr>
          <w:rStyle w:val="StyleUnderline"/>
        </w:rPr>
        <w:t xml:space="preserve"> indispensable </w:t>
      </w:r>
      <w:r w:rsidRPr="00C105B2">
        <w:rPr>
          <w:rStyle w:val="StyleUnderline"/>
          <w:highlight w:val="yellow"/>
        </w:rPr>
        <w:t xml:space="preserve">institutions “for </w:t>
      </w:r>
      <w:r w:rsidRPr="00C105B2">
        <w:rPr>
          <w:rStyle w:val="Emphasis"/>
          <w:highlight w:val="yellow"/>
        </w:rPr>
        <w:t>the exercise of power</w:t>
      </w:r>
      <w:r>
        <w:t xml:space="preserve"> in modern societies.”</w:t>
      </w:r>
    </w:p>
    <w:p w14:paraId="73A2D8D9" w14:textId="77777777" w:rsidR="006D5178" w:rsidRDefault="006D5178" w:rsidP="006D5178">
      <w:r>
        <w:t xml:space="preserve">It’s also interesting to note that in François Ewald’s central work, </w:t>
      </w:r>
      <w:r w:rsidRPr="00C105B2">
        <w:rPr>
          <w:rStyle w:val="StyleUnderline"/>
          <w:highlight w:val="yellow"/>
        </w:rPr>
        <w:t>he doesn’t hesitate to write that</w:t>
      </w:r>
      <w:r w:rsidRPr="00C105B2">
        <w:rPr>
          <w:highlight w:val="yellow"/>
        </w:rPr>
        <w:t xml:space="preserve"> “</w:t>
      </w:r>
      <w:r w:rsidRPr="00C105B2">
        <w:rPr>
          <w:rStyle w:val="StyleUnderline"/>
          <w:highlight w:val="yellow"/>
        </w:rPr>
        <w:t xml:space="preserve">the welfare state fulfills the </w:t>
      </w:r>
      <w:r w:rsidRPr="00C105B2">
        <w:rPr>
          <w:rStyle w:val="Emphasis"/>
          <w:highlight w:val="yellow"/>
        </w:rPr>
        <w:t>dream of ‘biopower</w:t>
      </w:r>
      <w:r w:rsidRPr="00BE34D5">
        <w:rPr>
          <w:rStyle w:val="StyleUnderline"/>
        </w:rPr>
        <w:t>.’</w:t>
      </w:r>
      <w:r>
        <w:t xml:space="preserve">” No less! [Ewald was Foucault’s disciple and assistant, now a leading intellectual aligned with France’s insurance industry and the </w:t>
      </w:r>
      <w:proofErr w:type="spellStart"/>
      <w:r>
        <w:t>Medef</w:t>
      </w:r>
      <w:proofErr w:type="spellEnd"/>
      <w:r>
        <w:t>, the main French business federation.]</w:t>
      </w:r>
    </w:p>
    <w:p w14:paraId="4965FE4F" w14:textId="77777777" w:rsidR="006D5178" w:rsidRDefault="006D5178" w:rsidP="006D5178">
      <w:r>
        <w:t xml:space="preserve">Given the many defects of the classical social security system, </w:t>
      </w:r>
      <w:r w:rsidRPr="00BE34D5">
        <w:rPr>
          <w:rStyle w:val="StyleUnderline"/>
        </w:rPr>
        <w:t>Foucault was interested in replacing it with a negative income tax</w:t>
      </w:r>
      <w:r>
        <w:t>. The idea is relatively simple: the state pays a benefit to anyone who finds themselves below a certain level of income. The goal is to arrange things so that without needing much administration, no one will find themselves below the minimum level.</w:t>
      </w:r>
    </w:p>
    <w:p w14:paraId="68D9F1BE" w14:textId="77777777" w:rsidR="006D5178" w:rsidRDefault="006D5178" w:rsidP="006D5178">
      <w:r>
        <w:t xml:space="preserve">In France this debate begins to appear in 1974, through Lionel </w:t>
      </w:r>
      <w:proofErr w:type="spellStart"/>
      <w:r>
        <w:t>Stoléru’s</w:t>
      </w:r>
      <w:proofErr w:type="spellEnd"/>
      <w:r>
        <w:t xml:space="preserve"> book </w:t>
      </w:r>
      <w:proofErr w:type="spellStart"/>
      <w:r>
        <w:t>Vaincre</w:t>
      </w:r>
      <w:proofErr w:type="spellEnd"/>
      <w:r>
        <w:t xml:space="preserve"> la </w:t>
      </w:r>
      <w:proofErr w:type="spellStart"/>
      <w:r>
        <w:t>pauvreté</w:t>
      </w:r>
      <w:proofErr w:type="spellEnd"/>
      <w:r>
        <w:t xml:space="preserve"> dans les pays riches (Conquering Poverty </w:t>
      </w:r>
      <w:proofErr w:type="gramStart"/>
      <w:r>
        <w:t>In</w:t>
      </w:r>
      <w:proofErr w:type="gramEnd"/>
      <w:r>
        <w:t xml:space="preserve"> the Rich Countries). It’s also interesting to note that Foucault himself met with </w:t>
      </w:r>
      <w:proofErr w:type="spellStart"/>
      <w:r>
        <w:t>Stoléru</w:t>
      </w:r>
      <w:proofErr w:type="spellEnd"/>
      <w:r>
        <w:t xml:space="preserve"> several times when </w:t>
      </w:r>
      <w:proofErr w:type="spellStart"/>
      <w:r>
        <w:t>Stoléru</w:t>
      </w:r>
      <w:proofErr w:type="spellEnd"/>
      <w:r>
        <w:t xml:space="preserve"> was a technical advisor on the staff of [right-wing French president] Valéry Giscard D’Estaing. An important argument runs through his work and directly attracted Foucault’s attention: in the spirit of Friedman, it draws a distinction between a policy that seeks equality (socialism) and a policy that simply aims to eliminate poverty without challenging disparities (liberalism).</w:t>
      </w:r>
    </w:p>
    <w:p w14:paraId="0C1BE616" w14:textId="77777777" w:rsidR="006D5178" w:rsidRDefault="006D5178" w:rsidP="006D5178">
      <w:r>
        <w:t xml:space="preserve">For </w:t>
      </w:r>
      <w:proofErr w:type="spellStart"/>
      <w:r>
        <w:t>Stoléru</w:t>
      </w:r>
      <w:proofErr w:type="spellEnd"/>
      <w:r>
        <w:t>, I’m quoting, “</w:t>
      </w:r>
      <w:r w:rsidRPr="00BE34D5">
        <w:rPr>
          <w:rStyle w:val="StyleUnderline"/>
        </w:rPr>
        <w:t>doctrines</w:t>
      </w:r>
      <w:r>
        <w:t xml:space="preserve">. . . </w:t>
      </w:r>
      <w:r w:rsidRPr="00BE34D5">
        <w:rPr>
          <w:rStyle w:val="StyleUnderline"/>
        </w:rPr>
        <w:t>can lead us either to a policy aiming to eliminate poverty, or to a policy seeking to limit the gap between rich and poor</w:t>
      </w:r>
      <w:r>
        <w:t xml:space="preserve">.” That’s what he calls “the frontier between absolute poverty and relative poverty.” </w:t>
      </w:r>
      <w:r w:rsidRPr="00BE34D5">
        <w:rPr>
          <w:rStyle w:val="StyleUnderline"/>
        </w:rPr>
        <w:t xml:space="preserve">The first refers simply to an </w:t>
      </w:r>
      <w:r w:rsidRPr="00BE34D5">
        <w:rPr>
          <w:rStyle w:val="Emphasis"/>
        </w:rPr>
        <w:t>arbitrarily determined level</w:t>
      </w:r>
      <w:r>
        <w:t xml:space="preserve"> (which the negative income tax addresses) </w:t>
      </w:r>
      <w:r w:rsidRPr="00BE34D5">
        <w:rPr>
          <w:rStyle w:val="StyleUnderline"/>
        </w:rPr>
        <w:t xml:space="preserve">and the other to </w:t>
      </w:r>
      <w:r w:rsidRPr="00BE34D5">
        <w:rPr>
          <w:rStyle w:val="Emphasis"/>
        </w:rPr>
        <w:t>overall disparities between individuals</w:t>
      </w:r>
      <w:r>
        <w:t xml:space="preserve"> (</w:t>
      </w:r>
      <w:r w:rsidRPr="00BE34D5">
        <w:rPr>
          <w:rStyle w:val="StyleUnderline"/>
        </w:rPr>
        <w:t>which</w:t>
      </w:r>
      <w:r>
        <w:t xml:space="preserve"> social security and </w:t>
      </w:r>
      <w:r w:rsidRPr="00BE34D5">
        <w:rPr>
          <w:rStyle w:val="StyleUnderline"/>
        </w:rPr>
        <w:t>the welfare state address</w:t>
      </w:r>
      <w:r>
        <w:t>).</w:t>
      </w:r>
    </w:p>
    <w:p w14:paraId="2556883A" w14:textId="77777777" w:rsidR="006D5178" w:rsidRDefault="006D5178" w:rsidP="006D5178">
      <w:r>
        <w:t xml:space="preserve">In </w:t>
      </w:r>
      <w:proofErr w:type="spellStart"/>
      <w:r>
        <w:t>Stoléru’s</w:t>
      </w:r>
      <w:proofErr w:type="spellEnd"/>
      <w:r>
        <w:t xml:space="preserve"> eyes, “the market economy is capable of assimilating actions to combat absolute poverty” but “it is incapable of digesting overly strong remedies against relative poverty.” That’s why, he argues, “I believe the distinction between absolute poverty and relative poverty is in fact the distinction between capitalism and socialism.” So, what’s at stake in moving from one to the other is a political issue: acceptance of capitalism as the dominant economic form, or not.</w:t>
      </w:r>
    </w:p>
    <w:p w14:paraId="2DB13286" w14:textId="77777777" w:rsidR="00DA293F" w:rsidRDefault="006D5178" w:rsidP="006D5178">
      <w:r>
        <w:t xml:space="preserve">From that point of view, </w:t>
      </w:r>
      <w:r w:rsidRPr="00C105B2">
        <w:rPr>
          <w:rStyle w:val="StyleUnderline"/>
          <w:highlight w:val="yellow"/>
        </w:rPr>
        <w:t>Foucault’s</w:t>
      </w:r>
      <w:r>
        <w:t xml:space="preserve"> barely masked </w:t>
      </w:r>
      <w:r w:rsidRPr="00C105B2">
        <w:rPr>
          <w:rStyle w:val="StyleUnderline"/>
          <w:highlight w:val="yellow"/>
        </w:rPr>
        <w:t>enthusiasm</w:t>
      </w:r>
      <w:r w:rsidRPr="00BE34D5">
        <w:rPr>
          <w:rStyle w:val="StyleUnderline"/>
        </w:rPr>
        <w:t xml:space="preserve"> for </w:t>
      </w:r>
      <w:proofErr w:type="spellStart"/>
      <w:r w:rsidRPr="00BE34D5">
        <w:rPr>
          <w:rStyle w:val="StyleUnderline"/>
        </w:rPr>
        <w:t>Stoléru’s</w:t>
      </w:r>
      <w:proofErr w:type="spellEnd"/>
      <w:r w:rsidRPr="00BE34D5">
        <w:rPr>
          <w:rStyle w:val="StyleUnderline"/>
        </w:rPr>
        <w:t xml:space="preserve"> proposal </w:t>
      </w:r>
      <w:r w:rsidRPr="00C105B2">
        <w:rPr>
          <w:rStyle w:val="StyleUnderline"/>
          <w:highlight w:val="yellow"/>
        </w:rPr>
        <w:t xml:space="preserve">was part of a larger movement that went along with the </w:t>
      </w:r>
      <w:r w:rsidRPr="00C105B2">
        <w:rPr>
          <w:rStyle w:val="Emphasis"/>
          <w:highlight w:val="yellow"/>
        </w:rPr>
        <w:t>decline of the egalitarian philosophy of social security</w:t>
      </w:r>
      <w:r>
        <w:t xml:space="preserve"> </w:t>
      </w:r>
    </w:p>
    <w:p w14:paraId="577B8EC0" w14:textId="77777777" w:rsidR="00DA293F" w:rsidRDefault="00DA293F" w:rsidP="006D5178"/>
    <w:p w14:paraId="03B4CF53" w14:textId="01EC0B56" w:rsidR="006D5178" w:rsidRDefault="006D5178" w:rsidP="006D5178">
      <w:r w:rsidRPr="00C105B2">
        <w:rPr>
          <w:rStyle w:val="StyleUnderline"/>
          <w:highlight w:val="yellow"/>
        </w:rPr>
        <w:t xml:space="preserve">in favor of a very </w:t>
      </w:r>
      <w:r w:rsidRPr="00C105B2">
        <w:rPr>
          <w:rStyle w:val="Emphasis"/>
          <w:highlight w:val="yellow"/>
        </w:rPr>
        <w:t>free-market</w:t>
      </w:r>
      <w:r w:rsidRPr="00BE34D5">
        <w:rPr>
          <w:rStyle w:val="Emphasis"/>
        </w:rPr>
        <w:t xml:space="preserve">-oriented </w:t>
      </w:r>
      <w:r w:rsidRPr="00C105B2">
        <w:rPr>
          <w:rStyle w:val="Emphasis"/>
          <w:highlight w:val="yellow"/>
        </w:rPr>
        <w:t>fight</w:t>
      </w:r>
      <w:r w:rsidRPr="00C105B2">
        <w:rPr>
          <w:rStyle w:val="StyleUnderline"/>
          <w:highlight w:val="yellow"/>
        </w:rPr>
        <w:t xml:space="preserve"> against “poverty.”</w:t>
      </w:r>
      <w:r>
        <w:t xml:space="preserve"> In other words, and as surprising as it may seem, the fight against poverty, far from limiting the effects of neoliberal policies, has </w:t>
      </w:r>
      <w:proofErr w:type="gramStart"/>
      <w:r>
        <w:t>in reality militated</w:t>
      </w:r>
      <w:proofErr w:type="gramEnd"/>
      <w:r>
        <w:t xml:space="preserve"> for its political hegemony.</w:t>
      </w:r>
    </w:p>
    <w:p w14:paraId="4A8243BF" w14:textId="77777777" w:rsidR="006D5178" w:rsidRDefault="006D5178" w:rsidP="006D5178">
      <w:proofErr w:type="gramStart"/>
      <w:r>
        <w:t>So</w:t>
      </w:r>
      <w:proofErr w:type="gramEnd"/>
      <w:r>
        <w:t xml:space="preserve"> </w:t>
      </w:r>
      <w:r w:rsidRPr="00C105B2">
        <w:rPr>
          <w:rStyle w:val="StyleUnderline"/>
          <w:highlight w:val="yellow"/>
        </w:rPr>
        <w:t>it’s not surprising to see the world’s</w:t>
      </w:r>
      <w:r w:rsidRPr="00BE34D5">
        <w:rPr>
          <w:rStyle w:val="StyleUnderline"/>
        </w:rPr>
        <w:t xml:space="preserve"> largest </w:t>
      </w:r>
      <w:r w:rsidRPr="00C105B2">
        <w:rPr>
          <w:rStyle w:val="StyleUnderline"/>
          <w:highlight w:val="yellow"/>
        </w:rPr>
        <w:t>fortunes</w:t>
      </w:r>
      <w:r>
        <w:t xml:space="preserve">, like those of Bill Gates or George Soros, </w:t>
      </w:r>
      <w:r w:rsidRPr="00C105B2">
        <w:rPr>
          <w:rStyle w:val="StyleUnderline"/>
          <w:highlight w:val="yellow"/>
        </w:rPr>
        <w:t>engaging in this fight against poverty</w:t>
      </w:r>
      <w:r w:rsidRPr="00BE34D5">
        <w:rPr>
          <w:rStyle w:val="StyleUnderline"/>
        </w:rPr>
        <w:t xml:space="preserve"> even </w:t>
      </w:r>
      <w:r w:rsidRPr="00C105B2">
        <w:rPr>
          <w:rStyle w:val="StyleUnderline"/>
          <w:highlight w:val="yellow"/>
        </w:rPr>
        <w:t>while supporting</w:t>
      </w:r>
      <w:r>
        <w:t xml:space="preserve">, </w:t>
      </w:r>
      <w:r w:rsidRPr="00505C6C">
        <w:t>without</w:t>
      </w:r>
      <w:r>
        <w:t xml:space="preserve"> any apparent contradiction, </w:t>
      </w:r>
      <w:r w:rsidRPr="00BE34D5">
        <w:rPr>
          <w:rStyle w:val="StyleUnderline"/>
        </w:rPr>
        <w:t xml:space="preserve">the liberalization of public services, </w:t>
      </w:r>
      <w:r w:rsidRPr="00C105B2">
        <w:rPr>
          <w:rStyle w:val="StyleUnderline"/>
          <w:highlight w:val="yellow"/>
        </w:rPr>
        <w:t xml:space="preserve">the </w:t>
      </w:r>
      <w:r w:rsidRPr="00C105B2">
        <w:rPr>
          <w:rStyle w:val="Emphasis"/>
          <w:highlight w:val="yellow"/>
        </w:rPr>
        <w:t>destruction of</w:t>
      </w:r>
      <w:r w:rsidRPr="00BE34D5">
        <w:rPr>
          <w:rStyle w:val="Emphasis"/>
        </w:rPr>
        <w:t xml:space="preserve"> all these mechanisms of </w:t>
      </w:r>
      <w:r w:rsidRPr="00C105B2">
        <w:rPr>
          <w:rStyle w:val="Emphasis"/>
          <w:highlight w:val="yellow"/>
        </w:rPr>
        <w:t>wealth redistribution</w:t>
      </w:r>
      <w:r w:rsidRPr="00BE34D5">
        <w:rPr>
          <w:rStyle w:val="StyleUnderline"/>
        </w:rPr>
        <w:t>, and the “virtues” of neoliberalism</w:t>
      </w:r>
      <w:r>
        <w:t>.</w:t>
      </w:r>
    </w:p>
    <w:p w14:paraId="026DD0C1" w14:textId="77777777" w:rsidR="006D5178" w:rsidRDefault="006D5178" w:rsidP="006D5178">
      <w:r w:rsidRPr="00505C6C">
        <w:rPr>
          <w:rStyle w:val="StyleUnderline"/>
        </w:rPr>
        <w:t>Combatting poverty</w:t>
      </w:r>
      <w:r>
        <w:t xml:space="preserve"> thus </w:t>
      </w:r>
      <w:r w:rsidRPr="00505C6C">
        <w:rPr>
          <w:rStyle w:val="StyleUnderline"/>
        </w:rPr>
        <w:t>permits</w:t>
      </w:r>
      <w:r w:rsidRPr="00BE34D5">
        <w:rPr>
          <w:rStyle w:val="StyleUnderline"/>
        </w:rPr>
        <w:t xml:space="preserve"> the inclusion of social questions on the political agenda without having to </w:t>
      </w:r>
      <w:r w:rsidRPr="00BE34D5">
        <w:rPr>
          <w:rStyle w:val="Emphasis"/>
        </w:rPr>
        <w:t>fight against inequality and the structural mechanisms that produce it</w:t>
      </w:r>
      <w:r>
        <w:t xml:space="preserve">. </w:t>
      </w:r>
      <w:proofErr w:type="gramStart"/>
      <w:r>
        <w:t>So</w:t>
      </w:r>
      <w:proofErr w:type="gramEnd"/>
      <w:r>
        <w:t xml:space="preserve"> </w:t>
      </w:r>
      <w:r w:rsidRPr="00C105B2">
        <w:rPr>
          <w:rStyle w:val="StyleUnderline"/>
          <w:highlight w:val="yellow"/>
        </w:rPr>
        <w:t>this</w:t>
      </w:r>
      <w:r w:rsidRPr="00BE34D5">
        <w:rPr>
          <w:rStyle w:val="StyleUnderline"/>
        </w:rPr>
        <w:t xml:space="preserve"> evolution </w:t>
      </w:r>
      <w:r w:rsidRPr="00C105B2">
        <w:rPr>
          <w:rStyle w:val="StyleUnderline"/>
          <w:highlight w:val="yellow"/>
        </w:rPr>
        <w:t xml:space="preserve">has been </w:t>
      </w:r>
      <w:r w:rsidRPr="00C105B2">
        <w:rPr>
          <w:rStyle w:val="Emphasis"/>
          <w:highlight w:val="yellow"/>
        </w:rPr>
        <w:t>part and parcel of neoliberalism</w:t>
      </w:r>
      <w:r>
        <w:t>, and the objective of my text is to show that Foucault had his share of responsibility in this development.</w:t>
      </w:r>
    </w:p>
    <w:p w14:paraId="49EE31D6" w14:textId="77777777" w:rsidR="006D5178" w:rsidRDefault="006D5178" w:rsidP="006D5178">
      <w:r>
        <w:t>Ballast: The question of the state is omnipresent in your book. Whoever critiques its raison d’être is allegedly a liberal. But isn’t that forgetting the traditions of anarchism and Marxism, from Bakunin to Lenin? Aren’t you overlooking that dimension?</w:t>
      </w:r>
    </w:p>
    <w:p w14:paraId="51FAC1A6" w14:textId="77777777" w:rsidR="006D5178" w:rsidRDefault="006D5178" w:rsidP="006D5178">
      <w:r>
        <w:t>I don’t think so. I think the critique from the Marxist or anarchist tradition is very different from the one Foucault was formulating, and not only him but also a significant swath of the Marxism of the 1970s.</w:t>
      </w:r>
    </w:p>
    <w:p w14:paraId="1BE3E528" w14:textId="77777777" w:rsidR="006D5178" w:rsidRDefault="006D5178" w:rsidP="006D5178">
      <w:r>
        <w:t xml:space="preserve">First, for the simple reason that all those old anarchist and Marxist writers knew nothing of social security or the form the state would take after 1945. The state Lenin was addressing was effectively the state of the dominant class, in which workers played no real role. The right to vote, for example, wasn’t really generalized — for men — until the interwar era. </w:t>
      </w:r>
      <w:proofErr w:type="gramStart"/>
      <w:r>
        <w:t>So</w:t>
      </w:r>
      <w:proofErr w:type="gramEnd"/>
      <w:r>
        <w:t xml:space="preserve"> it’s hard to know what they would have thought of these institutions and their so-called “bourgeois” character.</w:t>
      </w:r>
    </w:p>
    <w:p w14:paraId="10DAFFEF" w14:textId="77777777" w:rsidR="006D5178" w:rsidRDefault="006D5178" w:rsidP="006D5178">
      <w:r w:rsidRPr="00C105B2">
        <w:rPr>
          <w:rStyle w:val="StyleUnderline"/>
          <w:highlight w:val="yellow"/>
        </w:rPr>
        <w:t>I’ve</w:t>
      </w:r>
      <w:r w:rsidRPr="00BE34D5">
        <w:rPr>
          <w:rStyle w:val="StyleUnderline"/>
        </w:rPr>
        <w:t xml:space="preserve"> </w:t>
      </w:r>
      <w:r w:rsidRPr="00C105B2">
        <w:rPr>
          <w:rStyle w:val="StyleUnderline"/>
          <w:highlight w:val="yellow"/>
        </w:rPr>
        <w:t>always been</w:t>
      </w:r>
      <w:r w:rsidRPr="00BE34D5">
        <w:rPr>
          <w:rStyle w:val="StyleUnderline"/>
        </w:rPr>
        <w:t xml:space="preserve"> </w:t>
      </w:r>
      <w:r w:rsidRPr="00BE34D5">
        <w:rPr>
          <w:rStyle w:val="Emphasis"/>
        </w:rPr>
        <w:t xml:space="preserve">very </w:t>
      </w:r>
      <w:r w:rsidRPr="00C105B2">
        <w:rPr>
          <w:rStyle w:val="Emphasis"/>
          <w:highlight w:val="yellow"/>
        </w:rPr>
        <w:t>irritated by this idea</w:t>
      </w:r>
      <w:r>
        <w:t xml:space="preserve">, which is relatively popular within the radical left, </w:t>
      </w:r>
      <w:r w:rsidRPr="00C105B2">
        <w:rPr>
          <w:rStyle w:val="StyleUnderline"/>
          <w:highlight w:val="yellow"/>
        </w:rPr>
        <w:t>that social security is</w:t>
      </w:r>
      <w:r w:rsidRPr="00BE34D5">
        <w:rPr>
          <w:rStyle w:val="StyleUnderline"/>
        </w:rPr>
        <w:t xml:space="preserve"> ultimately </w:t>
      </w:r>
      <w:r w:rsidRPr="00C105B2">
        <w:rPr>
          <w:rStyle w:val="StyleUnderline"/>
          <w:highlight w:val="yellow"/>
        </w:rPr>
        <w:t xml:space="preserve">nothing more than a tool of </w:t>
      </w:r>
      <w:r w:rsidRPr="00C105B2">
        <w:rPr>
          <w:rStyle w:val="Emphasis"/>
          <w:highlight w:val="yellow"/>
        </w:rPr>
        <w:t>social control</w:t>
      </w:r>
      <w:r w:rsidRPr="00BE34D5">
        <w:rPr>
          <w:rStyle w:val="Emphasis"/>
        </w:rPr>
        <w:t xml:space="preserve"> by big capital</w:t>
      </w:r>
      <w:r>
        <w:t xml:space="preserve">. </w:t>
      </w:r>
      <w:r w:rsidRPr="00C105B2">
        <w:rPr>
          <w:rStyle w:val="StyleUnderline"/>
          <w:highlight w:val="yellow"/>
        </w:rPr>
        <w:t>This</w:t>
      </w:r>
      <w:r w:rsidRPr="00BE34D5">
        <w:rPr>
          <w:rStyle w:val="StyleUnderline"/>
        </w:rPr>
        <w:t xml:space="preserve"> idea </w:t>
      </w:r>
      <w:r w:rsidRPr="00C105B2">
        <w:rPr>
          <w:rStyle w:val="StyleUnderline"/>
          <w:highlight w:val="yellow"/>
        </w:rPr>
        <w:t xml:space="preserve">demonstrates a complete </w:t>
      </w:r>
      <w:r w:rsidRPr="00C105B2">
        <w:rPr>
          <w:rStyle w:val="Emphasis"/>
          <w:highlight w:val="yellow"/>
        </w:rPr>
        <w:t>misunderstanding of the history and origins</w:t>
      </w:r>
      <w:r w:rsidRPr="00C105B2">
        <w:rPr>
          <w:rStyle w:val="StyleUnderline"/>
          <w:highlight w:val="yellow"/>
        </w:rPr>
        <w:t xml:space="preserve"> of</w:t>
      </w:r>
      <w:r w:rsidRPr="00BE34D5">
        <w:rPr>
          <w:rStyle w:val="StyleUnderline"/>
        </w:rPr>
        <w:t xml:space="preserve"> our systems of </w:t>
      </w:r>
      <w:r w:rsidRPr="00C105B2">
        <w:rPr>
          <w:rStyle w:val="StyleUnderline"/>
          <w:highlight w:val="yellow"/>
        </w:rPr>
        <w:t>social protection</w:t>
      </w:r>
      <w:r>
        <w:t xml:space="preserve">. </w:t>
      </w:r>
      <w:r w:rsidRPr="00BE34D5">
        <w:rPr>
          <w:rStyle w:val="StyleUnderline"/>
        </w:rPr>
        <w:t>These systems were not established by the bourgeoisie to control the masses</w:t>
      </w:r>
      <w:r>
        <w:t xml:space="preserve">. On the contrary, </w:t>
      </w:r>
      <w:r w:rsidRPr="00BE34D5">
        <w:rPr>
          <w:rStyle w:val="Emphasis"/>
        </w:rPr>
        <w:t>it was totally hostile to them</w:t>
      </w:r>
      <w:r>
        <w:t>!</w:t>
      </w:r>
    </w:p>
    <w:p w14:paraId="3C99237B" w14:textId="77777777" w:rsidR="006D5178" w:rsidRDefault="006D5178" w:rsidP="006D5178">
      <w:r w:rsidRPr="00C105B2">
        <w:rPr>
          <w:rStyle w:val="StyleUnderline"/>
          <w:highlight w:val="yellow"/>
        </w:rPr>
        <w:t>These institutions were</w:t>
      </w:r>
      <w:r w:rsidRPr="00BE34D5">
        <w:rPr>
          <w:rStyle w:val="StyleUnderline"/>
        </w:rPr>
        <w:t xml:space="preserve"> the result of the strong position held by the workers’ movement</w:t>
      </w:r>
      <w:r>
        <w:t xml:space="preserve"> after the Liberation. </w:t>
      </w:r>
      <w:r w:rsidRPr="00BE34D5">
        <w:rPr>
          <w:rStyle w:val="Emphasis"/>
        </w:rPr>
        <w:t xml:space="preserve">They were </w:t>
      </w:r>
      <w:r w:rsidRPr="00C105B2">
        <w:rPr>
          <w:rStyle w:val="Emphasis"/>
          <w:highlight w:val="yellow"/>
        </w:rPr>
        <w:t>invented by the workers’ movement itself</w:t>
      </w:r>
      <w:r>
        <w:t xml:space="preserve">. From the nineteenth century onward, </w:t>
      </w:r>
      <w:r w:rsidRPr="00BE34D5">
        <w:rPr>
          <w:rStyle w:val="StyleUnderline"/>
        </w:rPr>
        <w:t>workers and unions had established mutual societies</w:t>
      </w:r>
      <w:r>
        <w:t xml:space="preserve">, for example, </w:t>
      </w:r>
      <w:r w:rsidRPr="00BE34D5">
        <w:rPr>
          <w:rStyle w:val="StyleUnderline"/>
        </w:rPr>
        <w:t>to pay benefits to those unable to work</w:t>
      </w:r>
      <w:r>
        <w:t xml:space="preserve">. </w:t>
      </w:r>
      <w:r w:rsidRPr="00C105B2">
        <w:rPr>
          <w:rStyle w:val="StyleUnderline"/>
          <w:highlight w:val="yellow"/>
        </w:rPr>
        <w:t xml:space="preserve">It was the </w:t>
      </w:r>
      <w:r w:rsidRPr="00C105B2">
        <w:rPr>
          <w:rStyle w:val="Emphasis"/>
          <w:highlight w:val="yellow"/>
        </w:rPr>
        <w:t>very logic of the market</w:t>
      </w:r>
      <w:r w:rsidRPr="00BE34D5">
        <w:rPr>
          <w:rStyle w:val="StyleUnderline"/>
        </w:rPr>
        <w:t xml:space="preserve"> and the enormous risks it imposed on the lives of workers </w:t>
      </w:r>
      <w:r w:rsidRPr="00C105B2">
        <w:rPr>
          <w:rStyle w:val="StyleUnderline"/>
          <w:highlight w:val="yellow"/>
        </w:rPr>
        <w:t xml:space="preserve">that </w:t>
      </w:r>
      <w:r w:rsidRPr="00C105B2">
        <w:rPr>
          <w:rStyle w:val="Emphasis"/>
          <w:highlight w:val="yellow"/>
        </w:rPr>
        <w:t>pushed them to develop mechanisms for</w:t>
      </w:r>
      <w:r w:rsidRPr="00BE34D5">
        <w:rPr>
          <w:rStyle w:val="Emphasis"/>
        </w:rPr>
        <w:t xml:space="preserve"> the partial </w:t>
      </w:r>
      <w:r w:rsidRPr="00C105B2">
        <w:rPr>
          <w:rStyle w:val="Emphasis"/>
          <w:highlight w:val="yellow"/>
        </w:rPr>
        <w:t>socialization</w:t>
      </w:r>
      <w:r w:rsidRPr="00C105B2">
        <w:rPr>
          <w:rStyle w:val="StyleUnderline"/>
          <w:highlight w:val="yellow"/>
        </w:rPr>
        <w:t xml:space="preserve"> of income</w:t>
      </w:r>
      <w:r>
        <w:t>.</w:t>
      </w:r>
    </w:p>
    <w:p w14:paraId="59F2ED3D" w14:textId="77777777" w:rsidR="006D5178" w:rsidRDefault="006D5178" w:rsidP="006D5178">
      <w:r>
        <w:t xml:space="preserve">In the early phase of the industrial revolution, only property owners were full citizens, and as the sociologist Robert Castel emphasizes, it was only with social security that the “social rehabilitation of non-property-owners” really took place. It was </w:t>
      </w:r>
      <w:r w:rsidRPr="00BE34D5">
        <w:rPr>
          <w:rStyle w:val="StyleUnderline"/>
        </w:rPr>
        <w:t>social security</w:t>
      </w:r>
      <w:r>
        <w:t xml:space="preserve"> that </w:t>
      </w:r>
      <w:r w:rsidRPr="00BE34D5">
        <w:rPr>
          <w:rStyle w:val="StyleUnderline"/>
        </w:rPr>
        <w:t>established</w:t>
      </w:r>
      <w:r>
        <w:t xml:space="preserve">, alongside private property, </w:t>
      </w:r>
      <w:r w:rsidRPr="00BE34D5">
        <w:rPr>
          <w:rStyle w:val="Emphasis"/>
        </w:rPr>
        <w:t>a social property</w:t>
      </w:r>
      <w:r>
        <w:t xml:space="preserve">, </w:t>
      </w:r>
      <w:r w:rsidRPr="00BE34D5">
        <w:rPr>
          <w:rStyle w:val="StyleUnderline"/>
        </w:rPr>
        <w:t>intended to usher the popular classes into citizenship</w:t>
      </w:r>
      <w:r>
        <w:t>. This is the idea Karl Polanyi advances in The Great Transformation, which sees in the principle of social protection the aim of withdrawing the individual out of the laws of the market and thus reconfiguring relations of power between capital and labor.</w:t>
      </w:r>
    </w:p>
    <w:p w14:paraId="578428E8" w14:textId="77777777" w:rsidR="006D5178" w:rsidRDefault="006D5178" w:rsidP="006D5178">
      <w:r>
        <w:t xml:space="preserve">One can, of course, lament the statist form in which social security is managed, or say, for example, that it ought to be run by collectives — though I don’t really buy that — but criticizing the tool and its ideological basis as such, that’s very different. </w:t>
      </w:r>
      <w:r w:rsidRPr="00125257">
        <w:rPr>
          <w:rStyle w:val="StyleUnderline"/>
        </w:rPr>
        <w:t>When Foucault goes so far as to say it’s “clear that there is hardly any sense in speaking of a ‘right to health</w:t>
      </w:r>
      <w:r>
        <w:t>,’” and asks, “should a society seek to satisfy individuals’ need for health? And can those individuals legitimately demand the satisfaction of those needs?” we are no longer really within the anarchist register.</w:t>
      </w:r>
    </w:p>
    <w:p w14:paraId="04222DC4" w14:textId="77777777" w:rsidR="006D5178" w:rsidRDefault="006D5178" w:rsidP="006D5178">
      <w:r>
        <w:t xml:space="preserve">For me, and contrary to Foucault, what </w:t>
      </w:r>
      <w:r w:rsidRPr="00C105B2">
        <w:rPr>
          <w:rStyle w:val="StyleUnderline"/>
          <w:highlight w:val="yellow"/>
        </w:rPr>
        <w:t>we should</w:t>
      </w:r>
      <w:r>
        <w:t xml:space="preserve"> do is </w:t>
      </w:r>
      <w:r w:rsidRPr="00C105B2">
        <w:rPr>
          <w:rStyle w:val="Emphasis"/>
          <w:highlight w:val="yellow"/>
        </w:rPr>
        <w:t>deepen</w:t>
      </w:r>
      <w:r w:rsidRPr="00125257">
        <w:rPr>
          <w:rStyle w:val="Emphasis"/>
        </w:rPr>
        <w:t xml:space="preserve"> the </w:t>
      </w:r>
      <w:r w:rsidRPr="00C105B2">
        <w:rPr>
          <w:rStyle w:val="Emphasis"/>
          <w:highlight w:val="yellow"/>
        </w:rPr>
        <w:t>social rights</w:t>
      </w:r>
      <w:r>
        <w:t xml:space="preserve"> </w:t>
      </w:r>
      <w:r w:rsidRPr="00125257">
        <w:rPr>
          <w:rStyle w:val="StyleUnderline"/>
        </w:rPr>
        <w:t>that we have already</w:t>
      </w:r>
      <w:r>
        <w:t xml:space="preserve">, </w:t>
      </w:r>
      <w:r w:rsidRPr="00C105B2">
        <w:rPr>
          <w:rStyle w:val="StyleUnderline"/>
          <w:highlight w:val="yellow"/>
        </w:rPr>
        <w:t>we should “</w:t>
      </w:r>
      <w:r w:rsidRPr="00C105B2">
        <w:rPr>
          <w:rStyle w:val="Emphasis"/>
          <w:highlight w:val="yellow"/>
        </w:rPr>
        <w:t>build on what already exists</w:t>
      </w:r>
      <w:r w:rsidRPr="00125257">
        <w:rPr>
          <w:rStyle w:val="StyleUnderline"/>
        </w:rPr>
        <w:t>,”</w:t>
      </w:r>
      <w:r>
        <w:t xml:space="preserve"> as Bernard </w:t>
      </w:r>
      <w:proofErr w:type="spellStart"/>
      <w:r>
        <w:t>Friot</w:t>
      </w:r>
      <w:proofErr w:type="spellEnd"/>
      <w:r>
        <w:t xml:space="preserve"> says. And </w:t>
      </w:r>
      <w:r w:rsidRPr="00C105B2">
        <w:rPr>
          <w:rStyle w:val="Emphasis"/>
          <w:highlight w:val="yellow"/>
        </w:rPr>
        <w:t>social security is an excellent tool</w:t>
      </w:r>
      <w:r>
        <w:t xml:space="preserve"> that </w:t>
      </w:r>
      <w:r w:rsidRPr="00C105B2">
        <w:rPr>
          <w:rStyle w:val="StyleUnderline"/>
          <w:highlight w:val="yellow"/>
        </w:rPr>
        <w:t>we should</w:t>
      </w:r>
      <w:r w:rsidRPr="00505C6C">
        <w:rPr>
          <w:rStyle w:val="StyleUnderline"/>
        </w:rPr>
        <w:t xml:space="preserve"> both </w:t>
      </w:r>
      <w:r w:rsidRPr="00C105B2">
        <w:rPr>
          <w:rStyle w:val="StyleUnderline"/>
          <w:highlight w:val="yellow"/>
        </w:rPr>
        <w:t>defend and deepen</w:t>
      </w:r>
      <w:r w:rsidRPr="00505C6C">
        <w:t>.</w:t>
      </w:r>
    </w:p>
    <w:p w14:paraId="500E7ABD" w14:textId="489526E3" w:rsidR="006D5178" w:rsidRPr="006D5178" w:rsidRDefault="006D5178" w:rsidP="006D5178">
      <w:r>
        <w:t xml:space="preserve">Along the same lines, </w:t>
      </w:r>
      <w:r w:rsidRPr="00621975">
        <w:rPr>
          <w:highlight w:val="yellow"/>
          <w:u w:val="single"/>
        </w:rPr>
        <w:t>when I read the philosopher Beatriz Preciado</w:t>
      </w:r>
      <w:r w:rsidRPr="00621975">
        <w:rPr>
          <w:u w:val="single"/>
        </w:rPr>
        <w:t xml:space="preserve">, who writes in </w:t>
      </w:r>
      <w:proofErr w:type="spellStart"/>
      <w:r w:rsidRPr="00621975">
        <w:rPr>
          <w:u w:val="single"/>
        </w:rPr>
        <w:t>Libération</w:t>
      </w:r>
      <w:proofErr w:type="spellEnd"/>
      <w:r w:rsidRPr="00621975">
        <w:rPr>
          <w:u w:val="single"/>
        </w:rPr>
        <w:t xml:space="preserve"> that “</w:t>
      </w:r>
      <w:r w:rsidRPr="00621975">
        <w:rPr>
          <w:highlight w:val="yellow"/>
          <w:u w:val="single"/>
        </w:rPr>
        <w:t>we’re not going to cry over the end of the welfare state</w:t>
      </w:r>
      <w:r w:rsidRPr="00621975">
        <w:rPr>
          <w:u w:val="single"/>
        </w:rPr>
        <w:t>, because the welfare state is also the psychiatric hospital, the disability office, the prison, the patriarchal-colonial-heteronormative school,”</w:t>
      </w:r>
      <w:r>
        <w:t xml:space="preserve"> it makes me think that </w:t>
      </w:r>
      <w:r w:rsidRPr="00C105B2">
        <w:rPr>
          <w:rStyle w:val="StyleUnderline"/>
          <w:highlight w:val="yellow"/>
        </w:rPr>
        <w:t>neoliberalism</w:t>
      </w:r>
      <w:r w:rsidRPr="00125257">
        <w:rPr>
          <w:rStyle w:val="StyleUnderline"/>
        </w:rPr>
        <w:t xml:space="preserve"> has done much more than transform our economy</w:t>
      </w:r>
      <w:r>
        <w:t xml:space="preserve">; </w:t>
      </w:r>
      <w:r w:rsidRPr="00125257">
        <w:rPr>
          <w:rStyle w:val="StyleUnderline"/>
        </w:rPr>
        <w:t xml:space="preserve">it </w:t>
      </w:r>
      <w:r w:rsidRPr="00C105B2">
        <w:rPr>
          <w:rStyle w:val="StyleUnderline"/>
          <w:highlight w:val="yellow"/>
        </w:rPr>
        <w:t>has</w:t>
      </w:r>
      <w:r w:rsidRPr="00125257">
        <w:rPr>
          <w:rStyle w:val="StyleUnderline"/>
        </w:rPr>
        <w:t xml:space="preserve"> profoundly </w:t>
      </w:r>
      <w:r w:rsidRPr="00C105B2">
        <w:rPr>
          <w:rStyle w:val="StyleUnderline"/>
          <w:highlight w:val="yellow"/>
        </w:rPr>
        <w:t xml:space="preserve">reconfigured the social imagination of a certain </w:t>
      </w:r>
      <w:r w:rsidRPr="00C105B2">
        <w:rPr>
          <w:rStyle w:val="Emphasis"/>
          <w:highlight w:val="yellow"/>
        </w:rPr>
        <w:t>“libertarian” left</w:t>
      </w:r>
      <w:r>
        <w:t>.</w:t>
      </w:r>
    </w:p>
    <w:sectPr w:rsidR="006D5178" w:rsidRPr="006D5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Liberation Sans">
    <w:altName w:val="Arial"/>
    <w:charset w:val="01"/>
    <w:family w:val="swiss"/>
    <w:pitch w:val="variable"/>
  </w:font>
  <w:font w:name="MS Mincho">
    <w:altName w:val="MS Mincho"/>
    <w:panose1 w:val="02020609040205080304"/>
    <w:charset w:val="80"/>
    <w:family w:val="modern"/>
    <w:pitch w:val="fixed"/>
    <w:sig w:usb0="E00002FF" w:usb1="6AC7FDFB" w:usb2="08000012" w:usb3="00000000" w:csb0="0002009F" w:csb1="00000000"/>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00000003" w:usb1="00000000" w:usb2="00000000" w:usb3="00000000" w:csb0="00000001" w:csb1="00000000"/>
  </w:font>
  <w:font w:name="Poppins">
    <w:charset w:val="00"/>
    <w:family w:val="auto"/>
    <w:pitch w:val="variable"/>
    <w:sig w:usb0="00008007" w:usb1="00000000" w:usb2="00000000" w:usb3="00000000" w:csb0="00000093"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27"/>
  </w:num>
  <w:num w:numId="14">
    <w:abstractNumId w:val="20"/>
  </w:num>
  <w:num w:numId="15">
    <w:abstractNumId w:val="40"/>
  </w:num>
  <w:num w:numId="16">
    <w:abstractNumId w:val="34"/>
  </w:num>
  <w:num w:numId="17">
    <w:abstractNumId w:val="26"/>
  </w:num>
  <w:num w:numId="18">
    <w:abstractNumId w:val="37"/>
  </w:num>
  <w:num w:numId="19">
    <w:abstractNumId w:val="23"/>
  </w:num>
  <w:num w:numId="20">
    <w:abstractNumId w:val="13"/>
  </w:num>
  <w:num w:numId="21">
    <w:abstractNumId w:val="16"/>
  </w:num>
  <w:num w:numId="22">
    <w:abstractNumId w:val="46"/>
  </w:num>
  <w:num w:numId="23">
    <w:abstractNumId w:val="11"/>
  </w:num>
  <w:num w:numId="24">
    <w:abstractNumId w:val="15"/>
  </w:num>
  <w:num w:numId="25">
    <w:abstractNumId w:val="18"/>
  </w:num>
  <w:num w:numId="26">
    <w:abstractNumId w:val="33"/>
  </w:num>
  <w:num w:numId="27">
    <w:abstractNumId w:val="36"/>
  </w:num>
  <w:num w:numId="28">
    <w:abstractNumId w:val="28"/>
  </w:num>
  <w:num w:numId="29">
    <w:abstractNumId w:val="30"/>
  </w:num>
  <w:num w:numId="30">
    <w:abstractNumId w:val="25"/>
  </w:num>
  <w:num w:numId="31">
    <w:abstractNumId w:val="17"/>
  </w:num>
  <w:num w:numId="32">
    <w:abstractNumId w:val="39"/>
  </w:num>
  <w:num w:numId="33">
    <w:abstractNumId w:val="14"/>
  </w:num>
  <w:num w:numId="34">
    <w:abstractNumId w:val="43"/>
  </w:num>
  <w:num w:numId="35">
    <w:abstractNumId w:val="44"/>
  </w:num>
  <w:num w:numId="36">
    <w:abstractNumId w:val="35"/>
  </w:num>
  <w:num w:numId="37">
    <w:abstractNumId w:val="41"/>
  </w:num>
  <w:num w:numId="38">
    <w:abstractNumId w:val="22"/>
  </w:num>
  <w:num w:numId="39">
    <w:abstractNumId w:val="42"/>
  </w:num>
  <w:num w:numId="40">
    <w:abstractNumId w:val="24"/>
  </w:num>
  <w:num w:numId="41">
    <w:abstractNumId w:val="19"/>
  </w:num>
  <w:num w:numId="42">
    <w:abstractNumId w:val="29"/>
  </w:num>
  <w:num w:numId="43">
    <w:abstractNumId w:val="38"/>
  </w:num>
  <w:num w:numId="44">
    <w:abstractNumId w:val="32"/>
  </w:num>
  <w:num w:numId="45">
    <w:abstractNumId w:val="31"/>
  </w:num>
  <w:num w:numId="46">
    <w:abstractNumId w:val="45"/>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0B0F"/>
    <w:rsid w:val="000139A3"/>
    <w:rsid w:val="00100833"/>
    <w:rsid w:val="00104529"/>
    <w:rsid w:val="00105942"/>
    <w:rsid w:val="00107396"/>
    <w:rsid w:val="00144A4C"/>
    <w:rsid w:val="00176AB0"/>
    <w:rsid w:val="00177B7D"/>
    <w:rsid w:val="0018322D"/>
    <w:rsid w:val="00193C1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6D5178"/>
    <w:rsid w:val="00722258"/>
    <w:rsid w:val="007243E5"/>
    <w:rsid w:val="00766EA0"/>
    <w:rsid w:val="007A2226"/>
    <w:rsid w:val="007F5B66"/>
    <w:rsid w:val="00823A1C"/>
    <w:rsid w:val="00845B9D"/>
    <w:rsid w:val="00860984"/>
    <w:rsid w:val="008B3ECB"/>
    <w:rsid w:val="008B4E85"/>
    <w:rsid w:val="008C1B2E"/>
    <w:rsid w:val="008E5AB0"/>
    <w:rsid w:val="0091627E"/>
    <w:rsid w:val="00930B0F"/>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93F"/>
    <w:rsid w:val="00DA6538"/>
    <w:rsid w:val="00E15E75"/>
    <w:rsid w:val="00E5262C"/>
    <w:rsid w:val="00E76BE5"/>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A5B9"/>
  <w15:chartTrackingRefBased/>
  <w15:docId w15:val="{BD503309-FF01-4883-9767-79AF7AB55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3C1B"/>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930B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930B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2"/>
    <w:unhideWhenUsed/>
    <w:qFormat/>
    <w:rsid w:val="00930B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30B0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6D5178"/>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6D517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D517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D517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D517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30B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B0F"/>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930B0F"/>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1"/>
    <w:rsid w:val="00930B0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2"/>
    <w:rsid w:val="00930B0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30B0F"/>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930B0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30B0F"/>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6"/>
    <w:qFormat/>
    <w:rsid w:val="00930B0F"/>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930B0F"/>
    <w:rPr>
      <w:color w:val="auto"/>
      <w:u w:val="none"/>
    </w:rPr>
  </w:style>
  <w:style w:type="character" w:styleId="FollowedHyperlink">
    <w:name w:val="FollowedHyperlink"/>
    <w:basedOn w:val="DefaultParagraphFont"/>
    <w:uiPriority w:val="99"/>
    <w:unhideWhenUsed/>
    <w:rsid w:val="00930B0F"/>
    <w:rPr>
      <w:color w:val="auto"/>
      <w:u w:val="none"/>
    </w:rPr>
  </w:style>
  <w:style w:type="paragraph" w:customStyle="1" w:styleId="Analytic">
    <w:name w:val="Analytic"/>
    <w:basedOn w:val="Heading4"/>
    <w:link w:val="AnalyticChar"/>
    <w:autoRedefine/>
    <w:uiPriority w:val="4"/>
    <w:qFormat/>
    <w:rsid w:val="00930B0F"/>
    <w:rPr>
      <w:color w:val="C00000"/>
    </w:rPr>
  </w:style>
  <w:style w:type="paragraph" w:customStyle="1" w:styleId="Emphasis1">
    <w:name w:val="Emphasis1"/>
    <w:basedOn w:val="Normal"/>
    <w:link w:val="Emphasis"/>
    <w:autoRedefine/>
    <w:uiPriority w:val="7"/>
    <w:qFormat/>
    <w:rsid w:val="00193C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93C1B"/>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193C1B"/>
    <w:pPr>
      <w:spacing w:after="0" w:line="240" w:lineRule="auto"/>
    </w:pPr>
    <w:rPr>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93C1B"/>
    <w:rPr>
      <w:rFonts w:ascii="Times New Roman" w:hAnsi="Times New Roman" w:cs="Times New Roman"/>
    </w:rPr>
  </w:style>
  <w:style w:type="paragraph" w:customStyle="1" w:styleId="textbold">
    <w:name w:val="text bold"/>
    <w:basedOn w:val="Normal"/>
    <w:uiPriority w:val="7"/>
    <w:qFormat/>
    <w:rsid w:val="00193C1B"/>
    <w:pPr>
      <w:ind w:left="720"/>
      <w:jc w:val="both"/>
    </w:pPr>
    <w:rPr>
      <w:b/>
      <w:iCs/>
      <w:u w:val="single"/>
    </w:rPr>
  </w:style>
  <w:style w:type="character" w:customStyle="1" w:styleId="AnalyticChar">
    <w:name w:val="Analytic Char"/>
    <w:basedOn w:val="DefaultParagraphFont"/>
    <w:link w:val="Analytic"/>
    <w:uiPriority w:val="4"/>
    <w:rsid w:val="006D5178"/>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6D5178"/>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6D5178"/>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6D5178"/>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6D5178"/>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6D5178"/>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6D51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D5178"/>
    <w:rPr>
      <w:rFonts w:ascii="Lucida Grande" w:hAnsi="Lucida Grande" w:cs="Lucida Grande"/>
      <w:sz w:val="24"/>
    </w:rPr>
  </w:style>
  <w:style w:type="paragraph" w:customStyle="1" w:styleId="card">
    <w:name w:val="card"/>
    <w:aliases w:val="Medium Grid 21,nonunderlined,Tags,No Spacing111,No Spacing3,tag,Dont use,No Spacing41"/>
    <w:basedOn w:val="Normal"/>
    <w:next w:val="Normal"/>
    <w:link w:val="cardChar"/>
    <w:autoRedefine/>
    <w:uiPriority w:val="1"/>
    <w:qFormat/>
    <w:rsid w:val="006D5178"/>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6D517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D5178"/>
    <w:rPr>
      <w:rFonts w:ascii="Calibri" w:hAnsi="Calibri"/>
      <w:b/>
      <w:sz w:val="26"/>
    </w:rPr>
  </w:style>
  <w:style w:type="character" w:customStyle="1" w:styleId="Heading4Char3">
    <w:name w:val="Heading 4 Char3"/>
    <w:aliases w:val="Tag Char3,heading 2 Char3,Heading 2 Char2 Char Char1,Heading 2 Char1 Char Char Char1,ta Char"/>
    <w:rsid w:val="006D5178"/>
    <w:rPr>
      <w:rFonts w:ascii="Calibri" w:hAnsi="Calibri"/>
      <w:b/>
      <w:sz w:val="26"/>
    </w:rPr>
  </w:style>
  <w:style w:type="paragraph" w:customStyle="1" w:styleId="Citation">
    <w:name w:val="Citation"/>
    <w:basedOn w:val="Normal"/>
    <w:autoRedefine/>
    <w:uiPriority w:val="1"/>
    <w:qFormat/>
    <w:rsid w:val="006D5178"/>
    <w:rPr>
      <w:rFonts w:asciiTheme="minorHAnsi" w:hAnsiTheme="minorHAnsi"/>
      <w:u w:val="single"/>
    </w:rPr>
  </w:style>
  <w:style w:type="character" w:customStyle="1" w:styleId="UnderlineBold">
    <w:name w:val="Underline + Bold"/>
    <w:uiPriority w:val="1"/>
    <w:qFormat/>
    <w:rsid w:val="006D5178"/>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D5178"/>
    <w:rPr>
      <w:rFonts w:ascii="Garamond" w:eastAsia="Times New Roman" w:hAnsi="Garamond" w:cs="Garamond"/>
      <w:bCs/>
      <w:u w:val="single"/>
    </w:rPr>
  </w:style>
  <w:style w:type="paragraph" w:styleId="ListParagraph">
    <w:name w:val="List Paragraph"/>
    <w:aliases w:val="6 font"/>
    <w:basedOn w:val="Normal"/>
    <w:uiPriority w:val="99"/>
    <w:unhideWhenUsed/>
    <w:qFormat/>
    <w:rsid w:val="006D5178"/>
    <w:pPr>
      <w:ind w:left="720"/>
      <w:contextualSpacing/>
    </w:pPr>
    <w:rPr>
      <w:sz w:val="24"/>
    </w:rPr>
  </w:style>
  <w:style w:type="paragraph" w:customStyle="1" w:styleId="underlined">
    <w:name w:val="underlined"/>
    <w:next w:val="Normal"/>
    <w:link w:val="underlinedChar"/>
    <w:autoRedefine/>
    <w:qFormat/>
    <w:rsid w:val="006D5178"/>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6D5178"/>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6D5178"/>
    <w:pPr>
      <w:spacing w:after="0" w:line="240" w:lineRule="auto"/>
    </w:pPr>
    <w:rPr>
      <w:rFonts w:eastAsia="Calibri"/>
      <w:sz w:val="24"/>
      <w:u w:val="single"/>
      <w:lang w:val="x-none"/>
    </w:rPr>
  </w:style>
  <w:style w:type="character" w:customStyle="1" w:styleId="Style4Char">
    <w:name w:val="Style4 Char"/>
    <w:link w:val="Style4"/>
    <w:qFormat/>
    <w:rsid w:val="006D5178"/>
    <w:rPr>
      <w:rFonts w:ascii="Times New Roman" w:eastAsia="Calibri" w:hAnsi="Times New Roman" w:cs="Times New Roman"/>
      <w:sz w:val="24"/>
      <w:u w:val="single"/>
      <w:lang w:val="x-none"/>
    </w:rPr>
  </w:style>
  <w:style w:type="paragraph" w:customStyle="1" w:styleId="Analytics">
    <w:name w:val="Analytics"/>
    <w:basedOn w:val="Heading4"/>
    <w:link w:val="AnalyticsChar"/>
    <w:qFormat/>
    <w:rsid w:val="006D5178"/>
    <w:rPr>
      <w:bCs/>
    </w:rPr>
  </w:style>
  <w:style w:type="character" w:customStyle="1" w:styleId="AnalyticsChar">
    <w:name w:val="Analytics Char"/>
    <w:basedOn w:val="DefaultParagraphFont"/>
    <w:link w:val="Analytics"/>
    <w:rsid w:val="006D5178"/>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D5178"/>
    <w:rPr>
      <w:rFonts w:cs="Arial"/>
      <w:b/>
      <w:bCs/>
      <w:iCs/>
      <w:szCs w:val="28"/>
      <w:lang w:val="en-US" w:eastAsia="en-US" w:bidi="ar-SA"/>
    </w:rPr>
  </w:style>
  <w:style w:type="numbering" w:customStyle="1" w:styleId="NoList1">
    <w:name w:val="No List1"/>
    <w:next w:val="NoList"/>
    <w:semiHidden/>
    <w:unhideWhenUsed/>
    <w:rsid w:val="006D5178"/>
  </w:style>
  <w:style w:type="paragraph" w:styleId="Title">
    <w:name w:val="Title"/>
    <w:aliases w:val="UNDERLINE,Bold Underlined,Cites and Cards,title,Block Heading,Read This"/>
    <w:basedOn w:val="Normal"/>
    <w:next w:val="Subtitle"/>
    <w:link w:val="TitleChar"/>
    <w:autoRedefine/>
    <w:uiPriority w:val="6"/>
    <w:qFormat/>
    <w:rsid w:val="006D5178"/>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D5178"/>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6D5178"/>
    <w:rPr>
      <w:rFonts w:ascii="Times New Roman" w:hAnsi="Times New Roman" w:cs="Times New Roman" w:hint="default"/>
      <w:u w:val="single"/>
    </w:rPr>
  </w:style>
  <w:style w:type="character" w:customStyle="1" w:styleId="Style11ptUnderline">
    <w:name w:val="Style 11 pt Underline"/>
    <w:basedOn w:val="DefaultParagraphFont"/>
    <w:qFormat/>
    <w:rsid w:val="006D5178"/>
    <w:rPr>
      <w:sz w:val="20"/>
      <w:u w:val="single"/>
    </w:rPr>
  </w:style>
  <w:style w:type="character" w:customStyle="1" w:styleId="Style11pt">
    <w:name w:val="Style 11 pt"/>
    <w:basedOn w:val="DefaultParagraphFont"/>
    <w:qFormat/>
    <w:rsid w:val="006D5178"/>
    <w:rPr>
      <w:sz w:val="20"/>
    </w:rPr>
  </w:style>
  <w:style w:type="character" w:customStyle="1" w:styleId="Style1Char1">
    <w:name w:val="Style1 Char1"/>
    <w:basedOn w:val="DefaultParagraphFont"/>
    <w:qFormat/>
    <w:rsid w:val="006D517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D5178"/>
    <w:rPr>
      <w:sz w:val="18"/>
      <w:szCs w:val="18"/>
    </w:rPr>
  </w:style>
  <w:style w:type="paragraph" w:styleId="CommentText">
    <w:name w:val="annotation text"/>
    <w:basedOn w:val="Normal"/>
    <w:link w:val="CommentTextChar"/>
    <w:uiPriority w:val="99"/>
    <w:unhideWhenUsed/>
    <w:rsid w:val="006D5178"/>
    <w:pPr>
      <w:spacing w:line="240" w:lineRule="auto"/>
    </w:pPr>
    <w:rPr>
      <w:sz w:val="24"/>
    </w:rPr>
  </w:style>
  <w:style w:type="character" w:customStyle="1" w:styleId="CommentTextChar">
    <w:name w:val="Comment Text Char"/>
    <w:basedOn w:val="DefaultParagraphFont"/>
    <w:link w:val="CommentText"/>
    <w:uiPriority w:val="99"/>
    <w:rsid w:val="006D5178"/>
    <w:rPr>
      <w:rFonts w:ascii="Times New Roman" w:hAnsi="Times New Roman" w:cs="Times New Roman"/>
      <w:sz w:val="24"/>
    </w:rPr>
  </w:style>
  <w:style w:type="paragraph" w:styleId="CommentSubject">
    <w:name w:val="annotation subject"/>
    <w:basedOn w:val="CommentText"/>
    <w:next w:val="CommentText"/>
    <w:link w:val="CommentSubjectChar"/>
    <w:unhideWhenUsed/>
    <w:rsid w:val="006D5178"/>
    <w:rPr>
      <w:b/>
      <w:bCs/>
      <w:sz w:val="20"/>
      <w:szCs w:val="20"/>
    </w:rPr>
  </w:style>
  <w:style w:type="character" w:customStyle="1" w:styleId="CommentSubjectChar">
    <w:name w:val="Comment Subject Char"/>
    <w:basedOn w:val="CommentTextChar"/>
    <w:link w:val="CommentSubject"/>
    <w:rsid w:val="006D5178"/>
    <w:rPr>
      <w:rFonts w:ascii="Times New Roman" w:hAnsi="Times New Roman" w:cs="Times New Roman"/>
      <w:b/>
      <w:bCs/>
      <w:sz w:val="20"/>
      <w:szCs w:val="20"/>
    </w:rPr>
  </w:style>
  <w:style w:type="paragraph" w:styleId="BalloonText">
    <w:name w:val="Balloon Text"/>
    <w:basedOn w:val="Normal"/>
    <w:link w:val="BalloonTextChar"/>
    <w:uiPriority w:val="99"/>
    <w:unhideWhenUsed/>
    <w:qFormat/>
    <w:rsid w:val="006D517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6D5178"/>
    <w:rPr>
      <w:rFonts w:ascii="Lucida Grande" w:hAnsi="Lucida Grande" w:cs="Lucida Grande"/>
      <w:sz w:val="18"/>
      <w:szCs w:val="18"/>
    </w:rPr>
  </w:style>
  <w:style w:type="character" w:customStyle="1" w:styleId="cardChar">
    <w:name w:val="card Char"/>
    <w:aliases w:val="Bold Cite Char Char,Speed Cite Char"/>
    <w:link w:val="card"/>
    <w:uiPriority w:val="1"/>
    <w:qFormat/>
    <w:rsid w:val="006D5178"/>
    <w:rPr>
      <w:rFonts w:ascii="Times New Roman" w:hAnsi="Times New Roman" w:cs="Times New Roman"/>
      <w:sz w:val="16"/>
    </w:rPr>
  </w:style>
  <w:style w:type="character" w:customStyle="1" w:styleId="StyleDate">
    <w:name w:val="Style Date"/>
    <w:aliases w:val="Author"/>
    <w:qFormat/>
    <w:rsid w:val="006D5178"/>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D5178"/>
    <w:rPr>
      <w:b/>
      <w:bCs/>
    </w:rPr>
  </w:style>
  <w:style w:type="character" w:customStyle="1" w:styleId="apple-converted-space">
    <w:name w:val="apple-converted-space"/>
    <w:basedOn w:val="DefaultParagraphFont"/>
    <w:qFormat/>
    <w:rsid w:val="006D5178"/>
  </w:style>
  <w:style w:type="character" w:customStyle="1" w:styleId="st">
    <w:name w:val="st"/>
    <w:rsid w:val="006D5178"/>
  </w:style>
  <w:style w:type="paragraph" w:customStyle="1" w:styleId="SmallText">
    <w:name w:val="Small Text"/>
    <w:aliases w:val="No Spacing1,No Spacing6,Card,No Spacing111111"/>
    <w:basedOn w:val="Normal"/>
    <w:next w:val="Normal"/>
    <w:link w:val="SmallTextChar"/>
    <w:qFormat/>
    <w:rsid w:val="006D5178"/>
    <w:rPr>
      <w:rFonts w:eastAsia="Calibri"/>
      <w:sz w:val="16"/>
    </w:rPr>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link w:val="SmallText"/>
    <w:qFormat/>
    <w:rsid w:val="006D5178"/>
    <w:rPr>
      <w:rFonts w:ascii="Times New Roman" w:eastAsia="Calibri" w:hAnsi="Times New Roman" w:cs="Times New Roman"/>
      <w:sz w:val="16"/>
    </w:rPr>
  </w:style>
  <w:style w:type="character" w:customStyle="1" w:styleId="CharChar11">
    <w:name w:val="Char Char11"/>
    <w:rsid w:val="006D5178"/>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6D5178"/>
    <w:rPr>
      <w:b/>
      <w:sz w:val="22"/>
      <w:u w:val="single"/>
    </w:rPr>
  </w:style>
  <w:style w:type="character" w:customStyle="1" w:styleId="DebateHighlighted">
    <w:name w:val="Debate Highlighted"/>
    <w:basedOn w:val="DefaultParagraphFont"/>
    <w:qFormat/>
    <w:rsid w:val="006D5178"/>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0"/>
    <w:qFormat/>
    <w:rsid w:val="006D5178"/>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6D5178"/>
    <w:rPr>
      <w:szCs w:val="24"/>
      <w:u w:val="single"/>
      <w:lang w:val="en-US" w:eastAsia="en-US" w:bidi="ar-SA"/>
    </w:rPr>
  </w:style>
  <w:style w:type="character" w:customStyle="1" w:styleId="Highlightedunderline">
    <w:name w:val="Highlighted underline"/>
    <w:qFormat/>
    <w:rsid w:val="006D5178"/>
    <w:rPr>
      <w:rFonts w:ascii="Times New Roman" w:hAnsi="Times New Roman"/>
      <w:sz w:val="20"/>
      <w:shd w:val="clear" w:color="auto" w:fill="C0C0C0"/>
    </w:rPr>
  </w:style>
  <w:style w:type="paragraph" w:customStyle="1" w:styleId="CITE">
    <w:name w:val="CITE"/>
    <w:basedOn w:val="Normal"/>
    <w:next w:val="Normal"/>
    <w:link w:val="CITEChar"/>
    <w:qFormat/>
    <w:rsid w:val="006D5178"/>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D5178"/>
    <w:rPr>
      <w:rFonts w:ascii="Liberation Sans" w:hAnsi="Liberation Sans" w:cs="Georgia"/>
      <w:sz w:val="20"/>
      <w:szCs w:val="20"/>
      <w:u w:val="single"/>
    </w:rPr>
  </w:style>
  <w:style w:type="paragraph" w:customStyle="1" w:styleId="cardtext">
    <w:name w:val="card text"/>
    <w:basedOn w:val="Normal"/>
    <w:link w:val="cardtextChar"/>
    <w:qFormat/>
    <w:rsid w:val="006D5178"/>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D5178"/>
    <w:rPr>
      <w:rFonts w:ascii="Georgia" w:eastAsia="Calibri" w:hAnsi="Georgia" w:cs="Times New Roman"/>
      <w:sz w:val="24"/>
    </w:rPr>
  </w:style>
  <w:style w:type="character" w:customStyle="1" w:styleId="UnderlineBold0">
    <w:name w:val="Underline Bold"/>
    <w:basedOn w:val="DefaultParagraphFont"/>
    <w:uiPriority w:val="6"/>
    <w:qFormat/>
    <w:rsid w:val="006D5178"/>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
    <w:uiPriority w:val="99"/>
    <w:qFormat/>
    <w:rsid w:val="006D5178"/>
    <w:pPr>
      <w:spacing w:after="0" w:line="240" w:lineRule="auto"/>
    </w:pPr>
    <w:rPr>
      <w:rFonts w:ascii="Calibri" w:eastAsiaTheme="minorEastAsia" w:hAnsi="Calibri"/>
      <w:szCs w:val="24"/>
    </w:rPr>
  </w:style>
  <w:style w:type="paragraph" w:styleId="BodyText">
    <w:name w:val="Body Text"/>
    <w:basedOn w:val="Normal"/>
    <w:link w:val="BodyTextChar"/>
    <w:uiPriority w:val="99"/>
    <w:unhideWhenUsed/>
    <w:qFormat/>
    <w:rsid w:val="006D5178"/>
    <w:pPr>
      <w:spacing w:after="120"/>
    </w:pPr>
  </w:style>
  <w:style w:type="character" w:customStyle="1" w:styleId="BodyTextChar">
    <w:name w:val="Body Text Char"/>
    <w:basedOn w:val="DefaultParagraphFont"/>
    <w:link w:val="BodyText"/>
    <w:uiPriority w:val="99"/>
    <w:qFormat/>
    <w:rsid w:val="006D5178"/>
    <w:rPr>
      <w:rFonts w:ascii="Times New Roman" w:hAnsi="Times New Roman" w:cs="Times New Roman"/>
    </w:rPr>
  </w:style>
  <w:style w:type="paragraph" w:customStyle="1" w:styleId="UnderlinePara">
    <w:name w:val="Underline Para"/>
    <w:basedOn w:val="Normal"/>
    <w:uiPriority w:val="6"/>
    <w:qFormat/>
    <w:rsid w:val="006D5178"/>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6D5178"/>
  </w:style>
  <w:style w:type="paragraph" w:customStyle="1" w:styleId="tiny">
    <w:name w:val="tiny"/>
    <w:next w:val="Normal"/>
    <w:link w:val="tinyChar"/>
    <w:autoRedefine/>
    <w:qFormat/>
    <w:rsid w:val="006D5178"/>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6D5178"/>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6D5178"/>
    <w:rPr>
      <w:rFonts w:ascii="Segoe UI" w:hAnsi="Segoe UI" w:cs="Segoe UI"/>
      <w:sz w:val="16"/>
      <w:szCs w:val="16"/>
    </w:rPr>
  </w:style>
  <w:style w:type="character" w:customStyle="1" w:styleId="CommentSubjectChar1">
    <w:name w:val="Comment Subject Char1"/>
    <w:basedOn w:val="CommentTextChar"/>
    <w:uiPriority w:val="99"/>
    <w:semiHidden/>
    <w:rsid w:val="006D5178"/>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6D5178"/>
    <w:rPr>
      <w:rFonts w:ascii="Lucida Grande" w:eastAsiaTheme="minorHAnsi" w:hAnsi="Lucida Grande" w:cs="Lucida Grande"/>
      <w:sz w:val="18"/>
      <w:szCs w:val="18"/>
    </w:rPr>
  </w:style>
  <w:style w:type="character" w:customStyle="1" w:styleId="Style1Char">
    <w:name w:val="Style1 Char"/>
    <w:basedOn w:val="DefaultParagraphFont"/>
    <w:qFormat/>
    <w:rsid w:val="006D5178"/>
    <w:rPr>
      <w:rFonts w:eastAsia="SimSun"/>
      <w:sz w:val="20"/>
      <w:szCs w:val="24"/>
      <w:u w:val="single"/>
      <w:lang w:val="en-US" w:eastAsia="zh-CN" w:bidi="ar-SA"/>
    </w:rPr>
  </w:style>
  <w:style w:type="paragraph" w:customStyle="1" w:styleId="Tag2">
    <w:name w:val="Tag2"/>
    <w:basedOn w:val="Normal"/>
    <w:autoRedefine/>
    <w:qFormat/>
    <w:rsid w:val="006D5178"/>
    <w:rPr>
      <w:rFonts w:eastAsia="Calibri" w:cs="Arial"/>
      <w:b/>
    </w:rPr>
  </w:style>
  <w:style w:type="character" w:customStyle="1" w:styleId="CommentTextChar1">
    <w:name w:val="Comment Text Char1"/>
    <w:basedOn w:val="DefaultParagraphFont"/>
    <w:uiPriority w:val="99"/>
    <w:rsid w:val="006D5178"/>
    <w:rPr>
      <w:rFonts w:ascii="Calibri" w:hAnsi="Calibri"/>
    </w:rPr>
  </w:style>
  <w:style w:type="character" w:customStyle="1" w:styleId="apple-style-span">
    <w:name w:val="apple-style-span"/>
    <w:basedOn w:val="DefaultParagraphFont"/>
    <w:qFormat/>
    <w:rsid w:val="006D5178"/>
  </w:style>
  <w:style w:type="character" w:customStyle="1" w:styleId="FootnoteTextChar">
    <w:name w:val="Footnote Text Char"/>
    <w:basedOn w:val="DefaultParagraphFont"/>
    <w:link w:val="FootnoteText"/>
    <w:rsid w:val="006D5178"/>
    <w:rPr>
      <w:rFonts w:ascii="Calibri" w:hAnsi="Calibri"/>
    </w:rPr>
  </w:style>
  <w:style w:type="paragraph" w:styleId="FootnoteText">
    <w:name w:val="footnote text"/>
    <w:basedOn w:val="Normal"/>
    <w:link w:val="FootnoteTextChar"/>
    <w:unhideWhenUsed/>
    <w:qFormat/>
    <w:rsid w:val="006D5178"/>
    <w:pPr>
      <w:spacing w:after="0" w:line="240" w:lineRule="auto"/>
    </w:pPr>
    <w:rPr>
      <w:rFonts w:ascii="Calibri" w:hAnsi="Calibri" w:cstheme="minorBidi"/>
    </w:rPr>
  </w:style>
  <w:style w:type="character" w:customStyle="1" w:styleId="FootnoteTextChar1">
    <w:name w:val="Footnote Text Char1"/>
    <w:basedOn w:val="DefaultParagraphFont"/>
    <w:rsid w:val="006D5178"/>
    <w:rPr>
      <w:rFonts w:ascii="Times New Roman" w:hAnsi="Times New Roman" w:cs="Times New Roman"/>
      <w:sz w:val="20"/>
      <w:szCs w:val="20"/>
    </w:rPr>
  </w:style>
  <w:style w:type="paragraph" w:customStyle="1" w:styleId="p">
    <w:name w:val="p"/>
    <w:basedOn w:val="Normal"/>
    <w:rsid w:val="006D5178"/>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D5178"/>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D5178"/>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D5178"/>
    <w:rPr>
      <w:vertAlign w:val="superscript"/>
    </w:rPr>
  </w:style>
  <w:style w:type="paragraph" w:customStyle="1" w:styleId="para">
    <w:name w:val="para"/>
    <w:basedOn w:val="Normal"/>
    <w:rsid w:val="006D5178"/>
    <w:pPr>
      <w:spacing w:before="100" w:beforeAutospacing="1" w:after="100" w:afterAutospacing="1" w:line="240" w:lineRule="auto"/>
    </w:pPr>
  </w:style>
  <w:style w:type="paragraph" w:customStyle="1" w:styleId="selectionshareable">
    <w:name w:val="selectionshareable"/>
    <w:basedOn w:val="Normal"/>
    <w:uiPriority w:val="99"/>
    <w:qFormat/>
    <w:rsid w:val="006D5178"/>
    <w:pPr>
      <w:spacing w:before="100" w:beforeAutospacing="1" w:after="100" w:afterAutospacing="1" w:line="240" w:lineRule="auto"/>
    </w:pPr>
  </w:style>
  <w:style w:type="character" w:customStyle="1" w:styleId="vm-hook">
    <w:name w:val="vm-hook"/>
    <w:basedOn w:val="DefaultParagraphFont"/>
    <w:rsid w:val="006D5178"/>
  </w:style>
  <w:style w:type="character" w:customStyle="1" w:styleId="dfm-title">
    <w:name w:val="dfm-title"/>
    <w:basedOn w:val="DefaultParagraphFont"/>
    <w:rsid w:val="006D5178"/>
  </w:style>
  <w:style w:type="paragraph" w:customStyle="1" w:styleId="evidencetext">
    <w:name w:val="evidence text"/>
    <w:basedOn w:val="Normal"/>
    <w:link w:val="evidencetextChar1"/>
    <w:qFormat/>
    <w:rsid w:val="006D5178"/>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D5178"/>
    <w:rPr>
      <w:rFonts w:ascii="Arial" w:hAnsi="Arial" w:cs="Arial"/>
      <w:color w:val="000000"/>
      <w:lang w:val="x-none" w:eastAsia="x-none"/>
    </w:rPr>
  </w:style>
  <w:style w:type="paragraph" w:customStyle="1" w:styleId="CardIndented">
    <w:name w:val="Card (Indented)"/>
    <w:basedOn w:val="Normal"/>
    <w:link w:val="CardIndentedChar"/>
    <w:qFormat/>
    <w:rsid w:val="006D5178"/>
    <w:pPr>
      <w:spacing w:after="0" w:line="240" w:lineRule="auto"/>
      <w:ind w:left="288"/>
    </w:pPr>
    <w:rPr>
      <w:rFonts w:ascii="Arial" w:hAnsi="Arial" w:cs="Arial"/>
    </w:rPr>
  </w:style>
  <w:style w:type="paragraph" w:customStyle="1" w:styleId="Emphasize">
    <w:name w:val="Emphasize"/>
    <w:basedOn w:val="Normal"/>
    <w:uiPriority w:val="7"/>
    <w:qFormat/>
    <w:rsid w:val="006D517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D5178"/>
    <w:rPr>
      <w:rFonts w:asciiTheme="minorHAnsi" w:hAnsiTheme="minorHAnsi"/>
      <w:sz w:val="22"/>
    </w:rPr>
  </w:style>
  <w:style w:type="character" w:customStyle="1" w:styleId="UnresolvedMention1">
    <w:name w:val="Unresolved Mention1"/>
    <w:basedOn w:val="DefaultParagraphFont"/>
    <w:uiPriority w:val="99"/>
    <w:unhideWhenUsed/>
    <w:rsid w:val="006D5178"/>
    <w:rPr>
      <w:color w:val="808080"/>
      <w:shd w:val="clear" w:color="auto" w:fill="E6E6E6"/>
    </w:rPr>
  </w:style>
  <w:style w:type="character" w:customStyle="1" w:styleId="BodyTextChar1">
    <w:name w:val="Body Text Char1"/>
    <w:aliases w:val="Very Small Text Char1"/>
    <w:basedOn w:val="DefaultParagraphFont"/>
    <w:uiPriority w:val="99"/>
    <w:rsid w:val="006D5178"/>
    <w:rPr>
      <w:rFonts w:ascii="Times New Roman" w:hAnsi="Times New Roman"/>
      <w:sz w:val="24"/>
    </w:rPr>
  </w:style>
  <w:style w:type="character" w:customStyle="1" w:styleId="UnresolvedMention2">
    <w:name w:val="Unresolved Mention2"/>
    <w:basedOn w:val="DefaultParagraphFont"/>
    <w:uiPriority w:val="99"/>
    <w:unhideWhenUsed/>
    <w:rsid w:val="006D5178"/>
    <w:rPr>
      <w:color w:val="808080"/>
      <w:shd w:val="clear" w:color="auto" w:fill="E6E6E6"/>
    </w:rPr>
  </w:style>
  <w:style w:type="character" w:customStyle="1" w:styleId="Author-Date">
    <w:name w:val="Author-Date"/>
    <w:qFormat/>
    <w:rsid w:val="006D5178"/>
    <w:rPr>
      <w:b/>
      <w:sz w:val="24"/>
    </w:rPr>
  </w:style>
  <w:style w:type="character" w:customStyle="1" w:styleId="ListLabel12">
    <w:name w:val="ListLabel 12"/>
    <w:qFormat/>
    <w:rsid w:val="006D5178"/>
    <w:rPr>
      <w:strike w:val="0"/>
      <w:dstrike w:val="0"/>
      <w:color w:val="000000"/>
      <w:spacing w:val="0"/>
      <w:w w:val="100"/>
      <w:sz w:val="16"/>
      <w:lang w:val="en-US"/>
    </w:rPr>
  </w:style>
  <w:style w:type="character" w:customStyle="1" w:styleId="ListLabel11">
    <w:name w:val="ListLabel 11"/>
    <w:qFormat/>
    <w:rsid w:val="006D5178"/>
    <w:rPr>
      <w:strike w:val="0"/>
      <w:dstrike w:val="0"/>
      <w:color w:val="000000"/>
      <w:spacing w:val="70"/>
      <w:w w:val="100"/>
      <w:sz w:val="16"/>
      <w:lang w:val="en-US"/>
    </w:rPr>
  </w:style>
  <w:style w:type="character" w:customStyle="1" w:styleId="ListLabel10">
    <w:name w:val="ListLabel 10"/>
    <w:qFormat/>
    <w:rsid w:val="006D5178"/>
    <w:rPr>
      <w:strike w:val="0"/>
      <w:dstrike w:val="0"/>
      <w:color w:val="000000"/>
      <w:spacing w:val="0"/>
      <w:w w:val="100"/>
      <w:sz w:val="18"/>
      <w:lang w:val="en-US"/>
    </w:rPr>
  </w:style>
  <w:style w:type="character" w:customStyle="1" w:styleId="ListLabel9">
    <w:name w:val="ListLabel 9"/>
    <w:qFormat/>
    <w:rsid w:val="006D5178"/>
    <w:rPr>
      <w:strike w:val="0"/>
      <w:dstrike w:val="0"/>
      <w:color w:val="000000"/>
      <w:spacing w:val="0"/>
      <w:w w:val="100"/>
      <w:sz w:val="21"/>
      <w:lang w:val="en-US"/>
    </w:rPr>
  </w:style>
  <w:style w:type="character" w:customStyle="1" w:styleId="ListLabel8">
    <w:name w:val="ListLabel 8"/>
    <w:qFormat/>
    <w:rsid w:val="006D5178"/>
    <w:rPr>
      <w:strike w:val="0"/>
      <w:dstrike w:val="0"/>
      <w:color w:val="000000"/>
      <w:spacing w:val="0"/>
      <w:w w:val="100"/>
      <w:sz w:val="20"/>
      <w:lang w:val="en-US"/>
    </w:rPr>
  </w:style>
  <w:style w:type="character" w:customStyle="1" w:styleId="ListLabel7">
    <w:name w:val="ListLabel 7"/>
    <w:qFormat/>
    <w:rsid w:val="006D5178"/>
    <w:rPr>
      <w:strike w:val="0"/>
      <w:dstrike w:val="0"/>
      <w:color w:val="000000"/>
      <w:spacing w:val="0"/>
      <w:w w:val="100"/>
      <w:sz w:val="20"/>
      <w:lang w:val="en-US"/>
    </w:rPr>
  </w:style>
  <w:style w:type="character" w:customStyle="1" w:styleId="ListLabel6">
    <w:name w:val="ListLabel 6"/>
    <w:qFormat/>
    <w:rsid w:val="006D5178"/>
    <w:rPr>
      <w:i/>
      <w:strike w:val="0"/>
      <w:dstrike w:val="0"/>
      <w:color w:val="000000"/>
      <w:spacing w:val="0"/>
      <w:w w:val="100"/>
      <w:sz w:val="20"/>
      <w:lang w:val="en-US"/>
    </w:rPr>
  </w:style>
  <w:style w:type="character" w:customStyle="1" w:styleId="ListLabel5">
    <w:name w:val="ListLabel 5"/>
    <w:qFormat/>
    <w:rsid w:val="006D5178"/>
    <w:rPr>
      <w:strike w:val="0"/>
      <w:dstrike w:val="0"/>
      <w:color w:val="000000"/>
      <w:spacing w:val="0"/>
      <w:w w:val="100"/>
      <w:sz w:val="20"/>
      <w:lang w:val="en-US"/>
    </w:rPr>
  </w:style>
  <w:style w:type="character" w:customStyle="1" w:styleId="ListLabel4">
    <w:name w:val="ListLabel 4"/>
    <w:qFormat/>
    <w:rsid w:val="006D5178"/>
    <w:rPr>
      <w:strike w:val="0"/>
      <w:dstrike w:val="0"/>
      <w:color w:val="000000"/>
      <w:spacing w:val="0"/>
      <w:w w:val="100"/>
      <w:sz w:val="19"/>
      <w:lang w:val="en-US"/>
    </w:rPr>
  </w:style>
  <w:style w:type="character" w:customStyle="1" w:styleId="ListLabel3">
    <w:name w:val="ListLabel 3"/>
    <w:qFormat/>
    <w:rsid w:val="006D5178"/>
    <w:rPr>
      <w:i/>
      <w:strike w:val="0"/>
      <w:dstrike w:val="0"/>
      <w:color w:val="000000"/>
      <w:spacing w:val="0"/>
      <w:w w:val="100"/>
      <w:sz w:val="20"/>
      <w:lang w:val="en-US"/>
    </w:rPr>
  </w:style>
  <w:style w:type="character" w:customStyle="1" w:styleId="ListLabel2">
    <w:name w:val="ListLabel 2"/>
    <w:qFormat/>
    <w:rsid w:val="006D5178"/>
    <w:rPr>
      <w:strike w:val="0"/>
      <w:dstrike w:val="0"/>
      <w:color w:val="000000"/>
      <w:spacing w:val="0"/>
      <w:w w:val="100"/>
      <w:sz w:val="20"/>
      <w:lang w:val="en-US"/>
    </w:rPr>
  </w:style>
  <w:style w:type="character" w:customStyle="1" w:styleId="ListLabel1">
    <w:name w:val="ListLabel 1"/>
    <w:qFormat/>
    <w:rsid w:val="006D5178"/>
    <w:rPr>
      <w:i/>
      <w:strike w:val="0"/>
      <w:dstrike w:val="0"/>
      <w:color w:val="000000"/>
      <w:spacing w:val="0"/>
      <w:w w:val="100"/>
      <w:sz w:val="18"/>
      <w:lang w:val="en-US"/>
    </w:rPr>
  </w:style>
  <w:style w:type="character" w:customStyle="1" w:styleId="verdana">
    <w:name w:val="verdana"/>
    <w:basedOn w:val="DefaultParagraphFont"/>
    <w:qFormat/>
    <w:rsid w:val="006D5178"/>
    <w:rPr>
      <w:rFonts w:cs="Times New Roman"/>
    </w:rPr>
  </w:style>
  <w:style w:type="character" w:customStyle="1" w:styleId="italic">
    <w:name w:val="italic"/>
    <w:basedOn w:val="DefaultParagraphFont"/>
    <w:qFormat/>
    <w:rsid w:val="006D5178"/>
    <w:rPr>
      <w:rFonts w:cs="Times New Roman"/>
    </w:rPr>
  </w:style>
  <w:style w:type="character" w:customStyle="1" w:styleId="hit">
    <w:name w:val="hit"/>
    <w:basedOn w:val="DefaultParagraphFont"/>
    <w:qFormat/>
    <w:rsid w:val="006D5178"/>
    <w:rPr>
      <w:rFonts w:cs="Times New Roman"/>
    </w:rPr>
  </w:style>
  <w:style w:type="character" w:customStyle="1" w:styleId="blue">
    <w:name w:val="blue"/>
    <w:basedOn w:val="DefaultParagraphFont"/>
    <w:qFormat/>
    <w:rsid w:val="006D5178"/>
    <w:rPr>
      <w:rFonts w:cs="Times New Roman"/>
    </w:rPr>
  </w:style>
  <w:style w:type="character" w:customStyle="1" w:styleId="copyrightdescription">
    <w:name w:val="copyrightdescription"/>
    <w:basedOn w:val="DefaultParagraphFont"/>
    <w:qFormat/>
    <w:rsid w:val="006D5178"/>
    <w:rPr>
      <w:rFonts w:cs="Times New Roman"/>
    </w:rPr>
  </w:style>
  <w:style w:type="character" w:customStyle="1" w:styleId="tabtitle">
    <w:name w:val="tabtitle"/>
    <w:basedOn w:val="DefaultParagraphFont"/>
    <w:qFormat/>
    <w:rsid w:val="006D5178"/>
    <w:rPr>
      <w:rFonts w:cs="Times New Roman"/>
    </w:rPr>
  </w:style>
  <w:style w:type="character" w:customStyle="1" w:styleId="resultbodyblack">
    <w:name w:val="resultbodyblack"/>
    <w:basedOn w:val="DefaultParagraphFont"/>
    <w:qFormat/>
    <w:rsid w:val="006D5178"/>
    <w:rPr>
      <w:rFonts w:cs="Times New Roman"/>
    </w:rPr>
  </w:style>
  <w:style w:type="character" w:customStyle="1" w:styleId="resultbody">
    <w:name w:val="resultbody"/>
    <w:basedOn w:val="DefaultParagraphFont"/>
    <w:qFormat/>
    <w:rsid w:val="006D5178"/>
    <w:rPr>
      <w:rFonts w:cs="Times New Roman"/>
    </w:rPr>
  </w:style>
  <w:style w:type="character" w:customStyle="1" w:styleId="resultbodysmallitalic">
    <w:name w:val="resultbodysmallitalic"/>
    <w:basedOn w:val="DefaultParagraphFont"/>
    <w:qFormat/>
    <w:rsid w:val="006D5178"/>
    <w:rPr>
      <w:rFonts w:cs="Times New Roman"/>
    </w:rPr>
  </w:style>
  <w:style w:type="character" w:customStyle="1" w:styleId="resultpron">
    <w:name w:val="resultpron"/>
    <w:basedOn w:val="DefaultParagraphFont"/>
    <w:qFormat/>
    <w:rsid w:val="006D5178"/>
    <w:rPr>
      <w:rFonts w:cs="Times New Roman"/>
    </w:rPr>
  </w:style>
  <w:style w:type="character" w:customStyle="1" w:styleId="NumberingSymbols">
    <w:name w:val="Numbering Symbols"/>
    <w:qFormat/>
    <w:rsid w:val="006D5178"/>
  </w:style>
  <w:style w:type="character" w:customStyle="1" w:styleId="StrongEmphasis">
    <w:name w:val="Strong Emphasis"/>
    <w:qFormat/>
    <w:rsid w:val="006D5178"/>
    <w:rPr>
      <w:b/>
      <w:bCs/>
    </w:rPr>
  </w:style>
  <w:style w:type="character" w:customStyle="1" w:styleId="Emphasis2">
    <w:name w:val="Emphasis2"/>
    <w:basedOn w:val="DefaultParagraphFont"/>
    <w:qFormat/>
    <w:rsid w:val="006D517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D5178"/>
    <w:rPr>
      <w:rFonts w:ascii="Times New Roman" w:hAnsi="Times New Roman"/>
      <w:sz w:val="20"/>
      <w:szCs w:val="24"/>
      <w:u w:val="single"/>
      <w:lang w:val="en-US" w:eastAsia="en-US" w:bidi="ar-SA"/>
    </w:rPr>
  </w:style>
  <w:style w:type="character" w:customStyle="1" w:styleId="pg">
    <w:name w:val="pg"/>
    <w:basedOn w:val="DefaultParagraphFont"/>
    <w:qFormat/>
    <w:rsid w:val="006D5178"/>
  </w:style>
  <w:style w:type="character" w:customStyle="1" w:styleId="ital-inline">
    <w:name w:val="ital-inline"/>
    <w:basedOn w:val="DefaultParagraphFont"/>
    <w:qFormat/>
    <w:rsid w:val="006D5178"/>
  </w:style>
  <w:style w:type="character" w:customStyle="1" w:styleId="senselabelstart">
    <w:name w:val="sense_label start"/>
    <w:basedOn w:val="DefaultParagraphFont"/>
    <w:qFormat/>
    <w:rsid w:val="006D5178"/>
  </w:style>
  <w:style w:type="character" w:customStyle="1" w:styleId="sensecontent">
    <w:name w:val="sense_content"/>
    <w:basedOn w:val="DefaultParagraphFont"/>
    <w:qFormat/>
    <w:rsid w:val="006D5178"/>
  </w:style>
  <w:style w:type="character" w:customStyle="1" w:styleId="vi">
    <w:name w:val="vi"/>
    <w:basedOn w:val="DefaultParagraphFont"/>
    <w:qFormat/>
    <w:rsid w:val="006D5178"/>
  </w:style>
  <w:style w:type="character" w:customStyle="1" w:styleId="senselabel">
    <w:name w:val="sense_label"/>
    <w:basedOn w:val="DefaultParagraphFont"/>
    <w:qFormat/>
    <w:rsid w:val="006D5178"/>
  </w:style>
  <w:style w:type="character" w:customStyle="1" w:styleId="Style11ptItalicUnderline">
    <w:name w:val="Style 11 pt Italic Underline"/>
    <w:basedOn w:val="DefaultParagraphFont"/>
    <w:qFormat/>
    <w:rsid w:val="006D5178"/>
    <w:rPr>
      <w:i/>
      <w:iCs/>
      <w:sz w:val="20"/>
      <w:u w:val="single"/>
    </w:rPr>
  </w:style>
  <w:style w:type="character" w:customStyle="1" w:styleId="Style11ptBoldUnderline">
    <w:name w:val="Style 11 pt Bold Underline"/>
    <w:basedOn w:val="DefaultParagraphFont"/>
    <w:qFormat/>
    <w:rsid w:val="006D5178"/>
    <w:rPr>
      <w:b/>
      <w:bCs/>
      <w:sz w:val="20"/>
      <w:u w:val="single"/>
    </w:rPr>
  </w:style>
  <w:style w:type="character" w:customStyle="1" w:styleId="StyleStyle4CharTimesNewRoman11ptItalic">
    <w:name w:val="Style Style4 Char + Times New Roman 11 pt Italic"/>
    <w:basedOn w:val="DefaultParagraphFont"/>
    <w:qFormat/>
    <w:rsid w:val="006D517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D517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D5178"/>
    <w:rPr>
      <w:color w:val="000000"/>
      <w:sz w:val="20"/>
    </w:rPr>
  </w:style>
  <w:style w:type="character" w:customStyle="1" w:styleId="Style11ptBlackUnderline">
    <w:name w:val="Style 11 pt Black Underline"/>
    <w:basedOn w:val="DefaultParagraphFont"/>
    <w:qFormat/>
    <w:rsid w:val="006D5178"/>
    <w:rPr>
      <w:color w:val="000000"/>
      <w:sz w:val="20"/>
      <w:u w:val="single"/>
    </w:rPr>
  </w:style>
  <w:style w:type="character" w:customStyle="1" w:styleId="pmterms1">
    <w:name w:val="pmterms1"/>
    <w:basedOn w:val="DefaultParagraphFont"/>
    <w:qFormat/>
    <w:rsid w:val="006D5178"/>
  </w:style>
  <w:style w:type="character" w:customStyle="1" w:styleId="HTMLTypewriter3">
    <w:name w:val="HTML Typewriter3"/>
    <w:basedOn w:val="DefaultParagraphFont"/>
    <w:qFormat/>
    <w:rsid w:val="006D5178"/>
    <w:rPr>
      <w:rFonts w:ascii="Courier New" w:eastAsia="SimSun" w:hAnsi="Courier New" w:cs="Courier New"/>
      <w:sz w:val="20"/>
      <w:szCs w:val="20"/>
    </w:rPr>
  </w:style>
  <w:style w:type="character" w:customStyle="1" w:styleId="CardsChar">
    <w:name w:val="Cards Char"/>
    <w:basedOn w:val="DefaultParagraphFont"/>
    <w:qFormat/>
    <w:rsid w:val="006D5178"/>
    <w:rPr>
      <w:rFonts w:ascii="Times New Roman" w:hAnsi="Times New Roman" w:cs="Times New Roman"/>
      <w:lang w:val="en-US" w:bidi="ar-SA"/>
    </w:rPr>
  </w:style>
  <w:style w:type="character" w:customStyle="1" w:styleId="CardsFont12pt0">
    <w:name w:val="Cards + Font 12pt"/>
    <w:basedOn w:val="CardsChar"/>
    <w:qFormat/>
    <w:rsid w:val="006D517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D5178"/>
    <w:rPr>
      <w:rFonts w:ascii="Times New Roman" w:hAnsi="Times New Roman" w:cs="Times New Roman"/>
      <w:b/>
      <w:sz w:val="24"/>
      <w:u w:val="single"/>
      <w:lang w:val="en-US" w:bidi="ar-SA"/>
    </w:rPr>
  </w:style>
  <w:style w:type="character" w:styleId="HTMLCite">
    <w:name w:val="HTML Cite"/>
    <w:basedOn w:val="DefaultParagraphFont"/>
    <w:uiPriority w:val="99"/>
    <w:qFormat/>
    <w:rsid w:val="006D5178"/>
    <w:rPr>
      <w:rFonts w:cs="Times New Roman"/>
      <w:i/>
    </w:rPr>
  </w:style>
  <w:style w:type="character" w:customStyle="1" w:styleId="VisitedInternetLink">
    <w:name w:val="Visited Internet Link"/>
    <w:basedOn w:val="DefaultParagraphFont"/>
    <w:rsid w:val="006D5178"/>
    <w:rPr>
      <w:color w:val="800080"/>
      <w:u w:val="single"/>
    </w:rPr>
  </w:style>
  <w:style w:type="character" w:customStyle="1" w:styleId="CitesChar">
    <w:name w:val="Cites Char"/>
    <w:basedOn w:val="DefaultParagraphFont"/>
    <w:qFormat/>
    <w:rsid w:val="006D5178"/>
    <w:rPr>
      <w:szCs w:val="24"/>
      <w:lang w:val="en-US" w:bidi="ar-SA"/>
    </w:rPr>
  </w:style>
  <w:style w:type="character" w:customStyle="1" w:styleId="loose">
    <w:name w:val="loose"/>
    <w:qFormat/>
    <w:rsid w:val="006D5178"/>
  </w:style>
  <w:style w:type="character" w:customStyle="1" w:styleId="domtooltips">
    <w:name w:val="domtooltips"/>
    <w:basedOn w:val="DefaultParagraphFont"/>
    <w:qFormat/>
    <w:rsid w:val="006D5178"/>
  </w:style>
  <w:style w:type="character" w:customStyle="1" w:styleId="caps">
    <w:name w:val="caps"/>
    <w:basedOn w:val="DefaultParagraphFont"/>
    <w:qFormat/>
    <w:rsid w:val="006D5178"/>
  </w:style>
  <w:style w:type="character" w:customStyle="1" w:styleId="Style11ptUnderlineBorderSinglesolidlineAuto05pt">
    <w:name w:val="Style 11 pt Underline Border: : (Single solid line Auto  0.5 pt..."/>
    <w:basedOn w:val="DefaultParagraphFont"/>
    <w:qFormat/>
    <w:rsid w:val="006D5178"/>
    <w:rPr>
      <w:sz w:val="20"/>
      <w:u w:val="single"/>
      <w:bdr w:val="single" w:sz="4" w:space="0" w:color="00000A"/>
    </w:rPr>
  </w:style>
  <w:style w:type="character" w:customStyle="1" w:styleId="StyleUnderlineChar11pt">
    <w:name w:val="Style Underline Char + 11 pt"/>
    <w:basedOn w:val="DefaultParagraphFont"/>
    <w:qFormat/>
    <w:rsid w:val="006D5178"/>
    <w:rPr>
      <w:rFonts w:ascii="Times New Roman" w:hAnsi="Times New Roman"/>
      <w:sz w:val="20"/>
      <w:szCs w:val="24"/>
      <w:u w:val="single"/>
      <w:lang w:val="en-US" w:eastAsia="en-US" w:bidi="ar-SA"/>
    </w:rPr>
  </w:style>
  <w:style w:type="paragraph" w:styleId="List">
    <w:name w:val="List"/>
    <w:basedOn w:val="BodyText"/>
    <w:uiPriority w:val="99"/>
    <w:rsid w:val="006D517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D5178"/>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D517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D5178"/>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D517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D5178"/>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D5178"/>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D5178"/>
    <w:rPr>
      <w:rFonts w:ascii="Liberation Sans" w:eastAsia="Droid Sans Fallback" w:hAnsi="Liberation Sans" w:cs="Times New Roman"/>
      <w:color w:val="00000A"/>
    </w:rPr>
  </w:style>
  <w:style w:type="paragraph" w:customStyle="1" w:styleId="FrameContents">
    <w:name w:val="Frame Contents"/>
    <w:basedOn w:val="Normal"/>
    <w:qFormat/>
    <w:rsid w:val="006D5178"/>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D5178"/>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6D517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6D5178"/>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D5178"/>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D5178"/>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6D5178"/>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D5178"/>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D5178"/>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6D5178"/>
    <w:rPr>
      <w:rFonts w:cs="Arial"/>
      <w:bCs/>
      <w:szCs w:val="26"/>
      <w:u w:val="single"/>
      <w:lang w:val="en-US" w:eastAsia="en-US" w:bidi="ar-SA"/>
    </w:rPr>
  </w:style>
  <w:style w:type="paragraph" w:styleId="Revision">
    <w:name w:val="Revision"/>
    <w:hidden/>
    <w:uiPriority w:val="99"/>
    <w:semiHidden/>
    <w:rsid w:val="006D5178"/>
    <w:pPr>
      <w:spacing w:after="0" w:line="240" w:lineRule="auto"/>
    </w:pPr>
    <w:rPr>
      <w:rFonts w:ascii="Calibri" w:eastAsiaTheme="minorEastAsia" w:hAnsi="Calibri"/>
      <w:szCs w:val="24"/>
    </w:rPr>
  </w:style>
  <w:style w:type="paragraph" w:customStyle="1" w:styleId="Smalltext0">
    <w:name w:val="Small text"/>
    <w:aliases w:val="Quote1,Quote11"/>
    <w:basedOn w:val="Normal"/>
    <w:link w:val="SmalltextChar0"/>
    <w:qFormat/>
    <w:rsid w:val="006D5178"/>
    <w:rPr>
      <w:rFonts w:eastAsia="MS Mincho"/>
      <w:sz w:val="16"/>
    </w:rPr>
  </w:style>
  <w:style w:type="character" w:customStyle="1" w:styleId="BoldUnderlineChar">
    <w:name w:val="Bold Underline Char"/>
    <w:basedOn w:val="DefaultParagraphFont"/>
    <w:locked/>
    <w:rsid w:val="006D5178"/>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D5178"/>
    <w:rPr>
      <w:b w:val="0"/>
      <w:bCs w:val="0"/>
      <w:sz w:val="22"/>
      <w:u w:val="single"/>
    </w:rPr>
  </w:style>
  <w:style w:type="character" w:customStyle="1" w:styleId="StyleGaramond">
    <w:name w:val="Style Garamond"/>
    <w:qFormat/>
    <w:rsid w:val="006D5178"/>
    <w:rPr>
      <w:rFonts w:ascii="Garamond" w:hAnsi="Garamond" w:cs="Garamond"/>
    </w:rPr>
  </w:style>
  <w:style w:type="character" w:customStyle="1" w:styleId="StyletagGaramondChar">
    <w:name w:val="Style tag + Garamond Char"/>
    <w:qFormat/>
    <w:rsid w:val="006D5178"/>
    <w:rPr>
      <w:rFonts w:ascii="Garamond" w:hAnsi="Garamond" w:cs="Garamond"/>
      <w:b/>
      <w:bCs/>
      <w:sz w:val="24"/>
      <w:szCs w:val="24"/>
      <w:lang w:val="en-US" w:bidi="ar-SA"/>
    </w:rPr>
  </w:style>
  <w:style w:type="character" w:customStyle="1" w:styleId="StylecardGaramond12ptUnderlineChar">
    <w:name w:val="Style card + Garamond 12 pt Underline Char"/>
    <w:qFormat/>
    <w:rsid w:val="006D517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D5178"/>
    <w:rPr>
      <w:rFonts w:ascii="Arial" w:hAnsi="Arial"/>
      <w:b/>
      <w:sz w:val="20"/>
      <w:u w:val="single"/>
    </w:rPr>
  </w:style>
  <w:style w:type="character" w:customStyle="1" w:styleId="WW8Num2z0">
    <w:name w:val="WW8Num2z0"/>
    <w:qFormat/>
    <w:rsid w:val="006D5178"/>
  </w:style>
  <w:style w:type="character" w:customStyle="1" w:styleId="WW8Num2z1">
    <w:name w:val="WW8Num2z1"/>
    <w:qFormat/>
    <w:rsid w:val="006D5178"/>
  </w:style>
  <w:style w:type="character" w:customStyle="1" w:styleId="WW8Num2z2">
    <w:name w:val="WW8Num2z2"/>
    <w:qFormat/>
    <w:rsid w:val="006D5178"/>
  </w:style>
  <w:style w:type="character" w:customStyle="1" w:styleId="WW8Num2z3">
    <w:name w:val="WW8Num2z3"/>
    <w:qFormat/>
    <w:rsid w:val="006D5178"/>
  </w:style>
  <w:style w:type="character" w:customStyle="1" w:styleId="WW8Num2z4">
    <w:name w:val="WW8Num2z4"/>
    <w:qFormat/>
    <w:rsid w:val="006D5178"/>
  </w:style>
  <w:style w:type="character" w:customStyle="1" w:styleId="WW8Num2z5">
    <w:name w:val="WW8Num2z5"/>
    <w:qFormat/>
    <w:rsid w:val="006D5178"/>
  </w:style>
  <w:style w:type="character" w:customStyle="1" w:styleId="WW8Num2z6">
    <w:name w:val="WW8Num2z6"/>
    <w:qFormat/>
    <w:rsid w:val="006D5178"/>
  </w:style>
  <w:style w:type="character" w:customStyle="1" w:styleId="WW8Num2z7">
    <w:name w:val="WW8Num2z7"/>
    <w:qFormat/>
    <w:rsid w:val="006D5178"/>
  </w:style>
  <w:style w:type="character" w:customStyle="1" w:styleId="WW8Num2z8">
    <w:name w:val="WW8Num2z8"/>
    <w:qFormat/>
    <w:rsid w:val="006D5178"/>
  </w:style>
  <w:style w:type="character" w:customStyle="1" w:styleId="WW8Num5z0">
    <w:name w:val="WW8Num5z0"/>
    <w:qFormat/>
    <w:rsid w:val="006D5178"/>
  </w:style>
  <w:style w:type="character" w:customStyle="1" w:styleId="WW8Num5z1">
    <w:name w:val="WW8Num5z1"/>
    <w:qFormat/>
    <w:rsid w:val="006D5178"/>
  </w:style>
  <w:style w:type="character" w:customStyle="1" w:styleId="WW8Num5z2">
    <w:name w:val="WW8Num5z2"/>
    <w:qFormat/>
    <w:rsid w:val="006D5178"/>
  </w:style>
  <w:style w:type="character" w:customStyle="1" w:styleId="WW8Num5z3">
    <w:name w:val="WW8Num5z3"/>
    <w:qFormat/>
    <w:rsid w:val="006D5178"/>
  </w:style>
  <w:style w:type="character" w:customStyle="1" w:styleId="WW8Num5z4">
    <w:name w:val="WW8Num5z4"/>
    <w:qFormat/>
    <w:rsid w:val="006D5178"/>
  </w:style>
  <w:style w:type="character" w:customStyle="1" w:styleId="WW8Num5z5">
    <w:name w:val="WW8Num5z5"/>
    <w:qFormat/>
    <w:rsid w:val="006D5178"/>
  </w:style>
  <w:style w:type="character" w:customStyle="1" w:styleId="WW8Num5z6">
    <w:name w:val="WW8Num5z6"/>
    <w:qFormat/>
    <w:rsid w:val="006D5178"/>
  </w:style>
  <w:style w:type="character" w:customStyle="1" w:styleId="WW8Num5z7">
    <w:name w:val="WW8Num5z7"/>
    <w:qFormat/>
    <w:rsid w:val="006D5178"/>
  </w:style>
  <w:style w:type="character" w:customStyle="1" w:styleId="WW8Num5z8">
    <w:name w:val="WW8Num5z8"/>
    <w:qFormat/>
    <w:rsid w:val="006D5178"/>
  </w:style>
  <w:style w:type="character" w:customStyle="1" w:styleId="CiteChar0">
    <w:name w:val="Cite Char"/>
    <w:aliases w:val="cite_tag Char,Char Char Char Char1 Char Char1,Char Char Char Char1 Char,Taglines Char Char, Cha"/>
    <w:basedOn w:val="DefaultParagraphFont"/>
    <w:qFormat/>
    <w:rsid w:val="006D517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D5178"/>
    <w:rPr>
      <w:rFonts w:ascii="Times New Roman" w:eastAsia="Times New Roman" w:hAnsi="Times New Roman" w:cs="Times New Roman"/>
      <w:u w:val="thick"/>
    </w:rPr>
  </w:style>
  <w:style w:type="character" w:customStyle="1" w:styleId="ListLabel19">
    <w:name w:val="ListLabel 19"/>
    <w:qFormat/>
    <w:rsid w:val="006D5178"/>
    <w:rPr>
      <w:b/>
      <w:i/>
      <w:strike w:val="0"/>
      <w:dstrike w:val="0"/>
      <w:spacing w:val="0"/>
      <w:w w:val="100"/>
      <w:sz w:val="26"/>
    </w:rPr>
  </w:style>
  <w:style w:type="paragraph" w:styleId="Footer">
    <w:name w:val="footer"/>
    <w:basedOn w:val="Normal"/>
    <w:link w:val="FooterChar"/>
    <w:uiPriority w:val="99"/>
    <w:rsid w:val="006D5178"/>
  </w:style>
  <w:style w:type="character" w:customStyle="1" w:styleId="FooterChar">
    <w:name w:val="Footer Char"/>
    <w:basedOn w:val="DefaultParagraphFont"/>
    <w:link w:val="Footer"/>
    <w:uiPriority w:val="99"/>
    <w:rsid w:val="006D5178"/>
    <w:rPr>
      <w:rFonts w:ascii="Times New Roman" w:hAnsi="Times New Roman" w:cs="Times New Roman"/>
    </w:rPr>
  </w:style>
  <w:style w:type="paragraph" w:customStyle="1" w:styleId="TagCite">
    <w:name w:val="Tag/Cite"/>
    <w:basedOn w:val="Normal"/>
    <w:qFormat/>
    <w:rsid w:val="006D5178"/>
    <w:rPr>
      <w:rFonts w:eastAsia="Times New Roman"/>
      <w:b/>
    </w:rPr>
  </w:style>
  <w:style w:type="paragraph" w:customStyle="1" w:styleId="NormalText">
    <w:name w:val="Normal Text"/>
    <w:basedOn w:val="Normal"/>
    <w:link w:val="NormalTextChar"/>
    <w:qFormat/>
    <w:rsid w:val="006D5178"/>
    <w:pPr>
      <w:jc w:val="both"/>
    </w:pPr>
    <w:rPr>
      <w:sz w:val="20"/>
      <w:szCs w:val="26"/>
    </w:rPr>
  </w:style>
  <w:style w:type="paragraph" w:customStyle="1" w:styleId="CardsFont6pt">
    <w:name w:val="Cards + Font: 6 pt"/>
    <w:basedOn w:val="Normal"/>
    <w:link w:val="CardsFont6ptChar1"/>
    <w:qFormat/>
    <w:rsid w:val="006D5178"/>
    <w:pPr>
      <w:ind w:left="432" w:right="432"/>
      <w:jc w:val="both"/>
    </w:pPr>
    <w:rPr>
      <w:rFonts w:eastAsia="Times New Roman"/>
      <w:sz w:val="12"/>
      <w:szCs w:val="20"/>
    </w:rPr>
  </w:style>
  <w:style w:type="paragraph" w:customStyle="1" w:styleId="Small">
    <w:name w:val="Small"/>
    <w:basedOn w:val="Normal"/>
    <w:uiPriority w:val="99"/>
    <w:qFormat/>
    <w:rsid w:val="006D5178"/>
    <w:rPr>
      <w:sz w:val="14"/>
    </w:rPr>
  </w:style>
  <w:style w:type="paragraph" w:customStyle="1" w:styleId="NotUnderlined">
    <w:name w:val="Not Underlined"/>
    <w:basedOn w:val="Normal"/>
    <w:uiPriority w:val="99"/>
    <w:qFormat/>
    <w:rsid w:val="006D5178"/>
  </w:style>
  <w:style w:type="numbering" w:customStyle="1" w:styleId="WW8Num2">
    <w:name w:val="WW8Num2"/>
    <w:qFormat/>
    <w:rsid w:val="006D5178"/>
  </w:style>
  <w:style w:type="numbering" w:customStyle="1" w:styleId="WW8Num5">
    <w:name w:val="WW8Num5"/>
    <w:qFormat/>
    <w:rsid w:val="006D5178"/>
  </w:style>
  <w:style w:type="paragraph" w:customStyle="1" w:styleId="citenon-bold">
    <w:name w:val="cite non-bold"/>
    <w:basedOn w:val="Normal"/>
    <w:link w:val="citenon-boldChar"/>
    <w:qFormat/>
    <w:rsid w:val="006D5178"/>
    <w:rPr>
      <w:rFonts w:ascii="Georgia" w:eastAsia="Calibri" w:hAnsi="Georgia"/>
    </w:rPr>
  </w:style>
  <w:style w:type="character" w:customStyle="1" w:styleId="citenon-boldChar">
    <w:name w:val="cite non-bold Char"/>
    <w:link w:val="citenon-bold"/>
    <w:rsid w:val="006D5178"/>
    <w:rPr>
      <w:rFonts w:ascii="Georgia" w:eastAsia="Calibri" w:hAnsi="Georgia" w:cs="Times New Roman"/>
    </w:rPr>
  </w:style>
  <w:style w:type="paragraph" w:customStyle="1" w:styleId="NewDebate">
    <w:name w:val="New Debate"/>
    <w:basedOn w:val="Heading4"/>
    <w:link w:val="NewDebateChar"/>
    <w:uiPriority w:val="4"/>
    <w:qFormat/>
    <w:rsid w:val="006D5178"/>
  </w:style>
  <w:style w:type="character" w:customStyle="1" w:styleId="NewDebateChar">
    <w:name w:val="New Debate Char"/>
    <w:basedOn w:val="DefaultParagraphFont"/>
    <w:link w:val="NewDebate"/>
    <w:uiPriority w:val="4"/>
    <w:rsid w:val="006D5178"/>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6D5178"/>
    <w:rPr>
      <w:rFonts w:eastAsia="Calibri"/>
      <w:sz w:val="10"/>
    </w:rPr>
  </w:style>
  <w:style w:type="character" w:customStyle="1" w:styleId="ReallyfuckingsmallChar">
    <w:name w:val="Really fucking small Char"/>
    <w:basedOn w:val="DefaultParagraphFont"/>
    <w:link w:val="Reallyfuckingsmall"/>
    <w:rsid w:val="006D5178"/>
    <w:rPr>
      <w:rFonts w:ascii="Times New Roman" w:eastAsia="Calibri" w:hAnsi="Times New Roman" w:cs="Times New Roman"/>
      <w:sz w:val="10"/>
    </w:rPr>
  </w:style>
  <w:style w:type="character" w:customStyle="1" w:styleId="NothingChar">
    <w:name w:val="Nothing Char"/>
    <w:link w:val="Nothing"/>
    <w:rsid w:val="006D5178"/>
    <w:rPr>
      <w:rFonts w:ascii="Times New Roman" w:eastAsia="Times New Roman" w:hAnsi="Times New Roman" w:cs="Times New Roman"/>
      <w:color w:val="00000A"/>
      <w:sz w:val="20"/>
      <w:szCs w:val="24"/>
    </w:rPr>
  </w:style>
  <w:style w:type="character" w:customStyle="1" w:styleId="Footnote2Char">
    <w:name w:val="Footnote2 Char"/>
    <w:link w:val="Footnote2"/>
    <w:locked/>
    <w:rsid w:val="006D5178"/>
  </w:style>
  <w:style w:type="paragraph" w:customStyle="1" w:styleId="Footnote2">
    <w:name w:val="Footnote2"/>
    <w:basedOn w:val="Normal"/>
    <w:next w:val="Normal"/>
    <w:link w:val="Footnote2Char"/>
    <w:autoRedefine/>
    <w:qFormat/>
    <w:rsid w:val="006D5178"/>
    <w:pPr>
      <w:spacing w:after="120" w:line="480" w:lineRule="auto"/>
    </w:pPr>
    <w:rPr>
      <w:rFonts w:asciiTheme="minorHAnsi" w:hAnsiTheme="minorHAnsi" w:cstheme="minorBidi"/>
    </w:rPr>
  </w:style>
  <w:style w:type="character" w:customStyle="1" w:styleId="UnderlineCharChar">
    <w:name w:val="Underline Char Char"/>
    <w:basedOn w:val="DefaultParagraphFont"/>
    <w:rsid w:val="006D5178"/>
    <w:rPr>
      <w:noProof w:val="0"/>
      <w:u w:val="single"/>
      <w:lang w:val="en-US" w:eastAsia="en-US" w:bidi="ar-SA"/>
    </w:rPr>
  </w:style>
  <w:style w:type="character" w:customStyle="1" w:styleId="UnderlinesCharChar">
    <w:name w:val="Underlines Char Char"/>
    <w:basedOn w:val="DefaultParagraphFont"/>
    <w:rsid w:val="006D5178"/>
    <w:rPr>
      <w:rFonts w:cs="Arial"/>
      <w:b/>
      <w:bCs/>
      <w:noProof w:val="0"/>
      <w:sz w:val="22"/>
      <w:szCs w:val="26"/>
      <w:u w:val="single"/>
      <w:lang w:val="en-US" w:eastAsia="en-US" w:bidi="ar-SA"/>
    </w:rPr>
  </w:style>
  <w:style w:type="paragraph" w:customStyle="1" w:styleId="Style3">
    <w:name w:val="Style3"/>
    <w:basedOn w:val="Normal"/>
    <w:link w:val="Style3Char"/>
    <w:qFormat/>
    <w:rsid w:val="006D5178"/>
    <w:rPr>
      <w:rFonts w:ascii="Arial Narrow" w:eastAsia="Times New Roman" w:hAnsi="Arial Narrow"/>
      <w:b/>
      <w:sz w:val="20"/>
    </w:rPr>
  </w:style>
  <w:style w:type="character" w:customStyle="1" w:styleId="Style3Char">
    <w:name w:val="Style3 Char"/>
    <w:basedOn w:val="DefaultParagraphFont"/>
    <w:link w:val="Style3"/>
    <w:rsid w:val="006D517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D5178"/>
    <w:rPr>
      <w:rFonts w:eastAsia="Times New Roman"/>
      <w:sz w:val="20"/>
      <w:u w:val="single"/>
    </w:rPr>
  </w:style>
  <w:style w:type="character" w:customStyle="1" w:styleId="StyleStyle411ptChar">
    <w:name w:val="Style Style4 + 11 pt Char"/>
    <w:link w:val="StyleStyle411pt"/>
    <w:rsid w:val="006D5178"/>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6D5178"/>
    <w:rPr>
      <w:b/>
      <w:bCs/>
      <w:sz w:val="20"/>
      <w:u w:val="single"/>
    </w:rPr>
  </w:style>
  <w:style w:type="character" w:customStyle="1" w:styleId="StyleStyle411ptBoldChar">
    <w:name w:val="Style Style4 + 11 pt Bold Char"/>
    <w:link w:val="StyleStyle411ptBold"/>
    <w:rsid w:val="006D5178"/>
    <w:rPr>
      <w:rFonts w:ascii="Times New Roman" w:hAnsi="Times New Roman" w:cs="Times New Roman"/>
      <w:b/>
      <w:bCs/>
      <w:sz w:val="20"/>
      <w:u w:val="single"/>
    </w:rPr>
  </w:style>
  <w:style w:type="paragraph" w:customStyle="1" w:styleId="Underlining">
    <w:name w:val="Underlining"/>
    <w:basedOn w:val="Normal"/>
    <w:link w:val="UnderliningChar"/>
    <w:qFormat/>
    <w:rsid w:val="006D5178"/>
    <w:rPr>
      <w:rFonts w:eastAsia="Times New Roman"/>
      <w:sz w:val="20"/>
      <w:u w:val="single"/>
    </w:rPr>
  </w:style>
  <w:style w:type="character" w:customStyle="1" w:styleId="UnderliningChar">
    <w:name w:val="Underlining Char"/>
    <w:basedOn w:val="DefaultParagraphFont"/>
    <w:link w:val="Underlining"/>
    <w:rsid w:val="006D5178"/>
    <w:rPr>
      <w:rFonts w:ascii="Times New Roman" w:eastAsia="Times New Roman" w:hAnsi="Times New Roman" w:cs="Times New Roman"/>
      <w:sz w:val="20"/>
      <w:u w:val="single"/>
    </w:rPr>
  </w:style>
  <w:style w:type="character" w:customStyle="1" w:styleId="StyleTimesNewRoman12ptBold">
    <w:name w:val="Style Times New Roman 12 pt Bold"/>
    <w:rsid w:val="006D517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D5178"/>
    <w:rPr>
      <w:rFonts w:ascii="Century Gothic" w:hAnsi="Century Gothic"/>
      <w:sz w:val="24"/>
      <w:u w:val="thick"/>
    </w:rPr>
  </w:style>
  <w:style w:type="paragraph" w:customStyle="1" w:styleId="Cardstyle">
    <w:name w:val="Cardstyle"/>
    <w:basedOn w:val="Normal"/>
    <w:next w:val="Normal"/>
    <w:qFormat/>
    <w:rsid w:val="006D5178"/>
    <w:rPr>
      <w:rFonts w:eastAsia="Times New Roman"/>
      <w:sz w:val="20"/>
    </w:rPr>
  </w:style>
  <w:style w:type="character" w:customStyle="1" w:styleId="Style8pt1">
    <w:name w:val="Style 8 pt1"/>
    <w:basedOn w:val="DefaultParagraphFont"/>
    <w:rsid w:val="006D5178"/>
    <w:rPr>
      <w:rFonts w:ascii="Georgia" w:hAnsi="Georgia"/>
      <w:sz w:val="16"/>
    </w:rPr>
  </w:style>
  <w:style w:type="character" w:customStyle="1" w:styleId="Style8pt">
    <w:name w:val="Style 8 pt"/>
    <w:basedOn w:val="DefaultParagraphFont"/>
    <w:rsid w:val="006D517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D5178"/>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D5178"/>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6D517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D5178"/>
    <w:rPr>
      <w:rFonts w:eastAsia="Times New Roman"/>
      <w:b/>
      <w:bCs/>
      <w:sz w:val="20"/>
      <w:u w:val="single"/>
    </w:rPr>
  </w:style>
  <w:style w:type="character" w:customStyle="1" w:styleId="StyleUnderlineChar11ptBoldChar">
    <w:name w:val="Style Underline Char + 11 pt Bold Char"/>
    <w:link w:val="StyleUnderlineChar11ptBold"/>
    <w:rsid w:val="006D5178"/>
    <w:rPr>
      <w:rFonts w:ascii="Times New Roman" w:eastAsia="Times New Roman" w:hAnsi="Times New Roman" w:cs="Times New Roman"/>
      <w:b/>
      <w:bCs/>
      <w:sz w:val="20"/>
      <w:u w:val="single"/>
    </w:rPr>
  </w:style>
  <w:style w:type="character" w:customStyle="1" w:styleId="NormalTextChar">
    <w:name w:val="Normal Text Char"/>
    <w:link w:val="NormalText"/>
    <w:rsid w:val="006D5178"/>
    <w:rPr>
      <w:rFonts w:ascii="Times New Roman" w:hAnsi="Times New Roman" w:cs="Times New Roman"/>
      <w:sz w:val="20"/>
      <w:szCs w:val="26"/>
    </w:rPr>
  </w:style>
  <w:style w:type="character" w:customStyle="1" w:styleId="ShrinkChar">
    <w:name w:val="Shrink Char"/>
    <w:link w:val="Shrink"/>
    <w:rsid w:val="006D5178"/>
    <w:rPr>
      <w:rFonts w:ascii="Garamond" w:hAnsi="Garamond"/>
      <w:sz w:val="12"/>
    </w:rPr>
  </w:style>
  <w:style w:type="paragraph" w:customStyle="1" w:styleId="Shrink">
    <w:name w:val="Shrink"/>
    <w:link w:val="ShrinkChar"/>
    <w:qFormat/>
    <w:rsid w:val="006D5178"/>
    <w:pPr>
      <w:spacing w:after="0" w:line="240" w:lineRule="auto"/>
      <w:ind w:left="288" w:right="288"/>
    </w:pPr>
    <w:rPr>
      <w:rFonts w:ascii="Garamond" w:hAnsi="Garamond"/>
      <w:sz w:val="12"/>
    </w:rPr>
  </w:style>
  <w:style w:type="paragraph" w:customStyle="1" w:styleId="cites0">
    <w:name w:val="cites"/>
    <w:link w:val="citesChar0"/>
    <w:autoRedefine/>
    <w:qFormat/>
    <w:rsid w:val="006D5178"/>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6D5178"/>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6D517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D5178"/>
    <w:rPr>
      <w:rFonts w:eastAsia="Times New Roman"/>
      <w:strike/>
      <w:sz w:val="20"/>
    </w:rPr>
  </w:style>
  <w:style w:type="character" w:customStyle="1" w:styleId="CardsHighlight">
    <w:name w:val="Cards Highlight"/>
    <w:basedOn w:val="DefaultParagraphFont"/>
    <w:uiPriority w:val="1"/>
    <w:rsid w:val="006D517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D5178"/>
  </w:style>
  <w:style w:type="character" w:customStyle="1" w:styleId="CardsChar1">
    <w:name w:val="Cards Char1"/>
    <w:rsid w:val="006D5178"/>
    <w:rPr>
      <w:rFonts w:ascii="Times New Roman" w:hAnsi="Times New Roman" w:cs="Times New Roman"/>
      <w:sz w:val="20"/>
      <w:szCs w:val="20"/>
    </w:rPr>
  </w:style>
  <w:style w:type="character" w:customStyle="1" w:styleId="AuthorYear">
    <w:name w:val="AuthorYear"/>
    <w:uiPriority w:val="1"/>
    <w:qFormat/>
    <w:rsid w:val="006D5178"/>
    <w:rPr>
      <w:rFonts w:ascii="Georgia" w:hAnsi="Georgia"/>
      <w:b/>
      <w:sz w:val="24"/>
    </w:rPr>
  </w:style>
  <w:style w:type="paragraph" w:customStyle="1" w:styleId="Shrink8">
    <w:name w:val="Shrink8"/>
    <w:basedOn w:val="Normal"/>
    <w:qFormat/>
    <w:rsid w:val="006D5178"/>
    <w:rPr>
      <w:sz w:val="16"/>
    </w:rPr>
  </w:style>
  <w:style w:type="paragraph" w:customStyle="1" w:styleId="Normal1">
    <w:name w:val="Normal1"/>
    <w:qFormat/>
    <w:rsid w:val="006D5178"/>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6D5178"/>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6D5178"/>
    <w:rPr>
      <w:rFonts w:eastAsia="SimSun"/>
      <w:color w:val="00000A"/>
      <w:sz w:val="20"/>
      <w:lang w:eastAsia="zh-CN"/>
    </w:rPr>
  </w:style>
  <w:style w:type="character" w:customStyle="1" w:styleId="Stylecard11ptChar">
    <w:name w:val="Style card + 11 pt Char"/>
    <w:basedOn w:val="cardChar"/>
    <w:link w:val="Stylecard11pt"/>
    <w:rsid w:val="006D5178"/>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6D5178"/>
    <w:rPr>
      <w:rFonts w:eastAsia="SimSun"/>
      <w:color w:val="00000A"/>
      <w:sz w:val="20"/>
      <w:lang w:eastAsia="zh-CN"/>
    </w:rPr>
  </w:style>
  <w:style w:type="character" w:customStyle="1" w:styleId="Stylecard11ptUnderlineChar">
    <w:name w:val="Style card + 11 pt Underline Char"/>
    <w:basedOn w:val="cardChar"/>
    <w:link w:val="Stylecard11ptUnderline"/>
    <w:rsid w:val="006D517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D5178"/>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D5178"/>
    <w:rPr>
      <w:rFonts w:cs="Arial"/>
      <w:b/>
      <w:bCs/>
      <w:kern w:val="32"/>
      <w:sz w:val="32"/>
      <w:szCs w:val="32"/>
      <w:u w:val="single"/>
      <w:lang w:val="en-US" w:eastAsia="en-US" w:bidi="ar-SA"/>
    </w:rPr>
  </w:style>
  <w:style w:type="character" w:customStyle="1" w:styleId="UNDERLINECharChar0">
    <w:name w:val="UNDERLINE Char Char"/>
    <w:basedOn w:val="DefaultParagraphFont"/>
    <w:rsid w:val="006D5178"/>
    <w:rPr>
      <w:bCs/>
      <w:kern w:val="28"/>
      <w:szCs w:val="32"/>
      <w:u w:val="single"/>
    </w:rPr>
  </w:style>
  <w:style w:type="character" w:customStyle="1" w:styleId="term">
    <w:name w:val="term"/>
    <w:basedOn w:val="DefaultParagraphFont"/>
    <w:rsid w:val="006D5178"/>
  </w:style>
  <w:style w:type="character" w:customStyle="1" w:styleId="SmallFontCharCharCharChar">
    <w:name w:val="Small Font Char Char Char Char"/>
    <w:basedOn w:val="DefaultParagraphFont"/>
    <w:rsid w:val="006D5178"/>
    <w:rPr>
      <w:rFonts w:ascii="Arial" w:hAnsi="Arial"/>
      <w:sz w:val="12"/>
      <w:szCs w:val="24"/>
    </w:rPr>
  </w:style>
  <w:style w:type="character" w:customStyle="1" w:styleId="vitstoryheadline">
    <w:name w:val="vitstoryheadline"/>
    <w:basedOn w:val="DefaultParagraphFont"/>
    <w:rsid w:val="006D5178"/>
  </w:style>
  <w:style w:type="character" w:customStyle="1" w:styleId="regtext">
    <w:name w:val="regtext"/>
    <w:basedOn w:val="DefaultParagraphFont"/>
    <w:rsid w:val="006D5178"/>
  </w:style>
  <w:style w:type="character" w:customStyle="1" w:styleId="bps-topic-ident">
    <w:name w:val="bps-topic-ident"/>
    <w:basedOn w:val="DefaultParagraphFont"/>
    <w:rsid w:val="006D5178"/>
  </w:style>
  <w:style w:type="character" w:customStyle="1" w:styleId="CharChar4">
    <w:name w:val="Char Char4"/>
    <w:basedOn w:val="DefaultParagraphFont"/>
    <w:rsid w:val="006D5178"/>
    <w:rPr>
      <w:b/>
      <w:bCs/>
      <w:sz w:val="28"/>
      <w:szCs w:val="28"/>
    </w:rPr>
  </w:style>
  <w:style w:type="character" w:customStyle="1" w:styleId="CharChar5">
    <w:name w:val="Char Char5"/>
    <w:basedOn w:val="DefaultParagraphFont"/>
    <w:rsid w:val="006D5178"/>
    <w:rPr>
      <w:rFonts w:ascii="Arial" w:hAnsi="Arial" w:cs="Arial"/>
      <w:b/>
      <w:bCs/>
      <w:sz w:val="26"/>
      <w:szCs w:val="26"/>
    </w:rPr>
  </w:style>
  <w:style w:type="paragraph" w:customStyle="1" w:styleId="tagcite0">
    <w:name w:val="tagcite"/>
    <w:basedOn w:val="Normal"/>
    <w:qFormat/>
    <w:rsid w:val="006D5178"/>
    <w:rPr>
      <w:rFonts w:eastAsia="Times New Roman"/>
      <w:b/>
    </w:rPr>
  </w:style>
  <w:style w:type="paragraph" w:customStyle="1" w:styleId="Regular">
    <w:name w:val="Regular"/>
    <w:link w:val="RegularChar"/>
    <w:rsid w:val="006D5178"/>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6D5178"/>
    <w:rPr>
      <w:rFonts w:eastAsia="Times New Roman" w:cs="Arial"/>
      <w:b/>
      <w:bCs/>
      <w:kern w:val="20"/>
      <w:sz w:val="20"/>
      <w:szCs w:val="32"/>
      <w:u w:val="single"/>
    </w:rPr>
  </w:style>
  <w:style w:type="character" w:customStyle="1" w:styleId="BoldunderlineChar0">
    <w:name w:val="Bold underline Char"/>
    <w:basedOn w:val="DefaultParagraphFont"/>
    <w:rsid w:val="006D5178"/>
    <w:rPr>
      <w:rFonts w:ascii="Garamond" w:hAnsi="Garamond" w:cs="Arial"/>
      <w:b/>
      <w:bCs/>
      <w:kern w:val="20"/>
      <w:szCs w:val="32"/>
      <w:u w:val="single"/>
      <w:lang w:val="en-US" w:eastAsia="en-US" w:bidi="ar-SA"/>
    </w:rPr>
  </w:style>
  <w:style w:type="paragraph" w:customStyle="1" w:styleId="tag1">
    <w:name w:val="tag1"/>
    <w:basedOn w:val="Normal"/>
    <w:qFormat/>
    <w:rsid w:val="006D5178"/>
    <w:rPr>
      <w:rFonts w:eastAsia="Times New Roman"/>
      <w:b/>
      <w:szCs w:val="20"/>
    </w:rPr>
  </w:style>
  <w:style w:type="character" w:customStyle="1" w:styleId="byline">
    <w:name w:val="byline"/>
    <w:basedOn w:val="DefaultParagraphFont"/>
    <w:rsid w:val="006D5178"/>
  </w:style>
  <w:style w:type="character" w:customStyle="1" w:styleId="7TimesNewRoman">
    <w:name w:val="7 Times New Roman"/>
    <w:rsid w:val="006D517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D5178"/>
    <w:rPr>
      <w:rFonts w:ascii="Cambria" w:eastAsia="Times New Roman" w:hAnsi="Cambria"/>
      <w:sz w:val="18"/>
      <w:szCs w:val="20"/>
    </w:rPr>
  </w:style>
  <w:style w:type="character" w:customStyle="1" w:styleId="Boxed">
    <w:name w:val="Boxed"/>
    <w:qFormat/>
    <w:rsid w:val="006D5178"/>
    <w:rPr>
      <w:rFonts w:ascii="Garamond" w:hAnsi="Garamond"/>
      <w:sz w:val="20"/>
      <w:bdr w:val="single" w:sz="6" w:space="0" w:color="auto"/>
    </w:rPr>
  </w:style>
  <w:style w:type="character" w:customStyle="1" w:styleId="CardtextChar0">
    <w:name w:val="Card text Char"/>
    <w:basedOn w:val="DefaultParagraphFont"/>
    <w:link w:val="Cardtext0"/>
    <w:rsid w:val="006D5178"/>
    <w:rPr>
      <w:rFonts w:ascii="Garamond" w:hAnsi="Garamond"/>
      <w:u w:val="single"/>
    </w:rPr>
  </w:style>
  <w:style w:type="paragraph" w:styleId="Date">
    <w:name w:val="Date"/>
    <w:aliases w:val="date"/>
    <w:basedOn w:val="Normal"/>
    <w:next w:val="Normal"/>
    <w:link w:val="DateChar"/>
    <w:uiPriority w:val="99"/>
    <w:rsid w:val="006D5178"/>
    <w:rPr>
      <w:rFonts w:eastAsia="Times New Roman"/>
      <w:sz w:val="16"/>
    </w:rPr>
  </w:style>
  <w:style w:type="character" w:customStyle="1" w:styleId="DateChar">
    <w:name w:val="Date Char"/>
    <w:aliases w:val="date Char"/>
    <w:basedOn w:val="DefaultParagraphFont"/>
    <w:link w:val="Date"/>
    <w:uiPriority w:val="99"/>
    <w:rsid w:val="006D5178"/>
    <w:rPr>
      <w:rFonts w:ascii="Times New Roman" w:eastAsia="Times New Roman" w:hAnsi="Times New Roman" w:cs="Times New Roman"/>
      <w:sz w:val="16"/>
    </w:rPr>
  </w:style>
  <w:style w:type="character" w:customStyle="1" w:styleId="CharChar2">
    <w:name w:val="Char Char2"/>
    <w:basedOn w:val="DefaultParagraphFont"/>
    <w:rsid w:val="006D5178"/>
  </w:style>
  <w:style w:type="paragraph" w:customStyle="1" w:styleId="DebateCardSmall">
    <w:name w:val="Debate Card Small"/>
    <w:basedOn w:val="Normal"/>
    <w:link w:val="DebateCardSmallChar"/>
    <w:qFormat/>
    <w:rsid w:val="006D5178"/>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6D5178"/>
    <w:rPr>
      <w:rFonts w:ascii="Times New Roman" w:eastAsia="Times New Roman" w:hAnsi="Times New Roman" w:cs="Times New Roman"/>
      <w:sz w:val="16"/>
      <w:szCs w:val="16"/>
      <w:lang w:val="x-none" w:eastAsia="x-none"/>
    </w:rPr>
  </w:style>
  <w:style w:type="character" w:customStyle="1" w:styleId="reduce2">
    <w:name w:val="reduce2"/>
    <w:rsid w:val="006D517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D5178"/>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D5178"/>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6D5178"/>
  </w:style>
  <w:style w:type="character" w:customStyle="1" w:styleId="Style1CharChar">
    <w:name w:val="Style1 Char Char"/>
    <w:basedOn w:val="DefaultParagraphFont"/>
    <w:rsid w:val="006D5178"/>
    <w:rPr>
      <w:sz w:val="16"/>
      <w:szCs w:val="16"/>
      <w:lang w:val="en-US" w:eastAsia="en-US" w:bidi="ar-SA"/>
    </w:rPr>
  </w:style>
  <w:style w:type="character" w:customStyle="1" w:styleId="Style2CharChar">
    <w:name w:val="Style2 Char Char"/>
    <w:basedOn w:val="DefaultParagraphFont"/>
    <w:rsid w:val="006D5178"/>
    <w:rPr>
      <w:u w:val="thick"/>
      <w:lang w:val="en-US" w:eastAsia="en-US" w:bidi="ar-SA"/>
    </w:rPr>
  </w:style>
  <w:style w:type="character" w:customStyle="1" w:styleId="dateline">
    <w:name w:val="dateline"/>
    <w:basedOn w:val="DefaultParagraphFont"/>
    <w:rsid w:val="006D5178"/>
  </w:style>
  <w:style w:type="character" w:customStyle="1" w:styleId="date-display-single">
    <w:name w:val="date-display-single"/>
    <w:basedOn w:val="DefaultParagraphFont"/>
    <w:rsid w:val="006D5178"/>
  </w:style>
  <w:style w:type="character" w:customStyle="1" w:styleId="wikigeneratedlinkcontent">
    <w:name w:val="wikigeneratedlinkcontent"/>
    <w:basedOn w:val="DefaultParagraphFont"/>
    <w:rsid w:val="006D5178"/>
  </w:style>
  <w:style w:type="character" w:customStyle="1" w:styleId="Heading3CharCharChar3">
    <w:name w:val="Heading 3 Char Char Char3"/>
    <w:aliases w:val=" Char Char Char3,Char Char Char3,Heading 3 Char Char Char2, Char Char Char2,Char Char Char2"/>
    <w:basedOn w:val="DefaultParagraphFont"/>
    <w:rsid w:val="006D5178"/>
    <w:rPr>
      <w:rFonts w:cs="Arial"/>
      <w:bCs/>
      <w:szCs w:val="26"/>
      <w:u w:val="single"/>
      <w:lang w:val="en-US" w:eastAsia="en-US" w:bidi="ar-SA"/>
    </w:rPr>
  </w:style>
  <w:style w:type="character" w:customStyle="1" w:styleId="aqj">
    <w:name w:val="aqj"/>
    <w:rsid w:val="006D5178"/>
  </w:style>
  <w:style w:type="character" w:customStyle="1" w:styleId="CardTextChar1">
    <w:name w:val="CardText Char"/>
    <w:basedOn w:val="DefaultParagraphFont"/>
    <w:link w:val="CardText1"/>
    <w:locked/>
    <w:rsid w:val="006D5178"/>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D5178"/>
    <w:pPr>
      <w:ind w:left="288" w:right="288"/>
    </w:pPr>
    <w:rPr>
      <w:rFonts w:eastAsia="Times New Roman"/>
      <w:sz w:val="16"/>
    </w:rPr>
  </w:style>
  <w:style w:type="character" w:customStyle="1" w:styleId="ilad">
    <w:name w:val="il_ad"/>
    <w:rsid w:val="006D5178"/>
  </w:style>
  <w:style w:type="character" w:customStyle="1" w:styleId="CardsUnderlined">
    <w:name w:val="Cards Underlined"/>
    <w:qFormat/>
    <w:rsid w:val="006D5178"/>
    <w:rPr>
      <w:rFonts w:ascii="Helvetica" w:hAnsi="Helvetica"/>
      <w:sz w:val="22"/>
      <w:szCs w:val="24"/>
      <w:u w:val="thick"/>
    </w:rPr>
  </w:style>
  <w:style w:type="paragraph" w:customStyle="1" w:styleId="BBCite">
    <w:name w:val="BB Cite"/>
    <w:basedOn w:val="Normal"/>
    <w:autoRedefine/>
    <w:rsid w:val="006D5178"/>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6D5178"/>
  </w:style>
  <w:style w:type="character" w:customStyle="1" w:styleId="StyleStyleUnderline411pt">
    <w:name w:val="Style Style Underline4 + 11 pt"/>
    <w:basedOn w:val="DefaultParagraphFont"/>
    <w:rsid w:val="006D5178"/>
    <w:rPr>
      <w:sz w:val="20"/>
      <w:u w:val="single"/>
    </w:rPr>
  </w:style>
  <w:style w:type="character" w:customStyle="1" w:styleId="StyleStyleUnderline411ptBold">
    <w:name w:val="Style Style Underline4 + 11 pt Bold"/>
    <w:basedOn w:val="DefaultParagraphFont"/>
    <w:rsid w:val="006D5178"/>
    <w:rPr>
      <w:b/>
      <w:bCs/>
      <w:sz w:val="20"/>
      <w:u w:val="single"/>
    </w:rPr>
  </w:style>
  <w:style w:type="character" w:customStyle="1" w:styleId="StyleStyleUnderline311pt">
    <w:name w:val="Style Style Underline3 + 11 pt"/>
    <w:basedOn w:val="DefaultParagraphFont"/>
    <w:rsid w:val="006D5178"/>
    <w:rPr>
      <w:sz w:val="20"/>
      <w:u w:val="single"/>
    </w:rPr>
  </w:style>
  <w:style w:type="character" w:customStyle="1" w:styleId="StyleStyleUnderline311ptBold">
    <w:name w:val="Style Style Underline3 + 11 pt Bold"/>
    <w:basedOn w:val="DefaultParagraphFont"/>
    <w:rsid w:val="006D5178"/>
    <w:rPr>
      <w:b/>
      <w:bCs/>
      <w:sz w:val="20"/>
      <w:u w:val="single"/>
    </w:rPr>
  </w:style>
  <w:style w:type="character" w:customStyle="1" w:styleId="red-subtitle">
    <w:name w:val="red-subtitle"/>
    <w:basedOn w:val="DefaultParagraphFont"/>
    <w:rsid w:val="006D5178"/>
  </w:style>
  <w:style w:type="character" w:styleId="PageNumber">
    <w:name w:val="page number"/>
    <w:aliases w:val="card ununderlined"/>
    <w:basedOn w:val="DefaultParagraphFont"/>
    <w:uiPriority w:val="99"/>
    <w:unhideWhenUsed/>
    <w:rsid w:val="006D5178"/>
  </w:style>
  <w:style w:type="character" w:customStyle="1" w:styleId="ft1">
    <w:name w:val="ft1"/>
    <w:basedOn w:val="DefaultParagraphFont"/>
    <w:rsid w:val="006D5178"/>
  </w:style>
  <w:style w:type="character" w:customStyle="1" w:styleId="dropcap">
    <w:name w:val="dropcap"/>
    <w:basedOn w:val="DefaultParagraphFont"/>
    <w:rsid w:val="006D5178"/>
  </w:style>
  <w:style w:type="paragraph" w:customStyle="1" w:styleId="TagText">
    <w:name w:val="TagText"/>
    <w:basedOn w:val="Normal"/>
    <w:uiPriority w:val="99"/>
    <w:qFormat/>
    <w:rsid w:val="006D5178"/>
    <w:pPr>
      <w:spacing w:before="200"/>
    </w:pPr>
    <w:rPr>
      <w:rFonts w:eastAsia="Calibri"/>
      <w:b/>
      <w:sz w:val="24"/>
    </w:rPr>
  </w:style>
  <w:style w:type="paragraph" w:customStyle="1" w:styleId="BreakTag">
    <w:name w:val="Break Tag"/>
    <w:basedOn w:val="Normal"/>
    <w:autoRedefine/>
    <w:uiPriority w:val="4"/>
    <w:qFormat/>
    <w:rsid w:val="006D5178"/>
    <w:pPr>
      <w:spacing w:before="240"/>
    </w:pPr>
    <w:rPr>
      <w:rFonts w:ascii="Arial" w:hAnsi="Arial" w:cs="Arial"/>
      <w:b/>
      <w:sz w:val="26"/>
    </w:rPr>
  </w:style>
  <w:style w:type="paragraph" w:customStyle="1" w:styleId="BreakBlock">
    <w:name w:val="Break Block"/>
    <w:basedOn w:val="Normal"/>
    <w:link w:val="BreakBlockChar"/>
    <w:autoRedefine/>
    <w:qFormat/>
    <w:rsid w:val="006D517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D5178"/>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D5178"/>
  </w:style>
  <w:style w:type="character" w:customStyle="1" w:styleId="Mention1">
    <w:name w:val="Mention1"/>
    <w:basedOn w:val="DefaultParagraphFont"/>
    <w:uiPriority w:val="99"/>
    <w:semiHidden/>
    <w:unhideWhenUsed/>
    <w:rsid w:val="006D5178"/>
    <w:rPr>
      <w:color w:val="2B579A"/>
      <w:shd w:val="clear" w:color="auto" w:fill="E6E6E6"/>
    </w:rPr>
  </w:style>
  <w:style w:type="character" w:customStyle="1" w:styleId="Styleunderline11pt">
    <w:name w:val="Style underline + 11 pt"/>
    <w:rsid w:val="006D5178"/>
    <w:rPr>
      <w:rFonts w:ascii="Times New Roman" w:hAnsi="Times New Roman"/>
      <w:sz w:val="20"/>
      <w:u w:val="single"/>
    </w:rPr>
  </w:style>
  <w:style w:type="paragraph" w:customStyle="1" w:styleId="Minimize">
    <w:name w:val="Minimize"/>
    <w:basedOn w:val="card"/>
    <w:next w:val="Normal"/>
    <w:link w:val="MinimizeChar"/>
    <w:qFormat/>
    <w:rsid w:val="006D5178"/>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6D5178"/>
    <w:rPr>
      <w:rFonts w:ascii="Georgia" w:hAnsi="Georgia" w:cs="Times New Roman"/>
      <w:bCs/>
      <w:color w:val="000000"/>
      <w:sz w:val="12"/>
      <w:szCs w:val="20"/>
    </w:rPr>
  </w:style>
  <w:style w:type="character" w:customStyle="1" w:styleId="hilite1">
    <w:name w:val="hilite1"/>
    <w:basedOn w:val="DefaultParagraphFont"/>
    <w:rsid w:val="006D517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D5178"/>
    <w:rPr>
      <w:rFonts w:eastAsia="Times New Roman"/>
      <w:b/>
      <w:szCs w:val="20"/>
    </w:rPr>
  </w:style>
  <w:style w:type="character" w:customStyle="1" w:styleId="NormaltagChar">
    <w:name w:val="Normal tag Char"/>
    <w:basedOn w:val="DefaultParagraphFont"/>
    <w:link w:val="Normaltag"/>
    <w:uiPriority w:val="99"/>
    <w:locked/>
    <w:rsid w:val="006D5178"/>
    <w:rPr>
      <w:rFonts w:ascii="Times New Roman" w:eastAsia="Times New Roman" w:hAnsi="Times New Roman" w:cs="Times New Roman"/>
      <w:b/>
      <w:szCs w:val="20"/>
    </w:rPr>
  </w:style>
  <w:style w:type="character" w:customStyle="1" w:styleId="CitesChar2">
    <w:name w:val="Cites Char2"/>
    <w:link w:val="Cites"/>
    <w:rsid w:val="006D5178"/>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D5178"/>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D5178"/>
    <w:pPr>
      <w:spacing w:before="120" w:after="120"/>
    </w:pPr>
    <w:rPr>
      <w:rFonts w:eastAsia="Times New Roman"/>
      <w:b/>
      <w:u w:val="single"/>
      <w:lang w:bidi="en-US"/>
    </w:rPr>
  </w:style>
  <w:style w:type="paragraph" w:styleId="TOC9">
    <w:name w:val="toc 9"/>
    <w:basedOn w:val="Normal"/>
    <w:next w:val="Normal"/>
    <w:autoRedefine/>
    <w:rsid w:val="006D5178"/>
    <w:pPr>
      <w:ind w:left="1600"/>
    </w:pPr>
    <w:rPr>
      <w:rFonts w:eastAsia="Times New Roman"/>
      <w:sz w:val="20"/>
      <w:lang w:bidi="en-US"/>
    </w:rPr>
  </w:style>
  <w:style w:type="paragraph" w:customStyle="1" w:styleId="TxBrp1">
    <w:name w:val="TxBr_p1"/>
    <w:basedOn w:val="Normal"/>
    <w:qFormat/>
    <w:rsid w:val="006D517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D5178"/>
    <w:pPr>
      <w:spacing w:before="100" w:beforeAutospacing="1" w:after="100" w:afterAutospacing="1"/>
    </w:pPr>
    <w:rPr>
      <w:rFonts w:eastAsia="Times New Roman"/>
      <w:lang w:bidi="en-US"/>
    </w:rPr>
  </w:style>
  <w:style w:type="character" w:customStyle="1" w:styleId="standardcontent">
    <w:name w:val="standardcontent"/>
    <w:basedOn w:val="DefaultParagraphFont"/>
    <w:rsid w:val="006D5178"/>
  </w:style>
  <w:style w:type="paragraph" w:customStyle="1" w:styleId="hat">
    <w:name w:val="hat"/>
    <w:basedOn w:val="Normal"/>
    <w:next w:val="Normal"/>
    <w:link w:val="hatChar"/>
    <w:qFormat/>
    <w:rsid w:val="006D517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D5178"/>
  </w:style>
  <w:style w:type="paragraph" w:customStyle="1" w:styleId="HotRouteChar">
    <w:name w:val="Hot Route! Char"/>
    <w:basedOn w:val="Normal"/>
    <w:qFormat/>
    <w:rsid w:val="006D5178"/>
    <w:pPr>
      <w:ind w:left="144"/>
    </w:pPr>
    <w:rPr>
      <w:rFonts w:eastAsia="Times New Roman"/>
      <w:sz w:val="20"/>
      <w:lang w:bidi="en-US"/>
    </w:rPr>
  </w:style>
  <w:style w:type="paragraph" w:customStyle="1" w:styleId="Default">
    <w:name w:val="Default"/>
    <w:qFormat/>
    <w:rsid w:val="006D517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6D5178"/>
    <w:rPr>
      <w:rFonts w:ascii="Cambria" w:hAnsi="Cambria" w:cs="Times New Roman"/>
      <w:b/>
      <w:bCs/>
      <w:sz w:val="26"/>
      <w:szCs w:val="26"/>
    </w:rPr>
  </w:style>
  <w:style w:type="character" w:customStyle="1" w:styleId="CardCharChar1">
    <w:name w:val="Card Char Char1"/>
    <w:basedOn w:val="DefaultParagraphFont"/>
    <w:rsid w:val="006D5178"/>
    <w:rPr>
      <w:rFonts w:cs="Times New Roman"/>
      <w:b/>
      <w:bCs/>
      <w:sz w:val="28"/>
      <w:szCs w:val="28"/>
    </w:rPr>
  </w:style>
  <w:style w:type="paragraph" w:customStyle="1" w:styleId="SmallFont">
    <w:name w:val="Small Font"/>
    <w:basedOn w:val="Normal"/>
    <w:link w:val="SmallFontChar"/>
    <w:qFormat/>
    <w:rsid w:val="006D5178"/>
    <w:pPr>
      <w:spacing w:after="200"/>
      <w:jc w:val="both"/>
    </w:pPr>
    <w:rPr>
      <w:rFonts w:eastAsia="Calibri"/>
      <w:szCs w:val="18"/>
    </w:rPr>
  </w:style>
  <w:style w:type="character" w:customStyle="1" w:styleId="SmallFontChar">
    <w:name w:val="Small Font Char"/>
    <w:basedOn w:val="DefaultParagraphFont"/>
    <w:link w:val="SmallFont"/>
    <w:locked/>
    <w:rsid w:val="006D5178"/>
    <w:rPr>
      <w:rFonts w:ascii="Times New Roman" w:eastAsia="Calibri" w:hAnsi="Times New Roman" w:cs="Times New Roman"/>
      <w:szCs w:val="18"/>
    </w:rPr>
  </w:style>
  <w:style w:type="character" w:customStyle="1" w:styleId="CircleChar1">
    <w:name w:val="Circle Char1"/>
    <w:basedOn w:val="DefaultParagraphFont"/>
    <w:rsid w:val="006D517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D5178"/>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6D5178"/>
    <w:rPr>
      <w:rFonts w:ascii="Times New Roman" w:eastAsia="Times New Roman" w:hAnsi="Times New Roman" w:cs="Times New Roman"/>
      <w:b/>
      <w:sz w:val="20"/>
      <w:szCs w:val="20"/>
    </w:rPr>
  </w:style>
  <w:style w:type="character" w:customStyle="1" w:styleId="hit1">
    <w:name w:val="hit1"/>
    <w:basedOn w:val="DefaultParagraphFont"/>
    <w:rsid w:val="006D5178"/>
    <w:rPr>
      <w:b/>
      <w:bCs/>
      <w:color w:val="CC0033"/>
    </w:rPr>
  </w:style>
  <w:style w:type="character" w:customStyle="1" w:styleId="upper">
    <w:name w:val="upper"/>
    <w:basedOn w:val="DefaultParagraphFont"/>
    <w:rsid w:val="006D5178"/>
  </w:style>
  <w:style w:type="character" w:customStyle="1" w:styleId="SmallFont7pt">
    <w:name w:val="Small Font (7 pt)"/>
    <w:basedOn w:val="DefaultParagraphFont"/>
    <w:qFormat/>
    <w:rsid w:val="006D5178"/>
    <w:rPr>
      <w:sz w:val="14"/>
    </w:rPr>
  </w:style>
  <w:style w:type="paragraph" w:customStyle="1" w:styleId="UnderlinedText">
    <w:name w:val="Underlined Text"/>
    <w:basedOn w:val="Normal"/>
    <w:qFormat/>
    <w:rsid w:val="006D5178"/>
    <w:rPr>
      <w:rFonts w:eastAsia="Times New Roman"/>
      <w:b/>
      <w:szCs w:val="20"/>
    </w:rPr>
  </w:style>
  <w:style w:type="character" w:customStyle="1" w:styleId="SmallText-New">
    <w:name w:val="Small Text - New"/>
    <w:basedOn w:val="DefaultParagraphFont"/>
    <w:rsid w:val="006D5178"/>
    <w:rPr>
      <w:rFonts w:ascii="Arial Narrow" w:hAnsi="Arial Narrow"/>
      <w:sz w:val="14"/>
    </w:rPr>
  </w:style>
  <w:style w:type="character" w:customStyle="1" w:styleId="Underlined-New">
    <w:name w:val="Underlined - New"/>
    <w:basedOn w:val="DefaultParagraphFont"/>
    <w:rsid w:val="006D5178"/>
    <w:rPr>
      <w:rFonts w:ascii="Arial Narrow" w:hAnsi="Arial Narrow"/>
      <w:sz w:val="16"/>
      <w:u w:val="single"/>
    </w:rPr>
  </w:style>
  <w:style w:type="paragraph" w:styleId="TOC2">
    <w:name w:val="toc 2"/>
    <w:basedOn w:val="Normal"/>
    <w:next w:val="Normal"/>
    <w:autoRedefine/>
    <w:uiPriority w:val="39"/>
    <w:qFormat/>
    <w:rsid w:val="006D5178"/>
    <w:pPr>
      <w:ind w:left="200"/>
    </w:pPr>
    <w:rPr>
      <w:rFonts w:eastAsia="Times New Roman"/>
      <w:sz w:val="20"/>
      <w:lang w:bidi="en-US"/>
    </w:rPr>
  </w:style>
  <w:style w:type="paragraph" w:styleId="TOCHeading">
    <w:name w:val="TOC Heading"/>
    <w:basedOn w:val="Heading1"/>
    <w:next w:val="Normal"/>
    <w:uiPriority w:val="39"/>
    <w:qFormat/>
    <w:rsid w:val="006D517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D5178"/>
    <w:rPr>
      <w:rFonts w:ascii="Arial Narrow" w:hAnsi="Arial Narrow"/>
      <w:dstrike w:val="0"/>
      <w:sz w:val="20"/>
      <w:bdr w:val="single" w:sz="2" w:space="0" w:color="auto"/>
      <w:vertAlign w:val="baseline"/>
    </w:rPr>
  </w:style>
  <w:style w:type="character" w:customStyle="1" w:styleId="style65">
    <w:name w:val="style65"/>
    <w:basedOn w:val="DefaultParagraphFont"/>
    <w:rsid w:val="006D5178"/>
    <w:rPr>
      <w:rFonts w:cs="Times New Roman"/>
    </w:rPr>
  </w:style>
  <w:style w:type="character" w:customStyle="1" w:styleId="qlabel">
    <w:name w:val="q_label"/>
    <w:basedOn w:val="DefaultParagraphFont"/>
    <w:rsid w:val="006D5178"/>
  </w:style>
  <w:style w:type="character" w:customStyle="1" w:styleId="alabel">
    <w:name w:val="a_label"/>
    <w:basedOn w:val="DefaultParagraphFont"/>
    <w:rsid w:val="006D5178"/>
  </w:style>
  <w:style w:type="character" w:customStyle="1" w:styleId="BoldandUnderlineCharChar">
    <w:name w:val="Bold and Underline Char Char"/>
    <w:basedOn w:val="DefaultParagraphFont"/>
    <w:rsid w:val="006D5178"/>
    <w:rPr>
      <w:rFonts w:eastAsia="MS Mincho"/>
      <w:b/>
      <w:u w:val="single"/>
      <w:lang w:val="en-US" w:eastAsia="en-US" w:bidi="ar-SA"/>
    </w:rPr>
  </w:style>
  <w:style w:type="character" w:customStyle="1" w:styleId="CardTextChar2">
    <w:name w:val="Card Text Char"/>
    <w:basedOn w:val="DefaultParagraphFont"/>
    <w:rsid w:val="006D5178"/>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D517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D5178"/>
    <w:rPr>
      <w:rFonts w:cs="Arial"/>
      <w:bCs/>
      <w:szCs w:val="26"/>
      <w:u w:val="single"/>
      <w:lang w:val="en-US" w:eastAsia="en-US" w:bidi="ar-SA"/>
    </w:rPr>
  </w:style>
  <w:style w:type="paragraph" w:customStyle="1" w:styleId="evidencetextChar">
    <w:name w:val="evidence text Char"/>
    <w:basedOn w:val="Normal"/>
    <w:qFormat/>
    <w:rsid w:val="006D5178"/>
    <w:pPr>
      <w:ind w:left="1728" w:right="1008"/>
    </w:pPr>
    <w:rPr>
      <w:rFonts w:eastAsia="Times New Roman"/>
      <w:color w:val="000000"/>
      <w:sz w:val="18"/>
    </w:rPr>
  </w:style>
  <w:style w:type="character" w:customStyle="1" w:styleId="underline2">
    <w:name w:val="underline2"/>
    <w:basedOn w:val="DefaultParagraphFont"/>
    <w:rsid w:val="006D5178"/>
    <w:rPr>
      <w:u w:val="single"/>
    </w:rPr>
  </w:style>
  <w:style w:type="character" w:customStyle="1" w:styleId="UnderlineChar4Char">
    <w:name w:val="Underline Char4 Char"/>
    <w:basedOn w:val="DefaultParagraphFont"/>
    <w:link w:val="UnderlineChar4"/>
    <w:rsid w:val="006D5178"/>
    <w:rPr>
      <w:u w:val="single"/>
    </w:rPr>
  </w:style>
  <w:style w:type="paragraph" w:customStyle="1" w:styleId="UnderlineChar4">
    <w:name w:val="Underline Char4"/>
    <w:basedOn w:val="Normal"/>
    <w:link w:val="UnderlineChar4Char"/>
    <w:qFormat/>
    <w:rsid w:val="006D5178"/>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6D5178"/>
    <w:rPr>
      <w:b/>
      <w:u w:val="single"/>
    </w:rPr>
  </w:style>
  <w:style w:type="paragraph" w:customStyle="1" w:styleId="BoldandUnderlineChar3">
    <w:name w:val="Bold and Underline Char3"/>
    <w:basedOn w:val="Normal"/>
    <w:link w:val="BoldandUnderlineChar3Char2"/>
    <w:qFormat/>
    <w:rsid w:val="006D5178"/>
    <w:rPr>
      <w:rFonts w:asciiTheme="minorHAnsi" w:hAnsiTheme="minorHAnsi" w:cstheme="minorBidi"/>
      <w:b/>
      <w:u w:val="single"/>
    </w:rPr>
  </w:style>
  <w:style w:type="character" w:customStyle="1" w:styleId="inside-head">
    <w:name w:val="inside-head"/>
    <w:basedOn w:val="DefaultParagraphFont"/>
    <w:rsid w:val="006D5178"/>
  </w:style>
  <w:style w:type="character" w:customStyle="1" w:styleId="officialstitle-">
    <w:name w:val="official_s_title-"/>
    <w:basedOn w:val="DefaultParagraphFont"/>
    <w:rsid w:val="006D5178"/>
  </w:style>
  <w:style w:type="character" w:customStyle="1" w:styleId="officialsbureau">
    <w:name w:val="official_s_bureau"/>
    <w:basedOn w:val="DefaultParagraphFont"/>
    <w:rsid w:val="006D5178"/>
  </w:style>
  <w:style w:type="paragraph" w:customStyle="1" w:styleId="Stylecard11ptBoldUnderline">
    <w:name w:val="Style card + 11 pt Bold Underline"/>
    <w:basedOn w:val="card"/>
    <w:link w:val="Stylecard11ptBoldUnderlineChar"/>
    <w:qFormat/>
    <w:rsid w:val="006D5178"/>
    <w:rPr>
      <w:rFonts w:ascii="Georgia" w:eastAsia="SimSun" w:hAnsi="Georgia"/>
      <w:b/>
      <w:lang w:eastAsia="zh-CN"/>
    </w:rPr>
  </w:style>
  <w:style w:type="character" w:customStyle="1" w:styleId="Stylecard11ptBoldUnderlineChar">
    <w:name w:val="Style card + 11 pt Bold Underline Char"/>
    <w:link w:val="Stylecard11ptBoldUnderline"/>
    <w:rsid w:val="006D5178"/>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6D517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6D5178"/>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6D5178"/>
    <w:rPr>
      <w:rFonts w:ascii="Georgia" w:eastAsia="SimSun" w:hAnsi="Georgia" w:cs="Times New Roman"/>
      <w:bCs/>
      <w:sz w:val="16"/>
      <w:lang w:eastAsia="zh-CN"/>
    </w:rPr>
  </w:style>
  <w:style w:type="paragraph" w:styleId="HTMLPreformatted">
    <w:name w:val="HTML Preformatted"/>
    <w:basedOn w:val="Normal"/>
    <w:link w:val="HTMLPreformattedChar"/>
    <w:rsid w:val="006D5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D5178"/>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6D5178"/>
    <w:rPr>
      <w:u w:val="single"/>
    </w:rPr>
  </w:style>
  <w:style w:type="character" w:customStyle="1" w:styleId="StyleUnderlining11ptChar">
    <w:name w:val="Style Underlining + 11 pt Char"/>
    <w:basedOn w:val="DefaultParagraphFont"/>
    <w:link w:val="StyleUnderlining11pt"/>
    <w:rsid w:val="006D5178"/>
    <w:rPr>
      <w:rFonts w:ascii="Times New Roman" w:hAnsi="Times New Roman" w:cs="Times New Roman"/>
      <w:u w:val="single"/>
    </w:rPr>
  </w:style>
  <w:style w:type="paragraph" w:customStyle="1" w:styleId="StyleCardText9pt">
    <w:name w:val="Style Card Text + 9 pt"/>
    <w:basedOn w:val="Normal"/>
    <w:link w:val="StyleCardText9ptChar"/>
    <w:qFormat/>
    <w:rsid w:val="006D5178"/>
    <w:pPr>
      <w:spacing w:after="200"/>
      <w:contextualSpacing/>
    </w:pPr>
    <w:rPr>
      <w:rFonts w:eastAsia="Calibri"/>
    </w:rPr>
  </w:style>
  <w:style w:type="character" w:customStyle="1" w:styleId="StyleCardText9ptChar">
    <w:name w:val="Style Card Text + 9 pt Char"/>
    <w:basedOn w:val="DefaultParagraphFont"/>
    <w:link w:val="StyleCardText9pt"/>
    <w:rsid w:val="006D5178"/>
    <w:rPr>
      <w:rFonts w:ascii="Times New Roman" w:eastAsia="Calibri" w:hAnsi="Times New Roman" w:cs="Times New Roman"/>
    </w:rPr>
  </w:style>
  <w:style w:type="paragraph" w:styleId="Quote">
    <w:name w:val="Quote"/>
    <w:basedOn w:val="Normal"/>
    <w:next w:val="Normal"/>
    <w:link w:val="QuoteChar"/>
    <w:uiPriority w:val="29"/>
    <w:qFormat/>
    <w:rsid w:val="006D5178"/>
    <w:pPr>
      <w:widowControl w:val="0"/>
    </w:pPr>
    <w:rPr>
      <w:rFonts w:eastAsia="Times New Roman"/>
      <w:iCs/>
      <w:color w:val="000000"/>
      <w:lang w:bidi="en-US"/>
    </w:rPr>
  </w:style>
  <w:style w:type="character" w:customStyle="1" w:styleId="QuoteChar">
    <w:name w:val="Quote Char"/>
    <w:basedOn w:val="DefaultParagraphFont"/>
    <w:link w:val="Quote"/>
    <w:uiPriority w:val="29"/>
    <w:rsid w:val="006D5178"/>
    <w:rPr>
      <w:rFonts w:ascii="Times New Roman" w:eastAsia="Times New Roman" w:hAnsi="Times New Roman" w:cs="Times New Roman"/>
      <w:iCs/>
      <w:color w:val="000000"/>
      <w:lang w:bidi="en-US"/>
    </w:rPr>
  </w:style>
  <w:style w:type="character" w:customStyle="1" w:styleId="underlineChar0">
    <w:name w:val="underline Char"/>
    <w:basedOn w:val="DefaultParagraphFont"/>
    <w:rsid w:val="006D517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6D517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D5178"/>
    <w:rPr>
      <w:sz w:val="20"/>
      <w:u w:val="single"/>
    </w:rPr>
  </w:style>
  <w:style w:type="paragraph" w:styleId="BodyTextIndent2">
    <w:name w:val="Body Text Indent 2"/>
    <w:basedOn w:val="Normal"/>
    <w:link w:val="BodyTextIndent2Char"/>
    <w:unhideWhenUsed/>
    <w:rsid w:val="006D5178"/>
    <w:pPr>
      <w:spacing w:after="120" w:line="480" w:lineRule="auto"/>
      <w:ind w:left="360"/>
    </w:pPr>
  </w:style>
  <w:style w:type="character" w:customStyle="1" w:styleId="BodyTextIndent2Char">
    <w:name w:val="Body Text Indent 2 Char"/>
    <w:basedOn w:val="DefaultParagraphFont"/>
    <w:link w:val="BodyTextIndent2"/>
    <w:rsid w:val="006D5178"/>
    <w:rPr>
      <w:rFonts w:ascii="Times New Roman" w:hAnsi="Times New Roman" w:cs="Times New Roman"/>
    </w:rPr>
  </w:style>
  <w:style w:type="paragraph" w:styleId="BodyTextIndent3">
    <w:name w:val="Body Text Indent 3"/>
    <w:basedOn w:val="Normal"/>
    <w:link w:val="BodyTextIndent3Char"/>
    <w:uiPriority w:val="99"/>
    <w:unhideWhenUsed/>
    <w:rsid w:val="006D5178"/>
    <w:pPr>
      <w:spacing w:after="120"/>
      <w:ind w:left="360"/>
    </w:pPr>
    <w:rPr>
      <w:szCs w:val="16"/>
    </w:rPr>
  </w:style>
  <w:style w:type="character" w:customStyle="1" w:styleId="BodyTextIndent3Char">
    <w:name w:val="Body Text Indent 3 Char"/>
    <w:basedOn w:val="DefaultParagraphFont"/>
    <w:link w:val="BodyTextIndent3"/>
    <w:uiPriority w:val="99"/>
    <w:rsid w:val="006D5178"/>
    <w:rPr>
      <w:rFonts w:ascii="Times New Roman" w:hAnsi="Times New Roman" w:cs="Times New Roman"/>
      <w:szCs w:val="16"/>
    </w:rPr>
  </w:style>
  <w:style w:type="paragraph" w:styleId="BodyText2">
    <w:name w:val="Body Text 2"/>
    <w:basedOn w:val="Normal"/>
    <w:link w:val="BodyText2Char"/>
    <w:unhideWhenUsed/>
    <w:rsid w:val="006D5178"/>
    <w:pPr>
      <w:spacing w:after="120" w:line="480" w:lineRule="auto"/>
    </w:pPr>
  </w:style>
  <w:style w:type="character" w:customStyle="1" w:styleId="BodyText2Char">
    <w:name w:val="Body Text 2 Char"/>
    <w:basedOn w:val="DefaultParagraphFont"/>
    <w:link w:val="BodyText2"/>
    <w:rsid w:val="006D5178"/>
    <w:rPr>
      <w:rFonts w:ascii="Times New Roman" w:hAnsi="Times New Roman" w:cs="Times New Roman"/>
    </w:rPr>
  </w:style>
  <w:style w:type="paragraph" w:styleId="BodyTextIndent">
    <w:name w:val="Body Text Indent"/>
    <w:basedOn w:val="Normal"/>
    <w:link w:val="BodyTextIndentChar"/>
    <w:uiPriority w:val="99"/>
    <w:unhideWhenUsed/>
    <w:rsid w:val="006D5178"/>
    <w:pPr>
      <w:spacing w:after="120"/>
      <w:ind w:left="360"/>
    </w:pPr>
  </w:style>
  <w:style w:type="character" w:customStyle="1" w:styleId="BodyTextIndentChar">
    <w:name w:val="Body Text Indent Char"/>
    <w:basedOn w:val="DefaultParagraphFont"/>
    <w:link w:val="BodyTextIndent"/>
    <w:uiPriority w:val="99"/>
    <w:rsid w:val="006D5178"/>
    <w:rPr>
      <w:rFonts w:ascii="Times New Roman" w:hAnsi="Times New Roman" w:cs="Times New Roman"/>
    </w:rPr>
  </w:style>
  <w:style w:type="paragraph" w:styleId="BodyText3">
    <w:name w:val="Body Text 3"/>
    <w:basedOn w:val="Normal"/>
    <w:link w:val="BodyText3Char"/>
    <w:unhideWhenUsed/>
    <w:rsid w:val="006D5178"/>
    <w:pPr>
      <w:spacing w:after="120"/>
    </w:pPr>
    <w:rPr>
      <w:szCs w:val="16"/>
    </w:rPr>
  </w:style>
  <w:style w:type="character" w:customStyle="1" w:styleId="BodyText3Char">
    <w:name w:val="Body Text 3 Char"/>
    <w:basedOn w:val="DefaultParagraphFont"/>
    <w:link w:val="BodyText3"/>
    <w:rsid w:val="006D5178"/>
    <w:rPr>
      <w:rFonts w:ascii="Times New Roman" w:hAnsi="Times New Roman" w:cs="Times New Roman"/>
      <w:szCs w:val="16"/>
    </w:rPr>
  </w:style>
  <w:style w:type="character" w:customStyle="1" w:styleId="StyleBold">
    <w:name w:val="Style Bold"/>
    <w:basedOn w:val="DefaultParagraphFont"/>
    <w:uiPriority w:val="9"/>
    <w:semiHidden/>
    <w:rsid w:val="006D5178"/>
    <w:rPr>
      <w:b/>
      <w:bCs/>
    </w:rPr>
  </w:style>
  <w:style w:type="character" w:customStyle="1" w:styleId="body-text">
    <w:name w:val="body-text"/>
    <w:basedOn w:val="DefaultParagraphFont"/>
    <w:rsid w:val="006D5178"/>
  </w:style>
  <w:style w:type="paragraph" w:customStyle="1" w:styleId="StyleStyle411ptBoldBorderSinglesolidlineAuto0">
    <w:name w:val="Style Style4 + 11 pt Bold Border: : (Single solid line Auto  0...."/>
    <w:basedOn w:val="Normal"/>
    <w:link w:val="StyleStyle411ptBoldBorderSinglesolidlineAuto0Char"/>
    <w:qFormat/>
    <w:rsid w:val="006D517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D5178"/>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6D5178"/>
  </w:style>
  <w:style w:type="paragraph" w:customStyle="1" w:styleId="StyleStyle112pt">
    <w:name w:val="Style Style1 + 12 pt"/>
    <w:basedOn w:val="Normal"/>
    <w:link w:val="StyleStyle112ptChar"/>
    <w:qFormat/>
    <w:rsid w:val="006D5178"/>
    <w:rPr>
      <w:rFonts w:eastAsia="SimSun"/>
      <w:u w:val="single"/>
      <w:lang w:eastAsia="zh-CN"/>
    </w:rPr>
  </w:style>
  <w:style w:type="character" w:customStyle="1" w:styleId="StyleStyle112ptChar">
    <w:name w:val="Style Style1 + 12 pt Char"/>
    <w:basedOn w:val="DefaultParagraphFont"/>
    <w:link w:val="StyleStyle112pt"/>
    <w:rsid w:val="006D5178"/>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6D5178"/>
    <w:rPr>
      <w:rFonts w:eastAsia="Times New Roman"/>
    </w:rPr>
  </w:style>
  <w:style w:type="character" w:customStyle="1" w:styleId="MinimizedTextChar">
    <w:name w:val="Minimized Text Char"/>
    <w:basedOn w:val="DefaultParagraphFont"/>
    <w:link w:val="MinimizedText"/>
    <w:rsid w:val="006D5178"/>
    <w:rPr>
      <w:rFonts w:ascii="Times New Roman" w:eastAsia="Times New Roman" w:hAnsi="Times New Roman" w:cs="Times New Roman"/>
    </w:rPr>
  </w:style>
  <w:style w:type="character" w:customStyle="1" w:styleId="term1">
    <w:name w:val="term1"/>
    <w:basedOn w:val="DefaultParagraphFont"/>
    <w:rsid w:val="006D5178"/>
    <w:rPr>
      <w:b/>
      <w:bCs/>
    </w:rPr>
  </w:style>
  <w:style w:type="character" w:customStyle="1" w:styleId="Styleterm111ptUnderline">
    <w:name w:val="Style term1 + 11 pt Underline"/>
    <w:basedOn w:val="term1"/>
    <w:rsid w:val="006D5178"/>
    <w:rPr>
      <w:b/>
      <w:bCs/>
      <w:sz w:val="20"/>
      <w:u w:val="single"/>
    </w:rPr>
  </w:style>
  <w:style w:type="paragraph" w:customStyle="1" w:styleId="StyleMinimizedTextArialNarrow10pt">
    <w:name w:val="Style Minimized Text + Arial Narrow 10 pt"/>
    <w:basedOn w:val="MinimizedText"/>
    <w:link w:val="StyleMinimizedTextArialNarrow10ptChar"/>
    <w:qFormat/>
    <w:rsid w:val="006D5178"/>
    <w:rPr>
      <w:sz w:val="20"/>
    </w:rPr>
  </w:style>
  <w:style w:type="character" w:customStyle="1" w:styleId="StyleMinimizedTextArialNarrow10ptChar">
    <w:name w:val="Style Minimized Text + Arial Narrow 10 pt Char"/>
    <w:basedOn w:val="MinimizedTextChar"/>
    <w:link w:val="StyleMinimizedTextArialNarrow10pt"/>
    <w:rsid w:val="006D5178"/>
    <w:rPr>
      <w:rFonts w:ascii="Times New Roman" w:eastAsia="Times New Roman" w:hAnsi="Times New Roman" w:cs="Times New Roman"/>
      <w:sz w:val="20"/>
    </w:rPr>
  </w:style>
  <w:style w:type="character" w:customStyle="1" w:styleId="Styleunderline11ptBold">
    <w:name w:val="Style underline + 11 pt Bold"/>
    <w:basedOn w:val="underline"/>
    <w:rsid w:val="006D517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D517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D5178"/>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6D5178"/>
    <w:rPr>
      <w:rFonts w:ascii="Times New Roman" w:hAnsi="Times New Roman"/>
      <w:sz w:val="20"/>
    </w:rPr>
  </w:style>
  <w:style w:type="paragraph" w:customStyle="1" w:styleId="StyleStyle49pt3">
    <w:name w:val="Style Style4 + 9 pt3"/>
    <w:basedOn w:val="Style4"/>
    <w:link w:val="StyleStyle49pt3Char"/>
    <w:qFormat/>
    <w:rsid w:val="006D5178"/>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6D5178"/>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6D5178"/>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6D5178"/>
    <w:rPr>
      <w:rFonts w:ascii="Calibri" w:eastAsia="Times New Roman" w:hAnsi="Calibri" w:cs="Times New Roman"/>
      <w:b/>
      <w:bCs/>
      <w:sz w:val="24"/>
      <w:u w:val="single"/>
      <w:lang w:val="x-none"/>
    </w:rPr>
  </w:style>
  <w:style w:type="character" w:customStyle="1" w:styleId="authorbio">
    <w:name w:val="authorbio"/>
    <w:basedOn w:val="DefaultParagraphFont"/>
    <w:rsid w:val="006D5178"/>
  </w:style>
  <w:style w:type="character" w:customStyle="1" w:styleId="a">
    <w:name w:val="a"/>
    <w:basedOn w:val="DefaultParagraphFont"/>
    <w:rsid w:val="006D5178"/>
  </w:style>
  <w:style w:type="character" w:customStyle="1" w:styleId="StyleUnderline3">
    <w:name w:val="Style Underline3"/>
    <w:basedOn w:val="DefaultParagraphFont"/>
    <w:rsid w:val="006D5178"/>
    <w:rPr>
      <w:u w:val="single"/>
    </w:rPr>
  </w:style>
  <w:style w:type="paragraph" w:customStyle="1" w:styleId="StyleStyle111ptBorderSinglesolidlineAuto05ptL">
    <w:name w:val="Style Style1 + 11 pt Border: : (Single solid line Auto  0.5 pt L..."/>
    <w:link w:val="StyleStyle111ptBorderSinglesolidlineAuto05ptLChar"/>
    <w:qFormat/>
    <w:rsid w:val="006D5178"/>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D517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D5178"/>
    <w:rPr>
      <w:u w:val="single"/>
    </w:rPr>
  </w:style>
  <w:style w:type="paragraph" w:customStyle="1" w:styleId="Circled">
    <w:name w:val="Circled"/>
    <w:link w:val="CircledChar"/>
    <w:qFormat/>
    <w:rsid w:val="006D5178"/>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6D5178"/>
    <w:rPr>
      <w:rFonts w:ascii="Times New Roman" w:eastAsia="MS Mincho" w:hAnsi="Times New Roman" w:cs="Times New Roman"/>
      <w:b/>
      <w:szCs w:val="20"/>
      <w:u w:val="single"/>
      <w:lang w:eastAsia="ja-JP"/>
    </w:rPr>
  </w:style>
  <w:style w:type="character" w:customStyle="1" w:styleId="base">
    <w:name w:val="base"/>
    <w:basedOn w:val="DefaultParagraphFont"/>
    <w:rsid w:val="006D5178"/>
  </w:style>
  <w:style w:type="character" w:customStyle="1" w:styleId="part-of-speech">
    <w:name w:val="part-of-speech"/>
    <w:basedOn w:val="DefaultParagraphFont"/>
    <w:rsid w:val="006D5178"/>
  </w:style>
  <w:style w:type="character" w:customStyle="1" w:styleId="sep">
    <w:name w:val="sep"/>
    <w:basedOn w:val="DefaultParagraphFont"/>
    <w:rsid w:val="006D5178"/>
  </w:style>
  <w:style w:type="character" w:customStyle="1" w:styleId="pron">
    <w:name w:val="pron"/>
    <w:basedOn w:val="DefaultParagraphFont"/>
    <w:rsid w:val="006D5178"/>
  </w:style>
  <w:style w:type="paragraph" w:customStyle="1" w:styleId="StyleStyle4LatinTimesNewRomanAsianSimSun">
    <w:name w:val="Style Style4 + (Latin) Times New Roman (Asian) SimSun"/>
    <w:basedOn w:val="Normal"/>
    <w:link w:val="StyleStyle4LatinTimesNewRomanAsianSimSunChar"/>
    <w:qFormat/>
    <w:rsid w:val="006D517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D5178"/>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D517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D5178"/>
    <w:rPr>
      <w:rFonts w:ascii="Times New Roman" w:eastAsia="SimSun" w:hAnsi="Times New Roman" w:cs="Times New Roman"/>
      <w:b/>
      <w:bCs/>
      <w:u w:val="single"/>
    </w:rPr>
  </w:style>
  <w:style w:type="character" w:customStyle="1" w:styleId="CharChar3">
    <w:name w:val="Char Char3"/>
    <w:basedOn w:val="DefaultParagraphFont"/>
    <w:rsid w:val="006D5178"/>
    <w:rPr>
      <w:rFonts w:cs="Arial"/>
      <w:b/>
      <w:bCs/>
      <w:iCs/>
      <w:lang w:val="en-US" w:eastAsia="en-US" w:bidi="ar-SA"/>
    </w:rPr>
  </w:style>
  <w:style w:type="character" w:customStyle="1" w:styleId="SubtitleChar1">
    <w:name w:val="Subtitle Char1"/>
    <w:aliases w:val="Underlined card text Char1"/>
    <w:basedOn w:val="DefaultParagraphFont"/>
    <w:rsid w:val="006D5178"/>
    <w:rPr>
      <w:color w:val="5A5A5A" w:themeColor="text1" w:themeTint="A5"/>
      <w:spacing w:val="15"/>
      <w:sz w:val="22"/>
      <w:szCs w:val="22"/>
    </w:rPr>
  </w:style>
  <w:style w:type="paragraph" w:customStyle="1" w:styleId="StyleStyle411pt1">
    <w:name w:val="Style Style4 + 11 pt1"/>
    <w:basedOn w:val="Style4"/>
    <w:link w:val="StyleStyle411pt1Char"/>
    <w:qFormat/>
    <w:rsid w:val="006D5178"/>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6D5178"/>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6D5178"/>
    <w:rPr>
      <w:b/>
      <w:u w:val="single"/>
      <w:lang w:val="en-US" w:eastAsia="en-US" w:bidi="ar-SA"/>
    </w:rPr>
  </w:style>
  <w:style w:type="character" w:customStyle="1" w:styleId="StyleUnderlineCharChar111pt">
    <w:name w:val="Style Underline Char Char1 + 11 pt"/>
    <w:basedOn w:val="DefaultParagraphFont"/>
    <w:rsid w:val="006D517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D5178"/>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6D5178"/>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6D5178"/>
    <w:rPr>
      <w:sz w:val="22"/>
      <w:u w:val="single"/>
    </w:rPr>
  </w:style>
  <w:style w:type="paragraph" w:customStyle="1" w:styleId="StyleMinimizedTextArialNarrow9pt">
    <w:name w:val="Style Minimized Text + Arial Narrow 9 pt"/>
    <w:basedOn w:val="Normal"/>
    <w:link w:val="StyleMinimizedTextArialNarrow9ptChar"/>
    <w:qFormat/>
    <w:rsid w:val="006D5178"/>
    <w:rPr>
      <w:rFonts w:eastAsia="Times New Roman"/>
    </w:rPr>
  </w:style>
  <w:style w:type="character" w:customStyle="1" w:styleId="StyleMinimizedTextArialNarrow9ptChar">
    <w:name w:val="Style Minimized Text + Arial Narrow 9 pt Char"/>
    <w:basedOn w:val="DefaultParagraphFont"/>
    <w:link w:val="StyleMinimizedTextArialNarrow9pt"/>
    <w:rsid w:val="006D5178"/>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6D5178"/>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D5178"/>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D517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D5178"/>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6D517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D5178"/>
    <w:rPr>
      <w:b w:val="0"/>
      <w:bCs/>
      <w:sz w:val="20"/>
      <w:u w:val="single"/>
      <w:lang w:val="en-US" w:eastAsia="en-US" w:bidi="ar-SA"/>
    </w:rPr>
  </w:style>
  <w:style w:type="character" w:customStyle="1" w:styleId="Styleunderline9pt">
    <w:name w:val="Style underline + 9 pt"/>
    <w:basedOn w:val="underline"/>
    <w:rsid w:val="006D517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D5178"/>
    <w:rPr>
      <w:rFonts w:ascii="Times New Roman" w:hAnsi="Times New Roman"/>
      <w:sz w:val="20"/>
    </w:rPr>
  </w:style>
  <w:style w:type="character" w:customStyle="1" w:styleId="Styleunderline9pt1">
    <w:name w:val="Style underline + 9 pt1"/>
    <w:basedOn w:val="underline"/>
    <w:rsid w:val="006D517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D5178"/>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D517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D5178"/>
    <w:rPr>
      <w:b/>
      <w:bCs/>
      <w:noProof w:val="0"/>
      <w:sz w:val="20"/>
      <w:u w:val="single"/>
      <w:lang w:val="en-US" w:eastAsia="en-US" w:bidi="ar-SA"/>
    </w:rPr>
  </w:style>
  <w:style w:type="character" w:customStyle="1" w:styleId="Hyperlink23">
    <w:name w:val="Hyperlink23"/>
    <w:basedOn w:val="DefaultParagraphFont"/>
    <w:rsid w:val="006D5178"/>
    <w:rPr>
      <w:color w:val="3300CC"/>
      <w:u w:val="single"/>
    </w:rPr>
  </w:style>
  <w:style w:type="paragraph" w:customStyle="1" w:styleId="cardCharChar">
    <w:name w:val="card Char Char"/>
    <w:basedOn w:val="Normal"/>
    <w:link w:val="cardCharCharChar"/>
    <w:qFormat/>
    <w:rsid w:val="006D5178"/>
    <w:pPr>
      <w:ind w:left="288" w:right="288"/>
    </w:pPr>
    <w:rPr>
      <w:rFonts w:eastAsia="Times New Roman"/>
      <w:szCs w:val="20"/>
    </w:rPr>
  </w:style>
  <w:style w:type="character" w:customStyle="1" w:styleId="cardCharCharChar">
    <w:name w:val="card Char Char Char"/>
    <w:basedOn w:val="DefaultParagraphFont"/>
    <w:link w:val="cardCharChar"/>
    <w:rsid w:val="006D5178"/>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6D517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D5178"/>
  </w:style>
  <w:style w:type="character" w:customStyle="1" w:styleId="StylecardCharCharArialNarrow9ptChar">
    <w:name w:val="Style card Char Char + Arial Narrow 9 pt Char"/>
    <w:basedOn w:val="cardCharCharChar"/>
    <w:link w:val="StylecardCharCharArialNarrow9pt"/>
    <w:rsid w:val="006D5178"/>
    <w:rPr>
      <w:rFonts w:ascii="Times New Roman" w:eastAsia="Times New Roman" w:hAnsi="Times New Roman" w:cs="Times New Roman"/>
      <w:szCs w:val="20"/>
    </w:rPr>
  </w:style>
  <w:style w:type="character" w:customStyle="1" w:styleId="CardTextChar10">
    <w:name w:val="Card Text Char1"/>
    <w:basedOn w:val="DefaultParagraphFont"/>
    <w:rsid w:val="006D517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D5178"/>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6D517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D517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6D517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6D517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D517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6D517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D5178"/>
    <w:rPr>
      <w:rFonts w:eastAsia="Times New Roman"/>
    </w:rPr>
  </w:style>
  <w:style w:type="character" w:customStyle="1" w:styleId="TextsmallChar">
    <w:name w:val="Textsmall Char"/>
    <w:basedOn w:val="DefaultParagraphFont"/>
    <w:link w:val="Textsmall"/>
    <w:rsid w:val="006D5178"/>
    <w:rPr>
      <w:rFonts w:ascii="Times New Roman" w:eastAsia="Times New Roman" w:hAnsi="Times New Roman" w:cs="Times New Roman"/>
    </w:rPr>
  </w:style>
  <w:style w:type="character" w:customStyle="1" w:styleId="CharChar111">
    <w:name w:val="Char Char111"/>
    <w:basedOn w:val="DefaultParagraphFont"/>
    <w:rsid w:val="006D5178"/>
    <w:rPr>
      <w:rFonts w:cs="Arial"/>
      <w:bCs/>
      <w:szCs w:val="26"/>
      <w:u w:val="single"/>
      <w:lang w:val="en-US" w:eastAsia="en-US" w:bidi="ar-SA"/>
    </w:rPr>
  </w:style>
  <w:style w:type="paragraph" w:customStyle="1" w:styleId="cardtextsmall">
    <w:name w:val="card text small"/>
    <w:basedOn w:val="Normal"/>
    <w:qFormat/>
    <w:rsid w:val="006D5178"/>
    <w:rPr>
      <w:rFonts w:ascii="Arial Narrow" w:eastAsia="Times New Roman" w:hAnsi="Arial Narrow"/>
    </w:rPr>
  </w:style>
  <w:style w:type="character" w:customStyle="1" w:styleId="AUnterdline">
    <w:name w:val="AUnterdline"/>
    <w:qFormat/>
    <w:rsid w:val="006D517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D5178"/>
    <w:rPr>
      <w:rFonts w:ascii="Times New Roman" w:hAnsi="Times New Roman"/>
      <w:b/>
      <w:bCs/>
      <w:sz w:val="20"/>
      <w:u w:val="single"/>
      <w:bdr w:val="single" w:sz="4" w:space="0" w:color="auto"/>
    </w:rPr>
  </w:style>
  <w:style w:type="character" w:customStyle="1" w:styleId="highlightedsearchterm">
    <w:name w:val="highlightedsearchterm"/>
    <w:rsid w:val="006D5178"/>
  </w:style>
  <w:style w:type="character" w:customStyle="1" w:styleId="StyleUnderline1">
    <w:name w:val="Style Underline1"/>
    <w:basedOn w:val="DefaultParagraphFont"/>
    <w:rsid w:val="006D5178"/>
    <w:rPr>
      <w:rFonts w:ascii="Times New Roman" w:hAnsi="Times New Roman"/>
      <w:sz w:val="20"/>
      <w:u w:val="single"/>
    </w:rPr>
  </w:style>
  <w:style w:type="paragraph" w:customStyle="1" w:styleId="StyleStyle49pt10">
    <w:name w:val="Style Style4 + 9 pt10"/>
    <w:basedOn w:val="Style4"/>
    <w:link w:val="StyleStyle49pt10Char"/>
    <w:qFormat/>
    <w:rsid w:val="006D5178"/>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6D5178"/>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6D5178"/>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6D5178"/>
    <w:rPr>
      <w:rFonts w:ascii="Calibri" w:eastAsia="Times New Roman" w:hAnsi="Calibri" w:cs="Times New Roman"/>
      <w:b/>
      <w:bCs/>
      <w:u w:val="single"/>
    </w:rPr>
  </w:style>
  <w:style w:type="paragraph" w:customStyle="1" w:styleId="NormalUnderline">
    <w:name w:val="Normal Underline"/>
    <w:basedOn w:val="Normal"/>
    <w:link w:val="NormalUnderlineChar"/>
    <w:qFormat/>
    <w:rsid w:val="006D5178"/>
    <w:pPr>
      <w:ind w:left="288"/>
    </w:pPr>
    <w:rPr>
      <w:rFonts w:eastAsia="Times New Roman"/>
      <w:u w:val="single"/>
    </w:rPr>
  </w:style>
  <w:style w:type="character" w:customStyle="1" w:styleId="NormalUnderlineChar">
    <w:name w:val="Normal Underline Char"/>
    <w:link w:val="NormalUnderline"/>
    <w:rsid w:val="006D5178"/>
    <w:rPr>
      <w:rFonts w:ascii="Times New Roman" w:eastAsia="Times New Roman" w:hAnsi="Times New Roman" w:cs="Times New Roman"/>
      <w:u w:val="single"/>
    </w:rPr>
  </w:style>
  <w:style w:type="character" w:customStyle="1" w:styleId="DontRead">
    <w:name w:val="Don't Read"/>
    <w:qFormat/>
    <w:rsid w:val="006D5178"/>
    <w:rPr>
      <w:rFonts w:ascii="Times New Roman" w:hAnsi="Times New Roman"/>
      <w:sz w:val="16"/>
    </w:rPr>
  </w:style>
  <w:style w:type="paragraph" w:customStyle="1" w:styleId="Underlinestyle">
    <w:name w:val="Underline style"/>
    <w:basedOn w:val="Normal"/>
    <w:qFormat/>
    <w:rsid w:val="006D5178"/>
    <w:rPr>
      <w:rFonts w:eastAsia="Times New Roman"/>
      <w:u w:val="single"/>
    </w:rPr>
  </w:style>
  <w:style w:type="character" w:customStyle="1" w:styleId="Style11ptUnderline3">
    <w:name w:val="Style 11 pt Underline3"/>
    <w:rsid w:val="006D5178"/>
    <w:rPr>
      <w:sz w:val="20"/>
      <w:u w:val="single"/>
    </w:rPr>
  </w:style>
  <w:style w:type="character" w:customStyle="1" w:styleId="27">
    <w:name w:val="27"/>
    <w:rsid w:val="006D5178"/>
    <w:rPr>
      <w:rFonts w:cs="Arial"/>
      <w:bCs/>
      <w:sz w:val="20"/>
      <w:u w:val="single"/>
      <w:lang w:val="en-US" w:eastAsia="en-US" w:bidi="ar-SA"/>
    </w:rPr>
  </w:style>
  <w:style w:type="character" w:customStyle="1" w:styleId="2">
    <w:name w:val="2"/>
    <w:rsid w:val="006D5178"/>
    <w:rPr>
      <w:rFonts w:cs="Arial"/>
      <w:bCs/>
      <w:sz w:val="20"/>
      <w:u w:val="single"/>
      <w:lang w:val="en-US" w:eastAsia="en-US" w:bidi="ar-SA"/>
    </w:rPr>
  </w:style>
  <w:style w:type="character" w:customStyle="1" w:styleId="Style9ptUnderline11">
    <w:name w:val="Style 9 pt Underline11"/>
    <w:basedOn w:val="DefaultParagraphFont"/>
    <w:rsid w:val="006D5178"/>
    <w:rPr>
      <w:sz w:val="20"/>
      <w:u w:val="single"/>
    </w:rPr>
  </w:style>
  <w:style w:type="character" w:customStyle="1" w:styleId="Style9ptBoldUnderline5">
    <w:name w:val="Style 9 pt Bold Underline5"/>
    <w:basedOn w:val="DefaultParagraphFont"/>
    <w:rsid w:val="006D5178"/>
    <w:rPr>
      <w:b/>
      <w:bCs/>
      <w:sz w:val="20"/>
      <w:u w:val="single"/>
    </w:rPr>
  </w:style>
  <w:style w:type="character" w:customStyle="1" w:styleId="CharChar114">
    <w:name w:val="Char Char114"/>
    <w:basedOn w:val="DefaultParagraphFont"/>
    <w:rsid w:val="006D5178"/>
    <w:rPr>
      <w:rFonts w:cs="Arial"/>
      <w:bCs/>
      <w:szCs w:val="26"/>
      <w:u w:val="single"/>
      <w:lang w:val="en-US" w:eastAsia="en-US" w:bidi="ar-SA"/>
    </w:rPr>
  </w:style>
  <w:style w:type="character" w:customStyle="1" w:styleId="CharChar113">
    <w:name w:val="Char Char113"/>
    <w:basedOn w:val="DefaultParagraphFont"/>
    <w:rsid w:val="006D5178"/>
    <w:rPr>
      <w:rFonts w:cs="Arial"/>
      <w:bCs/>
      <w:szCs w:val="26"/>
      <w:u w:val="single"/>
      <w:lang w:val="en-US" w:eastAsia="en-US" w:bidi="ar-SA"/>
    </w:rPr>
  </w:style>
  <w:style w:type="character" w:customStyle="1" w:styleId="CharChar112">
    <w:name w:val="Char Char112"/>
    <w:basedOn w:val="DefaultParagraphFont"/>
    <w:rsid w:val="006D5178"/>
    <w:rPr>
      <w:rFonts w:cs="Arial"/>
      <w:bCs/>
      <w:szCs w:val="26"/>
      <w:u w:val="single"/>
      <w:lang w:val="en-US" w:eastAsia="en-US" w:bidi="ar-SA"/>
    </w:rPr>
  </w:style>
  <w:style w:type="character" w:customStyle="1" w:styleId="ssl0">
    <w:name w:val="ss_l0"/>
    <w:basedOn w:val="DefaultParagraphFont"/>
    <w:rsid w:val="006D5178"/>
  </w:style>
  <w:style w:type="paragraph" w:customStyle="1" w:styleId="WW-Default1">
    <w:name w:val="WW-Default1"/>
    <w:basedOn w:val="Normal"/>
    <w:qFormat/>
    <w:rsid w:val="006D5178"/>
    <w:pPr>
      <w:suppressAutoHyphens/>
    </w:pPr>
    <w:rPr>
      <w:rFonts w:eastAsia="Times New Roman"/>
      <w:b/>
      <w:bCs/>
      <w:szCs w:val="20"/>
      <w:lang w:eastAsia="ar-SA"/>
    </w:rPr>
  </w:style>
  <w:style w:type="character" w:customStyle="1" w:styleId="zoomme">
    <w:name w:val="zoomme"/>
    <w:basedOn w:val="DefaultParagraphFont"/>
    <w:rsid w:val="006D5178"/>
  </w:style>
  <w:style w:type="character" w:customStyle="1" w:styleId="Date1">
    <w:name w:val="Date1"/>
    <w:basedOn w:val="DefaultParagraphFont"/>
    <w:rsid w:val="006D5178"/>
  </w:style>
  <w:style w:type="character" w:customStyle="1" w:styleId="classauthor">
    <w:name w:val="class=&quot;author&quot;"/>
    <w:basedOn w:val="DefaultParagraphFont"/>
    <w:rsid w:val="006D5178"/>
  </w:style>
  <w:style w:type="paragraph" w:customStyle="1" w:styleId="CardStyle0">
    <w:name w:val="Card Style"/>
    <w:basedOn w:val="Normal"/>
    <w:link w:val="CardStyleChar"/>
    <w:qFormat/>
    <w:rsid w:val="006D5178"/>
    <w:rPr>
      <w:rFonts w:eastAsia="Times New Roman"/>
    </w:rPr>
  </w:style>
  <w:style w:type="character" w:customStyle="1" w:styleId="CharCharChar">
    <w:name w:val="Char Char Char"/>
    <w:basedOn w:val="DefaultParagraphFont"/>
    <w:rsid w:val="006D5178"/>
    <w:rPr>
      <w:rFonts w:cs="Arial"/>
      <w:bCs/>
      <w:szCs w:val="26"/>
      <w:u w:val="single"/>
      <w:lang w:val="en-US" w:eastAsia="en-US" w:bidi="ar-SA"/>
    </w:rPr>
  </w:style>
  <w:style w:type="character" w:customStyle="1" w:styleId="texto1">
    <w:name w:val="texto1"/>
    <w:rsid w:val="006D517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D5178"/>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D5178"/>
    <w:rPr>
      <w:rFonts w:ascii="Times New Roman" w:eastAsia="Times New Roman" w:hAnsi="Times New Roman" w:cs="Arial"/>
      <w:b/>
      <w:bCs/>
      <w:sz w:val="24"/>
      <w:szCs w:val="28"/>
    </w:rPr>
  </w:style>
  <w:style w:type="paragraph" w:customStyle="1" w:styleId="Style23">
    <w:name w:val="Style23"/>
    <w:basedOn w:val="Normal"/>
    <w:uiPriority w:val="99"/>
    <w:qFormat/>
    <w:rsid w:val="006D5178"/>
    <w:pPr>
      <w:widowControl w:val="0"/>
      <w:autoSpaceDE w:val="0"/>
      <w:autoSpaceDN w:val="0"/>
      <w:adjustRightInd w:val="0"/>
      <w:spacing w:line="209" w:lineRule="exact"/>
    </w:pPr>
    <w:rPr>
      <w:rFonts w:eastAsia="SimSun"/>
    </w:rPr>
  </w:style>
  <w:style w:type="character" w:customStyle="1" w:styleId="gray">
    <w:name w:val="gray"/>
    <w:basedOn w:val="DefaultParagraphFont"/>
    <w:rsid w:val="006D5178"/>
  </w:style>
  <w:style w:type="paragraph" w:customStyle="1" w:styleId="Tagtemplate">
    <w:name w:val="Tagtemplate"/>
    <w:basedOn w:val="Normal"/>
    <w:link w:val="TagtemplateChar"/>
    <w:autoRedefine/>
    <w:qFormat/>
    <w:rsid w:val="006D5178"/>
    <w:pPr>
      <w:keepNext/>
      <w:keepLines/>
    </w:pPr>
    <w:rPr>
      <w:rFonts w:eastAsia="Calibri"/>
      <w:b/>
    </w:rPr>
  </w:style>
  <w:style w:type="character" w:customStyle="1" w:styleId="TagtemplateChar">
    <w:name w:val="Tagtemplate Char"/>
    <w:basedOn w:val="DefaultParagraphFont"/>
    <w:link w:val="Tagtemplate"/>
    <w:rsid w:val="006D5178"/>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6D5178"/>
    <w:rPr>
      <w:sz w:val="20"/>
      <w:u w:val="single"/>
      <w:bdr w:val="single" w:sz="4" w:space="0" w:color="auto"/>
    </w:rPr>
  </w:style>
  <w:style w:type="paragraph" w:customStyle="1" w:styleId="Citation-FirstLine">
    <w:name w:val="Citation - First Line"/>
    <w:basedOn w:val="Normal"/>
    <w:next w:val="Normal"/>
    <w:autoRedefine/>
    <w:qFormat/>
    <w:rsid w:val="006D5178"/>
    <w:pPr>
      <w:spacing w:line="240" w:lineRule="atLeast"/>
      <w:jc w:val="both"/>
    </w:pPr>
    <w:rPr>
      <w:rFonts w:ascii="Book Antiqua" w:eastAsia="Times New Roman" w:hAnsi="Book Antiqua"/>
    </w:rPr>
  </w:style>
  <w:style w:type="character" w:customStyle="1" w:styleId="CardText-Underlined">
    <w:name w:val="Card Text - Underlined"/>
    <w:rsid w:val="006D5178"/>
    <w:rPr>
      <w:b/>
      <w:sz w:val="20"/>
      <w:u w:val="single"/>
    </w:rPr>
  </w:style>
  <w:style w:type="paragraph" w:customStyle="1" w:styleId="Citation-Complete">
    <w:name w:val="Citation - Complete"/>
    <w:basedOn w:val="Normal"/>
    <w:next w:val="Normal"/>
    <w:link w:val="Citation-CompleteChar"/>
    <w:autoRedefine/>
    <w:qFormat/>
    <w:rsid w:val="006D517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D5178"/>
    <w:rPr>
      <w:rFonts w:ascii="Book Antiqua" w:eastAsia="Times New Roman" w:hAnsi="Book Antiqua" w:cs="Times New Roman"/>
    </w:rPr>
  </w:style>
  <w:style w:type="character" w:customStyle="1" w:styleId="MicroTextChar">
    <w:name w:val="MicroText Char"/>
    <w:link w:val="MicroText"/>
    <w:rsid w:val="006D5178"/>
    <w:rPr>
      <w:rFonts w:ascii="Arial Narrow" w:hAnsi="Arial Narrow"/>
      <w:sz w:val="12"/>
    </w:rPr>
  </w:style>
  <w:style w:type="character" w:customStyle="1" w:styleId="Style11ptItalic">
    <w:name w:val="Style 11 pt Italic"/>
    <w:basedOn w:val="DefaultParagraphFont"/>
    <w:rsid w:val="006D5178"/>
    <w:rPr>
      <w:rFonts w:ascii="Times New Roman" w:hAnsi="Times New Roman"/>
      <w:i/>
      <w:iCs/>
      <w:sz w:val="20"/>
    </w:rPr>
  </w:style>
  <w:style w:type="character" w:customStyle="1" w:styleId="BoldandUnderlineChar">
    <w:name w:val="Bold and Underline Char"/>
    <w:basedOn w:val="DefaultParagraphFont"/>
    <w:link w:val="BoldandUnderline"/>
    <w:locked/>
    <w:rsid w:val="006D5178"/>
    <w:rPr>
      <w:b/>
      <w:u w:val="single"/>
    </w:rPr>
  </w:style>
  <w:style w:type="paragraph" w:customStyle="1" w:styleId="BoldandUnderline">
    <w:name w:val="Bold and Underline"/>
    <w:basedOn w:val="Normal"/>
    <w:link w:val="BoldandUnderlineChar"/>
    <w:qFormat/>
    <w:rsid w:val="006D5178"/>
    <w:rPr>
      <w:rFonts w:asciiTheme="minorHAnsi" w:hAnsiTheme="minorHAnsi" w:cstheme="minorBidi"/>
      <w:b/>
      <w:u w:val="single"/>
    </w:rPr>
  </w:style>
  <w:style w:type="character" w:customStyle="1" w:styleId="hdr">
    <w:name w:val="hdr"/>
    <w:basedOn w:val="DefaultParagraphFont"/>
    <w:rsid w:val="006D5178"/>
  </w:style>
  <w:style w:type="paragraph" w:customStyle="1" w:styleId="StyleStyle49ptBold3">
    <w:name w:val="Style Style4 + 9 pt Bold3"/>
    <w:basedOn w:val="Style4"/>
    <w:link w:val="StyleStyle49ptBold3Char"/>
    <w:qFormat/>
    <w:rsid w:val="006D5178"/>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6D5178"/>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6D5178"/>
    <w:rPr>
      <w:sz w:val="20"/>
      <w:u w:val="single"/>
    </w:rPr>
  </w:style>
  <w:style w:type="character" w:customStyle="1" w:styleId="ct-with-fmlt">
    <w:name w:val="ct-with-fmlt"/>
    <w:basedOn w:val="DefaultParagraphFont"/>
    <w:rsid w:val="006D5178"/>
  </w:style>
  <w:style w:type="paragraph" w:customStyle="1" w:styleId="StyleStyle49pt">
    <w:name w:val="Style Style4 + 9 pt"/>
    <w:basedOn w:val="Normal"/>
    <w:link w:val="StyleStyle49ptChar"/>
    <w:qFormat/>
    <w:rsid w:val="006D5178"/>
    <w:rPr>
      <w:rFonts w:eastAsia="Times New Roman"/>
      <w:u w:val="single"/>
    </w:rPr>
  </w:style>
  <w:style w:type="character" w:customStyle="1" w:styleId="StyleStyle49ptChar">
    <w:name w:val="Style Style4 + 9 pt Char"/>
    <w:basedOn w:val="DefaultParagraphFont"/>
    <w:link w:val="StyleStyle49pt"/>
    <w:rsid w:val="006D5178"/>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6D5178"/>
    <w:rPr>
      <w:rFonts w:eastAsia="Times New Roman"/>
      <w:b/>
      <w:bCs/>
      <w:u w:val="single"/>
    </w:rPr>
  </w:style>
  <w:style w:type="character" w:customStyle="1" w:styleId="StyleStyle49ptBoldChar">
    <w:name w:val="Style Style4 + 9 pt Bold Char"/>
    <w:basedOn w:val="DefaultParagraphFont"/>
    <w:link w:val="StyleStyle49ptBold"/>
    <w:rsid w:val="006D5178"/>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6D517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D5178"/>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6D5178"/>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6D5178"/>
    <w:rPr>
      <w:rFonts w:ascii="Arial" w:eastAsia="Times New Roman" w:hAnsi="Arial" w:cs="Arial"/>
      <w:b/>
      <w:bCs/>
      <w:szCs w:val="24"/>
      <w:u w:val="single"/>
    </w:rPr>
  </w:style>
  <w:style w:type="paragraph" w:customStyle="1" w:styleId="StyleUnderlined11pt">
    <w:name w:val="Style Underlined + 11 pt"/>
    <w:link w:val="StyleUnderlined11ptChar"/>
    <w:qFormat/>
    <w:rsid w:val="006D5178"/>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6D5178"/>
    <w:rPr>
      <w:rFonts w:ascii="Arial" w:eastAsia="Times New Roman" w:hAnsi="Arial" w:cs="Arial"/>
      <w:szCs w:val="24"/>
      <w:u w:val="single"/>
    </w:rPr>
  </w:style>
  <w:style w:type="character" w:customStyle="1" w:styleId="newscontent">
    <w:name w:val="newscontent"/>
    <w:rsid w:val="006D5178"/>
  </w:style>
  <w:style w:type="character" w:customStyle="1" w:styleId="StyleUnderlinePatternClearYellow">
    <w:name w:val="Style Underline Pattern: Clear (Yellow)"/>
    <w:basedOn w:val="DefaultParagraphFont"/>
    <w:rsid w:val="006D5178"/>
    <w:rPr>
      <w:u w:val="single"/>
      <w:shd w:val="clear" w:color="auto" w:fill="00FF00"/>
    </w:rPr>
  </w:style>
  <w:style w:type="paragraph" w:customStyle="1" w:styleId="StyleUnderlineChar11pt3">
    <w:name w:val="Style Underline Char + 11 pt3"/>
    <w:link w:val="StyleUnderlineChar11pt3Char"/>
    <w:qFormat/>
    <w:rsid w:val="006D5178"/>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6D5178"/>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6D5178"/>
    <w:rPr>
      <w:b w:val="0"/>
      <w:bCs/>
      <w:u w:val="single"/>
    </w:rPr>
  </w:style>
  <w:style w:type="paragraph" w:customStyle="1" w:styleId="Cite2">
    <w:name w:val="Cite 2"/>
    <w:basedOn w:val="Normal"/>
    <w:qFormat/>
    <w:rsid w:val="006D5178"/>
    <w:rPr>
      <w:rFonts w:eastAsia="MS Mincho"/>
      <w:b/>
      <w:u w:val="single"/>
    </w:rPr>
  </w:style>
  <w:style w:type="character" w:customStyle="1" w:styleId="StyleunderlineBold">
    <w:name w:val="Style underline + Bold"/>
    <w:basedOn w:val="underline"/>
    <w:rsid w:val="006D5178"/>
    <w:rPr>
      <w:rFonts w:ascii="Times New Roman" w:hAnsi="Times New Roman" w:cs="Times New Roman" w:hint="default"/>
      <w:b w:val="0"/>
      <w:bCs/>
      <w:sz w:val="20"/>
      <w:u w:val="single"/>
    </w:rPr>
  </w:style>
  <w:style w:type="paragraph" w:customStyle="1" w:styleId="cards0">
    <w:name w:val="cards"/>
    <w:basedOn w:val="Cites"/>
    <w:qFormat/>
    <w:rsid w:val="006D517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D5178"/>
    <w:rPr>
      <w:sz w:val="20"/>
      <w:u w:val="single"/>
    </w:rPr>
  </w:style>
  <w:style w:type="character" w:customStyle="1" w:styleId="slug-pub-date">
    <w:name w:val="slug-pub-date"/>
    <w:basedOn w:val="DefaultParagraphFont"/>
    <w:rsid w:val="006D5178"/>
  </w:style>
  <w:style w:type="character" w:customStyle="1" w:styleId="slug-vol">
    <w:name w:val="slug-vol"/>
    <w:basedOn w:val="DefaultParagraphFont"/>
    <w:rsid w:val="006D5178"/>
  </w:style>
  <w:style w:type="character" w:customStyle="1" w:styleId="slug-issue">
    <w:name w:val="slug-issue"/>
    <w:basedOn w:val="DefaultParagraphFont"/>
    <w:rsid w:val="006D5178"/>
  </w:style>
  <w:style w:type="character" w:customStyle="1" w:styleId="slug-pages">
    <w:name w:val="slug-pages"/>
    <w:basedOn w:val="DefaultParagraphFont"/>
    <w:rsid w:val="006D517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D5178"/>
    <w:rPr>
      <w:b/>
      <w:bCs/>
      <w:strike w:val="0"/>
      <w:dstrike w:val="0"/>
      <w:sz w:val="24"/>
      <w:u w:val="none"/>
      <w:effect w:val="none"/>
    </w:rPr>
  </w:style>
  <w:style w:type="character" w:customStyle="1" w:styleId="tagchar">
    <w:name w:val="tagchar"/>
    <w:basedOn w:val="DefaultParagraphFont"/>
    <w:rsid w:val="006D5178"/>
  </w:style>
  <w:style w:type="character" w:customStyle="1" w:styleId="pmterms11">
    <w:name w:val="pmterms11"/>
    <w:basedOn w:val="DefaultParagraphFont"/>
    <w:rsid w:val="006D5178"/>
    <w:rPr>
      <w:b/>
      <w:bCs/>
      <w:i w:val="0"/>
      <w:iCs w:val="0"/>
      <w:color w:val="000000"/>
    </w:rPr>
  </w:style>
  <w:style w:type="character" w:customStyle="1" w:styleId="StyleUnderlineChar9ptBold">
    <w:name w:val="Style Underline Char + 9 pt Bold"/>
    <w:basedOn w:val="DefaultParagraphFont"/>
    <w:rsid w:val="006D517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D5178"/>
    <w:rPr>
      <w:szCs w:val="24"/>
      <w:u w:val="single"/>
      <w:lang w:val="en-US" w:eastAsia="en-US" w:bidi="ar-SA"/>
    </w:rPr>
  </w:style>
  <w:style w:type="character" w:customStyle="1" w:styleId="BoldandUnderlineChar2Char1">
    <w:name w:val="Bold and Underline Char2 Char1"/>
    <w:basedOn w:val="DefaultParagraphFont"/>
    <w:rsid w:val="006D517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D517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D5178"/>
    <w:rPr>
      <w:szCs w:val="24"/>
      <w:u w:val="single"/>
      <w:lang w:val="en-US" w:eastAsia="en-US" w:bidi="ar-SA"/>
    </w:rPr>
  </w:style>
  <w:style w:type="paragraph" w:customStyle="1" w:styleId="Language">
    <w:name w:val="Language"/>
    <w:basedOn w:val="Normal"/>
    <w:link w:val="LanguageChar"/>
    <w:qFormat/>
    <w:rsid w:val="006D5178"/>
    <w:rPr>
      <w:rFonts w:eastAsia="Times New Roman"/>
      <w:strike/>
      <w:szCs w:val="20"/>
    </w:rPr>
  </w:style>
  <w:style w:type="character" w:customStyle="1" w:styleId="LanguageChar">
    <w:name w:val="Language Char"/>
    <w:basedOn w:val="DefaultParagraphFont"/>
    <w:link w:val="Language"/>
    <w:rsid w:val="006D5178"/>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6D5178"/>
    <w:rPr>
      <w:rFonts w:eastAsia="Times New Roman"/>
      <w:u w:val="single"/>
    </w:rPr>
  </w:style>
  <w:style w:type="character" w:customStyle="1" w:styleId="UnderlineChar3Char">
    <w:name w:val="Underline Char3 Char"/>
    <w:basedOn w:val="DefaultParagraphFont"/>
    <w:link w:val="UnderlineChar3"/>
    <w:rsid w:val="006D5178"/>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6D5178"/>
    <w:rPr>
      <w:rFonts w:eastAsia="Times New Roman"/>
      <w:b/>
      <w:u w:val="single"/>
    </w:rPr>
  </w:style>
  <w:style w:type="character" w:customStyle="1" w:styleId="BoldandUnderlineChar3CharChar">
    <w:name w:val="Bold and Underline Char3 Char Char"/>
    <w:basedOn w:val="DefaultParagraphFont"/>
    <w:link w:val="BoldandUnderlineChar3Char"/>
    <w:rsid w:val="006D5178"/>
    <w:rPr>
      <w:rFonts w:ascii="Times New Roman" w:eastAsia="Times New Roman" w:hAnsi="Times New Roman" w:cs="Times New Roman"/>
      <w:b/>
      <w:u w:val="single"/>
    </w:rPr>
  </w:style>
  <w:style w:type="character" w:customStyle="1" w:styleId="UnderlineChar1">
    <w:name w:val="Underline Char1"/>
    <w:basedOn w:val="DefaultParagraphFont"/>
    <w:rsid w:val="006D5178"/>
    <w:rPr>
      <w:szCs w:val="24"/>
      <w:u w:val="single"/>
      <w:lang w:val="en-US" w:eastAsia="en-US" w:bidi="ar-SA"/>
    </w:rPr>
  </w:style>
  <w:style w:type="character" w:customStyle="1" w:styleId="BoldandUnderlineChar1Char2Char">
    <w:name w:val="Bold and Underline Char1 Char2 Char"/>
    <w:basedOn w:val="DefaultParagraphFont"/>
    <w:rsid w:val="006D5178"/>
    <w:rPr>
      <w:b/>
      <w:szCs w:val="24"/>
      <w:u w:val="single"/>
      <w:lang w:val="en-US" w:eastAsia="en-US" w:bidi="ar-SA"/>
    </w:rPr>
  </w:style>
  <w:style w:type="paragraph" w:customStyle="1" w:styleId="HotRoute">
    <w:name w:val="Hot Route"/>
    <w:basedOn w:val="Normal"/>
    <w:link w:val="HotRouteChar0"/>
    <w:qFormat/>
    <w:rsid w:val="006D5178"/>
    <w:pPr>
      <w:ind w:left="144"/>
    </w:pPr>
    <w:rPr>
      <w:rFonts w:eastAsia="Times New Roman"/>
    </w:rPr>
  </w:style>
  <w:style w:type="character" w:customStyle="1" w:styleId="Style12ptBoldUnderline1">
    <w:name w:val="Style 12 pt Bold Underline1"/>
    <w:basedOn w:val="DefaultParagraphFont"/>
    <w:rsid w:val="006D5178"/>
    <w:rPr>
      <w:b/>
      <w:bCs/>
      <w:sz w:val="24"/>
      <w:u w:val="single"/>
    </w:rPr>
  </w:style>
  <w:style w:type="character" w:customStyle="1" w:styleId="StyleEmphasisArial12ptBoldNotItalic">
    <w:name w:val="Style Emphasis + Arial 12 pt Bold Not Italic"/>
    <w:basedOn w:val="Emphasis"/>
    <w:rsid w:val="006D517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D5178"/>
    <w:rPr>
      <w:rFonts w:ascii="SimSun" w:eastAsia="SimSun" w:hAnsi="SimSun"/>
      <w:sz w:val="15"/>
      <w:lang w:eastAsia="zh-CN"/>
    </w:rPr>
  </w:style>
  <w:style w:type="paragraph" w:customStyle="1" w:styleId="UnreadText">
    <w:name w:val="Unread Text"/>
    <w:basedOn w:val="Normal"/>
    <w:next w:val="Normal"/>
    <w:link w:val="UnreadTextChar"/>
    <w:autoRedefine/>
    <w:qFormat/>
    <w:rsid w:val="006D5178"/>
    <w:pPr>
      <w:ind w:left="360"/>
    </w:pPr>
    <w:rPr>
      <w:rFonts w:ascii="SimSun" w:eastAsia="SimSun" w:hAnsi="SimSun" w:cstheme="minorBidi"/>
      <w:sz w:val="15"/>
      <w:lang w:eastAsia="zh-CN"/>
    </w:rPr>
  </w:style>
  <w:style w:type="character" w:customStyle="1" w:styleId="smallChar">
    <w:name w:val="small Char"/>
    <w:rsid w:val="006D5178"/>
    <w:rPr>
      <w:rFonts w:ascii="Calibri" w:eastAsia="Calibri" w:hAnsi="Calibri" w:cs="Calibri"/>
      <w:sz w:val="16"/>
      <w:szCs w:val="20"/>
      <w:lang w:val="x-none" w:eastAsia="x-none"/>
    </w:rPr>
  </w:style>
  <w:style w:type="paragraph" w:customStyle="1" w:styleId="HotRoute0">
    <w:name w:val="Hot Route!"/>
    <w:basedOn w:val="Normal"/>
    <w:qFormat/>
    <w:rsid w:val="006D517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D5178"/>
    <w:rPr>
      <w:rFonts w:ascii="Times New Roman" w:hAnsi="Times New Roman" w:cs="Times New Roman"/>
      <w:sz w:val="16"/>
      <w:szCs w:val="16"/>
    </w:rPr>
  </w:style>
  <w:style w:type="character" w:customStyle="1" w:styleId="BodyText2Char1">
    <w:name w:val="Body Text 2 Char1"/>
    <w:basedOn w:val="DefaultParagraphFont"/>
    <w:semiHidden/>
    <w:rsid w:val="006D5178"/>
    <w:rPr>
      <w:rFonts w:ascii="Times New Roman" w:hAnsi="Times New Roman" w:cs="Times New Roman"/>
      <w:sz w:val="20"/>
    </w:rPr>
  </w:style>
  <w:style w:type="character" w:customStyle="1" w:styleId="Heading2Char1CharCharCharCharCharC">
    <w:name w:val="Heading 2 Char1 Char Char Char Char Char C"/>
    <w:rsid w:val="006D5178"/>
    <w:rPr>
      <w:rFonts w:cs="Arial"/>
      <w:b/>
      <w:bCs/>
      <w:iCs/>
      <w:sz w:val="24"/>
      <w:szCs w:val="28"/>
      <w:lang w:val="en-US" w:eastAsia="en-US" w:bidi="ar-SA"/>
    </w:rPr>
  </w:style>
  <w:style w:type="character" w:customStyle="1" w:styleId="underline1">
    <w:name w:val="underline1"/>
    <w:basedOn w:val="DefaultParagraphFont"/>
    <w:rsid w:val="006D5178"/>
    <w:rPr>
      <w:u w:val="single"/>
    </w:rPr>
  </w:style>
  <w:style w:type="character" w:customStyle="1" w:styleId="author">
    <w:name w:val="author"/>
    <w:basedOn w:val="DefaultParagraphFont"/>
    <w:rsid w:val="006D5178"/>
    <w:rPr>
      <w:rFonts w:ascii="Times New Roman" w:hAnsi="Times New Roman"/>
      <w:b/>
      <w:sz w:val="24"/>
    </w:rPr>
  </w:style>
  <w:style w:type="character" w:customStyle="1" w:styleId="FontStyle291">
    <w:name w:val="Font Style291"/>
    <w:basedOn w:val="DefaultParagraphFont"/>
    <w:uiPriority w:val="99"/>
    <w:rsid w:val="006D517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D517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D517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D5178"/>
    <w:rPr>
      <w:rFonts w:ascii="Times New Roman" w:eastAsia="Times New Roman" w:hAnsi="Times New Roman" w:cs="Times New Roman"/>
    </w:rPr>
  </w:style>
  <w:style w:type="paragraph" w:customStyle="1" w:styleId="Cards1">
    <w:name w:val="Cards1"/>
    <w:basedOn w:val="Normal"/>
    <w:link w:val="Cards1Char"/>
    <w:qFormat/>
    <w:rsid w:val="006D5178"/>
    <w:pPr>
      <w:ind w:left="288"/>
    </w:pPr>
    <w:rPr>
      <w:rFonts w:eastAsia="Times New Roman"/>
      <w:u w:val="single"/>
    </w:rPr>
  </w:style>
  <w:style w:type="character" w:customStyle="1" w:styleId="Cards1Char">
    <w:name w:val="Cards1 Char"/>
    <w:basedOn w:val="DefaultParagraphFont"/>
    <w:link w:val="Cards1"/>
    <w:rsid w:val="006D5178"/>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6D5178"/>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6D5178"/>
    <w:rPr>
      <w:rFonts w:ascii="Arial" w:eastAsia="Calibri" w:hAnsi="Arial" w:cs="Arial"/>
      <w:u w:val="single"/>
    </w:rPr>
  </w:style>
  <w:style w:type="character" w:customStyle="1" w:styleId="EmphasizeThis">
    <w:name w:val="EmphasizeThis"/>
    <w:rsid w:val="006D5178"/>
    <w:rPr>
      <w:rFonts w:ascii="Georgia" w:hAnsi="Georgia"/>
      <w:b/>
      <w:iCs/>
      <w:sz w:val="24"/>
      <w:u w:val="thick"/>
    </w:rPr>
  </w:style>
  <w:style w:type="paragraph" w:customStyle="1" w:styleId="Stylecard8pt">
    <w:name w:val="Style card + 8 pt"/>
    <w:basedOn w:val="card"/>
    <w:link w:val="Stylecard8ptChar"/>
    <w:qFormat/>
    <w:rsid w:val="006D5178"/>
    <w:rPr>
      <w:rFonts w:ascii="Georgia" w:hAnsi="Georgia"/>
      <w:bCs/>
      <w:color w:val="000000"/>
      <w:lang w:eastAsia="ar-SA"/>
    </w:rPr>
  </w:style>
  <w:style w:type="character" w:customStyle="1" w:styleId="Stylecard8ptChar">
    <w:name w:val="Style card + 8 pt Char"/>
    <w:basedOn w:val="cardChar"/>
    <w:link w:val="Stylecard8pt"/>
    <w:rsid w:val="006D5178"/>
    <w:rPr>
      <w:rFonts w:ascii="Georgia" w:hAnsi="Georgia" w:cs="Times New Roman"/>
      <w:bCs/>
      <w:color w:val="000000"/>
      <w:sz w:val="16"/>
      <w:lang w:eastAsia="ar-SA"/>
    </w:rPr>
  </w:style>
  <w:style w:type="character" w:customStyle="1" w:styleId="bhl">
    <w:name w:val="bhl"/>
    <w:basedOn w:val="DefaultParagraphFont"/>
    <w:rsid w:val="006D5178"/>
  </w:style>
  <w:style w:type="paragraph" w:customStyle="1" w:styleId="TagGA11">
    <w:name w:val="Tag GA 11"/>
    <w:basedOn w:val="TOC1"/>
    <w:qFormat/>
    <w:rsid w:val="006D5178"/>
    <w:pPr>
      <w:spacing w:before="0" w:after="160"/>
    </w:pPr>
    <w:rPr>
      <w:rFonts w:ascii="Georgia" w:eastAsia="Calibri" w:hAnsi="Georgia"/>
      <w:u w:val="none"/>
      <w:lang w:bidi="ar-SA"/>
    </w:rPr>
  </w:style>
  <w:style w:type="paragraph" w:customStyle="1" w:styleId="CiteCard">
    <w:name w:val="Cite/Card"/>
    <w:basedOn w:val="TOC2"/>
    <w:qFormat/>
    <w:rsid w:val="006D517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D5178"/>
    <w:rPr>
      <w:rFonts w:ascii="Georgia" w:eastAsia="Times New Roman" w:hAnsi="Georgia" w:hint="default"/>
      <w:sz w:val="22"/>
      <w:u w:val="single"/>
      <w:lang w:eastAsia="zh-CN"/>
    </w:rPr>
  </w:style>
  <w:style w:type="character" w:customStyle="1" w:styleId="addmd">
    <w:name w:val="addmd"/>
    <w:basedOn w:val="DefaultParagraphFont"/>
    <w:rsid w:val="006D5178"/>
  </w:style>
  <w:style w:type="character" w:customStyle="1" w:styleId="UnderlinedTextCharChar">
    <w:name w:val="Underlined Text Char Char"/>
    <w:basedOn w:val="DefaultParagraphFont"/>
    <w:rsid w:val="006D5178"/>
    <w:rPr>
      <w:rFonts w:cs="Arial"/>
      <w:bCs/>
      <w:noProof w:val="0"/>
      <w:szCs w:val="26"/>
      <w:u w:val="single"/>
      <w:lang w:val="en-US" w:eastAsia="en-US" w:bidi="ar-SA"/>
    </w:rPr>
  </w:style>
  <w:style w:type="character" w:customStyle="1" w:styleId="CardText1Char">
    <w:name w:val="Card Text 1 Char"/>
    <w:rsid w:val="006D5178"/>
    <w:rPr>
      <w:rFonts w:ascii="Georgia" w:hAnsi="Georgia"/>
      <w:color w:val="000000"/>
      <w:sz w:val="22"/>
      <w:szCs w:val="22"/>
      <w:u w:val="single"/>
    </w:rPr>
  </w:style>
  <w:style w:type="character" w:customStyle="1" w:styleId="BoldUnderlining">
    <w:name w:val="Bold Underlining"/>
    <w:rsid w:val="006D5178"/>
    <w:rPr>
      <w:u w:val="single"/>
    </w:rPr>
  </w:style>
  <w:style w:type="character" w:customStyle="1" w:styleId="Intemphasis">
    <w:name w:val="Intemphasis"/>
    <w:uiPriority w:val="1"/>
    <w:qFormat/>
    <w:rsid w:val="006D517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D5178"/>
    <w:pPr>
      <w:ind w:left="288" w:right="288"/>
    </w:pPr>
    <w:rPr>
      <w:szCs w:val="16"/>
    </w:rPr>
  </w:style>
  <w:style w:type="character" w:customStyle="1" w:styleId="cardtextChar3">
    <w:name w:val="cardtext Char"/>
    <w:basedOn w:val="DefaultParagraphFont"/>
    <w:link w:val="cardtext2"/>
    <w:rsid w:val="006D5178"/>
    <w:rPr>
      <w:rFonts w:ascii="Times New Roman" w:hAnsi="Times New Roman" w:cs="Times New Roman"/>
      <w:szCs w:val="16"/>
    </w:rPr>
  </w:style>
  <w:style w:type="character" w:customStyle="1" w:styleId="BoldUnderlineChar10">
    <w:name w:val="BoldUnderline Char1"/>
    <w:rsid w:val="006D517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D5178"/>
    <w:pPr>
      <w:spacing w:after="200"/>
      <w:contextualSpacing/>
    </w:pPr>
    <w:rPr>
      <w:rFonts w:eastAsia="Calibri"/>
      <w:u w:val="single"/>
    </w:rPr>
  </w:style>
  <w:style w:type="character" w:customStyle="1" w:styleId="UnderlinedCardTextChar">
    <w:name w:val="Underlined Card Text Char"/>
    <w:link w:val="UnderlinedCardText"/>
    <w:rsid w:val="006D5178"/>
    <w:rPr>
      <w:rFonts w:ascii="Times New Roman" w:eastAsia="Calibri" w:hAnsi="Times New Roman" w:cs="Times New Roman"/>
      <w:u w:val="single"/>
    </w:rPr>
  </w:style>
  <w:style w:type="character" w:customStyle="1" w:styleId="Hyperlink6">
    <w:name w:val="Hyperlink6"/>
    <w:basedOn w:val="DefaultParagraphFont"/>
    <w:rsid w:val="006D5178"/>
    <w:rPr>
      <w:color w:val="3300CC"/>
      <w:u w:val="single"/>
    </w:rPr>
  </w:style>
  <w:style w:type="paragraph" w:customStyle="1" w:styleId="Tag12">
    <w:name w:val="Tag12"/>
    <w:basedOn w:val="Normal"/>
    <w:qFormat/>
    <w:rsid w:val="006D5178"/>
    <w:pPr>
      <w:contextualSpacing/>
    </w:pPr>
    <w:rPr>
      <w:rFonts w:eastAsia="Cambria"/>
      <w:b/>
    </w:rPr>
  </w:style>
  <w:style w:type="character" w:customStyle="1" w:styleId="citation0">
    <w:name w:val="citation"/>
    <w:basedOn w:val="DefaultParagraphFont"/>
    <w:rsid w:val="006D5178"/>
  </w:style>
  <w:style w:type="paragraph" w:customStyle="1" w:styleId="UnderlineText">
    <w:name w:val="Underline Text"/>
    <w:basedOn w:val="Normal"/>
    <w:link w:val="UnderlineTextChar"/>
    <w:qFormat/>
    <w:rsid w:val="006D5178"/>
    <w:pPr>
      <w:ind w:left="288"/>
    </w:pPr>
    <w:rPr>
      <w:rFonts w:eastAsia="Times New Roman"/>
      <w:u w:val="single"/>
    </w:rPr>
  </w:style>
  <w:style w:type="character" w:customStyle="1" w:styleId="UnderlineTextChar">
    <w:name w:val="Underline Text Char"/>
    <w:basedOn w:val="DefaultParagraphFont"/>
    <w:link w:val="UnderlineText"/>
    <w:rsid w:val="006D5178"/>
    <w:rPr>
      <w:rFonts w:ascii="Times New Roman" w:eastAsia="Times New Roman" w:hAnsi="Times New Roman" w:cs="Times New Roman"/>
      <w:u w:val="single"/>
    </w:rPr>
  </w:style>
  <w:style w:type="character" w:customStyle="1" w:styleId="il">
    <w:name w:val="il"/>
    <w:basedOn w:val="DefaultParagraphFont"/>
    <w:rsid w:val="006D5178"/>
  </w:style>
  <w:style w:type="character" w:customStyle="1" w:styleId="commentstext">
    <w:name w:val="comments_text"/>
    <w:uiPriority w:val="99"/>
    <w:rsid w:val="006D5178"/>
    <w:rPr>
      <w:rFonts w:cs="Times New Roman"/>
    </w:rPr>
  </w:style>
  <w:style w:type="paragraph" w:customStyle="1" w:styleId="Heading42">
    <w:name w:val="Heading 42"/>
    <w:basedOn w:val="Normal"/>
    <w:qFormat/>
    <w:rsid w:val="006D5178"/>
    <w:rPr>
      <w:rFonts w:eastAsia="Times New Roman"/>
    </w:rPr>
  </w:style>
  <w:style w:type="paragraph" w:customStyle="1" w:styleId="DebateNormal">
    <w:name w:val="DebateNormal"/>
    <w:basedOn w:val="Normal"/>
    <w:link w:val="DebateNormalChar"/>
    <w:qFormat/>
    <w:rsid w:val="006D5178"/>
    <w:pPr>
      <w:spacing w:line="276" w:lineRule="auto"/>
    </w:pPr>
    <w:rPr>
      <w:rFonts w:eastAsia="Calibri"/>
      <w:szCs w:val="20"/>
    </w:rPr>
  </w:style>
  <w:style w:type="character" w:customStyle="1" w:styleId="DebateNormalChar">
    <w:name w:val="DebateNormal Char"/>
    <w:basedOn w:val="DefaultParagraphFont"/>
    <w:link w:val="DebateNormal"/>
    <w:rsid w:val="006D5178"/>
    <w:rPr>
      <w:rFonts w:ascii="Times New Roman" w:eastAsia="Calibri" w:hAnsi="Times New Roman" w:cs="Times New Roman"/>
      <w:szCs w:val="20"/>
    </w:rPr>
  </w:style>
  <w:style w:type="paragraph" w:customStyle="1" w:styleId="DebateEmphasis">
    <w:name w:val="DebateEmphasis"/>
    <w:basedOn w:val="Normal"/>
    <w:link w:val="DebateEmphasisChar"/>
    <w:qFormat/>
    <w:rsid w:val="006D517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D5178"/>
    <w:rPr>
      <w:rFonts w:ascii="Times New Roman" w:eastAsia="Calibri" w:hAnsi="Times New Roman" w:cs="Times New Roman"/>
      <w:b/>
      <w:szCs w:val="20"/>
      <w:u w:val="single"/>
    </w:rPr>
  </w:style>
  <w:style w:type="paragraph" w:customStyle="1" w:styleId="NormalCite">
    <w:name w:val="NormalCite"/>
    <w:link w:val="NormalCiteChar"/>
    <w:qFormat/>
    <w:rsid w:val="006D517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6D5178"/>
    <w:rPr>
      <w:rFonts w:ascii="Times New Roman" w:hAnsi="Times New Roman" w:cs="Times New Roman"/>
      <w:sz w:val="18"/>
    </w:rPr>
  </w:style>
  <w:style w:type="character" w:customStyle="1" w:styleId="articletext">
    <w:name w:val="articletext"/>
    <w:basedOn w:val="DefaultParagraphFont"/>
    <w:rsid w:val="006D5178"/>
  </w:style>
  <w:style w:type="character" w:customStyle="1" w:styleId="grey10">
    <w:name w:val="grey10"/>
    <w:basedOn w:val="DefaultParagraphFont"/>
    <w:rsid w:val="006D5178"/>
  </w:style>
  <w:style w:type="character" w:customStyle="1" w:styleId="navy13bd">
    <w:name w:val="navy13bd"/>
    <w:basedOn w:val="DefaultParagraphFont"/>
    <w:rsid w:val="006D5178"/>
  </w:style>
  <w:style w:type="character" w:customStyle="1" w:styleId="Style9ptUnderline2">
    <w:name w:val="Style 9 pt Underline2"/>
    <w:basedOn w:val="DefaultParagraphFont"/>
    <w:rsid w:val="006D5178"/>
    <w:rPr>
      <w:sz w:val="20"/>
      <w:u w:val="single"/>
    </w:rPr>
  </w:style>
  <w:style w:type="character" w:customStyle="1" w:styleId="Style9ptBoldUnderline1">
    <w:name w:val="Style 9 pt Bold Underline1"/>
    <w:basedOn w:val="DefaultParagraphFont"/>
    <w:rsid w:val="006D5178"/>
    <w:rPr>
      <w:b/>
      <w:bCs/>
      <w:sz w:val="20"/>
      <w:u w:val="single"/>
    </w:rPr>
  </w:style>
  <w:style w:type="character" w:customStyle="1" w:styleId="TagsCharChar">
    <w:name w:val="Tags Char Char"/>
    <w:basedOn w:val="DefaultParagraphFont"/>
    <w:rsid w:val="006D5178"/>
    <w:rPr>
      <w:rFonts w:eastAsia="SimSun"/>
      <w:b/>
      <w:sz w:val="24"/>
      <w:lang w:val="en-US" w:eastAsia="zh-CN" w:bidi="ar-SA"/>
    </w:rPr>
  </w:style>
  <w:style w:type="paragraph" w:customStyle="1" w:styleId="cardCharCharCharChar">
    <w:name w:val="card Char Char Char Char"/>
    <w:basedOn w:val="Normal"/>
    <w:qFormat/>
    <w:rsid w:val="006D517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6D5178"/>
    <w:rPr>
      <w:rFonts w:eastAsia="Times New Roman"/>
      <w:u w:val="single"/>
    </w:rPr>
  </w:style>
  <w:style w:type="character" w:customStyle="1" w:styleId="CARDChar0">
    <w:name w:val="CARD Char"/>
    <w:basedOn w:val="DefaultParagraphFont"/>
    <w:link w:val="CARD0"/>
    <w:rsid w:val="006D5178"/>
    <w:rPr>
      <w:rFonts w:ascii="Times New Roman" w:eastAsia="Times New Roman" w:hAnsi="Times New Roman" w:cs="Times New Roman"/>
      <w:u w:val="single"/>
    </w:rPr>
  </w:style>
  <w:style w:type="paragraph" w:customStyle="1" w:styleId="Normal2">
    <w:name w:val="Normal2"/>
    <w:basedOn w:val="Normal"/>
    <w:qFormat/>
    <w:rsid w:val="006D5178"/>
    <w:rPr>
      <w:rFonts w:eastAsia="Times New Roman"/>
    </w:rPr>
  </w:style>
  <w:style w:type="character" w:customStyle="1" w:styleId="Style11ptThickunderline">
    <w:name w:val="Style 11 pt Thick underline"/>
    <w:rsid w:val="006D5178"/>
    <w:rPr>
      <w:rFonts w:ascii="Times New Roman" w:hAnsi="Times New Roman"/>
      <w:sz w:val="20"/>
      <w:u w:val="single"/>
    </w:rPr>
  </w:style>
  <w:style w:type="character" w:customStyle="1" w:styleId="Style11ptBoldThickunderline">
    <w:name w:val="Style 11 pt Bold Thick underline"/>
    <w:rsid w:val="006D517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D517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D5178"/>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6D5178"/>
    <w:rPr>
      <w:u w:val="single"/>
    </w:rPr>
  </w:style>
  <w:style w:type="character" w:customStyle="1" w:styleId="StyleUnderlineBoldIndent11ptChar">
    <w:name w:val="Style Underline + Bold Indent + 11 pt Char"/>
    <w:link w:val="StyleUnderlineBoldIndent11pt"/>
    <w:rsid w:val="006D5178"/>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6D5178"/>
    <w:rPr>
      <w:b/>
      <w:bCs/>
      <w:u w:val="single"/>
    </w:rPr>
  </w:style>
  <w:style w:type="character" w:customStyle="1" w:styleId="StyleUnderlineBoldIndent11ptBoldChar">
    <w:name w:val="Style Underline + Bold Indent + 11 pt Bold Char"/>
    <w:link w:val="StyleUnderlineBoldIndent11ptBold"/>
    <w:rsid w:val="006D5178"/>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6D5178"/>
    <w:rPr>
      <w:bCs/>
      <w:u w:val="single"/>
    </w:rPr>
  </w:style>
  <w:style w:type="paragraph" w:customStyle="1" w:styleId="author-name">
    <w:name w:val="author-name"/>
    <w:basedOn w:val="Normal"/>
    <w:qFormat/>
    <w:rsid w:val="006D5178"/>
    <w:pPr>
      <w:spacing w:before="100" w:beforeAutospacing="1" w:after="100" w:afterAutospacing="1"/>
    </w:pPr>
    <w:rPr>
      <w:rFonts w:eastAsia="Times New Roman"/>
    </w:rPr>
  </w:style>
  <w:style w:type="paragraph" w:customStyle="1" w:styleId="author-credentials">
    <w:name w:val="author-credentials"/>
    <w:basedOn w:val="Normal"/>
    <w:qFormat/>
    <w:rsid w:val="006D517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D5178"/>
    <w:rPr>
      <w:rFonts w:ascii="Consolas" w:hAnsi="Consolas" w:cs="Consolas"/>
      <w:sz w:val="20"/>
      <w:szCs w:val="20"/>
    </w:rPr>
  </w:style>
  <w:style w:type="character" w:customStyle="1" w:styleId="headline">
    <w:name w:val="headline"/>
    <w:basedOn w:val="DefaultParagraphFont"/>
    <w:rsid w:val="006D5178"/>
  </w:style>
  <w:style w:type="character" w:customStyle="1" w:styleId="yshortcuts">
    <w:name w:val="yshortcuts"/>
    <w:basedOn w:val="DefaultParagraphFont"/>
    <w:rsid w:val="006D5178"/>
  </w:style>
  <w:style w:type="character" w:customStyle="1" w:styleId="HotRouteChar0">
    <w:name w:val="Hot Route Char"/>
    <w:link w:val="HotRoute"/>
    <w:rsid w:val="006D5178"/>
    <w:rPr>
      <w:rFonts w:ascii="Times New Roman" w:eastAsia="Times New Roman" w:hAnsi="Times New Roman" w:cs="Times New Roman"/>
    </w:rPr>
  </w:style>
  <w:style w:type="paragraph" w:styleId="PlainText">
    <w:name w:val="Plain Text"/>
    <w:basedOn w:val="Normal"/>
    <w:link w:val="PlainTextChar"/>
    <w:rsid w:val="006D5178"/>
    <w:rPr>
      <w:rFonts w:ascii="Courier New" w:eastAsia="Times New Roman" w:hAnsi="Courier New" w:cs="Courier New"/>
      <w:szCs w:val="20"/>
    </w:rPr>
  </w:style>
  <w:style w:type="character" w:customStyle="1" w:styleId="PlainTextChar">
    <w:name w:val="Plain Text Char"/>
    <w:basedOn w:val="DefaultParagraphFont"/>
    <w:link w:val="PlainText"/>
    <w:rsid w:val="006D5178"/>
    <w:rPr>
      <w:rFonts w:ascii="Courier New" w:eastAsia="Times New Roman" w:hAnsi="Courier New" w:cs="Courier New"/>
      <w:szCs w:val="20"/>
    </w:rPr>
  </w:style>
  <w:style w:type="paragraph" w:customStyle="1" w:styleId="Microtext0">
    <w:name w:val="Microtext"/>
    <w:basedOn w:val="Normal"/>
    <w:next w:val="Normal"/>
    <w:link w:val="MicrotextChar0"/>
    <w:qFormat/>
    <w:rsid w:val="006D5178"/>
    <w:rPr>
      <w:sz w:val="12"/>
    </w:rPr>
  </w:style>
  <w:style w:type="character" w:customStyle="1" w:styleId="MicrotextChar0">
    <w:name w:val="Microtext Char"/>
    <w:link w:val="Microtext0"/>
    <w:rsid w:val="006D5178"/>
    <w:rPr>
      <w:rFonts w:ascii="Times New Roman" w:hAnsi="Times New Roman" w:cs="Times New Roman"/>
      <w:sz w:val="12"/>
    </w:rPr>
  </w:style>
  <w:style w:type="paragraph" w:customStyle="1" w:styleId="Style6">
    <w:name w:val="Style6"/>
    <w:basedOn w:val="Normal"/>
    <w:link w:val="Style6Char"/>
    <w:autoRedefine/>
    <w:qFormat/>
    <w:rsid w:val="006D5178"/>
    <w:rPr>
      <w:b/>
    </w:rPr>
  </w:style>
  <w:style w:type="character" w:customStyle="1" w:styleId="Style6Char">
    <w:name w:val="Style6 Char"/>
    <w:basedOn w:val="DefaultParagraphFont"/>
    <w:link w:val="Style6"/>
    <w:rsid w:val="006D5178"/>
    <w:rPr>
      <w:rFonts w:ascii="Times New Roman" w:hAnsi="Times New Roman" w:cs="Times New Roman"/>
      <w:b/>
    </w:rPr>
  </w:style>
  <w:style w:type="paragraph" w:customStyle="1" w:styleId="Style11">
    <w:name w:val="Style11"/>
    <w:basedOn w:val="Normal"/>
    <w:link w:val="Style11Char"/>
    <w:qFormat/>
    <w:rsid w:val="006D5178"/>
    <w:rPr>
      <w:rFonts w:eastAsia="Times New Roman"/>
      <w:b/>
      <w:szCs w:val="20"/>
      <w:u w:val="thick"/>
    </w:rPr>
  </w:style>
  <w:style w:type="paragraph" w:customStyle="1" w:styleId="Style12">
    <w:name w:val="Style12"/>
    <w:basedOn w:val="Normal"/>
    <w:link w:val="Style12Char"/>
    <w:qFormat/>
    <w:rsid w:val="006D5178"/>
    <w:rPr>
      <w:rFonts w:eastAsia="Times New Roman"/>
      <w:b/>
      <w:u w:val="thick"/>
    </w:rPr>
  </w:style>
  <w:style w:type="character" w:customStyle="1" w:styleId="Style11Char">
    <w:name w:val="Style11 Char"/>
    <w:basedOn w:val="DefaultParagraphFont"/>
    <w:link w:val="Style11"/>
    <w:rsid w:val="006D5178"/>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6D5178"/>
    <w:rPr>
      <w:rFonts w:ascii="Times New Roman" w:eastAsia="Times New Roman" w:hAnsi="Times New Roman" w:cs="Times New Roman"/>
      <w:b/>
      <w:u w:val="thick"/>
    </w:rPr>
  </w:style>
  <w:style w:type="character" w:customStyle="1" w:styleId="caps-label">
    <w:name w:val="caps-label"/>
    <w:basedOn w:val="DefaultParagraphFont"/>
    <w:rsid w:val="006D5178"/>
  </w:style>
  <w:style w:type="character" w:customStyle="1" w:styleId="wikiexternallink">
    <w:name w:val="wikiexternallink"/>
    <w:basedOn w:val="DefaultParagraphFont"/>
    <w:rsid w:val="006D5178"/>
  </w:style>
  <w:style w:type="character" w:customStyle="1" w:styleId="StyleStyleBoldUnderlineIntenseEmphasisUnderlineapple-style-s">
    <w:name w:val="Style Style Bold UnderlineIntense EmphasisUnderlineapple-style-s..."/>
    <w:basedOn w:val="DefaultParagraphFont"/>
    <w:rsid w:val="006D5178"/>
    <w:rPr>
      <w:b w:val="0"/>
      <w:bCs w:val="0"/>
      <w:sz w:val="22"/>
      <w:u w:val="single"/>
      <w:bdr w:val="none" w:sz="0" w:space="0" w:color="auto"/>
    </w:rPr>
  </w:style>
  <w:style w:type="paragraph" w:customStyle="1" w:styleId="blocktitle0">
    <w:name w:val="block title"/>
    <w:basedOn w:val="Normal"/>
    <w:link w:val="blocktitleChar0"/>
    <w:autoRedefine/>
    <w:qFormat/>
    <w:rsid w:val="006D5178"/>
    <w:pPr>
      <w:spacing w:after="240"/>
      <w:jc w:val="center"/>
      <w:outlineLvl w:val="0"/>
    </w:pPr>
    <w:rPr>
      <w:rFonts w:eastAsia="Calibri"/>
      <w:b/>
      <w:caps/>
      <w:sz w:val="28"/>
      <w:szCs w:val="28"/>
      <w:lang w:val="es-ES"/>
    </w:rPr>
  </w:style>
  <w:style w:type="character" w:customStyle="1" w:styleId="UnderlineCard">
    <w:name w:val="Underline Card"/>
    <w:uiPriority w:val="6"/>
    <w:qFormat/>
    <w:rsid w:val="006D5178"/>
    <w:rPr>
      <w:rFonts w:ascii="Arial" w:hAnsi="Arial"/>
      <w:b w:val="0"/>
      <w:bCs/>
      <w:sz w:val="20"/>
      <w:u w:val="single"/>
    </w:rPr>
  </w:style>
  <w:style w:type="character" w:customStyle="1" w:styleId="story-author">
    <w:name w:val="story-author"/>
    <w:basedOn w:val="DefaultParagraphFont"/>
    <w:rsid w:val="006D5178"/>
  </w:style>
  <w:style w:type="paragraph" w:customStyle="1" w:styleId="type">
    <w:name w:val="type"/>
    <w:basedOn w:val="Normal"/>
    <w:qFormat/>
    <w:rsid w:val="006D5178"/>
    <w:pPr>
      <w:spacing w:before="100" w:beforeAutospacing="1" w:after="100" w:afterAutospacing="1"/>
    </w:pPr>
    <w:rPr>
      <w:rFonts w:eastAsia="Times New Roman"/>
    </w:rPr>
  </w:style>
  <w:style w:type="character" w:customStyle="1" w:styleId="institution">
    <w:name w:val="institution"/>
    <w:basedOn w:val="DefaultParagraphFont"/>
    <w:rsid w:val="006D5178"/>
  </w:style>
  <w:style w:type="character" w:customStyle="1" w:styleId="abodyblack3">
    <w:name w:val="abodyblack3"/>
    <w:basedOn w:val="DefaultParagraphFont"/>
    <w:rsid w:val="006D5178"/>
  </w:style>
  <w:style w:type="paragraph" w:customStyle="1" w:styleId="UnderlineChar2CharChar">
    <w:name w:val="Underline Char2 Char Char"/>
    <w:basedOn w:val="Normal"/>
    <w:link w:val="UnderlineChar2CharCharChar"/>
    <w:qFormat/>
    <w:rsid w:val="006D5178"/>
    <w:rPr>
      <w:rFonts w:eastAsia="MS Mincho"/>
      <w:szCs w:val="20"/>
      <w:u w:val="single"/>
    </w:rPr>
  </w:style>
  <w:style w:type="character" w:customStyle="1" w:styleId="UnderlineChar2CharCharChar">
    <w:name w:val="Underline Char2 Char Char Char"/>
    <w:link w:val="UnderlineChar2CharChar"/>
    <w:rsid w:val="006D5178"/>
    <w:rPr>
      <w:rFonts w:ascii="Times New Roman" w:eastAsia="MS Mincho" w:hAnsi="Times New Roman" w:cs="Times New Roman"/>
      <w:szCs w:val="20"/>
      <w:u w:val="single"/>
    </w:rPr>
  </w:style>
  <w:style w:type="character" w:customStyle="1" w:styleId="CharacterStyle1">
    <w:name w:val="Character Style 1"/>
    <w:rsid w:val="006D5178"/>
    <w:rPr>
      <w:sz w:val="20"/>
      <w:szCs w:val="20"/>
    </w:rPr>
  </w:style>
  <w:style w:type="character" w:customStyle="1" w:styleId="FontStyle177">
    <w:name w:val="Font Style177"/>
    <w:basedOn w:val="DefaultParagraphFont"/>
    <w:uiPriority w:val="99"/>
    <w:rsid w:val="006D5178"/>
    <w:rPr>
      <w:rFonts w:ascii="Times New Roman" w:hAnsi="Times New Roman" w:cs="Times New Roman"/>
      <w:sz w:val="20"/>
      <w:szCs w:val="20"/>
    </w:rPr>
  </w:style>
  <w:style w:type="character" w:customStyle="1" w:styleId="FontStyle173">
    <w:name w:val="Font Style173"/>
    <w:basedOn w:val="DefaultParagraphFont"/>
    <w:uiPriority w:val="99"/>
    <w:rsid w:val="006D5178"/>
    <w:rPr>
      <w:rFonts w:ascii="Times New Roman" w:hAnsi="Times New Roman" w:cs="Times New Roman"/>
      <w:sz w:val="14"/>
      <w:szCs w:val="14"/>
    </w:rPr>
  </w:style>
  <w:style w:type="character" w:customStyle="1" w:styleId="FontStyle151">
    <w:name w:val="Font Style151"/>
    <w:basedOn w:val="DefaultParagraphFont"/>
    <w:uiPriority w:val="99"/>
    <w:rsid w:val="006D5178"/>
    <w:rPr>
      <w:rFonts w:ascii="Arial Narrow" w:hAnsi="Arial Narrow" w:cs="Arial Narrow"/>
      <w:b/>
      <w:bCs/>
      <w:sz w:val="12"/>
      <w:szCs w:val="12"/>
    </w:rPr>
  </w:style>
  <w:style w:type="character" w:customStyle="1" w:styleId="FontStyle156">
    <w:name w:val="Font Style156"/>
    <w:basedOn w:val="DefaultParagraphFont"/>
    <w:uiPriority w:val="99"/>
    <w:rsid w:val="006D5178"/>
    <w:rPr>
      <w:rFonts w:ascii="Arial Narrow" w:hAnsi="Arial Narrow" w:cs="Arial Narrow"/>
      <w:sz w:val="8"/>
      <w:szCs w:val="8"/>
    </w:rPr>
  </w:style>
  <w:style w:type="character" w:customStyle="1" w:styleId="FontStyle160">
    <w:name w:val="Font Style160"/>
    <w:basedOn w:val="DefaultParagraphFont"/>
    <w:uiPriority w:val="99"/>
    <w:rsid w:val="006D5178"/>
    <w:rPr>
      <w:rFonts w:ascii="Times New Roman" w:hAnsi="Times New Roman" w:cs="Times New Roman"/>
      <w:b/>
      <w:bCs/>
      <w:sz w:val="20"/>
      <w:szCs w:val="20"/>
    </w:rPr>
  </w:style>
  <w:style w:type="character" w:customStyle="1" w:styleId="FontStyle178">
    <w:name w:val="Font Style178"/>
    <w:basedOn w:val="DefaultParagraphFont"/>
    <w:uiPriority w:val="99"/>
    <w:rsid w:val="006D5178"/>
    <w:rPr>
      <w:rFonts w:ascii="Times New Roman" w:hAnsi="Times New Roman" w:cs="Times New Roman"/>
      <w:sz w:val="18"/>
      <w:szCs w:val="18"/>
    </w:rPr>
  </w:style>
  <w:style w:type="paragraph" w:customStyle="1" w:styleId="Style14">
    <w:name w:val="Style14"/>
    <w:basedOn w:val="Normal"/>
    <w:uiPriority w:val="99"/>
    <w:qFormat/>
    <w:rsid w:val="006D517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D517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D5178"/>
    <w:rPr>
      <w:rFonts w:ascii="Times New Roman" w:hAnsi="Times New Roman" w:cs="Times New Roman"/>
      <w:sz w:val="12"/>
      <w:szCs w:val="12"/>
    </w:rPr>
  </w:style>
  <w:style w:type="paragraph" w:customStyle="1" w:styleId="Style9">
    <w:name w:val="Style9"/>
    <w:basedOn w:val="Normal"/>
    <w:uiPriority w:val="99"/>
    <w:qFormat/>
    <w:rsid w:val="006D517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D517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D517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D5178"/>
    <w:rPr>
      <w:rFonts w:ascii="Times New Roman" w:hAnsi="Times New Roman" w:cs="Times New Roman"/>
      <w:sz w:val="16"/>
      <w:szCs w:val="16"/>
    </w:rPr>
  </w:style>
  <w:style w:type="character" w:customStyle="1" w:styleId="f">
    <w:name w:val="f"/>
    <w:basedOn w:val="DefaultParagraphFont"/>
    <w:rsid w:val="006D5178"/>
  </w:style>
  <w:style w:type="character" w:customStyle="1" w:styleId="TagsChar2">
    <w:name w:val="Tags Char2"/>
    <w:rsid w:val="006D5178"/>
    <w:rPr>
      <w:b/>
      <w:sz w:val="24"/>
    </w:rPr>
  </w:style>
  <w:style w:type="paragraph" w:customStyle="1" w:styleId="CardsFont6ptChar">
    <w:name w:val="Cards + Font: 6 pt Char"/>
    <w:basedOn w:val="Normal"/>
    <w:link w:val="CardsFont6ptCharChar"/>
    <w:qFormat/>
    <w:rsid w:val="006D517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D5178"/>
    <w:rPr>
      <w:rFonts w:ascii="Times New Roman" w:eastAsia="Times New Roman" w:hAnsi="Times New Roman" w:cs="Times New Roman"/>
      <w:sz w:val="12"/>
    </w:rPr>
  </w:style>
  <w:style w:type="character" w:customStyle="1" w:styleId="FontStyle172">
    <w:name w:val="Font Style172"/>
    <w:basedOn w:val="DefaultParagraphFont"/>
    <w:uiPriority w:val="99"/>
    <w:rsid w:val="006D5178"/>
    <w:rPr>
      <w:rFonts w:ascii="Times New Roman" w:hAnsi="Times New Roman" w:cs="Times New Roman"/>
      <w:b/>
      <w:bCs/>
      <w:sz w:val="16"/>
      <w:szCs w:val="16"/>
    </w:rPr>
  </w:style>
  <w:style w:type="paragraph" w:customStyle="1" w:styleId="Style18">
    <w:name w:val="Style18"/>
    <w:basedOn w:val="Normal"/>
    <w:uiPriority w:val="99"/>
    <w:qFormat/>
    <w:rsid w:val="006D517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D5178"/>
    <w:rPr>
      <w:rFonts w:ascii="Times New Roman" w:hAnsi="Times New Roman" w:cs="Times New Roman"/>
      <w:i/>
      <w:iCs/>
      <w:sz w:val="16"/>
      <w:szCs w:val="16"/>
    </w:rPr>
  </w:style>
  <w:style w:type="character" w:customStyle="1" w:styleId="FontStyle162">
    <w:name w:val="Font Style162"/>
    <w:basedOn w:val="DefaultParagraphFont"/>
    <w:uiPriority w:val="99"/>
    <w:rsid w:val="006D5178"/>
    <w:rPr>
      <w:rFonts w:ascii="Times New Roman" w:hAnsi="Times New Roman" w:cs="Times New Roman"/>
      <w:b/>
      <w:bCs/>
      <w:sz w:val="18"/>
      <w:szCs w:val="18"/>
    </w:rPr>
  </w:style>
  <w:style w:type="character" w:customStyle="1" w:styleId="FontStyle167">
    <w:name w:val="Font Style167"/>
    <w:basedOn w:val="DefaultParagraphFont"/>
    <w:uiPriority w:val="99"/>
    <w:rsid w:val="006D5178"/>
    <w:rPr>
      <w:rFonts w:ascii="Times New Roman" w:hAnsi="Times New Roman" w:cs="Times New Roman"/>
      <w:sz w:val="10"/>
      <w:szCs w:val="10"/>
    </w:rPr>
  </w:style>
  <w:style w:type="character" w:customStyle="1" w:styleId="FontStyle174">
    <w:name w:val="Font Style174"/>
    <w:basedOn w:val="DefaultParagraphFont"/>
    <w:uiPriority w:val="99"/>
    <w:rsid w:val="006D5178"/>
    <w:rPr>
      <w:rFonts w:ascii="Arial Narrow" w:hAnsi="Arial Narrow" w:cs="Arial Narrow"/>
      <w:b/>
      <w:bCs/>
      <w:sz w:val="18"/>
      <w:szCs w:val="18"/>
    </w:rPr>
  </w:style>
  <w:style w:type="paragraph" w:customStyle="1" w:styleId="Style47">
    <w:name w:val="Style47"/>
    <w:basedOn w:val="Normal"/>
    <w:uiPriority w:val="99"/>
    <w:qFormat/>
    <w:rsid w:val="006D517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D5178"/>
    <w:rPr>
      <w:rFonts w:ascii="Times New Roman" w:hAnsi="Times New Roman" w:cs="Times New Roman"/>
      <w:sz w:val="12"/>
      <w:szCs w:val="12"/>
    </w:rPr>
  </w:style>
  <w:style w:type="paragraph" w:customStyle="1" w:styleId="Style24">
    <w:name w:val="Style24"/>
    <w:basedOn w:val="Normal"/>
    <w:uiPriority w:val="99"/>
    <w:qFormat/>
    <w:rsid w:val="006D517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D517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D517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D5178"/>
    <w:rPr>
      <w:rFonts w:ascii="Times New Roman" w:hAnsi="Times New Roman" w:cs="Times New Roman"/>
      <w:b/>
      <w:bCs/>
      <w:sz w:val="18"/>
      <w:szCs w:val="18"/>
    </w:rPr>
  </w:style>
  <w:style w:type="paragraph" w:customStyle="1" w:styleId="Style21">
    <w:name w:val="Style21"/>
    <w:basedOn w:val="Normal"/>
    <w:uiPriority w:val="99"/>
    <w:qFormat/>
    <w:rsid w:val="006D517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D5178"/>
    <w:pPr>
      <w:widowControl w:val="0"/>
      <w:autoSpaceDE w:val="0"/>
      <w:autoSpaceDN w:val="0"/>
      <w:adjustRightInd w:val="0"/>
      <w:spacing w:line="198" w:lineRule="exact"/>
    </w:pPr>
    <w:rPr>
      <w:rFonts w:eastAsia="Times New Roman"/>
    </w:rPr>
  </w:style>
  <w:style w:type="paragraph" w:customStyle="1" w:styleId="Standard">
    <w:name w:val="Standard"/>
    <w:qFormat/>
    <w:rsid w:val="006D517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6D5178"/>
    <w:rPr>
      <w:color w:val="000000"/>
      <w:sz w:val="32"/>
      <w:szCs w:val="32"/>
    </w:rPr>
  </w:style>
  <w:style w:type="paragraph" w:customStyle="1" w:styleId="Cardnon-underlined">
    <w:name w:val="Card non-underlined"/>
    <w:basedOn w:val="Normal"/>
    <w:link w:val="Cardnon-underlinedChar"/>
    <w:autoRedefine/>
    <w:uiPriority w:val="99"/>
    <w:qFormat/>
    <w:rsid w:val="006D5178"/>
    <w:rPr>
      <w:rFonts w:eastAsia="Times New Roman"/>
      <w:szCs w:val="20"/>
    </w:rPr>
  </w:style>
  <w:style w:type="character" w:customStyle="1" w:styleId="Cardnon-underlinedChar">
    <w:name w:val="Card non-underlined Char"/>
    <w:basedOn w:val="DefaultParagraphFont"/>
    <w:link w:val="Cardnon-underlined"/>
    <w:uiPriority w:val="99"/>
    <w:rsid w:val="006D5178"/>
    <w:rPr>
      <w:rFonts w:ascii="Times New Roman" w:eastAsia="Times New Roman" w:hAnsi="Times New Roman" w:cs="Times New Roman"/>
      <w:szCs w:val="20"/>
    </w:rPr>
  </w:style>
  <w:style w:type="character" w:customStyle="1" w:styleId="TitleChar2">
    <w:name w:val="Title Char2"/>
    <w:basedOn w:val="DefaultParagraphFont"/>
    <w:uiPriority w:val="10"/>
    <w:qFormat/>
    <w:locked/>
    <w:rsid w:val="006D5178"/>
    <w:rPr>
      <w:b/>
      <w:bCs/>
      <w:u w:val="single"/>
    </w:rPr>
  </w:style>
  <w:style w:type="paragraph" w:styleId="TOC3">
    <w:name w:val="toc 3"/>
    <w:basedOn w:val="Normal"/>
    <w:next w:val="Normal"/>
    <w:autoRedefine/>
    <w:qFormat/>
    <w:rsid w:val="006D5178"/>
    <w:pPr>
      <w:ind w:left="400"/>
    </w:pPr>
    <w:rPr>
      <w:rFonts w:eastAsia="Times New Roman"/>
      <w:szCs w:val="20"/>
    </w:rPr>
  </w:style>
  <w:style w:type="paragraph" w:styleId="TOC4">
    <w:name w:val="toc 4"/>
    <w:basedOn w:val="Normal"/>
    <w:next w:val="Normal"/>
    <w:autoRedefine/>
    <w:rsid w:val="006D5178"/>
    <w:pPr>
      <w:ind w:left="600"/>
    </w:pPr>
    <w:rPr>
      <w:rFonts w:eastAsia="Times New Roman"/>
      <w:szCs w:val="20"/>
    </w:rPr>
  </w:style>
  <w:style w:type="paragraph" w:styleId="TOC5">
    <w:name w:val="toc 5"/>
    <w:basedOn w:val="Normal"/>
    <w:next w:val="Normal"/>
    <w:autoRedefine/>
    <w:rsid w:val="006D5178"/>
    <w:pPr>
      <w:ind w:left="800"/>
    </w:pPr>
    <w:rPr>
      <w:rFonts w:eastAsia="Times New Roman"/>
      <w:szCs w:val="20"/>
    </w:rPr>
  </w:style>
  <w:style w:type="paragraph" w:styleId="TOC6">
    <w:name w:val="toc 6"/>
    <w:basedOn w:val="Normal"/>
    <w:next w:val="Normal"/>
    <w:autoRedefine/>
    <w:rsid w:val="006D5178"/>
    <w:pPr>
      <w:ind w:left="1000"/>
    </w:pPr>
    <w:rPr>
      <w:rFonts w:eastAsia="Times New Roman"/>
      <w:szCs w:val="20"/>
    </w:rPr>
  </w:style>
  <w:style w:type="paragraph" w:styleId="TOC7">
    <w:name w:val="toc 7"/>
    <w:basedOn w:val="Normal"/>
    <w:next w:val="Normal"/>
    <w:autoRedefine/>
    <w:rsid w:val="006D5178"/>
    <w:pPr>
      <w:ind w:left="1200"/>
    </w:pPr>
    <w:rPr>
      <w:rFonts w:eastAsia="Times New Roman"/>
      <w:szCs w:val="20"/>
    </w:rPr>
  </w:style>
  <w:style w:type="paragraph" w:styleId="TOC8">
    <w:name w:val="toc 8"/>
    <w:basedOn w:val="Normal"/>
    <w:next w:val="Normal"/>
    <w:autoRedefine/>
    <w:rsid w:val="006D5178"/>
    <w:pPr>
      <w:ind w:left="1400"/>
    </w:pPr>
    <w:rPr>
      <w:rFonts w:eastAsia="Times New Roman"/>
      <w:szCs w:val="20"/>
    </w:rPr>
  </w:style>
  <w:style w:type="character" w:customStyle="1" w:styleId="allocatoragentsleft">
    <w:name w:val="al_locatoragentsleft"/>
    <w:basedOn w:val="DefaultParagraphFont"/>
    <w:rsid w:val="006D5178"/>
  </w:style>
  <w:style w:type="character" w:styleId="HTMLTypewriter">
    <w:name w:val="HTML Typewriter"/>
    <w:basedOn w:val="DefaultParagraphFont"/>
    <w:unhideWhenUsed/>
    <w:rsid w:val="006D5178"/>
    <w:rPr>
      <w:rFonts w:ascii="Courier New" w:eastAsia="Times New Roman" w:hAnsi="Courier New" w:cs="Courier New"/>
      <w:sz w:val="20"/>
      <w:szCs w:val="20"/>
    </w:rPr>
  </w:style>
  <w:style w:type="paragraph" w:customStyle="1" w:styleId="Carding">
    <w:name w:val="Carding"/>
    <w:basedOn w:val="Normal"/>
    <w:uiPriority w:val="99"/>
    <w:qFormat/>
    <w:rsid w:val="006D5178"/>
    <w:rPr>
      <w:rFonts w:eastAsia="Times New Roman"/>
      <w:sz w:val="18"/>
    </w:rPr>
  </w:style>
  <w:style w:type="character" w:customStyle="1" w:styleId="TagsChar1">
    <w:name w:val="Tags Char1"/>
    <w:basedOn w:val="DefaultParagraphFont"/>
    <w:rsid w:val="006D5178"/>
    <w:rPr>
      <w:rFonts w:ascii="Arial Narrow" w:hAnsi="Arial Narrow"/>
      <w:b/>
      <w:noProof w:val="0"/>
      <w:sz w:val="22"/>
      <w:szCs w:val="60"/>
      <w:lang w:val="en-US" w:eastAsia="en-US" w:bidi="ar-SA"/>
    </w:rPr>
  </w:style>
  <w:style w:type="character" w:customStyle="1" w:styleId="aunderline">
    <w:name w:val="aunderline"/>
    <w:basedOn w:val="DefaultParagraphFont"/>
    <w:qFormat/>
    <w:rsid w:val="006D5178"/>
    <w:rPr>
      <w:rFonts w:ascii="Times New Roman" w:hAnsi="Times New Roman"/>
      <w:sz w:val="20"/>
      <w:szCs w:val="24"/>
      <w:u w:val="thick"/>
    </w:rPr>
  </w:style>
  <w:style w:type="character" w:customStyle="1" w:styleId="tagChar1">
    <w:name w:val="tag Char1"/>
    <w:aliases w:val="Heading 2 Char1 Char Char Char Char"/>
    <w:basedOn w:val="DefaultParagraphFont"/>
    <w:rsid w:val="006D5178"/>
    <w:rPr>
      <w:b/>
      <w:noProof w:val="0"/>
      <w:sz w:val="24"/>
      <w:lang w:val="en-US" w:eastAsia="en-US" w:bidi="ar-SA"/>
    </w:rPr>
  </w:style>
  <w:style w:type="character" w:customStyle="1" w:styleId="tagChar2">
    <w:name w:val="tag Char2"/>
    <w:basedOn w:val="DefaultParagraphFont"/>
    <w:qFormat/>
    <w:rsid w:val="006D5178"/>
    <w:rPr>
      <w:b/>
      <w:noProof w:val="0"/>
      <w:sz w:val="24"/>
      <w:lang w:val="en-US" w:eastAsia="en-US" w:bidi="ar-SA"/>
    </w:rPr>
  </w:style>
  <w:style w:type="character" w:customStyle="1" w:styleId="Taggin-New">
    <w:name w:val="Taggin - New"/>
    <w:basedOn w:val="DefaultParagraphFont"/>
    <w:rsid w:val="006D5178"/>
    <w:rPr>
      <w:rFonts w:ascii="Arial Narrow" w:hAnsi="Arial Narrow"/>
      <w:b/>
      <w:sz w:val="22"/>
    </w:rPr>
  </w:style>
  <w:style w:type="character" w:customStyle="1" w:styleId="Boxing-New">
    <w:name w:val="Boxing - New"/>
    <w:basedOn w:val="DefaultParagraphFont"/>
    <w:rsid w:val="006D517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D517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6D5178"/>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6D5178"/>
    <w:rPr>
      <w:rFonts w:ascii="Garamond" w:hAnsi="Garamond"/>
      <w:sz w:val="22"/>
      <w:szCs w:val="24"/>
      <w:u w:val="single"/>
      <w:lang w:val="en-US" w:eastAsia="en-US" w:bidi="ar-SA"/>
    </w:rPr>
  </w:style>
  <w:style w:type="paragraph" w:customStyle="1" w:styleId="Style2">
    <w:name w:val="Style2"/>
    <w:basedOn w:val="Heading4"/>
    <w:qFormat/>
    <w:rsid w:val="006D5178"/>
    <w:rPr>
      <w:rFonts w:eastAsia="Times New Roman" w:cs="Times New Roman"/>
      <w:iCs w:val="0"/>
      <w:caps/>
      <w:szCs w:val="20"/>
    </w:rPr>
  </w:style>
  <w:style w:type="character" w:customStyle="1" w:styleId="pagetitle">
    <w:name w:val="pagetitle"/>
    <w:basedOn w:val="DefaultParagraphFont"/>
    <w:rsid w:val="006D5178"/>
  </w:style>
  <w:style w:type="paragraph" w:customStyle="1" w:styleId="text">
    <w:name w:val="text"/>
    <w:basedOn w:val="Normal"/>
    <w:uiPriority w:val="99"/>
    <w:qFormat/>
    <w:rsid w:val="006D5178"/>
    <w:pPr>
      <w:spacing w:before="100" w:beforeAutospacing="1" w:after="100" w:afterAutospacing="1"/>
    </w:pPr>
    <w:rPr>
      <w:rFonts w:eastAsia="Times New Roman"/>
    </w:rPr>
  </w:style>
  <w:style w:type="character" w:customStyle="1" w:styleId="StyleUnderlineCharChar9ptBold1">
    <w:name w:val="Style Underline Char Char + 9 pt Bold1"/>
    <w:rsid w:val="006D517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D5178"/>
    <w:rPr>
      <w:rFonts w:ascii="Times New Roman" w:hAnsi="Times New Roman"/>
      <w:sz w:val="20"/>
      <w:szCs w:val="24"/>
      <w:u w:val="single"/>
      <w:lang w:val="en-US" w:eastAsia="en-US" w:bidi="ar-SA"/>
    </w:rPr>
  </w:style>
  <w:style w:type="character" w:customStyle="1" w:styleId="Style9ptBoldUnderline">
    <w:name w:val="Style 9 pt Bold Underline"/>
    <w:rsid w:val="006D5178"/>
    <w:rPr>
      <w:b/>
      <w:bCs/>
      <w:sz w:val="20"/>
      <w:u w:val="single"/>
    </w:rPr>
  </w:style>
  <w:style w:type="paragraph" w:customStyle="1" w:styleId="StyleUnderline9pt0">
    <w:name w:val="Style Underline + 9 pt"/>
    <w:link w:val="StyleUnderline9ptChar"/>
    <w:qFormat/>
    <w:rsid w:val="006D5178"/>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6D5178"/>
    <w:rPr>
      <w:rFonts w:ascii="Arial" w:eastAsia="Times New Roman" w:hAnsi="Arial" w:cs="Times New Roman"/>
      <w:szCs w:val="20"/>
      <w:u w:val="single"/>
    </w:rPr>
  </w:style>
  <w:style w:type="character" w:customStyle="1" w:styleId="StyleUnderlineChar1Bold">
    <w:name w:val="Style Underline Char1 + Bold"/>
    <w:rsid w:val="006D517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6D5178"/>
    <w:pPr>
      <w:widowControl w:val="0"/>
    </w:pPr>
    <w:rPr>
      <w:bCs/>
      <w:kern w:val="32"/>
      <w:szCs w:val="20"/>
      <w:lang w:eastAsia="ar-SA"/>
    </w:rPr>
  </w:style>
  <w:style w:type="character" w:customStyle="1" w:styleId="Stylecard9ptChar">
    <w:name w:val="Style card + 9 pt Char"/>
    <w:basedOn w:val="cardChar"/>
    <w:link w:val="Stylecard9pt"/>
    <w:rsid w:val="006D5178"/>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6D517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D517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D5178"/>
    <w:rPr>
      <w:rFonts w:ascii="Times" w:hAnsi="Times"/>
      <w:b w:val="0"/>
      <w:bCs/>
      <w:sz w:val="20"/>
      <w:u w:val="single"/>
    </w:rPr>
  </w:style>
  <w:style w:type="character" w:customStyle="1" w:styleId="blubigktbiz">
    <w:name w:val="blubigktbiz"/>
    <w:rsid w:val="006D517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D5178"/>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D5178"/>
    <w:rPr>
      <w:rFonts w:ascii="Calibri" w:hAnsi="Calibri"/>
      <w:color w:val="000000"/>
      <w:lang w:val="x-none" w:eastAsia="x-none"/>
    </w:rPr>
  </w:style>
  <w:style w:type="character" w:customStyle="1" w:styleId="Style4CharChar">
    <w:name w:val="Style4 Char Char"/>
    <w:basedOn w:val="DefaultParagraphFont"/>
    <w:rsid w:val="006D517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D5178"/>
    <w:rPr>
      <w:rFonts w:ascii="Times New Roman" w:hAnsi="Times New Roman" w:cs="Times New Roman"/>
      <w:sz w:val="16"/>
      <w:szCs w:val="16"/>
    </w:rPr>
  </w:style>
  <w:style w:type="character" w:customStyle="1" w:styleId="StyleEmphasisArial12ptBold">
    <w:name w:val="Style Emphasis + Arial 12 pt Bold"/>
    <w:rsid w:val="006D5178"/>
    <w:rPr>
      <w:rFonts w:ascii="Arial" w:hAnsi="Arial"/>
      <w:b/>
      <w:bCs/>
      <w:i/>
      <w:iCs/>
      <w:sz w:val="24"/>
    </w:rPr>
  </w:style>
  <w:style w:type="character" w:customStyle="1" w:styleId="super">
    <w:name w:val="super"/>
    <w:rsid w:val="006D5178"/>
  </w:style>
  <w:style w:type="character" w:customStyle="1" w:styleId="text30">
    <w:name w:val="text30"/>
    <w:rsid w:val="006D5178"/>
  </w:style>
  <w:style w:type="character" w:customStyle="1" w:styleId="uppercase">
    <w:name w:val="uppercase"/>
    <w:rsid w:val="006D5178"/>
  </w:style>
  <w:style w:type="character" w:customStyle="1" w:styleId="bodytext0">
    <w:name w:val="bodytext"/>
    <w:rsid w:val="006D5178"/>
  </w:style>
  <w:style w:type="character" w:customStyle="1" w:styleId="entry-title">
    <w:name w:val="entry-title"/>
    <w:rsid w:val="006D5178"/>
  </w:style>
  <w:style w:type="character" w:customStyle="1" w:styleId="BodyTextIndentChar1">
    <w:name w:val="Body Text Indent Char1"/>
    <w:basedOn w:val="DefaultParagraphFont"/>
    <w:uiPriority w:val="99"/>
    <w:semiHidden/>
    <w:rsid w:val="006D5178"/>
    <w:rPr>
      <w:rFonts w:ascii="Times New Roman" w:hAnsi="Times New Roman" w:cs="Times New Roman"/>
      <w:sz w:val="20"/>
    </w:rPr>
  </w:style>
  <w:style w:type="character" w:customStyle="1" w:styleId="Style6pt">
    <w:name w:val="Style 6 pt"/>
    <w:basedOn w:val="DefaultParagraphFont"/>
    <w:qFormat/>
    <w:rsid w:val="006D5178"/>
    <w:rPr>
      <w:sz w:val="12"/>
    </w:rPr>
  </w:style>
  <w:style w:type="character" w:customStyle="1" w:styleId="CiteCharCharCharCharCharChar">
    <w:name w:val="Cite Char Char Char Char Char Char"/>
    <w:basedOn w:val="DefaultParagraphFont"/>
    <w:rsid w:val="006D5178"/>
    <w:rPr>
      <w:b/>
      <w:noProof w:val="0"/>
      <w:sz w:val="22"/>
      <w:szCs w:val="24"/>
      <w:u w:val="single"/>
      <w:lang w:val="en-US" w:eastAsia="en-US" w:bidi="ar-SA"/>
    </w:rPr>
  </w:style>
  <w:style w:type="character" w:customStyle="1" w:styleId="mainbody1">
    <w:name w:val="mainbody1"/>
    <w:basedOn w:val="DefaultParagraphFont"/>
    <w:rsid w:val="006D5178"/>
    <w:rPr>
      <w:rFonts w:ascii="Verdana" w:hAnsi="Verdana" w:hint="default"/>
      <w:color w:val="000000"/>
      <w:sz w:val="22"/>
      <w:szCs w:val="22"/>
    </w:rPr>
  </w:style>
  <w:style w:type="character" w:customStyle="1" w:styleId="ssl4">
    <w:name w:val="ss_l4"/>
    <w:basedOn w:val="DefaultParagraphFont"/>
    <w:rsid w:val="006D5178"/>
  </w:style>
  <w:style w:type="paragraph" w:customStyle="1" w:styleId="StyleNormalWeb11ptUnderline">
    <w:name w:val="Style Normal (Web) + 11 pt Underline"/>
    <w:basedOn w:val="NormalWeb"/>
    <w:link w:val="StyleNormalWeb11ptUnderlineChar"/>
    <w:qFormat/>
    <w:rsid w:val="006D5178"/>
    <w:rPr>
      <w:rFonts w:eastAsia="Calibri" w:cs="Calibri"/>
      <w:u w:val="single"/>
    </w:rPr>
  </w:style>
  <w:style w:type="character" w:customStyle="1" w:styleId="StyleNormalWeb11ptUnderlineChar">
    <w:name w:val="Style Normal (Web) + 11 pt Underline Char"/>
    <w:basedOn w:val="DefaultParagraphFont"/>
    <w:link w:val="StyleNormalWeb11ptUnderline"/>
    <w:rsid w:val="006D5178"/>
    <w:rPr>
      <w:rFonts w:ascii="Times New Roman" w:eastAsia="Calibri" w:hAnsi="Times New Roman" w:cs="Calibri"/>
      <w:u w:val="single"/>
    </w:rPr>
  </w:style>
  <w:style w:type="character" w:customStyle="1" w:styleId="cit-first-element">
    <w:name w:val="cit-first-element"/>
    <w:basedOn w:val="DefaultParagraphFont"/>
    <w:rsid w:val="006D5178"/>
  </w:style>
  <w:style w:type="character" w:customStyle="1" w:styleId="title1">
    <w:name w:val="title1"/>
    <w:basedOn w:val="DefaultParagraphFont"/>
    <w:rsid w:val="006D5178"/>
  </w:style>
  <w:style w:type="character" w:customStyle="1" w:styleId="StyleThickunderline1">
    <w:name w:val="Style Thick underline1"/>
    <w:basedOn w:val="DefaultParagraphFont"/>
    <w:rsid w:val="006D517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D5178"/>
    <w:rPr>
      <w:rFonts w:ascii="Georgia" w:hAnsi="Georgia"/>
    </w:rPr>
  </w:style>
  <w:style w:type="character" w:customStyle="1" w:styleId="FooterChar1">
    <w:name w:val="Footer Char1"/>
    <w:basedOn w:val="DefaultParagraphFont"/>
    <w:uiPriority w:val="99"/>
    <w:semiHidden/>
    <w:rsid w:val="006D5178"/>
    <w:rPr>
      <w:rFonts w:ascii="Georgia" w:hAnsi="Georgia"/>
    </w:rPr>
  </w:style>
  <w:style w:type="paragraph" w:customStyle="1" w:styleId="Underline20">
    <w:name w:val="Underline2"/>
    <w:basedOn w:val="Normal"/>
    <w:link w:val="Underline2Char"/>
    <w:autoRedefine/>
    <w:uiPriority w:val="4"/>
    <w:qFormat/>
    <w:rsid w:val="006D5178"/>
    <w:rPr>
      <w:b/>
      <w:u w:val="single"/>
    </w:rPr>
  </w:style>
  <w:style w:type="character" w:customStyle="1" w:styleId="Underline2Char">
    <w:name w:val="Underline2 Char"/>
    <w:basedOn w:val="DefaultParagraphFont"/>
    <w:link w:val="Underline20"/>
    <w:uiPriority w:val="4"/>
    <w:qFormat/>
    <w:rsid w:val="006D5178"/>
    <w:rPr>
      <w:rFonts w:ascii="Times New Roman" w:hAnsi="Times New Roman" w:cs="Times New Roman"/>
      <w:b/>
      <w:u w:val="single"/>
    </w:rPr>
  </w:style>
  <w:style w:type="paragraph" w:customStyle="1" w:styleId="TableParagraph">
    <w:name w:val="Table Paragraph"/>
    <w:basedOn w:val="Normal"/>
    <w:uiPriority w:val="1"/>
    <w:qFormat/>
    <w:rsid w:val="006D5178"/>
    <w:pPr>
      <w:widowControl w:val="0"/>
    </w:pPr>
  </w:style>
  <w:style w:type="character" w:customStyle="1" w:styleId="UnderlineChar2">
    <w:name w:val="UnderlineChar"/>
    <w:rsid w:val="006D5178"/>
    <w:rPr>
      <w:sz w:val="24"/>
      <w:u w:val="single"/>
      <w:shd w:val="clear" w:color="auto" w:fill="auto"/>
    </w:rPr>
  </w:style>
  <w:style w:type="character" w:customStyle="1" w:styleId="foreground">
    <w:name w:val="foreground"/>
    <w:basedOn w:val="DefaultParagraphFont"/>
    <w:rsid w:val="006D5178"/>
  </w:style>
  <w:style w:type="paragraph" w:customStyle="1" w:styleId="StyleCircled11pt">
    <w:name w:val="Style Circled + 11 pt"/>
    <w:basedOn w:val="Normal"/>
    <w:link w:val="StyleCircled11ptChar"/>
    <w:qFormat/>
    <w:rsid w:val="006D5178"/>
    <w:rPr>
      <w:rFonts w:eastAsia="Times New Roman"/>
      <w:b/>
      <w:bCs/>
      <w:sz w:val="20"/>
      <w:u w:val="single"/>
    </w:rPr>
  </w:style>
  <w:style w:type="character" w:customStyle="1" w:styleId="StyleCircled11ptChar">
    <w:name w:val="Style Circled + 11 pt Char"/>
    <w:link w:val="StyleCircled11pt"/>
    <w:rsid w:val="006D5178"/>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6D517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D5178"/>
    <w:rPr>
      <w:rFonts w:ascii="Times" w:eastAsia="Times New Roman" w:hAnsi="Times" w:cs="Times New Roman"/>
      <w:sz w:val="20"/>
      <w:szCs w:val="28"/>
      <w:u w:val="single"/>
    </w:rPr>
  </w:style>
  <w:style w:type="paragraph" w:customStyle="1" w:styleId="cite20">
    <w:name w:val="cite2"/>
    <w:basedOn w:val="Normal"/>
    <w:uiPriority w:val="99"/>
    <w:qFormat/>
    <w:rsid w:val="006D5178"/>
    <w:rPr>
      <w:rFonts w:eastAsia="Times New Roman"/>
      <w:color w:val="000000"/>
      <w:sz w:val="20"/>
      <w:szCs w:val="20"/>
    </w:rPr>
  </w:style>
  <w:style w:type="character" w:customStyle="1" w:styleId="postby">
    <w:name w:val="post_by"/>
    <w:basedOn w:val="DefaultParagraphFont"/>
    <w:rsid w:val="006D5178"/>
  </w:style>
  <w:style w:type="character" w:customStyle="1" w:styleId="Style11ptBorderSinglesolidlineAuto05ptLinewidth">
    <w:name w:val="Style 11 pt Border: : (Single solid line Auto  0.5 pt Line width)"/>
    <w:rsid w:val="006D5178"/>
    <w:rPr>
      <w:sz w:val="20"/>
      <w:bdr w:val="single" w:sz="4" w:space="0" w:color="auto" w:frame="1"/>
    </w:rPr>
  </w:style>
  <w:style w:type="character" w:customStyle="1" w:styleId="StyleUnderlineChar9ptBorderSinglesolidlineAuto0">
    <w:name w:val="Style Underline Char + 9 pt Border: : (Single solid line Auto  0..."/>
    <w:rsid w:val="006D517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D517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D517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D517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D5178"/>
    <w:rPr>
      <w:sz w:val="20"/>
      <w:szCs w:val="24"/>
      <w:u w:val="single"/>
      <w:bdr w:val="single" w:sz="4" w:space="0" w:color="auto"/>
      <w:lang w:val="en-US" w:eastAsia="en-US" w:bidi="ar-SA"/>
    </w:rPr>
  </w:style>
  <w:style w:type="character" w:customStyle="1" w:styleId="StyleLatinGaramondUnderline">
    <w:name w:val="Style (Latin) Garamond Underline"/>
    <w:rsid w:val="006D5178"/>
    <w:rPr>
      <w:rFonts w:ascii="Times New Roman" w:hAnsi="Times New Roman"/>
      <w:sz w:val="20"/>
      <w:u w:val="single"/>
    </w:rPr>
  </w:style>
  <w:style w:type="character" w:customStyle="1" w:styleId="StyleLatinGaramond">
    <w:name w:val="Style (Latin) Garamond"/>
    <w:rsid w:val="006D5178"/>
    <w:rPr>
      <w:rFonts w:ascii="Times New Roman" w:hAnsi="Times New Roman"/>
      <w:sz w:val="20"/>
    </w:rPr>
  </w:style>
  <w:style w:type="character" w:customStyle="1" w:styleId="styletimesnewroman12ptbold0">
    <w:name w:val="styletimesnewroman12ptbold"/>
    <w:basedOn w:val="DefaultParagraphFont"/>
    <w:rsid w:val="006D5178"/>
  </w:style>
  <w:style w:type="character" w:customStyle="1" w:styleId="mainheading">
    <w:name w:val="mainheading"/>
    <w:basedOn w:val="DefaultParagraphFont"/>
    <w:rsid w:val="006D5178"/>
  </w:style>
  <w:style w:type="paragraph" w:customStyle="1" w:styleId="BoldandUnderlineChar2CharChar">
    <w:name w:val="Bold and Underline Char2 Char Char"/>
    <w:basedOn w:val="Normal"/>
    <w:link w:val="BoldandUnderlineChar2CharCharChar"/>
    <w:qFormat/>
    <w:rsid w:val="006D517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D5178"/>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6D517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D517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D5178"/>
    <w:rPr>
      <w:sz w:val="16"/>
    </w:rPr>
  </w:style>
  <w:style w:type="paragraph" w:customStyle="1" w:styleId="Reduce8pt">
    <w:name w:val="Reduce 8pt"/>
    <w:basedOn w:val="Normal"/>
    <w:link w:val="Reduce8ptCharChar"/>
    <w:qFormat/>
    <w:rsid w:val="006D5178"/>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6D5178"/>
    <w:rPr>
      <w:rFonts w:ascii="Arial" w:hAnsi="Arial" w:cs="Arial"/>
    </w:rPr>
  </w:style>
  <w:style w:type="character" w:customStyle="1" w:styleId="boldciteChar4">
    <w:name w:val="bold cite Char4"/>
    <w:link w:val="boldcite"/>
    <w:locked/>
    <w:rsid w:val="006D5178"/>
    <w:rPr>
      <w:rFonts w:eastAsia="Times New Roman" w:cs="Times New Roman"/>
      <w:b/>
      <w:color w:val="000000"/>
      <w:sz w:val="20"/>
      <w:u w:val="thick" w:color="000000"/>
    </w:rPr>
  </w:style>
  <w:style w:type="paragraph" w:customStyle="1" w:styleId="boldcite">
    <w:name w:val="bold cite"/>
    <w:basedOn w:val="Normal"/>
    <w:link w:val="boldciteChar4"/>
    <w:qFormat/>
    <w:rsid w:val="006D5178"/>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6D517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D5178"/>
    <w:rPr>
      <w:rFonts w:eastAsia="Calibri"/>
      <w:b/>
    </w:rPr>
  </w:style>
  <w:style w:type="character" w:customStyle="1" w:styleId="HeadingsBaseChar">
    <w:name w:val="Headings Base Char"/>
    <w:basedOn w:val="DefaultParagraphFont"/>
    <w:link w:val="HeadingsBase"/>
    <w:locked/>
    <w:rsid w:val="006D5178"/>
    <w:rPr>
      <w:rFonts w:ascii="Times New Roman" w:hAnsi="Times New Roman" w:cs="Times New Roman"/>
      <w:b/>
      <w:sz w:val="32"/>
    </w:rPr>
  </w:style>
  <w:style w:type="paragraph" w:customStyle="1" w:styleId="HeadingsBase">
    <w:name w:val="Headings Base"/>
    <w:basedOn w:val="Normal"/>
    <w:link w:val="HeadingsBaseChar"/>
    <w:qFormat/>
    <w:rsid w:val="006D5178"/>
    <w:pPr>
      <w:keepNext/>
      <w:keepLines/>
      <w:suppressAutoHyphens/>
      <w:spacing w:before="20" w:after="120"/>
      <w:jc w:val="center"/>
    </w:pPr>
    <w:rPr>
      <w:b/>
      <w:sz w:val="32"/>
    </w:rPr>
  </w:style>
  <w:style w:type="paragraph" w:customStyle="1" w:styleId="HeadingFake">
    <w:name w:val="Heading Fake"/>
    <w:basedOn w:val="Heading3"/>
    <w:qFormat/>
    <w:rsid w:val="006D5178"/>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6D5178"/>
    <w:pPr>
      <w:spacing w:line="480" w:lineRule="auto"/>
      <w:ind w:firstLine="720"/>
    </w:pPr>
    <w:rPr>
      <w:rFonts w:eastAsia="Calibri"/>
    </w:rPr>
  </w:style>
  <w:style w:type="paragraph" w:customStyle="1" w:styleId="SchoolBlockQuote">
    <w:name w:val="School Block Quote"/>
    <w:basedOn w:val="SchoolPaper"/>
    <w:qFormat/>
    <w:rsid w:val="006D5178"/>
  </w:style>
  <w:style w:type="paragraph" w:customStyle="1" w:styleId="SchoolWorksCited">
    <w:name w:val="School Works Cited"/>
    <w:basedOn w:val="SchoolPaper"/>
    <w:qFormat/>
    <w:rsid w:val="006D5178"/>
  </w:style>
  <w:style w:type="paragraph" w:customStyle="1" w:styleId="BlockQuote">
    <w:name w:val="Block Quote"/>
    <w:basedOn w:val="Normal"/>
    <w:qFormat/>
    <w:rsid w:val="006D5178"/>
    <w:pPr>
      <w:ind w:left="720" w:right="720"/>
    </w:pPr>
    <w:rPr>
      <w:rFonts w:eastAsia="Calibri"/>
    </w:rPr>
  </w:style>
  <w:style w:type="paragraph" w:customStyle="1" w:styleId="PaperBody">
    <w:name w:val="Paper Body"/>
    <w:basedOn w:val="Normal"/>
    <w:qFormat/>
    <w:rsid w:val="006D5178"/>
    <w:pPr>
      <w:spacing w:line="480" w:lineRule="auto"/>
      <w:ind w:firstLine="720"/>
    </w:pPr>
    <w:rPr>
      <w:rFonts w:eastAsia="Calibri"/>
    </w:rPr>
  </w:style>
  <w:style w:type="paragraph" w:customStyle="1" w:styleId="PaperCitation">
    <w:name w:val="Paper Citation"/>
    <w:basedOn w:val="Normal"/>
    <w:qFormat/>
    <w:rsid w:val="006D5178"/>
    <w:pPr>
      <w:spacing w:line="480" w:lineRule="auto"/>
      <w:ind w:left="720" w:hanging="720"/>
    </w:pPr>
    <w:rPr>
      <w:rFonts w:eastAsia="Calibri"/>
    </w:rPr>
  </w:style>
  <w:style w:type="character" w:customStyle="1" w:styleId="hatChar">
    <w:name w:val="hat Char"/>
    <w:basedOn w:val="DefaultParagraphFont"/>
    <w:link w:val="hat"/>
    <w:locked/>
    <w:rsid w:val="006D5178"/>
    <w:rPr>
      <w:rFonts w:ascii="Times New Roman" w:eastAsia="Times New Roman" w:hAnsi="Times New Roman" w:cs="Times New Roman"/>
      <w:b/>
      <w:bCs/>
      <w:sz w:val="32"/>
      <w:u w:val="single"/>
      <w:lang w:bidi="en-US"/>
    </w:rPr>
  </w:style>
  <w:style w:type="paragraph" w:customStyle="1" w:styleId="WW-Default">
    <w:name w:val="WW-Default"/>
    <w:qFormat/>
    <w:rsid w:val="006D5178"/>
    <w:pPr>
      <w:suppressAutoHyphens/>
      <w:spacing w:after="0" w:line="240" w:lineRule="auto"/>
    </w:pPr>
    <w:rPr>
      <w:rFonts w:ascii="Georgia" w:eastAsia="Calibri" w:hAnsi="Georgia" w:cs="Calibri"/>
      <w:lang w:eastAsia="ar-SA"/>
    </w:rPr>
  </w:style>
  <w:style w:type="paragraph" w:customStyle="1" w:styleId="B-TagCite">
    <w:name w:val="B-TagCite"/>
    <w:qFormat/>
    <w:rsid w:val="006D517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6D5178"/>
    <w:rPr>
      <w:rFonts w:ascii="Times New Roman" w:hAnsi="Times New Roman" w:cs="Times New Roman"/>
      <w:b/>
      <w:sz w:val="20"/>
    </w:rPr>
  </w:style>
  <w:style w:type="paragraph" w:customStyle="1" w:styleId="MicroText">
    <w:name w:val="MicroText"/>
    <w:basedOn w:val="Normal"/>
    <w:next w:val="Normal"/>
    <w:link w:val="MicroTextChar"/>
    <w:qFormat/>
    <w:rsid w:val="006D5178"/>
    <w:rPr>
      <w:rFonts w:ascii="Arial Narrow" w:hAnsi="Arial Narrow" w:cstheme="minorBidi"/>
      <w:sz w:val="12"/>
    </w:rPr>
  </w:style>
  <w:style w:type="paragraph" w:customStyle="1" w:styleId="indent">
    <w:name w:val="indent"/>
    <w:basedOn w:val="Normal"/>
    <w:qFormat/>
    <w:rsid w:val="006D5178"/>
    <w:pPr>
      <w:spacing w:before="100" w:beforeAutospacing="1" w:after="100" w:afterAutospacing="1"/>
    </w:pPr>
    <w:rPr>
      <w:rFonts w:eastAsia="Times New Roman"/>
    </w:rPr>
  </w:style>
  <w:style w:type="paragraph" w:customStyle="1" w:styleId="PageHeaderLine1">
    <w:name w:val="PageHeaderLine1"/>
    <w:basedOn w:val="Normal"/>
    <w:qFormat/>
    <w:rsid w:val="006D5178"/>
    <w:pPr>
      <w:tabs>
        <w:tab w:val="right" w:pos="10800"/>
      </w:tabs>
    </w:pPr>
    <w:rPr>
      <w:rFonts w:eastAsia="Calibri"/>
      <w:b/>
    </w:rPr>
  </w:style>
  <w:style w:type="paragraph" w:customStyle="1" w:styleId="PageHeaderLine2">
    <w:name w:val="PageHeaderLine2"/>
    <w:basedOn w:val="Normal"/>
    <w:next w:val="Normal"/>
    <w:link w:val="PageHeaderLine2Char"/>
    <w:qFormat/>
    <w:rsid w:val="006D5178"/>
    <w:pPr>
      <w:tabs>
        <w:tab w:val="right" w:pos="10800"/>
      </w:tabs>
      <w:spacing w:line="480" w:lineRule="auto"/>
    </w:pPr>
    <w:rPr>
      <w:rFonts w:eastAsia="Calibri"/>
      <w:b/>
    </w:rPr>
  </w:style>
  <w:style w:type="character" w:customStyle="1" w:styleId="styleboldunderline">
    <w:name w:val="styleboldunderline"/>
    <w:basedOn w:val="DefaultParagraphFont"/>
    <w:rsid w:val="006D5178"/>
  </w:style>
  <w:style w:type="character" w:customStyle="1" w:styleId="box">
    <w:name w:val="box"/>
    <w:basedOn w:val="DefaultParagraphFont"/>
    <w:rsid w:val="006D517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D5178"/>
    <w:rPr>
      <w:rFonts w:ascii="Arial Narrow" w:hAnsi="Arial Narrow" w:cs="Arial Narrow" w:hint="default"/>
      <w:sz w:val="18"/>
      <w:szCs w:val="18"/>
    </w:rPr>
  </w:style>
  <w:style w:type="character" w:customStyle="1" w:styleId="FontStyle14">
    <w:name w:val="Font Style14"/>
    <w:basedOn w:val="DefaultParagraphFont"/>
    <w:uiPriority w:val="99"/>
    <w:rsid w:val="006D517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D5178"/>
    <w:rPr>
      <w:rFonts w:ascii="Arial Narrow" w:hAnsi="Arial Narrow" w:cs="Arial Narrow" w:hint="default"/>
      <w:b/>
      <w:bCs/>
      <w:sz w:val="10"/>
      <w:szCs w:val="10"/>
    </w:rPr>
  </w:style>
  <w:style w:type="character" w:customStyle="1" w:styleId="CardTagandCiteChar">
    <w:name w:val="Card Tag and Cite Char"/>
    <w:basedOn w:val="DefaultParagraphFont"/>
    <w:rsid w:val="006D517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D5178"/>
    <w:rPr>
      <w:rFonts w:ascii="Arial Narrow" w:hAnsi="Arial Narrow"/>
      <w:b/>
      <w:color w:val="000000"/>
      <w:sz w:val="22"/>
      <w:szCs w:val="22"/>
      <w:u w:val="single"/>
    </w:rPr>
  </w:style>
  <w:style w:type="character" w:customStyle="1" w:styleId="SmallText1">
    <w:name w:val="SmallText"/>
    <w:rsid w:val="006D5178"/>
    <w:rPr>
      <w:color w:val="000000"/>
    </w:rPr>
  </w:style>
  <w:style w:type="character" w:customStyle="1" w:styleId="CitesChar1">
    <w:name w:val="Cites Char1"/>
    <w:basedOn w:val="DefaultParagraphFont"/>
    <w:rsid w:val="006D5178"/>
    <w:rPr>
      <w:b/>
      <w:bCs w:val="0"/>
      <w:szCs w:val="24"/>
      <w:u w:val="single"/>
      <w:lang w:val="en-US" w:eastAsia="en-US" w:bidi="ar-SA"/>
    </w:rPr>
  </w:style>
  <w:style w:type="character" w:customStyle="1" w:styleId="CardUnderlinedChar">
    <w:name w:val="Card Underlined Char"/>
    <w:basedOn w:val="DefaultParagraphFont"/>
    <w:rsid w:val="006D5178"/>
    <w:rPr>
      <w:rFonts w:ascii="Arial Narrow" w:hAnsi="Arial Narrow" w:hint="default"/>
      <w:sz w:val="22"/>
      <w:szCs w:val="24"/>
      <w:u w:val="single"/>
      <w:lang w:val="en-US" w:eastAsia="en-US" w:bidi="ar-SA"/>
    </w:rPr>
  </w:style>
  <w:style w:type="character" w:customStyle="1" w:styleId="underline3">
    <w:name w:val="underline3"/>
    <w:basedOn w:val="underline2"/>
    <w:rsid w:val="006D5178"/>
    <w:rPr>
      <w:rFonts w:ascii="Arial" w:hAnsi="Arial"/>
      <w:sz w:val="18"/>
      <w:u w:val="single"/>
      <w:bdr w:val="none" w:sz="0" w:space="0" w:color="auto" w:frame="1"/>
      <w:shd w:val="clear" w:color="auto" w:fill="FFFF00"/>
    </w:rPr>
  </w:style>
  <w:style w:type="character" w:customStyle="1" w:styleId="menu">
    <w:name w:val="menu"/>
    <w:basedOn w:val="DefaultParagraphFont"/>
    <w:rsid w:val="006D5178"/>
  </w:style>
  <w:style w:type="character" w:customStyle="1" w:styleId="itxtrst">
    <w:name w:val="itxtrst"/>
    <w:rsid w:val="006D5178"/>
  </w:style>
  <w:style w:type="character" w:customStyle="1" w:styleId="A-Underlining">
    <w:name w:val="A-Underlining"/>
    <w:basedOn w:val="DefaultParagraphFont"/>
    <w:rsid w:val="006D5178"/>
    <w:rPr>
      <w:rFonts w:ascii="Garamond" w:hAnsi="Garamond" w:hint="default"/>
      <w:color w:val="auto"/>
      <w:sz w:val="24"/>
      <w:u w:val="single"/>
    </w:rPr>
  </w:style>
  <w:style w:type="character" w:customStyle="1" w:styleId="StyleUnderlineBold0">
    <w:name w:val="Style Underline + Bold"/>
    <w:rsid w:val="006D5178"/>
    <w:rPr>
      <w:b/>
      <w:bCs/>
      <w:u w:val="single"/>
    </w:rPr>
  </w:style>
  <w:style w:type="character" w:customStyle="1" w:styleId="Underline-Highlighted">
    <w:name w:val="Underline-Highlighted"/>
    <w:uiPriority w:val="1"/>
    <w:qFormat/>
    <w:rsid w:val="006D517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D5178"/>
  </w:style>
  <w:style w:type="character" w:customStyle="1" w:styleId="newsmain">
    <w:name w:val="news_main"/>
    <w:basedOn w:val="DefaultParagraphFont"/>
    <w:rsid w:val="006D5178"/>
  </w:style>
  <w:style w:type="character" w:customStyle="1" w:styleId="AuthorDate0">
    <w:name w:val="Author Date"/>
    <w:rsid w:val="006D5178"/>
    <w:rPr>
      <w:b/>
      <w:bCs w:val="0"/>
      <w:sz w:val="24"/>
      <w:u w:val="thick"/>
    </w:rPr>
  </w:style>
  <w:style w:type="character" w:customStyle="1" w:styleId="red">
    <w:name w:val="red"/>
    <w:basedOn w:val="DefaultParagraphFont"/>
    <w:rsid w:val="006D5178"/>
  </w:style>
  <w:style w:type="character" w:customStyle="1" w:styleId="at">
    <w:name w:val="at"/>
    <w:rsid w:val="006D5178"/>
  </w:style>
  <w:style w:type="character" w:customStyle="1" w:styleId="org">
    <w:name w:val="org"/>
    <w:rsid w:val="006D5178"/>
  </w:style>
  <w:style w:type="character" w:customStyle="1" w:styleId="pnumber">
    <w:name w:val="pnumber"/>
    <w:rsid w:val="006D5178"/>
  </w:style>
  <w:style w:type="character" w:customStyle="1" w:styleId="ital">
    <w:name w:val="ital"/>
    <w:rsid w:val="006D5178"/>
  </w:style>
  <w:style w:type="character" w:customStyle="1" w:styleId="orgdiv">
    <w:name w:val="orgdiv"/>
    <w:rsid w:val="006D5178"/>
  </w:style>
  <w:style w:type="character" w:customStyle="1" w:styleId="orgname">
    <w:name w:val="orgname"/>
    <w:rsid w:val="006D5178"/>
  </w:style>
  <w:style w:type="character" w:customStyle="1" w:styleId="city">
    <w:name w:val="city"/>
    <w:rsid w:val="006D5178"/>
  </w:style>
  <w:style w:type="character" w:customStyle="1" w:styleId="state">
    <w:name w:val="state"/>
    <w:rsid w:val="006D5178"/>
  </w:style>
  <w:style w:type="character" w:customStyle="1" w:styleId="country">
    <w:name w:val="country"/>
    <w:rsid w:val="006D5178"/>
  </w:style>
  <w:style w:type="character" w:customStyle="1" w:styleId="articletitle">
    <w:name w:val="articletitle"/>
    <w:rsid w:val="006D5178"/>
    <w:rPr>
      <w:rFonts w:ascii="Times New Roman" w:hAnsi="Times New Roman" w:cs="Times New Roman" w:hint="default"/>
    </w:rPr>
  </w:style>
  <w:style w:type="character" w:customStyle="1" w:styleId="6pointChar">
    <w:name w:val="6 point Char"/>
    <w:rsid w:val="006D5178"/>
    <w:rPr>
      <w:rFonts w:ascii="Times New Roman" w:hAnsi="Times New Roman" w:cs="Times New Roman" w:hint="default"/>
      <w:sz w:val="12"/>
      <w:lang w:val="en-US" w:eastAsia="en-US"/>
    </w:rPr>
  </w:style>
  <w:style w:type="character" w:customStyle="1" w:styleId="StyleThickunderline">
    <w:name w:val="Style Thick underline"/>
    <w:qFormat/>
    <w:rsid w:val="006D5178"/>
    <w:rPr>
      <w:u w:val="thick"/>
    </w:rPr>
  </w:style>
  <w:style w:type="character" w:customStyle="1" w:styleId="Box0">
    <w:name w:val="Box!"/>
    <w:rsid w:val="006D5178"/>
    <w:rPr>
      <w:rFonts w:ascii="Garamond" w:hAnsi="Garamond" w:hint="default"/>
      <w:sz w:val="24"/>
      <w:u w:val="single"/>
      <w:bdr w:val="single" w:sz="4" w:space="0" w:color="auto" w:frame="1"/>
    </w:rPr>
  </w:style>
  <w:style w:type="character" w:customStyle="1" w:styleId="citechar1">
    <w:name w:val="citechar"/>
    <w:basedOn w:val="DefaultParagraphFont"/>
    <w:rsid w:val="006D5178"/>
  </w:style>
  <w:style w:type="character" w:customStyle="1" w:styleId="underlinechar5">
    <w:name w:val="underlinechar"/>
    <w:basedOn w:val="DefaultParagraphFont"/>
    <w:rsid w:val="006D5178"/>
  </w:style>
  <w:style w:type="character" w:customStyle="1" w:styleId="CardUnderlineChar">
    <w:name w:val="Card Underline Char"/>
    <w:rsid w:val="006D5178"/>
    <w:rPr>
      <w:szCs w:val="24"/>
      <w:u w:val="single"/>
      <w:lang w:val="en-US" w:eastAsia="en-US" w:bidi="ar-SA"/>
    </w:rPr>
  </w:style>
  <w:style w:type="character" w:customStyle="1" w:styleId="tagciteChar">
    <w:name w:val="tag/cite Char"/>
    <w:basedOn w:val="DefaultParagraphFont"/>
    <w:rsid w:val="006D5178"/>
    <w:rPr>
      <w:b/>
      <w:bCs w:val="0"/>
      <w:sz w:val="24"/>
      <w:lang w:val="en-US" w:eastAsia="en-US" w:bidi="ar-SA"/>
    </w:rPr>
  </w:style>
  <w:style w:type="character" w:customStyle="1" w:styleId="8pointChar">
    <w:name w:val="8 point Char"/>
    <w:basedOn w:val="DefaultParagraphFont"/>
    <w:rsid w:val="006D5178"/>
    <w:rPr>
      <w:sz w:val="16"/>
      <w:lang w:val="en-US" w:eastAsia="en-US" w:bidi="ar-SA"/>
    </w:rPr>
  </w:style>
  <w:style w:type="character" w:customStyle="1" w:styleId="BoldText12pt">
    <w:name w:val="Bold Text 12 pt"/>
    <w:rsid w:val="006D517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D5178"/>
  </w:style>
  <w:style w:type="table" w:styleId="TableGrid">
    <w:name w:val="Table Grid"/>
    <w:basedOn w:val="TableNormal"/>
    <w:rsid w:val="006D51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D5178"/>
    <w:rPr>
      <w:b/>
      <w:bCs w:val="0"/>
      <w:sz w:val="24"/>
      <w:lang w:val="en-US" w:eastAsia="en-US" w:bidi="ar-SA"/>
    </w:rPr>
  </w:style>
  <w:style w:type="character" w:customStyle="1" w:styleId="Mention11">
    <w:name w:val="Mention11"/>
    <w:basedOn w:val="DefaultParagraphFont"/>
    <w:uiPriority w:val="99"/>
    <w:semiHidden/>
    <w:unhideWhenUsed/>
    <w:rsid w:val="006D5178"/>
    <w:rPr>
      <w:color w:val="2B579A"/>
      <w:shd w:val="clear" w:color="auto" w:fill="E6E6E6"/>
    </w:rPr>
  </w:style>
  <w:style w:type="character" w:customStyle="1" w:styleId="Emph">
    <w:name w:val="Emph"/>
    <w:basedOn w:val="DefaultParagraphFont"/>
    <w:uiPriority w:val="1"/>
    <w:qFormat/>
    <w:rsid w:val="006D517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D5178"/>
  </w:style>
  <w:style w:type="character" w:customStyle="1" w:styleId="Mention2">
    <w:name w:val="Mention2"/>
    <w:basedOn w:val="DefaultParagraphFont"/>
    <w:uiPriority w:val="99"/>
    <w:semiHidden/>
    <w:unhideWhenUsed/>
    <w:rsid w:val="006D5178"/>
    <w:rPr>
      <w:color w:val="2B579A"/>
      <w:shd w:val="clear" w:color="auto" w:fill="E6E6E6"/>
    </w:rPr>
  </w:style>
  <w:style w:type="paragraph" w:customStyle="1" w:styleId="FlashTag">
    <w:name w:val="FlashTag"/>
    <w:basedOn w:val="Normal"/>
    <w:link w:val="FlashTagChar"/>
    <w:autoRedefine/>
    <w:uiPriority w:val="4"/>
    <w:qFormat/>
    <w:rsid w:val="006D5178"/>
    <w:rPr>
      <w:rFonts w:asciiTheme="majorHAnsi" w:hAnsiTheme="majorHAnsi"/>
      <w:b/>
      <w:sz w:val="28"/>
    </w:rPr>
  </w:style>
  <w:style w:type="character" w:customStyle="1" w:styleId="FlashTagChar">
    <w:name w:val="FlashTag Char"/>
    <w:basedOn w:val="DefaultParagraphFont"/>
    <w:link w:val="FlashTag"/>
    <w:uiPriority w:val="4"/>
    <w:rsid w:val="006D5178"/>
    <w:rPr>
      <w:rFonts w:asciiTheme="majorHAnsi" w:hAnsiTheme="majorHAnsi" w:cs="Times New Roman"/>
      <w:b/>
      <w:sz w:val="28"/>
    </w:rPr>
  </w:style>
  <w:style w:type="paragraph" w:customStyle="1" w:styleId="Warrant">
    <w:name w:val="Warrant"/>
    <w:autoRedefine/>
    <w:uiPriority w:val="4"/>
    <w:qFormat/>
    <w:rsid w:val="006D5178"/>
    <w:pPr>
      <w:ind w:left="720"/>
    </w:pPr>
    <w:rPr>
      <w:rFonts w:ascii="Calibri" w:hAnsi="Calibri" w:cs="Arial"/>
    </w:rPr>
  </w:style>
  <w:style w:type="character" w:customStyle="1" w:styleId="m3965771245576658108gmail-styleunderline">
    <w:name w:val="m_3965771245576658108gmail-styleunderline"/>
    <w:basedOn w:val="DefaultParagraphFont"/>
    <w:rsid w:val="006D5178"/>
  </w:style>
  <w:style w:type="character" w:customStyle="1" w:styleId="m-8793234324905335251gmail-style13ptbold">
    <w:name w:val="m_-8793234324905335251gmail-style13ptbold"/>
    <w:basedOn w:val="DefaultParagraphFont"/>
    <w:rsid w:val="006D5178"/>
  </w:style>
  <w:style w:type="character" w:customStyle="1" w:styleId="EndnoteTextChar">
    <w:name w:val="Endnote Text Char"/>
    <w:basedOn w:val="DefaultParagraphFont"/>
    <w:link w:val="EndnoteText"/>
    <w:locked/>
    <w:rsid w:val="006D5178"/>
    <w:rPr>
      <w:rFonts w:ascii="Georgia" w:eastAsia="Times New Roman" w:hAnsi="Georgia"/>
      <w:szCs w:val="20"/>
    </w:rPr>
  </w:style>
  <w:style w:type="paragraph" w:styleId="EndnoteText">
    <w:name w:val="endnote text"/>
    <w:basedOn w:val="Normal"/>
    <w:link w:val="EndnoteTextChar"/>
    <w:unhideWhenUsed/>
    <w:rsid w:val="006D5178"/>
    <w:rPr>
      <w:rFonts w:ascii="Georgia" w:eastAsia="Times New Roman" w:hAnsi="Georgia" w:cstheme="minorBidi"/>
      <w:szCs w:val="20"/>
    </w:rPr>
  </w:style>
  <w:style w:type="character" w:customStyle="1" w:styleId="EndnoteTextChar1">
    <w:name w:val="Endnote Text Char1"/>
    <w:basedOn w:val="DefaultParagraphFont"/>
    <w:semiHidden/>
    <w:rsid w:val="006D5178"/>
    <w:rPr>
      <w:rFonts w:ascii="Times New Roman" w:hAnsi="Times New Roman" w:cs="Times New Roman"/>
      <w:sz w:val="20"/>
      <w:szCs w:val="20"/>
    </w:rPr>
  </w:style>
  <w:style w:type="character" w:customStyle="1" w:styleId="DateChar1">
    <w:name w:val="Date Char1"/>
    <w:basedOn w:val="DefaultParagraphFont"/>
    <w:uiPriority w:val="99"/>
    <w:rsid w:val="006D5178"/>
    <w:rPr>
      <w:rFonts w:ascii="Calibri" w:hAnsi="Calibri"/>
      <w:sz w:val="22"/>
    </w:rPr>
  </w:style>
  <w:style w:type="character" w:customStyle="1" w:styleId="BodyTextFirstIndentChar">
    <w:name w:val="Body Text First Indent Char"/>
    <w:basedOn w:val="BodyTextChar"/>
    <w:link w:val="BodyTextFirstIndent"/>
    <w:locked/>
    <w:rsid w:val="006D517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D5178"/>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6D5178"/>
    <w:rPr>
      <w:rFonts w:ascii="Times New Roman" w:hAnsi="Times New Roman" w:cs="Times New Roman"/>
    </w:rPr>
  </w:style>
  <w:style w:type="character" w:customStyle="1" w:styleId="BodyTextIndent2Char1">
    <w:name w:val="Body Text Indent 2 Char1"/>
    <w:basedOn w:val="DefaultParagraphFont"/>
    <w:semiHidden/>
    <w:rsid w:val="006D5178"/>
    <w:rPr>
      <w:rFonts w:ascii="Calibri" w:hAnsi="Calibri" w:cs="Calibri"/>
    </w:rPr>
  </w:style>
  <w:style w:type="character" w:customStyle="1" w:styleId="PlainTextChar1">
    <w:name w:val="Plain Text Char1"/>
    <w:basedOn w:val="DefaultParagraphFont"/>
    <w:semiHidden/>
    <w:rsid w:val="006D5178"/>
    <w:rPr>
      <w:rFonts w:ascii="Consolas" w:hAnsi="Consolas" w:cs="Calibri"/>
      <w:sz w:val="21"/>
      <w:szCs w:val="21"/>
    </w:rPr>
  </w:style>
  <w:style w:type="paragraph" w:customStyle="1" w:styleId="msolistparagraphcxspfirst">
    <w:name w:val="msolistparagraphcxspfirst"/>
    <w:basedOn w:val="Normal"/>
    <w:uiPriority w:val="99"/>
    <w:qFormat/>
    <w:rsid w:val="006D517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D517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D5178"/>
    <w:rPr>
      <w:rFonts w:ascii="Calibri" w:hAnsi="Calibri" w:cs="Calibri"/>
      <w:i/>
      <w:iCs/>
      <w:color w:val="000000" w:themeColor="text1"/>
    </w:rPr>
  </w:style>
  <w:style w:type="paragraph" w:customStyle="1" w:styleId="Heading2-NotBold">
    <w:name w:val="Heading 2 - Not Bold"/>
    <w:basedOn w:val="Heading2"/>
    <w:autoRedefine/>
    <w:uiPriority w:val="99"/>
    <w:qFormat/>
    <w:rsid w:val="006D5178"/>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6D5178"/>
    <w:rPr>
      <w:rFonts w:ascii="Times New Roman" w:eastAsia="Calibri" w:hAnsi="Times New Roman" w:cs="Times New Roman"/>
      <w:b/>
    </w:rPr>
  </w:style>
  <w:style w:type="paragraph" w:customStyle="1" w:styleId="Heading2-Bold">
    <w:name w:val="Heading 2 - Bold"/>
    <w:basedOn w:val="Normal"/>
    <w:autoRedefine/>
    <w:uiPriority w:val="99"/>
    <w:qFormat/>
    <w:rsid w:val="006D5178"/>
    <w:rPr>
      <w:rFonts w:eastAsia="Calibri"/>
      <w:b/>
    </w:rPr>
  </w:style>
  <w:style w:type="paragraph" w:customStyle="1" w:styleId="tag">
    <w:name w:val="%tag"/>
    <w:basedOn w:val="Normal"/>
    <w:next w:val="Normal"/>
    <w:uiPriority w:val="99"/>
    <w:qFormat/>
    <w:rsid w:val="006D5178"/>
    <w:rPr>
      <w:rFonts w:eastAsia="Calibri"/>
      <w:bCs/>
      <w:sz w:val="18"/>
    </w:rPr>
  </w:style>
  <w:style w:type="character" w:customStyle="1" w:styleId="Style2Char">
    <w:name w:val="Style 2 Char"/>
    <w:link w:val="Style20"/>
    <w:uiPriority w:val="99"/>
    <w:locked/>
    <w:rsid w:val="006D517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D5178"/>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6D517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D5178"/>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6D5178"/>
    <w:rPr>
      <w:rFonts w:ascii="Georgia" w:eastAsia="Times New Roman" w:hAnsi="Georgia"/>
      <w:sz w:val="18"/>
      <w:szCs w:val="20"/>
      <w:lang w:val="x-none" w:eastAsia="x-none"/>
    </w:rPr>
  </w:style>
  <w:style w:type="paragraph" w:customStyle="1" w:styleId="textsmall0">
    <w:name w:val="textsmall"/>
    <w:basedOn w:val="Normal"/>
    <w:link w:val="textsmallChar0"/>
    <w:qFormat/>
    <w:rsid w:val="006D517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6D517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D517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6D5178"/>
    <w:rPr>
      <w:rFonts w:ascii="Arial" w:eastAsia="Times New Roman" w:hAnsi="Arial" w:cs="Arial"/>
      <w:sz w:val="12"/>
    </w:rPr>
  </w:style>
  <w:style w:type="paragraph" w:customStyle="1" w:styleId="Micro">
    <w:name w:val="Micro"/>
    <w:basedOn w:val="Normal"/>
    <w:next w:val="Normal"/>
    <w:link w:val="MicroChar"/>
    <w:qFormat/>
    <w:rsid w:val="006D5178"/>
    <w:rPr>
      <w:rFonts w:ascii="Arial" w:eastAsia="Times New Roman" w:hAnsi="Arial" w:cs="Arial"/>
      <w:sz w:val="12"/>
    </w:rPr>
  </w:style>
  <w:style w:type="character" w:customStyle="1" w:styleId="CardNotUnderlinedChar1">
    <w:name w:val="Card Not Underlined Char1"/>
    <w:link w:val="CardNotUnderlined"/>
    <w:locked/>
    <w:rsid w:val="006D5178"/>
    <w:rPr>
      <w:rFonts w:ascii="Cambria" w:eastAsia="Times New Roman" w:hAnsi="Cambria" w:cs="Times New Roman"/>
      <w:sz w:val="18"/>
      <w:szCs w:val="20"/>
    </w:rPr>
  </w:style>
  <w:style w:type="paragraph" w:customStyle="1" w:styleId="h-lead">
    <w:name w:val="h-lead"/>
    <w:basedOn w:val="Normal"/>
    <w:uiPriority w:val="99"/>
    <w:qFormat/>
    <w:rsid w:val="006D5178"/>
    <w:pPr>
      <w:spacing w:before="100" w:beforeAutospacing="1" w:after="100" w:afterAutospacing="1"/>
    </w:pPr>
    <w:rPr>
      <w:rFonts w:eastAsia="Times New Roman"/>
      <w:sz w:val="24"/>
    </w:rPr>
  </w:style>
  <w:style w:type="paragraph" w:customStyle="1" w:styleId="intro">
    <w:name w:val="intro"/>
    <w:basedOn w:val="Normal"/>
    <w:uiPriority w:val="99"/>
    <w:qFormat/>
    <w:rsid w:val="006D517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D517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D517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D5178"/>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6D5178"/>
    <w:rPr>
      <w:rFonts w:eastAsia="Calibri"/>
    </w:rPr>
  </w:style>
  <w:style w:type="paragraph" w:customStyle="1" w:styleId="F3-TagAuthor">
    <w:name w:val="F3 - Tag/Author"/>
    <w:basedOn w:val="Normal"/>
    <w:uiPriority w:val="99"/>
    <w:qFormat/>
    <w:rsid w:val="006D5178"/>
    <w:rPr>
      <w:rFonts w:eastAsia="Times New Roman"/>
      <w:b/>
    </w:rPr>
  </w:style>
  <w:style w:type="paragraph" w:customStyle="1" w:styleId="F5-UnderlineNormal">
    <w:name w:val="F5 - Underline Normal"/>
    <w:basedOn w:val="Normal"/>
    <w:uiPriority w:val="99"/>
    <w:qFormat/>
    <w:rsid w:val="006D5178"/>
    <w:rPr>
      <w:rFonts w:eastAsia="Calibri"/>
      <w:u w:val="single"/>
    </w:rPr>
  </w:style>
  <w:style w:type="paragraph" w:customStyle="1" w:styleId="Brief-PrimarySource">
    <w:name w:val="Brief - Primary Source"/>
    <w:basedOn w:val="Normal"/>
    <w:uiPriority w:val="99"/>
    <w:qFormat/>
    <w:rsid w:val="006D5178"/>
    <w:rPr>
      <w:rFonts w:eastAsia="Times New Roman"/>
      <w:b/>
      <w:sz w:val="24"/>
      <w:u w:val="single"/>
    </w:rPr>
  </w:style>
  <w:style w:type="paragraph" w:customStyle="1" w:styleId="Brief-Underline">
    <w:name w:val="Brief - Underline"/>
    <w:basedOn w:val="Normal"/>
    <w:uiPriority w:val="99"/>
    <w:qFormat/>
    <w:rsid w:val="006D5178"/>
    <w:rPr>
      <w:rFonts w:eastAsia="Times New Roman"/>
      <w:u w:val="single"/>
    </w:rPr>
  </w:style>
  <w:style w:type="paragraph" w:customStyle="1" w:styleId="Brief">
    <w:name w:val="Brief"/>
    <w:basedOn w:val="Brief-PrimarySource"/>
    <w:uiPriority w:val="99"/>
    <w:qFormat/>
    <w:rsid w:val="006D5178"/>
    <w:rPr>
      <w:b w:val="0"/>
    </w:rPr>
  </w:style>
  <w:style w:type="paragraph" w:customStyle="1" w:styleId="CM2">
    <w:name w:val="CM2"/>
    <w:basedOn w:val="Normal"/>
    <w:next w:val="Normal"/>
    <w:uiPriority w:val="99"/>
    <w:qFormat/>
    <w:rsid w:val="006D517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D517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D517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D517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D517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D5178"/>
    <w:pPr>
      <w:widowControl w:val="0"/>
      <w:spacing w:line="276" w:lineRule="atLeast"/>
    </w:pPr>
    <w:rPr>
      <w:color w:val="auto"/>
    </w:rPr>
  </w:style>
  <w:style w:type="paragraph" w:customStyle="1" w:styleId="CM34">
    <w:name w:val="CM34"/>
    <w:basedOn w:val="Default"/>
    <w:next w:val="Default"/>
    <w:uiPriority w:val="99"/>
    <w:qFormat/>
    <w:rsid w:val="006D5178"/>
    <w:pPr>
      <w:widowControl w:val="0"/>
    </w:pPr>
    <w:rPr>
      <w:color w:val="auto"/>
    </w:rPr>
  </w:style>
  <w:style w:type="paragraph" w:customStyle="1" w:styleId="CM56">
    <w:name w:val="CM56"/>
    <w:basedOn w:val="Default"/>
    <w:next w:val="Default"/>
    <w:uiPriority w:val="99"/>
    <w:qFormat/>
    <w:rsid w:val="006D5178"/>
    <w:pPr>
      <w:widowControl w:val="0"/>
    </w:pPr>
    <w:rPr>
      <w:rFonts w:eastAsia="Calibri"/>
      <w:color w:val="auto"/>
    </w:rPr>
  </w:style>
  <w:style w:type="paragraph" w:customStyle="1" w:styleId="CM58">
    <w:name w:val="CM58"/>
    <w:basedOn w:val="Default"/>
    <w:next w:val="Default"/>
    <w:uiPriority w:val="99"/>
    <w:qFormat/>
    <w:rsid w:val="006D5178"/>
    <w:pPr>
      <w:widowControl w:val="0"/>
    </w:pPr>
    <w:rPr>
      <w:rFonts w:eastAsia="Calibri"/>
      <w:color w:val="auto"/>
    </w:rPr>
  </w:style>
  <w:style w:type="paragraph" w:customStyle="1" w:styleId="CM57">
    <w:name w:val="CM57"/>
    <w:basedOn w:val="Default"/>
    <w:next w:val="Default"/>
    <w:uiPriority w:val="99"/>
    <w:qFormat/>
    <w:rsid w:val="006D5178"/>
    <w:pPr>
      <w:widowControl w:val="0"/>
    </w:pPr>
    <w:rPr>
      <w:rFonts w:eastAsia="Calibri"/>
      <w:color w:val="auto"/>
    </w:rPr>
  </w:style>
  <w:style w:type="paragraph" w:customStyle="1" w:styleId="CM1">
    <w:name w:val="CM1"/>
    <w:basedOn w:val="Default"/>
    <w:next w:val="Default"/>
    <w:uiPriority w:val="99"/>
    <w:qFormat/>
    <w:rsid w:val="006D5178"/>
    <w:pPr>
      <w:widowControl w:val="0"/>
    </w:pPr>
    <w:rPr>
      <w:rFonts w:eastAsia="Calibri"/>
      <w:color w:val="auto"/>
    </w:rPr>
  </w:style>
  <w:style w:type="paragraph" w:customStyle="1" w:styleId="CM49">
    <w:name w:val="CM49"/>
    <w:basedOn w:val="Default"/>
    <w:next w:val="Default"/>
    <w:uiPriority w:val="99"/>
    <w:qFormat/>
    <w:rsid w:val="006D5178"/>
    <w:pPr>
      <w:widowControl w:val="0"/>
    </w:pPr>
    <w:rPr>
      <w:rFonts w:eastAsia="Calibri"/>
      <w:color w:val="auto"/>
    </w:rPr>
  </w:style>
  <w:style w:type="paragraph" w:customStyle="1" w:styleId="CM41">
    <w:name w:val="CM41"/>
    <w:basedOn w:val="Default"/>
    <w:next w:val="Default"/>
    <w:uiPriority w:val="99"/>
    <w:qFormat/>
    <w:rsid w:val="006D5178"/>
    <w:pPr>
      <w:widowControl w:val="0"/>
    </w:pPr>
    <w:rPr>
      <w:rFonts w:eastAsia="Calibri"/>
      <w:color w:val="auto"/>
    </w:rPr>
  </w:style>
  <w:style w:type="paragraph" w:customStyle="1" w:styleId="3rdOrderPara">
    <w:name w:val="3rd Order Para"/>
    <w:basedOn w:val="Default"/>
    <w:next w:val="Default"/>
    <w:qFormat/>
    <w:rsid w:val="006D5178"/>
    <w:pPr>
      <w:widowControl w:val="0"/>
    </w:pPr>
    <w:rPr>
      <w:rFonts w:eastAsia="Calibri"/>
      <w:color w:val="auto"/>
    </w:rPr>
  </w:style>
  <w:style w:type="paragraph" w:customStyle="1" w:styleId="2ndOrderPara">
    <w:name w:val="2nd Order Para"/>
    <w:basedOn w:val="Default"/>
    <w:next w:val="Default"/>
    <w:qFormat/>
    <w:rsid w:val="006D5178"/>
    <w:pPr>
      <w:widowControl w:val="0"/>
    </w:pPr>
    <w:rPr>
      <w:rFonts w:eastAsia="Calibri"/>
      <w:color w:val="auto"/>
    </w:rPr>
  </w:style>
  <w:style w:type="paragraph" w:customStyle="1" w:styleId="Normal-SIGN2">
    <w:name w:val="Normal-SIGN2"/>
    <w:basedOn w:val="Default"/>
    <w:next w:val="Default"/>
    <w:qFormat/>
    <w:rsid w:val="006D5178"/>
    <w:pPr>
      <w:widowControl w:val="0"/>
    </w:pPr>
    <w:rPr>
      <w:rFonts w:eastAsia="Calibri"/>
      <w:color w:val="auto"/>
    </w:rPr>
  </w:style>
  <w:style w:type="paragraph" w:customStyle="1" w:styleId="Normal-SIGN1">
    <w:name w:val="Normal-SIGN1"/>
    <w:basedOn w:val="Default"/>
    <w:next w:val="Default"/>
    <w:uiPriority w:val="99"/>
    <w:qFormat/>
    <w:rsid w:val="006D5178"/>
    <w:pPr>
      <w:widowControl w:val="0"/>
    </w:pPr>
    <w:rPr>
      <w:rFonts w:eastAsia="Calibri"/>
      <w:color w:val="auto"/>
    </w:rPr>
  </w:style>
  <w:style w:type="paragraph" w:customStyle="1" w:styleId="CM3">
    <w:name w:val="CM3"/>
    <w:basedOn w:val="Default"/>
    <w:next w:val="Default"/>
    <w:uiPriority w:val="99"/>
    <w:qFormat/>
    <w:rsid w:val="006D5178"/>
    <w:pPr>
      <w:widowControl w:val="0"/>
      <w:spacing w:line="553" w:lineRule="atLeast"/>
    </w:pPr>
    <w:rPr>
      <w:rFonts w:eastAsia="Calibri"/>
      <w:color w:val="auto"/>
    </w:rPr>
  </w:style>
  <w:style w:type="paragraph" w:customStyle="1" w:styleId="CM33">
    <w:name w:val="CM33"/>
    <w:basedOn w:val="Default"/>
    <w:next w:val="Default"/>
    <w:uiPriority w:val="99"/>
    <w:qFormat/>
    <w:rsid w:val="006D5178"/>
    <w:pPr>
      <w:widowControl w:val="0"/>
    </w:pPr>
    <w:rPr>
      <w:rFonts w:eastAsia="Calibri"/>
      <w:color w:val="auto"/>
    </w:rPr>
  </w:style>
  <w:style w:type="paragraph" w:customStyle="1" w:styleId="CM37">
    <w:name w:val="CM37"/>
    <w:basedOn w:val="Default"/>
    <w:next w:val="Default"/>
    <w:uiPriority w:val="99"/>
    <w:qFormat/>
    <w:rsid w:val="006D5178"/>
    <w:pPr>
      <w:widowControl w:val="0"/>
    </w:pPr>
    <w:rPr>
      <w:rFonts w:eastAsia="Calibri"/>
      <w:color w:val="auto"/>
    </w:rPr>
  </w:style>
  <w:style w:type="paragraph" w:customStyle="1" w:styleId="CM7">
    <w:name w:val="CM7"/>
    <w:basedOn w:val="Default"/>
    <w:next w:val="Default"/>
    <w:uiPriority w:val="99"/>
    <w:qFormat/>
    <w:rsid w:val="006D5178"/>
    <w:pPr>
      <w:widowControl w:val="0"/>
      <w:spacing w:line="553" w:lineRule="atLeast"/>
    </w:pPr>
    <w:rPr>
      <w:rFonts w:eastAsia="Calibri"/>
      <w:color w:val="auto"/>
    </w:rPr>
  </w:style>
  <w:style w:type="paragraph" w:customStyle="1" w:styleId="Brief-SecondarySource">
    <w:name w:val="Brief - Secondary Source"/>
    <w:basedOn w:val="Normal"/>
    <w:qFormat/>
    <w:rsid w:val="006D5178"/>
    <w:rPr>
      <w:rFonts w:eastAsia="Times New Roman"/>
      <w:sz w:val="14"/>
      <w:szCs w:val="20"/>
    </w:rPr>
  </w:style>
  <w:style w:type="paragraph" w:customStyle="1" w:styleId="Brief-Card">
    <w:name w:val="Brief - Card"/>
    <w:basedOn w:val="Normal"/>
    <w:uiPriority w:val="99"/>
    <w:qFormat/>
    <w:rsid w:val="006D5178"/>
    <w:rPr>
      <w:rFonts w:eastAsia="Times New Roman"/>
    </w:rPr>
  </w:style>
  <w:style w:type="paragraph" w:customStyle="1" w:styleId="Pa2">
    <w:name w:val="Pa2"/>
    <w:basedOn w:val="Default"/>
    <w:next w:val="Default"/>
    <w:uiPriority w:val="99"/>
    <w:qFormat/>
    <w:rsid w:val="006D517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D517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D517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D517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D5178"/>
    <w:pPr>
      <w:widowControl w:val="0"/>
    </w:pPr>
    <w:rPr>
      <w:rFonts w:ascii="Arial Black" w:hAnsi="Arial Black"/>
      <w:color w:val="auto"/>
    </w:rPr>
  </w:style>
  <w:style w:type="paragraph" w:customStyle="1" w:styleId="Cover1">
    <w:name w:val="Cover 1"/>
    <w:basedOn w:val="Normal"/>
    <w:next w:val="Normal"/>
    <w:uiPriority w:val="99"/>
    <w:qFormat/>
    <w:rsid w:val="006D5178"/>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D5178"/>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D5178"/>
    <w:pPr>
      <w:widowControl w:val="0"/>
    </w:pPr>
    <w:rPr>
      <w:color w:val="auto"/>
    </w:rPr>
  </w:style>
  <w:style w:type="paragraph" w:customStyle="1" w:styleId="Pa11">
    <w:name w:val="Pa11"/>
    <w:basedOn w:val="Normal"/>
    <w:next w:val="Normal"/>
    <w:uiPriority w:val="99"/>
    <w:qFormat/>
    <w:rsid w:val="006D517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D517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D517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D5178"/>
    <w:pPr>
      <w:widowControl w:val="0"/>
    </w:pPr>
    <w:rPr>
      <w:rFonts w:eastAsia="Calibri"/>
      <w:color w:val="auto"/>
    </w:rPr>
  </w:style>
  <w:style w:type="paragraph" w:customStyle="1" w:styleId="CM5">
    <w:name w:val="CM5"/>
    <w:basedOn w:val="Default"/>
    <w:next w:val="Default"/>
    <w:qFormat/>
    <w:rsid w:val="006D5178"/>
    <w:pPr>
      <w:widowControl w:val="0"/>
      <w:spacing w:line="553" w:lineRule="atLeast"/>
    </w:pPr>
    <w:rPr>
      <w:rFonts w:eastAsia="Calibri"/>
      <w:color w:val="auto"/>
    </w:rPr>
  </w:style>
  <w:style w:type="paragraph" w:customStyle="1" w:styleId="CM28">
    <w:name w:val="CM28"/>
    <w:basedOn w:val="Default"/>
    <w:next w:val="Default"/>
    <w:uiPriority w:val="99"/>
    <w:qFormat/>
    <w:rsid w:val="006D5178"/>
    <w:pPr>
      <w:widowControl w:val="0"/>
    </w:pPr>
    <w:rPr>
      <w:rFonts w:eastAsia="Calibri"/>
      <w:color w:val="auto"/>
    </w:rPr>
  </w:style>
  <w:style w:type="paragraph" w:customStyle="1" w:styleId="CM8">
    <w:name w:val="CM8"/>
    <w:basedOn w:val="Default"/>
    <w:next w:val="Default"/>
    <w:uiPriority w:val="99"/>
    <w:qFormat/>
    <w:rsid w:val="006D5178"/>
    <w:pPr>
      <w:widowControl w:val="0"/>
    </w:pPr>
    <w:rPr>
      <w:rFonts w:eastAsia="Calibri"/>
      <w:color w:val="auto"/>
    </w:rPr>
  </w:style>
  <w:style w:type="paragraph" w:customStyle="1" w:styleId="CM6">
    <w:name w:val="CM6"/>
    <w:basedOn w:val="Default"/>
    <w:next w:val="Default"/>
    <w:uiPriority w:val="99"/>
    <w:qFormat/>
    <w:rsid w:val="006D5178"/>
    <w:pPr>
      <w:widowControl w:val="0"/>
      <w:spacing w:line="553" w:lineRule="atLeast"/>
    </w:pPr>
    <w:rPr>
      <w:rFonts w:eastAsia="Calibri"/>
      <w:color w:val="auto"/>
    </w:rPr>
  </w:style>
  <w:style w:type="paragraph" w:customStyle="1" w:styleId="CM22">
    <w:name w:val="CM22"/>
    <w:basedOn w:val="Default"/>
    <w:next w:val="Default"/>
    <w:uiPriority w:val="99"/>
    <w:qFormat/>
    <w:rsid w:val="006D5178"/>
    <w:pPr>
      <w:widowControl w:val="0"/>
    </w:pPr>
    <w:rPr>
      <w:rFonts w:eastAsia="Calibri"/>
      <w:color w:val="auto"/>
    </w:rPr>
  </w:style>
  <w:style w:type="paragraph" w:customStyle="1" w:styleId="DoubleUnderlined">
    <w:name w:val="Double Underlined"/>
    <w:basedOn w:val="Heading2"/>
    <w:autoRedefine/>
    <w:uiPriority w:val="99"/>
    <w:qFormat/>
    <w:rsid w:val="006D517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D517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D517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D517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D517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D517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D5178"/>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6D517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D517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6D5178"/>
  </w:style>
  <w:style w:type="paragraph" w:customStyle="1" w:styleId="StyleUnderliningTimesNewRomanBoldNounderlineKernat16">
    <w:name w:val="Style Underlining + Times New Roman Bold No underline Kern at 16..."/>
    <w:basedOn w:val="Normal"/>
    <w:uiPriority w:val="99"/>
    <w:qFormat/>
    <w:rsid w:val="006D517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D5178"/>
    <w:rPr>
      <w:rFonts w:eastAsia="Times New Roman"/>
      <w:b/>
      <w:bCs/>
      <w:kern w:val="32"/>
      <w:sz w:val="32"/>
      <w:szCs w:val="32"/>
    </w:rPr>
  </w:style>
  <w:style w:type="paragraph" w:customStyle="1" w:styleId="StyleBoldUnderliningKernat16pt">
    <w:name w:val="Style Bold Underlining + Kern at 16 pt"/>
    <w:uiPriority w:val="99"/>
    <w:qFormat/>
    <w:rsid w:val="006D5178"/>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D5178"/>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6D517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D5178"/>
    <w:pPr>
      <w:ind w:left="400"/>
    </w:pPr>
    <w:rPr>
      <w:rFonts w:eastAsia="Times New Roman"/>
      <w:szCs w:val="20"/>
    </w:rPr>
  </w:style>
  <w:style w:type="paragraph" w:customStyle="1" w:styleId="Paste">
    <w:name w:val="Paste"/>
    <w:basedOn w:val="card"/>
    <w:qFormat/>
    <w:rsid w:val="006D5178"/>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6D5178"/>
    <w:rPr>
      <w:rFonts w:ascii="Georgia" w:eastAsia="Times New Roman" w:hAnsi="Georgia"/>
      <w:b/>
      <w:u w:val="single"/>
    </w:rPr>
  </w:style>
  <w:style w:type="paragraph" w:customStyle="1" w:styleId="UnderlineStyle0">
    <w:name w:val="Underline Style"/>
    <w:basedOn w:val="Normal"/>
    <w:link w:val="UnderlineStyleChar"/>
    <w:qFormat/>
    <w:rsid w:val="006D5178"/>
    <w:rPr>
      <w:rFonts w:ascii="Georgia" w:eastAsia="Times New Roman" w:hAnsi="Georgia" w:cstheme="minorBidi"/>
      <w:b/>
      <w:u w:val="single"/>
    </w:rPr>
  </w:style>
  <w:style w:type="paragraph" w:customStyle="1" w:styleId="Normalization">
    <w:name w:val="Normalization"/>
    <w:basedOn w:val="Normal"/>
    <w:uiPriority w:val="99"/>
    <w:qFormat/>
    <w:rsid w:val="006D5178"/>
    <w:rPr>
      <w:rFonts w:eastAsia="Times New Roman"/>
      <w:sz w:val="18"/>
    </w:rPr>
  </w:style>
  <w:style w:type="paragraph" w:customStyle="1" w:styleId="BreifTitle">
    <w:name w:val="Breif Title"/>
    <w:basedOn w:val="Normal"/>
    <w:autoRedefine/>
    <w:uiPriority w:val="99"/>
    <w:qFormat/>
    <w:rsid w:val="006D517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D517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D517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D5178"/>
    <w:rPr>
      <w:rFonts w:eastAsia="Times New Roman"/>
      <w:color w:val="333333"/>
    </w:rPr>
  </w:style>
  <w:style w:type="paragraph" w:customStyle="1" w:styleId="StyleTagandCiteFranklinGothicDemi">
    <w:name w:val="Style Tag and Cite + Franklin Gothic Demi"/>
    <w:basedOn w:val="Normal"/>
    <w:autoRedefine/>
    <w:uiPriority w:val="99"/>
    <w:qFormat/>
    <w:rsid w:val="006D517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D5178"/>
    <w:rPr>
      <w:bCs/>
    </w:rPr>
  </w:style>
  <w:style w:type="paragraph" w:customStyle="1" w:styleId="tagCharCharCharCharCharCharChar">
    <w:name w:val="tag Char Char Char Char Char Char Char"/>
    <w:basedOn w:val="Normal"/>
    <w:uiPriority w:val="99"/>
    <w:qFormat/>
    <w:rsid w:val="006D5178"/>
    <w:rPr>
      <w:rFonts w:eastAsia="Times New Roman"/>
      <w:b/>
      <w:sz w:val="24"/>
      <w:szCs w:val="20"/>
    </w:rPr>
  </w:style>
  <w:style w:type="paragraph" w:customStyle="1" w:styleId="title-bold-medium">
    <w:name w:val="title-bold-medium"/>
    <w:basedOn w:val="Normal"/>
    <w:uiPriority w:val="99"/>
    <w:qFormat/>
    <w:rsid w:val="006D5178"/>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D5178"/>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6D5178"/>
    <w:rPr>
      <w:rFonts w:ascii="Arial Narrow" w:eastAsia="Times New Roman" w:hAnsi="Arial Narrow"/>
      <w:b/>
      <w:sz w:val="24"/>
    </w:rPr>
  </w:style>
  <w:style w:type="paragraph" w:customStyle="1" w:styleId="BLOCKTITLE1">
    <w:name w:val="BLOCK TITLE"/>
    <w:basedOn w:val="Heading1"/>
    <w:uiPriority w:val="99"/>
    <w:qFormat/>
    <w:rsid w:val="006D517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6D5178"/>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D517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D517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D517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D517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D5178"/>
    <w:pPr>
      <w:spacing w:before="100" w:beforeAutospacing="1" w:after="100" w:afterAutospacing="1"/>
    </w:pPr>
    <w:rPr>
      <w:rFonts w:eastAsia="Times New Roman"/>
    </w:rPr>
  </w:style>
  <w:style w:type="paragraph" w:customStyle="1" w:styleId="ToRead">
    <w:name w:val="To Read"/>
    <w:basedOn w:val="Normal"/>
    <w:uiPriority w:val="99"/>
    <w:qFormat/>
    <w:rsid w:val="006D5178"/>
    <w:pPr>
      <w:ind w:left="720"/>
    </w:pPr>
    <w:rPr>
      <w:rFonts w:ascii="Verdana" w:eastAsia="Times New Roman" w:hAnsi="Verdana"/>
      <w:b/>
      <w:u w:val="single"/>
    </w:rPr>
  </w:style>
  <w:style w:type="paragraph" w:customStyle="1" w:styleId="Style1">
    <w:name w:val="Style 1"/>
    <w:basedOn w:val="Normal"/>
    <w:uiPriority w:val="99"/>
    <w:qFormat/>
    <w:rsid w:val="006D5178"/>
    <w:pPr>
      <w:widowControl w:val="0"/>
      <w:ind w:firstLine="216"/>
    </w:pPr>
    <w:rPr>
      <w:rFonts w:eastAsia="Times New Roman"/>
      <w:noProof/>
      <w:color w:val="000000"/>
      <w:szCs w:val="20"/>
    </w:rPr>
  </w:style>
  <w:style w:type="paragraph" w:customStyle="1" w:styleId="Style41">
    <w:name w:val="Style 4"/>
    <w:basedOn w:val="Normal"/>
    <w:uiPriority w:val="99"/>
    <w:qFormat/>
    <w:rsid w:val="006D517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D517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D517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D5178"/>
    <w:pPr>
      <w:ind w:left="1660"/>
    </w:pPr>
  </w:style>
  <w:style w:type="paragraph" w:customStyle="1" w:styleId="PageNumber1">
    <w:name w:val="Page Number1"/>
    <w:basedOn w:val="Normal"/>
    <w:next w:val="Normal"/>
    <w:uiPriority w:val="99"/>
    <w:qFormat/>
    <w:rsid w:val="006D5178"/>
    <w:rPr>
      <w:rFonts w:eastAsia="Times New Roman"/>
    </w:rPr>
  </w:style>
  <w:style w:type="paragraph" w:customStyle="1" w:styleId="Card1">
    <w:name w:val="Card1"/>
    <w:uiPriority w:val="99"/>
    <w:qFormat/>
    <w:rsid w:val="006D517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D517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6D5178"/>
    <w:pPr>
      <w:ind w:left="288" w:right="288"/>
    </w:pPr>
    <w:rPr>
      <w:rFonts w:eastAsia="Times New Roman"/>
    </w:rPr>
  </w:style>
  <w:style w:type="paragraph" w:customStyle="1" w:styleId="CaseListNormal">
    <w:name w:val="Case List Normal"/>
    <w:basedOn w:val="Normal"/>
    <w:uiPriority w:val="99"/>
    <w:qFormat/>
    <w:rsid w:val="006D5178"/>
    <w:rPr>
      <w:rFonts w:ascii="Times" w:eastAsia="Times New Roman" w:hAnsi="Times"/>
      <w:szCs w:val="26"/>
    </w:rPr>
  </w:style>
  <w:style w:type="paragraph" w:customStyle="1" w:styleId="Body">
    <w:name w:val="Body"/>
    <w:basedOn w:val="Normal"/>
    <w:uiPriority w:val="99"/>
    <w:qFormat/>
    <w:rsid w:val="006D5178"/>
    <w:pPr>
      <w:outlineLvl w:val="3"/>
    </w:pPr>
    <w:rPr>
      <w:rFonts w:eastAsia="Times New Roman"/>
      <w:szCs w:val="20"/>
    </w:rPr>
  </w:style>
  <w:style w:type="paragraph" w:customStyle="1" w:styleId="3text">
    <w:name w:val="3text"/>
    <w:basedOn w:val="Normal"/>
    <w:uiPriority w:val="99"/>
    <w:qFormat/>
    <w:rsid w:val="006D5178"/>
    <w:pPr>
      <w:spacing w:before="100" w:beforeAutospacing="1" w:after="100" w:afterAutospacing="1"/>
    </w:pPr>
    <w:rPr>
      <w:rFonts w:eastAsia="Times New Roman"/>
      <w:sz w:val="24"/>
    </w:rPr>
  </w:style>
  <w:style w:type="paragraph" w:customStyle="1" w:styleId="TimesNewRoman12">
    <w:name w:val="TimesNewRoman12"/>
    <w:uiPriority w:val="99"/>
    <w:qFormat/>
    <w:rsid w:val="006D517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6D517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D517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D5178"/>
    <w:rPr>
      <w:rFonts w:eastAsia="Times New Roman"/>
      <w:color w:val="000000"/>
      <w:sz w:val="18"/>
    </w:rPr>
  </w:style>
  <w:style w:type="paragraph" w:customStyle="1" w:styleId="text1">
    <w:name w:val="text1"/>
    <w:basedOn w:val="Normal"/>
    <w:autoRedefine/>
    <w:uiPriority w:val="99"/>
    <w:qFormat/>
    <w:rsid w:val="006D5178"/>
    <w:rPr>
      <w:rFonts w:eastAsia="Times New Roman"/>
      <w:szCs w:val="20"/>
    </w:rPr>
  </w:style>
  <w:style w:type="paragraph" w:customStyle="1" w:styleId="RepeatBlockHeading">
    <w:name w:val="Repeat Block Heading"/>
    <w:basedOn w:val="Normal"/>
    <w:autoRedefine/>
    <w:uiPriority w:val="99"/>
    <w:qFormat/>
    <w:rsid w:val="006D5178"/>
    <w:pPr>
      <w:jc w:val="center"/>
    </w:pPr>
    <w:rPr>
      <w:rFonts w:eastAsia="Times New Roman"/>
      <w:b/>
      <w:smallCaps/>
      <w:color w:val="000000"/>
      <w:sz w:val="24"/>
      <w:u w:val="thick"/>
    </w:rPr>
  </w:style>
  <w:style w:type="paragraph" w:customStyle="1" w:styleId="story-headline">
    <w:name w:val="story-headline"/>
    <w:basedOn w:val="Normal"/>
    <w:uiPriority w:val="99"/>
    <w:qFormat/>
    <w:rsid w:val="006D5178"/>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D5178"/>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D5178"/>
    <w:rPr>
      <w:rFonts w:ascii="Arial" w:eastAsia="Times New Roman" w:hAnsi="Arial"/>
      <w:b/>
      <w:bCs/>
    </w:rPr>
  </w:style>
  <w:style w:type="paragraph" w:customStyle="1" w:styleId="TextofCards">
    <w:name w:val="Text of Cards"/>
    <w:basedOn w:val="Normal"/>
    <w:uiPriority w:val="99"/>
    <w:qFormat/>
    <w:rsid w:val="006D5178"/>
    <w:rPr>
      <w:rFonts w:eastAsia="Times New Roman"/>
      <w:color w:val="000000"/>
      <w:spacing w:val="6"/>
      <w:szCs w:val="23"/>
    </w:rPr>
  </w:style>
  <w:style w:type="paragraph" w:customStyle="1" w:styleId="Corpotesto">
    <w:name w:val="Corpo testo"/>
    <w:basedOn w:val="Normal"/>
    <w:uiPriority w:val="99"/>
    <w:qFormat/>
    <w:rsid w:val="006D5178"/>
    <w:pPr>
      <w:widowControl w:val="0"/>
      <w:adjustRightInd w:val="0"/>
      <w:spacing w:after="283"/>
    </w:pPr>
    <w:rPr>
      <w:rFonts w:ascii="Times" w:eastAsia="Times New Roman" w:hAnsi="Times"/>
    </w:rPr>
  </w:style>
  <w:style w:type="paragraph" w:customStyle="1" w:styleId="tagCharChar1Char">
    <w:name w:val="tag Char Char1 Char"/>
    <w:uiPriority w:val="99"/>
    <w:qFormat/>
    <w:rsid w:val="006D5178"/>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6D5178"/>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D517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D517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D5178"/>
    <w:rPr>
      <w:rFonts w:ascii="Arial" w:hAnsi="Arial"/>
      <w:b w:val="0"/>
      <w:caps w:val="0"/>
      <w:sz w:val="20"/>
    </w:rPr>
  </w:style>
  <w:style w:type="paragraph" w:customStyle="1" w:styleId="ProjectTitleLine">
    <w:name w:val="Project Title Line"/>
    <w:basedOn w:val="Normal"/>
    <w:next w:val="Normal"/>
    <w:autoRedefine/>
    <w:uiPriority w:val="99"/>
    <w:qFormat/>
    <w:rsid w:val="006D5178"/>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D5178"/>
    <w:rPr>
      <w:rFonts w:ascii="Arial Narrow" w:eastAsia="Times New Roman" w:hAnsi="Arial Narrow"/>
      <w:strike/>
    </w:rPr>
  </w:style>
  <w:style w:type="paragraph" w:customStyle="1" w:styleId="NormalVerdana">
    <w:name w:val="Normal + Verdana"/>
    <w:aliases w:val="10 pt,White,Normal + Arial"/>
    <w:basedOn w:val="Normal"/>
    <w:uiPriority w:val="99"/>
    <w:qFormat/>
    <w:rsid w:val="006D5178"/>
    <w:rPr>
      <w:rFonts w:ascii="Arial" w:eastAsia="Times New Roman" w:hAnsi="Arial"/>
      <w:szCs w:val="20"/>
      <w:u w:val="single"/>
    </w:rPr>
  </w:style>
  <w:style w:type="paragraph" w:customStyle="1" w:styleId="Normal10pt">
    <w:name w:val="Normal + 10 pt"/>
    <w:basedOn w:val="Normal"/>
    <w:uiPriority w:val="99"/>
    <w:qFormat/>
    <w:rsid w:val="006D5178"/>
    <w:rPr>
      <w:rFonts w:eastAsia="Times New Roman"/>
      <w:szCs w:val="20"/>
    </w:rPr>
  </w:style>
  <w:style w:type="paragraph" w:customStyle="1" w:styleId="cardChar1Char">
    <w:name w:val="card Char1 Char"/>
    <w:basedOn w:val="Normal"/>
    <w:uiPriority w:val="99"/>
    <w:qFormat/>
    <w:rsid w:val="006D5178"/>
    <w:pPr>
      <w:ind w:left="288" w:right="288"/>
    </w:pPr>
    <w:rPr>
      <w:rFonts w:eastAsia="Times New Roman"/>
      <w:szCs w:val="20"/>
    </w:rPr>
  </w:style>
  <w:style w:type="paragraph" w:customStyle="1" w:styleId="CM12">
    <w:name w:val="CM12"/>
    <w:basedOn w:val="Default"/>
    <w:next w:val="Default"/>
    <w:uiPriority w:val="99"/>
    <w:qFormat/>
    <w:rsid w:val="006D517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D5178"/>
    <w:pPr>
      <w:widowControl w:val="0"/>
      <w:spacing w:after="480"/>
    </w:pPr>
    <w:rPr>
      <w:rFonts w:ascii="Granjon LT Std" w:hAnsi="Granjon LT Std"/>
      <w:color w:val="auto"/>
    </w:rPr>
  </w:style>
  <w:style w:type="paragraph" w:customStyle="1" w:styleId="CM10">
    <w:name w:val="CM10"/>
    <w:basedOn w:val="Default"/>
    <w:next w:val="Default"/>
    <w:uiPriority w:val="99"/>
    <w:qFormat/>
    <w:rsid w:val="006D5178"/>
    <w:pPr>
      <w:widowControl w:val="0"/>
      <w:spacing w:line="320" w:lineRule="atLeast"/>
    </w:pPr>
    <w:rPr>
      <w:rFonts w:ascii="Granjon LT Std" w:hAnsi="Granjon LT Std"/>
      <w:color w:val="auto"/>
    </w:rPr>
  </w:style>
  <w:style w:type="paragraph" w:customStyle="1" w:styleId="bold">
    <w:name w:val="bold"/>
    <w:basedOn w:val="Normal"/>
    <w:uiPriority w:val="99"/>
    <w:qFormat/>
    <w:rsid w:val="006D517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D5178"/>
    <w:rPr>
      <w:rFonts w:ascii="Arial Narrow" w:eastAsia="Times New Roman" w:hAnsi="Arial Narrow"/>
      <w:strike/>
      <w:szCs w:val="20"/>
    </w:rPr>
  </w:style>
  <w:style w:type="paragraph" w:customStyle="1" w:styleId="textbodyblack">
    <w:name w:val="textbodyblack"/>
    <w:basedOn w:val="Normal"/>
    <w:uiPriority w:val="99"/>
    <w:qFormat/>
    <w:rsid w:val="006D517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D517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D51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D51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D517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D5178"/>
    <w:rPr>
      <w:rFonts w:ascii="Georgia" w:eastAsia="Times New Roman" w:hAnsi="Georgia"/>
      <w:b/>
      <w:bCs/>
      <w:szCs w:val="16"/>
      <w:u w:val="single"/>
    </w:rPr>
  </w:style>
  <w:style w:type="paragraph" w:customStyle="1" w:styleId="CiteCorrected">
    <w:name w:val="Cite Corrected"/>
    <w:basedOn w:val="Normal"/>
    <w:link w:val="CiteCorrectedChar"/>
    <w:qFormat/>
    <w:rsid w:val="006D5178"/>
    <w:rPr>
      <w:rFonts w:ascii="Georgia" w:eastAsia="Times New Roman" w:hAnsi="Georgia" w:cstheme="minorBidi"/>
      <w:b/>
      <w:bCs/>
      <w:szCs w:val="16"/>
      <w:u w:val="single"/>
    </w:rPr>
  </w:style>
  <w:style w:type="paragraph" w:customStyle="1" w:styleId="CardText20">
    <w:name w:val="Card Text 2"/>
    <w:basedOn w:val="CardText10"/>
    <w:link w:val="CardText2Char"/>
    <w:qFormat/>
    <w:rsid w:val="006D517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6D5178"/>
    <w:pPr>
      <w:ind w:left="288"/>
    </w:pPr>
    <w:rPr>
      <w:rFonts w:eastAsia="SimSun"/>
      <w:szCs w:val="20"/>
      <w:lang w:eastAsia="zh-CN"/>
    </w:rPr>
  </w:style>
  <w:style w:type="paragraph" w:customStyle="1" w:styleId="BriefTitle2">
    <w:name w:val="Brief Title 2"/>
    <w:basedOn w:val="BriefTitle"/>
    <w:uiPriority w:val="99"/>
    <w:qFormat/>
    <w:rsid w:val="006D517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6D5178"/>
    <w:rPr>
      <w:u w:val="single"/>
    </w:rPr>
  </w:style>
  <w:style w:type="paragraph" w:customStyle="1" w:styleId="StyleCardText11ptUnderline">
    <w:name w:val="Style Card Text + 11 pt Underline"/>
    <w:link w:val="StyleCardText11ptUnderlineChar"/>
    <w:qFormat/>
    <w:rsid w:val="006D5178"/>
    <w:pPr>
      <w:spacing w:line="254" w:lineRule="auto"/>
    </w:pPr>
    <w:rPr>
      <w:u w:val="single"/>
    </w:rPr>
  </w:style>
  <w:style w:type="character" w:customStyle="1" w:styleId="StyleMinimizedText11ptChar">
    <w:name w:val="Style Minimized Text + 11 pt Char"/>
    <w:basedOn w:val="DefaultParagraphFont"/>
    <w:link w:val="StyleMinimizedText11pt"/>
    <w:locked/>
    <w:rsid w:val="006D5178"/>
    <w:rPr>
      <w:rFonts w:ascii="Georgia" w:hAnsi="Georgia"/>
      <w:sz w:val="16"/>
    </w:rPr>
  </w:style>
  <w:style w:type="paragraph" w:customStyle="1" w:styleId="StyleMinimizedText11pt">
    <w:name w:val="Style Minimized Text + 11 pt"/>
    <w:basedOn w:val="Normal"/>
    <w:link w:val="StyleMinimizedText11ptChar"/>
    <w:qFormat/>
    <w:rsid w:val="006D517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6D5178"/>
    <w:rPr>
      <w:rFonts w:ascii="Georgia" w:hAnsi="Georgia"/>
      <w:sz w:val="16"/>
    </w:rPr>
  </w:style>
  <w:style w:type="paragraph" w:customStyle="1" w:styleId="StyleMinimizedText11pt1">
    <w:name w:val="Style Minimized Text + 11 pt1"/>
    <w:basedOn w:val="Normal"/>
    <w:link w:val="StyleMinimizedText11pt1Char"/>
    <w:qFormat/>
    <w:rsid w:val="006D5178"/>
    <w:rPr>
      <w:rFonts w:ascii="Georgia" w:hAnsi="Georgia" w:cstheme="minorBidi"/>
      <w:sz w:val="16"/>
    </w:rPr>
  </w:style>
  <w:style w:type="character" w:customStyle="1" w:styleId="Debate-CardSmalltextF2Char">
    <w:name w:val="Debate- Card Small text F2 Char"/>
    <w:link w:val="Debate-CardSmalltextF2"/>
    <w:locked/>
    <w:rsid w:val="006D5178"/>
    <w:rPr>
      <w:rFonts w:ascii="Arial Narrow" w:hAnsi="Arial Narrow"/>
      <w:sz w:val="16"/>
    </w:rPr>
  </w:style>
  <w:style w:type="paragraph" w:customStyle="1" w:styleId="Debate-CardSmalltextF2">
    <w:name w:val="Debate- Card Small text F2"/>
    <w:basedOn w:val="Normal"/>
    <w:next w:val="Normal"/>
    <w:link w:val="Debate-CardSmalltextF2Char"/>
    <w:qFormat/>
    <w:rsid w:val="006D517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6D5178"/>
    <w:rPr>
      <w:rFonts w:ascii="Arial Narrow" w:hAnsi="Arial Narrow"/>
      <w:b/>
      <w:sz w:val="18"/>
      <w:u w:val="single"/>
    </w:rPr>
  </w:style>
  <w:style w:type="paragraph" w:customStyle="1" w:styleId="Debate-EmphasizedText-F5">
    <w:name w:val="Debate- Emphasized Text- F5"/>
    <w:basedOn w:val="Normal"/>
    <w:link w:val="Debate-EmphasizedText-F5Char"/>
    <w:qFormat/>
    <w:rsid w:val="006D517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6D517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D517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6D517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D5178"/>
    <w:rPr>
      <w:rFonts w:eastAsia="Times New Roman" w:cs="Calibri"/>
      <w:sz w:val="16"/>
    </w:rPr>
  </w:style>
  <w:style w:type="character" w:customStyle="1" w:styleId="CardStyleChar">
    <w:name w:val="Card Style Char"/>
    <w:link w:val="CardStyle0"/>
    <w:locked/>
    <w:rsid w:val="006D5178"/>
    <w:rPr>
      <w:rFonts w:ascii="Times New Roman" w:eastAsia="Times New Roman" w:hAnsi="Times New Roman" w:cs="Times New Roman"/>
    </w:rPr>
  </w:style>
  <w:style w:type="paragraph" w:customStyle="1" w:styleId="emactive">
    <w:name w:val="emactive"/>
    <w:basedOn w:val="Normal"/>
    <w:uiPriority w:val="99"/>
    <w:qFormat/>
    <w:rsid w:val="006D5178"/>
    <w:pPr>
      <w:spacing w:before="100" w:beforeAutospacing="1" w:after="100" w:afterAutospacing="1"/>
    </w:pPr>
    <w:rPr>
      <w:rFonts w:eastAsia="Times New Roman"/>
      <w:sz w:val="24"/>
    </w:rPr>
  </w:style>
  <w:style w:type="paragraph" w:customStyle="1" w:styleId="emready">
    <w:name w:val="emready"/>
    <w:basedOn w:val="Normal"/>
    <w:uiPriority w:val="99"/>
    <w:qFormat/>
    <w:rsid w:val="006D517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D517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D5178"/>
    <w:rPr>
      <w:rFonts w:ascii="Georgia" w:eastAsia="Times New Roman" w:hAnsi="Georgia"/>
      <w:b/>
      <w:u w:val="single"/>
    </w:rPr>
  </w:style>
  <w:style w:type="character" w:customStyle="1" w:styleId="CardHighlightChar">
    <w:name w:val="Card Highlight Char"/>
    <w:link w:val="CardHighlight"/>
    <w:locked/>
    <w:rsid w:val="006D517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D5178"/>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6D517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D517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D5178"/>
    <w:pPr>
      <w:spacing w:before="100" w:beforeAutospacing="1" w:after="100" w:afterAutospacing="1"/>
    </w:pPr>
    <w:rPr>
      <w:rFonts w:eastAsia="Times New Roman"/>
      <w:sz w:val="24"/>
    </w:rPr>
  </w:style>
  <w:style w:type="paragraph" w:customStyle="1" w:styleId="norma">
    <w:name w:val="norma"/>
    <w:basedOn w:val="Heading3"/>
    <w:uiPriority w:val="99"/>
    <w:qFormat/>
    <w:rsid w:val="006D5178"/>
    <w:rPr>
      <w:rFonts w:eastAsia="MS Gothic" w:cs="Arial"/>
      <w:bCs/>
      <w:sz w:val="24"/>
    </w:rPr>
  </w:style>
  <w:style w:type="paragraph" w:customStyle="1" w:styleId="nromal">
    <w:name w:val="nromal"/>
    <w:basedOn w:val="Normal"/>
    <w:uiPriority w:val="99"/>
    <w:qFormat/>
    <w:rsid w:val="006D5178"/>
    <w:pPr>
      <w:keepNext/>
      <w:keepLines/>
      <w:spacing w:before="200"/>
      <w:outlineLvl w:val="3"/>
    </w:pPr>
    <w:rPr>
      <w:rFonts w:eastAsia="Times New Roman" w:cs="Cambria"/>
      <w:b/>
      <w:iCs/>
    </w:rPr>
  </w:style>
  <w:style w:type="paragraph" w:customStyle="1" w:styleId="natural">
    <w:name w:val="natural"/>
    <w:basedOn w:val="Normal"/>
    <w:uiPriority w:val="99"/>
    <w:qFormat/>
    <w:rsid w:val="006D5178"/>
    <w:pPr>
      <w:keepNext/>
      <w:keepLines/>
      <w:spacing w:before="200"/>
      <w:outlineLvl w:val="3"/>
    </w:pPr>
    <w:rPr>
      <w:rFonts w:eastAsia="Times New Roman"/>
      <w:b/>
      <w:iCs/>
    </w:rPr>
  </w:style>
  <w:style w:type="paragraph" w:customStyle="1" w:styleId="nroaml">
    <w:name w:val="nroaml"/>
    <w:basedOn w:val="Normal"/>
    <w:uiPriority w:val="99"/>
    <w:qFormat/>
    <w:rsid w:val="006D5178"/>
    <w:pPr>
      <w:keepNext/>
      <w:keepLines/>
      <w:spacing w:before="200"/>
      <w:outlineLvl w:val="3"/>
    </w:pPr>
    <w:rPr>
      <w:rFonts w:eastAsia="Times New Roman"/>
      <w:b/>
      <w:iCs/>
    </w:rPr>
  </w:style>
  <w:style w:type="paragraph" w:customStyle="1" w:styleId="noraml">
    <w:name w:val="noraml"/>
    <w:basedOn w:val="Normal"/>
    <w:uiPriority w:val="99"/>
    <w:qFormat/>
    <w:rsid w:val="006D517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D5178"/>
    <w:rPr>
      <w:rFonts w:ascii="Georgia" w:eastAsia="Calibri" w:hAnsi="Georgia"/>
      <w:sz w:val="16"/>
      <w:szCs w:val="16"/>
    </w:rPr>
  </w:style>
  <w:style w:type="paragraph" w:customStyle="1" w:styleId="SmallSizeParagraph">
    <w:name w:val="Small Size Paragraph"/>
    <w:basedOn w:val="Normal"/>
    <w:link w:val="SmallSizeParagraphChar"/>
    <w:qFormat/>
    <w:rsid w:val="006D517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D517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D5178"/>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6D5178"/>
    <w:rPr>
      <w:rFonts w:ascii="Arial" w:eastAsia="Calibri" w:hAnsi="Arial" w:cs="Arial"/>
      <w:kern w:val="2"/>
      <w:sz w:val="14"/>
      <w:szCs w:val="14"/>
      <w:lang w:eastAsia="zh-TW"/>
    </w:rPr>
  </w:style>
  <w:style w:type="paragraph" w:customStyle="1" w:styleId="CardT1">
    <w:name w:val="CardT1"/>
    <w:basedOn w:val="Normal"/>
    <w:link w:val="CardT1Char"/>
    <w:qFormat/>
    <w:rsid w:val="006D517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D517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D517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6D5178"/>
    <w:pPr>
      <w:spacing w:before="100" w:beforeAutospacing="1" w:after="100" w:afterAutospacing="1"/>
    </w:pPr>
    <w:rPr>
      <w:rFonts w:eastAsia="Times New Roman"/>
      <w:sz w:val="24"/>
    </w:rPr>
  </w:style>
  <w:style w:type="paragraph" w:customStyle="1" w:styleId="CiteReal">
    <w:name w:val="Cite Real"/>
    <w:basedOn w:val="Normal"/>
    <w:next w:val="Normal"/>
    <w:qFormat/>
    <w:rsid w:val="006D5178"/>
    <w:rPr>
      <w:rFonts w:ascii="Arial" w:eastAsia="MS Mincho" w:hAnsi="Arial"/>
      <w:b/>
      <w:sz w:val="24"/>
      <w:u w:val="single"/>
    </w:rPr>
  </w:style>
  <w:style w:type="paragraph" w:customStyle="1" w:styleId="2909F619802848F09E01365C32F34654">
    <w:name w:val="2909F619802848F09E01365C32F34654"/>
    <w:uiPriority w:val="99"/>
    <w:qFormat/>
    <w:rsid w:val="006D5178"/>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6D5178"/>
    <w:rPr>
      <w:rFonts w:ascii="Georgia" w:eastAsia="Calibri" w:hAnsi="Georgia"/>
      <w:u w:val="single"/>
      <w:lang w:val="x-none" w:eastAsia="zh-CN"/>
    </w:rPr>
  </w:style>
  <w:style w:type="paragraph" w:customStyle="1" w:styleId="UnderlineS">
    <w:name w:val="Underline S"/>
    <w:basedOn w:val="Normal"/>
    <w:link w:val="UnderlineSChar"/>
    <w:qFormat/>
    <w:rsid w:val="006D5178"/>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6D5178"/>
    <w:rPr>
      <w:rFonts w:ascii="Georgia" w:eastAsia="SimSun" w:hAnsi="Georgia"/>
      <w:sz w:val="12"/>
    </w:rPr>
  </w:style>
  <w:style w:type="paragraph" w:customStyle="1" w:styleId="Ununderlined">
    <w:name w:val="Ununderlined"/>
    <w:basedOn w:val="Normal"/>
    <w:link w:val="UnunderlinedChar"/>
    <w:qFormat/>
    <w:rsid w:val="006D5178"/>
    <w:rPr>
      <w:rFonts w:ascii="Georgia" w:eastAsia="SimSun" w:hAnsi="Georgia" w:cstheme="minorBidi"/>
      <w:sz w:val="12"/>
    </w:rPr>
  </w:style>
  <w:style w:type="character" w:customStyle="1" w:styleId="HighlightingChar">
    <w:name w:val="Highlighting Char"/>
    <w:link w:val="Highlighting"/>
    <w:locked/>
    <w:rsid w:val="006D5178"/>
    <w:rPr>
      <w:rFonts w:ascii="Georgia" w:eastAsia="SimSun" w:hAnsi="Georgia"/>
      <w:u w:val="thick"/>
    </w:rPr>
  </w:style>
  <w:style w:type="paragraph" w:customStyle="1" w:styleId="Highlighting">
    <w:name w:val="Highlighting"/>
    <w:basedOn w:val="Normal"/>
    <w:link w:val="HighlightingChar"/>
    <w:autoRedefine/>
    <w:qFormat/>
    <w:rsid w:val="006D5178"/>
    <w:rPr>
      <w:rFonts w:ascii="Georgia" w:eastAsia="SimSun" w:hAnsi="Georgia" w:cstheme="minorBidi"/>
      <w:u w:val="thick"/>
    </w:rPr>
  </w:style>
  <w:style w:type="character" w:customStyle="1" w:styleId="CITEChar">
    <w:name w:val="CITE Char"/>
    <w:link w:val="CITE"/>
    <w:locked/>
    <w:rsid w:val="006D5178"/>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6D5178"/>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D5178"/>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6D517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D517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6D517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D5178"/>
    <w:rPr>
      <w:b/>
      <w:sz w:val="28"/>
    </w:rPr>
  </w:style>
  <w:style w:type="character" w:customStyle="1" w:styleId="SourcenameChar">
    <w:name w:val="Source name Char"/>
    <w:link w:val="Sourcename"/>
    <w:locked/>
    <w:rsid w:val="006D517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D5178"/>
    <w:rPr>
      <w:b/>
      <w:bCs/>
      <w:sz w:val="20"/>
    </w:rPr>
  </w:style>
  <w:style w:type="character" w:customStyle="1" w:styleId="underlinedcardChar">
    <w:name w:val="underlined card Char"/>
    <w:link w:val="underlinedcard0"/>
    <w:locked/>
    <w:rsid w:val="006D517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D5178"/>
    <w:rPr>
      <w:sz w:val="22"/>
      <w:u w:val="single"/>
    </w:rPr>
  </w:style>
  <w:style w:type="paragraph" w:customStyle="1" w:styleId="FullText">
    <w:name w:val="Full Text"/>
    <w:basedOn w:val="Normal"/>
    <w:uiPriority w:val="99"/>
    <w:qFormat/>
    <w:rsid w:val="006D5178"/>
    <w:rPr>
      <w:rFonts w:eastAsia="Times New Roman"/>
      <w:sz w:val="16"/>
    </w:rPr>
  </w:style>
  <w:style w:type="character" w:customStyle="1" w:styleId="TextUnderlineChar">
    <w:name w:val="Text Underline Char"/>
    <w:link w:val="TextUnderline"/>
    <w:locked/>
    <w:rsid w:val="006D517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D5178"/>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6D517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D517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6D517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D5178"/>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6D5178"/>
    <w:pPr>
      <w:spacing w:before="240"/>
      <w:outlineLvl w:val="2"/>
    </w:pPr>
    <w:rPr>
      <w:rFonts w:eastAsia="Times New Roman"/>
      <w:b/>
    </w:rPr>
  </w:style>
  <w:style w:type="character" w:customStyle="1" w:styleId="CiteCardChar">
    <w:name w:val="Cite_Card Char"/>
    <w:link w:val="CiteCard0"/>
    <w:locked/>
    <w:rsid w:val="006D5178"/>
    <w:rPr>
      <w:rFonts w:ascii="Times New Roman" w:eastAsia="Times New Roman" w:hAnsi="Times New Roman" w:cs="Arial"/>
      <w:bCs/>
      <w:sz w:val="20"/>
      <w:szCs w:val="20"/>
    </w:rPr>
  </w:style>
  <w:style w:type="paragraph" w:customStyle="1" w:styleId="CiteCard0">
    <w:name w:val="Cite_Card"/>
    <w:link w:val="CiteCardChar"/>
    <w:qFormat/>
    <w:rsid w:val="006D5178"/>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D5178"/>
    <w:pPr>
      <w:widowControl w:val="0"/>
    </w:pPr>
    <w:rPr>
      <w:rFonts w:eastAsia="MS Mincho"/>
      <w:color w:val="auto"/>
    </w:rPr>
  </w:style>
  <w:style w:type="character" w:customStyle="1" w:styleId="StyleStyle49pt6Char">
    <w:name w:val="Style Style4 + 9 pt6 Char"/>
    <w:basedOn w:val="Style4Char"/>
    <w:link w:val="StyleStyle49pt6"/>
    <w:locked/>
    <w:rsid w:val="006D5178"/>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6D5178"/>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D517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D5178"/>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6D517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D5178"/>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D517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D5178"/>
    <w:rPr>
      <w:rFonts w:ascii="Georgia" w:hAnsi="Georgia" w:cs="Calibri"/>
      <w:b/>
      <w:bCs/>
      <w:u w:val="single"/>
    </w:rPr>
  </w:style>
  <w:style w:type="character" w:customStyle="1" w:styleId="DebatenoramlChar">
    <w:name w:val="Debatenoraml Char"/>
    <w:link w:val="Debatenoraml"/>
    <w:locked/>
    <w:rsid w:val="006D5178"/>
    <w:rPr>
      <w:rFonts w:ascii="Times New Roman" w:hAnsi="Times New Roman" w:cs="Times New Roman"/>
    </w:rPr>
  </w:style>
  <w:style w:type="paragraph" w:customStyle="1" w:styleId="Debatenoraml">
    <w:name w:val="Debatenoraml"/>
    <w:basedOn w:val="NoSpacing"/>
    <w:link w:val="DebatenoramlChar"/>
    <w:qFormat/>
    <w:rsid w:val="006D5178"/>
    <w:rPr>
      <w:rFonts w:ascii="Times New Roman" w:eastAsiaTheme="minorHAnsi" w:hAnsi="Times New Roman" w:cs="Times New Roman"/>
      <w:szCs w:val="22"/>
    </w:rPr>
  </w:style>
  <w:style w:type="paragraph" w:customStyle="1" w:styleId="SynergyTag">
    <w:name w:val="SynergyTag"/>
    <w:basedOn w:val="Normal"/>
    <w:uiPriority w:val="99"/>
    <w:qFormat/>
    <w:rsid w:val="006D5178"/>
    <w:rPr>
      <w:rFonts w:eastAsia="Calibri"/>
      <w:b/>
    </w:rPr>
  </w:style>
  <w:style w:type="character" w:customStyle="1" w:styleId="QualsChar">
    <w:name w:val="Quals Char"/>
    <w:link w:val="Quals"/>
    <w:locked/>
    <w:rsid w:val="006D5178"/>
    <w:rPr>
      <w:rFonts w:ascii="Georgia" w:eastAsia="Calibri" w:hAnsi="Georgia"/>
      <w:sz w:val="18"/>
    </w:rPr>
  </w:style>
  <w:style w:type="paragraph" w:customStyle="1" w:styleId="Quals">
    <w:name w:val="Quals"/>
    <w:basedOn w:val="Normal"/>
    <w:link w:val="QualsChar"/>
    <w:qFormat/>
    <w:rsid w:val="006D5178"/>
    <w:rPr>
      <w:rFonts w:ascii="Georgia" w:eastAsia="Calibri" w:hAnsi="Georgia" w:cstheme="minorBidi"/>
      <w:sz w:val="18"/>
    </w:rPr>
  </w:style>
  <w:style w:type="paragraph" w:customStyle="1" w:styleId="times">
    <w:name w:val="times"/>
    <w:basedOn w:val="Normal"/>
    <w:qFormat/>
    <w:rsid w:val="006D5178"/>
    <w:pPr>
      <w:spacing w:before="100" w:beforeAutospacing="1" w:after="100" w:afterAutospacing="1"/>
    </w:pPr>
    <w:rPr>
      <w:rFonts w:eastAsia="Times New Roman"/>
      <w:sz w:val="24"/>
    </w:rPr>
  </w:style>
  <w:style w:type="paragraph" w:customStyle="1" w:styleId="BodyA">
    <w:name w:val="Body A"/>
    <w:uiPriority w:val="99"/>
    <w:qFormat/>
    <w:rsid w:val="006D517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6D5178"/>
    <w:rPr>
      <w:rFonts w:ascii="Georgia" w:eastAsia="Times New Roman" w:hAnsi="Georgia"/>
      <w:b/>
      <w:caps/>
      <w:szCs w:val="28"/>
      <w:u w:val="single"/>
    </w:rPr>
  </w:style>
  <w:style w:type="paragraph" w:customStyle="1" w:styleId="Starred">
    <w:name w:val="Starred"/>
    <w:basedOn w:val="Normal"/>
    <w:link w:val="StarredChar"/>
    <w:qFormat/>
    <w:rsid w:val="006D5178"/>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6D5178"/>
    <w:rPr>
      <w:rFonts w:ascii="Georgia" w:eastAsia="Times New Roman" w:hAnsi="Georgia"/>
      <w:b/>
      <w:caps/>
      <w:szCs w:val="28"/>
      <w:u w:val="single"/>
    </w:rPr>
  </w:style>
  <w:style w:type="paragraph" w:customStyle="1" w:styleId="NotStarred">
    <w:name w:val="NotStarred"/>
    <w:basedOn w:val="Normal"/>
    <w:link w:val="NotStarredChar"/>
    <w:qFormat/>
    <w:rsid w:val="006D5178"/>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6D517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D517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D5178"/>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6D5178"/>
    <w:rPr>
      <w:rFonts w:ascii="Georgia" w:eastAsia="Calibri" w:hAnsi="Georgia"/>
      <w:b/>
    </w:rPr>
  </w:style>
  <w:style w:type="paragraph" w:customStyle="1" w:styleId="H4Tag">
    <w:name w:val="H4 (Tag)"/>
    <w:basedOn w:val="Normal"/>
    <w:link w:val="H4TagChar1"/>
    <w:qFormat/>
    <w:rsid w:val="006D5178"/>
    <w:rPr>
      <w:rFonts w:ascii="Georgia" w:eastAsia="Calibri" w:hAnsi="Georgia" w:cstheme="minorBidi"/>
      <w:b/>
    </w:rPr>
  </w:style>
  <w:style w:type="paragraph" w:customStyle="1" w:styleId="CM25">
    <w:name w:val="CM25"/>
    <w:basedOn w:val="Default"/>
    <w:next w:val="Default"/>
    <w:qFormat/>
    <w:rsid w:val="006D517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D5178"/>
    <w:rPr>
      <w:rFonts w:ascii="Georgia" w:hAnsi="Georgia"/>
      <w:b/>
    </w:rPr>
  </w:style>
  <w:style w:type="paragraph" w:customStyle="1" w:styleId="Debate-CardTagandCite-F6">
    <w:name w:val="Debate- Card Tag and Cite- F6"/>
    <w:basedOn w:val="Normal"/>
    <w:link w:val="Debate-CardTagandCite-F6Char"/>
    <w:qFormat/>
    <w:rsid w:val="006D5178"/>
    <w:pPr>
      <w:contextualSpacing/>
    </w:pPr>
    <w:rPr>
      <w:rFonts w:ascii="Georgia" w:hAnsi="Georgia" w:cstheme="minorBidi"/>
      <w:b/>
    </w:rPr>
  </w:style>
  <w:style w:type="paragraph" w:customStyle="1" w:styleId="Cardtext0">
    <w:name w:val="Card text"/>
    <w:link w:val="CardtextChar0"/>
    <w:qFormat/>
    <w:rsid w:val="006D5178"/>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6D5178"/>
    <w:rPr>
      <w:rFonts w:ascii="Georgia" w:eastAsia="Times New Roman" w:hAnsi="Georgia"/>
      <w:b/>
      <w:szCs w:val="28"/>
      <w:u w:val="single"/>
    </w:rPr>
  </w:style>
  <w:style w:type="paragraph" w:customStyle="1" w:styleId="NewHeading2">
    <w:name w:val="NewHeading2"/>
    <w:basedOn w:val="Normal"/>
    <w:link w:val="NewHeading2Char"/>
    <w:qFormat/>
    <w:rsid w:val="006D5178"/>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6D517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D5178"/>
    <w:rPr>
      <w:rFonts w:eastAsia="Calibri"/>
    </w:rPr>
  </w:style>
  <w:style w:type="paragraph" w:customStyle="1" w:styleId="Card6pt">
    <w:name w:val="Card 6pt"/>
    <w:basedOn w:val="card"/>
    <w:uiPriority w:val="99"/>
    <w:qFormat/>
    <w:rsid w:val="006D5178"/>
    <w:rPr>
      <w:rFonts w:ascii="Georgia" w:eastAsia="Calibri" w:hAnsi="Georgia"/>
      <w:bCs/>
      <w:color w:val="000000"/>
      <w:sz w:val="12"/>
      <w:szCs w:val="20"/>
    </w:rPr>
  </w:style>
  <w:style w:type="character" w:customStyle="1" w:styleId="FullCiteChar">
    <w:name w:val="Full Cite Char"/>
    <w:link w:val="FullCite"/>
    <w:locked/>
    <w:rsid w:val="006D5178"/>
    <w:rPr>
      <w:rFonts w:ascii="Garamond" w:eastAsia="Calibri" w:hAnsi="Garamond"/>
    </w:rPr>
  </w:style>
  <w:style w:type="paragraph" w:customStyle="1" w:styleId="FullCite">
    <w:name w:val="Full Cite"/>
    <w:basedOn w:val="Normal"/>
    <w:next w:val="Normal"/>
    <w:link w:val="FullCiteChar"/>
    <w:qFormat/>
    <w:rsid w:val="006D5178"/>
    <w:rPr>
      <w:rFonts w:ascii="Garamond" w:eastAsia="Calibri" w:hAnsi="Garamond" w:cstheme="minorBidi"/>
    </w:rPr>
  </w:style>
  <w:style w:type="character" w:customStyle="1" w:styleId="StyleCardStyleBlackUnderlineChar">
    <w:name w:val="Style Card Style + Black Underline Char"/>
    <w:link w:val="StyleCardStyleBlackUnderline"/>
    <w:locked/>
    <w:rsid w:val="006D517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D5178"/>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6D517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D5178"/>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6D5178"/>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6D5178"/>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6D5178"/>
    <w:rPr>
      <w:rFonts w:ascii="Georgia" w:eastAsia="SimSun" w:hAnsi="Georgia" w:cstheme="minorBidi"/>
      <w:b/>
      <w:bCs/>
      <w:sz w:val="22"/>
      <w:u w:val="single"/>
      <w:lang w:eastAsia="zh-CN"/>
    </w:rPr>
  </w:style>
  <w:style w:type="paragraph" w:customStyle="1" w:styleId="CM27">
    <w:name w:val="CM27"/>
    <w:basedOn w:val="Default"/>
    <w:next w:val="Default"/>
    <w:qFormat/>
    <w:rsid w:val="006D5178"/>
    <w:pPr>
      <w:spacing w:after="200" w:line="276" w:lineRule="auto"/>
    </w:pPr>
    <w:rPr>
      <w:rFonts w:eastAsia="Calibri"/>
      <w:color w:val="auto"/>
      <w:sz w:val="22"/>
    </w:rPr>
  </w:style>
  <w:style w:type="paragraph" w:customStyle="1" w:styleId="font-null">
    <w:name w:val="font-null"/>
    <w:basedOn w:val="Normal"/>
    <w:uiPriority w:val="99"/>
    <w:qFormat/>
    <w:rsid w:val="006D5178"/>
    <w:pPr>
      <w:spacing w:before="100" w:beforeAutospacing="1" w:after="100" w:afterAutospacing="1"/>
    </w:pPr>
    <w:rPr>
      <w:rFonts w:eastAsia="Times New Roman"/>
      <w:sz w:val="24"/>
    </w:rPr>
  </w:style>
  <w:style w:type="paragraph" w:customStyle="1" w:styleId="rteindent1">
    <w:name w:val="rteindent1"/>
    <w:basedOn w:val="Normal"/>
    <w:uiPriority w:val="99"/>
    <w:qFormat/>
    <w:rsid w:val="006D517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D517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D517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D517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D517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D5178"/>
    <w:pPr>
      <w:spacing w:before="100" w:beforeAutospacing="1" w:after="100" w:afterAutospacing="1"/>
    </w:pPr>
    <w:rPr>
      <w:rFonts w:eastAsia="Times New Roman"/>
      <w:sz w:val="24"/>
    </w:rPr>
  </w:style>
  <w:style w:type="paragraph" w:customStyle="1" w:styleId="class">
    <w:name w:val="class"/>
    <w:basedOn w:val="Normal"/>
    <w:uiPriority w:val="99"/>
    <w:qFormat/>
    <w:rsid w:val="006D5178"/>
    <w:pPr>
      <w:spacing w:before="100" w:beforeAutospacing="1" w:after="100" w:afterAutospacing="1"/>
    </w:pPr>
    <w:rPr>
      <w:rFonts w:eastAsia="Times New Roman"/>
      <w:sz w:val="24"/>
    </w:rPr>
  </w:style>
  <w:style w:type="character" w:customStyle="1" w:styleId="blocktitleChar0">
    <w:name w:val="block title Char"/>
    <w:link w:val="blocktitle0"/>
    <w:locked/>
    <w:rsid w:val="006D5178"/>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6D517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D517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D517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D517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D517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D517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D517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D5178"/>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6D5178"/>
    <w:pPr>
      <w:spacing w:before="100" w:beforeAutospacing="1" w:after="100" w:afterAutospacing="1"/>
    </w:pPr>
    <w:rPr>
      <w:rFonts w:eastAsia="Times New Roman"/>
      <w:sz w:val="24"/>
    </w:rPr>
  </w:style>
  <w:style w:type="paragraph" w:customStyle="1" w:styleId="Caption2">
    <w:name w:val="Caption2"/>
    <w:basedOn w:val="Normal"/>
    <w:uiPriority w:val="99"/>
    <w:qFormat/>
    <w:rsid w:val="006D517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D517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D5178"/>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6D5178"/>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6D5178"/>
    <w:pPr>
      <w:keepNext/>
    </w:pPr>
    <w:rPr>
      <w:rFonts w:ascii="Georgia" w:eastAsia="MS Gothic" w:hAnsi="Georgia"/>
      <w:bCs/>
      <w:szCs w:val="20"/>
    </w:rPr>
  </w:style>
  <w:style w:type="paragraph" w:customStyle="1" w:styleId="Little">
    <w:name w:val="Little"/>
    <w:basedOn w:val="Normal"/>
    <w:next w:val="Normal"/>
    <w:link w:val="LittleChar"/>
    <w:qFormat/>
    <w:rsid w:val="006D5178"/>
    <w:pPr>
      <w:ind w:left="288"/>
    </w:pPr>
    <w:rPr>
      <w:rFonts w:eastAsia="Times New Roman"/>
      <w:sz w:val="16"/>
    </w:rPr>
  </w:style>
  <w:style w:type="paragraph" w:customStyle="1" w:styleId="AAAcard">
    <w:name w:val="AAAcard"/>
    <w:basedOn w:val="Normal"/>
    <w:uiPriority w:val="99"/>
    <w:qFormat/>
    <w:rsid w:val="006D5178"/>
    <w:pPr>
      <w:ind w:left="288" w:right="288"/>
    </w:pPr>
    <w:rPr>
      <w:rFonts w:eastAsia="Times New Roman"/>
    </w:rPr>
  </w:style>
  <w:style w:type="paragraph" w:customStyle="1" w:styleId="Caption3">
    <w:name w:val="Caption3"/>
    <w:basedOn w:val="Normal"/>
    <w:uiPriority w:val="99"/>
    <w:qFormat/>
    <w:rsid w:val="006D5178"/>
    <w:pPr>
      <w:spacing w:before="100" w:beforeAutospacing="1" w:after="100" w:afterAutospacing="1"/>
    </w:pPr>
    <w:rPr>
      <w:rFonts w:eastAsia="Times New Roman"/>
      <w:sz w:val="24"/>
    </w:rPr>
  </w:style>
  <w:style w:type="paragraph" w:customStyle="1" w:styleId="body-12-5">
    <w:name w:val="body-12-5"/>
    <w:basedOn w:val="Normal"/>
    <w:uiPriority w:val="99"/>
    <w:qFormat/>
    <w:rsid w:val="006D5178"/>
    <w:pPr>
      <w:spacing w:before="100" w:beforeAutospacing="1" w:after="100" w:afterAutospacing="1"/>
    </w:pPr>
    <w:rPr>
      <w:rFonts w:eastAsia="Times New Roman"/>
      <w:sz w:val="24"/>
    </w:rPr>
  </w:style>
  <w:style w:type="paragraph" w:customStyle="1" w:styleId="infuse">
    <w:name w:val="infuse"/>
    <w:basedOn w:val="Normal"/>
    <w:uiPriority w:val="99"/>
    <w:qFormat/>
    <w:rsid w:val="006D5178"/>
    <w:pPr>
      <w:spacing w:before="100" w:beforeAutospacing="1" w:after="100" w:afterAutospacing="1"/>
    </w:pPr>
    <w:rPr>
      <w:rFonts w:eastAsia="Times New Roman"/>
      <w:sz w:val="24"/>
    </w:rPr>
  </w:style>
  <w:style w:type="paragraph" w:customStyle="1" w:styleId="fontreg">
    <w:name w:val="font_reg"/>
    <w:basedOn w:val="Normal"/>
    <w:uiPriority w:val="99"/>
    <w:qFormat/>
    <w:rsid w:val="006D5178"/>
    <w:pPr>
      <w:spacing w:before="100" w:beforeAutospacing="1" w:after="100" w:afterAutospacing="1"/>
    </w:pPr>
    <w:rPr>
      <w:rFonts w:eastAsia="Times New Roman"/>
      <w:sz w:val="24"/>
    </w:rPr>
  </w:style>
  <w:style w:type="paragraph" w:customStyle="1" w:styleId="CITEF3">
    <w:name w:val="CITE F3"/>
    <w:uiPriority w:val="99"/>
    <w:qFormat/>
    <w:rsid w:val="006D517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6D517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D517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D517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D5178"/>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6D5178"/>
    <w:pPr>
      <w:ind w:left="144"/>
    </w:pPr>
    <w:rPr>
      <w:rFonts w:ascii="Cambria" w:eastAsia="Calibri" w:hAnsi="Cambria"/>
      <w:sz w:val="24"/>
    </w:rPr>
  </w:style>
  <w:style w:type="paragraph" w:customStyle="1" w:styleId="FreeFormA">
    <w:name w:val="Free Form A"/>
    <w:autoRedefine/>
    <w:uiPriority w:val="99"/>
    <w:qFormat/>
    <w:rsid w:val="006D517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6D5178"/>
    <w:pPr>
      <w:spacing w:before="100" w:beforeAutospacing="1" w:after="100" w:afterAutospacing="1"/>
    </w:pPr>
    <w:rPr>
      <w:rFonts w:eastAsia="Times New Roman"/>
      <w:sz w:val="24"/>
    </w:rPr>
  </w:style>
  <w:style w:type="paragraph" w:customStyle="1" w:styleId="subheader">
    <w:name w:val="subheader"/>
    <w:basedOn w:val="Normal"/>
    <w:uiPriority w:val="99"/>
    <w:qFormat/>
    <w:rsid w:val="006D517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D5178"/>
    <w:pPr>
      <w:spacing w:before="100" w:beforeAutospacing="1" w:after="100" w:afterAutospacing="1"/>
    </w:pPr>
    <w:rPr>
      <w:rFonts w:eastAsia="Times New Roman"/>
      <w:sz w:val="24"/>
    </w:rPr>
  </w:style>
  <w:style w:type="paragraph" w:customStyle="1" w:styleId="more">
    <w:name w:val="more"/>
    <w:basedOn w:val="Normal"/>
    <w:uiPriority w:val="99"/>
    <w:qFormat/>
    <w:rsid w:val="006D5178"/>
    <w:pPr>
      <w:spacing w:before="100" w:beforeAutospacing="1" w:after="100" w:afterAutospacing="1"/>
    </w:pPr>
    <w:rPr>
      <w:rFonts w:eastAsia="Times New Roman"/>
      <w:sz w:val="24"/>
    </w:rPr>
  </w:style>
  <w:style w:type="paragraph" w:customStyle="1" w:styleId="story">
    <w:name w:val="story"/>
    <w:basedOn w:val="Normal"/>
    <w:uiPriority w:val="99"/>
    <w:qFormat/>
    <w:rsid w:val="006D5178"/>
    <w:pPr>
      <w:spacing w:before="100" w:beforeAutospacing="1" w:after="100" w:afterAutospacing="1"/>
    </w:pPr>
    <w:rPr>
      <w:rFonts w:eastAsia="Times New Roman"/>
      <w:sz w:val="24"/>
    </w:rPr>
  </w:style>
  <w:style w:type="paragraph" w:customStyle="1" w:styleId="H1numbered">
    <w:name w:val="H1 numbered"/>
    <w:basedOn w:val="Normal"/>
    <w:uiPriority w:val="99"/>
    <w:qFormat/>
    <w:rsid w:val="006D5178"/>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D5178"/>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D517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D517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D517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D517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D517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D5178"/>
    <w:pPr>
      <w:widowControl w:val="0"/>
      <w:spacing w:after="63"/>
    </w:pPr>
    <w:rPr>
      <w:rFonts w:ascii="Arial" w:hAnsi="Arial"/>
      <w:color w:val="auto"/>
    </w:rPr>
  </w:style>
  <w:style w:type="paragraph" w:customStyle="1" w:styleId="CM35">
    <w:name w:val="CM35"/>
    <w:basedOn w:val="Default"/>
    <w:next w:val="Default"/>
    <w:uiPriority w:val="99"/>
    <w:qFormat/>
    <w:rsid w:val="006D517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D517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D517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D517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D517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D5178"/>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6D517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D5178"/>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6D517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D5178"/>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D517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D5178"/>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6D517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D5178"/>
    <w:rPr>
      <w:rFonts w:ascii="Georgia" w:hAnsi="Georgia" w:cstheme="minorBidi"/>
      <w:lang w:val="x-none" w:eastAsia="x-none"/>
    </w:rPr>
  </w:style>
  <w:style w:type="character" w:customStyle="1" w:styleId="NormalFontChar">
    <w:name w:val="Normal Font Char"/>
    <w:link w:val="NormalFont"/>
    <w:locked/>
    <w:rsid w:val="006D5178"/>
    <w:rPr>
      <w:rFonts w:ascii="Times New Roman" w:eastAsia="Times New Roman" w:hAnsi="Times New Roman" w:cs="Times New Roman"/>
      <w:sz w:val="20"/>
      <w:szCs w:val="20"/>
    </w:rPr>
  </w:style>
  <w:style w:type="paragraph" w:customStyle="1" w:styleId="NormalFont">
    <w:name w:val="Normal Font"/>
    <w:link w:val="NormalFontChar"/>
    <w:qFormat/>
    <w:rsid w:val="006D517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6D517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6D517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D5178"/>
    <w:rPr>
      <w:u w:val="single"/>
      <w:lang w:val="x-none" w:eastAsia="x-none"/>
    </w:rPr>
  </w:style>
  <w:style w:type="character" w:customStyle="1" w:styleId="StyleNormalFont11ptBoldUnderlineChar">
    <w:name w:val="Style Normal Font + 11 pt Bold Underline Char"/>
    <w:link w:val="StyleNormalFont11ptBoldUnderline"/>
    <w:locked/>
    <w:rsid w:val="006D517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D5178"/>
    <w:rPr>
      <w:b/>
      <w:bCs/>
      <w:u w:val="single"/>
      <w:lang w:val="x-none" w:eastAsia="x-none"/>
    </w:rPr>
  </w:style>
  <w:style w:type="paragraph" w:customStyle="1" w:styleId="Smallfont0">
    <w:name w:val="Smallfont"/>
    <w:basedOn w:val="Normal"/>
    <w:uiPriority w:val="99"/>
    <w:qFormat/>
    <w:rsid w:val="006D5178"/>
    <w:rPr>
      <w:rFonts w:eastAsia="Times New Roman"/>
      <w:sz w:val="15"/>
    </w:rPr>
  </w:style>
  <w:style w:type="paragraph" w:customStyle="1" w:styleId="formatvorlage2">
    <w:name w:val="formatvorlage2"/>
    <w:basedOn w:val="Normal"/>
    <w:uiPriority w:val="99"/>
    <w:qFormat/>
    <w:rsid w:val="006D517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D517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D5178"/>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6D517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D5178"/>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6D517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D5178"/>
    <w:pPr>
      <w:ind w:left="144"/>
    </w:pPr>
    <w:rPr>
      <w:rFonts w:ascii="Georgia" w:eastAsia="Times New Roman" w:hAnsi="Georgia" w:cstheme="minorBidi"/>
      <w:lang w:val="x-none" w:eastAsia="x-none"/>
    </w:rPr>
  </w:style>
  <w:style w:type="paragraph" w:customStyle="1" w:styleId="deck">
    <w:name w:val="deck"/>
    <w:basedOn w:val="Normal"/>
    <w:uiPriority w:val="99"/>
    <w:qFormat/>
    <w:rsid w:val="006D5178"/>
    <w:pPr>
      <w:spacing w:before="100" w:beforeAutospacing="1" w:after="100" w:afterAutospacing="1"/>
    </w:pPr>
    <w:rPr>
      <w:rFonts w:eastAsia="Times New Roman"/>
      <w:sz w:val="24"/>
    </w:rPr>
  </w:style>
  <w:style w:type="paragraph" w:customStyle="1" w:styleId="i1">
    <w:name w:val="i1"/>
    <w:basedOn w:val="Normal"/>
    <w:uiPriority w:val="99"/>
    <w:qFormat/>
    <w:rsid w:val="006D5178"/>
    <w:pPr>
      <w:spacing w:before="100" w:beforeAutospacing="1" w:after="100" w:afterAutospacing="1"/>
    </w:pPr>
    <w:rPr>
      <w:rFonts w:eastAsia="Times New Roman"/>
      <w:sz w:val="24"/>
    </w:rPr>
  </w:style>
  <w:style w:type="paragraph" w:customStyle="1" w:styleId="question">
    <w:name w:val="question"/>
    <w:basedOn w:val="Normal"/>
    <w:uiPriority w:val="99"/>
    <w:qFormat/>
    <w:rsid w:val="006D5178"/>
    <w:pPr>
      <w:spacing w:before="100" w:beforeAutospacing="1" w:after="100" w:afterAutospacing="1"/>
    </w:pPr>
    <w:rPr>
      <w:rFonts w:eastAsia="Times New Roman"/>
      <w:sz w:val="24"/>
    </w:rPr>
  </w:style>
  <w:style w:type="paragraph" w:customStyle="1" w:styleId="bodycopy">
    <w:name w:val="bodycopy"/>
    <w:basedOn w:val="Normal"/>
    <w:uiPriority w:val="99"/>
    <w:qFormat/>
    <w:rsid w:val="006D5178"/>
    <w:pPr>
      <w:spacing w:before="100" w:beforeAutospacing="1" w:after="100" w:afterAutospacing="1"/>
    </w:pPr>
    <w:rPr>
      <w:rFonts w:eastAsia="Times New Roman"/>
      <w:sz w:val="24"/>
    </w:rPr>
  </w:style>
  <w:style w:type="paragraph" w:customStyle="1" w:styleId="Fifth">
    <w:name w:val="Fifth"/>
    <w:basedOn w:val="Normal"/>
    <w:link w:val="FifthChar"/>
    <w:qFormat/>
    <w:rsid w:val="006D5178"/>
    <w:rPr>
      <w:rFonts w:ascii="Arial" w:eastAsia="Calibri" w:hAnsi="Arial"/>
    </w:rPr>
  </w:style>
  <w:style w:type="paragraph" w:customStyle="1" w:styleId="NoteLevel22">
    <w:name w:val="Note Level 22"/>
    <w:basedOn w:val="card"/>
    <w:next w:val="Normal"/>
    <w:uiPriority w:val="99"/>
    <w:qFormat/>
    <w:rsid w:val="006D5178"/>
    <w:pPr>
      <w:keepNext/>
    </w:pPr>
    <w:rPr>
      <w:rFonts w:ascii="Georgia" w:eastAsia="MS Gothic" w:hAnsi="Georgia"/>
      <w:bCs/>
      <w:szCs w:val="20"/>
    </w:rPr>
  </w:style>
  <w:style w:type="paragraph" w:customStyle="1" w:styleId="wp-caption-text">
    <w:name w:val="wp-caption-text"/>
    <w:basedOn w:val="Normal"/>
    <w:qFormat/>
    <w:rsid w:val="006D5178"/>
    <w:pPr>
      <w:spacing w:before="100" w:beforeAutospacing="1" w:after="100" w:afterAutospacing="1"/>
    </w:pPr>
    <w:rPr>
      <w:rFonts w:eastAsia="Times New Roman"/>
      <w:sz w:val="24"/>
    </w:rPr>
  </w:style>
  <w:style w:type="paragraph" w:customStyle="1" w:styleId="svarticle">
    <w:name w:val="svarticle"/>
    <w:basedOn w:val="Normal"/>
    <w:uiPriority w:val="99"/>
    <w:qFormat/>
    <w:rsid w:val="006D5178"/>
    <w:pPr>
      <w:spacing w:before="100" w:beforeAutospacing="1" w:after="100" w:afterAutospacing="1"/>
    </w:pPr>
    <w:rPr>
      <w:rFonts w:eastAsia="Times New Roman"/>
      <w:sz w:val="24"/>
    </w:rPr>
  </w:style>
  <w:style w:type="paragraph" w:customStyle="1" w:styleId="canvas-atom">
    <w:name w:val="canvas-atom"/>
    <w:basedOn w:val="Normal"/>
    <w:uiPriority w:val="99"/>
    <w:qFormat/>
    <w:rsid w:val="006D5178"/>
    <w:pPr>
      <w:spacing w:before="100" w:beforeAutospacing="1" w:after="100" w:afterAutospacing="1"/>
    </w:pPr>
    <w:rPr>
      <w:sz w:val="24"/>
    </w:rPr>
  </w:style>
  <w:style w:type="paragraph" w:customStyle="1" w:styleId="tweet-text">
    <w:name w:val="tweet-text"/>
    <w:basedOn w:val="Normal"/>
    <w:uiPriority w:val="99"/>
    <w:qFormat/>
    <w:rsid w:val="006D5178"/>
    <w:pPr>
      <w:spacing w:before="100" w:beforeAutospacing="1" w:after="100" w:afterAutospacing="1"/>
    </w:pPr>
  </w:style>
  <w:style w:type="paragraph" w:customStyle="1" w:styleId="description">
    <w:name w:val="description"/>
    <w:basedOn w:val="Normal"/>
    <w:uiPriority w:val="99"/>
    <w:qFormat/>
    <w:rsid w:val="006D5178"/>
    <w:pPr>
      <w:spacing w:before="100" w:beforeAutospacing="1" w:after="100" w:afterAutospacing="1"/>
    </w:pPr>
  </w:style>
  <w:style w:type="paragraph" w:customStyle="1" w:styleId="graf">
    <w:name w:val="graf"/>
    <w:basedOn w:val="Normal"/>
    <w:uiPriority w:val="99"/>
    <w:qFormat/>
    <w:rsid w:val="006D5178"/>
    <w:pPr>
      <w:spacing w:before="100" w:beforeAutospacing="1" w:after="100" w:afterAutospacing="1"/>
    </w:pPr>
  </w:style>
  <w:style w:type="paragraph" w:customStyle="1" w:styleId="column">
    <w:name w:val="column"/>
    <w:basedOn w:val="Normal"/>
    <w:uiPriority w:val="99"/>
    <w:qFormat/>
    <w:rsid w:val="006D5178"/>
    <w:pPr>
      <w:spacing w:before="100" w:beforeAutospacing="1" w:after="100" w:afterAutospacing="1"/>
    </w:pPr>
  </w:style>
  <w:style w:type="paragraph" w:customStyle="1" w:styleId="recirc-container">
    <w:name w:val="recirc-container"/>
    <w:basedOn w:val="Normal"/>
    <w:uiPriority w:val="99"/>
    <w:qFormat/>
    <w:rsid w:val="006D5178"/>
    <w:pPr>
      <w:spacing w:before="100" w:beforeAutospacing="1" w:after="100" w:afterAutospacing="1"/>
    </w:pPr>
    <w:rPr>
      <w:sz w:val="24"/>
    </w:rPr>
  </w:style>
  <w:style w:type="paragraph" w:customStyle="1" w:styleId="interstitial-link">
    <w:name w:val="interstitial-link"/>
    <w:basedOn w:val="Normal"/>
    <w:uiPriority w:val="99"/>
    <w:qFormat/>
    <w:rsid w:val="006D5178"/>
    <w:pPr>
      <w:spacing w:before="100" w:beforeAutospacing="1" w:after="100" w:afterAutospacing="1"/>
    </w:pPr>
    <w:rPr>
      <w:sz w:val="24"/>
    </w:rPr>
  </w:style>
  <w:style w:type="paragraph" w:customStyle="1" w:styleId="see-also">
    <w:name w:val="see-also"/>
    <w:basedOn w:val="Normal"/>
    <w:uiPriority w:val="99"/>
    <w:qFormat/>
    <w:rsid w:val="006D5178"/>
    <w:pPr>
      <w:spacing w:before="100" w:beforeAutospacing="1" w:after="100" w:afterAutospacing="1"/>
    </w:pPr>
    <w:rPr>
      <w:sz w:val="24"/>
    </w:rPr>
  </w:style>
  <w:style w:type="character" w:styleId="SubtleEmphasis">
    <w:name w:val="Subtle Emphasis"/>
    <w:uiPriority w:val="19"/>
    <w:qFormat/>
    <w:rsid w:val="006D5178"/>
    <w:rPr>
      <w:rFonts w:ascii="Georgia" w:hAnsi="Georgia" w:hint="default"/>
      <w:i/>
      <w:iCs/>
      <w:color w:val="808080"/>
    </w:rPr>
  </w:style>
  <w:style w:type="character" w:customStyle="1" w:styleId="cardchar00">
    <w:name w:val="cardchar0"/>
    <w:basedOn w:val="DefaultParagraphFont"/>
    <w:rsid w:val="006D5178"/>
  </w:style>
  <w:style w:type="character" w:customStyle="1" w:styleId="UnderlineNon-bold">
    <w:name w:val="Underline Non - bold"/>
    <w:rsid w:val="006D5178"/>
    <w:rPr>
      <w:rFonts w:ascii="Times New Roman" w:hAnsi="Times New Roman" w:cs="Times New Roman" w:hint="default"/>
      <w:iCs/>
      <w:sz w:val="22"/>
      <w:u w:val="single"/>
    </w:rPr>
  </w:style>
  <w:style w:type="character" w:customStyle="1" w:styleId="Heading5Char2">
    <w:name w:val="Heading 5 Char2"/>
    <w:rsid w:val="006D517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D5178"/>
    <w:rPr>
      <w:rFonts w:ascii="Arial" w:hAnsi="Arial" w:cs="Arial"/>
      <w:vanish/>
      <w:sz w:val="16"/>
      <w:szCs w:val="16"/>
    </w:rPr>
  </w:style>
  <w:style w:type="paragraph" w:styleId="z-TopofForm">
    <w:name w:val="HTML Top of Form"/>
    <w:basedOn w:val="Normal"/>
    <w:next w:val="Normal"/>
    <w:link w:val="z-TopofFormChar"/>
    <w:hidden/>
    <w:uiPriority w:val="99"/>
    <w:unhideWhenUsed/>
    <w:rsid w:val="006D517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D5178"/>
    <w:rPr>
      <w:rFonts w:ascii="Arial" w:hAnsi="Arial" w:cs="Arial"/>
      <w:vanish/>
      <w:sz w:val="16"/>
      <w:szCs w:val="16"/>
    </w:rPr>
  </w:style>
  <w:style w:type="character" w:customStyle="1" w:styleId="z-BottomofFormChar">
    <w:name w:val="z-Bottom of Form Char"/>
    <w:basedOn w:val="DefaultParagraphFont"/>
    <w:link w:val="z-BottomofForm"/>
    <w:uiPriority w:val="99"/>
    <w:rsid w:val="006D517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D517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D5178"/>
    <w:rPr>
      <w:rFonts w:ascii="Arial" w:hAnsi="Arial" w:cs="Arial"/>
      <w:vanish/>
      <w:sz w:val="16"/>
      <w:szCs w:val="16"/>
    </w:rPr>
  </w:style>
  <w:style w:type="character" w:customStyle="1" w:styleId="authordate1">
    <w:name w:val="authordate"/>
    <w:rsid w:val="006D5178"/>
  </w:style>
  <w:style w:type="character" w:customStyle="1" w:styleId="underline0">
    <w:name w:val="%underline"/>
    <w:qFormat/>
    <w:rsid w:val="006D5178"/>
    <w:rPr>
      <w:rFonts w:ascii="Times New Roman" w:hAnsi="Times New Roman" w:cs="Times New Roman" w:hint="default"/>
      <w:strike w:val="0"/>
      <w:dstrike w:val="0"/>
      <w:sz w:val="16"/>
      <w:u w:val="none"/>
      <w:effect w:val="none"/>
    </w:rPr>
  </w:style>
  <w:style w:type="character" w:customStyle="1" w:styleId="AUNDERLINE0">
    <w:name w:val="AUNDERLINE"/>
    <w:qFormat/>
    <w:rsid w:val="006D5178"/>
    <w:rPr>
      <w:rFonts w:ascii="Times New Roman" w:hAnsi="Times New Roman" w:cs="Times New Roman" w:hint="default"/>
      <w:sz w:val="20"/>
      <w:u w:val="single"/>
    </w:rPr>
  </w:style>
  <w:style w:type="character" w:customStyle="1" w:styleId="UnderlinedCharChar">
    <w:name w:val="Underlined Char Char"/>
    <w:rsid w:val="006D5178"/>
    <w:rPr>
      <w:rFonts w:ascii="Garamond" w:hAnsi="Garamond" w:hint="default"/>
      <w:szCs w:val="28"/>
      <w:u w:val="single"/>
      <w:lang w:val="en-US" w:eastAsia="en-US" w:bidi="ar-SA"/>
    </w:rPr>
  </w:style>
  <w:style w:type="character" w:customStyle="1" w:styleId="slug-doi">
    <w:name w:val="slug-doi"/>
    <w:basedOn w:val="DefaultParagraphFont"/>
    <w:rsid w:val="006D5178"/>
  </w:style>
  <w:style w:type="character" w:customStyle="1" w:styleId="af">
    <w:name w:val="af"/>
    <w:basedOn w:val="DefaultParagraphFont"/>
    <w:rsid w:val="006D5178"/>
  </w:style>
  <w:style w:type="character" w:customStyle="1" w:styleId="ab">
    <w:name w:val="ab"/>
    <w:basedOn w:val="DefaultParagraphFont"/>
    <w:rsid w:val="006D5178"/>
  </w:style>
  <w:style w:type="character" w:customStyle="1" w:styleId="em">
    <w:name w:val="em"/>
    <w:basedOn w:val="DefaultParagraphFont"/>
    <w:rsid w:val="006D5178"/>
  </w:style>
  <w:style w:type="character" w:customStyle="1" w:styleId="au">
    <w:name w:val="au"/>
    <w:basedOn w:val="DefaultParagraphFont"/>
    <w:rsid w:val="006D5178"/>
  </w:style>
  <w:style w:type="character" w:customStyle="1" w:styleId="ti">
    <w:name w:val="ti"/>
    <w:basedOn w:val="DefaultParagraphFont"/>
    <w:rsid w:val="006D5178"/>
  </w:style>
  <w:style w:type="character" w:customStyle="1" w:styleId="subheadblue">
    <w:name w:val="subhead_blue"/>
    <w:basedOn w:val="DefaultParagraphFont"/>
    <w:rsid w:val="006D5178"/>
  </w:style>
  <w:style w:type="character" w:customStyle="1" w:styleId="affiliation">
    <w:name w:val="affiliation"/>
    <w:basedOn w:val="DefaultParagraphFont"/>
    <w:rsid w:val="006D5178"/>
  </w:style>
  <w:style w:type="character" w:customStyle="1" w:styleId="slug-doi-wrapper">
    <w:name w:val="slug-doi-wrapper"/>
    <w:basedOn w:val="DefaultParagraphFont"/>
    <w:rsid w:val="006D5178"/>
  </w:style>
  <w:style w:type="character" w:customStyle="1" w:styleId="slug-metadata-noteahead-of-print">
    <w:name w:val="slug-metadata-note ahead-of-print"/>
    <w:basedOn w:val="DefaultParagraphFont"/>
    <w:rsid w:val="006D5178"/>
  </w:style>
  <w:style w:type="character" w:customStyle="1" w:styleId="slug-ahead-of-print-date">
    <w:name w:val="slug-ahead-of-print-date"/>
    <w:basedOn w:val="DefaultParagraphFont"/>
    <w:rsid w:val="006D5178"/>
  </w:style>
  <w:style w:type="character" w:customStyle="1" w:styleId="medium-bold">
    <w:name w:val="medium-bold"/>
    <w:basedOn w:val="DefaultParagraphFont"/>
    <w:rsid w:val="006D5178"/>
  </w:style>
  <w:style w:type="character" w:customStyle="1" w:styleId="updated-short-citation">
    <w:name w:val="updated-short-citation"/>
    <w:basedOn w:val="DefaultParagraphFont"/>
    <w:rsid w:val="006D5178"/>
  </w:style>
  <w:style w:type="character" w:customStyle="1" w:styleId="goohl0">
    <w:name w:val="goohl0"/>
    <w:basedOn w:val="DefaultParagraphFont"/>
    <w:rsid w:val="006D5178"/>
  </w:style>
  <w:style w:type="character" w:customStyle="1" w:styleId="CharChar6">
    <w:name w:val="Char Char6"/>
    <w:rsid w:val="006D5178"/>
    <w:rPr>
      <w:rFonts w:ascii="Arial" w:hAnsi="Arial" w:cs="Arial" w:hint="default"/>
      <w:bCs/>
      <w:sz w:val="16"/>
      <w:szCs w:val="26"/>
      <w:lang w:val="en-US" w:eastAsia="en-US" w:bidi="ar-SA"/>
    </w:rPr>
  </w:style>
  <w:style w:type="character" w:customStyle="1" w:styleId="TagCharChar1">
    <w:name w:val="Tag Char Char1"/>
    <w:rsid w:val="006D5178"/>
    <w:rPr>
      <w:b/>
      <w:bCs w:val="0"/>
      <w:sz w:val="24"/>
      <w:szCs w:val="24"/>
      <w:lang w:val="en-US" w:eastAsia="en-US" w:bidi="ar-SA"/>
    </w:rPr>
  </w:style>
  <w:style w:type="character" w:customStyle="1" w:styleId="12TimesNewRoman">
    <w:name w:val="12 Times New Roman"/>
    <w:rsid w:val="006D517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D517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D5178"/>
    <w:rPr>
      <w:rFonts w:ascii="Times New Roman" w:hAnsi="Times New Roman" w:cs="Times New Roman" w:hint="default"/>
      <w:strike w:val="0"/>
      <w:dstrike w:val="0"/>
      <w:sz w:val="14"/>
      <w:u w:val="none"/>
      <w:effect w:val="none"/>
    </w:rPr>
  </w:style>
  <w:style w:type="character" w:customStyle="1" w:styleId="F8-UnderlineBold">
    <w:name w:val="F8 - Underline/Bold"/>
    <w:rsid w:val="006D5178"/>
    <w:rPr>
      <w:rFonts w:ascii="Times New Roman" w:hAnsi="Times New Roman" w:cs="Times New Roman" w:hint="default"/>
      <w:b/>
      <w:bCs w:val="0"/>
      <w:sz w:val="20"/>
      <w:u w:val="single"/>
    </w:rPr>
  </w:style>
  <w:style w:type="character" w:customStyle="1" w:styleId="F7-SmallFont">
    <w:name w:val="F7 - Small Font"/>
    <w:rsid w:val="006D5178"/>
    <w:rPr>
      <w:rFonts w:ascii="Times New Roman" w:hAnsi="Times New Roman" w:cs="Times New Roman" w:hint="default"/>
      <w:sz w:val="14"/>
    </w:rPr>
  </w:style>
  <w:style w:type="character" w:customStyle="1" w:styleId="Brief-Bold">
    <w:name w:val="Brief - Bold"/>
    <w:rsid w:val="006D5178"/>
    <w:rPr>
      <w:rFonts w:ascii="Times New Roman" w:hAnsi="Times New Roman" w:cs="Times New Roman" w:hint="default"/>
      <w:b/>
      <w:bCs w:val="0"/>
    </w:rPr>
  </w:style>
  <w:style w:type="character" w:customStyle="1" w:styleId="Card-Underline">
    <w:name w:val="Card - Underline"/>
    <w:rsid w:val="006D5178"/>
    <w:rPr>
      <w:rFonts w:ascii="Times New Roman" w:hAnsi="Times New Roman" w:cs="Times New Roman" w:hint="default"/>
      <w:u w:val="single"/>
    </w:rPr>
  </w:style>
  <w:style w:type="character" w:customStyle="1" w:styleId="beriefunderline">
    <w:name w:val="berief = underline"/>
    <w:rsid w:val="006D5178"/>
    <w:rPr>
      <w:rFonts w:ascii="Times New Roman" w:eastAsia="Times New Roman" w:hAnsi="Times New Roman" w:cs="Times New Roman" w:hint="default"/>
      <w:sz w:val="20"/>
      <w:u w:val="single"/>
    </w:rPr>
  </w:style>
  <w:style w:type="character" w:customStyle="1" w:styleId="BoldText10pt">
    <w:name w:val="Bold Text 10 pt"/>
    <w:rsid w:val="006D517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6D5178"/>
    <w:rPr>
      <w:i/>
      <w:iCs w:val="0"/>
    </w:rPr>
  </w:style>
  <w:style w:type="character" w:customStyle="1" w:styleId="eoeaheader">
    <w:name w:val="eoea_header"/>
    <w:basedOn w:val="DefaultParagraphFont"/>
    <w:rsid w:val="006D5178"/>
  </w:style>
  <w:style w:type="character" w:customStyle="1" w:styleId="SC4208902">
    <w:name w:val="SC.4.208902"/>
    <w:rsid w:val="006D5178"/>
    <w:rPr>
      <w:rFonts w:ascii="Century" w:hAnsi="Century" w:cs="Century" w:hint="default"/>
      <w:color w:val="000000"/>
      <w:sz w:val="22"/>
      <w:szCs w:val="22"/>
    </w:rPr>
  </w:style>
  <w:style w:type="character" w:customStyle="1" w:styleId="SC4208915">
    <w:name w:val="SC.4.208915"/>
    <w:rsid w:val="006D5178"/>
    <w:rPr>
      <w:rFonts w:ascii="Century" w:hAnsi="Century" w:cs="Century" w:hint="default"/>
      <w:color w:val="000000"/>
      <w:sz w:val="13"/>
      <w:szCs w:val="13"/>
    </w:rPr>
  </w:style>
  <w:style w:type="character" w:customStyle="1" w:styleId="SC273764">
    <w:name w:val="SC.2.73764"/>
    <w:rsid w:val="006D5178"/>
    <w:rPr>
      <w:rFonts w:ascii="Century" w:hAnsi="Century" w:cs="Century" w:hint="default"/>
      <w:color w:val="000000"/>
      <w:sz w:val="72"/>
      <w:szCs w:val="72"/>
    </w:rPr>
  </w:style>
  <w:style w:type="character" w:customStyle="1" w:styleId="SC273779">
    <w:name w:val="SC.2.73779"/>
    <w:rsid w:val="006D5178"/>
    <w:rPr>
      <w:rFonts w:ascii="Century" w:hAnsi="Century" w:cs="Century" w:hint="default"/>
      <w:color w:val="000000"/>
      <w:sz w:val="40"/>
      <w:szCs w:val="40"/>
    </w:rPr>
  </w:style>
  <w:style w:type="character" w:customStyle="1" w:styleId="SC273763">
    <w:name w:val="SC.2.73763"/>
    <w:rsid w:val="006D5178"/>
    <w:rPr>
      <w:rFonts w:ascii="Century" w:hAnsi="Century" w:cs="Century" w:hint="default"/>
      <w:b/>
      <w:bCs/>
      <w:color w:val="000000"/>
    </w:rPr>
  </w:style>
  <w:style w:type="character" w:customStyle="1" w:styleId="SC4208910">
    <w:name w:val="SC.4.208910"/>
    <w:rsid w:val="006D5178"/>
    <w:rPr>
      <w:rFonts w:ascii="Century" w:hAnsi="Century" w:cs="Century" w:hint="default"/>
      <w:color w:val="000000"/>
      <w:sz w:val="28"/>
      <w:szCs w:val="28"/>
    </w:rPr>
  </w:style>
  <w:style w:type="character" w:customStyle="1" w:styleId="SC4208911">
    <w:name w:val="SC.4.208911"/>
    <w:rsid w:val="006D5178"/>
    <w:rPr>
      <w:rFonts w:ascii="Century" w:hAnsi="Century" w:cs="Century" w:hint="default"/>
      <w:color w:val="000000"/>
    </w:rPr>
  </w:style>
  <w:style w:type="character" w:customStyle="1" w:styleId="articlesubtitle">
    <w:name w:val="article_sub_title"/>
    <w:basedOn w:val="DefaultParagraphFont"/>
    <w:rsid w:val="006D5178"/>
  </w:style>
  <w:style w:type="character" w:customStyle="1" w:styleId="newsdate2">
    <w:name w:val="news_date2"/>
    <w:basedOn w:val="DefaultParagraphFont"/>
    <w:rsid w:val="006D5178"/>
  </w:style>
  <w:style w:type="character" w:customStyle="1" w:styleId="readarticleheader">
    <w:name w:val="readarticleheader"/>
    <w:basedOn w:val="DefaultParagraphFont"/>
    <w:rsid w:val="006D5178"/>
  </w:style>
  <w:style w:type="character" w:customStyle="1" w:styleId="UnderlineChar20">
    <w:name w:val="Underline Char2"/>
    <w:rsid w:val="006D5178"/>
    <w:rPr>
      <w:rFonts w:ascii="Trebuchet MS" w:hAnsi="Trebuchet MS" w:hint="default"/>
      <w:u w:val="thick"/>
      <w:lang w:val="en-US" w:eastAsia="zh-CN" w:bidi="ar-SA"/>
    </w:rPr>
  </w:style>
  <w:style w:type="character" w:customStyle="1" w:styleId="BoldUnderliningChar">
    <w:name w:val="Bold Underlining Char"/>
    <w:rsid w:val="006D5178"/>
    <w:rPr>
      <w:rFonts w:ascii="Arial Narrow" w:eastAsia="Times New Roman" w:hAnsi="Arial Narrow" w:hint="default"/>
      <w:b/>
      <w:bCs w:val="0"/>
      <w:szCs w:val="24"/>
      <w:u w:val="single"/>
      <w:lang w:val="en-GB" w:eastAsia="en-US" w:bidi="ar-SA"/>
    </w:rPr>
  </w:style>
  <w:style w:type="character" w:customStyle="1" w:styleId="medium-normal1">
    <w:name w:val="medium-normal1"/>
    <w:rsid w:val="006D5178"/>
    <w:rPr>
      <w:rFonts w:ascii="Arial" w:hAnsi="Arial" w:cs="Arial" w:hint="default"/>
      <w:b w:val="0"/>
      <w:bCs w:val="0"/>
      <w:i w:val="0"/>
      <w:iCs w:val="0"/>
      <w:sz w:val="20"/>
      <w:szCs w:val="20"/>
    </w:rPr>
  </w:style>
  <w:style w:type="character" w:customStyle="1" w:styleId="UnderlinedCardChar0">
    <w:name w:val="Underlined Card Char"/>
    <w:rsid w:val="006D5178"/>
    <w:rPr>
      <w:rFonts w:ascii="Palatino Linotype" w:hAnsi="Palatino Linotype" w:hint="default"/>
      <w:u w:val="single"/>
      <w:lang w:val="en-US" w:eastAsia="en-US" w:bidi="ar-SA"/>
    </w:rPr>
  </w:style>
  <w:style w:type="character" w:customStyle="1" w:styleId="char">
    <w:name w:val="char"/>
    <w:basedOn w:val="DefaultParagraphFont"/>
    <w:rsid w:val="006D5178"/>
  </w:style>
  <w:style w:type="character" w:customStyle="1" w:styleId="UnderlineCharCharCharCharCharChar">
    <w:name w:val="Underline Char Char Char Char Char Char"/>
    <w:rsid w:val="006D5178"/>
    <w:rPr>
      <w:rFonts w:ascii="Arial Narrow" w:hAnsi="Arial Narrow" w:hint="default"/>
      <w:szCs w:val="24"/>
      <w:u w:val="single"/>
      <w:lang w:val="en-US" w:eastAsia="en-US" w:bidi="ar-SA"/>
    </w:rPr>
  </w:style>
  <w:style w:type="character" w:customStyle="1" w:styleId="klink">
    <w:name w:val="klink"/>
    <w:basedOn w:val="DefaultParagraphFont"/>
    <w:rsid w:val="006D5178"/>
  </w:style>
  <w:style w:type="character" w:customStyle="1" w:styleId="date10">
    <w:name w:val="date1"/>
    <w:basedOn w:val="DefaultParagraphFont"/>
    <w:rsid w:val="006D5178"/>
  </w:style>
  <w:style w:type="character" w:customStyle="1" w:styleId="bolding1">
    <w:name w:val="bolding1"/>
    <w:rsid w:val="006D5178"/>
    <w:rPr>
      <w:b/>
      <w:bCs/>
    </w:rPr>
  </w:style>
  <w:style w:type="character" w:customStyle="1" w:styleId="bookoptions1">
    <w:name w:val="book_options1"/>
    <w:rsid w:val="006D5178"/>
    <w:rPr>
      <w:b/>
      <w:bCs/>
      <w:color w:val="333366"/>
    </w:rPr>
  </w:style>
  <w:style w:type="character" w:customStyle="1" w:styleId="descriptionblock">
    <w:name w:val="description block"/>
    <w:basedOn w:val="DefaultParagraphFont"/>
    <w:rsid w:val="006D5178"/>
  </w:style>
  <w:style w:type="character" w:customStyle="1" w:styleId="detailsboxblock">
    <w:name w:val="detailsbox block"/>
    <w:basedOn w:val="DefaultParagraphFont"/>
    <w:rsid w:val="006D5178"/>
  </w:style>
  <w:style w:type="character" w:customStyle="1" w:styleId="Char3">
    <w:name w:val="Char3"/>
    <w:rsid w:val="006D5178"/>
    <w:rPr>
      <w:rFonts w:ascii="Arial" w:hAnsi="Arial" w:cs="Arial" w:hint="default"/>
      <w:bCs/>
      <w:u w:val="thick"/>
      <w:lang w:val="en-US" w:eastAsia="en-US" w:bidi="ar-SA"/>
    </w:rPr>
  </w:style>
  <w:style w:type="character" w:customStyle="1" w:styleId="texto11">
    <w:name w:val="texto11"/>
    <w:rsid w:val="006D5178"/>
    <w:rPr>
      <w:rFonts w:ascii="Arial" w:hAnsi="Arial" w:cs="Arial" w:hint="default"/>
      <w:b w:val="0"/>
      <w:bCs w:val="0"/>
      <w:i w:val="0"/>
      <w:iCs w:val="0"/>
      <w:caps w:val="0"/>
      <w:color w:val="000000"/>
      <w:sz w:val="26"/>
      <w:szCs w:val="26"/>
    </w:rPr>
  </w:style>
  <w:style w:type="character" w:customStyle="1" w:styleId="CardTagChar">
    <w:name w:val="Card Tag Char"/>
    <w:rsid w:val="006D5178"/>
    <w:rPr>
      <w:rFonts w:ascii="Arial Narrow" w:hAnsi="Arial Narrow" w:hint="default"/>
      <w:b/>
      <w:bCs w:val="0"/>
      <w:sz w:val="24"/>
      <w:szCs w:val="24"/>
      <w:lang w:val="en-US" w:eastAsia="en-US" w:bidi="ar-SA"/>
    </w:rPr>
  </w:style>
  <w:style w:type="character" w:customStyle="1" w:styleId="DebateCiteCharCharChar">
    <w:name w:val="Debate Cite Char Char Char"/>
    <w:rsid w:val="006D5178"/>
    <w:rPr>
      <w:b/>
      <w:bCs w:val="0"/>
      <w:sz w:val="32"/>
      <w:szCs w:val="32"/>
      <w:lang w:val="en-US" w:eastAsia="en-US" w:bidi="ar-SA"/>
    </w:rPr>
  </w:style>
  <w:style w:type="character" w:customStyle="1" w:styleId="TagandCiteChar">
    <w:name w:val="Tag and Cite Char"/>
    <w:rsid w:val="006D5178"/>
    <w:rPr>
      <w:color w:val="333333"/>
      <w:sz w:val="22"/>
      <w:szCs w:val="22"/>
      <w:lang w:val="en-US" w:eastAsia="en-US" w:bidi="ar-SA"/>
    </w:rPr>
  </w:style>
  <w:style w:type="character" w:customStyle="1" w:styleId="Style10ptBold">
    <w:name w:val="Style 10 pt Bold"/>
    <w:rsid w:val="006D5178"/>
    <w:rPr>
      <w:b/>
      <w:bCs/>
      <w:sz w:val="20"/>
    </w:rPr>
  </w:style>
  <w:style w:type="character" w:customStyle="1" w:styleId="text9">
    <w:name w:val="text9"/>
    <w:basedOn w:val="DefaultParagraphFont"/>
    <w:rsid w:val="006D5178"/>
  </w:style>
  <w:style w:type="character" w:customStyle="1" w:styleId="text21">
    <w:name w:val="text21"/>
    <w:basedOn w:val="DefaultParagraphFont"/>
    <w:rsid w:val="006D5178"/>
  </w:style>
  <w:style w:type="character" w:customStyle="1" w:styleId="text19">
    <w:name w:val="text19"/>
    <w:basedOn w:val="DefaultParagraphFont"/>
    <w:rsid w:val="006D5178"/>
  </w:style>
  <w:style w:type="character" w:customStyle="1" w:styleId="term2">
    <w:name w:val="term2"/>
    <w:rsid w:val="006D5178"/>
    <w:rPr>
      <w:b/>
      <w:bCs/>
    </w:rPr>
  </w:style>
  <w:style w:type="character" w:customStyle="1" w:styleId="pmterms12">
    <w:name w:val="pmterms12"/>
    <w:rsid w:val="006D5178"/>
    <w:rPr>
      <w:b/>
      <w:bCs/>
      <w:i w:val="0"/>
      <w:iCs w:val="0"/>
      <w:color w:val="000000"/>
    </w:rPr>
  </w:style>
  <w:style w:type="character" w:customStyle="1" w:styleId="ToReadChar">
    <w:name w:val="To Read Char"/>
    <w:rsid w:val="006D5178"/>
    <w:rPr>
      <w:rFonts w:ascii="Verdana" w:hAnsi="Verdana" w:hint="default"/>
      <w:b/>
      <w:bCs w:val="0"/>
      <w:szCs w:val="24"/>
      <w:u w:val="single"/>
      <w:lang w:val="en-US" w:eastAsia="en-US" w:bidi="ar-SA"/>
    </w:rPr>
  </w:style>
  <w:style w:type="character" w:customStyle="1" w:styleId="ToReadCharChar">
    <w:name w:val="To Read Char Char"/>
    <w:rsid w:val="006D5178"/>
    <w:rPr>
      <w:rFonts w:ascii="Verdana" w:hAnsi="Verdana" w:hint="default"/>
      <w:b/>
      <w:bCs w:val="0"/>
      <w:szCs w:val="24"/>
      <w:u w:val="single"/>
      <w:lang w:val="en-US" w:eastAsia="en-US" w:bidi="ar-SA"/>
    </w:rPr>
  </w:style>
  <w:style w:type="character" w:customStyle="1" w:styleId="bio">
    <w:name w:val="bio"/>
    <w:basedOn w:val="DefaultParagraphFont"/>
    <w:rsid w:val="006D5178"/>
  </w:style>
  <w:style w:type="character" w:customStyle="1" w:styleId="storytextstyle">
    <w:name w:val="storytextstyle"/>
    <w:basedOn w:val="DefaultParagraphFont"/>
    <w:rsid w:val="006D5178"/>
  </w:style>
  <w:style w:type="character" w:customStyle="1" w:styleId="cardunderlinedCharChar">
    <w:name w:val="card underlined Char Char"/>
    <w:rsid w:val="006D5178"/>
    <w:rPr>
      <w:rFonts w:ascii="Arial" w:hAnsi="Arial" w:cs="Arial" w:hint="default"/>
      <w:sz w:val="22"/>
      <w:szCs w:val="24"/>
      <w:u w:val="single"/>
      <w:lang w:val="en-US" w:eastAsia="en-US" w:bidi="ar-SA"/>
    </w:rPr>
  </w:style>
  <w:style w:type="character" w:customStyle="1" w:styleId="Style2Char0">
    <w:name w:val="Style2 Char"/>
    <w:rsid w:val="006D5178"/>
    <w:rPr>
      <w:rFonts w:ascii="Book Antiqua" w:hAnsi="Book Antiqua" w:hint="default"/>
      <w:u w:val="thick"/>
      <w:lang w:val="en-US" w:eastAsia="en-US" w:bidi="ar-SA"/>
    </w:rPr>
  </w:style>
  <w:style w:type="character" w:customStyle="1" w:styleId="Style2Char1">
    <w:name w:val="Style2 Char1"/>
    <w:rsid w:val="006D5178"/>
    <w:rPr>
      <w:rFonts w:ascii="Book Antiqua" w:hAnsi="Book Antiqua" w:hint="default"/>
      <w:szCs w:val="24"/>
      <w:u w:val="thick"/>
      <w:lang w:val="en-US" w:eastAsia="en-US" w:bidi="ar-SA"/>
    </w:rPr>
  </w:style>
  <w:style w:type="character" w:customStyle="1" w:styleId="articlehead21">
    <w:name w:val="articlehead21"/>
    <w:rsid w:val="006D5178"/>
    <w:rPr>
      <w:rFonts w:ascii="Arial" w:hAnsi="Arial" w:cs="Arial" w:hint="default"/>
      <w:b/>
      <w:bCs/>
      <w:color w:val="660000"/>
      <w:sz w:val="20"/>
      <w:szCs w:val="20"/>
    </w:rPr>
  </w:style>
  <w:style w:type="character" w:customStyle="1" w:styleId="TagCiteChar1">
    <w:name w:val="Tag/Cite Char1"/>
    <w:rsid w:val="006D5178"/>
    <w:rPr>
      <w:b/>
      <w:bCs w:val="0"/>
      <w:lang w:val="en-US" w:eastAsia="en-US" w:bidi="ar-SA"/>
    </w:rPr>
  </w:style>
  <w:style w:type="character" w:customStyle="1" w:styleId="goohl2">
    <w:name w:val="goohl2"/>
    <w:basedOn w:val="DefaultParagraphFont"/>
    <w:rsid w:val="006D5178"/>
  </w:style>
  <w:style w:type="character" w:customStyle="1" w:styleId="CardCharChar0">
    <w:name w:val="Card Char Char"/>
    <w:rsid w:val="006D5178"/>
    <w:rPr>
      <w:lang w:val="en-US" w:eastAsia="en-US" w:bidi="ar-SA"/>
    </w:rPr>
  </w:style>
  <w:style w:type="character" w:customStyle="1" w:styleId="BriefTitle1Char">
    <w:name w:val="Brief Title 1 Char"/>
    <w:rsid w:val="006D5178"/>
    <w:rPr>
      <w:b/>
      <w:bCs w:val="0"/>
      <w:u w:val="single"/>
      <w:lang w:val="en-US" w:eastAsia="en-US" w:bidi="ar-SA"/>
    </w:rPr>
  </w:style>
  <w:style w:type="character" w:customStyle="1" w:styleId="TagCiteCharChar">
    <w:name w:val="Tag/Cite Char Char"/>
    <w:rsid w:val="006D5178"/>
    <w:rPr>
      <w:b/>
      <w:bCs w:val="0"/>
      <w:lang w:val="en-US" w:eastAsia="en-US" w:bidi="ar-SA"/>
    </w:rPr>
  </w:style>
  <w:style w:type="character" w:customStyle="1" w:styleId="btx">
    <w:name w:val="btx"/>
    <w:basedOn w:val="DefaultParagraphFont"/>
    <w:rsid w:val="006D5178"/>
  </w:style>
  <w:style w:type="character" w:customStyle="1" w:styleId="CardChar1">
    <w:name w:val="Card Char1"/>
    <w:rsid w:val="006D5178"/>
    <w:rPr>
      <w:lang w:val="en-US" w:eastAsia="en-US" w:bidi="ar-SA"/>
    </w:rPr>
  </w:style>
  <w:style w:type="character" w:customStyle="1" w:styleId="prodgeneral1">
    <w:name w:val="prodgeneral1"/>
    <w:rsid w:val="006D5178"/>
    <w:rPr>
      <w:rFonts w:ascii="Verdana" w:hAnsi="Verdana" w:hint="default"/>
      <w:b w:val="0"/>
      <w:bCs w:val="0"/>
      <w:caps w:val="0"/>
      <w:color w:val="000000"/>
      <w:spacing w:val="0"/>
      <w:sz w:val="16"/>
      <w:szCs w:val="16"/>
    </w:rPr>
  </w:style>
  <w:style w:type="character" w:customStyle="1" w:styleId="summary1">
    <w:name w:val="summary1"/>
    <w:rsid w:val="006D5178"/>
    <w:rPr>
      <w:rFonts w:ascii="Arial" w:hAnsi="Arial" w:cs="Arial" w:hint="default"/>
      <w:sz w:val="18"/>
      <w:szCs w:val="18"/>
    </w:rPr>
  </w:style>
  <w:style w:type="character" w:customStyle="1" w:styleId="text3">
    <w:name w:val="text3"/>
    <w:basedOn w:val="DefaultParagraphFont"/>
    <w:rsid w:val="006D5178"/>
  </w:style>
  <w:style w:type="character" w:customStyle="1" w:styleId="cardtextsmallChar">
    <w:name w:val="card text small Char"/>
    <w:rsid w:val="006D5178"/>
    <w:rPr>
      <w:rFonts w:ascii="Arial Narrow" w:hAnsi="Arial Narrow" w:hint="default"/>
      <w:sz w:val="16"/>
      <w:szCs w:val="24"/>
      <w:lang w:val="en-US" w:eastAsia="en-US" w:bidi="ar-SA"/>
    </w:rPr>
  </w:style>
  <w:style w:type="character" w:customStyle="1" w:styleId="countrytitle1">
    <w:name w:val="countrytitle1"/>
    <w:rsid w:val="006D5178"/>
    <w:rPr>
      <w:rFonts w:ascii="Verdana" w:hAnsi="Verdana" w:hint="default"/>
      <w:b/>
      <w:bCs/>
      <w:color w:val="293643"/>
      <w:sz w:val="24"/>
      <w:szCs w:val="24"/>
    </w:rPr>
  </w:style>
  <w:style w:type="character" w:customStyle="1" w:styleId="storyheader1">
    <w:name w:val="storyheader1"/>
    <w:rsid w:val="006D5178"/>
    <w:rPr>
      <w:rFonts w:ascii="Verdana" w:hAnsi="Verdana" w:hint="default"/>
      <w:b/>
      <w:bCs/>
      <w:color w:val="000000"/>
      <w:sz w:val="21"/>
      <w:szCs w:val="21"/>
    </w:rPr>
  </w:style>
  <w:style w:type="character" w:customStyle="1" w:styleId="cardunderlinedChar0">
    <w:name w:val="card underlined Char"/>
    <w:rsid w:val="006D5178"/>
    <w:rPr>
      <w:rFonts w:ascii="Arial" w:hAnsi="Arial" w:cs="Arial" w:hint="default"/>
      <w:sz w:val="22"/>
      <w:szCs w:val="24"/>
      <w:u w:val="single"/>
      <w:lang w:val="en-US" w:eastAsia="en-US" w:bidi="ar-SA"/>
    </w:rPr>
  </w:style>
  <w:style w:type="character" w:customStyle="1" w:styleId="article1">
    <w:name w:val="article1"/>
    <w:rsid w:val="006D5178"/>
    <w:rPr>
      <w:rFonts w:ascii="Verdana" w:hAnsi="Verdana" w:hint="default"/>
      <w:color w:val="333333"/>
      <w:sz w:val="16"/>
      <w:szCs w:val="16"/>
    </w:rPr>
  </w:style>
  <w:style w:type="character" w:customStyle="1" w:styleId="story-posted-date1">
    <w:name w:val="story-posted-date1"/>
    <w:rsid w:val="006D517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D517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D5178"/>
  </w:style>
  <w:style w:type="character" w:customStyle="1" w:styleId="textmedium">
    <w:name w:val="textmedium"/>
    <w:basedOn w:val="DefaultParagraphFont"/>
    <w:rsid w:val="006D5178"/>
  </w:style>
  <w:style w:type="character" w:customStyle="1" w:styleId="citation1">
    <w:name w:val="citation1"/>
    <w:rsid w:val="006D5178"/>
    <w:rPr>
      <w:rFonts w:ascii="Verdana" w:hAnsi="Verdana" w:hint="default"/>
      <w:sz w:val="17"/>
      <w:szCs w:val="17"/>
    </w:rPr>
  </w:style>
  <w:style w:type="character" w:customStyle="1" w:styleId="hithighlite">
    <w:name w:val="hithighlite"/>
    <w:basedOn w:val="DefaultParagraphFont"/>
    <w:rsid w:val="006D5178"/>
  </w:style>
  <w:style w:type="character" w:customStyle="1" w:styleId="articlecontent">
    <w:name w:val="articlecontent"/>
    <w:basedOn w:val="DefaultParagraphFont"/>
    <w:rsid w:val="006D5178"/>
  </w:style>
  <w:style w:type="character" w:customStyle="1" w:styleId="fource1">
    <w:name w:val="fource1"/>
    <w:rsid w:val="006D5178"/>
    <w:rPr>
      <w:sz w:val="34"/>
      <w:szCs w:val="34"/>
    </w:rPr>
  </w:style>
  <w:style w:type="character" w:customStyle="1" w:styleId="LanguageStrikeChar">
    <w:name w:val="Language Strike Char"/>
    <w:rsid w:val="006D5178"/>
    <w:rPr>
      <w:rFonts w:ascii="Arial Narrow" w:hAnsi="Arial Narrow" w:hint="default"/>
      <w:strike/>
      <w:szCs w:val="24"/>
      <w:lang w:val="en-US" w:eastAsia="en-US" w:bidi="ar-SA"/>
    </w:rPr>
  </w:style>
  <w:style w:type="character" w:customStyle="1" w:styleId="normal11">
    <w:name w:val="normal1"/>
    <w:basedOn w:val="DefaultParagraphFont"/>
    <w:rsid w:val="006D5178"/>
  </w:style>
  <w:style w:type="character" w:customStyle="1" w:styleId="ds">
    <w:name w:val="ds"/>
    <w:basedOn w:val="DefaultParagraphFont"/>
    <w:rsid w:val="006D5178"/>
  </w:style>
  <w:style w:type="character" w:customStyle="1" w:styleId="UnderliningChar1">
    <w:name w:val="Underlining Char1"/>
    <w:rsid w:val="006D5178"/>
    <w:rPr>
      <w:rFonts w:ascii="Arial Narrow" w:hAnsi="Arial Narrow" w:hint="default"/>
      <w:szCs w:val="24"/>
      <w:u w:val="single"/>
      <w:lang w:val="en-US" w:eastAsia="en-US" w:bidi="ar-SA"/>
    </w:rPr>
  </w:style>
  <w:style w:type="character" w:customStyle="1" w:styleId="UnderliningChar2">
    <w:name w:val="Underlining Char2"/>
    <w:rsid w:val="006D5178"/>
    <w:rPr>
      <w:rFonts w:ascii="Arial Narrow" w:hAnsi="Arial Narrow" w:hint="default"/>
      <w:szCs w:val="24"/>
      <w:u w:val="single"/>
      <w:lang w:val="en-US" w:eastAsia="en-US" w:bidi="ar-SA"/>
    </w:rPr>
  </w:style>
  <w:style w:type="character" w:customStyle="1" w:styleId="MicroTextChar1">
    <w:name w:val="MicroText Char1"/>
    <w:rsid w:val="006D5178"/>
    <w:rPr>
      <w:rFonts w:ascii="Arial Narrow" w:hAnsi="Arial Narrow" w:hint="default"/>
      <w:sz w:val="12"/>
      <w:szCs w:val="24"/>
      <w:lang w:val="en-US" w:eastAsia="en-US" w:bidi="ar-SA"/>
    </w:rPr>
  </w:style>
  <w:style w:type="character" w:customStyle="1" w:styleId="DefaultPara">
    <w:name w:val="Default Para"/>
    <w:rsid w:val="006D5178"/>
    <w:rPr>
      <w:sz w:val="20"/>
    </w:rPr>
  </w:style>
  <w:style w:type="character" w:customStyle="1" w:styleId="SYSHYPERTEXT">
    <w:name w:val="SYS_HYPERTEXT"/>
    <w:rsid w:val="006D5178"/>
    <w:rPr>
      <w:color w:val="0000FF"/>
      <w:u w:val="single"/>
    </w:rPr>
  </w:style>
  <w:style w:type="character" w:customStyle="1" w:styleId="Hyperlink1">
    <w:name w:val="Hyperlink1"/>
    <w:rsid w:val="006D517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D517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D5178"/>
    <w:rPr>
      <w:rFonts w:ascii="Arial Narrow" w:hAnsi="Arial Narrow" w:hint="default"/>
      <w:noProof w:val="0"/>
      <w:szCs w:val="24"/>
      <w:u w:val="single"/>
      <w:lang w:val="en-US" w:eastAsia="en-US" w:bidi="ar-SA"/>
    </w:rPr>
  </w:style>
  <w:style w:type="character" w:customStyle="1" w:styleId="BlockHeading1Char">
    <w:name w:val="Block Heading 1 Char"/>
    <w:rsid w:val="006D517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D5178"/>
    <w:rPr>
      <w:b/>
      <w:bCs w:val="0"/>
      <w:sz w:val="24"/>
      <w:szCs w:val="24"/>
      <w:u w:val="single"/>
      <w:lang w:val="en-US" w:eastAsia="en-US" w:bidi="ar-SA"/>
    </w:rPr>
  </w:style>
  <w:style w:type="character" w:customStyle="1" w:styleId="StyleTagTimesNewRomanChar">
    <w:name w:val="Style Tag + Times New Roman Char"/>
    <w:rsid w:val="006D517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D5178"/>
    <w:rPr>
      <w:rFonts w:ascii="Arial Narrow" w:hAnsi="Arial Narrow" w:cs="Arial" w:hint="default"/>
      <w:b/>
      <w:bCs/>
      <w:iCs/>
      <w:sz w:val="24"/>
      <w:szCs w:val="28"/>
      <w:lang w:val="en-US" w:eastAsia="en-US" w:bidi="ar-SA"/>
    </w:rPr>
  </w:style>
  <w:style w:type="character" w:customStyle="1" w:styleId="UnderliningCharChar">
    <w:name w:val="Underlining Char Char"/>
    <w:rsid w:val="006D5178"/>
    <w:rPr>
      <w:rFonts w:ascii="Arial Narrow" w:hAnsi="Arial Narrow" w:hint="default"/>
      <w:szCs w:val="24"/>
      <w:u w:val="single"/>
      <w:lang w:val="en-US" w:eastAsia="en-US" w:bidi="ar-SA"/>
    </w:rPr>
  </w:style>
  <w:style w:type="character" w:customStyle="1" w:styleId="StyleArialNarrow12ptBold">
    <w:name w:val="Style Arial Narrow 12 pt Bold"/>
    <w:rsid w:val="006D517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D517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D5178"/>
    <w:rPr>
      <w:noProof w:val="0"/>
      <w:u w:val="single"/>
      <w:lang w:val="en-US" w:eastAsia="en-US" w:bidi="ar-SA"/>
    </w:rPr>
  </w:style>
  <w:style w:type="character" w:customStyle="1" w:styleId="UnderlinedCharChar1">
    <w:name w:val="Underlined Char Char1"/>
    <w:rsid w:val="006D5178"/>
    <w:rPr>
      <w:rFonts w:ascii="Bell MT" w:eastAsia="Times New Roman" w:hAnsi="Bell MT" w:hint="default"/>
      <w:bCs/>
      <w:iCs/>
      <w:sz w:val="22"/>
      <w:u w:val="single"/>
    </w:rPr>
  </w:style>
  <w:style w:type="character" w:customStyle="1" w:styleId="Heading2CharChar2">
    <w:name w:val="Heading 2 Char Char2"/>
    <w:rsid w:val="006D5178"/>
    <w:rPr>
      <w:rFonts w:ascii="Arial" w:hAnsi="Arial" w:cs="Arial" w:hint="default"/>
      <w:b/>
      <w:bCs/>
      <w:iCs/>
      <w:sz w:val="22"/>
      <w:szCs w:val="28"/>
      <w:lang w:val="en-US" w:eastAsia="en-US" w:bidi="ar-SA"/>
    </w:rPr>
  </w:style>
  <w:style w:type="character" w:customStyle="1" w:styleId="doctitle">
    <w:name w:val="doctitle"/>
    <w:rsid w:val="006D5178"/>
  </w:style>
  <w:style w:type="character" w:customStyle="1" w:styleId="cardtext-underlined0">
    <w:name w:val="card text- underlined"/>
    <w:rsid w:val="006D5178"/>
    <w:rPr>
      <w:rFonts w:ascii="Garamond" w:hAnsi="Garamond" w:hint="default"/>
      <w:u w:val="single"/>
    </w:rPr>
  </w:style>
  <w:style w:type="character" w:customStyle="1" w:styleId="BodyText1">
    <w:name w:val="Body Text1"/>
    <w:basedOn w:val="DefaultParagraphFont"/>
    <w:rsid w:val="006D517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D5178"/>
  </w:style>
  <w:style w:type="character" w:customStyle="1" w:styleId="BriefTitleChar">
    <w:name w:val="Brief Title Char"/>
    <w:basedOn w:val="DefaultParagraphFont"/>
    <w:rsid w:val="006D5178"/>
    <w:rPr>
      <w:b/>
      <w:bCs w:val="0"/>
      <w:sz w:val="24"/>
      <w:szCs w:val="24"/>
      <w:u w:val="single"/>
      <w:lang w:val="en-US" w:eastAsia="en-US" w:bidi="ar-SA"/>
    </w:rPr>
  </w:style>
  <w:style w:type="character" w:customStyle="1" w:styleId="BriefTitle2Char">
    <w:name w:val="Brief Title 2 Char"/>
    <w:basedOn w:val="BriefTitleChar"/>
    <w:rsid w:val="006D517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D517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D517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D5178"/>
    <w:rPr>
      <w:rFonts w:ascii="AGaramond" w:hAnsi="AGaramond" w:cs="AGaramond" w:hint="default"/>
      <w:color w:val="211D1E"/>
      <w:sz w:val="14"/>
      <w:szCs w:val="14"/>
    </w:rPr>
  </w:style>
  <w:style w:type="character" w:customStyle="1" w:styleId="CharacterStyle2">
    <w:name w:val="Character Style 2"/>
    <w:uiPriority w:val="99"/>
    <w:rsid w:val="006D5178"/>
    <w:rPr>
      <w:sz w:val="20"/>
      <w:szCs w:val="20"/>
    </w:rPr>
  </w:style>
  <w:style w:type="character" w:customStyle="1" w:styleId="cross-head">
    <w:name w:val="cross-head"/>
    <w:rsid w:val="006D5178"/>
  </w:style>
  <w:style w:type="character" w:customStyle="1" w:styleId="Subtitle1">
    <w:name w:val="Subtitle1"/>
    <w:rsid w:val="006D5178"/>
  </w:style>
  <w:style w:type="character" w:customStyle="1" w:styleId="metaorigin">
    <w:name w:val="meta_origin"/>
    <w:rsid w:val="006D5178"/>
  </w:style>
  <w:style w:type="character" w:customStyle="1" w:styleId="mandelbrotrefrag">
    <w:name w:val="mandelbrot_refrag"/>
    <w:rsid w:val="006D5178"/>
  </w:style>
  <w:style w:type="character" w:customStyle="1" w:styleId="eminfo">
    <w:name w:val="eminfo"/>
    <w:rsid w:val="006D5178"/>
  </w:style>
  <w:style w:type="character" w:customStyle="1" w:styleId="emhighlight">
    <w:name w:val="emhighlight"/>
    <w:rsid w:val="006D5178"/>
  </w:style>
  <w:style w:type="character" w:customStyle="1" w:styleId="name">
    <w:name w:val="name"/>
    <w:rsid w:val="006D5178"/>
  </w:style>
  <w:style w:type="character" w:customStyle="1" w:styleId="tkrname">
    <w:name w:val="tkrname"/>
    <w:rsid w:val="006D5178"/>
  </w:style>
  <w:style w:type="character" w:customStyle="1" w:styleId="tkrchange">
    <w:name w:val="tkrchange"/>
    <w:rsid w:val="006D5178"/>
  </w:style>
  <w:style w:type="character" w:customStyle="1" w:styleId="source-org">
    <w:name w:val="source-org"/>
    <w:rsid w:val="006D5178"/>
  </w:style>
  <w:style w:type="character" w:customStyle="1" w:styleId="updated">
    <w:name w:val="updated"/>
    <w:rsid w:val="006D5178"/>
  </w:style>
  <w:style w:type="character" w:customStyle="1" w:styleId="last">
    <w:name w:val="last"/>
    <w:rsid w:val="006D5178"/>
  </w:style>
  <w:style w:type="character" w:customStyle="1" w:styleId="Style11ptBoldUnderline1">
    <w:name w:val="Style 11 pt Bold Underline1"/>
    <w:rsid w:val="006D5178"/>
    <w:rPr>
      <w:b/>
      <w:bCs/>
      <w:sz w:val="20"/>
      <w:u w:val="single"/>
    </w:rPr>
  </w:style>
  <w:style w:type="character" w:customStyle="1" w:styleId="StyleStyleunderlineBold11pt">
    <w:name w:val="Style Style underline + Bold + 11 pt"/>
    <w:rsid w:val="006D5178"/>
    <w:rPr>
      <w:bCs/>
      <w:sz w:val="20"/>
      <w:u w:val="single"/>
    </w:rPr>
  </w:style>
  <w:style w:type="character" w:customStyle="1" w:styleId="StyleunderlineAsianTimesNewRomanBold">
    <w:name w:val="Style underline + (Asian) Times New Roman Bold"/>
    <w:rsid w:val="006D517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D5178"/>
    <w:rPr>
      <w:b/>
      <w:bCs/>
      <w:sz w:val="20"/>
      <w:u w:val="single"/>
      <w:bdr w:val="single" w:sz="4" w:space="0" w:color="auto" w:frame="1"/>
    </w:rPr>
  </w:style>
  <w:style w:type="character" w:customStyle="1" w:styleId="A5">
    <w:name w:val="A5"/>
    <w:uiPriority w:val="99"/>
    <w:rsid w:val="006D5178"/>
    <w:rPr>
      <w:rFonts w:ascii="Times New Roman" w:hAnsi="Times New Roman" w:cs="Times New Roman" w:hint="default"/>
      <w:color w:val="000000"/>
      <w:sz w:val="13"/>
      <w:szCs w:val="13"/>
    </w:rPr>
  </w:style>
  <w:style w:type="character" w:customStyle="1" w:styleId="quotepeekbase">
    <w:name w:val="quotepeekbase"/>
    <w:rsid w:val="006D5178"/>
  </w:style>
  <w:style w:type="character" w:customStyle="1" w:styleId="cardChar10">
    <w:name w:val="card Char1"/>
    <w:rsid w:val="006D5178"/>
    <w:rPr>
      <w:rFonts w:ascii="Calibri" w:eastAsia="Calibri" w:hAnsi="Calibri" w:cs="Calibri" w:hint="default"/>
      <w:sz w:val="24"/>
      <w:szCs w:val="22"/>
      <w:lang w:val="x-none" w:eastAsia="x-none"/>
    </w:rPr>
  </w:style>
  <w:style w:type="character" w:customStyle="1" w:styleId="NormalCard">
    <w:name w:val="Normal Card"/>
    <w:uiPriority w:val="1"/>
    <w:qFormat/>
    <w:rsid w:val="006D5178"/>
    <w:rPr>
      <w:rFonts w:ascii="Times New Roman" w:hAnsi="Times New Roman" w:cs="Times New Roman" w:hint="default"/>
      <w:sz w:val="24"/>
    </w:rPr>
  </w:style>
  <w:style w:type="character" w:customStyle="1" w:styleId="HighlightedUnderline0">
    <w:name w:val="Highlighted Underline"/>
    <w:uiPriority w:val="1"/>
    <w:qFormat/>
    <w:rsid w:val="006D517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D5178"/>
    <w:rPr>
      <w:rFonts w:ascii="Times New Roman" w:hAnsi="Times New Roman" w:cs="Times New Roman" w:hint="default"/>
      <w:sz w:val="16"/>
      <w:szCs w:val="16"/>
    </w:rPr>
  </w:style>
  <w:style w:type="character" w:customStyle="1" w:styleId="timebox">
    <w:name w:val="timebox"/>
    <w:rsid w:val="006D5178"/>
  </w:style>
  <w:style w:type="character" w:customStyle="1" w:styleId="Heading2Subtext">
    <w:name w:val="Heading 2 Subtext"/>
    <w:rsid w:val="006D5178"/>
    <w:rPr>
      <w:rFonts w:ascii="Times New Roman" w:hAnsi="Times New Roman" w:cs="Times New Roman" w:hint="default"/>
      <w:sz w:val="16"/>
    </w:rPr>
  </w:style>
  <w:style w:type="character" w:customStyle="1" w:styleId="-SmallText-">
    <w:name w:val="-Small Text-"/>
    <w:rsid w:val="006D5178"/>
    <w:rPr>
      <w:rFonts w:ascii="Garamond" w:hAnsi="Garamond" w:hint="default"/>
      <w:sz w:val="16"/>
    </w:rPr>
  </w:style>
  <w:style w:type="character" w:customStyle="1" w:styleId="label">
    <w:name w:val="label"/>
    <w:rsid w:val="006D5178"/>
  </w:style>
  <w:style w:type="character" w:customStyle="1" w:styleId="BoldUnderlineCharChar">
    <w:name w:val="BoldUnderline Char Char"/>
    <w:rsid w:val="006D517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D5178"/>
  </w:style>
  <w:style w:type="character" w:customStyle="1" w:styleId="FontStyle477">
    <w:name w:val="Font Style477"/>
    <w:basedOn w:val="DefaultParagraphFont"/>
    <w:uiPriority w:val="99"/>
    <w:rsid w:val="006D5178"/>
    <w:rPr>
      <w:rFonts w:ascii="Times New Roman" w:hAnsi="Times New Roman" w:cs="Times New Roman" w:hint="default"/>
      <w:sz w:val="18"/>
      <w:szCs w:val="18"/>
    </w:rPr>
  </w:style>
  <w:style w:type="character" w:customStyle="1" w:styleId="FontStyle505">
    <w:name w:val="Font Style505"/>
    <w:basedOn w:val="DefaultParagraphFont"/>
    <w:uiPriority w:val="99"/>
    <w:rsid w:val="006D5178"/>
    <w:rPr>
      <w:rFonts w:ascii="Times New Roman" w:hAnsi="Times New Roman" w:cs="Times New Roman" w:hint="default"/>
      <w:sz w:val="18"/>
      <w:szCs w:val="18"/>
    </w:rPr>
  </w:style>
  <w:style w:type="character" w:customStyle="1" w:styleId="FontStyle514">
    <w:name w:val="Font Style514"/>
    <w:basedOn w:val="DefaultParagraphFont"/>
    <w:uiPriority w:val="99"/>
    <w:rsid w:val="006D5178"/>
    <w:rPr>
      <w:rFonts w:ascii="Times New Roman" w:hAnsi="Times New Roman" w:cs="Times New Roman" w:hint="default"/>
      <w:sz w:val="14"/>
      <w:szCs w:val="14"/>
    </w:rPr>
  </w:style>
  <w:style w:type="character" w:customStyle="1" w:styleId="FontStyle500">
    <w:name w:val="Font Style500"/>
    <w:basedOn w:val="DefaultParagraphFont"/>
    <w:uiPriority w:val="99"/>
    <w:rsid w:val="006D5178"/>
    <w:rPr>
      <w:rFonts w:ascii="Times New Roman" w:hAnsi="Times New Roman" w:cs="Times New Roman" w:hint="default"/>
      <w:b/>
      <w:bCs/>
      <w:sz w:val="16"/>
      <w:szCs w:val="16"/>
    </w:rPr>
  </w:style>
  <w:style w:type="character" w:customStyle="1" w:styleId="CardCite1">
    <w:name w:val="CardCite1"/>
    <w:qFormat/>
    <w:rsid w:val="006D517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D517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D5178"/>
    <w:rPr>
      <w:rFonts w:ascii="Times New Roman" w:hAnsi="Times New Roman" w:cs="Times New Roman" w:hint="default"/>
      <w:b/>
      <w:bCs/>
      <w:sz w:val="22"/>
      <w:szCs w:val="22"/>
    </w:rPr>
  </w:style>
  <w:style w:type="character" w:customStyle="1" w:styleId="CharacterStyle3">
    <w:name w:val="Character Style 3"/>
    <w:uiPriority w:val="99"/>
    <w:rsid w:val="006D5178"/>
    <w:rPr>
      <w:rFonts w:ascii="Bookman Old Style" w:hAnsi="Bookman Old Style" w:cs="Bookman Old Style" w:hint="default"/>
      <w:spacing w:val="-5"/>
      <w:sz w:val="18"/>
      <w:szCs w:val="18"/>
    </w:rPr>
  </w:style>
  <w:style w:type="character" w:customStyle="1" w:styleId="UnderlineStyleChar7">
    <w:name w:val="Underline Style Char7"/>
    <w:rsid w:val="006D5178"/>
    <w:rPr>
      <w:rFonts w:ascii="Garamond" w:hAnsi="Garamond" w:hint="default"/>
      <w:sz w:val="22"/>
      <w:szCs w:val="24"/>
      <w:u w:val="single"/>
      <w:lang w:val="en-US" w:eastAsia="en-US" w:bidi="ar-SA"/>
    </w:rPr>
  </w:style>
  <w:style w:type="character" w:customStyle="1" w:styleId="StyleArial6ptBold">
    <w:name w:val="Style Arial 6 pt Bold"/>
    <w:rsid w:val="006D5178"/>
    <w:rPr>
      <w:rFonts w:ascii="Arial" w:hAnsi="Arial" w:cs="Arial" w:hint="default"/>
      <w:bCs/>
      <w:sz w:val="12"/>
    </w:rPr>
  </w:style>
  <w:style w:type="character" w:customStyle="1" w:styleId="Heading2Char5">
    <w:name w:val="Heading 2 Char5"/>
    <w:rsid w:val="006D5178"/>
    <w:rPr>
      <w:rFonts w:ascii="Garamond" w:hAnsi="Garamond" w:cs="Arial" w:hint="default"/>
      <w:b/>
      <w:bCs/>
      <w:iCs/>
      <w:sz w:val="24"/>
      <w:szCs w:val="28"/>
      <w:lang w:val="en-US" w:eastAsia="en-US" w:bidi="ar-SA"/>
    </w:rPr>
  </w:style>
  <w:style w:type="character" w:customStyle="1" w:styleId="TagGreg">
    <w:name w:val="TagGreg"/>
    <w:uiPriority w:val="1"/>
    <w:qFormat/>
    <w:rsid w:val="006D5178"/>
    <w:rPr>
      <w:b/>
      <w:bCs w:val="0"/>
      <w:sz w:val="24"/>
    </w:rPr>
  </w:style>
  <w:style w:type="character" w:customStyle="1" w:styleId="StyleDebateUnderline10pt">
    <w:name w:val="Style Debate Underline + 10 pt"/>
    <w:rsid w:val="006D5178"/>
    <w:rPr>
      <w:rFonts w:ascii="Times New Roman" w:hAnsi="Times New Roman" w:cs="Times New Roman" w:hint="default"/>
      <w:sz w:val="20"/>
      <w:szCs w:val="20"/>
      <w:u w:val="single"/>
    </w:rPr>
  </w:style>
  <w:style w:type="character" w:customStyle="1" w:styleId="underlinedCharChar0">
    <w:name w:val="underlined Char Char"/>
    <w:locked/>
    <w:rsid w:val="006D5178"/>
    <w:rPr>
      <w:u w:val="single"/>
    </w:rPr>
  </w:style>
  <w:style w:type="character" w:customStyle="1" w:styleId="SourceBold">
    <w:name w:val="Source Bold"/>
    <w:rsid w:val="006D5178"/>
    <w:rPr>
      <w:rFonts w:ascii="Arial Narrow" w:hAnsi="Arial Narrow" w:hint="default"/>
      <w:b/>
      <w:bCs w:val="0"/>
      <w:strike w:val="0"/>
      <w:dstrike w:val="0"/>
      <w:sz w:val="24"/>
      <w:u w:val="none"/>
      <w:effect w:val="none"/>
    </w:rPr>
  </w:style>
  <w:style w:type="character" w:customStyle="1" w:styleId="2xBoldUnderline">
    <w:name w:val="2x_Bold_Underline"/>
    <w:rsid w:val="006D5178"/>
    <w:rPr>
      <w:b/>
      <w:bCs/>
      <w:sz w:val="24"/>
      <w:u w:val="thick"/>
    </w:rPr>
  </w:style>
  <w:style w:type="character" w:customStyle="1" w:styleId="Dottedunderline">
    <w:name w:val="Dotted underline"/>
    <w:rsid w:val="006D5178"/>
    <w:rPr>
      <w:u w:val="dotted"/>
    </w:rPr>
  </w:style>
  <w:style w:type="character" w:customStyle="1" w:styleId="readChar">
    <w:name w:val="read Char"/>
    <w:rsid w:val="006D5178"/>
    <w:rPr>
      <w:szCs w:val="22"/>
      <w:u w:val="single"/>
      <w:lang w:val="en-US" w:eastAsia="en-US" w:bidi="ar-SA"/>
    </w:rPr>
  </w:style>
  <w:style w:type="character" w:customStyle="1" w:styleId="underlining0">
    <w:name w:val="underlining"/>
    <w:rsid w:val="006D5178"/>
    <w:rPr>
      <w:u w:val="single"/>
    </w:rPr>
  </w:style>
  <w:style w:type="character" w:customStyle="1" w:styleId="btitle">
    <w:name w:val="btitle"/>
    <w:rsid w:val="006D5178"/>
  </w:style>
  <w:style w:type="character" w:customStyle="1" w:styleId="green">
    <w:name w:val="green"/>
    <w:rsid w:val="006D5178"/>
  </w:style>
  <w:style w:type="character" w:customStyle="1" w:styleId="BodyText20">
    <w:name w:val="Body Text2"/>
    <w:rsid w:val="006D517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D517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D517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D517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D517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D517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D517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D5178"/>
    <w:rPr>
      <w:rFonts w:ascii="Sylfaen" w:hAnsi="Sylfaen" w:cs="Sylfaen" w:hint="default"/>
      <w:i/>
      <w:iCs/>
      <w:strike w:val="0"/>
      <w:dstrike w:val="0"/>
      <w:sz w:val="19"/>
      <w:szCs w:val="19"/>
      <w:u w:val="none"/>
      <w:effect w:val="none"/>
      <w:shd w:val="clear" w:color="auto" w:fill="FFFFFF"/>
    </w:rPr>
  </w:style>
  <w:style w:type="character" w:customStyle="1" w:styleId="1">
    <w:name w:val="1"/>
    <w:rsid w:val="006D5178"/>
    <w:rPr>
      <w:rFonts w:ascii="Arial" w:hAnsi="Arial" w:cs="Arial" w:hint="default"/>
      <w:bCs/>
      <w:sz w:val="20"/>
      <w:u w:val="single"/>
      <w:lang w:val="en-US" w:eastAsia="en-US" w:bidi="ar-SA"/>
    </w:rPr>
  </w:style>
  <w:style w:type="character" w:customStyle="1" w:styleId="CharChar31">
    <w:name w:val="Char Char31"/>
    <w:rsid w:val="006D5178"/>
    <w:rPr>
      <w:rFonts w:ascii="Arial" w:hAnsi="Arial" w:cs="Arial" w:hint="default"/>
      <w:b/>
      <w:bCs/>
      <w:iCs/>
      <w:lang w:val="en-US" w:eastAsia="en-US" w:bidi="ar-SA"/>
    </w:rPr>
  </w:style>
  <w:style w:type="character" w:customStyle="1" w:styleId="Subtitle2">
    <w:name w:val="Subtitle2"/>
    <w:rsid w:val="006D5178"/>
  </w:style>
  <w:style w:type="character" w:customStyle="1" w:styleId="drop">
    <w:name w:val="drop"/>
    <w:rsid w:val="006D5178"/>
  </w:style>
  <w:style w:type="character" w:customStyle="1" w:styleId="bioline">
    <w:name w:val="bioline"/>
    <w:rsid w:val="006D5178"/>
  </w:style>
  <w:style w:type="character" w:customStyle="1" w:styleId="articletitle0">
    <w:name w:val="article_title"/>
    <w:rsid w:val="006D5178"/>
  </w:style>
  <w:style w:type="character" w:customStyle="1" w:styleId="A4">
    <w:name w:val="A4"/>
    <w:uiPriority w:val="99"/>
    <w:rsid w:val="006D5178"/>
    <w:rPr>
      <w:color w:val="000000"/>
    </w:rPr>
  </w:style>
  <w:style w:type="character" w:customStyle="1" w:styleId="s2">
    <w:name w:val="s2"/>
    <w:rsid w:val="006D5178"/>
  </w:style>
  <w:style w:type="character" w:customStyle="1" w:styleId="s4">
    <w:name w:val="s4"/>
    <w:rsid w:val="006D5178"/>
  </w:style>
  <w:style w:type="character" w:customStyle="1" w:styleId="s5">
    <w:name w:val="s5"/>
    <w:rsid w:val="006D5178"/>
  </w:style>
  <w:style w:type="character" w:customStyle="1" w:styleId="cap">
    <w:name w:val="cap"/>
    <w:rsid w:val="006D5178"/>
  </w:style>
  <w:style w:type="character" w:customStyle="1" w:styleId="rightsnotice">
    <w:name w:val="rightsnotice"/>
    <w:rsid w:val="006D5178"/>
  </w:style>
  <w:style w:type="character" w:customStyle="1" w:styleId="Caption1">
    <w:name w:val="Caption1"/>
    <w:rsid w:val="006D5178"/>
  </w:style>
  <w:style w:type="character" w:customStyle="1" w:styleId="credit">
    <w:name w:val="credit"/>
    <w:rsid w:val="006D5178"/>
  </w:style>
  <w:style w:type="character" w:customStyle="1" w:styleId="scaps">
    <w:name w:val="scaps"/>
    <w:rsid w:val="006D5178"/>
  </w:style>
  <w:style w:type="character" w:customStyle="1" w:styleId="current-article">
    <w:name w:val="current-article"/>
    <w:rsid w:val="006D5178"/>
  </w:style>
  <w:style w:type="character" w:customStyle="1" w:styleId="related-current-indicator">
    <w:name w:val="related-current-indicator"/>
    <w:rsid w:val="006D5178"/>
  </w:style>
  <w:style w:type="character" w:customStyle="1" w:styleId="bylclear">
    <w:name w:val="bylclear"/>
    <w:rsid w:val="006D5178"/>
  </w:style>
  <w:style w:type="character" w:customStyle="1" w:styleId="timestamp">
    <w:name w:val="timestamp"/>
    <w:rsid w:val="006D5178"/>
  </w:style>
  <w:style w:type="character" w:customStyle="1" w:styleId="comments">
    <w:name w:val="comments"/>
    <w:rsid w:val="006D5178"/>
  </w:style>
  <w:style w:type="character" w:customStyle="1" w:styleId="essaytext">
    <w:name w:val="essaytext"/>
    <w:rsid w:val="006D5178"/>
  </w:style>
  <w:style w:type="character" w:customStyle="1" w:styleId="username">
    <w:name w:val="username"/>
    <w:rsid w:val="006D5178"/>
  </w:style>
  <w:style w:type="character" w:customStyle="1" w:styleId="toplinks">
    <w:name w:val="toplinks"/>
    <w:rsid w:val="006D5178"/>
  </w:style>
  <w:style w:type="character" w:customStyle="1" w:styleId="A3">
    <w:name w:val="A3"/>
    <w:uiPriority w:val="99"/>
    <w:rsid w:val="006D5178"/>
    <w:rPr>
      <w:rFonts w:ascii="Perpetua" w:hAnsi="Perpetua" w:cs="Perpetua" w:hint="default"/>
      <w:color w:val="000000"/>
      <w:sz w:val="15"/>
      <w:szCs w:val="15"/>
    </w:rPr>
  </w:style>
  <w:style w:type="character" w:customStyle="1" w:styleId="see">
    <w:name w:val="see"/>
    <w:rsid w:val="006D5178"/>
  </w:style>
  <w:style w:type="character" w:customStyle="1" w:styleId="first-letter">
    <w:name w:val="first-letter"/>
    <w:rsid w:val="006D5178"/>
  </w:style>
  <w:style w:type="character" w:customStyle="1" w:styleId="focusparagraph">
    <w:name w:val="focusparagraph"/>
    <w:rsid w:val="006D5178"/>
  </w:style>
  <w:style w:type="character" w:customStyle="1" w:styleId="lightblue">
    <w:name w:val="lightblue"/>
    <w:rsid w:val="006D5178"/>
  </w:style>
  <w:style w:type="character" w:customStyle="1" w:styleId="StyleUnderlineCharChar9pt">
    <w:name w:val="Style Underline Char Char + 9 pt"/>
    <w:rsid w:val="006D517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D5178"/>
  </w:style>
  <w:style w:type="character" w:customStyle="1" w:styleId="Title10">
    <w:name w:val="Title1"/>
    <w:rsid w:val="006D5178"/>
  </w:style>
  <w:style w:type="character" w:customStyle="1" w:styleId="BoldandUnderlineCharCharCharChar">
    <w:name w:val="Bold and Underline Char Char Char Char"/>
    <w:rsid w:val="006D5178"/>
    <w:rPr>
      <w:b/>
      <w:bCs w:val="0"/>
      <w:noProof w:val="0"/>
      <w:u w:val="single"/>
      <w:lang w:val="en-US" w:eastAsia="en-US" w:bidi="ar-SA"/>
    </w:rPr>
  </w:style>
  <w:style w:type="character" w:customStyle="1" w:styleId="FontStyle29">
    <w:name w:val="Font Style29"/>
    <w:uiPriority w:val="99"/>
    <w:rsid w:val="006D5178"/>
    <w:rPr>
      <w:rFonts w:ascii="Arial" w:hAnsi="Arial" w:cs="Arial" w:hint="default"/>
      <w:sz w:val="14"/>
      <w:szCs w:val="14"/>
    </w:rPr>
  </w:style>
  <w:style w:type="character" w:customStyle="1" w:styleId="titles">
    <w:name w:val="titles"/>
    <w:rsid w:val="006D5178"/>
  </w:style>
  <w:style w:type="character" w:customStyle="1" w:styleId="articletext0">
    <w:name w:val="article_text"/>
    <w:rsid w:val="006D5178"/>
  </w:style>
  <w:style w:type="character" w:customStyle="1" w:styleId="contentauthor">
    <w:name w:val="contentauthor"/>
    <w:rsid w:val="006D5178"/>
  </w:style>
  <w:style w:type="character" w:customStyle="1" w:styleId="subarticleheader">
    <w:name w:val="subarticleheader"/>
    <w:rsid w:val="006D5178"/>
  </w:style>
  <w:style w:type="character" w:customStyle="1" w:styleId="spelle">
    <w:name w:val="spelle"/>
    <w:rsid w:val="006D5178"/>
  </w:style>
  <w:style w:type="character" w:customStyle="1" w:styleId="grame">
    <w:name w:val="grame"/>
    <w:rsid w:val="006D5178"/>
  </w:style>
  <w:style w:type="character" w:customStyle="1" w:styleId="newstitle1">
    <w:name w:val="newstitle1"/>
    <w:rsid w:val="006D5178"/>
  </w:style>
  <w:style w:type="character" w:customStyle="1" w:styleId="copy">
    <w:name w:val="copy"/>
    <w:rsid w:val="006D5178"/>
  </w:style>
  <w:style w:type="character" w:customStyle="1" w:styleId="topheadline">
    <w:name w:val="topheadline"/>
    <w:rsid w:val="006D5178"/>
  </w:style>
  <w:style w:type="character" w:customStyle="1" w:styleId="Stylereduce27pt">
    <w:name w:val="Style reduce2 + 7 pt"/>
    <w:rsid w:val="006D5178"/>
    <w:rPr>
      <w:rFonts w:ascii="Times New Roman" w:hAnsi="Times New Roman" w:cs="Arial" w:hint="default"/>
      <w:color w:val="000000"/>
      <w:sz w:val="14"/>
      <w:szCs w:val="22"/>
    </w:rPr>
  </w:style>
  <w:style w:type="character" w:customStyle="1" w:styleId="srtitle">
    <w:name w:val="srtitle"/>
    <w:rsid w:val="006D5178"/>
  </w:style>
  <w:style w:type="character" w:customStyle="1" w:styleId="st1">
    <w:name w:val="st1"/>
    <w:rsid w:val="006D5178"/>
  </w:style>
  <w:style w:type="character" w:customStyle="1" w:styleId="StyleStyleGaramond">
    <w:name w:val="Style Style Garamond +"/>
    <w:rsid w:val="006D5178"/>
    <w:rPr>
      <w:rFonts w:ascii="Garamond" w:hAnsi="Garamond" w:cs="Times New Roman" w:hint="default"/>
      <w:sz w:val="20"/>
    </w:rPr>
  </w:style>
  <w:style w:type="character" w:customStyle="1" w:styleId="quotechar0">
    <w:name w:val="quotechar"/>
    <w:rsid w:val="006D5178"/>
  </w:style>
  <w:style w:type="character" w:customStyle="1" w:styleId="boldunderline1">
    <w:name w:val="boldunderline"/>
    <w:rsid w:val="006D5178"/>
  </w:style>
  <w:style w:type="character" w:customStyle="1" w:styleId="A8">
    <w:name w:val="A8"/>
    <w:rsid w:val="006D5178"/>
    <w:rPr>
      <w:rFonts w:ascii="Scala" w:hAnsi="Scala" w:cs="Scala" w:hint="default"/>
      <w:color w:val="000000"/>
      <w:sz w:val="15"/>
      <w:szCs w:val="15"/>
    </w:rPr>
  </w:style>
  <w:style w:type="character" w:customStyle="1" w:styleId="A0">
    <w:name w:val="A0"/>
    <w:uiPriority w:val="99"/>
    <w:rsid w:val="006D5178"/>
    <w:rPr>
      <w:rFonts w:ascii="Scala" w:hAnsi="Scala" w:cs="Scala" w:hint="default"/>
      <w:color w:val="000000"/>
      <w:sz w:val="16"/>
      <w:szCs w:val="16"/>
    </w:rPr>
  </w:style>
  <w:style w:type="character" w:customStyle="1" w:styleId="Date11">
    <w:name w:val="Date11"/>
    <w:rsid w:val="006D5178"/>
  </w:style>
  <w:style w:type="character" w:customStyle="1" w:styleId="Boxout">
    <w:name w:val="Box out"/>
    <w:uiPriority w:val="1"/>
    <w:qFormat/>
    <w:rsid w:val="006D5178"/>
    <w:rPr>
      <w:rFonts w:ascii="Tahoma" w:hAnsi="Tahoma" w:cs="Tahoma" w:hint="default"/>
      <w:b/>
      <w:bCs w:val="0"/>
      <w:sz w:val="20"/>
      <w:u w:val="single"/>
      <w:bdr w:val="none" w:sz="0" w:space="0" w:color="auto" w:frame="1"/>
      <w:shd w:val="clear" w:color="auto" w:fill="A9E8F5"/>
    </w:rPr>
  </w:style>
  <w:style w:type="character" w:customStyle="1" w:styleId="metad">
    <w:name w:val="metad"/>
    <w:rsid w:val="006D5178"/>
  </w:style>
  <w:style w:type="character" w:customStyle="1" w:styleId="sifr-alternate">
    <w:name w:val="sifr-alternate"/>
    <w:rsid w:val="006D5178"/>
  </w:style>
  <w:style w:type="character" w:customStyle="1" w:styleId="justify1">
    <w:name w:val="justify1"/>
    <w:rsid w:val="006D5178"/>
  </w:style>
  <w:style w:type="character" w:customStyle="1" w:styleId="artbody1">
    <w:name w:val="art_body1"/>
    <w:rsid w:val="006D5178"/>
    <w:rPr>
      <w:rFonts w:ascii="Arial" w:hAnsi="Arial" w:cs="Arial" w:hint="default"/>
    </w:rPr>
  </w:style>
  <w:style w:type="character" w:customStyle="1" w:styleId="A1">
    <w:name w:val="A1"/>
    <w:uiPriority w:val="99"/>
    <w:rsid w:val="006D5178"/>
    <w:rPr>
      <w:rFonts w:ascii="Book Antiqua" w:hAnsi="Book Antiqua" w:cs="Book Antiqua" w:hint="default"/>
      <w:color w:val="221E1F"/>
      <w:sz w:val="22"/>
      <w:szCs w:val="22"/>
    </w:rPr>
  </w:style>
  <w:style w:type="character" w:customStyle="1" w:styleId="reality">
    <w:name w:val="reality"/>
    <w:rsid w:val="006D5178"/>
  </w:style>
  <w:style w:type="character" w:customStyle="1" w:styleId="text2">
    <w:name w:val="text2"/>
    <w:rsid w:val="006D5178"/>
  </w:style>
  <w:style w:type="character" w:customStyle="1" w:styleId="StyleUnderlineChar2CharChar11pt">
    <w:name w:val="Style Underline Char2 Char Char + 11 pt"/>
    <w:rsid w:val="006D5178"/>
    <w:rPr>
      <w:rFonts w:ascii="Times New Roman" w:hAnsi="Times New Roman" w:cs="Times New Roman" w:hint="default"/>
      <w:sz w:val="20"/>
      <w:u w:val="single"/>
    </w:rPr>
  </w:style>
  <w:style w:type="character" w:customStyle="1" w:styleId="StyleStyleBoldUnderline11pt">
    <w:name w:val="Style Style Bold Underline + 11 pt"/>
    <w:rsid w:val="006D5178"/>
    <w:rPr>
      <w:b/>
      <w:bCs/>
      <w:sz w:val="20"/>
      <w:u w:val="single"/>
    </w:rPr>
  </w:style>
  <w:style w:type="character" w:customStyle="1" w:styleId="articlehead2">
    <w:name w:val="articlehead2"/>
    <w:rsid w:val="006D5178"/>
  </w:style>
  <w:style w:type="character" w:customStyle="1" w:styleId="pronset">
    <w:name w:val="pronset"/>
    <w:rsid w:val="006D5178"/>
  </w:style>
  <w:style w:type="character" w:customStyle="1" w:styleId="prondelim">
    <w:name w:val="prondelim"/>
    <w:rsid w:val="006D5178"/>
  </w:style>
  <w:style w:type="character" w:customStyle="1" w:styleId="prontoggle">
    <w:name w:val="pron_toggle"/>
    <w:rsid w:val="006D5178"/>
  </w:style>
  <w:style w:type="character" w:customStyle="1" w:styleId="boldface">
    <w:name w:val="boldface"/>
    <w:rsid w:val="006D5178"/>
  </w:style>
  <w:style w:type="character" w:customStyle="1" w:styleId="secondary-bf">
    <w:name w:val="secondary-bf"/>
    <w:rsid w:val="006D5178"/>
  </w:style>
  <w:style w:type="table" w:styleId="ColorfulGrid-Accent1">
    <w:name w:val="Colorful Grid Accent 1"/>
    <w:basedOn w:val="TableNormal"/>
    <w:link w:val="ColorfulGrid-Accent1Char"/>
    <w:uiPriority w:val="29"/>
    <w:unhideWhenUsed/>
    <w:rsid w:val="006D5178"/>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D5178"/>
    <w:rPr>
      <w:rFonts w:ascii="Times New Roman" w:hAnsi="Times New Roman" w:cs="Times New Roman" w:hint="default"/>
      <w:iCs/>
      <w:color w:val="000000"/>
      <w:sz w:val="16"/>
    </w:rPr>
  </w:style>
  <w:style w:type="character" w:customStyle="1" w:styleId="Boxout0">
    <w:name w:val="Boxout"/>
    <w:uiPriority w:val="1"/>
    <w:qFormat/>
    <w:rsid w:val="006D517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D5178"/>
  </w:style>
  <w:style w:type="character" w:customStyle="1" w:styleId="detailtitle">
    <w:name w:val="detailtitle"/>
    <w:rsid w:val="006D5178"/>
  </w:style>
  <w:style w:type="character" w:customStyle="1" w:styleId="storydate">
    <w:name w:val="storydate"/>
    <w:rsid w:val="006D5178"/>
  </w:style>
  <w:style w:type="character" w:customStyle="1" w:styleId="preloadwrap">
    <w:name w:val="preloadwrap"/>
    <w:rsid w:val="006D5178"/>
  </w:style>
  <w:style w:type="character" w:customStyle="1" w:styleId="creditwrap">
    <w:name w:val="creditwrap"/>
    <w:rsid w:val="006D5178"/>
  </w:style>
  <w:style w:type="character" w:customStyle="1" w:styleId="DefaultChar1">
    <w:name w:val="Default Char1"/>
    <w:rsid w:val="006D5178"/>
    <w:rPr>
      <w:noProof w:val="0"/>
      <w:color w:val="000000"/>
      <w:lang w:val="en-US" w:eastAsia="en-US" w:bidi="ar-SA"/>
    </w:rPr>
  </w:style>
  <w:style w:type="character" w:customStyle="1" w:styleId="textunderlineChar0">
    <w:name w:val="text underline Char"/>
    <w:link w:val="textunderline0"/>
    <w:rsid w:val="006D5178"/>
    <w:rPr>
      <w:u w:val="thick"/>
    </w:rPr>
  </w:style>
  <w:style w:type="character" w:customStyle="1" w:styleId="BoldChar">
    <w:name w:val="Bold Char"/>
    <w:rsid w:val="006D5178"/>
    <w:rPr>
      <w:rFonts w:ascii="Times New Roman" w:eastAsia="Times New Roman" w:hAnsi="Times New Roman" w:cs="Times New Roman" w:hint="default"/>
      <w:b/>
      <w:bCs w:val="0"/>
      <w:szCs w:val="24"/>
    </w:rPr>
  </w:style>
  <w:style w:type="character" w:customStyle="1" w:styleId="pmterms31">
    <w:name w:val="pmterms31"/>
    <w:rsid w:val="006D5178"/>
    <w:rPr>
      <w:b/>
      <w:bCs/>
      <w:i w:val="0"/>
      <w:iCs w:val="0"/>
      <w:color w:val="000000"/>
    </w:rPr>
  </w:style>
  <w:style w:type="character" w:customStyle="1" w:styleId="ft01">
    <w:name w:val="ft01"/>
    <w:rsid w:val="006D5178"/>
    <w:rPr>
      <w:rFonts w:ascii="Times" w:hAnsi="Times" w:cs="Times" w:hint="default"/>
      <w:color w:val="000000"/>
      <w:sz w:val="14"/>
      <w:szCs w:val="14"/>
    </w:rPr>
  </w:style>
  <w:style w:type="character" w:customStyle="1" w:styleId="ft11">
    <w:name w:val="ft11"/>
    <w:rsid w:val="006D5178"/>
    <w:rPr>
      <w:rFonts w:ascii="Times" w:hAnsi="Times" w:cs="Times" w:hint="default"/>
      <w:color w:val="000000"/>
      <w:sz w:val="17"/>
      <w:szCs w:val="17"/>
    </w:rPr>
  </w:style>
  <w:style w:type="character" w:customStyle="1" w:styleId="ft21">
    <w:name w:val="ft21"/>
    <w:rsid w:val="006D5178"/>
    <w:rPr>
      <w:rFonts w:ascii="Times" w:hAnsi="Times" w:cs="Times" w:hint="default"/>
      <w:color w:val="000000"/>
      <w:sz w:val="15"/>
      <w:szCs w:val="15"/>
    </w:rPr>
  </w:style>
  <w:style w:type="character" w:customStyle="1" w:styleId="ft31">
    <w:name w:val="ft31"/>
    <w:rsid w:val="006D5178"/>
    <w:rPr>
      <w:rFonts w:ascii="Times" w:hAnsi="Times" w:cs="Times" w:hint="default"/>
      <w:color w:val="000000"/>
      <w:sz w:val="15"/>
      <w:szCs w:val="15"/>
    </w:rPr>
  </w:style>
  <w:style w:type="character" w:customStyle="1" w:styleId="dquo">
    <w:name w:val="dquo"/>
    <w:rsid w:val="006D5178"/>
  </w:style>
  <w:style w:type="character" w:customStyle="1" w:styleId="caps2">
    <w:name w:val="caps2"/>
    <w:rsid w:val="006D5178"/>
  </w:style>
  <w:style w:type="character" w:customStyle="1" w:styleId="CardsFont12ptCharCharCharChar">
    <w:name w:val="Cards + Font: 12 pt Char Char Char Char"/>
    <w:rsid w:val="006D5178"/>
    <w:rPr>
      <w:sz w:val="24"/>
      <w:szCs w:val="24"/>
      <w:u w:val="thick"/>
      <w:lang w:val="en-US" w:eastAsia="en-US" w:bidi="ar-SA"/>
    </w:rPr>
  </w:style>
  <w:style w:type="character" w:customStyle="1" w:styleId="ccs">
    <w:name w:val="c cs"/>
    <w:rsid w:val="006D5178"/>
  </w:style>
  <w:style w:type="character" w:customStyle="1" w:styleId="UnderlinedEvChar">
    <w:name w:val="Underlined Ev Char"/>
    <w:rsid w:val="006D5178"/>
    <w:rPr>
      <w:rFonts w:ascii="Times New Roman" w:eastAsia="Times New Roman" w:hAnsi="Times New Roman" w:cs="Times New Roman" w:hint="default"/>
      <w:szCs w:val="24"/>
      <w:u w:val="single"/>
    </w:rPr>
  </w:style>
  <w:style w:type="character" w:customStyle="1" w:styleId="dropshadow">
    <w:name w:val="dropshadow"/>
    <w:rsid w:val="006D5178"/>
  </w:style>
  <w:style w:type="character" w:customStyle="1" w:styleId="d05ws">
    <w:name w:val="d05ws"/>
    <w:rsid w:val="006D5178"/>
  </w:style>
  <w:style w:type="character" w:customStyle="1" w:styleId="rzibod">
    <w:name w:val="rzibod"/>
    <w:rsid w:val="006D5178"/>
  </w:style>
  <w:style w:type="character" w:customStyle="1" w:styleId="StyleBold1">
    <w:name w:val="Style Bold1"/>
    <w:rsid w:val="006D5178"/>
    <w:rPr>
      <w:rFonts w:ascii="Georgia" w:hAnsi="Georgia" w:hint="default"/>
      <w:b/>
      <w:bCs/>
      <w:sz w:val="22"/>
    </w:rPr>
  </w:style>
  <w:style w:type="character" w:customStyle="1" w:styleId="headertext">
    <w:name w:val="headertext"/>
    <w:rsid w:val="006D5178"/>
  </w:style>
  <w:style w:type="character" w:customStyle="1" w:styleId="endnote-reference">
    <w:name w:val="endnote-reference"/>
    <w:rsid w:val="006D5178"/>
  </w:style>
  <w:style w:type="character" w:customStyle="1" w:styleId="officialsname">
    <w:name w:val="official_s_name"/>
    <w:rsid w:val="006D5178"/>
  </w:style>
  <w:style w:type="character" w:customStyle="1" w:styleId="audience">
    <w:name w:val="audience"/>
    <w:rsid w:val="006D5178"/>
  </w:style>
  <w:style w:type="character" w:customStyle="1" w:styleId="A7">
    <w:name w:val="A7"/>
    <w:uiPriority w:val="99"/>
    <w:rsid w:val="006D5178"/>
    <w:rPr>
      <w:rFonts w:ascii="Myriad Pro" w:hAnsi="Myriad Pro" w:cs="Myriad Pro" w:hint="default"/>
      <w:color w:val="0066B1"/>
      <w:sz w:val="22"/>
      <w:szCs w:val="22"/>
    </w:rPr>
  </w:style>
  <w:style w:type="character" w:customStyle="1" w:styleId="normalchar">
    <w:name w:val="normal__char"/>
    <w:rsid w:val="006D5178"/>
  </w:style>
  <w:style w:type="character" w:customStyle="1" w:styleId="hyperlink002cheading0020100200028block0020title0029char">
    <w:name w:val="hyperlink_002cheading_00201_0020_0028block_0020title_0029__char"/>
    <w:rsid w:val="006D5178"/>
  </w:style>
  <w:style w:type="character" w:customStyle="1" w:styleId="underline002cstyle0020bold0020underlinechar">
    <w:name w:val="underline_002cstyle_0020bold_0020underline__char"/>
    <w:rsid w:val="006D5178"/>
  </w:style>
  <w:style w:type="character" w:customStyle="1" w:styleId="copyboldblack">
    <w:name w:val="copyboldblack"/>
    <w:rsid w:val="006D5178"/>
  </w:style>
  <w:style w:type="character" w:customStyle="1" w:styleId="copybold">
    <w:name w:val="copybold"/>
    <w:rsid w:val="006D5178"/>
  </w:style>
  <w:style w:type="character" w:customStyle="1" w:styleId="author-date0">
    <w:name w:val="author-date"/>
    <w:rsid w:val="006D5178"/>
  </w:style>
  <w:style w:type="character" w:customStyle="1" w:styleId="hidden">
    <w:name w:val="hidden"/>
    <w:rsid w:val="006D5178"/>
  </w:style>
  <w:style w:type="character" w:customStyle="1" w:styleId="articlebegin">
    <w:name w:val="articlebegin"/>
    <w:rsid w:val="006D5178"/>
  </w:style>
  <w:style w:type="character" w:customStyle="1" w:styleId="mediaoverlay">
    <w:name w:val="mediaoverlay"/>
    <w:rsid w:val="006D5178"/>
  </w:style>
  <w:style w:type="character" w:customStyle="1" w:styleId="blogcaption">
    <w:name w:val="blog_caption"/>
    <w:rsid w:val="006D5178"/>
  </w:style>
  <w:style w:type="character" w:customStyle="1" w:styleId="commnet-abuzz">
    <w:name w:val="commnet-abuzz"/>
    <w:rsid w:val="006D5178"/>
  </w:style>
  <w:style w:type="character" w:customStyle="1" w:styleId="fbconnectbuttontext">
    <w:name w:val="fbconnectbutton_text"/>
    <w:rsid w:val="006D5178"/>
  </w:style>
  <w:style w:type="character" w:customStyle="1" w:styleId="fbsharecountinner">
    <w:name w:val="fb_share_count_inner"/>
    <w:rsid w:val="006D5178"/>
  </w:style>
  <w:style w:type="character" w:customStyle="1" w:styleId="stbuttontext">
    <w:name w:val="stbuttontext"/>
    <w:rsid w:val="006D5178"/>
  </w:style>
  <w:style w:type="character" w:customStyle="1" w:styleId="source">
    <w:name w:val="source"/>
    <w:rsid w:val="006D5178"/>
  </w:style>
  <w:style w:type="character" w:customStyle="1" w:styleId="pubdate">
    <w:name w:val="pubdate"/>
    <w:rsid w:val="006D5178"/>
  </w:style>
  <w:style w:type="character" w:customStyle="1" w:styleId="grey">
    <w:name w:val="grey"/>
    <w:rsid w:val="006D5178"/>
  </w:style>
  <w:style w:type="character" w:customStyle="1" w:styleId="postdate">
    <w:name w:val="post_date"/>
    <w:rsid w:val="006D5178"/>
  </w:style>
  <w:style w:type="character" w:customStyle="1" w:styleId="bdx">
    <w:name w:val="bdx"/>
    <w:rsid w:val="006D5178"/>
  </w:style>
  <w:style w:type="character" w:customStyle="1" w:styleId="bdl">
    <w:name w:val="bdl"/>
    <w:rsid w:val="006D5178"/>
  </w:style>
  <w:style w:type="character" w:customStyle="1" w:styleId="breadcrumbitemcurrent">
    <w:name w:val="breadcrumbitemcurrent"/>
    <w:rsid w:val="006D5178"/>
  </w:style>
  <w:style w:type="character" w:customStyle="1" w:styleId="bbl">
    <w:name w:val="bbl"/>
    <w:rsid w:val="006D5178"/>
  </w:style>
  <w:style w:type="character" w:customStyle="1" w:styleId="Date2">
    <w:name w:val="Date2"/>
    <w:rsid w:val="006D5178"/>
  </w:style>
  <w:style w:type="character" w:customStyle="1" w:styleId="company">
    <w:name w:val="company"/>
    <w:rsid w:val="006D5178"/>
  </w:style>
  <w:style w:type="character" w:customStyle="1" w:styleId="itxtnewhookspan">
    <w:name w:val="itxtnewhookspan"/>
    <w:rsid w:val="006D5178"/>
  </w:style>
  <w:style w:type="character" w:customStyle="1" w:styleId="gstxthlt">
    <w:name w:val="gstxt_hlt"/>
    <w:rsid w:val="006D5178"/>
  </w:style>
  <w:style w:type="character" w:customStyle="1" w:styleId="SubtleEmphasis1">
    <w:name w:val="Subtle Emphasis1"/>
    <w:uiPriority w:val="19"/>
    <w:qFormat/>
    <w:rsid w:val="006D5178"/>
    <w:rPr>
      <w:rFonts w:ascii="Times New Roman" w:hAnsi="Times New Roman" w:cs="Times New Roman" w:hint="default"/>
      <w:b/>
      <w:bCs w:val="0"/>
      <w:iCs/>
      <w:color w:val="auto"/>
      <w:sz w:val="22"/>
    </w:rPr>
  </w:style>
  <w:style w:type="character" w:customStyle="1" w:styleId="StyleBoldRed">
    <w:name w:val="Style Bold Red"/>
    <w:rsid w:val="006D5178"/>
    <w:rPr>
      <w:b/>
      <w:bCs/>
      <w:color w:val="auto"/>
    </w:rPr>
  </w:style>
  <w:style w:type="character" w:customStyle="1" w:styleId="StyleTimesNewRoman8pt">
    <w:name w:val="Style Times New Roman 8 pt"/>
    <w:rsid w:val="006D5178"/>
    <w:rPr>
      <w:rFonts w:ascii="Georgia" w:hAnsi="Georgia" w:hint="default"/>
      <w:sz w:val="16"/>
    </w:rPr>
  </w:style>
  <w:style w:type="character" w:customStyle="1" w:styleId="StyleStyle7pt8pt">
    <w:name w:val="Style Style 7 pt + 8 pt"/>
    <w:rsid w:val="006D5178"/>
    <w:rPr>
      <w:sz w:val="16"/>
    </w:rPr>
  </w:style>
  <w:style w:type="character" w:customStyle="1" w:styleId="StyleStyleThickunderlineBold1">
    <w:name w:val="Style Style Thick underline + Bold1"/>
    <w:rsid w:val="006D5178"/>
    <w:rPr>
      <w:b/>
      <w:bCs/>
      <w:u w:val="thick"/>
    </w:rPr>
  </w:style>
  <w:style w:type="character" w:customStyle="1" w:styleId="StyleUnderline2">
    <w:name w:val="Style Underline2"/>
    <w:rsid w:val="006D5178"/>
    <w:rPr>
      <w:u w:val="single"/>
    </w:rPr>
  </w:style>
  <w:style w:type="character" w:customStyle="1" w:styleId="ShrinkText">
    <w:name w:val="Shrink Text"/>
    <w:rsid w:val="006D5178"/>
    <w:rPr>
      <w:sz w:val="16"/>
    </w:rPr>
  </w:style>
  <w:style w:type="character" w:customStyle="1" w:styleId="smallcaps">
    <w:name w:val="smallcaps"/>
    <w:rsid w:val="006D5178"/>
  </w:style>
  <w:style w:type="character" w:customStyle="1" w:styleId="goldbldtext">
    <w:name w:val="goldbldtext"/>
    <w:rsid w:val="006D5178"/>
  </w:style>
  <w:style w:type="character" w:customStyle="1" w:styleId="cardshighlight0">
    <w:name w:val="cardshighlight"/>
    <w:rsid w:val="006D5178"/>
  </w:style>
  <w:style w:type="character" w:customStyle="1" w:styleId="cardsfont12pt1">
    <w:name w:val="cardsfont12pt"/>
    <w:rsid w:val="006D5178"/>
  </w:style>
  <w:style w:type="character" w:customStyle="1" w:styleId="ft6">
    <w:name w:val="ft6"/>
    <w:rsid w:val="006D5178"/>
  </w:style>
  <w:style w:type="character" w:customStyle="1" w:styleId="kicker">
    <w:name w:val="kicker"/>
    <w:rsid w:val="006D5178"/>
  </w:style>
  <w:style w:type="character" w:customStyle="1" w:styleId="backcontent">
    <w:name w:val="backcontent"/>
    <w:rsid w:val="006D5178"/>
  </w:style>
  <w:style w:type="character" w:customStyle="1" w:styleId="daystmp">
    <w:name w:val="daystmp"/>
    <w:rsid w:val="006D5178"/>
  </w:style>
  <w:style w:type="character" w:customStyle="1" w:styleId="cardsfont12ptchar">
    <w:name w:val="cardsfont12ptchar"/>
    <w:rsid w:val="006D5178"/>
  </w:style>
  <w:style w:type="character" w:customStyle="1" w:styleId="gal">
    <w:name w:val="gal"/>
    <w:rsid w:val="006D5178"/>
  </w:style>
  <w:style w:type="character" w:customStyle="1" w:styleId="submitted">
    <w:name w:val="submitted"/>
    <w:rsid w:val="006D5178"/>
  </w:style>
  <w:style w:type="character" w:customStyle="1" w:styleId="imagedateline">
    <w:name w:val="image_dateline"/>
    <w:rsid w:val="006D5178"/>
  </w:style>
  <w:style w:type="character" w:customStyle="1" w:styleId="authordatecharchar">
    <w:name w:val="authordatecharchar"/>
    <w:rsid w:val="006D5178"/>
  </w:style>
  <w:style w:type="character" w:customStyle="1" w:styleId="style1char0">
    <w:name w:val="style1char"/>
    <w:rsid w:val="006D5178"/>
  </w:style>
  <w:style w:type="character" w:customStyle="1" w:styleId="tagcharchar0">
    <w:name w:val="tagcharchar"/>
    <w:rsid w:val="006D5178"/>
  </w:style>
  <w:style w:type="character" w:customStyle="1" w:styleId="underlinedcharchar2">
    <w:name w:val="underlinedcharchar"/>
    <w:rsid w:val="006D5178"/>
  </w:style>
  <w:style w:type="character" w:customStyle="1" w:styleId="BoxedChar">
    <w:name w:val="Boxed Char"/>
    <w:rsid w:val="006D5178"/>
    <w:rPr>
      <w:rFonts w:ascii="Arial Narrow" w:hAnsi="Arial Narrow" w:hint="default"/>
      <w:b/>
      <w:bCs w:val="0"/>
      <w:sz w:val="18"/>
      <w:bdr w:val="single" w:sz="6" w:space="0" w:color="auto" w:frame="1"/>
    </w:rPr>
  </w:style>
  <w:style w:type="character" w:customStyle="1" w:styleId="Style11ptUnderline2">
    <w:name w:val="Style 11 pt Underline2"/>
    <w:rsid w:val="006D5178"/>
    <w:rPr>
      <w:sz w:val="20"/>
      <w:u w:val="single"/>
    </w:rPr>
  </w:style>
  <w:style w:type="character" w:customStyle="1" w:styleId="Style11ptBoldUnderline2">
    <w:name w:val="Style 11 pt Bold Underline2"/>
    <w:rsid w:val="006D5178"/>
    <w:rPr>
      <w:b/>
      <w:bCs/>
      <w:sz w:val="20"/>
      <w:u w:val="single"/>
    </w:rPr>
  </w:style>
  <w:style w:type="character" w:customStyle="1" w:styleId="nw">
    <w:name w:val="nw"/>
    <w:rsid w:val="006D5178"/>
  </w:style>
  <w:style w:type="character" w:customStyle="1" w:styleId="Styleunderline11ptBoldBorderSinglesolidlineAuto">
    <w:name w:val="Style underline + 11 pt Bold Border: : (Single solid line Auto ..."/>
    <w:rsid w:val="006D5178"/>
    <w:rPr>
      <w:b/>
      <w:bCs/>
      <w:sz w:val="20"/>
      <w:u w:val="single"/>
      <w:bdr w:val="single" w:sz="4" w:space="0" w:color="auto" w:frame="1"/>
    </w:rPr>
  </w:style>
  <w:style w:type="character" w:customStyle="1" w:styleId="cardCharCharChar1">
    <w:name w:val="card Char Char Char1"/>
    <w:rsid w:val="006D5178"/>
    <w:rPr>
      <w:lang w:val="en-US" w:eastAsia="en-US" w:bidi="ar-SA"/>
    </w:rPr>
  </w:style>
  <w:style w:type="character" w:customStyle="1" w:styleId="authors1">
    <w:name w:val="authors1"/>
    <w:rsid w:val="006D5178"/>
    <w:rPr>
      <w:rFonts w:ascii="Verdana" w:hAnsi="Verdana" w:hint="default"/>
      <w:b/>
      <w:bCs/>
      <w:color w:val="006699"/>
      <w:sz w:val="20"/>
      <w:szCs w:val="20"/>
    </w:rPr>
  </w:style>
  <w:style w:type="character" w:customStyle="1" w:styleId="headlinesectionlarge">
    <w:name w:val="headline_section_large"/>
    <w:rsid w:val="006D5178"/>
  </w:style>
  <w:style w:type="character" w:customStyle="1" w:styleId="Styleunderline11ptBlack">
    <w:name w:val="Style underline + 11 pt Black"/>
    <w:rsid w:val="006D5178"/>
    <w:rPr>
      <w:color w:val="000000"/>
      <w:sz w:val="20"/>
      <w:u w:val="single"/>
    </w:rPr>
  </w:style>
  <w:style w:type="character" w:customStyle="1" w:styleId="Styleunderline11ptBoldBlack">
    <w:name w:val="Style underline + 11 pt Bold Black"/>
    <w:rsid w:val="006D5178"/>
    <w:rPr>
      <w:b/>
      <w:bCs/>
      <w:color w:val="000000"/>
      <w:sz w:val="20"/>
      <w:u w:val="single"/>
    </w:rPr>
  </w:style>
  <w:style w:type="character" w:customStyle="1" w:styleId="Style11ptBoldBlackUnderline">
    <w:name w:val="Style 11 pt Bold Black Underline"/>
    <w:rsid w:val="006D5178"/>
    <w:rPr>
      <w:b/>
      <w:bCs/>
      <w:color w:val="000000"/>
      <w:sz w:val="20"/>
      <w:u w:val="single"/>
    </w:rPr>
  </w:style>
  <w:style w:type="character" w:customStyle="1" w:styleId="Style11ptBoldBlackUnderlineBorderSinglesolidline">
    <w:name w:val="Style 11 pt Bold Black Underline Border: : (Single solid line ..."/>
    <w:rsid w:val="006D5178"/>
    <w:rPr>
      <w:b/>
      <w:bCs/>
      <w:color w:val="000000"/>
      <w:sz w:val="20"/>
      <w:u w:val="single"/>
      <w:bdr w:val="single" w:sz="4" w:space="0" w:color="auto" w:frame="1"/>
    </w:rPr>
  </w:style>
  <w:style w:type="character" w:customStyle="1" w:styleId="StyleLatinMeridien-Italic11ptItalicUnderline">
    <w:name w:val="Style (Latin) Meridien-Italic 11 pt Italic Underline"/>
    <w:rsid w:val="006D5178"/>
    <w:rPr>
      <w:rFonts w:ascii="Meridien-Italic" w:hAnsi="Meridien-Italic" w:hint="default"/>
      <w:i/>
      <w:iCs/>
      <w:sz w:val="20"/>
      <w:u w:val="single"/>
    </w:rPr>
  </w:style>
  <w:style w:type="character" w:customStyle="1" w:styleId="Citation-AuthorDate">
    <w:name w:val="Citation - Author/Date"/>
    <w:rsid w:val="006D5178"/>
    <w:rPr>
      <w:b/>
      <w:bCs w:val="0"/>
      <w:smallCaps/>
      <w:sz w:val="24"/>
      <w:u w:val="single"/>
    </w:rPr>
  </w:style>
  <w:style w:type="character" w:customStyle="1" w:styleId="underlinestylechar0">
    <w:name w:val="underlinestylechar"/>
    <w:rsid w:val="006D5178"/>
  </w:style>
  <w:style w:type="character" w:customStyle="1" w:styleId="highlight">
    <w:name w:val="highlight"/>
    <w:rsid w:val="006D5178"/>
  </w:style>
  <w:style w:type="character" w:customStyle="1" w:styleId="DottedUnderline0">
    <w:name w:val="Dotted Underline"/>
    <w:rsid w:val="006D5178"/>
    <w:rPr>
      <w:rFonts w:ascii="Times New Roman" w:hAnsi="Times New Roman" w:cs="Times New Roman" w:hint="default"/>
      <w:sz w:val="20"/>
      <w:u w:val="dottedHeavy"/>
    </w:rPr>
  </w:style>
  <w:style w:type="character" w:customStyle="1" w:styleId="titleauthoretc">
    <w:name w:val="titleauthoretc"/>
    <w:rsid w:val="006D5178"/>
  </w:style>
  <w:style w:type="character" w:customStyle="1" w:styleId="labeltext">
    <w:name w:val="labeltext"/>
    <w:rsid w:val="006D5178"/>
  </w:style>
  <w:style w:type="character" w:customStyle="1" w:styleId="viewlink">
    <w:name w:val="viewlink"/>
    <w:rsid w:val="006D5178"/>
  </w:style>
  <w:style w:type="character" w:customStyle="1" w:styleId="share">
    <w:name w:val="share"/>
    <w:rsid w:val="006D5178"/>
  </w:style>
  <w:style w:type="character" w:customStyle="1" w:styleId="inlinkchart">
    <w:name w:val="inlink_chart"/>
    <w:rsid w:val="006D5178"/>
  </w:style>
  <w:style w:type="character" w:customStyle="1" w:styleId="underLight">
    <w:name w:val="underLight"/>
    <w:uiPriority w:val="1"/>
    <w:qFormat/>
    <w:rsid w:val="006D517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D5178"/>
  </w:style>
  <w:style w:type="character" w:customStyle="1" w:styleId="author-rss">
    <w:name w:val="author-rss"/>
    <w:rsid w:val="006D5178"/>
  </w:style>
  <w:style w:type="character" w:customStyle="1" w:styleId="fbsharecountwrapper">
    <w:name w:val="fb_share_count_wrapper"/>
    <w:rsid w:val="006D5178"/>
  </w:style>
  <w:style w:type="character" w:customStyle="1" w:styleId="fbbuttontext">
    <w:name w:val="fb_button_text"/>
    <w:rsid w:val="006D5178"/>
  </w:style>
  <w:style w:type="character" w:customStyle="1" w:styleId="hw">
    <w:name w:val="hw"/>
    <w:rsid w:val="006D5178"/>
  </w:style>
  <w:style w:type="character" w:customStyle="1" w:styleId="linktotop">
    <w:name w:val="linktotop"/>
    <w:rsid w:val="006D5178"/>
  </w:style>
  <w:style w:type="character" w:customStyle="1" w:styleId="maintextbldleft">
    <w:name w:val="maintextbldleft"/>
    <w:rsid w:val="006D5178"/>
  </w:style>
  <w:style w:type="character" w:customStyle="1" w:styleId="maintextleft">
    <w:name w:val="maintextleft"/>
    <w:rsid w:val="006D5178"/>
  </w:style>
  <w:style w:type="character" w:customStyle="1" w:styleId="descriptionstyle1block">
    <w:name w:val="description style1 block"/>
    <w:rsid w:val="006D5178"/>
  </w:style>
  <w:style w:type="character" w:customStyle="1" w:styleId="gutter-right-1">
    <w:name w:val="gutter-right-1"/>
    <w:basedOn w:val="DefaultParagraphFont"/>
    <w:rsid w:val="006D5178"/>
  </w:style>
  <w:style w:type="character" w:customStyle="1" w:styleId="ssl3">
    <w:name w:val="ss_l3"/>
    <w:rsid w:val="006D5178"/>
  </w:style>
  <w:style w:type="character" w:customStyle="1" w:styleId="FontStyle39">
    <w:name w:val="Font Style39"/>
    <w:uiPriority w:val="99"/>
    <w:rsid w:val="006D5178"/>
    <w:rPr>
      <w:rFonts w:ascii="Constantia" w:hAnsi="Constantia" w:cs="Constantia" w:hint="default"/>
      <w:b/>
      <w:bCs/>
      <w:sz w:val="18"/>
      <w:szCs w:val="18"/>
    </w:rPr>
  </w:style>
  <w:style w:type="character" w:customStyle="1" w:styleId="6">
    <w:name w:val="6"/>
    <w:rsid w:val="006D5178"/>
    <w:rPr>
      <w:rFonts w:ascii="Arial" w:hAnsi="Arial" w:cs="Arial" w:hint="default"/>
      <w:bCs/>
      <w:sz w:val="20"/>
      <w:u w:val="single"/>
      <w:lang w:val="en-US" w:eastAsia="en-US" w:bidi="ar-SA"/>
    </w:rPr>
  </w:style>
  <w:style w:type="character" w:customStyle="1" w:styleId="Header11">
    <w:name w:val="Header11"/>
    <w:rsid w:val="006D5178"/>
  </w:style>
  <w:style w:type="character" w:customStyle="1" w:styleId="posa">
    <w:name w:val="pos(a)"/>
    <w:basedOn w:val="DefaultParagraphFont"/>
    <w:rsid w:val="006D5178"/>
  </w:style>
  <w:style w:type="character" w:customStyle="1" w:styleId="u-hiddeninnarrowenv">
    <w:name w:val="u-hiddeninnarrowenv"/>
    <w:basedOn w:val="DefaultParagraphFont"/>
    <w:rsid w:val="006D5178"/>
  </w:style>
  <w:style w:type="character" w:customStyle="1" w:styleId="followbutton-bird">
    <w:name w:val="followbutton-bird"/>
    <w:basedOn w:val="DefaultParagraphFont"/>
    <w:rsid w:val="006D5178"/>
  </w:style>
  <w:style w:type="character" w:customStyle="1" w:styleId="tweetauthor-name">
    <w:name w:val="tweetauthor-name"/>
    <w:basedOn w:val="DefaultParagraphFont"/>
    <w:rsid w:val="006D5178"/>
  </w:style>
  <w:style w:type="character" w:customStyle="1" w:styleId="tweetauthor-verifiedbadge">
    <w:name w:val="tweetauthor-verifiedbadge"/>
    <w:basedOn w:val="DefaultParagraphFont"/>
    <w:rsid w:val="006D5178"/>
  </w:style>
  <w:style w:type="character" w:customStyle="1" w:styleId="tweetauthor-screenname">
    <w:name w:val="tweetauthor-screenname"/>
    <w:basedOn w:val="DefaultParagraphFont"/>
    <w:rsid w:val="006D5178"/>
  </w:style>
  <w:style w:type="character" w:customStyle="1" w:styleId="u-hiddenvisually">
    <w:name w:val="u-hiddenvisually"/>
    <w:basedOn w:val="DefaultParagraphFont"/>
    <w:rsid w:val="006D5178"/>
  </w:style>
  <w:style w:type="character" w:customStyle="1" w:styleId="tweetaction-stat">
    <w:name w:val="tweetaction-stat"/>
    <w:basedOn w:val="DefaultParagraphFont"/>
    <w:rsid w:val="006D5178"/>
  </w:style>
  <w:style w:type="character" w:customStyle="1" w:styleId="related">
    <w:name w:val="related"/>
    <w:basedOn w:val="DefaultParagraphFont"/>
    <w:rsid w:val="006D5178"/>
  </w:style>
  <w:style w:type="character" w:customStyle="1" w:styleId="related-content">
    <w:name w:val="related-content"/>
    <w:basedOn w:val="DefaultParagraphFont"/>
    <w:rsid w:val="006D5178"/>
  </w:style>
  <w:style w:type="character" w:customStyle="1" w:styleId="name-of-author">
    <w:name w:val="name-of-author"/>
    <w:basedOn w:val="DefaultParagraphFont"/>
    <w:rsid w:val="006D5178"/>
  </w:style>
  <w:style w:type="character" w:customStyle="1" w:styleId="first-name">
    <w:name w:val="first-name"/>
    <w:basedOn w:val="DefaultParagraphFont"/>
    <w:rsid w:val="006D5178"/>
  </w:style>
  <w:style w:type="character" w:customStyle="1" w:styleId="last-name">
    <w:name w:val="last-name"/>
    <w:basedOn w:val="DefaultParagraphFont"/>
    <w:rsid w:val="006D5178"/>
  </w:style>
  <w:style w:type="character" w:customStyle="1" w:styleId="caption10">
    <w:name w:val="caption1"/>
    <w:basedOn w:val="DefaultParagraphFont"/>
    <w:rsid w:val="006D5178"/>
  </w:style>
  <w:style w:type="character" w:customStyle="1" w:styleId="recirc-text">
    <w:name w:val="&quot;recirc-text”"/>
    <w:basedOn w:val="DefaultParagraphFont"/>
    <w:rsid w:val="006D5178"/>
  </w:style>
  <w:style w:type="character" w:customStyle="1" w:styleId="video-icon">
    <w:name w:val="video-icon"/>
    <w:basedOn w:val="DefaultParagraphFont"/>
    <w:rsid w:val="006D5178"/>
  </w:style>
  <w:style w:type="character" w:customStyle="1" w:styleId="powa-shot-play-btn-text">
    <w:name w:val="powa-shot-play-btn-text"/>
    <w:basedOn w:val="DefaultParagraphFont"/>
    <w:rsid w:val="006D5178"/>
  </w:style>
  <w:style w:type="character" w:customStyle="1" w:styleId="powa-shot-click">
    <w:name w:val="powa-shot-click"/>
    <w:basedOn w:val="DefaultParagraphFont"/>
    <w:rsid w:val="006D5178"/>
  </w:style>
  <w:style w:type="character" w:customStyle="1" w:styleId="wpv-blurb">
    <w:name w:val="wpv-blurb"/>
    <w:basedOn w:val="DefaultParagraphFont"/>
    <w:rsid w:val="006D5178"/>
  </w:style>
  <w:style w:type="character" w:customStyle="1" w:styleId="pb-caption">
    <w:name w:val="pb-caption"/>
    <w:basedOn w:val="DefaultParagraphFont"/>
    <w:rsid w:val="006D5178"/>
  </w:style>
  <w:style w:type="character" w:customStyle="1" w:styleId="Heading5Char1">
    <w:name w:val="Heading 5 Char1"/>
    <w:aliases w:val="Text Char1"/>
    <w:basedOn w:val="DefaultParagraphFont"/>
    <w:semiHidden/>
    <w:rsid w:val="006D5178"/>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6D5178"/>
    <w:rPr>
      <w:vertAlign w:val="baseline"/>
    </w:rPr>
  </w:style>
  <w:style w:type="character" w:customStyle="1" w:styleId="Heading7Char1">
    <w:name w:val="Heading 7 Char1"/>
    <w:basedOn w:val="DefaultParagraphFont"/>
    <w:semiHidden/>
    <w:rsid w:val="006D5178"/>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6D517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D517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D5178"/>
    <w:rPr>
      <w:rFonts w:ascii="Calibri" w:hAnsi="Calibri" w:cs="Calibri"/>
    </w:rPr>
  </w:style>
  <w:style w:type="numbering" w:customStyle="1" w:styleId="NoList2">
    <w:name w:val="No List2"/>
    <w:next w:val="NoList"/>
    <w:uiPriority w:val="99"/>
    <w:semiHidden/>
    <w:unhideWhenUsed/>
    <w:rsid w:val="006D5178"/>
  </w:style>
  <w:style w:type="numbering" w:customStyle="1" w:styleId="NoList3">
    <w:name w:val="No List3"/>
    <w:next w:val="NoList"/>
    <w:uiPriority w:val="99"/>
    <w:semiHidden/>
    <w:unhideWhenUsed/>
    <w:rsid w:val="006D5178"/>
  </w:style>
  <w:style w:type="numbering" w:customStyle="1" w:styleId="NoList4">
    <w:name w:val="No List4"/>
    <w:next w:val="NoList"/>
    <w:uiPriority w:val="99"/>
    <w:semiHidden/>
    <w:unhideWhenUsed/>
    <w:rsid w:val="006D5178"/>
  </w:style>
  <w:style w:type="numbering" w:customStyle="1" w:styleId="NoList5">
    <w:name w:val="No List5"/>
    <w:next w:val="NoList"/>
    <w:semiHidden/>
    <w:unhideWhenUsed/>
    <w:rsid w:val="006D5178"/>
  </w:style>
  <w:style w:type="paragraph" w:styleId="BlockText">
    <w:name w:val="Block Text"/>
    <w:basedOn w:val="Normal"/>
    <w:rsid w:val="006D5178"/>
    <w:pPr>
      <w:ind w:left="229" w:right="229"/>
    </w:pPr>
    <w:rPr>
      <w:rFonts w:ascii="Verdana" w:eastAsia="Times New Roman" w:hAnsi="Verdana"/>
      <w:sz w:val="16"/>
      <w:szCs w:val="20"/>
    </w:rPr>
  </w:style>
  <w:style w:type="paragraph" w:styleId="NormalIndent">
    <w:name w:val="Normal Indent"/>
    <w:basedOn w:val="Normal"/>
    <w:rsid w:val="006D5178"/>
    <w:pPr>
      <w:ind w:left="720"/>
    </w:pPr>
    <w:rPr>
      <w:rFonts w:eastAsia="Times New Roman"/>
      <w:szCs w:val="20"/>
    </w:rPr>
  </w:style>
  <w:style w:type="paragraph" w:styleId="EnvelopeReturn">
    <w:name w:val="envelope return"/>
    <w:basedOn w:val="Normal"/>
    <w:rsid w:val="006D5178"/>
    <w:rPr>
      <w:rFonts w:ascii="Arial" w:eastAsia="Times New Roman" w:hAnsi="Arial"/>
      <w:sz w:val="24"/>
      <w:szCs w:val="20"/>
    </w:rPr>
  </w:style>
  <w:style w:type="paragraph" w:styleId="EnvelopeAddress">
    <w:name w:val="envelope address"/>
    <w:basedOn w:val="Normal"/>
    <w:rsid w:val="006D5178"/>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D5178"/>
  </w:style>
  <w:style w:type="numbering" w:customStyle="1" w:styleId="NoList7">
    <w:name w:val="No List7"/>
    <w:next w:val="NoList"/>
    <w:semiHidden/>
    <w:unhideWhenUsed/>
    <w:rsid w:val="006D5178"/>
  </w:style>
  <w:style w:type="paragraph" w:styleId="ListBullet">
    <w:name w:val="List Bullet"/>
    <w:basedOn w:val="Normal"/>
    <w:link w:val="ListBulletChar"/>
    <w:uiPriority w:val="99"/>
    <w:unhideWhenUsed/>
    <w:rsid w:val="006D5178"/>
    <w:pPr>
      <w:tabs>
        <w:tab w:val="num" w:pos="360"/>
      </w:tabs>
      <w:ind w:left="360" w:hanging="360"/>
      <w:contextualSpacing/>
    </w:pPr>
    <w:rPr>
      <w:rFonts w:eastAsia="Calibri"/>
    </w:rPr>
  </w:style>
  <w:style w:type="table" w:styleId="MediumGrid1">
    <w:name w:val="Medium Grid 1"/>
    <w:basedOn w:val="TableNormal"/>
    <w:uiPriority w:val="67"/>
    <w:rsid w:val="006D517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D5178"/>
  </w:style>
  <w:style w:type="numbering" w:customStyle="1" w:styleId="NoList111">
    <w:name w:val="No List111"/>
    <w:next w:val="NoList"/>
    <w:uiPriority w:val="99"/>
    <w:semiHidden/>
    <w:unhideWhenUsed/>
    <w:rsid w:val="006D5178"/>
  </w:style>
  <w:style w:type="numbering" w:customStyle="1" w:styleId="NoList1111">
    <w:name w:val="No List1111"/>
    <w:next w:val="NoList"/>
    <w:uiPriority w:val="99"/>
    <w:semiHidden/>
    <w:unhideWhenUsed/>
    <w:rsid w:val="006D5178"/>
  </w:style>
  <w:style w:type="numbering" w:customStyle="1" w:styleId="NoList11111">
    <w:name w:val="No List11111"/>
    <w:next w:val="NoList"/>
    <w:uiPriority w:val="99"/>
    <w:semiHidden/>
    <w:unhideWhenUsed/>
    <w:rsid w:val="006D5178"/>
  </w:style>
  <w:style w:type="numbering" w:customStyle="1" w:styleId="NoList111111">
    <w:name w:val="No List111111"/>
    <w:next w:val="NoList"/>
    <w:uiPriority w:val="99"/>
    <w:semiHidden/>
    <w:unhideWhenUsed/>
    <w:rsid w:val="006D5178"/>
  </w:style>
  <w:style w:type="numbering" w:customStyle="1" w:styleId="NoList1111111">
    <w:name w:val="No List1111111"/>
    <w:next w:val="NoList"/>
    <w:uiPriority w:val="99"/>
    <w:semiHidden/>
    <w:unhideWhenUsed/>
    <w:rsid w:val="006D5178"/>
  </w:style>
  <w:style w:type="numbering" w:customStyle="1" w:styleId="NoList11111111">
    <w:name w:val="No List11111111"/>
    <w:next w:val="NoList"/>
    <w:uiPriority w:val="99"/>
    <w:semiHidden/>
    <w:unhideWhenUsed/>
    <w:rsid w:val="006D5178"/>
  </w:style>
  <w:style w:type="numbering" w:customStyle="1" w:styleId="NoList111111111">
    <w:name w:val="No List111111111"/>
    <w:next w:val="NoList"/>
    <w:uiPriority w:val="99"/>
    <w:semiHidden/>
    <w:unhideWhenUsed/>
    <w:rsid w:val="006D5178"/>
  </w:style>
  <w:style w:type="numbering" w:customStyle="1" w:styleId="NoList1111111111">
    <w:name w:val="No List1111111111"/>
    <w:next w:val="NoList"/>
    <w:uiPriority w:val="99"/>
    <w:semiHidden/>
    <w:unhideWhenUsed/>
    <w:rsid w:val="006D5178"/>
  </w:style>
  <w:style w:type="numbering" w:customStyle="1" w:styleId="NoList11111111111">
    <w:name w:val="No List11111111111"/>
    <w:next w:val="NoList"/>
    <w:uiPriority w:val="99"/>
    <w:semiHidden/>
    <w:unhideWhenUsed/>
    <w:rsid w:val="006D5178"/>
  </w:style>
  <w:style w:type="numbering" w:customStyle="1" w:styleId="NoList111111111111">
    <w:name w:val="No List111111111111"/>
    <w:next w:val="NoList"/>
    <w:uiPriority w:val="99"/>
    <w:semiHidden/>
    <w:unhideWhenUsed/>
    <w:rsid w:val="006D5178"/>
  </w:style>
  <w:style w:type="numbering" w:customStyle="1" w:styleId="NoList1111111111111">
    <w:name w:val="No List1111111111111"/>
    <w:next w:val="NoList"/>
    <w:uiPriority w:val="99"/>
    <w:semiHidden/>
    <w:unhideWhenUsed/>
    <w:rsid w:val="006D5178"/>
  </w:style>
  <w:style w:type="numbering" w:customStyle="1" w:styleId="NoList11111111111111">
    <w:name w:val="No List11111111111111"/>
    <w:next w:val="NoList"/>
    <w:uiPriority w:val="99"/>
    <w:semiHidden/>
    <w:unhideWhenUsed/>
    <w:rsid w:val="006D5178"/>
  </w:style>
  <w:style w:type="numbering" w:customStyle="1" w:styleId="NoList111111111111111">
    <w:name w:val="No List111111111111111"/>
    <w:next w:val="NoList"/>
    <w:uiPriority w:val="99"/>
    <w:semiHidden/>
    <w:unhideWhenUsed/>
    <w:rsid w:val="006D5178"/>
  </w:style>
  <w:style w:type="numbering" w:customStyle="1" w:styleId="NoList1111111111111111">
    <w:name w:val="No List1111111111111111"/>
    <w:next w:val="NoList"/>
    <w:uiPriority w:val="99"/>
    <w:semiHidden/>
    <w:unhideWhenUsed/>
    <w:rsid w:val="006D5178"/>
  </w:style>
  <w:style w:type="numbering" w:customStyle="1" w:styleId="NoList11111111111111111">
    <w:name w:val="No List11111111111111111"/>
    <w:next w:val="NoList"/>
    <w:uiPriority w:val="99"/>
    <w:semiHidden/>
    <w:unhideWhenUsed/>
    <w:rsid w:val="006D5178"/>
  </w:style>
  <w:style w:type="character" w:customStyle="1" w:styleId="FontStyle220">
    <w:name w:val="Font Style220"/>
    <w:basedOn w:val="DefaultParagraphFont"/>
    <w:uiPriority w:val="99"/>
    <w:rsid w:val="006D5178"/>
    <w:rPr>
      <w:rFonts w:ascii="Candara" w:hAnsi="Candara" w:cs="Candara" w:hint="default"/>
      <w:i/>
      <w:iCs/>
      <w:sz w:val="18"/>
      <w:szCs w:val="18"/>
    </w:rPr>
  </w:style>
  <w:style w:type="character" w:customStyle="1" w:styleId="FontStyle290">
    <w:name w:val="Font Style290"/>
    <w:basedOn w:val="DefaultParagraphFont"/>
    <w:uiPriority w:val="99"/>
    <w:rsid w:val="006D517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D5178"/>
    <w:rPr>
      <w:rFonts w:ascii="Arial" w:hAnsi="Arial" w:cs="Arial"/>
      <w:b/>
      <w:bCs/>
      <w:sz w:val="16"/>
      <w:szCs w:val="16"/>
    </w:rPr>
  </w:style>
  <w:style w:type="paragraph" w:customStyle="1" w:styleId="articlebodynormaltext">
    <w:name w:val="articlebody_normaltext"/>
    <w:basedOn w:val="Normal"/>
    <w:rsid w:val="006D5178"/>
    <w:pPr>
      <w:spacing w:before="100" w:beforeAutospacing="1" w:after="100" w:afterAutospacing="1"/>
    </w:pPr>
    <w:rPr>
      <w:rFonts w:ascii="Georgia" w:hAnsi="Georgia"/>
    </w:rPr>
  </w:style>
  <w:style w:type="character" w:customStyle="1" w:styleId="Bodytext21">
    <w:name w:val="Body text (2)_"/>
    <w:basedOn w:val="DefaultParagraphFont"/>
    <w:link w:val="Bodytext22"/>
    <w:rsid w:val="006D517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D5178"/>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D5178"/>
    <w:rPr>
      <w:color w:val="000000"/>
      <w:sz w:val="28"/>
      <w:szCs w:val="28"/>
    </w:rPr>
  </w:style>
  <w:style w:type="character" w:customStyle="1" w:styleId="Style9ptItalicUnderline">
    <w:name w:val="Style 9 pt Italic Underline"/>
    <w:rsid w:val="006D5178"/>
    <w:rPr>
      <w:i/>
      <w:iCs/>
      <w:sz w:val="20"/>
      <w:u w:val="single"/>
    </w:rPr>
  </w:style>
  <w:style w:type="paragraph" w:customStyle="1" w:styleId="Debate">
    <w:name w:val="Debate"/>
    <w:basedOn w:val="Normal"/>
    <w:rsid w:val="006D5178"/>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6D5178"/>
    <w:rPr>
      <w:bCs/>
      <w:sz w:val="22"/>
    </w:rPr>
  </w:style>
  <w:style w:type="character" w:customStyle="1" w:styleId="StyleBox12ptBold">
    <w:name w:val="Style Box + 12 pt Bold"/>
    <w:basedOn w:val="DefaultParagraphFont"/>
    <w:rsid w:val="006D5178"/>
    <w:rPr>
      <w:rFonts w:ascii="Georgia" w:hAnsi="Georgia"/>
      <w:b/>
      <w:bCs/>
      <w:sz w:val="22"/>
      <w:u w:val="single"/>
      <w:bdr w:val="none" w:sz="0" w:space="0" w:color="auto"/>
    </w:rPr>
  </w:style>
  <w:style w:type="character" w:customStyle="1" w:styleId="StyleBox12pt">
    <w:name w:val="Style Box + 12 pt"/>
    <w:basedOn w:val="DefaultParagraphFont"/>
    <w:rsid w:val="006D517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D517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D5178"/>
    <w:rPr>
      <w:bCs/>
    </w:rPr>
  </w:style>
  <w:style w:type="character" w:customStyle="1" w:styleId="StyleGaramondText1">
    <w:name w:val="Style Garamond Text 1"/>
    <w:basedOn w:val="DefaultParagraphFont"/>
    <w:rsid w:val="006D5178"/>
    <w:rPr>
      <w:rFonts w:ascii="Georgia" w:hAnsi="Georgia"/>
      <w:color w:val="0D0D0D" w:themeColor="text1" w:themeTint="F2"/>
      <w:sz w:val="22"/>
    </w:rPr>
  </w:style>
  <w:style w:type="character" w:customStyle="1" w:styleId="StyleGaramondText1Underline">
    <w:name w:val="Style Garamond Text 1 Underline"/>
    <w:basedOn w:val="DefaultParagraphFont"/>
    <w:rsid w:val="006D517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D517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D517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D5178"/>
    <w:rPr>
      <w:b w:val="0"/>
      <w:bCs w:val="0"/>
      <w:sz w:val="14"/>
      <w:u w:val="none"/>
    </w:rPr>
  </w:style>
  <w:style w:type="character" w:customStyle="1" w:styleId="Style7ptBold">
    <w:name w:val="Style 7 pt Bold"/>
    <w:basedOn w:val="DefaultParagraphFont"/>
    <w:rsid w:val="006D5178"/>
    <w:rPr>
      <w:b w:val="0"/>
      <w:bCs/>
      <w:sz w:val="14"/>
    </w:rPr>
  </w:style>
  <w:style w:type="paragraph" w:customStyle="1" w:styleId="Stylecardtext8pt">
    <w:name w:val="Style card text + 8 pt"/>
    <w:basedOn w:val="Normal"/>
    <w:rsid w:val="006D5178"/>
    <w:pPr>
      <w:ind w:right="288"/>
    </w:pPr>
    <w:rPr>
      <w:sz w:val="16"/>
    </w:rPr>
  </w:style>
  <w:style w:type="paragraph" w:customStyle="1" w:styleId="Stylecardtext5pt">
    <w:name w:val="Style card text + 5 pt"/>
    <w:basedOn w:val="Normal"/>
    <w:rsid w:val="006D5178"/>
    <w:pPr>
      <w:ind w:right="288"/>
    </w:pPr>
    <w:rPr>
      <w:sz w:val="10"/>
    </w:rPr>
  </w:style>
  <w:style w:type="character" w:customStyle="1" w:styleId="StyleStyleBoldUnderlineUnderlineIntenseEmphasis1apple-style-">
    <w:name w:val="Style Style Bold UnderlineUnderlineIntense Emphasis1apple-style-..."/>
    <w:basedOn w:val="DefaultParagraphFont"/>
    <w:rsid w:val="006D517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D517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D5178"/>
    <w:rPr>
      <w:rFonts w:ascii="Georgia" w:hAnsi="Georgia"/>
      <w:u w:val="single"/>
    </w:rPr>
  </w:style>
  <w:style w:type="paragraph" w:customStyle="1" w:styleId="StyleCardsGeorgia12ptBoldThickunderlineBorderSin">
    <w:name w:val="Style Cards + Georgia 12 pt Bold Thick underline Border: : (Sin..."/>
    <w:basedOn w:val="Normal"/>
    <w:rsid w:val="006D517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D5178"/>
    <w:rPr>
      <w:rFonts w:ascii="Georgia" w:hAnsi="Georgia"/>
      <w:sz w:val="24"/>
      <w:u w:val="single"/>
    </w:rPr>
  </w:style>
  <w:style w:type="paragraph" w:customStyle="1" w:styleId="StyleCardsGeorgia">
    <w:name w:val="Style Cards + Georgia"/>
    <w:basedOn w:val="Normal"/>
    <w:rsid w:val="006D517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D5178"/>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6D5178"/>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6D5178"/>
    <w:rPr>
      <w:rFonts w:eastAsia="Times New Roman"/>
      <w:i/>
      <w:iCs/>
    </w:rPr>
  </w:style>
  <w:style w:type="character" w:customStyle="1" w:styleId="HTMLAddressChar">
    <w:name w:val="HTML Address Char"/>
    <w:basedOn w:val="DefaultParagraphFont"/>
    <w:link w:val="HTMLAddress"/>
    <w:uiPriority w:val="99"/>
    <w:rsid w:val="006D5178"/>
    <w:rPr>
      <w:rFonts w:ascii="Times New Roman" w:eastAsia="Times New Roman" w:hAnsi="Times New Roman" w:cs="Times New Roman"/>
      <w:i/>
      <w:iCs/>
    </w:rPr>
  </w:style>
  <w:style w:type="paragraph" w:styleId="Index1">
    <w:name w:val="index 1"/>
    <w:basedOn w:val="Normal"/>
    <w:next w:val="Normal"/>
    <w:autoRedefine/>
    <w:unhideWhenUsed/>
    <w:rsid w:val="006D5178"/>
    <w:pPr>
      <w:ind w:left="220" w:hanging="220"/>
    </w:pPr>
  </w:style>
  <w:style w:type="character" w:customStyle="1" w:styleId="CardsFont6ptChar1">
    <w:name w:val="Cards + Font: 6 pt Char1"/>
    <w:link w:val="CardsFont6pt"/>
    <w:locked/>
    <w:rsid w:val="006D5178"/>
    <w:rPr>
      <w:rFonts w:ascii="Times New Roman" w:eastAsia="Times New Roman" w:hAnsi="Times New Roman" w:cs="Times New Roman"/>
      <w:sz w:val="12"/>
      <w:szCs w:val="20"/>
    </w:rPr>
  </w:style>
  <w:style w:type="paragraph" w:customStyle="1" w:styleId="Quote2">
    <w:name w:val="Quote2"/>
    <w:basedOn w:val="Default"/>
    <w:next w:val="Default"/>
    <w:rsid w:val="006D51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D5178"/>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D5178"/>
    <w:pPr>
      <w:spacing w:before="100" w:beforeAutospacing="1" w:after="100" w:afterAutospacing="1"/>
    </w:pPr>
    <w:rPr>
      <w:rFonts w:eastAsia="Times New Roman"/>
    </w:rPr>
  </w:style>
  <w:style w:type="paragraph" w:customStyle="1" w:styleId="Pa0">
    <w:name w:val="Pa0"/>
    <w:basedOn w:val="Default"/>
    <w:next w:val="Default"/>
    <w:uiPriority w:val="99"/>
    <w:rsid w:val="006D51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D51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D5178"/>
    <w:pPr>
      <w:spacing w:before="100" w:beforeAutospacing="1" w:after="100" w:afterAutospacing="1"/>
    </w:pPr>
    <w:rPr>
      <w:rFonts w:eastAsia="Times New Roman"/>
    </w:rPr>
  </w:style>
  <w:style w:type="paragraph" w:customStyle="1" w:styleId="tagline1">
    <w:name w:val="tagline"/>
    <w:basedOn w:val="Normal"/>
    <w:rsid w:val="006D5178"/>
    <w:pPr>
      <w:spacing w:before="100" w:beforeAutospacing="1" w:after="100" w:afterAutospacing="1"/>
    </w:pPr>
    <w:rPr>
      <w:rFonts w:eastAsia="Times New Roman"/>
    </w:rPr>
  </w:style>
  <w:style w:type="paragraph" w:customStyle="1" w:styleId="Block1">
    <w:name w:val="Block1"/>
    <w:basedOn w:val="Normal"/>
    <w:next w:val="Normal"/>
    <w:uiPriority w:val="3"/>
    <w:qFormat/>
    <w:rsid w:val="006D517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D517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6D5178"/>
    <w:rPr>
      <w:sz w:val="10"/>
    </w:rPr>
  </w:style>
  <w:style w:type="paragraph" w:customStyle="1" w:styleId="ReallySamllText">
    <w:name w:val="ReallySamllText"/>
    <w:basedOn w:val="Normal"/>
    <w:link w:val="ReallySamllTextChar"/>
    <w:autoRedefine/>
    <w:rsid w:val="006D5178"/>
    <w:rPr>
      <w:rFonts w:asciiTheme="minorHAnsi" w:hAnsiTheme="minorHAnsi" w:cstheme="minorBidi"/>
      <w:sz w:val="10"/>
    </w:rPr>
  </w:style>
  <w:style w:type="paragraph" w:customStyle="1" w:styleId="CardCites">
    <w:name w:val="Card Cites"/>
    <w:basedOn w:val="Normal"/>
    <w:next w:val="Normal"/>
    <w:qFormat/>
    <w:rsid w:val="006D5178"/>
    <w:rPr>
      <w:rFonts w:eastAsia="Times New Roman"/>
      <w:b/>
      <w:sz w:val="20"/>
    </w:rPr>
  </w:style>
  <w:style w:type="paragraph" w:customStyle="1" w:styleId="NormalWeb3">
    <w:name w:val="Normal (Web)3"/>
    <w:basedOn w:val="Normal"/>
    <w:rsid w:val="006D517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D5178"/>
    <w:pPr>
      <w:ind w:left="400"/>
    </w:pPr>
    <w:rPr>
      <w:rFonts w:eastAsia="Times New Roman"/>
    </w:rPr>
  </w:style>
  <w:style w:type="paragraph" w:customStyle="1" w:styleId="TagCiteChar2">
    <w:name w:val="Tag / Cite Char"/>
    <w:basedOn w:val="Normal"/>
    <w:rsid w:val="006D5178"/>
    <w:rPr>
      <w:rFonts w:eastAsia="Times New Roman"/>
      <w:b/>
      <w:color w:val="000000"/>
    </w:rPr>
  </w:style>
  <w:style w:type="paragraph" w:customStyle="1" w:styleId="PageNumber2">
    <w:name w:val="Page Number2"/>
    <w:basedOn w:val="Normal"/>
    <w:next w:val="Normal"/>
    <w:rsid w:val="006D5178"/>
    <w:rPr>
      <w:rFonts w:eastAsia="Times New Roman"/>
      <w:sz w:val="20"/>
    </w:rPr>
  </w:style>
  <w:style w:type="paragraph" w:customStyle="1" w:styleId="HeaderFooter">
    <w:name w:val="Header &amp; Footer"/>
    <w:rsid w:val="006D5178"/>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6D5178"/>
    <w:rPr>
      <w:rFonts w:ascii="Arial Narrow" w:eastAsia="Times New Roman" w:hAnsi="Arial Narrow"/>
      <w:color w:val="000000"/>
      <w:sz w:val="16"/>
    </w:rPr>
  </w:style>
  <w:style w:type="paragraph" w:customStyle="1" w:styleId="CardTextUnderlined">
    <w:name w:val="Card Text Underlined"/>
    <w:basedOn w:val="Normal"/>
    <w:rsid w:val="006D5178"/>
    <w:rPr>
      <w:rFonts w:ascii="Arial Narrow" w:eastAsia="Times New Roman" w:hAnsi="Arial Narrow"/>
      <w:u w:val="single"/>
    </w:rPr>
  </w:style>
  <w:style w:type="paragraph" w:customStyle="1" w:styleId="HeaderDebate">
    <w:name w:val="Header Debate"/>
    <w:basedOn w:val="Normal"/>
    <w:rsid w:val="006D5178"/>
    <w:pPr>
      <w:jc w:val="center"/>
      <w:outlineLvl w:val="0"/>
    </w:pPr>
    <w:rPr>
      <w:rFonts w:eastAsia="Times New Roman"/>
      <w:b/>
      <w:sz w:val="48"/>
      <w:u w:val="words"/>
    </w:rPr>
  </w:style>
  <w:style w:type="paragraph" w:customStyle="1" w:styleId="NormalWeb1">
    <w:name w:val="Normal (Web)1"/>
    <w:basedOn w:val="Normal"/>
    <w:rsid w:val="006D5178"/>
    <w:pPr>
      <w:spacing w:before="100" w:beforeAutospacing="1" w:after="100" w:afterAutospacing="1"/>
    </w:pPr>
    <w:rPr>
      <w:rFonts w:eastAsia="Times New Roman"/>
      <w:sz w:val="20"/>
      <w:szCs w:val="20"/>
    </w:rPr>
  </w:style>
  <w:style w:type="paragraph" w:customStyle="1" w:styleId="CardTagCharChar">
    <w:name w:val="Card Tag Char Char"/>
    <w:basedOn w:val="Normal"/>
    <w:rsid w:val="006D5178"/>
    <w:rPr>
      <w:rFonts w:eastAsia="Times New Roman"/>
      <w:b/>
    </w:rPr>
  </w:style>
  <w:style w:type="paragraph" w:customStyle="1" w:styleId="fixed">
    <w:name w:val="fixed"/>
    <w:basedOn w:val="Normal"/>
    <w:rsid w:val="006D517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D5178"/>
    <w:pPr>
      <w:spacing w:before="100" w:beforeAutospacing="1" w:after="100" w:afterAutospacing="1"/>
    </w:pPr>
    <w:rPr>
      <w:rFonts w:eastAsia="Times New Roman"/>
    </w:rPr>
  </w:style>
  <w:style w:type="paragraph" w:customStyle="1" w:styleId="ExecutiveSummarytext">
    <w:name w:val="Executive Summary text"/>
    <w:basedOn w:val="Normal"/>
    <w:next w:val="Normal"/>
    <w:rsid w:val="006D5178"/>
    <w:pPr>
      <w:autoSpaceDE w:val="0"/>
      <w:autoSpaceDN w:val="0"/>
      <w:adjustRightInd w:val="0"/>
    </w:pPr>
    <w:rPr>
      <w:rFonts w:ascii="Arial" w:eastAsia="Times New Roman" w:hAnsi="Arial"/>
    </w:rPr>
  </w:style>
  <w:style w:type="character" w:customStyle="1" w:styleId="NormalUnderlineChar1">
    <w:name w:val="Normal Underline Char1"/>
    <w:locked/>
    <w:rsid w:val="006D5178"/>
    <w:rPr>
      <w:u w:val="single"/>
    </w:rPr>
  </w:style>
  <w:style w:type="character" w:customStyle="1" w:styleId="CardUpSize-LightChar">
    <w:name w:val="CardUpSize - Light Char"/>
    <w:link w:val="CardUpSize-Light"/>
    <w:locked/>
    <w:rsid w:val="006D5178"/>
    <w:rPr>
      <w:rFonts w:ascii="Times New Roman" w:eastAsia="Times New Roman" w:hAnsi="Times New Roman"/>
      <w:szCs w:val="32"/>
      <w:u w:val="single"/>
    </w:rPr>
  </w:style>
  <w:style w:type="paragraph" w:customStyle="1" w:styleId="CardUpSize-Light">
    <w:name w:val="CardUpSize - Light"/>
    <w:basedOn w:val="Normal"/>
    <w:link w:val="CardUpSize-LightChar"/>
    <w:rsid w:val="006D5178"/>
    <w:pPr>
      <w:jc w:val="both"/>
    </w:pPr>
    <w:rPr>
      <w:rFonts w:eastAsia="Times New Roman" w:cstheme="minorBidi"/>
      <w:szCs w:val="32"/>
      <w:u w:val="single"/>
    </w:rPr>
  </w:style>
  <w:style w:type="character" w:customStyle="1" w:styleId="CiteCardUpSize-HeavyChar">
    <w:name w:val="Cite // CardUpSize - Heavy Char"/>
    <w:link w:val="CiteCardUpSize-Heavy"/>
    <w:locked/>
    <w:rsid w:val="006D517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D5178"/>
    <w:pPr>
      <w:jc w:val="both"/>
    </w:pPr>
    <w:rPr>
      <w:rFonts w:eastAsia="Times New Roman" w:cstheme="minorBidi"/>
      <w:b/>
      <w:szCs w:val="32"/>
      <w:u w:val="single"/>
    </w:rPr>
  </w:style>
  <w:style w:type="paragraph" w:customStyle="1" w:styleId="SmallCite">
    <w:name w:val="Small Cite"/>
    <w:basedOn w:val="Normal"/>
    <w:rsid w:val="006D5178"/>
    <w:rPr>
      <w:rFonts w:ascii="Verdana" w:eastAsia="Times New Roman" w:hAnsi="Verdana"/>
      <w:sz w:val="16"/>
    </w:rPr>
  </w:style>
  <w:style w:type="paragraph" w:customStyle="1" w:styleId="clearformatting">
    <w:name w:val="clear formatting"/>
    <w:basedOn w:val="Heading2"/>
    <w:rsid w:val="006D517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D517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D5178"/>
    <w:pPr>
      <w:spacing w:after="240" w:line="360" w:lineRule="atLeast"/>
    </w:pPr>
    <w:rPr>
      <w:rFonts w:eastAsia="Times New Roman"/>
      <w:b/>
      <w:bCs/>
      <w:sz w:val="16"/>
      <w:szCs w:val="16"/>
    </w:rPr>
  </w:style>
  <w:style w:type="paragraph" w:customStyle="1" w:styleId="PlaceholderText1">
    <w:name w:val="Placeholder Text1"/>
    <w:basedOn w:val="Normal"/>
    <w:rsid w:val="006D5178"/>
    <w:pPr>
      <w:keepNext/>
      <w:numPr>
        <w:numId w:val="14"/>
      </w:numPr>
      <w:outlineLvl w:val="0"/>
    </w:pPr>
    <w:rPr>
      <w:rFonts w:eastAsia="MS Gothic"/>
    </w:rPr>
  </w:style>
  <w:style w:type="character" w:customStyle="1" w:styleId="ImportantTextChar">
    <w:name w:val="Important Text Char"/>
    <w:link w:val="ImportantText"/>
    <w:locked/>
    <w:rsid w:val="006D517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D5178"/>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D5178"/>
    <w:rPr>
      <w:rFonts w:ascii="HNKAOE+Arial" w:hAnsi="HNKAOE+Arial"/>
    </w:rPr>
  </w:style>
  <w:style w:type="paragraph" w:customStyle="1" w:styleId="StyleBodyText11ptBlackUnderline">
    <w:name w:val="Style Body Text + 11 pt Black Underline"/>
    <w:basedOn w:val="BodyText"/>
    <w:link w:val="StyleBodyText11ptBlackUnderlineChar"/>
    <w:rsid w:val="006D5178"/>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6D5178"/>
    <w:rPr>
      <w:rFonts w:ascii="HNKAOE+Arial" w:hAnsi="HNKAOE+Arial"/>
    </w:rPr>
  </w:style>
  <w:style w:type="paragraph" w:customStyle="1" w:styleId="StyleBodyText11ptBoldBlack">
    <w:name w:val="Style Body Text + 11 pt Bold Black"/>
    <w:basedOn w:val="BodyText"/>
    <w:link w:val="StyleBodyText11ptBoldBlackChar"/>
    <w:rsid w:val="006D5178"/>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6D5178"/>
    <w:rPr>
      <w:rFonts w:ascii="Times New Roman" w:eastAsia="Malgun Gothic" w:hAnsi="Times New Roman"/>
      <w:bCs/>
    </w:rPr>
  </w:style>
  <w:style w:type="paragraph" w:customStyle="1" w:styleId="StyletinyBold">
    <w:name w:val="Style tiny + Bold"/>
    <w:basedOn w:val="tiny"/>
    <w:link w:val="StyletinyBoldChar"/>
    <w:rsid w:val="006D5178"/>
    <w:rPr>
      <w:rFonts w:cstheme="minorBidi"/>
      <w:bCs/>
      <w:sz w:val="22"/>
      <w:szCs w:val="22"/>
    </w:rPr>
  </w:style>
  <w:style w:type="character" w:customStyle="1" w:styleId="Heading5SizeDownChar">
    <w:name w:val="Heading 5 Size Down Char"/>
    <w:link w:val="Heading5SizeDown"/>
    <w:locked/>
    <w:rsid w:val="006D5178"/>
    <w:rPr>
      <w:rFonts w:ascii="Times New Roman" w:eastAsia="Times New Roman" w:hAnsi="Times New Roman"/>
      <w:szCs w:val="16"/>
    </w:rPr>
  </w:style>
  <w:style w:type="paragraph" w:customStyle="1" w:styleId="Heading5SizeDown">
    <w:name w:val="Heading 5 Size Down"/>
    <w:basedOn w:val="Normal"/>
    <w:link w:val="Heading5SizeDownChar"/>
    <w:autoRedefine/>
    <w:rsid w:val="006D5178"/>
    <w:pPr>
      <w:tabs>
        <w:tab w:val="left" w:pos="1440"/>
      </w:tabs>
      <w:jc w:val="both"/>
    </w:pPr>
    <w:rPr>
      <w:rFonts w:eastAsia="Times New Roman" w:cstheme="minorBidi"/>
      <w:szCs w:val="16"/>
    </w:rPr>
  </w:style>
  <w:style w:type="character" w:customStyle="1" w:styleId="Normal2BoldChar">
    <w:name w:val="Normal2 + Bold Char"/>
    <w:link w:val="Normal2Bold"/>
    <w:locked/>
    <w:rsid w:val="006D5178"/>
    <w:rPr>
      <w:rFonts w:ascii="Times New Roman" w:eastAsia="Times New Roman" w:hAnsi="Times New Roman" w:cs="Arial"/>
      <w:b/>
      <w:szCs w:val="44"/>
    </w:rPr>
  </w:style>
  <w:style w:type="paragraph" w:customStyle="1" w:styleId="Normal2Bold">
    <w:name w:val="Normal2 + Bold"/>
    <w:basedOn w:val="Normal"/>
    <w:link w:val="Normal2BoldChar"/>
    <w:rsid w:val="006D5178"/>
    <w:pPr>
      <w:tabs>
        <w:tab w:val="left" w:pos="1440"/>
      </w:tabs>
    </w:pPr>
    <w:rPr>
      <w:rFonts w:eastAsia="Times New Roman" w:cs="Arial"/>
      <w:b/>
      <w:szCs w:val="44"/>
    </w:rPr>
  </w:style>
  <w:style w:type="character" w:customStyle="1" w:styleId="ListContentsChar">
    <w:name w:val="List Contents Char"/>
    <w:link w:val="ListContents"/>
    <w:locked/>
    <w:rsid w:val="006D5178"/>
    <w:rPr>
      <w:rFonts w:ascii="Times New Roman" w:eastAsia="Times New Roman" w:hAnsi="Times New Roman"/>
      <w:lang w:eastAsia="ar-SA"/>
    </w:rPr>
  </w:style>
  <w:style w:type="paragraph" w:customStyle="1" w:styleId="ListContents">
    <w:name w:val="List Contents"/>
    <w:basedOn w:val="Normal"/>
    <w:link w:val="ListContentsChar"/>
    <w:rsid w:val="006D5178"/>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D517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D517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D5178"/>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6D517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D5178"/>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6D5178"/>
    <w:rPr>
      <w:rFonts w:ascii="Arial" w:eastAsia="Times New Roman" w:hAnsi="Arial"/>
      <w:sz w:val="12"/>
    </w:rPr>
  </w:style>
  <w:style w:type="paragraph" w:customStyle="1" w:styleId="Unimportant">
    <w:name w:val="Unimportant"/>
    <w:basedOn w:val="Normal"/>
    <w:link w:val="UnimportantCharChar"/>
    <w:rsid w:val="006D5178"/>
    <w:pPr>
      <w:jc w:val="both"/>
    </w:pPr>
    <w:rPr>
      <w:rFonts w:ascii="Arial" w:eastAsia="Times New Roman" w:hAnsi="Arial" w:cstheme="minorBidi"/>
      <w:sz w:val="12"/>
    </w:rPr>
  </w:style>
  <w:style w:type="character" w:customStyle="1" w:styleId="TagCiteChar3">
    <w:name w:val="Tag &amp; Cite Char"/>
    <w:link w:val="TagCite2"/>
    <w:locked/>
    <w:rsid w:val="006D5178"/>
    <w:rPr>
      <w:rFonts w:ascii="Arial" w:eastAsia="Times New Roman" w:hAnsi="Arial"/>
      <w:b/>
    </w:rPr>
  </w:style>
  <w:style w:type="paragraph" w:customStyle="1" w:styleId="TagCite2">
    <w:name w:val="Tag &amp; Cite"/>
    <w:basedOn w:val="Normal"/>
    <w:link w:val="TagCiteChar3"/>
    <w:rsid w:val="006D5178"/>
    <w:pPr>
      <w:jc w:val="both"/>
    </w:pPr>
    <w:rPr>
      <w:rFonts w:ascii="Arial" w:eastAsia="Times New Roman" w:hAnsi="Arial" w:cstheme="minorBidi"/>
      <w:b/>
    </w:rPr>
  </w:style>
  <w:style w:type="character" w:customStyle="1" w:styleId="HighlightedTextChar">
    <w:name w:val="Highlighted Text Char"/>
    <w:link w:val="HighlightedText"/>
    <w:locked/>
    <w:rsid w:val="006D5178"/>
    <w:rPr>
      <w:rFonts w:ascii="Arial" w:eastAsia="Times New Roman" w:hAnsi="Arial"/>
      <w:b/>
      <w:u w:val="thick"/>
    </w:rPr>
  </w:style>
  <w:style w:type="paragraph" w:customStyle="1" w:styleId="HighlightedText">
    <w:name w:val="Highlighted Text"/>
    <w:basedOn w:val="Normal"/>
    <w:link w:val="HighlightedTextChar"/>
    <w:rsid w:val="006D5178"/>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6D5178"/>
    <w:rPr>
      <w:rFonts w:ascii="Arial" w:eastAsia="Times New Roman" w:hAnsi="Arial"/>
      <w:sz w:val="20"/>
      <w:szCs w:val="20"/>
    </w:rPr>
  </w:style>
  <w:style w:type="paragraph" w:customStyle="1" w:styleId="textunderline0">
    <w:name w:val="text underline"/>
    <w:basedOn w:val="Normal"/>
    <w:link w:val="textunderlineChar0"/>
    <w:autoRedefine/>
    <w:rsid w:val="006D5178"/>
    <w:rPr>
      <w:rFonts w:asciiTheme="minorHAnsi" w:hAnsiTheme="minorHAnsi" w:cstheme="minorBidi"/>
      <w:u w:val="thick"/>
    </w:rPr>
  </w:style>
  <w:style w:type="character" w:customStyle="1" w:styleId="DebateTagChar">
    <w:name w:val="Debate Tag Char"/>
    <w:link w:val="DebateTag"/>
    <w:locked/>
    <w:rsid w:val="006D5178"/>
    <w:rPr>
      <w:rFonts w:ascii="Garamond" w:hAnsi="Garamond"/>
      <w:b/>
    </w:rPr>
  </w:style>
  <w:style w:type="paragraph" w:customStyle="1" w:styleId="DebateTag">
    <w:name w:val="Debate Tag"/>
    <w:basedOn w:val="Normal"/>
    <w:link w:val="DebateTagChar"/>
    <w:autoRedefine/>
    <w:rsid w:val="006D5178"/>
    <w:pPr>
      <w:tabs>
        <w:tab w:val="left" w:pos="270"/>
      </w:tabs>
    </w:pPr>
    <w:rPr>
      <w:rFonts w:ascii="Garamond" w:hAnsi="Garamond" w:cstheme="minorBidi"/>
      <w:b/>
    </w:rPr>
  </w:style>
  <w:style w:type="paragraph" w:customStyle="1" w:styleId="DebateCite">
    <w:name w:val="Debate Cite"/>
    <w:basedOn w:val="Normal"/>
    <w:autoRedefine/>
    <w:rsid w:val="006D5178"/>
    <w:pPr>
      <w:tabs>
        <w:tab w:val="left" w:pos="270"/>
      </w:tabs>
    </w:pPr>
    <w:rPr>
      <w:rFonts w:eastAsia="Times New Roman"/>
      <w:sz w:val="20"/>
    </w:rPr>
  </w:style>
  <w:style w:type="paragraph" w:customStyle="1" w:styleId="BlockTitle10">
    <w:name w:val="Block Title #1"/>
    <w:basedOn w:val="Heading1"/>
    <w:rsid w:val="006D517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6D5178"/>
    <w:pPr>
      <w:widowControl w:val="0"/>
      <w:suppressAutoHyphens/>
    </w:pPr>
    <w:rPr>
      <w:rFonts w:ascii="Courier New" w:eastAsia="Courier New" w:hAnsi="Courier New"/>
      <w:sz w:val="20"/>
      <w:szCs w:val="20"/>
    </w:rPr>
  </w:style>
  <w:style w:type="paragraph" w:customStyle="1" w:styleId="MaggieTag">
    <w:name w:val="MaggieTag"/>
    <w:basedOn w:val="Heading2"/>
    <w:rsid w:val="006D517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D5178"/>
    <w:rPr>
      <w:rFonts w:ascii="Times New Roman" w:eastAsia="Times New Roman" w:hAnsi="Times New Roman"/>
    </w:rPr>
  </w:style>
  <w:style w:type="paragraph" w:customStyle="1" w:styleId="Heading4Cite">
    <w:name w:val="Heading 4 Cite"/>
    <w:basedOn w:val="Normal"/>
    <w:link w:val="Heading4CiteChar"/>
    <w:autoRedefine/>
    <w:rsid w:val="006D5178"/>
    <w:rPr>
      <w:rFonts w:eastAsia="Times New Roman" w:cstheme="minorBidi"/>
    </w:rPr>
  </w:style>
  <w:style w:type="paragraph" w:customStyle="1" w:styleId="4">
    <w:name w:val="4"/>
    <w:basedOn w:val="Normal"/>
    <w:rsid w:val="006D5178"/>
    <w:rPr>
      <w:rFonts w:eastAsia="Times New Roman"/>
      <w:sz w:val="20"/>
    </w:rPr>
  </w:style>
  <w:style w:type="character" w:customStyle="1" w:styleId="UnunderlinedTextChar">
    <w:name w:val="Ununderlined Text Char"/>
    <w:link w:val="UnunderlinedText"/>
    <w:locked/>
    <w:rsid w:val="006D5178"/>
    <w:rPr>
      <w:rFonts w:eastAsia="Times New Roman"/>
      <w:bCs/>
      <w:sz w:val="12"/>
    </w:rPr>
  </w:style>
  <w:style w:type="paragraph" w:customStyle="1" w:styleId="UnunderlinedText">
    <w:name w:val="Ununderlined Text"/>
    <w:basedOn w:val="Normal"/>
    <w:link w:val="UnunderlinedTextChar"/>
    <w:autoRedefine/>
    <w:rsid w:val="006D5178"/>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6D5178"/>
    <w:pPr>
      <w:spacing w:after="200" w:line="276" w:lineRule="auto"/>
      <w:ind w:left="288" w:right="288"/>
    </w:pPr>
    <w:rPr>
      <w:rFonts w:eastAsia="Times New Roman"/>
      <w:bCs/>
    </w:rPr>
  </w:style>
  <w:style w:type="paragraph" w:customStyle="1" w:styleId="BlockTitle4">
    <w:name w:val="%Block Title"/>
    <w:basedOn w:val="Heading1"/>
    <w:rsid w:val="006D517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D5178"/>
    <w:pPr>
      <w:widowControl w:val="0"/>
      <w:autoSpaceDE/>
      <w:autoSpaceDN/>
      <w:adjustRightInd/>
      <w:outlineLvl w:val="9"/>
    </w:pPr>
    <w:rPr>
      <w:rFonts w:cs="Courier New"/>
      <w:bCs/>
      <w:sz w:val="28"/>
      <w:szCs w:val="22"/>
    </w:rPr>
  </w:style>
  <w:style w:type="paragraph" w:customStyle="1" w:styleId="ThickUnderline">
    <w:name w:val="ThickUnderline"/>
    <w:rsid w:val="006D51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6D517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D5178"/>
    <w:rPr>
      <w:rFonts w:ascii="Century Gothic" w:eastAsia="Cambria" w:hAnsi="Century Gothic"/>
      <w:u w:val="thick"/>
    </w:rPr>
  </w:style>
  <w:style w:type="paragraph" w:customStyle="1" w:styleId="Card-Underline0">
    <w:name w:val="Card-Underline"/>
    <w:basedOn w:val="Normal"/>
    <w:link w:val="Card-UnderlineChar"/>
    <w:qFormat/>
    <w:rsid w:val="006D5178"/>
    <w:rPr>
      <w:rFonts w:ascii="Century Gothic" w:eastAsia="Cambria" w:hAnsi="Century Gothic" w:cstheme="minorBidi"/>
      <w:u w:val="thick"/>
    </w:rPr>
  </w:style>
  <w:style w:type="paragraph" w:customStyle="1" w:styleId="PageNumber3">
    <w:name w:val="Page Number3"/>
    <w:basedOn w:val="Normal"/>
    <w:next w:val="Normal"/>
    <w:rsid w:val="006D5178"/>
    <w:rPr>
      <w:rFonts w:eastAsia="Times New Roman"/>
      <w:sz w:val="20"/>
    </w:rPr>
  </w:style>
  <w:style w:type="paragraph" w:customStyle="1" w:styleId="PageNumber4">
    <w:name w:val="Page Number4"/>
    <w:basedOn w:val="Normal"/>
    <w:next w:val="Normal"/>
    <w:rsid w:val="006D5178"/>
    <w:rPr>
      <w:rFonts w:eastAsia="Times New Roman"/>
      <w:sz w:val="20"/>
    </w:rPr>
  </w:style>
  <w:style w:type="paragraph" w:customStyle="1" w:styleId="PageNumber5">
    <w:name w:val="Page Number5"/>
    <w:basedOn w:val="Normal"/>
    <w:next w:val="Normal"/>
    <w:rsid w:val="006D5178"/>
    <w:rPr>
      <w:rFonts w:eastAsia="Times New Roman"/>
      <w:sz w:val="20"/>
    </w:rPr>
  </w:style>
  <w:style w:type="paragraph" w:customStyle="1" w:styleId="smalltext10">
    <w:name w:val="small text1"/>
    <w:basedOn w:val="Normal"/>
    <w:next w:val="Normal"/>
    <w:uiPriority w:val="4"/>
    <w:qFormat/>
    <w:rsid w:val="006D5178"/>
    <w:pPr>
      <w:keepNext/>
      <w:keepLines/>
      <w:spacing w:before="200"/>
      <w:outlineLvl w:val="3"/>
    </w:pPr>
    <w:rPr>
      <w:rFonts w:eastAsia="Times New Roman"/>
      <w:b/>
      <w:bCs/>
      <w:iCs/>
      <w:sz w:val="26"/>
    </w:rPr>
  </w:style>
  <w:style w:type="character" w:customStyle="1" w:styleId="CircleChar">
    <w:name w:val="Circle Char"/>
    <w:link w:val="Circle"/>
    <w:locked/>
    <w:rsid w:val="006D5178"/>
    <w:rPr>
      <w:rFonts w:ascii="Times New Roman" w:eastAsia="Times New Roman" w:hAnsi="Times New Roman"/>
      <w:b/>
      <w:u w:val="words"/>
    </w:rPr>
  </w:style>
  <w:style w:type="paragraph" w:customStyle="1" w:styleId="Circle">
    <w:name w:val="Circle"/>
    <w:basedOn w:val="Normal"/>
    <w:link w:val="CircleChar"/>
    <w:rsid w:val="006D5178"/>
    <w:rPr>
      <w:rFonts w:eastAsia="Times New Roman" w:cstheme="minorBidi"/>
      <w:b/>
      <w:u w:val="words"/>
    </w:rPr>
  </w:style>
  <w:style w:type="paragraph" w:customStyle="1" w:styleId="PageNumber6">
    <w:name w:val="Page Number6"/>
    <w:basedOn w:val="Normal"/>
    <w:next w:val="Normal"/>
    <w:rsid w:val="006D5178"/>
    <w:rPr>
      <w:rFonts w:eastAsia="Times New Roman"/>
      <w:sz w:val="20"/>
    </w:rPr>
  </w:style>
  <w:style w:type="paragraph" w:customStyle="1" w:styleId="user">
    <w:name w:val="user"/>
    <w:basedOn w:val="Normal"/>
    <w:rsid w:val="006D517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D517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D517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D517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D517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D517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D5178"/>
    <w:rPr>
      <w:rFonts w:eastAsia="Times New Roman"/>
      <w:sz w:val="20"/>
    </w:rPr>
  </w:style>
  <w:style w:type="paragraph" w:customStyle="1" w:styleId="DebateTag0">
    <w:name w:val="DebateTag"/>
    <w:basedOn w:val="Normal"/>
    <w:qFormat/>
    <w:rsid w:val="006D5178"/>
    <w:rPr>
      <w:b/>
    </w:rPr>
  </w:style>
  <w:style w:type="paragraph" w:customStyle="1" w:styleId="date-comments">
    <w:name w:val="date-comments"/>
    <w:basedOn w:val="Normal"/>
    <w:uiPriority w:val="99"/>
    <w:rsid w:val="006D517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D51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D51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D5178"/>
    <w:rPr>
      <w:rFonts w:ascii="Garamond" w:eastAsia="Calibri" w:hAnsi="Garamond" w:hint="default"/>
      <w:sz w:val="16"/>
      <w:szCs w:val="22"/>
    </w:rPr>
  </w:style>
  <w:style w:type="character" w:customStyle="1" w:styleId="message-item">
    <w:name w:val="message-item"/>
    <w:rsid w:val="006D5178"/>
  </w:style>
  <w:style w:type="character" w:customStyle="1" w:styleId="lightheader">
    <w:name w:val="lightheader"/>
    <w:rsid w:val="006D5178"/>
  </w:style>
  <w:style w:type="character" w:customStyle="1" w:styleId="datestamp">
    <w:name w:val="datestamp"/>
    <w:rsid w:val="006D5178"/>
  </w:style>
  <w:style w:type="character" w:customStyle="1" w:styleId="i">
    <w:name w:val="i"/>
    <w:uiPriority w:val="99"/>
    <w:rsid w:val="006D5178"/>
  </w:style>
  <w:style w:type="character" w:customStyle="1" w:styleId="forenames">
    <w:name w:val="forenames"/>
    <w:rsid w:val="006D5178"/>
  </w:style>
  <w:style w:type="character" w:customStyle="1" w:styleId="surname">
    <w:name w:val="surname"/>
    <w:rsid w:val="006D5178"/>
  </w:style>
  <w:style w:type="character" w:customStyle="1" w:styleId="medium-font">
    <w:name w:val="medium-font"/>
    <w:rsid w:val="006D5178"/>
  </w:style>
  <w:style w:type="character" w:customStyle="1" w:styleId="title-link-wrapper">
    <w:name w:val="title-link-wrapper"/>
    <w:rsid w:val="006D5178"/>
  </w:style>
  <w:style w:type="character" w:customStyle="1" w:styleId="refpreview">
    <w:name w:val="refpreview"/>
    <w:rsid w:val="006D5178"/>
  </w:style>
  <w:style w:type="character" w:customStyle="1" w:styleId="loose1">
    <w:name w:val="loose1"/>
    <w:rsid w:val="006D5178"/>
  </w:style>
  <w:style w:type="character" w:customStyle="1" w:styleId="email">
    <w:name w:val="email"/>
    <w:rsid w:val="006D5178"/>
  </w:style>
  <w:style w:type="character" w:customStyle="1" w:styleId="gsa">
    <w:name w:val="gs_a"/>
    <w:rsid w:val="006D5178"/>
  </w:style>
  <w:style w:type="character" w:customStyle="1" w:styleId="goohl1">
    <w:name w:val="goohl1"/>
    <w:rsid w:val="006D5178"/>
  </w:style>
  <w:style w:type="character" w:customStyle="1" w:styleId="mainarttitle">
    <w:name w:val="mainarttitle"/>
    <w:rsid w:val="006D5178"/>
  </w:style>
  <w:style w:type="character" w:customStyle="1" w:styleId="mainartauthor">
    <w:name w:val="mainartauthor"/>
    <w:rsid w:val="006D5178"/>
  </w:style>
  <w:style w:type="character" w:customStyle="1" w:styleId="mainartdate">
    <w:name w:val="mainartdate"/>
    <w:rsid w:val="006D5178"/>
  </w:style>
  <w:style w:type="character" w:customStyle="1" w:styleId="gsggs">
    <w:name w:val="gs_ggs"/>
    <w:rsid w:val="006D5178"/>
  </w:style>
  <w:style w:type="character" w:customStyle="1" w:styleId="ahead">
    <w:name w:val="a_head"/>
    <w:rsid w:val="006D5178"/>
  </w:style>
  <w:style w:type="character" w:customStyle="1" w:styleId="articleauthor">
    <w:name w:val="articleauthor"/>
    <w:rsid w:val="006D5178"/>
  </w:style>
  <w:style w:type="character" w:customStyle="1" w:styleId="footnote">
    <w:name w:val="footnote"/>
    <w:rsid w:val="006D5178"/>
  </w:style>
  <w:style w:type="character" w:customStyle="1" w:styleId="docbody">
    <w:name w:val="docbody"/>
    <w:rsid w:val="006D5178"/>
  </w:style>
  <w:style w:type="character" w:customStyle="1" w:styleId="superscript">
    <w:name w:val="superscript"/>
    <w:rsid w:val="006D5178"/>
  </w:style>
  <w:style w:type="character" w:customStyle="1" w:styleId="citeChar2">
    <w:name w:val="cite Char"/>
    <w:locked/>
    <w:rsid w:val="006D5178"/>
    <w:rPr>
      <w:b/>
      <w:bCs w:val="0"/>
      <w:u w:val="single"/>
    </w:rPr>
  </w:style>
  <w:style w:type="character" w:customStyle="1" w:styleId="StyleUnderlineChar">
    <w:name w:val="Style Underline Char"/>
    <w:locked/>
    <w:rsid w:val="006D5178"/>
    <w:rPr>
      <w:u w:val="single"/>
    </w:rPr>
  </w:style>
  <w:style w:type="character" w:customStyle="1" w:styleId="CitesCharChar">
    <w:name w:val="Cites Char Char"/>
    <w:locked/>
    <w:rsid w:val="006D5178"/>
    <w:rPr>
      <w:b/>
      <w:bCs/>
    </w:rPr>
  </w:style>
  <w:style w:type="character" w:customStyle="1" w:styleId="bwxsm">
    <w:name w:val="b w xsm"/>
    <w:rsid w:val="006D5178"/>
  </w:style>
  <w:style w:type="character" w:customStyle="1" w:styleId="fstd">
    <w:name w:val="f std"/>
    <w:rsid w:val="006D5178"/>
  </w:style>
  <w:style w:type="character" w:customStyle="1" w:styleId="gl">
    <w:name w:val="gl"/>
    <w:rsid w:val="006D5178"/>
  </w:style>
  <w:style w:type="character" w:customStyle="1" w:styleId="heading2char2charchar1">
    <w:name w:val="heading2char2charchar1"/>
    <w:rsid w:val="006D5178"/>
  </w:style>
  <w:style w:type="character" w:customStyle="1" w:styleId="charchar60">
    <w:name w:val="charchar6"/>
    <w:rsid w:val="006D5178"/>
  </w:style>
  <w:style w:type="character" w:customStyle="1" w:styleId="bio1">
    <w:name w:val="bio1"/>
    <w:rsid w:val="006D5178"/>
    <w:rPr>
      <w:rFonts w:ascii="Arial" w:hAnsi="Arial" w:cs="Arial" w:hint="default"/>
      <w:i/>
      <w:iCs/>
      <w:color w:val="000000"/>
      <w:sz w:val="20"/>
      <w:szCs w:val="20"/>
    </w:rPr>
  </w:style>
  <w:style w:type="character" w:customStyle="1" w:styleId="cardCharCharCharCharCharChar">
    <w:name w:val="card Char Char Char Char Char Char"/>
    <w:rsid w:val="006D5178"/>
    <w:rPr>
      <w:sz w:val="24"/>
      <w:szCs w:val="24"/>
      <w:lang w:val="en-US" w:eastAsia="en-US" w:bidi="ar-SA"/>
    </w:rPr>
  </w:style>
  <w:style w:type="character" w:customStyle="1" w:styleId="Style24ptBoldUnderlineCenteredCharChar">
    <w:name w:val="Style 24 pt Bold Underline Centered Char Char"/>
    <w:rsid w:val="006D5178"/>
    <w:rPr>
      <w:b/>
      <w:bCs/>
      <w:sz w:val="48"/>
      <w:szCs w:val="24"/>
      <w:u w:val="single"/>
      <w:lang w:val="en-US" w:eastAsia="en-US" w:bidi="ar-SA"/>
    </w:rPr>
  </w:style>
  <w:style w:type="character" w:customStyle="1" w:styleId="TagCiteCharChar0">
    <w:name w:val="Tag / Cite Char Char"/>
    <w:rsid w:val="006D5178"/>
    <w:rPr>
      <w:b/>
      <w:bCs w:val="0"/>
      <w:color w:val="000000"/>
      <w:sz w:val="24"/>
      <w:szCs w:val="24"/>
      <w:lang w:val="en-US" w:eastAsia="en-US" w:bidi="ar-SA"/>
    </w:rPr>
  </w:style>
  <w:style w:type="character" w:customStyle="1" w:styleId="CardTextUnderlinedCharChar">
    <w:name w:val="Card Text Underlined Char Char"/>
    <w:rsid w:val="006D5178"/>
    <w:rPr>
      <w:rFonts w:ascii="Arial Narrow" w:hAnsi="Arial Narrow" w:hint="default"/>
      <w:szCs w:val="24"/>
      <w:u w:val="single"/>
      <w:lang w:val="en-US" w:eastAsia="en-US" w:bidi="ar-SA"/>
    </w:rPr>
  </w:style>
  <w:style w:type="character" w:customStyle="1" w:styleId="CardTagCharCharChar">
    <w:name w:val="Card Tag Char Char Char"/>
    <w:rsid w:val="006D5178"/>
    <w:rPr>
      <w:b/>
      <w:bCs w:val="0"/>
      <w:sz w:val="24"/>
      <w:szCs w:val="24"/>
      <w:lang w:val="en-US" w:eastAsia="en-US" w:bidi="ar-SA"/>
    </w:rPr>
  </w:style>
  <w:style w:type="character" w:customStyle="1" w:styleId="mainbody">
    <w:name w:val="mainbody"/>
    <w:rsid w:val="006D5178"/>
  </w:style>
  <w:style w:type="character" w:customStyle="1" w:styleId="UnderlineStyleChar2">
    <w:name w:val="Underline Style Char2"/>
    <w:rsid w:val="006D5178"/>
    <w:rPr>
      <w:rFonts w:ascii="Garamond" w:hAnsi="Garamond" w:hint="default"/>
      <w:sz w:val="22"/>
      <w:szCs w:val="24"/>
      <w:u w:val="single"/>
      <w:lang w:val="en-US" w:eastAsia="en-US" w:bidi="ar-SA"/>
    </w:rPr>
  </w:style>
  <w:style w:type="character" w:customStyle="1" w:styleId="Style1Char2">
    <w:name w:val="Style1 Char2"/>
    <w:rsid w:val="006D5178"/>
    <w:rPr>
      <w:szCs w:val="24"/>
    </w:rPr>
  </w:style>
  <w:style w:type="character" w:customStyle="1" w:styleId="t13">
    <w:name w:val="t13"/>
    <w:rsid w:val="006D5178"/>
  </w:style>
  <w:style w:type="character" w:customStyle="1" w:styleId="lead">
    <w:name w:val="lead"/>
    <w:rsid w:val="006D5178"/>
  </w:style>
  <w:style w:type="paragraph" w:customStyle="1" w:styleId="CardDownx1">
    <w:name w:val="CardDown x1"/>
    <w:basedOn w:val="Normal"/>
    <w:link w:val="CardDownx1Char"/>
    <w:rsid w:val="006D5178"/>
  </w:style>
  <w:style w:type="character" w:customStyle="1" w:styleId="CardDownx1Char">
    <w:name w:val="CardDown x1 Char"/>
    <w:link w:val="CardDownx1"/>
    <w:locked/>
    <w:rsid w:val="006D5178"/>
    <w:rPr>
      <w:rFonts w:ascii="Times New Roman" w:hAnsi="Times New Roman" w:cs="Times New Roman"/>
    </w:rPr>
  </w:style>
  <w:style w:type="character" w:customStyle="1" w:styleId="CharChar17">
    <w:name w:val="Char Char17"/>
    <w:locked/>
    <w:rsid w:val="006D5178"/>
    <w:rPr>
      <w:rFonts w:ascii="Arial" w:hAnsi="Arial" w:cs="Arial" w:hint="default"/>
      <w:b/>
      <w:bCs/>
      <w:sz w:val="26"/>
      <w:szCs w:val="26"/>
    </w:rPr>
  </w:style>
  <w:style w:type="character" w:customStyle="1" w:styleId="address">
    <w:name w:val="address"/>
    <w:rsid w:val="006D5178"/>
  </w:style>
  <w:style w:type="character" w:customStyle="1" w:styleId="ilspan">
    <w:name w:val="il_span"/>
    <w:rsid w:val="006D5178"/>
  </w:style>
  <w:style w:type="character" w:customStyle="1" w:styleId="articletitle1">
    <w:name w:val="articletitle1"/>
    <w:rsid w:val="006D5178"/>
    <w:rPr>
      <w:rFonts w:ascii="Times New Roman" w:hAnsi="Times New Roman" w:cs="Times New Roman" w:hint="default"/>
      <w:b/>
      <w:bCs/>
      <w:sz w:val="36"/>
      <w:szCs w:val="36"/>
    </w:rPr>
  </w:style>
  <w:style w:type="character" w:customStyle="1" w:styleId="leftidx1">
    <w:name w:val="leftidx1"/>
    <w:rsid w:val="006D5178"/>
    <w:rPr>
      <w:rFonts w:ascii="Verdana" w:hAnsi="Verdana" w:hint="default"/>
      <w:sz w:val="22"/>
      <w:szCs w:val="22"/>
    </w:rPr>
  </w:style>
  <w:style w:type="character" w:customStyle="1" w:styleId="blue1">
    <w:name w:val="blue1"/>
    <w:rsid w:val="006D5178"/>
    <w:rPr>
      <w:color w:val="0000FF"/>
    </w:rPr>
  </w:style>
  <w:style w:type="character" w:customStyle="1" w:styleId="author-link1">
    <w:name w:val="author-link1"/>
    <w:rsid w:val="006D5178"/>
    <w:rPr>
      <w:b w:val="0"/>
      <w:bCs w:val="0"/>
    </w:rPr>
  </w:style>
  <w:style w:type="character" w:customStyle="1" w:styleId="black1">
    <w:name w:val="black1"/>
    <w:rsid w:val="006D5178"/>
    <w:rPr>
      <w:color w:val="000000"/>
    </w:rPr>
  </w:style>
  <w:style w:type="character" w:customStyle="1" w:styleId="StyleunderlinedCharBold">
    <w:name w:val="Style underlined Char + Bold"/>
    <w:rsid w:val="006D5178"/>
    <w:rPr>
      <w:rFonts w:ascii="Times New Roman" w:hAnsi="Times New Roman" w:cs="Times New Roman" w:hint="default"/>
      <w:b/>
      <w:bCs/>
      <w:sz w:val="21"/>
      <w:szCs w:val="24"/>
      <w:u w:val="single"/>
    </w:rPr>
  </w:style>
  <w:style w:type="character" w:customStyle="1" w:styleId="ThickUnderlineCharChar">
    <w:name w:val="Thick Underline Char Char"/>
    <w:rsid w:val="006D5178"/>
    <w:rPr>
      <w:rFonts w:ascii="Calibri" w:eastAsia="Calibri" w:hAnsi="Calibri" w:hint="default"/>
    </w:rPr>
  </w:style>
  <w:style w:type="character" w:customStyle="1" w:styleId="CardUnderline">
    <w:name w:val="Card Underline"/>
    <w:rsid w:val="006D5178"/>
    <w:rPr>
      <w:rFonts w:ascii="Times New Roman" w:hAnsi="Times New Roman" w:cs="Times New Roman" w:hint="default"/>
      <w:sz w:val="20"/>
      <w:u w:val="single"/>
    </w:rPr>
  </w:style>
  <w:style w:type="character" w:customStyle="1" w:styleId="lingoregion">
    <w:name w:val="lingo_region"/>
    <w:rsid w:val="006D5178"/>
  </w:style>
  <w:style w:type="character" w:customStyle="1" w:styleId="cite0">
    <w:name w:val="%cite"/>
    <w:rsid w:val="006D5178"/>
    <w:rPr>
      <w:rFonts w:ascii="Times New Roman" w:hAnsi="Times New Roman" w:cs="Times New Roman" w:hint="default"/>
      <w:b/>
      <w:bCs w:val="0"/>
      <w:sz w:val="24"/>
    </w:rPr>
  </w:style>
  <w:style w:type="character" w:customStyle="1" w:styleId="Emphasis21">
    <w:name w:val="%Emphasis2"/>
    <w:rsid w:val="006D5178"/>
    <w:rPr>
      <w:rFonts w:ascii="Cooper Black" w:hAnsi="Cooper Black" w:hint="default"/>
      <w:iCs/>
      <w:u w:val="single"/>
    </w:rPr>
  </w:style>
  <w:style w:type="character" w:customStyle="1" w:styleId="bodycontentlink">
    <w:name w:val="bodycontentlink"/>
    <w:rsid w:val="006D5178"/>
  </w:style>
  <w:style w:type="character" w:customStyle="1" w:styleId="AAAcite">
    <w:name w:val="AAAcite"/>
    <w:rsid w:val="006D5178"/>
    <w:rPr>
      <w:rFonts w:ascii="Times New Roman" w:hAnsi="Times New Roman" w:cs="Times New Roman" w:hint="default"/>
      <w:b/>
      <w:bCs w:val="0"/>
      <w:sz w:val="24"/>
    </w:rPr>
  </w:style>
  <w:style w:type="character" w:customStyle="1" w:styleId="tmplheaderlink">
    <w:name w:val="tmplheaderlink"/>
    <w:rsid w:val="006D5178"/>
    <w:rPr>
      <w:rFonts w:ascii="Times New Roman" w:hAnsi="Times New Roman" w:cs="Times New Roman" w:hint="default"/>
    </w:rPr>
  </w:style>
  <w:style w:type="character" w:customStyle="1" w:styleId="UnderlinedEvidenceCharChar">
    <w:name w:val="Underlined Evidence Char Char"/>
    <w:rsid w:val="006D5178"/>
    <w:rPr>
      <w:rFonts w:ascii="Verdana" w:hAnsi="Verdana" w:hint="default"/>
      <w:sz w:val="21"/>
      <w:szCs w:val="21"/>
      <w:u w:val="thick"/>
      <w:lang w:val="en-US" w:eastAsia="en-US" w:bidi="ar-SA"/>
    </w:rPr>
  </w:style>
  <w:style w:type="character" w:customStyle="1" w:styleId="role">
    <w:name w:val="role"/>
    <w:rsid w:val="006D5178"/>
  </w:style>
  <w:style w:type="character" w:customStyle="1" w:styleId="pagination">
    <w:name w:val="pagination"/>
    <w:rsid w:val="006D5178"/>
  </w:style>
  <w:style w:type="character" w:customStyle="1" w:styleId="doi">
    <w:name w:val="doi"/>
    <w:rsid w:val="006D5178"/>
  </w:style>
  <w:style w:type="character" w:customStyle="1" w:styleId="bodycontents">
    <w:name w:val="bodycontents"/>
    <w:rsid w:val="006D5178"/>
  </w:style>
  <w:style w:type="character" w:customStyle="1" w:styleId="comma">
    <w:name w:val="comma"/>
    <w:rsid w:val="006D5178"/>
  </w:style>
  <w:style w:type="character" w:customStyle="1" w:styleId="pad5right">
    <w:name w:val="pad5right"/>
    <w:rsid w:val="006D5178"/>
  </w:style>
  <w:style w:type="character" w:customStyle="1" w:styleId="entry-date">
    <w:name w:val="entry-date"/>
    <w:rsid w:val="006D5178"/>
  </w:style>
  <w:style w:type="character" w:customStyle="1" w:styleId="desc">
    <w:name w:val="desc"/>
    <w:rsid w:val="006D5178"/>
  </w:style>
  <w:style w:type="character" w:customStyle="1" w:styleId="divider">
    <w:name w:val="divider"/>
    <w:rsid w:val="006D5178"/>
  </w:style>
  <w:style w:type="character" w:customStyle="1" w:styleId="blogdate">
    <w:name w:val="blogdate"/>
    <w:rsid w:val="006D5178"/>
  </w:style>
  <w:style w:type="character" w:customStyle="1" w:styleId="ticker">
    <w:name w:val="ticker"/>
    <w:rsid w:val="006D5178"/>
  </w:style>
  <w:style w:type="character" w:customStyle="1" w:styleId="posted">
    <w:name w:val="posted"/>
    <w:rsid w:val="006D5178"/>
  </w:style>
  <w:style w:type="character" w:customStyle="1" w:styleId="time">
    <w:name w:val="time"/>
    <w:rsid w:val="006D5178"/>
  </w:style>
  <w:style w:type="character" w:customStyle="1" w:styleId="dot">
    <w:name w:val="dot"/>
    <w:rsid w:val="006D5178"/>
  </w:style>
  <w:style w:type="character" w:customStyle="1" w:styleId="hn-date">
    <w:name w:val="hn-date"/>
    <w:rsid w:val="006D5178"/>
  </w:style>
  <w:style w:type="character" w:customStyle="1" w:styleId="location">
    <w:name w:val="location"/>
    <w:rsid w:val="006D5178"/>
  </w:style>
  <w:style w:type="character" w:customStyle="1" w:styleId="arial11">
    <w:name w:val="arial_11"/>
    <w:rsid w:val="006D5178"/>
  </w:style>
  <w:style w:type="character" w:customStyle="1" w:styleId="dropcap-letter">
    <w:name w:val="dropcap-letter"/>
    <w:rsid w:val="006D5178"/>
  </w:style>
  <w:style w:type="character" w:customStyle="1" w:styleId="offscreen">
    <w:name w:val="offscreen"/>
    <w:rsid w:val="006D5178"/>
  </w:style>
  <w:style w:type="character" w:customStyle="1" w:styleId="linked-in">
    <w:name w:val="linked-in"/>
    <w:rsid w:val="006D5178"/>
  </w:style>
  <w:style w:type="character" w:customStyle="1" w:styleId="in-widget">
    <w:name w:val="in-widget"/>
    <w:rsid w:val="006D5178"/>
  </w:style>
  <w:style w:type="character" w:customStyle="1" w:styleId="in-right">
    <w:name w:val="in-right"/>
    <w:rsid w:val="006D5178"/>
  </w:style>
  <w:style w:type="character" w:customStyle="1" w:styleId="tickerwrap">
    <w:name w:val="ticker_wrap"/>
    <w:rsid w:val="006D5178"/>
  </w:style>
  <w:style w:type="character" w:customStyle="1" w:styleId="divs">
    <w:name w:val="divs"/>
    <w:rsid w:val="006D5178"/>
  </w:style>
  <w:style w:type="character" w:customStyle="1" w:styleId="in-top">
    <w:name w:val="in-top"/>
    <w:rsid w:val="006D5178"/>
  </w:style>
  <w:style w:type="character" w:customStyle="1" w:styleId="article-date">
    <w:name w:val="article-date"/>
    <w:rsid w:val="006D5178"/>
  </w:style>
  <w:style w:type="character" w:customStyle="1" w:styleId="bodysubtoc">
    <w:name w:val="bodysubtoc"/>
    <w:rsid w:val="006D5178"/>
  </w:style>
  <w:style w:type="character" w:customStyle="1" w:styleId="lefttitlesmaller">
    <w:name w:val="lefttitlesmaller"/>
    <w:rsid w:val="006D5178"/>
  </w:style>
  <w:style w:type="character" w:customStyle="1" w:styleId="mb">
    <w:name w:val="mb"/>
    <w:rsid w:val="006D5178"/>
  </w:style>
  <w:style w:type="character" w:customStyle="1" w:styleId="field-content">
    <w:name w:val="field-content"/>
    <w:rsid w:val="006D5178"/>
  </w:style>
  <w:style w:type="character" w:customStyle="1" w:styleId="submitted-date">
    <w:name w:val="submitted-date"/>
    <w:rsid w:val="006D5178"/>
  </w:style>
  <w:style w:type="character" w:customStyle="1" w:styleId="submitted-time">
    <w:name w:val="submitted-time"/>
    <w:rsid w:val="006D5178"/>
  </w:style>
  <w:style w:type="character" w:customStyle="1" w:styleId="A2">
    <w:name w:val="A2"/>
    <w:uiPriority w:val="99"/>
    <w:rsid w:val="006D5178"/>
    <w:rPr>
      <w:rFonts w:ascii="Sabon LT Std" w:hAnsi="Sabon LT Std" w:cs="Sabon LT Std" w:hint="default"/>
      <w:color w:val="000000"/>
      <w:sz w:val="15"/>
      <w:szCs w:val="15"/>
    </w:rPr>
  </w:style>
  <w:style w:type="character" w:customStyle="1" w:styleId="searchword">
    <w:name w:val="searchword"/>
    <w:rsid w:val="006D5178"/>
  </w:style>
  <w:style w:type="character" w:customStyle="1" w:styleId="meta-prep">
    <w:name w:val="meta-prep"/>
    <w:rsid w:val="006D5178"/>
  </w:style>
  <w:style w:type="numbering" w:customStyle="1" w:styleId="1ai1">
    <w:name w:val="1 / a / i1"/>
    <w:rsid w:val="006D5178"/>
    <w:pPr>
      <w:numPr>
        <w:numId w:val="14"/>
      </w:numPr>
    </w:pPr>
  </w:style>
  <w:style w:type="numbering" w:styleId="1ai">
    <w:name w:val="Outline List 1"/>
    <w:basedOn w:val="NoList"/>
    <w:unhideWhenUsed/>
    <w:rsid w:val="006D5178"/>
    <w:pPr>
      <w:numPr>
        <w:numId w:val="15"/>
      </w:numPr>
    </w:pPr>
  </w:style>
  <w:style w:type="character" w:customStyle="1" w:styleId="FontStyle310">
    <w:name w:val="Font Style310"/>
    <w:uiPriority w:val="99"/>
    <w:rsid w:val="006D5178"/>
    <w:rPr>
      <w:rFonts w:ascii="Times New Roman" w:hAnsi="Times New Roman" w:cs="Times New Roman"/>
      <w:b/>
      <w:bCs/>
      <w:i/>
      <w:iCs/>
      <w:spacing w:val="-10"/>
      <w:sz w:val="18"/>
      <w:szCs w:val="18"/>
    </w:rPr>
  </w:style>
  <w:style w:type="character" w:customStyle="1" w:styleId="FontStyle329">
    <w:name w:val="Font Style329"/>
    <w:uiPriority w:val="99"/>
    <w:rsid w:val="006D5178"/>
    <w:rPr>
      <w:rFonts w:ascii="Times New Roman" w:hAnsi="Times New Roman" w:cs="Times New Roman"/>
      <w:b/>
      <w:bCs/>
      <w:spacing w:val="-10"/>
      <w:sz w:val="18"/>
      <w:szCs w:val="18"/>
    </w:rPr>
  </w:style>
  <w:style w:type="character" w:customStyle="1" w:styleId="FontStyle370">
    <w:name w:val="Font Style370"/>
    <w:uiPriority w:val="99"/>
    <w:rsid w:val="006D5178"/>
    <w:rPr>
      <w:rFonts w:ascii="Cambria" w:hAnsi="Cambria" w:cs="Cambria"/>
      <w:b/>
      <w:bCs/>
      <w:spacing w:val="-10"/>
      <w:sz w:val="18"/>
      <w:szCs w:val="18"/>
    </w:rPr>
  </w:style>
  <w:style w:type="character" w:customStyle="1" w:styleId="FontStyle302">
    <w:name w:val="Font Style302"/>
    <w:uiPriority w:val="99"/>
    <w:rsid w:val="006D5178"/>
    <w:rPr>
      <w:rFonts w:ascii="Times New Roman" w:hAnsi="Times New Roman" w:cs="Times New Roman"/>
      <w:b/>
      <w:bCs/>
      <w:sz w:val="22"/>
      <w:szCs w:val="22"/>
    </w:rPr>
  </w:style>
  <w:style w:type="character" w:customStyle="1" w:styleId="FontStyle347">
    <w:name w:val="Font Style347"/>
    <w:uiPriority w:val="99"/>
    <w:rsid w:val="006D5178"/>
    <w:rPr>
      <w:rFonts w:ascii="Times New Roman" w:hAnsi="Times New Roman" w:cs="Times New Roman"/>
      <w:b/>
      <w:bCs/>
      <w:spacing w:val="-10"/>
      <w:sz w:val="20"/>
      <w:szCs w:val="20"/>
    </w:rPr>
  </w:style>
  <w:style w:type="paragraph" w:customStyle="1" w:styleId="Style27">
    <w:name w:val="Style27"/>
    <w:basedOn w:val="Normal"/>
    <w:uiPriority w:val="99"/>
    <w:rsid w:val="006D517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D517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D5178"/>
    <w:rPr>
      <w:rFonts w:ascii="Times New Roman" w:hAnsi="Times New Roman" w:cs="Times New Roman"/>
      <w:spacing w:val="-10"/>
      <w:sz w:val="18"/>
      <w:szCs w:val="18"/>
    </w:rPr>
  </w:style>
  <w:style w:type="character" w:customStyle="1" w:styleId="FontStyle312">
    <w:name w:val="Font Style312"/>
    <w:uiPriority w:val="99"/>
    <w:rsid w:val="006D5178"/>
    <w:rPr>
      <w:rFonts w:ascii="Times New Roman" w:hAnsi="Times New Roman" w:cs="Times New Roman"/>
      <w:b/>
      <w:bCs/>
      <w:spacing w:val="-10"/>
      <w:sz w:val="16"/>
      <w:szCs w:val="16"/>
    </w:rPr>
  </w:style>
  <w:style w:type="character" w:customStyle="1" w:styleId="FontStyle346">
    <w:name w:val="Font Style346"/>
    <w:uiPriority w:val="99"/>
    <w:rsid w:val="006D5178"/>
    <w:rPr>
      <w:rFonts w:ascii="Times New Roman" w:hAnsi="Times New Roman" w:cs="Times New Roman"/>
      <w:b/>
      <w:bCs/>
      <w:spacing w:val="-10"/>
      <w:sz w:val="18"/>
      <w:szCs w:val="18"/>
    </w:rPr>
  </w:style>
  <w:style w:type="character" w:customStyle="1" w:styleId="FontStyle330">
    <w:name w:val="Font Style330"/>
    <w:uiPriority w:val="99"/>
    <w:rsid w:val="006D5178"/>
    <w:rPr>
      <w:rFonts w:ascii="Times New Roman" w:hAnsi="Times New Roman" w:cs="Times New Roman"/>
      <w:b/>
      <w:bCs/>
      <w:sz w:val="16"/>
      <w:szCs w:val="16"/>
    </w:rPr>
  </w:style>
  <w:style w:type="character" w:customStyle="1" w:styleId="FontStyle372">
    <w:name w:val="Font Style372"/>
    <w:uiPriority w:val="99"/>
    <w:rsid w:val="006D5178"/>
    <w:rPr>
      <w:rFonts w:ascii="Times New Roman" w:hAnsi="Times New Roman" w:cs="Times New Roman"/>
      <w:b/>
      <w:bCs/>
      <w:sz w:val="16"/>
      <w:szCs w:val="16"/>
    </w:rPr>
  </w:style>
  <w:style w:type="paragraph" w:customStyle="1" w:styleId="Style59">
    <w:name w:val="Style59"/>
    <w:basedOn w:val="Normal"/>
    <w:uiPriority w:val="99"/>
    <w:rsid w:val="006D517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D5178"/>
    <w:rPr>
      <w:rFonts w:ascii="Times New Roman" w:hAnsi="Times New Roman" w:cs="Times New Roman"/>
      <w:b/>
      <w:bCs/>
      <w:i/>
      <w:iCs/>
      <w:sz w:val="16"/>
      <w:szCs w:val="16"/>
    </w:rPr>
  </w:style>
  <w:style w:type="paragraph" w:customStyle="1" w:styleId="Style200">
    <w:name w:val="Style20"/>
    <w:basedOn w:val="Normal"/>
    <w:uiPriority w:val="99"/>
    <w:rsid w:val="006D517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D5178"/>
    <w:rPr>
      <w:rFonts w:ascii="Times New Roman" w:hAnsi="Times New Roman" w:cs="Times New Roman"/>
      <w:smallCaps/>
      <w:sz w:val="14"/>
      <w:szCs w:val="14"/>
    </w:rPr>
  </w:style>
  <w:style w:type="paragraph" w:customStyle="1" w:styleId="Style89">
    <w:name w:val="Style89"/>
    <w:basedOn w:val="Normal"/>
    <w:uiPriority w:val="99"/>
    <w:rsid w:val="006D517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D5178"/>
    <w:rPr>
      <w:rFonts w:ascii="Times New Roman" w:hAnsi="Times New Roman" w:cs="Times New Roman"/>
      <w:b/>
      <w:bCs/>
      <w:spacing w:val="-10"/>
      <w:sz w:val="22"/>
      <w:szCs w:val="22"/>
    </w:rPr>
  </w:style>
  <w:style w:type="character" w:customStyle="1" w:styleId="FontStyle320">
    <w:name w:val="Font Style320"/>
    <w:uiPriority w:val="99"/>
    <w:rsid w:val="006D5178"/>
    <w:rPr>
      <w:rFonts w:ascii="Times New Roman" w:hAnsi="Times New Roman" w:cs="Times New Roman"/>
      <w:b/>
      <w:bCs/>
      <w:spacing w:val="-10"/>
      <w:sz w:val="22"/>
      <w:szCs w:val="22"/>
    </w:rPr>
  </w:style>
  <w:style w:type="character" w:customStyle="1" w:styleId="FontStyle352">
    <w:name w:val="Font Style352"/>
    <w:uiPriority w:val="99"/>
    <w:rsid w:val="006D5178"/>
    <w:rPr>
      <w:rFonts w:ascii="Times New Roman" w:hAnsi="Times New Roman" w:cs="Times New Roman"/>
      <w:b/>
      <w:bCs/>
      <w:sz w:val="16"/>
      <w:szCs w:val="16"/>
    </w:rPr>
  </w:style>
  <w:style w:type="character" w:customStyle="1" w:styleId="FontStyle356">
    <w:name w:val="Font Style356"/>
    <w:uiPriority w:val="99"/>
    <w:rsid w:val="006D5178"/>
    <w:rPr>
      <w:rFonts w:ascii="Times New Roman" w:hAnsi="Times New Roman" w:cs="Times New Roman"/>
      <w:b/>
      <w:bCs/>
      <w:spacing w:val="-10"/>
      <w:sz w:val="22"/>
      <w:szCs w:val="22"/>
    </w:rPr>
  </w:style>
  <w:style w:type="character" w:customStyle="1" w:styleId="FontStyle298">
    <w:name w:val="Font Style298"/>
    <w:uiPriority w:val="99"/>
    <w:rsid w:val="006D5178"/>
    <w:rPr>
      <w:rFonts w:ascii="Times New Roman" w:hAnsi="Times New Roman" w:cs="Times New Roman"/>
      <w:sz w:val="18"/>
      <w:szCs w:val="18"/>
    </w:rPr>
  </w:style>
  <w:style w:type="character" w:customStyle="1" w:styleId="FontStyle311">
    <w:name w:val="Font Style311"/>
    <w:uiPriority w:val="99"/>
    <w:rsid w:val="006D5178"/>
    <w:rPr>
      <w:rFonts w:ascii="Times New Roman" w:hAnsi="Times New Roman" w:cs="Times New Roman"/>
      <w:b/>
      <w:bCs/>
      <w:spacing w:val="-10"/>
      <w:sz w:val="18"/>
      <w:szCs w:val="18"/>
    </w:rPr>
  </w:style>
  <w:style w:type="character" w:customStyle="1" w:styleId="FontStyle332">
    <w:name w:val="Font Style332"/>
    <w:uiPriority w:val="99"/>
    <w:rsid w:val="006D5178"/>
    <w:rPr>
      <w:rFonts w:ascii="Times New Roman" w:hAnsi="Times New Roman" w:cs="Times New Roman"/>
      <w:b/>
      <w:bCs/>
      <w:i/>
      <w:iCs/>
      <w:spacing w:val="-10"/>
      <w:sz w:val="20"/>
      <w:szCs w:val="20"/>
    </w:rPr>
  </w:style>
  <w:style w:type="character" w:customStyle="1" w:styleId="FontStyle371">
    <w:name w:val="Font Style371"/>
    <w:uiPriority w:val="99"/>
    <w:rsid w:val="006D5178"/>
    <w:rPr>
      <w:rFonts w:ascii="Times New Roman" w:hAnsi="Times New Roman" w:cs="Times New Roman"/>
      <w:sz w:val="16"/>
      <w:szCs w:val="16"/>
    </w:rPr>
  </w:style>
  <w:style w:type="character" w:customStyle="1" w:styleId="FontStyle350">
    <w:name w:val="Font Style350"/>
    <w:uiPriority w:val="99"/>
    <w:rsid w:val="006D5178"/>
    <w:rPr>
      <w:rFonts w:ascii="Times New Roman" w:hAnsi="Times New Roman" w:cs="Times New Roman"/>
      <w:b/>
      <w:bCs/>
      <w:i/>
      <w:iCs/>
      <w:sz w:val="20"/>
      <w:szCs w:val="20"/>
    </w:rPr>
  </w:style>
  <w:style w:type="paragraph" w:customStyle="1" w:styleId="Style8">
    <w:name w:val="Style8"/>
    <w:basedOn w:val="Normal"/>
    <w:uiPriority w:val="99"/>
    <w:rsid w:val="006D5178"/>
    <w:pPr>
      <w:widowControl w:val="0"/>
      <w:autoSpaceDE w:val="0"/>
      <w:autoSpaceDN w:val="0"/>
      <w:adjustRightInd w:val="0"/>
    </w:pPr>
    <w:rPr>
      <w:rFonts w:eastAsia="Times New Roman"/>
      <w:sz w:val="24"/>
    </w:rPr>
  </w:style>
  <w:style w:type="paragraph" w:customStyle="1" w:styleId="Style5">
    <w:name w:val="Style5"/>
    <w:basedOn w:val="Normal"/>
    <w:uiPriority w:val="99"/>
    <w:rsid w:val="006D517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D5178"/>
    <w:pPr>
      <w:widowControl w:val="0"/>
      <w:autoSpaceDE w:val="0"/>
      <w:autoSpaceDN w:val="0"/>
      <w:adjustRightInd w:val="0"/>
    </w:pPr>
    <w:rPr>
      <w:rFonts w:eastAsia="Times New Roman"/>
      <w:sz w:val="24"/>
    </w:rPr>
  </w:style>
  <w:style w:type="character" w:customStyle="1" w:styleId="FontStyle351">
    <w:name w:val="Font Style351"/>
    <w:uiPriority w:val="99"/>
    <w:rsid w:val="006D5178"/>
    <w:rPr>
      <w:rFonts w:ascii="Times New Roman" w:hAnsi="Times New Roman" w:cs="Times New Roman"/>
      <w:b/>
      <w:bCs/>
      <w:sz w:val="22"/>
      <w:szCs w:val="22"/>
    </w:rPr>
  </w:style>
  <w:style w:type="paragraph" w:customStyle="1" w:styleId="Style10">
    <w:name w:val="Style10"/>
    <w:basedOn w:val="Normal"/>
    <w:uiPriority w:val="99"/>
    <w:rsid w:val="006D517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D5178"/>
    <w:pPr>
      <w:widowControl w:val="0"/>
      <w:autoSpaceDE w:val="0"/>
      <w:autoSpaceDN w:val="0"/>
      <w:adjustRightInd w:val="0"/>
      <w:jc w:val="both"/>
    </w:pPr>
    <w:rPr>
      <w:rFonts w:eastAsia="Times New Roman"/>
      <w:sz w:val="24"/>
    </w:rPr>
  </w:style>
  <w:style w:type="character" w:customStyle="1" w:styleId="FontStyle369">
    <w:name w:val="Font Style369"/>
    <w:uiPriority w:val="99"/>
    <w:rsid w:val="006D5178"/>
    <w:rPr>
      <w:rFonts w:ascii="Times New Roman" w:hAnsi="Times New Roman" w:cs="Times New Roman"/>
      <w:b/>
      <w:bCs/>
      <w:spacing w:val="-10"/>
      <w:sz w:val="20"/>
      <w:szCs w:val="20"/>
    </w:rPr>
  </w:style>
  <w:style w:type="character" w:customStyle="1" w:styleId="FontStyle357">
    <w:name w:val="Font Style357"/>
    <w:uiPriority w:val="99"/>
    <w:rsid w:val="006D5178"/>
    <w:rPr>
      <w:rFonts w:ascii="Times New Roman" w:hAnsi="Times New Roman" w:cs="Times New Roman"/>
      <w:b/>
      <w:bCs/>
      <w:spacing w:val="-10"/>
      <w:sz w:val="22"/>
      <w:szCs w:val="22"/>
    </w:rPr>
  </w:style>
  <w:style w:type="paragraph" w:customStyle="1" w:styleId="Style67">
    <w:name w:val="Style67"/>
    <w:basedOn w:val="Normal"/>
    <w:uiPriority w:val="99"/>
    <w:rsid w:val="006D517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D5178"/>
    <w:rPr>
      <w:rFonts w:ascii="Times New Roman" w:hAnsi="Times New Roman" w:cs="Times New Roman"/>
      <w:sz w:val="20"/>
      <w:szCs w:val="20"/>
    </w:rPr>
  </w:style>
  <w:style w:type="character" w:customStyle="1" w:styleId="FontStyle374">
    <w:name w:val="Font Style374"/>
    <w:uiPriority w:val="99"/>
    <w:rsid w:val="006D5178"/>
    <w:rPr>
      <w:rFonts w:ascii="Times New Roman" w:hAnsi="Times New Roman" w:cs="Times New Roman"/>
      <w:b/>
      <w:bCs/>
      <w:spacing w:val="-10"/>
      <w:sz w:val="22"/>
      <w:szCs w:val="22"/>
    </w:rPr>
  </w:style>
  <w:style w:type="paragraph" w:customStyle="1" w:styleId="Style30">
    <w:name w:val="Style30"/>
    <w:basedOn w:val="Normal"/>
    <w:uiPriority w:val="99"/>
    <w:rsid w:val="006D517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D5178"/>
    <w:rPr>
      <w:rFonts w:ascii="Times New Roman" w:hAnsi="Times New Roman" w:cs="Times New Roman"/>
      <w:smallCaps/>
      <w:sz w:val="16"/>
      <w:szCs w:val="16"/>
    </w:rPr>
  </w:style>
  <w:style w:type="paragraph" w:customStyle="1" w:styleId="Style93">
    <w:name w:val="Style93"/>
    <w:basedOn w:val="Normal"/>
    <w:uiPriority w:val="99"/>
    <w:rsid w:val="006D517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D517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D517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D5178"/>
    <w:rPr>
      <w:u w:val="single"/>
    </w:rPr>
  </w:style>
  <w:style w:type="character" w:customStyle="1" w:styleId="SmalltextCharCharCharChar0">
    <w:name w:val="Small text Char Char Char Char"/>
    <w:rsid w:val="006D5178"/>
    <w:rPr>
      <w:sz w:val="16"/>
      <w:szCs w:val="24"/>
      <w:lang w:val="en-US" w:eastAsia="en-US" w:bidi="ar-SA"/>
    </w:rPr>
  </w:style>
  <w:style w:type="paragraph" w:customStyle="1" w:styleId="boldcitation">
    <w:name w:val="bold citation"/>
    <w:basedOn w:val="Normal"/>
    <w:rsid w:val="006D5178"/>
    <w:rPr>
      <w:rFonts w:ascii="Arial" w:eastAsia="Times New Roman" w:hAnsi="Arial"/>
      <w:b/>
      <w:sz w:val="28"/>
      <w:u w:val="thick"/>
    </w:rPr>
  </w:style>
  <w:style w:type="character" w:customStyle="1" w:styleId="underlinecardChar">
    <w:name w:val="underline card Char"/>
    <w:rsid w:val="006D5178"/>
    <w:rPr>
      <w:rFonts w:ascii="Arial" w:hAnsi="Arial"/>
      <w:noProof w:val="0"/>
      <w:sz w:val="18"/>
      <w:szCs w:val="24"/>
      <w:u w:val="single"/>
      <w:lang w:val="en-US" w:eastAsia="en-US" w:bidi="ar-SA"/>
    </w:rPr>
  </w:style>
  <w:style w:type="character" w:customStyle="1" w:styleId="CardsCharCharChar">
    <w:name w:val="Cards Char Char Char"/>
    <w:rsid w:val="006D5178"/>
    <w:rPr>
      <w:szCs w:val="24"/>
      <w:lang w:val="en-US" w:eastAsia="en-US" w:bidi="ar-SA"/>
    </w:rPr>
  </w:style>
  <w:style w:type="character" w:customStyle="1" w:styleId="HiddenBlockHeaderChar">
    <w:name w:val="Hidden Block Header Char"/>
    <w:link w:val="HiddenBlockHeader"/>
    <w:rsid w:val="006D5178"/>
    <w:rPr>
      <w:rFonts w:ascii="Times New Roman" w:eastAsia="Times New Roman" w:hAnsi="Times New Roman" w:cs="Courier New"/>
      <w:b/>
      <w:bCs/>
      <w:sz w:val="28"/>
    </w:rPr>
  </w:style>
  <w:style w:type="paragraph" w:customStyle="1" w:styleId="NothingCharChar">
    <w:name w:val="Nothing Char Char"/>
    <w:link w:val="NothingCharCharChar"/>
    <w:rsid w:val="006D5178"/>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6D5178"/>
    <w:rPr>
      <w:rFonts w:ascii="Times New Roman" w:eastAsia="MS Mincho" w:hAnsi="Times New Roman" w:cs="Times New Roman"/>
      <w:sz w:val="24"/>
      <w:szCs w:val="24"/>
    </w:rPr>
  </w:style>
  <w:style w:type="character" w:customStyle="1" w:styleId="CardsCharChar">
    <w:name w:val="Cards Char Char"/>
    <w:rsid w:val="006D5178"/>
    <w:rPr>
      <w:szCs w:val="24"/>
      <w:lang w:val="en-US" w:eastAsia="en-US" w:bidi="ar-SA"/>
    </w:rPr>
  </w:style>
  <w:style w:type="character" w:customStyle="1" w:styleId="CardsCharCharCharChar">
    <w:name w:val="Cards Char Char Char Char"/>
    <w:rsid w:val="006D5178"/>
    <w:rPr>
      <w:szCs w:val="24"/>
      <w:lang w:val="en-US" w:eastAsia="en-US" w:bidi="ar-SA"/>
    </w:rPr>
  </w:style>
  <w:style w:type="character" w:customStyle="1" w:styleId="BlockHeadingsCharChar">
    <w:name w:val="Block Headings Char Char"/>
    <w:rsid w:val="006D5178"/>
    <w:rPr>
      <w:b/>
      <w:sz w:val="36"/>
      <w:szCs w:val="24"/>
      <w:u w:val="single"/>
      <w:lang w:val="en-US" w:eastAsia="en-US" w:bidi="ar-SA"/>
    </w:rPr>
  </w:style>
  <w:style w:type="character" w:customStyle="1" w:styleId="NothingChar1">
    <w:name w:val="Nothing Char1"/>
    <w:rsid w:val="006D5178"/>
    <w:rPr>
      <w:szCs w:val="24"/>
      <w:lang w:val="en-US" w:eastAsia="en-US" w:bidi="ar-SA"/>
    </w:rPr>
  </w:style>
  <w:style w:type="paragraph" w:customStyle="1" w:styleId="bloctitles">
    <w:name w:val="bloc titles"/>
    <w:basedOn w:val="Heading1"/>
    <w:next w:val="Normal"/>
    <w:link w:val="bloctitlesChar"/>
    <w:autoRedefine/>
    <w:rsid w:val="006D517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6D517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6D517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6D5178"/>
  </w:style>
  <w:style w:type="character" w:customStyle="1" w:styleId="RegularChar">
    <w:name w:val="Regular Char"/>
    <w:link w:val="Regular"/>
    <w:rsid w:val="006D5178"/>
    <w:rPr>
      <w:rFonts w:ascii="Garamond" w:eastAsia="Times New Roman" w:hAnsi="Garamond" w:cs="Arial"/>
      <w:bCs/>
      <w:kern w:val="20"/>
      <w:sz w:val="20"/>
      <w:szCs w:val="32"/>
    </w:rPr>
  </w:style>
  <w:style w:type="character" w:customStyle="1" w:styleId="StyleTimesNewRoman">
    <w:name w:val="Style Times New Roman"/>
    <w:rsid w:val="006D5178"/>
    <w:rPr>
      <w:rFonts w:ascii="Garamond" w:hAnsi="Garamond"/>
    </w:rPr>
  </w:style>
  <w:style w:type="paragraph" w:customStyle="1" w:styleId="INDENTEDPARAGRAPH">
    <w:name w:val="INDENTED PARAGRAPH"/>
    <w:rsid w:val="006D5178"/>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6D5178"/>
    <w:rPr>
      <w:rFonts w:cs="Arial"/>
      <w:bCs/>
      <w:caps/>
      <w:color w:val="FFFFFF"/>
      <w:sz w:val="2"/>
      <w:szCs w:val="2"/>
      <w:lang w:val="en-US" w:eastAsia="en-US" w:bidi="ar-SA"/>
    </w:rPr>
  </w:style>
  <w:style w:type="paragraph" w:customStyle="1" w:styleId="Numbering">
    <w:name w:val="Numbering"/>
    <w:basedOn w:val="Normal"/>
    <w:next w:val="Normal"/>
    <w:rsid w:val="006D5178"/>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D517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6D5178"/>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D5178"/>
    <w:pPr>
      <w:numPr>
        <w:numId w:val="18"/>
      </w:numPr>
    </w:pPr>
  </w:style>
  <w:style w:type="paragraph" w:customStyle="1" w:styleId="Lettering">
    <w:name w:val="Lettering"/>
    <w:basedOn w:val="Numbering"/>
    <w:next w:val="Normal"/>
    <w:rsid w:val="006D5178"/>
    <w:pPr>
      <w:numPr>
        <w:numId w:val="16"/>
      </w:numPr>
    </w:pPr>
    <w:rPr>
      <w:szCs w:val="22"/>
    </w:rPr>
  </w:style>
  <w:style w:type="paragraph" w:customStyle="1" w:styleId="FileName">
    <w:name w:val="File Name"/>
    <w:basedOn w:val="Normal"/>
    <w:next w:val="Normal"/>
    <w:rsid w:val="006D5178"/>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D517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D5178"/>
    <w:pPr>
      <w:numPr>
        <w:numId w:val="19"/>
      </w:numPr>
      <w:tabs>
        <w:tab w:val="num" w:pos="360"/>
      </w:tabs>
      <w:ind w:left="360"/>
    </w:pPr>
  </w:style>
  <w:style w:type="paragraph" w:customStyle="1" w:styleId="CardContinued1">
    <w:name w:val="Card Continued 1"/>
    <w:basedOn w:val="Normal"/>
    <w:next w:val="Normal"/>
    <w:rsid w:val="006D5178"/>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D5178"/>
    <w:pPr>
      <w:numPr>
        <w:numId w:val="0"/>
      </w:numPr>
      <w:spacing w:before="0" w:after="120"/>
      <w:jc w:val="left"/>
    </w:pPr>
  </w:style>
  <w:style w:type="paragraph" w:customStyle="1" w:styleId="Clearformatting0">
    <w:name w:val="Clear formatting"/>
    <w:basedOn w:val="Normal"/>
    <w:rsid w:val="006D5178"/>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D5178"/>
  </w:style>
  <w:style w:type="paragraph" w:customStyle="1" w:styleId="SmallCardText">
    <w:name w:val="Small Card Text"/>
    <w:rsid w:val="006D517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D5178"/>
    <w:rPr>
      <w:sz w:val="16"/>
      <w:szCs w:val="16"/>
      <w:lang w:val="en-US" w:eastAsia="en-US" w:bidi="ar-SA"/>
    </w:rPr>
  </w:style>
  <w:style w:type="paragraph" w:customStyle="1" w:styleId="TAGFONT">
    <w:name w:val="TAG FONT"/>
    <w:basedOn w:val="Normal"/>
    <w:autoRedefine/>
    <w:rsid w:val="006D5178"/>
    <w:rPr>
      <w:rFonts w:eastAsia="Times New Roman"/>
      <w:sz w:val="24"/>
    </w:rPr>
  </w:style>
  <w:style w:type="character" w:customStyle="1" w:styleId="mainarttxt">
    <w:name w:val="mainarttxt"/>
    <w:basedOn w:val="DefaultParagraphFont"/>
    <w:rsid w:val="006D5178"/>
  </w:style>
  <w:style w:type="paragraph" w:customStyle="1" w:styleId="TagChar1CharCharCharChar">
    <w:name w:val="Tag Char1 Char Char Char Char"/>
    <w:basedOn w:val="Normal"/>
    <w:rsid w:val="006D517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D5178"/>
    <w:rPr>
      <w:sz w:val="20"/>
    </w:rPr>
  </w:style>
  <w:style w:type="character" w:customStyle="1" w:styleId="highlightChar">
    <w:name w:val="highlight Char"/>
    <w:rsid w:val="006D517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D5178"/>
    <w:rPr>
      <w:rFonts w:eastAsia="Batang" w:cs="Arial"/>
      <w:b/>
      <w:bCs/>
      <w:iCs/>
      <w:sz w:val="24"/>
      <w:szCs w:val="28"/>
      <w:lang w:val="en-US" w:eastAsia="en-US" w:bidi="ar-SA"/>
    </w:rPr>
  </w:style>
  <w:style w:type="paragraph" w:customStyle="1" w:styleId="formfldssel">
    <w:name w:val="formfldssel"/>
    <w:basedOn w:val="Normal"/>
    <w:rsid w:val="006D5178"/>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D517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D5178"/>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D5178"/>
  </w:style>
  <w:style w:type="character" w:customStyle="1" w:styleId="StyleCardTextUnderline3Char">
    <w:name w:val="Style Card Text + Underline3 Char"/>
    <w:rsid w:val="006D5178"/>
    <w:rPr>
      <w:rFonts w:eastAsia="SimSun"/>
      <w:szCs w:val="24"/>
      <w:u w:val="thick"/>
      <w:lang w:val="en-US" w:eastAsia="zh-CN" w:bidi="ar-SA"/>
    </w:rPr>
  </w:style>
  <w:style w:type="character" w:customStyle="1" w:styleId="BoldandUnderlineChar1Char2CharChar">
    <w:name w:val="Bold and Underline Char1 Char2 Char Char"/>
    <w:rsid w:val="006D5178"/>
    <w:rPr>
      <w:b/>
      <w:noProof w:val="0"/>
      <w:szCs w:val="24"/>
      <w:u w:val="single"/>
      <w:lang w:val="en-US" w:eastAsia="en-US" w:bidi="ar-SA"/>
    </w:rPr>
  </w:style>
  <w:style w:type="character" w:customStyle="1" w:styleId="UnderlineChar1Char1">
    <w:name w:val="Underline Char1 Char1"/>
    <w:rsid w:val="006D5178"/>
    <w:rPr>
      <w:noProof w:val="0"/>
      <w:szCs w:val="24"/>
      <w:u w:val="single"/>
      <w:lang w:val="en-US" w:eastAsia="en-US" w:bidi="ar-SA"/>
    </w:rPr>
  </w:style>
  <w:style w:type="paragraph" w:customStyle="1" w:styleId="Underlinestyle1">
    <w:name w:val="Underlinestyle"/>
    <w:basedOn w:val="Normal"/>
    <w:rsid w:val="006D5178"/>
    <w:pPr>
      <w:tabs>
        <w:tab w:val="left" w:pos="720"/>
      </w:tabs>
      <w:ind w:left="720"/>
    </w:pPr>
    <w:rPr>
      <w:rFonts w:eastAsia="Times New Roman"/>
      <w:szCs w:val="20"/>
      <w:u w:val="single"/>
    </w:rPr>
  </w:style>
  <w:style w:type="character" w:customStyle="1" w:styleId="featurecontentgray1">
    <w:name w:val="featurecontentgray1"/>
    <w:rsid w:val="006D5178"/>
    <w:rPr>
      <w:rFonts w:ascii="Arial" w:hAnsi="Arial" w:cs="Arial" w:hint="default"/>
      <w:color w:val="666666"/>
    </w:rPr>
  </w:style>
  <w:style w:type="character" w:customStyle="1" w:styleId="CardCharCharChar0">
    <w:name w:val="Card Char Char Char"/>
    <w:rsid w:val="006D5178"/>
    <w:rPr>
      <w:rFonts w:ascii="Book Antiqua" w:hAnsi="Book Antiqua"/>
      <w:szCs w:val="24"/>
      <w:lang w:val="en-US" w:eastAsia="en-US" w:bidi="ar-SA"/>
    </w:rPr>
  </w:style>
  <w:style w:type="character" w:customStyle="1" w:styleId="big1">
    <w:name w:val="big1"/>
    <w:rsid w:val="006D5178"/>
    <w:rPr>
      <w:sz w:val="28"/>
      <w:szCs w:val="28"/>
    </w:rPr>
  </w:style>
  <w:style w:type="character" w:customStyle="1" w:styleId="prodgeneral">
    <w:name w:val="prodgeneral"/>
    <w:basedOn w:val="DefaultParagraphFont"/>
    <w:rsid w:val="006D5178"/>
  </w:style>
  <w:style w:type="character" w:customStyle="1" w:styleId="StyleUnderlineChar0">
    <w:name w:val="Style Underline + Char"/>
    <w:rsid w:val="006D5178"/>
    <w:rPr>
      <w:rFonts w:eastAsia="SimSun" w:cs="Arial"/>
      <w:b/>
      <w:bCs/>
      <w:iCs/>
      <w:caps/>
      <w:sz w:val="24"/>
      <w:szCs w:val="24"/>
      <w:u w:val="single"/>
      <w:lang w:val="en-US" w:eastAsia="en-US" w:bidi="ar-SA"/>
    </w:rPr>
  </w:style>
  <w:style w:type="character" w:customStyle="1" w:styleId="StyleciteChar">
    <w:name w:val="Style cite + Char"/>
    <w:basedOn w:val="citeChar2"/>
    <w:rsid w:val="006D517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D5178"/>
    <w:rPr>
      <w:rFonts w:eastAsia="Times New Roman"/>
      <w:b/>
      <w:sz w:val="24"/>
    </w:rPr>
  </w:style>
  <w:style w:type="paragraph" w:customStyle="1" w:styleId="RepeatHeader">
    <w:name w:val="Repeat Header"/>
    <w:basedOn w:val="HeaderDebate"/>
    <w:rsid w:val="006D5178"/>
    <w:pPr>
      <w:outlineLvl w:val="1"/>
    </w:pPr>
    <w:rPr>
      <w:szCs w:val="48"/>
    </w:rPr>
  </w:style>
  <w:style w:type="character" w:customStyle="1" w:styleId="sectiontitle">
    <w:name w:val="sectiontitle"/>
    <w:basedOn w:val="DefaultParagraphFont"/>
    <w:rsid w:val="006D5178"/>
  </w:style>
  <w:style w:type="character" w:customStyle="1" w:styleId="sectionsubtitle">
    <w:name w:val="sectionsubtitle"/>
    <w:basedOn w:val="DefaultParagraphFont"/>
    <w:rsid w:val="006D5178"/>
  </w:style>
  <w:style w:type="character" w:customStyle="1" w:styleId="copyright">
    <w:name w:val="copyright"/>
    <w:basedOn w:val="DefaultParagraphFont"/>
    <w:rsid w:val="006D5178"/>
  </w:style>
  <w:style w:type="character" w:customStyle="1" w:styleId="EvidenceTag">
    <w:name w:val="Evidence Tag"/>
    <w:rsid w:val="006D517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D517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D517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D517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D517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D5178"/>
    <w:rPr>
      <w:rFonts w:eastAsia="Times New Roman"/>
      <w:sz w:val="16"/>
    </w:rPr>
  </w:style>
  <w:style w:type="paragraph" w:customStyle="1" w:styleId="citationunderline">
    <w:name w:val="citation/underline"/>
    <w:autoRedefine/>
    <w:rsid w:val="006D5178"/>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6D5178"/>
  </w:style>
  <w:style w:type="character" w:customStyle="1" w:styleId="inside-head1">
    <w:name w:val="inside-head1"/>
    <w:rsid w:val="006D5178"/>
    <w:rPr>
      <w:rFonts w:ascii="Arial" w:hAnsi="Arial" w:cs="Arial" w:hint="default"/>
      <w:b/>
      <w:bCs/>
      <w:color w:val="000000"/>
      <w:spacing w:val="-15"/>
      <w:sz w:val="45"/>
      <w:szCs w:val="45"/>
    </w:rPr>
  </w:style>
  <w:style w:type="character" w:customStyle="1" w:styleId="datestamp1">
    <w:name w:val="datestamp1"/>
    <w:rsid w:val="006D517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D517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D5178"/>
  </w:style>
  <w:style w:type="paragraph" w:customStyle="1" w:styleId="links1">
    <w:name w:val="links1"/>
    <w:basedOn w:val="Normal"/>
    <w:rsid w:val="006D5178"/>
    <w:pPr>
      <w:spacing w:before="100" w:beforeAutospacing="1" w:after="100" w:afterAutospacing="1"/>
    </w:pPr>
    <w:rPr>
      <w:rFonts w:eastAsia="Times New Roman"/>
      <w:color w:val="FFFFFF"/>
      <w:sz w:val="16"/>
      <w:szCs w:val="16"/>
    </w:rPr>
  </w:style>
  <w:style w:type="paragraph" w:customStyle="1" w:styleId="endtext">
    <w:name w:val="endtext"/>
    <w:basedOn w:val="Normal"/>
    <w:rsid w:val="006D5178"/>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D5178"/>
    <w:rPr>
      <w:rFonts w:ascii="Verdana" w:hAnsi="Verdana" w:hint="default"/>
      <w:b/>
      <w:bCs/>
      <w:sz w:val="32"/>
      <w:szCs w:val="32"/>
    </w:rPr>
  </w:style>
  <w:style w:type="character" w:customStyle="1" w:styleId="storydeck31">
    <w:name w:val="storydeck31"/>
    <w:rsid w:val="006D5178"/>
    <w:rPr>
      <w:rFonts w:ascii="Verdana" w:hAnsi="Verdana" w:hint="default"/>
      <w:i w:val="0"/>
      <w:iCs w:val="0"/>
      <w:sz w:val="21"/>
      <w:szCs w:val="21"/>
    </w:rPr>
  </w:style>
  <w:style w:type="character" w:customStyle="1" w:styleId="subtitle10">
    <w:name w:val="subtitle1"/>
    <w:rsid w:val="006D5178"/>
    <w:rPr>
      <w:rFonts w:ascii="Verdana" w:hAnsi="Verdana" w:hint="default"/>
      <w:b w:val="0"/>
      <w:bCs w:val="0"/>
      <w:vanish w:val="0"/>
      <w:webHidden w:val="0"/>
      <w:color w:val="484848"/>
      <w:sz w:val="14"/>
      <w:szCs w:val="14"/>
      <w:specVanish w:val="0"/>
    </w:rPr>
  </w:style>
  <w:style w:type="paragraph" w:customStyle="1" w:styleId="g">
    <w:name w:val="g"/>
    <w:basedOn w:val="Normal"/>
    <w:rsid w:val="006D5178"/>
    <w:pPr>
      <w:spacing w:before="240" w:after="240"/>
    </w:pPr>
    <w:rPr>
      <w:rFonts w:eastAsia="Times New Roman"/>
      <w:sz w:val="24"/>
    </w:rPr>
  </w:style>
  <w:style w:type="character" w:customStyle="1" w:styleId="clsbiolink">
    <w:name w:val="clsbiolink"/>
    <w:basedOn w:val="DefaultParagraphFont"/>
    <w:rsid w:val="006D5178"/>
  </w:style>
  <w:style w:type="character" w:customStyle="1" w:styleId="clssmaller">
    <w:name w:val="clssmaller"/>
    <w:basedOn w:val="DefaultParagraphFont"/>
    <w:rsid w:val="006D5178"/>
  </w:style>
  <w:style w:type="character" w:customStyle="1" w:styleId="sm1">
    <w:name w:val="sm1"/>
    <w:rsid w:val="006D5178"/>
    <w:rPr>
      <w:rFonts w:ascii="Verdana" w:hAnsi="Verdana" w:hint="default"/>
      <w:i w:val="0"/>
      <w:iCs w:val="0"/>
      <w:smallCaps w:val="0"/>
      <w:color w:val="000000"/>
      <w:sz w:val="17"/>
      <w:szCs w:val="17"/>
    </w:rPr>
  </w:style>
  <w:style w:type="character" w:customStyle="1" w:styleId="noindentChar">
    <w:name w:val="noindent Char"/>
    <w:rsid w:val="006D5178"/>
    <w:rPr>
      <w:rFonts w:ascii="Arial" w:hAnsi="Arial" w:cs="Arial"/>
      <w:sz w:val="24"/>
      <w:szCs w:val="24"/>
      <w:lang w:val="en-US" w:eastAsia="en-US" w:bidi="ar-SA"/>
    </w:rPr>
  </w:style>
  <w:style w:type="character" w:customStyle="1" w:styleId="SmallChar1">
    <w:name w:val="Small Char1"/>
    <w:rsid w:val="006D5178"/>
    <w:rPr>
      <w:sz w:val="16"/>
      <w:szCs w:val="24"/>
      <w:lang w:val="en-US" w:eastAsia="en-US" w:bidi="ar-SA"/>
    </w:rPr>
  </w:style>
  <w:style w:type="character" w:customStyle="1" w:styleId="fullcite0">
    <w:name w:val="fullcite"/>
    <w:basedOn w:val="DefaultParagraphFont"/>
    <w:rsid w:val="006D5178"/>
  </w:style>
  <w:style w:type="character" w:customStyle="1" w:styleId="Style9ptThickunderline">
    <w:name w:val="Style 9 pt Thick underline"/>
    <w:rsid w:val="006D5178"/>
    <w:rPr>
      <w:sz w:val="24"/>
      <w:u w:val="thick"/>
    </w:rPr>
  </w:style>
  <w:style w:type="paragraph" w:customStyle="1" w:styleId="Repeatheader0">
    <w:name w:val="Repeat header"/>
    <w:basedOn w:val="Normal"/>
    <w:autoRedefine/>
    <w:rsid w:val="006D517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D5178"/>
    <w:rPr>
      <w:rFonts w:ascii="Times New Roman" w:hAnsi="Times New Roman" w:cs="Calibri"/>
      <w:sz w:val="16"/>
    </w:rPr>
  </w:style>
  <w:style w:type="character" w:customStyle="1" w:styleId="CardNotUnderlinedChar">
    <w:name w:val="Card Not Underlined Char"/>
    <w:rsid w:val="006D5178"/>
    <w:rPr>
      <w:sz w:val="16"/>
      <w:lang w:val="en-US" w:eastAsia="en-US" w:bidi="ar-SA"/>
    </w:rPr>
  </w:style>
  <w:style w:type="paragraph" w:customStyle="1" w:styleId="CardNotUnderlined3">
    <w:name w:val="Card Not Underlined 3"/>
    <w:basedOn w:val="CardNotUnderlined"/>
    <w:rsid w:val="006D5178"/>
    <w:rPr>
      <w:rFonts w:ascii="Times New Roman" w:hAnsi="Times New Roman" w:cs="Calibri"/>
    </w:rPr>
  </w:style>
  <w:style w:type="paragraph" w:customStyle="1" w:styleId="CardNotUnderlinedFinal">
    <w:name w:val="Card Not Underlined Final"/>
    <w:basedOn w:val="CardNotUnderlined3"/>
    <w:rsid w:val="006D5178"/>
    <w:rPr>
      <w:sz w:val="20"/>
    </w:rPr>
  </w:style>
  <w:style w:type="character" w:customStyle="1" w:styleId="tagChar3">
    <w:name w:val="tag Char3"/>
    <w:rsid w:val="006D5178"/>
    <w:rPr>
      <w:b/>
      <w:sz w:val="24"/>
      <w:szCs w:val="24"/>
      <w:lang w:val="en-US" w:eastAsia="en-US" w:bidi="ar-SA"/>
    </w:rPr>
  </w:style>
  <w:style w:type="character" w:customStyle="1" w:styleId="link-mailto">
    <w:name w:val="link-mailto"/>
    <w:basedOn w:val="DefaultParagraphFont"/>
    <w:rsid w:val="006D5178"/>
  </w:style>
  <w:style w:type="character" w:customStyle="1" w:styleId="StyleUnderlineUnderlineChar">
    <w:name w:val="Style Underline + Underline Char"/>
    <w:rsid w:val="006D5178"/>
    <w:rPr>
      <w:rFonts w:ascii="Trebuchet MS" w:hAnsi="Trebuchet MS"/>
      <w:szCs w:val="18"/>
      <w:u w:val="single"/>
      <w:lang w:val="en-US" w:eastAsia="en-US" w:bidi="ar-SA"/>
    </w:rPr>
  </w:style>
  <w:style w:type="paragraph" w:customStyle="1" w:styleId="formfld">
    <w:name w:val="formfld"/>
    <w:basedOn w:val="Normal"/>
    <w:rsid w:val="006D5178"/>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6D5178"/>
    <w:pPr>
      <w:keepLines w:val="0"/>
      <w:pageBreakBefore w:val="0"/>
      <w:numPr>
        <w:numId w:val="21"/>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6D5178"/>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D5178"/>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6D5178"/>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D5178"/>
    <w:rPr>
      <w:rFonts w:ascii="Times New Roman" w:eastAsia="Times New Roman" w:hAnsi="Times New Roman" w:cs="Times New Roman"/>
      <w:sz w:val="14"/>
      <w:szCs w:val="24"/>
    </w:rPr>
  </w:style>
  <w:style w:type="paragraph" w:customStyle="1" w:styleId="ReadingCites">
    <w:name w:val="Reading Cites"/>
    <w:basedOn w:val="Normal"/>
    <w:link w:val="ReadingCitesChar"/>
    <w:rsid w:val="006D5178"/>
    <w:rPr>
      <w:rFonts w:eastAsia="Times New Roman"/>
      <w:b/>
      <w:sz w:val="20"/>
      <w:szCs w:val="20"/>
    </w:rPr>
  </w:style>
  <w:style w:type="character" w:customStyle="1" w:styleId="ReadingCitesChar">
    <w:name w:val="Reading Cites Char"/>
    <w:link w:val="ReadingCites"/>
    <w:rsid w:val="006D5178"/>
    <w:rPr>
      <w:rFonts w:ascii="Times New Roman" w:eastAsia="Times New Roman" w:hAnsi="Times New Roman" w:cs="Times New Roman"/>
      <w:b/>
      <w:sz w:val="20"/>
      <w:szCs w:val="20"/>
    </w:rPr>
  </w:style>
  <w:style w:type="paragraph" w:customStyle="1" w:styleId="ContentsHeading">
    <w:name w:val="Contents Heading"/>
    <w:basedOn w:val="Heading1"/>
    <w:next w:val="Normal"/>
    <w:rsid w:val="006D517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6D5178"/>
    <w:pPr>
      <w:spacing w:before="100" w:beforeAutospacing="1" w:after="100" w:afterAutospacing="1"/>
    </w:pPr>
    <w:rPr>
      <w:rFonts w:eastAsia="Times New Roman"/>
      <w:sz w:val="20"/>
    </w:rPr>
  </w:style>
  <w:style w:type="character" w:customStyle="1" w:styleId="CharacterStyle8">
    <w:name w:val="Character Style 8"/>
    <w:rsid w:val="006D5178"/>
    <w:rPr>
      <w:sz w:val="22"/>
      <w:szCs w:val="22"/>
    </w:rPr>
  </w:style>
  <w:style w:type="paragraph" w:customStyle="1" w:styleId="Style110">
    <w:name w:val="Style 11"/>
    <w:rsid w:val="006D5178"/>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6D5178"/>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D5178"/>
    <w:rPr>
      <w:b/>
      <w:sz w:val="24"/>
    </w:rPr>
  </w:style>
  <w:style w:type="character" w:customStyle="1" w:styleId="CardText1CharChar">
    <w:name w:val="Card Text 1 Char Char"/>
    <w:rsid w:val="006D5178"/>
    <w:rPr>
      <w:rFonts w:ascii="Arial Narrow" w:hAnsi="Arial Narrow"/>
      <w:color w:val="000000"/>
      <w:sz w:val="22"/>
      <w:szCs w:val="22"/>
      <w:u w:val="single"/>
      <w:lang w:val="en-US" w:eastAsia="en-US" w:bidi="ar-SA"/>
    </w:rPr>
  </w:style>
  <w:style w:type="character" w:customStyle="1" w:styleId="CardText1Char1">
    <w:name w:val="Card Text 1 Char1"/>
    <w:rsid w:val="006D5178"/>
    <w:rPr>
      <w:rFonts w:ascii="Arial Narrow" w:hAnsi="Arial Narrow"/>
      <w:color w:val="000000"/>
      <w:sz w:val="22"/>
      <w:szCs w:val="22"/>
      <w:u w:val="single"/>
      <w:lang w:val="en-US" w:eastAsia="en-US" w:bidi="ar-SA"/>
    </w:rPr>
  </w:style>
  <w:style w:type="paragraph" w:customStyle="1" w:styleId="Style70">
    <w:name w:val="Style 7"/>
    <w:rsid w:val="006D5178"/>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6D517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6D517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D5178"/>
  </w:style>
  <w:style w:type="paragraph" w:customStyle="1" w:styleId="Header1">
    <w:name w:val="Header1"/>
    <w:aliases w:val="Header Char Char,Header Char Char Char Char Char Char Char Cha,Char Char Char Cha"/>
    <w:basedOn w:val="Heading1"/>
    <w:next w:val="Heading1"/>
    <w:qFormat/>
    <w:rsid w:val="006D517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D5178"/>
    <w:rPr>
      <w:b/>
      <w:bCs/>
      <w:color w:val="695B54"/>
    </w:rPr>
  </w:style>
  <w:style w:type="paragraph" w:customStyle="1" w:styleId="Heading11">
    <w:name w:val="Heading 11"/>
    <w:basedOn w:val="Normal"/>
    <w:next w:val="Normal"/>
    <w:rsid w:val="006D5178"/>
    <w:pPr>
      <w:keepNext/>
      <w:widowControl w:val="0"/>
      <w:suppressAutoHyphens/>
      <w:jc w:val="center"/>
    </w:pPr>
    <w:rPr>
      <w:rFonts w:eastAsia="Tahoma"/>
      <w:b/>
      <w:sz w:val="48"/>
      <w:szCs w:val="32"/>
      <w:u w:val="single"/>
    </w:rPr>
  </w:style>
  <w:style w:type="paragraph" w:customStyle="1" w:styleId="TextHeading">
    <w:name w:val="Text Heading"/>
    <w:basedOn w:val="Heading3"/>
    <w:rsid w:val="006D5178"/>
    <w:pPr>
      <w:keepLines w:val="0"/>
      <w:pageBreakBefore w:val="0"/>
      <w:spacing w:before="0"/>
      <w:jc w:val="left"/>
    </w:pPr>
    <w:rPr>
      <w:rFonts w:eastAsia="Times New Roman" w:cs="Arial"/>
      <w:bCs/>
      <w:sz w:val="22"/>
      <w:szCs w:val="26"/>
    </w:rPr>
  </w:style>
  <w:style w:type="character" w:customStyle="1" w:styleId="TextHeadingChar">
    <w:name w:val="Text Heading Char"/>
    <w:rsid w:val="006D5178"/>
    <w:rPr>
      <w:rFonts w:cs="Arial"/>
      <w:b/>
      <w:bCs/>
      <w:sz w:val="22"/>
      <w:szCs w:val="26"/>
      <w:u w:val="single"/>
      <w:lang w:val="en-US" w:eastAsia="en-US" w:bidi="ar-SA"/>
    </w:rPr>
  </w:style>
  <w:style w:type="character" w:customStyle="1" w:styleId="FootnoteCharacters">
    <w:name w:val="Footnote Characters"/>
    <w:rsid w:val="006D5178"/>
    <w:rPr>
      <w:vertAlign w:val="superscript"/>
    </w:rPr>
  </w:style>
  <w:style w:type="paragraph" w:customStyle="1" w:styleId="StyleHeading1BlockTitleHeading1Char1ALEXHeadingBrief-He2">
    <w:name w:val="Style Heading 1Block TitleHeading 1 Char1ALEXHeadingBrief - He...2"/>
    <w:basedOn w:val="Heading1"/>
    <w:autoRedefine/>
    <w:rsid w:val="006D517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D517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6D517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6D5178"/>
    <w:rPr>
      <w:rFonts w:ascii="Arial" w:eastAsia="Times New Roman" w:hAnsi="Arial"/>
      <w:smallCaps/>
    </w:rPr>
  </w:style>
  <w:style w:type="paragraph" w:customStyle="1" w:styleId="DebateBody">
    <w:name w:val="Debate Body"/>
    <w:basedOn w:val="Normal"/>
    <w:qFormat/>
    <w:rsid w:val="006D5178"/>
    <w:rPr>
      <w:rFonts w:ascii="Cambria" w:eastAsia="Cambria" w:hAnsi="Cambria"/>
      <w:b/>
      <w:caps/>
      <w:sz w:val="24"/>
    </w:rPr>
  </w:style>
  <w:style w:type="paragraph" w:customStyle="1" w:styleId="StyleDebateBodyBefore12pt">
    <w:name w:val="Style Debate Body + Before:  12 pt"/>
    <w:basedOn w:val="Normal"/>
    <w:next w:val="Normal"/>
    <w:rsid w:val="006D5178"/>
    <w:pPr>
      <w:spacing w:before="240"/>
    </w:pPr>
    <w:rPr>
      <w:rFonts w:eastAsia="Times New Roman"/>
      <w:bCs/>
      <w:sz w:val="20"/>
      <w:szCs w:val="20"/>
    </w:rPr>
  </w:style>
  <w:style w:type="paragraph" w:customStyle="1" w:styleId="StyleDebateBodyBefore12pt1">
    <w:name w:val="Style Debate Body + Before:  12 pt1"/>
    <w:basedOn w:val="Normal"/>
    <w:rsid w:val="006D5178"/>
    <w:pPr>
      <w:spacing w:before="240"/>
    </w:pPr>
    <w:rPr>
      <w:rFonts w:eastAsia="Times New Roman"/>
      <w:bCs/>
      <w:sz w:val="20"/>
      <w:szCs w:val="20"/>
    </w:rPr>
  </w:style>
  <w:style w:type="character" w:customStyle="1" w:styleId="10ptnotbold">
    <w:name w:val="10ptnotbold"/>
    <w:rsid w:val="006D5178"/>
    <w:rPr>
      <w:sz w:val="20"/>
    </w:rPr>
  </w:style>
  <w:style w:type="paragraph" w:customStyle="1" w:styleId="PageNumber11">
    <w:name w:val="Page Number11"/>
    <w:basedOn w:val="Normal"/>
    <w:next w:val="Normal"/>
    <w:rsid w:val="006D5178"/>
    <w:rPr>
      <w:rFonts w:eastAsia="Times New Roman"/>
      <w:sz w:val="20"/>
    </w:rPr>
  </w:style>
  <w:style w:type="character" w:customStyle="1" w:styleId="Heading2CharCharCharCharCharCharCharCharCharCharCharCharCharChar1">
    <w:name w:val="Heading 2 Char Char Char Char Char Char Char Char Char Char Char Char Char Char1"/>
    <w:rsid w:val="006D5178"/>
    <w:rPr>
      <w:rFonts w:eastAsia="SimSun" w:cs="Arial"/>
      <w:b/>
      <w:bCs/>
      <w:iCs/>
      <w:sz w:val="24"/>
      <w:szCs w:val="28"/>
      <w:lang w:val="en-US" w:eastAsia="zh-CN" w:bidi="ar-SA"/>
    </w:rPr>
  </w:style>
  <w:style w:type="character" w:customStyle="1" w:styleId="Char31">
    <w:name w:val="Char31"/>
    <w:rsid w:val="006D5178"/>
    <w:rPr>
      <w:rFonts w:cs="Arial"/>
      <w:bCs/>
      <w:u w:val="thick"/>
      <w:lang w:val="en-US" w:eastAsia="en-US" w:bidi="ar-SA"/>
    </w:rPr>
  </w:style>
  <w:style w:type="paragraph" w:customStyle="1" w:styleId="StyleHeading1Centered">
    <w:name w:val="Style Heading 1 + Centered"/>
    <w:basedOn w:val="Heading1"/>
    <w:rsid w:val="006D517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6D517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6D517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6D5178"/>
    <w:pPr>
      <w:spacing w:before="120"/>
    </w:pPr>
    <w:rPr>
      <w:rFonts w:eastAsia="Times New Roman"/>
      <w:sz w:val="20"/>
    </w:rPr>
  </w:style>
  <w:style w:type="character" w:customStyle="1" w:styleId="underliningChar0">
    <w:name w:val="underlining Char"/>
    <w:rsid w:val="006D5178"/>
    <w:rPr>
      <w:b/>
      <w:szCs w:val="24"/>
      <w:u w:val="single"/>
      <w:lang w:val="en-US" w:eastAsia="en-US" w:bidi="ar-SA"/>
    </w:rPr>
  </w:style>
  <w:style w:type="character" w:customStyle="1" w:styleId="notreadChar">
    <w:name w:val="not read Char"/>
    <w:rsid w:val="006D5178"/>
    <w:rPr>
      <w:sz w:val="18"/>
      <w:szCs w:val="24"/>
      <w:lang w:val="en-US" w:eastAsia="en-US" w:bidi="ar-SA"/>
    </w:rPr>
  </w:style>
  <w:style w:type="paragraph" w:customStyle="1" w:styleId="StyleStrong10ptNotBold">
    <w:name w:val="Style Strong + 10 pt Not Bold"/>
    <w:basedOn w:val="Normal"/>
    <w:autoRedefine/>
    <w:rsid w:val="006D5178"/>
    <w:pPr>
      <w:ind w:left="720" w:hanging="360"/>
    </w:pPr>
    <w:rPr>
      <w:rFonts w:eastAsia="Times New Roman"/>
      <w:sz w:val="26"/>
      <w:szCs w:val="26"/>
    </w:rPr>
  </w:style>
  <w:style w:type="character" w:customStyle="1" w:styleId="prbodytext1">
    <w:name w:val="pr_bodytext1"/>
    <w:rsid w:val="006D5178"/>
    <w:rPr>
      <w:rFonts w:ascii="Arial" w:hAnsi="Arial" w:cs="Arial" w:hint="default"/>
      <w:sz w:val="20"/>
      <w:szCs w:val="20"/>
    </w:rPr>
  </w:style>
  <w:style w:type="character" w:customStyle="1" w:styleId="smallCharChar">
    <w:name w:val="small Char Char"/>
    <w:rsid w:val="006D5178"/>
    <w:rPr>
      <w:rFonts w:ascii="Times New Roman" w:eastAsia="Times New Roman" w:hAnsi="Times New Roman" w:cs="Times New Roman"/>
      <w:sz w:val="12"/>
      <w:szCs w:val="16"/>
    </w:rPr>
  </w:style>
  <w:style w:type="character" w:customStyle="1" w:styleId="Undlerine">
    <w:name w:val="Undlerine"/>
    <w:qFormat/>
    <w:rsid w:val="006D5178"/>
    <w:rPr>
      <w:rFonts w:ascii="Times New Roman" w:hAnsi="Times New Roman"/>
      <w:w w:val="110"/>
      <w:sz w:val="20"/>
      <w:szCs w:val="20"/>
      <w:u w:val="single"/>
      <w:bdr w:val="none" w:sz="0" w:space="0" w:color="auto"/>
      <w:lang w:bidi="he-IL"/>
    </w:rPr>
  </w:style>
  <w:style w:type="character" w:customStyle="1" w:styleId="Aunderline1">
    <w:name w:val="Aunderline"/>
    <w:qFormat/>
    <w:rsid w:val="006D5178"/>
    <w:rPr>
      <w:rFonts w:ascii="Times New Roman" w:hAnsi="Times New Roman"/>
      <w:sz w:val="20"/>
      <w:u w:val="single"/>
    </w:rPr>
  </w:style>
  <w:style w:type="paragraph" w:customStyle="1" w:styleId="NormalUnderline0">
    <w:name w:val="Normal + Underline"/>
    <w:basedOn w:val="Normal"/>
    <w:link w:val="NormalUnderlineChar0"/>
    <w:rsid w:val="006D5178"/>
    <w:pPr>
      <w:ind w:left="720"/>
    </w:pPr>
    <w:rPr>
      <w:rFonts w:eastAsia="Times New Roman"/>
      <w:b/>
      <w:sz w:val="20"/>
      <w:u w:val="single"/>
      <w:lang w:val="x-none" w:eastAsia="x-none"/>
    </w:rPr>
  </w:style>
  <w:style w:type="character" w:customStyle="1" w:styleId="NormalUnderlineChar0">
    <w:name w:val="Normal + Underline Char"/>
    <w:link w:val="NormalUnderline0"/>
    <w:rsid w:val="006D5178"/>
    <w:rPr>
      <w:rFonts w:ascii="Times New Roman" w:eastAsia="Times New Roman" w:hAnsi="Times New Roman" w:cs="Times New Roman"/>
      <w:b/>
      <w:sz w:val="20"/>
      <w:u w:val="single"/>
      <w:lang w:val="x-none" w:eastAsia="x-none"/>
    </w:rPr>
  </w:style>
  <w:style w:type="character" w:customStyle="1" w:styleId="Boxes">
    <w:name w:val="Boxes"/>
    <w:qFormat/>
    <w:rsid w:val="006D5178"/>
    <w:rPr>
      <w:rFonts w:ascii="Times New Roman" w:hAnsi="Times New Roman"/>
      <w:sz w:val="20"/>
      <w:u w:val="single"/>
      <w:bdr w:val="single" w:sz="4" w:space="0" w:color="auto"/>
    </w:rPr>
  </w:style>
  <w:style w:type="character" w:customStyle="1" w:styleId="tim">
    <w:name w:val="tim"/>
    <w:qFormat/>
    <w:rsid w:val="006D5178"/>
    <w:rPr>
      <w:rFonts w:ascii="Times New Roman" w:hAnsi="Times New Roman"/>
      <w:sz w:val="20"/>
      <w:u w:val="single"/>
    </w:rPr>
  </w:style>
  <w:style w:type="character" w:customStyle="1" w:styleId="hl">
    <w:name w:val="hl"/>
    <w:basedOn w:val="DefaultParagraphFont"/>
    <w:rsid w:val="006D5178"/>
  </w:style>
  <w:style w:type="character" w:customStyle="1" w:styleId="clock1">
    <w:name w:val="clock1"/>
    <w:rsid w:val="006D5178"/>
    <w:rPr>
      <w:color w:val="B51B1B"/>
    </w:rPr>
  </w:style>
  <w:style w:type="character" w:customStyle="1" w:styleId="smallChar10">
    <w:name w:val="small Char1"/>
    <w:rsid w:val="006D5178"/>
    <w:rPr>
      <w:sz w:val="12"/>
      <w:szCs w:val="16"/>
      <w:lang w:val="en-US" w:eastAsia="en-US" w:bidi="ar-SA"/>
    </w:rPr>
  </w:style>
  <w:style w:type="character" w:customStyle="1" w:styleId="SmallCardsCharChar">
    <w:name w:val="Small Cards Char Char"/>
    <w:rsid w:val="006D5178"/>
    <w:rPr>
      <w:sz w:val="14"/>
      <w:szCs w:val="24"/>
      <w:lang w:val="en-US" w:eastAsia="en-US" w:bidi="ar-SA"/>
    </w:rPr>
  </w:style>
  <w:style w:type="paragraph" w:customStyle="1" w:styleId="NormalCards">
    <w:name w:val="Normal Cards"/>
    <w:basedOn w:val="Normal"/>
    <w:rsid w:val="006D5178"/>
    <w:pPr>
      <w:ind w:left="288"/>
    </w:pPr>
    <w:rPr>
      <w:rFonts w:eastAsia="Times New Roman"/>
      <w:sz w:val="20"/>
    </w:rPr>
  </w:style>
  <w:style w:type="character" w:customStyle="1" w:styleId="iniciales">
    <w:name w:val="iniciales"/>
    <w:basedOn w:val="DefaultParagraphFont"/>
    <w:rsid w:val="006D5178"/>
  </w:style>
  <w:style w:type="character" w:customStyle="1" w:styleId="Style10ptBoldUnderline">
    <w:name w:val="Style 10 pt Bold Underline"/>
    <w:rsid w:val="006D5178"/>
    <w:rPr>
      <w:b/>
      <w:bCs/>
      <w:sz w:val="20"/>
      <w:u w:val="single"/>
    </w:rPr>
  </w:style>
  <w:style w:type="paragraph" w:customStyle="1" w:styleId="outdent">
    <w:name w:val="outdent"/>
    <w:basedOn w:val="Normal"/>
    <w:rsid w:val="006D517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D5178"/>
    <w:pPr>
      <w:spacing w:before="100" w:beforeAutospacing="1" w:after="100" w:afterAutospacing="1"/>
    </w:pPr>
    <w:rPr>
      <w:rFonts w:eastAsia="Times New Roman"/>
      <w:sz w:val="24"/>
    </w:rPr>
  </w:style>
  <w:style w:type="paragraph" w:customStyle="1" w:styleId="separator">
    <w:name w:val="separator"/>
    <w:basedOn w:val="Normal"/>
    <w:rsid w:val="006D5178"/>
    <w:pPr>
      <w:spacing w:before="100" w:beforeAutospacing="1" w:after="100" w:afterAutospacing="1"/>
    </w:pPr>
    <w:rPr>
      <w:rFonts w:eastAsia="Times New Roman"/>
      <w:sz w:val="24"/>
    </w:rPr>
  </w:style>
  <w:style w:type="paragraph" w:customStyle="1" w:styleId="bulletfollow">
    <w:name w:val="bulletfollow"/>
    <w:basedOn w:val="Normal"/>
    <w:rsid w:val="006D5178"/>
    <w:pPr>
      <w:spacing w:before="100" w:beforeAutospacing="1" w:after="100" w:afterAutospacing="1"/>
    </w:pPr>
    <w:rPr>
      <w:rFonts w:eastAsia="Times New Roman"/>
      <w:sz w:val="24"/>
    </w:rPr>
  </w:style>
  <w:style w:type="paragraph" w:customStyle="1" w:styleId="bulleted">
    <w:name w:val="bulleted"/>
    <w:basedOn w:val="Normal"/>
    <w:rsid w:val="006D517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D5178"/>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6D5178"/>
    <w:rPr>
      <w:rFonts w:ascii="Times New Roman" w:eastAsia="Times New Roman" w:hAnsi="Times New Roman" w:cs="Times New Roman"/>
      <w:strike/>
      <w:sz w:val="20"/>
      <w:szCs w:val="20"/>
    </w:rPr>
  </w:style>
  <w:style w:type="character" w:customStyle="1" w:styleId="UnderlineCardsCharChar">
    <w:name w:val="Underline Cards Char Char"/>
    <w:rsid w:val="006D5178"/>
    <w:rPr>
      <w:rFonts w:eastAsia="SimSun"/>
      <w:szCs w:val="24"/>
      <w:u w:val="thick"/>
      <w:lang w:val="en-US" w:eastAsia="en-US" w:bidi="ar-SA"/>
    </w:rPr>
  </w:style>
  <w:style w:type="character" w:customStyle="1" w:styleId="head">
    <w:name w:val="head"/>
    <w:basedOn w:val="DefaultParagraphFont"/>
    <w:rsid w:val="006D5178"/>
  </w:style>
  <w:style w:type="paragraph" w:customStyle="1" w:styleId="authorgroup">
    <w:name w:val="authorgroup"/>
    <w:basedOn w:val="Normal"/>
    <w:rsid w:val="006D5178"/>
    <w:pPr>
      <w:spacing w:before="100" w:beforeAutospacing="1" w:after="100" w:afterAutospacing="1"/>
    </w:pPr>
    <w:rPr>
      <w:rFonts w:eastAsia="Calibri"/>
      <w:sz w:val="24"/>
    </w:rPr>
  </w:style>
  <w:style w:type="paragraph" w:customStyle="1" w:styleId="affiliation1">
    <w:name w:val="affiliation1"/>
    <w:basedOn w:val="Normal"/>
    <w:rsid w:val="006D5178"/>
    <w:pPr>
      <w:spacing w:before="100" w:beforeAutospacing="1" w:after="100" w:afterAutospacing="1"/>
    </w:pPr>
    <w:rPr>
      <w:rFonts w:eastAsia="Calibri"/>
      <w:sz w:val="24"/>
    </w:rPr>
  </w:style>
  <w:style w:type="paragraph" w:customStyle="1" w:styleId="norm">
    <w:name w:val="norm"/>
    <w:basedOn w:val="Normal"/>
    <w:rsid w:val="006D5178"/>
    <w:pPr>
      <w:spacing w:before="100" w:beforeAutospacing="1" w:after="100" w:afterAutospacing="1"/>
    </w:pPr>
    <w:rPr>
      <w:rFonts w:eastAsia="Calibri"/>
      <w:sz w:val="24"/>
    </w:rPr>
  </w:style>
  <w:style w:type="character" w:customStyle="1" w:styleId="smallcapitals">
    <w:name w:val="smallcapitals"/>
    <w:basedOn w:val="DefaultParagraphFont"/>
    <w:rsid w:val="006D5178"/>
  </w:style>
  <w:style w:type="character" w:customStyle="1" w:styleId="number0">
    <w:name w:val="number"/>
    <w:basedOn w:val="DefaultParagraphFont"/>
    <w:rsid w:val="006D5178"/>
  </w:style>
  <w:style w:type="character" w:customStyle="1" w:styleId="swauthor">
    <w:name w:val="sw_author"/>
    <w:rsid w:val="006D5178"/>
  </w:style>
  <w:style w:type="character" w:customStyle="1" w:styleId="articlebody1">
    <w:name w:val="articlebody1"/>
    <w:rsid w:val="006D5178"/>
  </w:style>
  <w:style w:type="character" w:customStyle="1" w:styleId="small1">
    <w:name w:val="small1"/>
    <w:rsid w:val="006D5178"/>
  </w:style>
  <w:style w:type="paragraph" w:customStyle="1" w:styleId="AuthorDate2">
    <w:name w:val="Author/Date"/>
    <w:basedOn w:val="Normal"/>
    <w:link w:val="AuthorDateChar1"/>
    <w:rsid w:val="006D5178"/>
    <w:rPr>
      <w:rFonts w:eastAsia="Times New Roman"/>
      <w:b/>
      <w:sz w:val="24"/>
      <w:u w:val="single"/>
    </w:rPr>
  </w:style>
  <w:style w:type="character" w:customStyle="1" w:styleId="AuthorDateChar1">
    <w:name w:val="Author/Date Char1"/>
    <w:link w:val="AuthorDate2"/>
    <w:rsid w:val="006D5178"/>
    <w:rPr>
      <w:rFonts w:ascii="Times New Roman" w:eastAsia="Times New Roman" w:hAnsi="Times New Roman" w:cs="Times New Roman"/>
      <w:b/>
      <w:sz w:val="24"/>
      <w:u w:val="single"/>
    </w:rPr>
  </w:style>
  <w:style w:type="character" w:customStyle="1" w:styleId="Shortcite">
    <w:name w:val="Shortcite"/>
    <w:basedOn w:val="DefaultParagraphFont"/>
    <w:rsid w:val="006D5178"/>
    <w:rPr>
      <w:rFonts w:ascii="Times New Roman" w:hAnsi="Times New Roman"/>
      <w:b/>
      <w:bCs/>
      <w:sz w:val="20"/>
    </w:rPr>
  </w:style>
  <w:style w:type="character" w:customStyle="1" w:styleId="Longcite">
    <w:name w:val="Longcite"/>
    <w:basedOn w:val="DefaultParagraphFont"/>
    <w:rsid w:val="006D5178"/>
    <w:rPr>
      <w:sz w:val="16"/>
    </w:rPr>
  </w:style>
  <w:style w:type="paragraph" w:customStyle="1" w:styleId="analytic0">
    <w:name w:val="analytic"/>
    <w:basedOn w:val="Normal"/>
    <w:link w:val="analyticChar0"/>
    <w:uiPriority w:val="4"/>
    <w:qFormat/>
    <w:rsid w:val="006D5178"/>
    <w:pPr>
      <w:spacing w:before="120"/>
    </w:pPr>
    <w:rPr>
      <w:rFonts w:ascii="Arial" w:hAnsi="Arial"/>
      <w:b/>
      <w:sz w:val="20"/>
    </w:rPr>
  </w:style>
  <w:style w:type="character" w:customStyle="1" w:styleId="analyticChar0">
    <w:name w:val="analytic Char"/>
    <w:basedOn w:val="DefaultParagraphFont"/>
    <w:link w:val="analytic0"/>
    <w:uiPriority w:val="4"/>
    <w:rsid w:val="006D5178"/>
    <w:rPr>
      <w:rFonts w:ascii="Arial" w:hAnsi="Arial" w:cs="Times New Roman"/>
      <w:b/>
      <w:sz w:val="20"/>
    </w:rPr>
  </w:style>
  <w:style w:type="character" w:customStyle="1" w:styleId="Heading3CharCharCharChar">
    <w:name w:val="Heading 3 Char Char Char Char"/>
    <w:rsid w:val="006D5178"/>
    <w:rPr>
      <w:rFonts w:cs="Arial"/>
      <w:b/>
      <w:bCs/>
      <w:szCs w:val="26"/>
      <w:lang w:val="en-US" w:eastAsia="en-US" w:bidi="ar-SA"/>
    </w:rPr>
  </w:style>
  <w:style w:type="character" w:customStyle="1" w:styleId="Normal30">
    <w:name w:val="Normal3"/>
    <w:basedOn w:val="DefaultParagraphFont"/>
    <w:rsid w:val="006D5178"/>
  </w:style>
  <w:style w:type="paragraph" w:customStyle="1" w:styleId="PageNumber8">
    <w:name w:val="Page Number8"/>
    <w:basedOn w:val="Normal"/>
    <w:next w:val="Normal"/>
    <w:rsid w:val="006D5178"/>
    <w:pPr>
      <w:spacing w:after="0" w:line="240" w:lineRule="auto"/>
    </w:pPr>
    <w:rPr>
      <w:rFonts w:eastAsia="Times New Roman"/>
      <w:sz w:val="20"/>
    </w:rPr>
  </w:style>
  <w:style w:type="paragraph" w:customStyle="1" w:styleId="Header2">
    <w:name w:val="Header2"/>
    <w:basedOn w:val="Heading1"/>
    <w:next w:val="Heading1"/>
    <w:rsid w:val="006D5178"/>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6D5178"/>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6D5178"/>
    <w:rPr>
      <w:rFonts w:cs="New Baskerville"/>
      <w:color w:val="000000"/>
    </w:rPr>
  </w:style>
  <w:style w:type="character" w:customStyle="1" w:styleId="postauthor">
    <w:name w:val="postauthor"/>
    <w:basedOn w:val="DefaultParagraphFont"/>
    <w:rsid w:val="006D5178"/>
  </w:style>
  <w:style w:type="paragraph" w:customStyle="1" w:styleId="notes-source-hasnotes">
    <w:name w:val="notes-source-hasnotes"/>
    <w:basedOn w:val="Normal"/>
    <w:rsid w:val="006D5178"/>
    <w:pPr>
      <w:spacing w:before="100" w:beforeAutospacing="1" w:after="100" w:afterAutospacing="1"/>
    </w:pPr>
    <w:rPr>
      <w:rFonts w:ascii="Times" w:hAnsi="Times"/>
      <w:sz w:val="20"/>
      <w:szCs w:val="20"/>
    </w:rPr>
  </w:style>
  <w:style w:type="character" w:customStyle="1" w:styleId="span">
    <w:name w:val="span"/>
    <w:basedOn w:val="DefaultParagraphFont"/>
    <w:rsid w:val="006D5178"/>
  </w:style>
  <w:style w:type="character" w:customStyle="1" w:styleId="maintitle">
    <w:name w:val="maintitle"/>
    <w:basedOn w:val="DefaultParagraphFont"/>
    <w:rsid w:val="006D5178"/>
  </w:style>
  <w:style w:type="character" w:customStyle="1" w:styleId="thirdparty-logo">
    <w:name w:val="thirdparty-logo"/>
    <w:basedOn w:val="DefaultParagraphFont"/>
    <w:rsid w:val="006D5178"/>
  </w:style>
  <w:style w:type="paragraph" w:customStyle="1" w:styleId="articlemeta">
    <w:name w:val="articlemeta"/>
    <w:basedOn w:val="Normal"/>
    <w:rsid w:val="006D5178"/>
    <w:pPr>
      <w:spacing w:before="100" w:beforeAutospacing="1" w:after="100" w:afterAutospacing="1"/>
    </w:pPr>
    <w:rPr>
      <w:rFonts w:ascii="Times" w:hAnsi="Times"/>
      <w:sz w:val="20"/>
      <w:szCs w:val="20"/>
    </w:rPr>
  </w:style>
  <w:style w:type="character" w:customStyle="1" w:styleId="vcard">
    <w:name w:val="vcard"/>
    <w:basedOn w:val="DefaultParagraphFont"/>
    <w:rsid w:val="006D5178"/>
  </w:style>
  <w:style w:type="character" w:customStyle="1" w:styleId="print-footnote">
    <w:name w:val="print-footnote"/>
    <w:basedOn w:val="DefaultParagraphFont"/>
    <w:rsid w:val="006D5178"/>
  </w:style>
  <w:style w:type="character" w:customStyle="1" w:styleId="datestring">
    <w:name w:val="datestring"/>
    <w:basedOn w:val="DefaultParagraphFont"/>
    <w:rsid w:val="006D5178"/>
  </w:style>
  <w:style w:type="paragraph" w:customStyle="1" w:styleId="left">
    <w:name w:val="left"/>
    <w:basedOn w:val="Normal"/>
    <w:rsid w:val="006D5178"/>
    <w:pPr>
      <w:spacing w:before="100" w:beforeAutospacing="1" w:after="100" w:afterAutospacing="1"/>
    </w:pPr>
    <w:rPr>
      <w:rFonts w:ascii="Times" w:hAnsi="Times"/>
      <w:sz w:val="20"/>
      <w:szCs w:val="20"/>
    </w:rPr>
  </w:style>
  <w:style w:type="paragraph" w:customStyle="1" w:styleId="right">
    <w:name w:val="right"/>
    <w:basedOn w:val="Normal"/>
    <w:rsid w:val="006D5178"/>
    <w:pPr>
      <w:spacing w:before="100" w:beforeAutospacing="1" w:after="100" w:afterAutospacing="1"/>
    </w:pPr>
    <w:rPr>
      <w:rFonts w:ascii="Times" w:hAnsi="Times"/>
      <w:sz w:val="20"/>
      <w:szCs w:val="20"/>
    </w:rPr>
  </w:style>
  <w:style w:type="character" w:customStyle="1" w:styleId="gptad">
    <w:name w:val="gptad"/>
    <w:basedOn w:val="DefaultParagraphFont"/>
    <w:rsid w:val="006D5178"/>
  </w:style>
  <w:style w:type="paragraph" w:customStyle="1" w:styleId="creditpostedmodified">
    <w:name w:val="credit_posted_modified"/>
    <w:basedOn w:val="Normal"/>
    <w:rsid w:val="006D5178"/>
    <w:pPr>
      <w:spacing w:before="100" w:beforeAutospacing="1" w:after="100" w:afterAutospacing="1"/>
    </w:pPr>
    <w:rPr>
      <w:rFonts w:ascii="Times" w:hAnsi="Times"/>
      <w:sz w:val="20"/>
      <w:szCs w:val="20"/>
    </w:rPr>
  </w:style>
  <w:style w:type="character" w:customStyle="1" w:styleId="creditline">
    <w:name w:val="creditline"/>
    <w:basedOn w:val="DefaultParagraphFont"/>
    <w:rsid w:val="006D5178"/>
  </w:style>
  <w:style w:type="character" w:customStyle="1" w:styleId="grd">
    <w:name w:val="grd"/>
    <w:basedOn w:val="DefaultParagraphFont"/>
    <w:rsid w:val="006D5178"/>
  </w:style>
  <w:style w:type="paragraph" w:customStyle="1" w:styleId="hs-text-container">
    <w:name w:val="hs-text-container"/>
    <w:basedOn w:val="Normal"/>
    <w:rsid w:val="006D5178"/>
    <w:pPr>
      <w:spacing w:before="100" w:beforeAutospacing="1" w:after="100" w:afterAutospacing="1"/>
    </w:pPr>
    <w:rPr>
      <w:rFonts w:ascii="Times" w:hAnsi="Times"/>
      <w:sz w:val="20"/>
      <w:szCs w:val="20"/>
    </w:rPr>
  </w:style>
  <w:style w:type="character" w:customStyle="1" w:styleId="created">
    <w:name w:val="created"/>
    <w:basedOn w:val="DefaultParagraphFont"/>
    <w:rsid w:val="006D5178"/>
  </w:style>
  <w:style w:type="character" w:customStyle="1" w:styleId="changed">
    <w:name w:val="changed"/>
    <w:basedOn w:val="DefaultParagraphFont"/>
    <w:rsid w:val="006D5178"/>
  </w:style>
  <w:style w:type="character" w:customStyle="1" w:styleId="article-author-name">
    <w:name w:val="article-author-name"/>
    <w:basedOn w:val="DefaultParagraphFont"/>
    <w:rsid w:val="006D5178"/>
  </w:style>
  <w:style w:type="character" w:customStyle="1" w:styleId="bioexcerpt">
    <w:name w:val="bio_excerpt"/>
    <w:basedOn w:val="DefaultParagraphFont"/>
    <w:rsid w:val="006D5178"/>
  </w:style>
  <w:style w:type="character" w:customStyle="1" w:styleId="commentcount">
    <w:name w:val="comment_count"/>
    <w:basedOn w:val="DefaultParagraphFont"/>
    <w:rsid w:val="006D5178"/>
  </w:style>
  <w:style w:type="character" w:customStyle="1" w:styleId="searchtermshighlighted">
    <w:name w:val="searchtermshighlighted"/>
    <w:basedOn w:val="DefaultParagraphFont"/>
    <w:rsid w:val="006D5178"/>
  </w:style>
  <w:style w:type="character" w:customStyle="1" w:styleId="contributornametrigger">
    <w:name w:val="contributornametrigger"/>
    <w:basedOn w:val="DefaultParagraphFont"/>
    <w:rsid w:val="006D5178"/>
  </w:style>
  <w:style w:type="character" w:customStyle="1" w:styleId="bylinepipe">
    <w:name w:val="bylinepipe"/>
    <w:basedOn w:val="DefaultParagraphFont"/>
    <w:rsid w:val="006D5178"/>
  </w:style>
  <w:style w:type="character" w:customStyle="1" w:styleId="lucenesearchresulturlb">
    <w:name w:val="lucene_search_result_url_b"/>
    <w:basedOn w:val="DefaultParagraphFont"/>
    <w:rsid w:val="006D5178"/>
  </w:style>
  <w:style w:type="character" w:customStyle="1" w:styleId="faculty-title">
    <w:name w:val="faculty-title"/>
    <w:basedOn w:val="DefaultParagraphFont"/>
    <w:rsid w:val="006D5178"/>
  </w:style>
  <w:style w:type="character" w:customStyle="1" w:styleId="count">
    <w:name w:val="count"/>
    <w:basedOn w:val="DefaultParagraphFont"/>
    <w:rsid w:val="006D5178"/>
  </w:style>
  <w:style w:type="character" w:customStyle="1" w:styleId="volume">
    <w:name w:val="volume"/>
    <w:basedOn w:val="DefaultParagraphFont"/>
    <w:rsid w:val="006D5178"/>
  </w:style>
  <w:style w:type="character" w:customStyle="1" w:styleId="issue">
    <w:name w:val="issue"/>
    <w:basedOn w:val="DefaultParagraphFont"/>
    <w:rsid w:val="006D5178"/>
  </w:style>
  <w:style w:type="character" w:customStyle="1" w:styleId="pages">
    <w:name w:val="pages"/>
    <w:basedOn w:val="DefaultParagraphFont"/>
    <w:rsid w:val="006D5178"/>
  </w:style>
  <w:style w:type="character" w:customStyle="1" w:styleId="person">
    <w:name w:val="person"/>
    <w:basedOn w:val="DefaultParagraphFont"/>
    <w:rsid w:val="006D5178"/>
  </w:style>
  <w:style w:type="character" w:customStyle="1" w:styleId="corresponding">
    <w:name w:val="corresponding"/>
    <w:basedOn w:val="DefaultParagraphFont"/>
    <w:rsid w:val="006D5178"/>
  </w:style>
  <w:style w:type="paragraph" w:customStyle="1" w:styleId="entry-meta">
    <w:name w:val="entry-meta"/>
    <w:basedOn w:val="Normal"/>
    <w:rsid w:val="006D5178"/>
    <w:pPr>
      <w:spacing w:before="100" w:beforeAutospacing="1" w:after="100" w:afterAutospacing="1"/>
    </w:pPr>
    <w:rPr>
      <w:rFonts w:ascii="Times" w:hAnsi="Times"/>
      <w:sz w:val="20"/>
      <w:szCs w:val="20"/>
    </w:rPr>
  </w:style>
  <w:style w:type="character" w:customStyle="1" w:styleId="post-time">
    <w:name w:val="post-time"/>
    <w:basedOn w:val="DefaultParagraphFont"/>
    <w:rsid w:val="006D5178"/>
  </w:style>
  <w:style w:type="character" w:customStyle="1" w:styleId="post-category">
    <w:name w:val="post-category"/>
    <w:basedOn w:val="DefaultParagraphFont"/>
    <w:rsid w:val="006D5178"/>
  </w:style>
  <w:style w:type="character" w:customStyle="1" w:styleId="post-author">
    <w:name w:val="post-author"/>
    <w:basedOn w:val="DefaultParagraphFont"/>
    <w:rsid w:val="006D5178"/>
  </w:style>
  <w:style w:type="character" w:customStyle="1" w:styleId="A10">
    <w:name w:val="A10"/>
    <w:uiPriority w:val="99"/>
    <w:rsid w:val="006D5178"/>
    <w:rPr>
      <w:rFonts w:cs="Trebuchet MS"/>
      <w:color w:val="000000"/>
      <w:sz w:val="11"/>
      <w:szCs w:val="11"/>
    </w:rPr>
  </w:style>
  <w:style w:type="paragraph" w:customStyle="1" w:styleId="Pa10">
    <w:name w:val="Pa10"/>
    <w:basedOn w:val="Default"/>
    <w:next w:val="Default"/>
    <w:uiPriority w:val="99"/>
    <w:rsid w:val="006D517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D517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D5178"/>
  </w:style>
  <w:style w:type="paragraph" w:customStyle="1" w:styleId="aff">
    <w:name w:val="aff"/>
    <w:basedOn w:val="Normal"/>
    <w:rsid w:val="006D5178"/>
    <w:pPr>
      <w:spacing w:before="100" w:beforeAutospacing="1" w:after="100" w:afterAutospacing="1"/>
    </w:pPr>
    <w:rPr>
      <w:rFonts w:ascii="Times" w:hAnsi="Times"/>
      <w:sz w:val="20"/>
      <w:szCs w:val="20"/>
    </w:rPr>
  </w:style>
  <w:style w:type="character" w:customStyle="1" w:styleId="entry-author">
    <w:name w:val="entry-author"/>
    <w:basedOn w:val="DefaultParagraphFont"/>
    <w:rsid w:val="006D5178"/>
  </w:style>
  <w:style w:type="character" w:customStyle="1" w:styleId="entry-author-name">
    <w:name w:val="entry-author-name"/>
    <w:basedOn w:val="DefaultParagraphFont"/>
    <w:rsid w:val="006D5178"/>
  </w:style>
  <w:style w:type="character" w:customStyle="1" w:styleId="contrib-degrees">
    <w:name w:val="contrib-degrees"/>
    <w:basedOn w:val="DefaultParagraphFont"/>
    <w:rsid w:val="006D5178"/>
  </w:style>
  <w:style w:type="character" w:customStyle="1" w:styleId="contrib-on-behalf-of">
    <w:name w:val="contrib-on-behalf-of"/>
    <w:basedOn w:val="DefaultParagraphFont"/>
    <w:rsid w:val="006D5178"/>
  </w:style>
  <w:style w:type="character" w:customStyle="1" w:styleId="pubtime">
    <w:name w:val="pubtime"/>
    <w:basedOn w:val="DefaultParagraphFont"/>
    <w:rsid w:val="006D5178"/>
  </w:style>
  <w:style w:type="character" w:customStyle="1" w:styleId="fbcommentscount">
    <w:name w:val="fb_comments_count"/>
    <w:basedOn w:val="DefaultParagraphFont"/>
    <w:rsid w:val="006D5178"/>
  </w:style>
  <w:style w:type="character" w:customStyle="1" w:styleId="stsharethiscustom">
    <w:name w:val="st_sharethis_custom"/>
    <w:basedOn w:val="DefaultParagraphFont"/>
    <w:rsid w:val="006D5178"/>
  </w:style>
  <w:style w:type="paragraph" w:customStyle="1" w:styleId="permalinkable">
    <w:name w:val="permalinkable"/>
    <w:basedOn w:val="Normal"/>
    <w:rsid w:val="006D5178"/>
    <w:pPr>
      <w:spacing w:before="100" w:beforeAutospacing="1" w:after="100" w:afterAutospacing="1"/>
    </w:pPr>
    <w:rPr>
      <w:rFonts w:ascii="Times" w:hAnsi="Times"/>
      <w:sz w:val="20"/>
      <w:szCs w:val="20"/>
    </w:rPr>
  </w:style>
  <w:style w:type="character" w:customStyle="1" w:styleId="post-date">
    <w:name w:val="post-date"/>
    <w:basedOn w:val="DefaultParagraphFont"/>
    <w:rsid w:val="006D5178"/>
  </w:style>
  <w:style w:type="character" w:customStyle="1" w:styleId="link-external">
    <w:name w:val="link-external"/>
    <w:basedOn w:val="DefaultParagraphFont"/>
    <w:rsid w:val="006D5178"/>
  </w:style>
  <w:style w:type="character" w:customStyle="1" w:styleId="articleauthor0">
    <w:name w:val="article_author"/>
    <w:basedOn w:val="DefaultParagraphFont"/>
    <w:rsid w:val="006D5178"/>
  </w:style>
  <w:style w:type="character" w:customStyle="1" w:styleId="articleissue">
    <w:name w:val="article_issue"/>
    <w:basedOn w:val="DefaultParagraphFont"/>
    <w:rsid w:val="006D5178"/>
  </w:style>
  <w:style w:type="character" w:customStyle="1" w:styleId="a-size-large">
    <w:name w:val="a-size-large"/>
    <w:basedOn w:val="DefaultParagraphFont"/>
    <w:rsid w:val="006D5178"/>
  </w:style>
  <w:style w:type="character" w:customStyle="1" w:styleId="a-size-medium">
    <w:name w:val="a-size-medium"/>
    <w:basedOn w:val="DefaultParagraphFont"/>
    <w:rsid w:val="006D5178"/>
  </w:style>
  <w:style w:type="character" w:customStyle="1" w:styleId="contribution">
    <w:name w:val="contribution"/>
    <w:basedOn w:val="DefaultParagraphFont"/>
    <w:rsid w:val="006D5178"/>
  </w:style>
  <w:style w:type="character" w:customStyle="1" w:styleId="a-color-secondary">
    <w:name w:val="a-color-secondary"/>
    <w:basedOn w:val="DefaultParagraphFont"/>
    <w:rsid w:val="006D5178"/>
  </w:style>
  <w:style w:type="paragraph" w:customStyle="1" w:styleId="sbyline">
    <w:name w:val="sbyline"/>
    <w:basedOn w:val="Normal"/>
    <w:rsid w:val="006D5178"/>
    <w:pPr>
      <w:spacing w:before="100" w:beforeAutospacing="1" w:after="100" w:afterAutospacing="1"/>
    </w:pPr>
    <w:rPr>
      <w:rFonts w:ascii="Times" w:hAnsi="Times"/>
      <w:sz w:val="20"/>
      <w:szCs w:val="20"/>
    </w:rPr>
  </w:style>
  <w:style w:type="character" w:customStyle="1" w:styleId="ui-author">
    <w:name w:val="ui-author"/>
    <w:basedOn w:val="DefaultParagraphFont"/>
    <w:rsid w:val="006D5178"/>
  </w:style>
  <w:style w:type="character" w:customStyle="1" w:styleId="ui-staffline">
    <w:name w:val="ui-staffline"/>
    <w:basedOn w:val="DefaultParagraphFont"/>
    <w:rsid w:val="006D5178"/>
  </w:style>
  <w:style w:type="paragraph" w:customStyle="1" w:styleId="promotion-tag-p">
    <w:name w:val="promotion-tag-p"/>
    <w:basedOn w:val="Normal"/>
    <w:rsid w:val="006D5178"/>
    <w:pPr>
      <w:spacing w:before="100" w:beforeAutospacing="1" w:after="100" w:afterAutospacing="1"/>
    </w:pPr>
    <w:rPr>
      <w:rFonts w:ascii="Times" w:hAnsi="Times"/>
      <w:sz w:val="20"/>
      <w:szCs w:val="20"/>
    </w:rPr>
  </w:style>
  <w:style w:type="paragraph" w:customStyle="1" w:styleId="heading">
    <w:name w:val="heading"/>
    <w:basedOn w:val="Normal"/>
    <w:rsid w:val="006D5178"/>
    <w:pPr>
      <w:spacing w:before="100" w:beforeAutospacing="1" w:after="100" w:afterAutospacing="1"/>
    </w:pPr>
    <w:rPr>
      <w:rFonts w:ascii="Times" w:hAnsi="Times"/>
      <w:sz w:val="20"/>
      <w:szCs w:val="20"/>
    </w:rPr>
  </w:style>
  <w:style w:type="character" w:customStyle="1" w:styleId="value">
    <w:name w:val="value"/>
    <w:basedOn w:val="DefaultParagraphFont"/>
    <w:rsid w:val="006D5178"/>
  </w:style>
  <w:style w:type="character" w:customStyle="1" w:styleId="specialissuelabel">
    <w:name w:val="specialissuelabel"/>
    <w:basedOn w:val="DefaultParagraphFont"/>
    <w:rsid w:val="006D5178"/>
  </w:style>
  <w:style w:type="character" w:customStyle="1" w:styleId="referencediv">
    <w:name w:val="referencediv"/>
    <w:basedOn w:val="DefaultParagraphFont"/>
    <w:rsid w:val="006D5178"/>
  </w:style>
  <w:style w:type="character" w:customStyle="1" w:styleId="wp-smiley">
    <w:name w:val="wp-smiley"/>
    <w:basedOn w:val="DefaultParagraphFont"/>
    <w:rsid w:val="006D5178"/>
  </w:style>
  <w:style w:type="character" w:customStyle="1" w:styleId="artjournal">
    <w:name w:val="art_journal"/>
    <w:basedOn w:val="DefaultParagraphFont"/>
    <w:rsid w:val="006D5178"/>
  </w:style>
  <w:style w:type="character" w:customStyle="1" w:styleId="artdatevolumeissuepart">
    <w:name w:val="art_datevolumeissuepart"/>
    <w:basedOn w:val="DefaultParagraphFont"/>
    <w:rsid w:val="006D5178"/>
  </w:style>
  <w:style w:type="character" w:customStyle="1" w:styleId="artpages">
    <w:name w:val="art_pages"/>
    <w:basedOn w:val="DefaultParagraphFont"/>
    <w:rsid w:val="006D5178"/>
  </w:style>
  <w:style w:type="character" w:customStyle="1" w:styleId="singlehighlightclass">
    <w:name w:val="single_highlight_class"/>
    <w:basedOn w:val="DefaultParagraphFont"/>
    <w:rsid w:val="006D5178"/>
  </w:style>
  <w:style w:type="character" w:customStyle="1" w:styleId="degree">
    <w:name w:val="degree"/>
    <w:basedOn w:val="DefaultParagraphFont"/>
    <w:rsid w:val="006D5178"/>
  </w:style>
  <w:style w:type="character" w:customStyle="1" w:styleId="major">
    <w:name w:val="major"/>
    <w:basedOn w:val="DefaultParagraphFont"/>
    <w:rsid w:val="006D5178"/>
  </w:style>
  <w:style w:type="character" w:customStyle="1" w:styleId="authors">
    <w:name w:val="authors"/>
    <w:basedOn w:val="DefaultParagraphFont"/>
    <w:rsid w:val="006D5178"/>
  </w:style>
  <w:style w:type="character" w:customStyle="1" w:styleId="views">
    <w:name w:val="views"/>
    <w:basedOn w:val="DefaultParagraphFont"/>
    <w:rsid w:val="006D5178"/>
  </w:style>
  <w:style w:type="character" w:customStyle="1" w:styleId="stmainservices">
    <w:name w:val="stmainservices"/>
    <w:basedOn w:val="DefaultParagraphFont"/>
    <w:rsid w:val="006D5178"/>
  </w:style>
  <w:style w:type="character" w:customStyle="1" w:styleId="stbubblehcount">
    <w:name w:val="stbubble_hcount"/>
    <w:basedOn w:val="DefaultParagraphFont"/>
    <w:rsid w:val="006D5178"/>
  </w:style>
  <w:style w:type="paragraph" w:customStyle="1" w:styleId="Document">
    <w:name w:val="_Document"/>
    <w:basedOn w:val="Default"/>
    <w:next w:val="Default"/>
    <w:uiPriority w:val="99"/>
    <w:rsid w:val="006D517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D517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D5178"/>
    <w:pPr>
      <w:widowControl w:val="0"/>
    </w:pPr>
    <w:rPr>
      <w:rFonts w:ascii="New Baskerville" w:eastAsiaTheme="minorEastAsia" w:hAnsi="New Baskerville"/>
      <w:color w:val="auto"/>
    </w:rPr>
  </w:style>
  <w:style w:type="paragraph" w:customStyle="1" w:styleId="collapsed-hide">
    <w:name w:val="collapsed-hide"/>
    <w:basedOn w:val="Normal"/>
    <w:rsid w:val="006D517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D5178"/>
    <w:pPr>
      <w:widowControl w:val="0"/>
      <w:spacing w:line="211" w:lineRule="atLeast"/>
    </w:pPr>
    <w:rPr>
      <w:rFonts w:ascii="Mokka" w:eastAsiaTheme="minorEastAsia" w:hAnsi="Mokka"/>
      <w:color w:val="auto"/>
    </w:rPr>
  </w:style>
  <w:style w:type="paragraph" w:customStyle="1" w:styleId="odd">
    <w:name w:val="odd"/>
    <w:basedOn w:val="Normal"/>
    <w:rsid w:val="006D517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D5178"/>
  </w:style>
  <w:style w:type="character" w:customStyle="1" w:styleId="tolocaltime">
    <w:name w:val="tolocaltime"/>
    <w:basedOn w:val="DefaultParagraphFont"/>
    <w:rsid w:val="006D5178"/>
  </w:style>
  <w:style w:type="character" w:customStyle="1" w:styleId="pb-byline">
    <w:name w:val="pb-byline"/>
    <w:basedOn w:val="DefaultParagraphFont"/>
    <w:rsid w:val="006D5178"/>
  </w:style>
  <w:style w:type="character" w:customStyle="1" w:styleId="pb-timestamp">
    <w:name w:val="pb-timestamp"/>
    <w:basedOn w:val="DefaultParagraphFont"/>
    <w:rsid w:val="006D5178"/>
  </w:style>
  <w:style w:type="character" w:customStyle="1" w:styleId="posted-on">
    <w:name w:val="posted-on"/>
    <w:basedOn w:val="DefaultParagraphFont"/>
    <w:rsid w:val="006D5178"/>
  </w:style>
  <w:style w:type="character" w:customStyle="1" w:styleId="even">
    <w:name w:val="even"/>
    <w:basedOn w:val="DefaultParagraphFont"/>
    <w:rsid w:val="006D5178"/>
  </w:style>
  <w:style w:type="paragraph" w:customStyle="1" w:styleId="volissue">
    <w:name w:val="volissue"/>
    <w:basedOn w:val="Normal"/>
    <w:rsid w:val="006D517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D5178"/>
  </w:style>
  <w:style w:type="character" w:customStyle="1" w:styleId="articledate">
    <w:name w:val="articledate"/>
    <w:basedOn w:val="DefaultParagraphFont"/>
    <w:rsid w:val="006D5178"/>
  </w:style>
  <w:style w:type="character" w:customStyle="1" w:styleId="post-byline">
    <w:name w:val="post-byline"/>
    <w:basedOn w:val="DefaultParagraphFont"/>
    <w:rsid w:val="006D5178"/>
  </w:style>
  <w:style w:type="character" w:customStyle="1" w:styleId="metadate">
    <w:name w:val="meta_date"/>
    <w:basedOn w:val="DefaultParagraphFont"/>
    <w:rsid w:val="006D5178"/>
  </w:style>
  <w:style w:type="character" w:customStyle="1" w:styleId="fa">
    <w:name w:val="fa"/>
    <w:basedOn w:val="DefaultParagraphFont"/>
    <w:rsid w:val="006D5178"/>
  </w:style>
  <w:style w:type="character" w:customStyle="1" w:styleId="longname">
    <w:name w:val="longname"/>
    <w:basedOn w:val="DefaultParagraphFont"/>
    <w:rsid w:val="006D5178"/>
  </w:style>
  <w:style w:type="character" w:customStyle="1" w:styleId="echocontainer">
    <w:name w:val="echo_container"/>
    <w:basedOn w:val="DefaultParagraphFont"/>
    <w:rsid w:val="006D5178"/>
  </w:style>
  <w:style w:type="character" w:customStyle="1" w:styleId="comment-display">
    <w:name w:val="comment-display"/>
    <w:basedOn w:val="DefaultParagraphFont"/>
    <w:rsid w:val="006D5178"/>
  </w:style>
  <w:style w:type="paragraph" w:customStyle="1" w:styleId="comment-count-label">
    <w:name w:val="comment-count-label"/>
    <w:basedOn w:val="Normal"/>
    <w:rsid w:val="006D5178"/>
    <w:pPr>
      <w:spacing w:before="100" w:beforeAutospacing="1" w:after="100" w:afterAutospacing="1"/>
    </w:pPr>
    <w:rPr>
      <w:rFonts w:ascii="Times" w:hAnsi="Times"/>
      <w:sz w:val="20"/>
      <w:szCs w:val="20"/>
    </w:rPr>
  </w:style>
  <w:style w:type="character" w:customStyle="1" w:styleId="echo-counter">
    <w:name w:val="echo-counter"/>
    <w:basedOn w:val="DefaultParagraphFont"/>
    <w:rsid w:val="006D5178"/>
  </w:style>
  <w:style w:type="character" w:customStyle="1" w:styleId="discussion-policy">
    <w:name w:val="discussion-policy"/>
    <w:basedOn w:val="DefaultParagraphFont"/>
    <w:rsid w:val="006D5178"/>
  </w:style>
  <w:style w:type="character" w:customStyle="1" w:styleId="echo-apps-conversations-streamcaption">
    <w:name w:val="echo-apps-conversations-streamcaption"/>
    <w:basedOn w:val="DefaultParagraphFont"/>
    <w:rsid w:val="006D5178"/>
  </w:style>
  <w:style w:type="character" w:customStyle="1" w:styleId="echo-streamserver-controls-stream-item-text">
    <w:name w:val="echo-streamserver-controls-stream-item-text"/>
    <w:basedOn w:val="DefaultParagraphFont"/>
    <w:rsid w:val="006D5178"/>
  </w:style>
  <w:style w:type="character" w:customStyle="1" w:styleId="echo-streamserver-controls-facepile-more">
    <w:name w:val="echo-streamserver-controls-facepile-more"/>
    <w:basedOn w:val="DefaultParagraphFont"/>
    <w:rsid w:val="006D5178"/>
  </w:style>
  <w:style w:type="character" w:customStyle="1" w:styleId="echo-primaryfont">
    <w:name w:val="echo-primaryfont"/>
    <w:basedOn w:val="DefaultParagraphFont"/>
    <w:rsid w:val="006D5178"/>
  </w:style>
  <w:style w:type="character" w:customStyle="1" w:styleId="section">
    <w:name w:val="section"/>
    <w:basedOn w:val="DefaultParagraphFont"/>
    <w:rsid w:val="006D5178"/>
  </w:style>
  <w:style w:type="character" w:customStyle="1" w:styleId="wpsr-txt-headline">
    <w:name w:val="wpsr-txt-headline"/>
    <w:basedOn w:val="DefaultParagraphFont"/>
    <w:rsid w:val="006D5178"/>
  </w:style>
  <w:style w:type="character" w:customStyle="1" w:styleId="asset-metabar-author">
    <w:name w:val="asset-metabar-author"/>
    <w:basedOn w:val="DefaultParagraphFont"/>
    <w:rsid w:val="006D5178"/>
  </w:style>
  <w:style w:type="character" w:customStyle="1" w:styleId="eza-dateline">
    <w:name w:val="eza-dateline"/>
    <w:basedOn w:val="DefaultParagraphFont"/>
    <w:rsid w:val="006D5178"/>
  </w:style>
  <w:style w:type="character" w:customStyle="1" w:styleId="eza-authors">
    <w:name w:val="eza-authors"/>
    <w:basedOn w:val="DefaultParagraphFont"/>
    <w:rsid w:val="006D5178"/>
  </w:style>
  <w:style w:type="character" w:customStyle="1" w:styleId="csmstaff">
    <w:name w:val="csm_staff"/>
    <w:basedOn w:val="DefaultParagraphFont"/>
    <w:rsid w:val="006D5178"/>
  </w:style>
  <w:style w:type="paragraph" w:customStyle="1" w:styleId="mol-para-with-font">
    <w:name w:val="mol-para-with-font"/>
    <w:basedOn w:val="Normal"/>
    <w:rsid w:val="006D517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D5178"/>
  </w:style>
  <w:style w:type="character" w:customStyle="1" w:styleId="byline-text">
    <w:name w:val="byline-text"/>
    <w:basedOn w:val="DefaultParagraphFont"/>
    <w:rsid w:val="006D5178"/>
  </w:style>
  <w:style w:type="character" w:customStyle="1" w:styleId="itemauthor">
    <w:name w:val="itemauthor"/>
    <w:basedOn w:val="DefaultParagraphFont"/>
    <w:rsid w:val="006D5178"/>
  </w:style>
  <w:style w:type="character" w:customStyle="1" w:styleId="itemdatecreated">
    <w:name w:val="itemdatecreated"/>
    <w:basedOn w:val="DefaultParagraphFont"/>
    <w:rsid w:val="006D5178"/>
  </w:style>
  <w:style w:type="character" w:customStyle="1" w:styleId="slug-metadata-note">
    <w:name w:val="slug-metadata-note"/>
    <w:basedOn w:val="DefaultParagraphFont"/>
    <w:rsid w:val="006D5178"/>
  </w:style>
  <w:style w:type="character" w:customStyle="1" w:styleId="drop-capped">
    <w:name w:val="drop-capped"/>
    <w:basedOn w:val="DefaultParagraphFont"/>
    <w:rsid w:val="006D5178"/>
  </w:style>
  <w:style w:type="character" w:customStyle="1" w:styleId="published">
    <w:name w:val="published"/>
    <w:basedOn w:val="DefaultParagraphFont"/>
    <w:rsid w:val="006D5178"/>
  </w:style>
  <w:style w:type="paragraph" w:customStyle="1" w:styleId="articleopinion-standfirst">
    <w:name w:val="articleopinion-standfirst"/>
    <w:basedOn w:val="Normal"/>
    <w:rsid w:val="006D5178"/>
    <w:pPr>
      <w:spacing w:before="100" w:beforeAutospacing="1" w:after="100" w:afterAutospacing="1"/>
    </w:pPr>
    <w:rPr>
      <w:rFonts w:ascii="Times" w:hAnsi="Times"/>
      <w:sz w:val="20"/>
      <w:szCs w:val="20"/>
    </w:rPr>
  </w:style>
  <w:style w:type="paragraph" w:customStyle="1" w:styleId="snippet">
    <w:name w:val="snippet"/>
    <w:basedOn w:val="Normal"/>
    <w:rsid w:val="006D5178"/>
    <w:pPr>
      <w:spacing w:before="100" w:beforeAutospacing="1" w:after="100" w:afterAutospacing="1"/>
    </w:pPr>
    <w:rPr>
      <w:rFonts w:ascii="Times" w:hAnsi="Times"/>
      <w:sz w:val="20"/>
      <w:szCs w:val="20"/>
    </w:rPr>
  </w:style>
  <w:style w:type="character" w:customStyle="1" w:styleId="thetitle">
    <w:name w:val="the_title"/>
    <w:basedOn w:val="DefaultParagraphFont"/>
    <w:rsid w:val="006D5178"/>
  </w:style>
  <w:style w:type="character" w:customStyle="1" w:styleId="view-count">
    <w:name w:val="view-count"/>
    <w:basedOn w:val="DefaultParagraphFont"/>
    <w:rsid w:val="006D5178"/>
  </w:style>
  <w:style w:type="character" w:customStyle="1" w:styleId="rupee">
    <w:name w:val="rupee"/>
    <w:basedOn w:val="DefaultParagraphFont"/>
    <w:rsid w:val="006D5178"/>
  </w:style>
  <w:style w:type="character" w:customStyle="1" w:styleId="grey1">
    <w:name w:val="grey1"/>
    <w:basedOn w:val="DefaultParagraphFont"/>
    <w:rsid w:val="006D5178"/>
  </w:style>
  <w:style w:type="paragraph" w:customStyle="1" w:styleId="Pa13">
    <w:name w:val="Pa13"/>
    <w:basedOn w:val="Default"/>
    <w:next w:val="Default"/>
    <w:uiPriority w:val="99"/>
    <w:rsid w:val="006D5178"/>
    <w:pPr>
      <w:widowControl w:val="0"/>
      <w:spacing w:line="201" w:lineRule="atLeast"/>
    </w:pPr>
    <w:rPr>
      <w:rFonts w:eastAsiaTheme="minorEastAsia"/>
      <w:color w:val="auto"/>
    </w:rPr>
  </w:style>
  <w:style w:type="paragraph" w:customStyle="1" w:styleId="Pa14">
    <w:name w:val="Pa14"/>
    <w:basedOn w:val="Default"/>
    <w:next w:val="Default"/>
    <w:uiPriority w:val="99"/>
    <w:rsid w:val="006D5178"/>
    <w:pPr>
      <w:widowControl w:val="0"/>
      <w:spacing w:line="241" w:lineRule="atLeast"/>
    </w:pPr>
    <w:rPr>
      <w:rFonts w:eastAsiaTheme="minorEastAsia"/>
      <w:color w:val="auto"/>
    </w:rPr>
  </w:style>
  <w:style w:type="paragraph" w:customStyle="1" w:styleId="Pa9">
    <w:name w:val="Pa9"/>
    <w:basedOn w:val="Default"/>
    <w:next w:val="Default"/>
    <w:uiPriority w:val="99"/>
    <w:rsid w:val="006D517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D5178"/>
  </w:style>
  <w:style w:type="character" w:customStyle="1" w:styleId="reporttitle">
    <w:name w:val="report_title"/>
    <w:basedOn w:val="DefaultParagraphFont"/>
    <w:rsid w:val="006D5178"/>
  </w:style>
  <w:style w:type="character" w:customStyle="1" w:styleId="documenttype-longreleases">
    <w:name w:val="document_type_-_long_releases"/>
    <w:basedOn w:val="DefaultParagraphFont"/>
    <w:rsid w:val="006D5178"/>
  </w:style>
  <w:style w:type="character" w:customStyle="1" w:styleId="alt-date">
    <w:name w:val="alt-date"/>
    <w:basedOn w:val="DefaultParagraphFont"/>
    <w:rsid w:val="006D5178"/>
  </w:style>
  <w:style w:type="character" w:customStyle="1" w:styleId="entry-byline">
    <w:name w:val="entry-byline"/>
    <w:basedOn w:val="DefaultParagraphFont"/>
    <w:rsid w:val="006D5178"/>
  </w:style>
  <w:style w:type="character" w:customStyle="1" w:styleId="taglinecontrib">
    <w:name w:val="tagline_contrib"/>
    <w:basedOn w:val="DefaultParagraphFont"/>
    <w:rsid w:val="006D5178"/>
  </w:style>
  <w:style w:type="character" w:customStyle="1" w:styleId="articledate0">
    <w:name w:val="article_date"/>
    <w:basedOn w:val="DefaultParagraphFont"/>
    <w:rsid w:val="006D5178"/>
  </w:style>
  <w:style w:type="paragraph" w:customStyle="1" w:styleId="hg-daily">
    <w:name w:val="hg-daily"/>
    <w:basedOn w:val="Normal"/>
    <w:rsid w:val="006D5178"/>
    <w:pPr>
      <w:spacing w:before="100" w:beforeAutospacing="1" w:after="100" w:afterAutospacing="1"/>
    </w:pPr>
    <w:rPr>
      <w:rFonts w:ascii="Times" w:hAnsi="Times"/>
      <w:sz w:val="20"/>
      <w:szCs w:val="20"/>
    </w:rPr>
  </w:style>
  <w:style w:type="character" w:customStyle="1" w:styleId="cit">
    <w:name w:val="cit"/>
    <w:basedOn w:val="DefaultParagraphFont"/>
    <w:rsid w:val="006D5178"/>
  </w:style>
  <w:style w:type="paragraph" w:customStyle="1" w:styleId="buttonheading">
    <w:name w:val="buttonheading"/>
    <w:basedOn w:val="Normal"/>
    <w:rsid w:val="006D5178"/>
    <w:pPr>
      <w:spacing w:before="100" w:beforeAutospacing="1" w:after="100" w:afterAutospacing="1"/>
    </w:pPr>
    <w:rPr>
      <w:rFonts w:ascii="Times" w:hAnsi="Times"/>
      <w:sz w:val="20"/>
      <w:szCs w:val="20"/>
    </w:rPr>
  </w:style>
  <w:style w:type="character" w:customStyle="1" w:styleId="createdate">
    <w:name w:val="createdate"/>
    <w:basedOn w:val="DefaultParagraphFont"/>
    <w:rsid w:val="006D5178"/>
  </w:style>
  <w:style w:type="character" w:customStyle="1" w:styleId="text-label">
    <w:name w:val="text-label"/>
    <w:basedOn w:val="DefaultParagraphFont"/>
    <w:rsid w:val="006D5178"/>
  </w:style>
  <w:style w:type="paragraph" w:customStyle="1" w:styleId="TOC3Char">
    <w:name w:val="TOC 3 Char"/>
    <w:basedOn w:val="Normal"/>
    <w:next w:val="Normal"/>
    <w:rsid w:val="006D5178"/>
    <w:rPr>
      <w:rFonts w:eastAsia="Times New Roman"/>
      <w:sz w:val="24"/>
      <w:szCs w:val="20"/>
    </w:rPr>
  </w:style>
  <w:style w:type="paragraph" w:customStyle="1" w:styleId="TOC1Char">
    <w:name w:val="TOC 1 Char"/>
    <w:basedOn w:val="Normal"/>
    <w:next w:val="Normal"/>
    <w:rsid w:val="006D5178"/>
    <w:rPr>
      <w:rFonts w:eastAsia="Times New Roman"/>
      <w:b/>
      <w:sz w:val="24"/>
      <w:szCs w:val="20"/>
    </w:rPr>
  </w:style>
  <w:style w:type="character" w:customStyle="1" w:styleId="StyleCardtextChar10pt">
    <w:name w:val="Style Card text Char + 10 pt"/>
    <w:rsid w:val="006D5178"/>
    <w:rPr>
      <w:rFonts w:ascii="Georgia" w:eastAsia="Calibri" w:hAnsi="Georgia"/>
      <w:sz w:val="20"/>
      <w:u w:val="single"/>
      <w:lang w:bidi="ar-SA"/>
    </w:rPr>
  </w:style>
  <w:style w:type="paragraph" w:customStyle="1" w:styleId="ColorfulList-Accent11">
    <w:name w:val="Colorful List - Accent 11"/>
    <w:basedOn w:val="Normal"/>
    <w:uiPriority w:val="34"/>
    <w:qFormat/>
    <w:rsid w:val="006D5178"/>
    <w:pPr>
      <w:ind w:left="720"/>
      <w:contextualSpacing/>
      <w:jc w:val="both"/>
    </w:pPr>
    <w:rPr>
      <w:rFonts w:eastAsia="Times New Roman"/>
      <w:sz w:val="20"/>
      <w:szCs w:val="20"/>
    </w:rPr>
  </w:style>
  <w:style w:type="paragraph" w:customStyle="1" w:styleId="NoteLevel11">
    <w:name w:val="Note Level 11"/>
    <w:basedOn w:val="Normal"/>
    <w:uiPriority w:val="99"/>
    <w:rsid w:val="006D517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D5178"/>
    <w:pPr>
      <w:keepNext/>
      <w:tabs>
        <w:tab w:val="num" w:pos="1440"/>
      </w:tabs>
      <w:ind w:left="1800" w:hanging="360"/>
      <w:outlineLvl w:val="2"/>
    </w:pPr>
    <w:rPr>
      <w:rFonts w:eastAsia="MS Gothic"/>
    </w:rPr>
  </w:style>
  <w:style w:type="paragraph" w:customStyle="1" w:styleId="NoteLevel41">
    <w:name w:val="Note Level 41"/>
    <w:basedOn w:val="Normal"/>
    <w:rsid w:val="006D5178"/>
    <w:pPr>
      <w:keepNext/>
      <w:tabs>
        <w:tab w:val="num" w:pos="2160"/>
      </w:tabs>
      <w:ind w:left="2520" w:hanging="360"/>
      <w:outlineLvl w:val="3"/>
    </w:pPr>
    <w:rPr>
      <w:rFonts w:eastAsia="MS Gothic"/>
    </w:rPr>
  </w:style>
  <w:style w:type="paragraph" w:customStyle="1" w:styleId="NoteLevel51">
    <w:name w:val="Note Level 51"/>
    <w:basedOn w:val="Normal"/>
    <w:rsid w:val="006D5178"/>
    <w:pPr>
      <w:keepNext/>
      <w:tabs>
        <w:tab w:val="num" w:pos="2880"/>
      </w:tabs>
      <w:ind w:left="3240" w:hanging="360"/>
      <w:outlineLvl w:val="4"/>
    </w:pPr>
    <w:rPr>
      <w:rFonts w:eastAsia="MS Gothic"/>
    </w:rPr>
  </w:style>
  <w:style w:type="paragraph" w:customStyle="1" w:styleId="NoteLevel61">
    <w:name w:val="Note Level 61"/>
    <w:basedOn w:val="Normal"/>
    <w:rsid w:val="006D5178"/>
    <w:pPr>
      <w:keepNext/>
      <w:tabs>
        <w:tab w:val="num" w:pos="3600"/>
      </w:tabs>
      <w:ind w:left="3960" w:hanging="360"/>
      <w:outlineLvl w:val="5"/>
    </w:pPr>
    <w:rPr>
      <w:rFonts w:eastAsia="MS Gothic"/>
    </w:rPr>
  </w:style>
  <w:style w:type="paragraph" w:customStyle="1" w:styleId="NoteLevel71">
    <w:name w:val="Note Level 71"/>
    <w:basedOn w:val="Normal"/>
    <w:rsid w:val="006D5178"/>
    <w:pPr>
      <w:keepNext/>
      <w:tabs>
        <w:tab w:val="num" w:pos="4320"/>
      </w:tabs>
      <w:ind w:left="4680" w:hanging="360"/>
      <w:outlineLvl w:val="6"/>
    </w:pPr>
    <w:rPr>
      <w:rFonts w:eastAsia="MS Gothic"/>
    </w:rPr>
  </w:style>
  <w:style w:type="paragraph" w:customStyle="1" w:styleId="NoteLevel81">
    <w:name w:val="Note Level 81"/>
    <w:basedOn w:val="Normal"/>
    <w:rsid w:val="006D5178"/>
    <w:pPr>
      <w:keepNext/>
      <w:tabs>
        <w:tab w:val="num" w:pos="5040"/>
      </w:tabs>
      <w:ind w:left="5400" w:hanging="360"/>
      <w:outlineLvl w:val="7"/>
    </w:pPr>
    <w:rPr>
      <w:rFonts w:eastAsia="MS Gothic"/>
    </w:rPr>
  </w:style>
  <w:style w:type="paragraph" w:customStyle="1" w:styleId="NoteLevel91">
    <w:name w:val="Note Level 91"/>
    <w:basedOn w:val="Normal"/>
    <w:rsid w:val="006D5178"/>
    <w:pPr>
      <w:keepNext/>
      <w:tabs>
        <w:tab w:val="num" w:pos="5760"/>
      </w:tabs>
      <w:ind w:left="6120" w:hanging="360"/>
      <w:outlineLvl w:val="8"/>
    </w:pPr>
    <w:rPr>
      <w:rFonts w:eastAsia="MS Gothic"/>
    </w:rPr>
  </w:style>
  <w:style w:type="paragraph" w:styleId="Index2">
    <w:name w:val="index 2"/>
    <w:basedOn w:val="Normal"/>
    <w:next w:val="Normal"/>
    <w:autoRedefine/>
    <w:rsid w:val="006D5178"/>
    <w:pPr>
      <w:spacing w:after="200" w:line="276" w:lineRule="auto"/>
      <w:ind w:left="400" w:hanging="200"/>
    </w:pPr>
    <w:rPr>
      <w:rFonts w:eastAsia="Times New Roman"/>
      <w:bCs/>
    </w:rPr>
  </w:style>
  <w:style w:type="paragraph" w:styleId="Index3">
    <w:name w:val="index 3"/>
    <w:basedOn w:val="Normal"/>
    <w:next w:val="Normal"/>
    <w:autoRedefine/>
    <w:rsid w:val="006D5178"/>
    <w:pPr>
      <w:spacing w:after="200" w:line="276" w:lineRule="auto"/>
      <w:ind w:left="600" w:hanging="200"/>
    </w:pPr>
    <w:rPr>
      <w:rFonts w:eastAsia="Times New Roman"/>
      <w:bCs/>
    </w:rPr>
  </w:style>
  <w:style w:type="paragraph" w:styleId="Index4">
    <w:name w:val="index 4"/>
    <w:basedOn w:val="Normal"/>
    <w:next w:val="Normal"/>
    <w:autoRedefine/>
    <w:rsid w:val="006D5178"/>
    <w:pPr>
      <w:spacing w:after="200" w:line="276" w:lineRule="auto"/>
      <w:ind w:left="800" w:hanging="200"/>
    </w:pPr>
    <w:rPr>
      <w:rFonts w:eastAsia="Times New Roman"/>
      <w:bCs/>
    </w:rPr>
  </w:style>
  <w:style w:type="paragraph" w:styleId="Index5">
    <w:name w:val="index 5"/>
    <w:basedOn w:val="Normal"/>
    <w:next w:val="Normal"/>
    <w:autoRedefine/>
    <w:rsid w:val="006D5178"/>
    <w:pPr>
      <w:spacing w:after="200" w:line="276" w:lineRule="auto"/>
      <w:ind w:left="1000" w:hanging="200"/>
    </w:pPr>
    <w:rPr>
      <w:rFonts w:eastAsia="Times New Roman"/>
      <w:bCs/>
    </w:rPr>
  </w:style>
  <w:style w:type="paragraph" w:styleId="Index6">
    <w:name w:val="index 6"/>
    <w:basedOn w:val="Normal"/>
    <w:next w:val="Normal"/>
    <w:autoRedefine/>
    <w:rsid w:val="006D5178"/>
    <w:pPr>
      <w:spacing w:after="200" w:line="276" w:lineRule="auto"/>
      <w:ind w:left="1200" w:hanging="200"/>
    </w:pPr>
    <w:rPr>
      <w:rFonts w:eastAsia="Times New Roman"/>
      <w:bCs/>
    </w:rPr>
  </w:style>
  <w:style w:type="paragraph" w:styleId="Index7">
    <w:name w:val="index 7"/>
    <w:basedOn w:val="Normal"/>
    <w:next w:val="Normal"/>
    <w:autoRedefine/>
    <w:rsid w:val="006D5178"/>
    <w:pPr>
      <w:spacing w:after="200" w:line="276" w:lineRule="auto"/>
      <w:ind w:left="1400" w:hanging="200"/>
    </w:pPr>
    <w:rPr>
      <w:rFonts w:eastAsia="Times New Roman"/>
      <w:bCs/>
    </w:rPr>
  </w:style>
  <w:style w:type="paragraph" w:styleId="Index8">
    <w:name w:val="index 8"/>
    <w:basedOn w:val="Normal"/>
    <w:next w:val="Normal"/>
    <w:autoRedefine/>
    <w:rsid w:val="006D5178"/>
    <w:pPr>
      <w:spacing w:after="200" w:line="276" w:lineRule="auto"/>
      <w:ind w:left="1600" w:hanging="200"/>
    </w:pPr>
    <w:rPr>
      <w:rFonts w:eastAsia="Times New Roman"/>
      <w:bCs/>
    </w:rPr>
  </w:style>
  <w:style w:type="paragraph" w:styleId="Index9">
    <w:name w:val="index 9"/>
    <w:basedOn w:val="Normal"/>
    <w:next w:val="Normal"/>
    <w:autoRedefine/>
    <w:rsid w:val="006D5178"/>
    <w:pPr>
      <w:spacing w:after="200" w:line="276" w:lineRule="auto"/>
      <w:ind w:left="1800" w:hanging="200"/>
    </w:pPr>
    <w:rPr>
      <w:rFonts w:eastAsia="Times New Roman"/>
      <w:bCs/>
    </w:rPr>
  </w:style>
  <w:style w:type="paragraph" w:styleId="IndexHeading">
    <w:name w:val="index heading"/>
    <w:basedOn w:val="Normal"/>
    <w:next w:val="Index1"/>
    <w:rsid w:val="006D517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D5178"/>
    <w:pPr>
      <w:jc w:val="both"/>
    </w:pPr>
    <w:rPr>
      <w:rFonts w:eastAsia="Times New Roman"/>
      <w:i/>
      <w:iCs/>
      <w:color w:val="000000"/>
      <w:sz w:val="20"/>
    </w:rPr>
  </w:style>
  <w:style w:type="character" w:customStyle="1" w:styleId="MediumGrid11">
    <w:name w:val="Medium Grid 11"/>
    <w:uiPriority w:val="99"/>
    <w:rsid w:val="006D5178"/>
    <w:rPr>
      <w:color w:val="808080"/>
    </w:rPr>
  </w:style>
  <w:style w:type="numbering" w:customStyle="1" w:styleId="NoList8">
    <w:name w:val="No List8"/>
    <w:next w:val="NoList"/>
    <w:semiHidden/>
    <w:unhideWhenUsed/>
    <w:rsid w:val="006D5178"/>
  </w:style>
  <w:style w:type="numbering" w:customStyle="1" w:styleId="NoList9">
    <w:name w:val="No List9"/>
    <w:next w:val="NoList"/>
    <w:semiHidden/>
    <w:unhideWhenUsed/>
    <w:rsid w:val="006D5178"/>
  </w:style>
  <w:style w:type="numbering" w:customStyle="1" w:styleId="NoList10">
    <w:name w:val="No List10"/>
    <w:next w:val="NoList"/>
    <w:semiHidden/>
    <w:unhideWhenUsed/>
    <w:rsid w:val="006D5178"/>
  </w:style>
  <w:style w:type="numbering" w:customStyle="1" w:styleId="NoList12">
    <w:name w:val="No List12"/>
    <w:next w:val="NoList"/>
    <w:semiHidden/>
    <w:unhideWhenUsed/>
    <w:rsid w:val="006D5178"/>
  </w:style>
  <w:style w:type="numbering" w:customStyle="1" w:styleId="NoList13">
    <w:name w:val="No List13"/>
    <w:next w:val="NoList"/>
    <w:semiHidden/>
    <w:unhideWhenUsed/>
    <w:rsid w:val="006D5178"/>
  </w:style>
  <w:style w:type="numbering" w:customStyle="1" w:styleId="NoList14">
    <w:name w:val="No List14"/>
    <w:next w:val="NoList"/>
    <w:semiHidden/>
    <w:unhideWhenUsed/>
    <w:rsid w:val="006D5178"/>
  </w:style>
  <w:style w:type="numbering" w:customStyle="1" w:styleId="NoList15">
    <w:name w:val="No List15"/>
    <w:next w:val="NoList"/>
    <w:uiPriority w:val="99"/>
    <w:semiHidden/>
    <w:unhideWhenUsed/>
    <w:rsid w:val="006D5178"/>
  </w:style>
  <w:style w:type="numbering" w:customStyle="1" w:styleId="NoList16">
    <w:name w:val="No List16"/>
    <w:next w:val="NoList"/>
    <w:uiPriority w:val="99"/>
    <w:semiHidden/>
    <w:unhideWhenUsed/>
    <w:rsid w:val="006D5178"/>
  </w:style>
  <w:style w:type="numbering" w:customStyle="1" w:styleId="NoList17">
    <w:name w:val="No List17"/>
    <w:next w:val="NoList"/>
    <w:semiHidden/>
    <w:unhideWhenUsed/>
    <w:rsid w:val="006D5178"/>
  </w:style>
  <w:style w:type="numbering" w:customStyle="1" w:styleId="NoList18">
    <w:name w:val="No List18"/>
    <w:next w:val="NoList"/>
    <w:uiPriority w:val="99"/>
    <w:semiHidden/>
    <w:unhideWhenUsed/>
    <w:rsid w:val="006D5178"/>
  </w:style>
  <w:style w:type="numbering" w:customStyle="1" w:styleId="NoList19">
    <w:name w:val="No List19"/>
    <w:next w:val="NoList"/>
    <w:uiPriority w:val="99"/>
    <w:semiHidden/>
    <w:unhideWhenUsed/>
    <w:rsid w:val="006D5178"/>
  </w:style>
  <w:style w:type="numbering" w:customStyle="1" w:styleId="NoList20">
    <w:name w:val="No List20"/>
    <w:next w:val="NoList"/>
    <w:semiHidden/>
    <w:unhideWhenUsed/>
    <w:rsid w:val="006D5178"/>
  </w:style>
  <w:style w:type="numbering" w:customStyle="1" w:styleId="NoList21">
    <w:name w:val="No List21"/>
    <w:next w:val="NoList"/>
    <w:semiHidden/>
    <w:unhideWhenUsed/>
    <w:rsid w:val="006D5178"/>
  </w:style>
  <w:style w:type="paragraph" w:customStyle="1" w:styleId="PlaceholderText2">
    <w:name w:val="Placeholder Text2"/>
    <w:basedOn w:val="Normal"/>
    <w:uiPriority w:val="99"/>
    <w:rsid w:val="006D517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D5178"/>
    <w:pPr>
      <w:keepNext/>
      <w:tabs>
        <w:tab w:val="num" w:pos="1440"/>
      </w:tabs>
      <w:ind w:left="1800" w:hanging="360"/>
      <w:outlineLvl w:val="2"/>
    </w:pPr>
    <w:rPr>
      <w:rFonts w:eastAsia="MS Gothic"/>
      <w:sz w:val="24"/>
    </w:rPr>
  </w:style>
  <w:style w:type="paragraph" w:customStyle="1" w:styleId="LightList1">
    <w:name w:val="Light List1"/>
    <w:basedOn w:val="Normal"/>
    <w:rsid w:val="006D5178"/>
    <w:pPr>
      <w:keepNext/>
      <w:tabs>
        <w:tab w:val="num" w:pos="2160"/>
      </w:tabs>
      <w:ind w:left="2520" w:hanging="360"/>
      <w:outlineLvl w:val="3"/>
    </w:pPr>
    <w:rPr>
      <w:rFonts w:eastAsia="MS Gothic"/>
      <w:sz w:val="24"/>
    </w:rPr>
  </w:style>
  <w:style w:type="paragraph" w:customStyle="1" w:styleId="LightGrid1">
    <w:name w:val="Light Grid1"/>
    <w:basedOn w:val="Normal"/>
    <w:rsid w:val="006D5178"/>
    <w:pPr>
      <w:keepNext/>
      <w:tabs>
        <w:tab w:val="num" w:pos="2880"/>
      </w:tabs>
      <w:ind w:left="3240" w:hanging="360"/>
      <w:outlineLvl w:val="4"/>
    </w:pPr>
    <w:rPr>
      <w:rFonts w:eastAsia="MS Gothic"/>
      <w:sz w:val="24"/>
    </w:rPr>
  </w:style>
  <w:style w:type="paragraph" w:customStyle="1" w:styleId="MediumShading11">
    <w:name w:val="Medium Shading 11"/>
    <w:basedOn w:val="Normal"/>
    <w:rsid w:val="006D5178"/>
    <w:pPr>
      <w:keepNext/>
      <w:tabs>
        <w:tab w:val="num" w:pos="3600"/>
      </w:tabs>
      <w:ind w:left="3960" w:hanging="360"/>
      <w:outlineLvl w:val="5"/>
    </w:pPr>
    <w:rPr>
      <w:rFonts w:eastAsia="MS Gothic"/>
      <w:sz w:val="24"/>
    </w:rPr>
  </w:style>
  <w:style w:type="paragraph" w:customStyle="1" w:styleId="MediumShading21">
    <w:name w:val="Medium Shading 21"/>
    <w:basedOn w:val="Normal"/>
    <w:rsid w:val="006D5178"/>
    <w:pPr>
      <w:keepNext/>
      <w:tabs>
        <w:tab w:val="num" w:pos="4320"/>
      </w:tabs>
      <w:ind w:left="4680" w:hanging="360"/>
      <w:outlineLvl w:val="6"/>
    </w:pPr>
    <w:rPr>
      <w:rFonts w:eastAsia="MS Gothic"/>
      <w:sz w:val="24"/>
    </w:rPr>
  </w:style>
  <w:style w:type="paragraph" w:customStyle="1" w:styleId="MediumList11">
    <w:name w:val="Medium List 11"/>
    <w:basedOn w:val="Normal"/>
    <w:rsid w:val="006D5178"/>
    <w:pPr>
      <w:keepNext/>
      <w:tabs>
        <w:tab w:val="num" w:pos="5040"/>
      </w:tabs>
      <w:ind w:left="5400" w:hanging="360"/>
      <w:outlineLvl w:val="7"/>
    </w:pPr>
    <w:rPr>
      <w:rFonts w:eastAsia="MS Gothic"/>
      <w:sz w:val="24"/>
    </w:rPr>
  </w:style>
  <w:style w:type="paragraph" w:customStyle="1" w:styleId="MediumList21">
    <w:name w:val="Medium List 21"/>
    <w:basedOn w:val="Normal"/>
    <w:rsid w:val="006D517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D5178"/>
    <w:rPr>
      <w:sz w:val="17"/>
      <w:szCs w:val="24"/>
      <w:lang w:val="en-US" w:eastAsia="en-US" w:bidi="ar-SA"/>
    </w:rPr>
  </w:style>
  <w:style w:type="paragraph" w:customStyle="1" w:styleId="TagsFutura">
    <w:name w:val="TagsFutura"/>
    <w:basedOn w:val="Normal"/>
    <w:next w:val="Cites"/>
    <w:rsid w:val="006D5178"/>
    <w:rPr>
      <w:rFonts w:ascii="Futura" w:eastAsia="Times" w:hAnsi="Futura"/>
      <w:b/>
      <w:caps/>
      <w:sz w:val="18"/>
      <w:szCs w:val="20"/>
    </w:rPr>
  </w:style>
  <w:style w:type="character" w:customStyle="1" w:styleId="italics">
    <w:name w:val="italics"/>
    <w:basedOn w:val="DefaultParagraphFont"/>
    <w:rsid w:val="006D5178"/>
  </w:style>
  <w:style w:type="character" w:styleId="UnresolvedMention">
    <w:name w:val="Unresolved Mention"/>
    <w:basedOn w:val="DefaultParagraphFont"/>
    <w:uiPriority w:val="99"/>
    <w:semiHidden/>
    <w:unhideWhenUsed/>
    <w:rsid w:val="006D5178"/>
    <w:rPr>
      <w:color w:val="808080"/>
      <w:shd w:val="clear" w:color="auto" w:fill="E6E6E6"/>
    </w:rPr>
  </w:style>
  <w:style w:type="character" w:customStyle="1" w:styleId="m-3583723223135346788gmail-style13ptbold">
    <w:name w:val="m_-3583723223135346788gmail-style13ptbold"/>
    <w:basedOn w:val="DefaultParagraphFont"/>
    <w:rsid w:val="006D5178"/>
  </w:style>
  <w:style w:type="character" w:customStyle="1" w:styleId="m-3583723223135346788gmail-styleunderline">
    <w:name w:val="m_-3583723223135346788gmail-styleunderline"/>
    <w:basedOn w:val="DefaultParagraphFont"/>
    <w:rsid w:val="006D5178"/>
  </w:style>
  <w:style w:type="paragraph" w:customStyle="1" w:styleId="speakable">
    <w:name w:val="speakable"/>
    <w:basedOn w:val="Normal"/>
    <w:uiPriority w:val="99"/>
    <w:qFormat/>
    <w:rsid w:val="006D5178"/>
    <w:pPr>
      <w:spacing w:before="100" w:beforeAutospacing="1" w:after="100" w:afterAutospacing="1"/>
    </w:pPr>
  </w:style>
  <w:style w:type="character" w:customStyle="1" w:styleId="BoldUnderline2">
    <w:name w:val="Bold.Underline"/>
    <w:uiPriority w:val="1"/>
    <w:qFormat/>
    <w:rsid w:val="006D5178"/>
    <w:rPr>
      <w:b/>
      <w:u w:val="single"/>
    </w:rPr>
  </w:style>
  <w:style w:type="character" w:customStyle="1" w:styleId="UnresolvedMention3">
    <w:name w:val="Unresolved Mention3"/>
    <w:basedOn w:val="DefaultParagraphFont"/>
    <w:uiPriority w:val="99"/>
    <w:semiHidden/>
    <w:unhideWhenUsed/>
    <w:rsid w:val="006D5178"/>
    <w:rPr>
      <w:color w:val="808080"/>
      <w:shd w:val="clear" w:color="auto" w:fill="E6E6E6"/>
    </w:rPr>
  </w:style>
  <w:style w:type="character" w:customStyle="1" w:styleId="TagsChar">
    <w:name w:val="Tags Char"/>
    <w:rsid w:val="006D5178"/>
    <w:rPr>
      <w:rFonts w:ascii="Times New Roman" w:hAnsi="Times New Roman"/>
      <w:b/>
      <w:sz w:val="24"/>
    </w:rPr>
  </w:style>
  <w:style w:type="paragraph" w:customStyle="1" w:styleId="useless">
    <w:name w:val="useless"/>
    <w:basedOn w:val="Normal"/>
    <w:uiPriority w:val="99"/>
    <w:qFormat/>
    <w:rsid w:val="006D5178"/>
    <w:rPr>
      <w:rFonts w:eastAsia="Times New Roman"/>
      <w:sz w:val="12"/>
    </w:rPr>
  </w:style>
  <w:style w:type="character" w:customStyle="1" w:styleId="tagCharCharCharChar">
    <w:name w:val="tag Char Char Char Char"/>
    <w:rsid w:val="006D5178"/>
    <w:rPr>
      <w:b/>
      <w:sz w:val="24"/>
      <w:szCs w:val="24"/>
      <w:lang w:val="en-US" w:eastAsia="en-US" w:bidi="ar-SA"/>
    </w:rPr>
  </w:style>
  <w:style w:type="character" w:customStyle="1" w:styleId="DebateUnderlined">
    <w:name w:val="Debate Underlined"/>
    <w:rsid w:val="006D5178"/>
    <w:rPr>
      <w:rFonts w:ascii="Helvetica" w:hAnsi="Helvetica"/>
      <w:sz w:val="20"/>
      <w:u w:val="single"/>
    </w:rPr>
  </w:style>
  <w:style w:type="character" w:styleId="PlaceholderText">
    <w:name w:val="Placeholder Text"/>
    <w:basedOn w:val="DefaultParagraphFont"/>
    <w:uiPriority w:val="99"/>
    <w:rsid w:val="006D5178"/>
    <w:rPr>
      <w:color w:val="808080"/>
    </w:rPr>
  </w:style>
  <w:style w:type="character" w:customStyle="1" w:styleId="byl">
    <w:name w:val="byl"/>
    <w:rsid w:val="006D5178"/>
  </w:style>
  <w:style w:type="paragraph" w:customStyle="1" w:styleId="css-xhhu0i">
    <w:name w:val="css-xhhu0i"/>
    <w:basedOn w:val="Normal"/>
    <w:rsid w:val="006D5178"/>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6D5178"/>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6D5178"/>
  </w:style>
  <w:style w:type="character" w:customStyle="1" w:styleId="m-8878800405382358272gmail-styleunderline">
    <w:name w:val="m_-8878800405382358272gmail-styleunderline"/>
    <w:basedOn w:val="DefaultParagraphFont"/>
    <w:rsid w:val="006D5178"/>
  </w:style>
  <w:style w:type="character" w:customStyle="1" w:styleId="m-5498913268213319940gmail-styleunderline">
    <w:name w:val="m_-5498913268213319940gmail-styleunderline"/>
    <w:basedOn w:val="DefaultParagraphFont"/>
    <w:rsid w:val="006D5178"/>
  </w:style>
  <w:style w:type="character" w:customStyle="1" w:styleId="overlay">
    <w:name w:val="overlay"/>
    <w:basedOn w:val="DefaultParagraphFont"/>
    <w:rsid w:val="006D5178"/>
  </w:style>
  <w:style w:type="character" w:customStyle="1" w:styleId="TagCharCharCharChar0">
    <w:name w:val="Tag Char Char Char Char"/>
    <w:basedOn w:val="DefaultParagraphFont"/>
    <w:rsid w:val="006D5178"/>
    <w:rPr>
      <w:rFonts w:ascii="Calibri" w:hAnsi="Calibri" w:cs="Calibri"/>
      <w:b/>
      <w:sz w:val="24"/>
    </w:rPr>
  </w:style>
  <w:style w:type="paragraph" w:customStyle="1" w:styleId="g-body">
    <w:name w:val="g-body"/>
    <w:basedOn w:val="Normal"/>
    <w:uiPriority w:val="99"/>
    <w:qFormat/>
    <w:rsid w:val="006D5178"/>
    <w:pPr>
      <w:spacing w:before="100" w:beforeAutospacing="1" w:after="100" w:afterAutospacing="1"/>
    </w:pPr>
    <w:rPr>
      <w:rFonts w:eastAsia="Times New Roman"/>
      <w:sz w:val="24"/>
    </w:rPr>
  </w:style>
  <w:style w:type="paragraph" w:customStyle="1" w:styleId="g-pstyle0">
    <w:name w:val="g-pstyle0"/>
    <w:basedOn w:val="Normal"/>
    <w:uiPriority w:val="99"/>
    <w:qFormat/>
    <w:rsid w:val="006D5178"/>
    <w:pPr>
      <w:spacing w:before="100" w:beforeAutospacing="1" w:after="100" w:afterAutospacing="1"/>
    </w:pPr>
    <w:rPr>
      <w:rFonts w:eastAsia="Times New Roman"/>
      <w:sz w:val="24"/>
    </w:rPr>
  </w:style>
  <w:style w:type="paragraph" w:customStyle="1" w:styleId="g-pstyle1">
    <w:name w:val="g-pstyle1"/>
    <w:basedOn w:val="Normal"/>
    <w:uiPriority w:val="99"/>
    <w:qFormat/>
    <w:rsid w:val="006D5178"/>
    <w:pPr>
      <w:spacing w:before="100" w:beforeAutospacing="1" w:after="100" w:afterAutospacing="1"/>
    </w:pPr>
    <w:rPr>
      <w:rFonts w:eastAsia="Times New Roman"/>
      <w:sz w:val="24"/>
    </w:rPr>
  </w:style>
  <w:style w:type="paragraph" w:customStyle="1" w:styleId="g-asset-hed">
    <w:name w:val="g-asset-hed"/>
    <w:basedOn w:val="Normal"/>
    <w:uiPriority w:val="99"/>
    <w:qFormat/>
    <w:rsid w:val="006D517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D5178"/>
    <w:pPr>
      <w:spacing w:before="100" w:beforeAutospacing="1" w:after="100" w:afterAutospacing="1"/>
    </w:pPr>
    <w:rPr>
      <w:rFonts w:ascii="Arial" w:hAnsi="Arial"/>
      <w:sz w:val="24"/>
    </w:rPr>
  </w:style>
  <w:style w:type="paragraph" w:customStyle="1" w:styleId="speech">
    <w:name w:val="speech"/>
    <w:basedOn w:val="Normal"/>
    <w:uiPriority w:val="99"/>
    <w:qFormat/>
    <w:rsid w:val="006D5178"/>
    <w:pPr>
      <w:spacing w:before="100" w:beforeAutospacing="1" w:after="100" w:afterAutospacing="1"/>
    </w:pPr>
    <w:rPr>
      <w:sz w:val="24"/>
    </w:rPr>
  </w:style>
  <w:style w:type="character" w:customStyle="1" w:styleId="adtext">
    <w:name w:val="adtext"/>
    <w:basedOn w:val="DefaultParagraphFont"/>
    <w:rsid w:val="006D5178"/>
  </w:style>
  <w:style w:type="character" w:customStyle="1" w:styleId="UL-Bold">
    <w:name w:val="UL-Bold"/>
    <w:basedOn w:val="DefaultParagraphFont"/>
    <w:rsid w:val="006D5178"/>
    <w:rPr>
      <w:u w:val="thick"/>
    </w:rPr>
  </w:style>
  <w:style w:type="character" w:customStyle="1" w:styleId="UL-None">
    <w:name w:val="UL-None"/>
    <w:basedOn w:val="DefaultParagraphFont"/>
    <w:rsid w:val="006D5178"/>
    <w:rPr>
      <w:strike w:val="0"/>
      <w:dstrike w:val="0"/>
      <w:u w:val="none"/>
      <w:effect w:val="none"/>
    </w:rPr>
  </w:style>
  <w:style w:type="character" w:customStyle="1" w:styleId="qu730rj69h">
    <w:name w:val="qu730rj69h"/>
    <w:basedOn w:val="DefaultParagraphFont"/>
    <w:rsid w:val="006D5178"/>
  </w:style>
  <w:style w:type="paragraph" w:customStyle="1" w:styleId="optext">
    <w:name w:val="optext"/>
    <w:basedOn w:val="Normal"/>
    <w:uiPriority w:val="99"/>
    <w:qFormat/>
    <w:rsid w:val="006D5178"/>
    <w:pPr>
      <w:spacing w:before="100" w:beforeAutospacing="1" w:after="100" w:afterAutospacing="1"/>
    </w:pPr>
    <w:rPr>
      <w:sz w:val="24"/>
    </w:rPr>
  </w:style>
  <w:style w:type="character" w:customStyle="1" w:styleId="lmy74qr12z">
    <w:name w:val="lmy74qr12z"/>
    <w:basedOn w:val="DefaultParagraphFont"/>
    <w:rsid w:val="006D5178"/>
  </w:style>
  <w:style w:type="character" w:customStyle="1" w:styleId="icr880">
    <w:name w:val="icr880"/>
    <w:basedOn w:val="DefaultParagraphFont"/>
    <w:rsid w:val="006D5178"/>
  </w:style>
  <w:style w:type="character" w:customStyle="1" w:styleId="hx23q54">
    <w:name w:val="hx23q54"/>
    <w:basedOn w:val="DefaultParagraphFont"/>
    <w:rsid w:val="006D5178"/>
  </w:style>
  <w:style w:type="character" w:customStyle="1" w:styleId="m-5348258726587825636gmail-style13ptbold">
    <w:name w:val="m_-5348258726587825636gmail-style13ptbold"/>
    <w:basedOn w:val="DefaultParagraphFont"/>
    <w:rsid w:val="006D5178"/>
  </w:style>
  <w:style w:type="character" w:customStyle="1" w:styleId="m-5348258726587825636gmail-styleunderline">
    <w:name w:val="m_-5348258726587825636gmail-styleunderline"/>
    <w:basedOn w:val="DefaultParagraphFont"/>
    <w:rsid w:val="006D5178"/>
  </w:style>
  <w:style w:type="paragraph" w:customStyle="1" w:styleId="NoteLevel2">
    <w:name w:val="Note Level 2"/>
    <w:basedOn w:val="Normal"/>
    <w:next w:val="Normal"/>
    <w:uiPriority w:val="99"/>
    <w:qFormat/>
    <w:rsid w:val="006D5178"/>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6D5178"/>
  </w:style>
  <w:style w:type="character" w:customStyle="1" w:styleId="DDIUnderline">
    <w:name w:val="DDI Underline"/>
    <w:qFormat/>
    <w:rsid w:val="006D5178"/>
    <w:rPr>
      <w:rFonts w:ascii="Times New Roman" w:hAnsi="Times New Roman"/>
      <w:sz w:val="24"/>
      <w:u w:val="single"/>
    </w:rPr>
  </w:style>
  <w:style w:type="paragraph" w:customStyle="1" w:styleId="ALLCAPS">
    <w:name w:val="ALL CAPS"/>
    <w:basedOn w:val="Normal"/>
    <w:link w:val="ALLCAPSChar"/>
    <w:qFormat/>
    <w:rsid w:val="006D5178"/>
    <w:rPr>
      <w:rFonts w:eastAsia="Times New Roman"/>
      <w:b/>
      <w:caps/>
    </w:rPr>
  </w:style>
  <w:style w:type="character" w:customStyle="1" w:styleId="ALLCAPSChar">
    <w:name w:val="ALL CAPS Char"/>
    <w:basedOn w:val="DefaultParagraphFont"/>
    <w:link w:val="ALLCAPS"/>
    <w:rsid w:val="006D5178"/>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6D517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D5178"/>
    <w:rPr>
      <w:rFonts w:ascii="Times New Roman" w:eastAsia="Times New Roman" w:hAnsi="Times New Roman" w:cs="Times New Roman"/>
      <w:b/>
      <w:sz w:val="24"/>
    </w:rPr>
  </w:style>
  <w:style w:type="character" w:customStyle="1" w:styleId="Cites-AuthorDate">
    <w:name w:val="Cites-Author/Date"/>
    <w:rsid w:val="006D5178"/>
    <w:rPr>
      <w:rFonts w:ascii="Helvetica" w:hAnsi="Helvetica"/>
      <w:b/>
      <w:sz w:val="22"/>
      <w:szCs w:val="24"/>
      <w:u w:val="thick"/>
    </w:rPr>
  </w:style>
  <w:style w:type="paragraph" w:customStyle="1" w:styleId="CiteTag">
    <w:name w:val="Cite/Tag"/>
    <w:basedOn w:val="Normal"/>
    <w:uiPriority w:val="99"/>
    <w:qFormat/>
    <w:rsid w:val="006D5178"/>
    <w:rPr>
      <w:rFonts w:eastAsia="Cambria"/>
      <w:b/>
    </w:rPr>
  </w:style>
  <w:style w:type="character" w:customStyle="1" w:styleId="m489902567989944824gmail-style13ptbold">
    <w:name w:val="m_489902567989944824gmail-style13ptbold"/>
    <w:basedOn w:val="DefaultParagraphFont"/>
    <w:rsid w:val="006D5178"/>
  </w:style>
  <w:style w:type="character" w:customStyle="1" w:styleId="m489902567989944824gmail-styleunderline">
    <w:name w:val="m_489902567989944824gmail-styleunderline"/>
    <w:basedOn w:val="DefaultParagraphFont"/>
    <w:rsid w:val="006D5178"/>
  </w:style>
  <w:style w:type="character" w:customStyle="1" w:styleId="UnderlineCharChar3">
    <w:name w:val="Underline Char Char3"/>
    <w:rsid w:val="006D5178"/>
    <w:rPr>
      <w:szCs w:val="24"/>
      <w:u w:val="single"/>
      <w:lang w:val="en-US" w:eastAsia="en-US" w:bidi="ar-SA"/>
    </w:rPr>
  </w:style>
  <w:style w:type="character" w:customStyle="1" w:styleId="tl8wme">
    <w:name w:val="tl8wme"/>
    <w:basedOn w:val="DefaultParagraphFont"/>
    <w:rsid w:val="006D5178"/>
  </w:style>
  <w:style w:type="character" w:customStyle="1" w:styleId="Mention3">
    <w:name w:val="Mention3"/>
    <w:basedOn w:val="DefaultParagraphFont"/>
    <w:uiPriority w:val="99"/>
    <w:semiHidden/>
    <w:unhideWhenUsed/>
    <w:rsid w:val="006D5178"/>
    <w:rPr>
      <w:color w:val="2B579A"/>
      <w:shd w:val="clear" w:color="auto" w:fill="E6E6E6"/>
    </w:rPr>
  </w:style>
  <w:style w:type="character" w:customStyle="1" w:styleId="m-5251091010484660064gmail-style13ptbold">
    <w:name w:val="m_-5251091010484660064gmail-style13ptbold"/>
    <w:basedOn w:val="DefaultParagraphFont"/>
    <w:rsid w:val="006D5178"/>
  </w:style>
  <w:style w:type="character" w:customStyle="1" w:styleId="m-5251091010484660064gmail-styleunderline">
    <w:name w:val="m_-5251091010484660064gmail-styleunderline"/>
    <w:basedOn w:val="DefaultParagraphFont"/>
    <w:rsid w:val="006D5178"/>
  </w:style>
  <w:style w:type="character" w:customStyle="1" w:styleId="tablecaption">
    <w:name w:val="tablecaption"/>
    <w:basedOn w:val="DefaultParagraphFont"/>
    <w:rsid w:val="006D5178"/>
  </w:style>
  <w:style w:type="character" w:customStyle="1" w:styleId="StyleLatinHelvetica105ptBlack">
    <w:name w:val="Style (Latin) Helvetica 10.5 pt Black"/>
    <w:basedOn w:val="DefaultParagraphFont"/>
    <w:rsid w:val="006D5178"/>
    <w:rPr>
      <w:rFonts w:ascii="Times New Roman" w:hAnsi="Times New Roman"/>
      <w:color w:val="000000"/>
      <w:sz w:val="21"/>
    </w:rPr>
  </w:style>
  <w:style w:type="character" w:customStyle="1" w:styleId="Quotation">
    <w:name w:val="Quotation"/>
    <w:qFormat/>
    <w:rsid w:val="006D5178"/>
    <w:rPr>
      <w:rFonts w:ascii="Arial" w:hAnsi="Arial"/>
      <w:b/>
      <w:i/>
      <w:iCs/>
      <w:sz w:val="24"/>
      <w:u w:val="single"/>
    </w:rPr>
  </w:style>
  <w:style w:type="paragraph" w:customStyle="1" w:styleId="DateTime">
    <w:name w:val="DateTime"/>
    <w:basedOn w:val="Normal"/>
    <w:link w:val="DateTimeChar"/>
    <w:autoRedefine/>
    <w:uiPriority w:val="4"/>
    <w:qFormat/>
    <w:rsid w:val="006D5178"/>
  </w:style>
  <w:style w:type="character" w:customStyle="1" w:styleId="DateTimeChar">
    <w:name w:val="DateTime Char"/>
    <w:basedOn w:val="DefaultParagraphFont"/>
    <w:link w:val="DateTime"/>
    <w:uiPriority w:val="4"/>
    <w:rsid w:val="006D5178"/>
    <w:rPr>
      <w:rFonts w:ascii="Times New Roman" w:hAnsi="Times New Roman" w:cs="Times New Roman"/>
    </w:rPr>
  </w:style>
  <w:style w:type="paragraph" w:customStyle="1" w:styleId="Lecture">
    <w:name w:val="Lecture"/>
    <w:next w:val="BodyText"/>
    <w:link w:val="LectureChar"/>
    <w:autoRedefine/>
    <w:uiPriority w:val="4"/>
    <w:qFormat/>
    <w:rsid w:val="006D5178"/>
    <w:pPr>
      <w:spacing w:after="0"/>
      <w:outlineLvl w:val="5"/>
    </w:pPr>
    <w:rPr>
      <w:rFonts w:ascii="Arial" w:hAnsi="Arial" w:cs="Arial"/>
      <w:spacing w:val="-10"/>
    </w:rPr>
  </w:style>
  <w:style w:type="character" w:customStyle="1" w:styleId="LectureChar">
    <w:name w:val="Lecture Char"/>
    <w:basedOn w:val="DateTimeChar"/>
    <w:link w:val="Lecture"/>
    <w:uiPriority w:val="4"/>
    <w:rsid w:val="006D5178"/>
    <w:rPr>
      <w:rFonts w:ascii="Arial" w:hAnsi="Arial" w:cs="Arial"/>
      <w:spacing w:val="-10"/>
    </w:rPr>
  </w:style>
  <w:style w:type="character" w:customStyle="1" w:styleId="m-413333960618644972gmail-style13ptbold">
    <w:name w:val="m_-413333960618644972gmail-style13ptbold"/>
    <w:basedOn w:val="DefaultParagraphFont"/>
    <w:rsid w:val="006D5178"/>
  </w:style>
  <w:style w:type="character" w:customStyle="1" w:styleId="m-413333960618644972gmail-styleunderline">
    <w:name w:val="m_-413333960618644972gmail-styleunderline"/>
    <w:basedOn w:val="DefaultParagraphFont"/>
    <w:rsid w:val="006D5178"/>
  </w:style>
  <w:style w:type="character" w:customStyle="1" w:styleId="m8314098763611656848gmail-stylestylebold12pt">
    <w:name w:val="m_8314098763611656848gmail-stylestylebold12pt"/>
    <w:basedOn w:val="DefaultParagraphFont"/>
    <w:rsid w:val="006D5178"/>
  </w:style>
  <w:style w:type="character" w:customStyle="1" w:styleId="m8314098763611656848gmail-styleboldunderline">
    <w:name w:val="m_8314098763611656848gmail-styleboldunderline"/>
    <w:basedOn w:val="DefaultParagraphFont"/>
    <w:rsid w:val="006D5178"/>
  </w:style>
  <w:style w:type="paragraph" w:customStyle="1" w:styleId="Spacer">
    <w:name w:val="Spacer"/>
    <w:basedOn w:val="Heading1"/>
    <w:link w:val="SpacerChar"/>
    <w:autoRedefine/>
    <w:uiPriority w:val="4"/>
    <w:qFormat/>
    <w:rsid w:val="006D517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D5178"/>
    <w:rPr>
      <w:rFonts w:ascii="Georgia" w:eastAsiaTheme="majorEastAsia" w:hAnsi="Georgia" w:cstheme="majorBidi"/>
      <w:b/>
      <w:sz w:val="24"/>
      <w:szCs w:val="32"/>
    </w:rPr>
  </w:style>
  <w:style w:type="paragraph" w:customStyle="1" w:styleId="msonormal0">
    <w:name w:val="msonormal"/>
    <w:basedOn w:val="Normal"/>
    <w:rsid w:val="006D5178"/>
    <w:pPr>
      <w:spacing w:before="100" w:beforeAutospacing="1" w:after="100" w:afterAutospacing="1"/>
    </w:pPr>
    <w:rPr>
      <w:rFonts w:eastAsia="Times New Roman"/>
      <w:sz w:val="24"/>
    </w:rPr>
  </w:style>
  <w:style w:type="paragraph" w:customStyle="1" w:styleId="TxBr41p1">
    <w:name w:val="TxBr_41p1"/>
    <w:basedOn w:val="Normal"/>
    <w:qFormat/>
    <w:rsid w:val="006D5178"/>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D5178"/>
    <w:rPr>
      <w:rFonts w:ascii="Georgia" w:eastAsia="Times New Roman" w:hAnsi="Georgia" w:cs="Arial" w:hint="default"/>
      <w:b/>
      <w:bCs/>
      <w:kern w:val="32"/>
      <w:sz w:val="28"/>
      <w:szCs w:val="32"/>
    </w:rPr>
  </w:style>
  <w:style w:type="character" w:customStyle="1" w:styleId="CiteReal0">
    <w:name w:val="CiteReal"/>
    <w:uiPriority w:val="1"/>
    <w:qFormat/>
    <w:rsid w:val="006D5178"/>
    <w:rPr>
      <w:rFonts w:ascii="Arial" w:hAnsi="Arial"/>
      <w:b/>
      <w:sz w:val="24"/>
      <w:u w:val="single"/>
    </w:rPr>
  </w:style>
  <w:style w:type="character" w:customStyle="1" w:styleId="dropcap1">
    <w:name w:val="dropcap1"/>
    <w:rsid w:val="006D5178"/>
  </w:style>
  <w:style w:type="paragraph" w:customStyle="1" w:styleId="Style42">
    <w:name w:val="Style42"/>
    <w:basedOn w:val="Normal"/>
    <w:uiPriority w:val="99"/>
    <w:rsid w:val="006D5178"/>
    <w:pPr>
      <w:spacing w:line="202" w:lineRule="exact"/>
      <w:jc w:val="both"/>
    </w:pPr>
    <w:rPr>
      <w:rFonts w:ascii="Palatino Linotype" w:hAnsi="Palatino Linotype" w:cs="Palatino Linotype"/>
    </w:rPr>
  </w:style>
  <w:style w:type="character" w:customStyle="1" w:styleId="FontStyle72">
    <w:name w:val="Font Style72"/>
    <w:uiPriority w:val="99"/>
    <w:rsid w:val="006D5178"/>
    <w:rPr>
      <w:rFonts w:ascii="Cambria" w:hAnsi="Cambria" w:cs="Cambria" w:hint="default"/>
      <w:sz w:val="16"/>
      <w:szCs w:val="16"/>
    </w:rPr>
  </w:style>
  <w:style w:type="character" w:customStyle="1" w:styleId="FontStyle73">
    <w:name w:val="Font Style73"/>
    <w:uiPriority w:val="99"/>
    <w:rsid w:val="006D5178"/>
    <w:rPr>
      <w:rFonts w:ascii="Cambria" w:hAnsi="Cambria" w:cs="Cambria" w:hint="default"/>
      <w:i/>
      <w:iCs/>
      <w:sz w:val="16"/>
      <w:szCs w:val="16"/>
    </w:rPr>
  </w:style>
  <w:style w:type="character" w:customStyle="1" w:styleId="UnderlinestyleChar20">
    <w:name w:val="Underline style Char2"/>
    <w:rsid w:val="006D5178"/>
    <w:rPr>
      <w:sz w:val="22"/>
      <w:szCs w:val="24"/>
      <w:u w:val="single"/>
      <w:lang w:val="en-US" w:eastAsia="en-US" w:bidi="ar-SA"/>
    </w:rPr>
  </w:style>
  <w:style w:type="character" w:customStyle="1" w:styleId="FontStyle49">
    <w:name w:val="Font Style49"/>
    <w:uiPriority w:val="99"/>
    <w:rsid w:val="006D5178"/>
    <w:rPr>
      <w:rFonts w:ascii="Cambria" w:hAnsi="Cambria" w:cs="Cambria"/>
      <w:sz w:val="20"/>
      <w:szCs w:val="20"/>
    </w:rPr>
  </w:style>
  <w:style w:type="character" w:customStyle="1" w:styleId="FontStyle50">
    <w:name w:val="Font Style50"/>
    <w:uiPriority w:val="99"/>
    <w:rsid w:val="006D517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D517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D5178"/>
    <w:rPr>
      <w:rFonts w:ascii="Cambria" w:eastAsia="Cambria" w:hAnsi="Cambria" w:cs="Cambria"/>
      <w:spacing w:val="-3"/>
      <w:szCs w:val="20"/>
    </w:rPr>
  </w:style>
  <w:style w:type="character" w:customStyle="1" w:styleId="kn">
    <w:name w:val="kn"/>
    <w:basedOn w:val="DefaultParagraphFont"/>
    <w:rsid w:val="006D5178"/>
  </w:style>
  <w:style w:type="character" w:customStyle="1" w:styleId="StyleStyleUnderlineUnderlineStyleBoldUnderlineIntenseEmphas">
    <w:name w:val="Style Style UnderlineUnderlineStyle Bold UnderlineIntense Emphas..."/>
    <w:basedOn w:val="DefaultParagraphFont"/>
    <w:rsid w:val="006D5178"/>
    <w:rPr>
      <w:b/>
      <w:bCs/>
      <w:sz w:val="26"/>
      <w:u w:val="single"/>
    </w:rPr>
  </w:style>
  <w:style w:type="character" w:customStyle="1" w:styleId="articoloinside">
    <w:name w:val="articolo_inside"/>
    <w:rsid w:val="006D5178"/>
  </w:style>
  <w:style w:type="paragraph" w:customStyle="1" w:styleId="pagetools">
    <w:name w:val="pagetools"/>
    <w:basedOn w:val="Normal"/>
    <w:rsid w:val="006D5178"/>
    <w:pPr>
      <w:spacing w:before="100" w:beforeAutospacing="1" w:after="100" w:afterAutospacing="1"/>
    </w:pPr>
    <w:rPr>
      <w:rFonts w:ascii="Cambria" w:eastAsia="Cambria" w:hAnsi="Cambria"/>
      <w:sz w:val="24"/>
    </w:rPr>
  </w:style>
  <w:style w:type="character" w:customStyle="1" w:styleId="job">
    <w:name w:val="job"/>
    <w:basedOn w:val="DefaultParagraphFont"/>
    <w:rsid w:val="006D5178"/>
  </w:style>
  <w:style w:type="character" w:customStyle="1" w:styleId="publisher">
    <w:name w:val="publisher"/>
    <w:basedOn w:val="DefaultParagraphFont"/>
    <w:rsid w:val="006D5178"/>
  </w:style>
  <w:style w:type="character" w:customStyle="1" w:styleId="pubyear">
    <w:name w:val="pubyear"/>
    <w:basedOn w:val="DefaultParagraphFont"/>
    <w:rsid w:val="006D5178"/>
  </w:style>
  <w:style w:type="character" w:customStyle="1" w:styleId="pubcity">
    <w:name w:val="pubcity"/>
    <w:basedOn w:val="DefaultParagraphFont"/>
    <w:rsid w:val="006D5178"/>
  </w:style>
  <w:style w:type="paragraph" w:customStyle="1" w:styleId="C-Text">
    <w:name w:val="C-Text"/>
    <w:basedOn w:val="Normal"/>
    <w:rsid w:val="006D5178"/>
    <w:pPr>
      <w:tabs>
        <w:tab w:val="num" w:pos="720"/>
      </w:tabs>
      <w:ind w:left="720" w:hanging="360"/>
    </w:pPr>
    <w:rPr>
      <w:rFonts w:ascii="Book Antiqua" w:hAnsi="Book Antiqua"/>
      <w:sz w:val="24"/>
    </w:rPr>
  </w:style>
  <w:style w:type="character" w:customStyle="1" w:styleId="ecdate">
    <w:name w:val="ec_date"/>
    <w:basedOn w:val="DefaultParagraphFont"/>
    <w:rsid w:val="006D5178"/>
    <w:rPr>
      <w:rFonts w:ascii="Symbol" w:hAnsi="Symbol" w:hint="default"/>
      <w:sz w:val="20"/>
      <w:szCs w:val="20"/>
      <w:shd w:val="clear" w:color="auto" w:fill="FFFFFF"/>
    </w:rPr>
  </w:style>
  <w:style w:type="paragraph" w:customStyle="1" w:styleId="ecmsonormal">
    <w:name w:val="ec_msonormal"/>
    <w:basedOn w:val="Normal"/>
    <w:rsid w:val="006D517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D5178"/>
  </w:style>
  <w:style w:type="character" w:customStyle="1" w:styleId="articleheadline">
    <w:name w:val="articleheadline"/>
    <w:basedOn w:val="DefaultParagraphFont"/>
    <w:rsid w:val="006D5178"/>
  </w:style>
  <w:style w:type="paragraph" w:customStyle="1" w:styleId="u-intro">
    <w:name w:val="u-intro"/>
    <w:basedOn w:val="Normal"/>
    <w:rsid w:val="006D5178"/>
    <w:pPr>
      <w:spacing w:before="100" w:beforeAutospacing="1" w:after="100" w:afterAutospacing="1"/>
    </w:pPr>
    <w:rPr>
      <w:rFonts w:ascii="Georgia" w:hAnsi="Georgia"/>
      <w:sz w:val="24"/>
    </w:rPr>
  </w:style>
  <w:style w:type="character" w:customStyle="1" w:styleId="u-byline">
    <w:name w:val="u-byline"/>
    <w:basedOn w:val="DefaultParagraphFont"/>
    <w:rsid w:val="006D5178"/>
  </w:style>
  <w:style w:type="character" w:customStyle="1" w:styleId="articlebya">
    <w:name w:val="articleby_a"/>
    <w:basedOn w:val="DefaultParagraphFont"/>
    <w:rsid w:val="006D5178"/>
  </w:style>
  <w:style w:type="character" w:customStyle="1" w:styleId="popupwinby">
    <w:name w:val="popupwinby"/>
    <w:basedOn w:val="DefaultParagraphFont"/>
    <w:rsid w:val="006D5178"/>
  </w:style>
  <w:style w:type="character" w:customStyle="1" w:styleId="storyheader">
    <w:name w:val="storyheader"/>
    <w:basedOn w:val="DefaultParagraphFont"/>
    <w:rsid w:val="006D5178"/>
  </w:style>
  <w:style w:type="character" w:customStyle="1" w:styleId="marron">
    <w:name w:val="marron"/>
    <w:basedOn w:val="DefaultParagraphFont"/>
    <w:rsid w:val="006D5178"/>
  </w:style>
  <w:style w:type="paragraph" w:customStyle="1" w:styleId="StyleNormalWeb10pt">
    <w:name w:val="Style Normal (Web) + 10 pt"/>
    <w:basedOn w:val="NormalWeb"/>
    <w:next w:val="Normal"/>
    <w:rsid w:val="006D5178"/>
    <w:rPr>
      <w:rFonts w:ascii="Bookman Old Style" w:hAnsi="Bookman Old Style"/>
      <w:sz w:val="20"/>
    </w:rPr>
  </w:style>
  <w:style w:type="character" w:customStyle="1" w:styleId="StyleNormalWeb10ptChar">
    <w:name w:val="Style Normal (Web) + 10 pt Char"/>
    <w:basedOn w:val="DefaultParagraphFont"/>
    <w:rsid w:val="006D5178"/>
    <w:rPr>
      <w:szCs w:val="24"/>
      <w:lang w:val="en-US" w:eastAsia="en-US" w:bidi="ar-SA"/>
    </w:rPr>
  </w:style>
  <w:style w:type="paragraph" w:customStyle="1" w:styleId="TagCiteShells">
    <w:name w:val="Tag/Cite/Shells"/>
    <w:basedOn w:val="Normal"/>
    <w:rsid w:val="006D5178"/>
    <w:rPr>
      <w:rFonts w:ascii="Georgia" w:hAnsi="Georgia"/>
      <w:b/>
    </w:rPr>
  </w:style>
  <w:style w:type="paragraph" w:customStyle="1" w:styleId="DefinitionTerm">
    <w:name w:val="Definition Term"/>
    <w:basedOn w:val="Normal"/>
    <w:next w:val="Normal"/>
    <w:rsid w:val="006D5178"/>
    <w:rPr>
      <w:rFonts w:ascii="Georgia" w:hAnsi="Georgia"/>
      <w:snapToGrid w:val="0"/>
      <w:sz w:val="24"/>
    </w:rPr>
  </w:style>
  <w:style w:type="character" w:customStyle="1" w:styleId="Style3CharChar">
    <w:name w:val="Style3 Char Char"/>
    <w:basedOn w:val="DefaultParagraphFont"/>
    <w:rsid w:val="006D517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D5178"/>
    <w:pPr>
      <w:spacing w:after="60"/>
    </w:pPr>
    <w:rPr>
      <w:rFonts w:ascii="Georgia" w:eastAsia="Segoe UI" w:hAnsi="Georgia" w:cs="Cambria"/>
      <w:caps/>
      <w:sz w:val="20"/>
      <w:lang w:eastAsia="zh-CN"/>
    </w:rPr>
  </w:style>
  <w:style w:type="character" w:customStyle="1" w:styleId="NormalChar0">
    <w:name w:val="Normal Char"/>
    <w:basedOn w:val="DefaultParagraphFont"/>
    <w:rsid w:val="006D5178"/>
    <w:rPr>
      <w:lang w:eastAsia="en-US"/>
    </w:rPr>
  </w:style>
  <w:style w:type="character" w:customStyle="1" w:styleId="BoldUnderlineChar2">
    <w:name w:val="Bold + Underline Char"/>
    <w:basedOn w:val="DefaultParagraphFont"/>
    <w:rsid w:val="006D517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D5178"/>
  </w:style>
  <w:style w:type="character" w:customStyle="1" w:styleId="CharacterStyle7">
    <w:name w:val="Character Style 7"/>
    <w:rsid w:val="006D5178"/>
    <w:rPr>
      <w:rFonts w:ascii="Trebuchet MS" w:hAnsi="Trebuchet MS" w:cs="Trebuchet MS"/>
      <w:sz w:val="20"/>
      <w:szCs w:val="20"/>
      <w:u w:val="single"/>
    </w:rPr>
  </w:style>
  <w:style w:type="character" w:customStyle="1" w:styleId="StyleStyle4Char">
    <w:name w:val="Style Style4 + Char"/>
    <w:basedOn w:val="DefaultParagraphFont"/>
    <w:rsid w:val="006D517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D517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D5178"/>
    <w:rPr>
      <w:rFonts w:ascii="Symbol" w:hAnsi="Symbol"/>
      <w:sz w:val="21"/>
      <w:szCs w:val="21"/>
      <w:u w:val="thick"/>
    </w:rPr>
  </w:style>
  <w:style w:type="paragraph" w:customStyle="1" w:styleId="Cite8">
    <w:name w:val="Cite8"/>
    <w:basedOn w:val="Normal"/>
    <w:autoRedefine/>
    <w:qFormat/>
    <w:rsid w:val="006D5178"/>
    <w:rPr>
      <w:rFonts w:ascii="Trebuchet MS" w:eastAsia="Verdana" w:hAnsi="Trebuchet MS" w:cs="Cambria"/>
      <w:sz w:val="16"/>
    </w:rPr>
  </w:style>
  <w:style w:type="paragraph" w:customStyle="1" w:styleId="8font">
    <w:name w:val="8font"/>
    <w:basedOn w:val="Normal"/>
    <w:next w:val="Normal"/>
    <w:autoRedefine/>
    <w:qFormat/>
    <w:rsid w:val="006D5178"/>
    <w:rPr>
      <w:rFonts w:ascii="Georgia" w:eastAsia="Cambria Math" w:hAnsi="Georgia" w:cs="Cambria"/>
      <w:sz w:val="16"/>
      <w:szCs w:val="16"/>
    </w:rPr>
  </w:style>
  <w:style w:type="paragraph" w:customStyle="1" w:styleId="BoldUnderlineChar20">
    <w:name w:val="BoldUnderline Char2"/>
    <w:link w:val="BoldUnderlineChar2Char"/>
    <w:rsid w:val="006D517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6D5178"/>
    <w:rPr>
      <w:rFonts w:ascii="Times New Roman" w:eastAsia="Times New Roman" w:hAnsi="Times New Roman" w:cs="Times New Roman"/>
      <w:b/>
      <w:sz w:val="20"/>
      <w:szCs w:val="24"/>
      <w:u w:val="single"/>
    </w:rPr>
  </w:style>
  <w:style w:type="character" w:customStyle="1" w:styleId="UnderlineCharChar4">
    <w:name w:val="Underline Char Char4"/>
    <w:rsid w:val="006D5178"/>
    <w:rPr>
      <w:szCs w:val="24"/>
      <w:u w:val="single"/>
      <w:lang w:val="en-US" w:eastAsia="en-US" w:bidi="ar-SA"/>
    </w:rPr>
  </w:style>
  <w:style w:type="character" w:customStyle="1" w:styleId="BoldUnderlineCharChar3">
    <w:name w:val="BoldUnderline Char Char3"/>
    <w:rsid w:val="006D5178"/>
    <w:rPr>
      <w:b/>
      <w:szCs w:val="24"/>
      <w:u w:val="single"/>
      <w:lang w:val="en-US" w:eastAsia="en-US" w:bidi="ar-SA"/>
    </w:rPr>
  </w:style>
  <w:style w:type="character" w:customStyle="1" w:styleId="BoldUnderlineCharChar2">
    <w:name w:val="BoldUnderline Char Char2"/>
    <w:rsid w:val="006D5178"/>
    <w:rPr>
      <w:b/>
      <w:szCs w:val="24"/>
      <w:u w:val="single"/>
      <w:lang w:val="en-US" w:eastAsia="en-US" w:bidi="ar-SA"/>
    </w:rPr>
  </w:style>
  <w:style w:type="paragraph" w:customStyle="1" w:styleId="UnderlineCard0">
    <w:name w:val="UnderlineCard"/>
    <w:basedOn w:val="Heading3"/>
    <w:link w:val="UnderlineCardChar0"/>
    <w:qFormat/>
    <w:rsid w:val="006D5178"/>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6D5178"/>
    <w:rPr>
      <w:rFonts w:ascii="Georgia" w:eastAsia="Calibri" w:hAnsi="Georgia" w:cs="Times New Roman"/>
      <w:bCs/>
      <w:sz w:val="20"/>
      <w:szCs w:val="20"/>
      <w:u w:val="single"/>
      <w:lang w:val="x-none" w:eastAsia="x-none"/>
    </w:rPr>
  </w:style>
  <w:style w:type="character" w:customStyle="1" w:styleId="5Notunderlined">
    <w:name w:val="5 Not underlined"/>
    <w:rsid w:val="006D5178"/>
    <w:rPr>
      <w:rFonts w:ascii="Times New Roman" w:hAnsi="Times New Roman"/>
      <w:sz w:val="16"/>
    </w:rPr>
  </w:style>
  <w:style w:type="character" w:customStyle="1" w:styleId="volume-issue">
    <w:name w:val="volume-issue"/>
    <w:rsid w:val="006D5178"/>
    <w:rPr>
      <w:rFonts w:cs="Times New Roman"/>
    </w:rPr>
  </w:style>
  <w:style w:type="character" w:customStyle="1" w:styleId="storytext">
    <w:name w:val="storytext"/>
    <w:basedOn w:val="DefaultParagraphFont"/>
    <w:rsid w:val="006D5178"/>
  </w:style>
  <w:style w:type="character" w:customStyle="1" w:styleId="boldness1">
    <w:name w:val="boldness1"/>
    <w:rsid w:val="006D5178"/>
  </w:style>
  <w:style w:type="paragraph" w:customStyle="1" w:styleId="Cardd">
    <w:name w:val="Cardd"/>
    <w:basedOn w:val="Normal"/>
    <w:uiPriority w:val="4"/>
    <w:qFormat/>
    <w:rsid w:val="006D5178"/>
    <w:pPr>
      <w:ind w:left="288" w:right="288"/>
    </w:pPr>
    <w:rPr>
      <w:rFonts w:ascii="Georgia" w:hAnsi="Georgia"/>
    </w:rPr>
  </w:style>
  <w:style w:type="paragraph" w:customStyle="1" w:styleId="document0">
    <w:name w:val="document"/>
    <w:basedOn w:val="Normal"/>
    <w:rsid w:val="006D517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D5178"/>
  </w:style>
  <w:style w:type="character" w:customStyle="1" w:styleId="aa">
    <w:name w:val="_"/>
    <w:basedOn w:val="DefaultParagraphFont"/>
    <w:rsid w:val="006D5178"/>
  </w:style>
  <w:style w:type="paragraph" w:customStyle="1" w:styleId="Shrink6">
    <w:name w:val="Shrink 6"/>
    <w:basedOn w:val="Normal"/>
    <w:qFormat/>
    <w:rsid w:val="006D5178"/>
    <w:rPr>
      <w:rFonts w:ascii="Georgia" w:eastAsia="Calibri" w:hAnsi="Georgia"/>
      <w:sz w:val="12"/>
    </w:rPr>
  </w:style>
  <w:style w:type="character" w:customStyle="1" w:styleId="messagecontent">
    <w:name w:val="message_content"/>
    <w:rsid w:val="006D5178"/>
  </w:style>
  <w:style w:type="paragraph" w:customStyle="1" w:styleId="BriefTitleWorks">
    <w:name w:val="Brief Title Works"/>
    <w:basedOn w:val="Heading1"/>
    <w:link w:val="BriefTitleWorksChar"/>
    <w:rsid w:val="006D517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D5178"/>
    <w:rPr>
      <w:rFonts w:ascii="Georgia" w:eastAsia="Times New Roman" w:hAnsi="Georgia" w:cs="Arial"/>
      <w:b/>
      <w:kern w:val="32"/>
      <w:sz w:val="24"/>
      <w:szCs w:val="32"/>
      <w:u w:val="single"/>
    </w:rPr>
  </w:style>
  <w:style w:type="character" w:customStyle="1" w:styleId="twelptblackblack1">
    <w:name w:val="twelptblackblack1"/>
    <w:basedOn w:val="DefaultParagraphFont"/>
    <w:rsid w:val="006D5178"/>
    <w:rPr>
      <w:rFonts w:ascii="Verdana" w:hAnsi="Verdana" w:hint="default"/>
      <w:color w:val="000000"/>
      <w:sz w:val="16"/>
      <w:szCs w:val="16"/>
    </w:rPr>
  </w:style>
  <w:style w:type="character" w:customStyle="1" w:styleId="Heading3CharCharCharChar1">
    <w:name w:val="Heading 3 Char Char Char Char1"/>
    <w:rsid w:val="006D5178"/>
    <w:rPr>
      <w:rFonts w:cs="Arial"/>
      <w:bCs/>
      <w:szCs w:val="26"/>
      <w:u w:val="single"/>
      <w:lang w:val="en-US" w:eastAsia="en-US" w:bidi="ar-SA"/>
    </w:rPr>
  </w:style>
  <w:style w:type="paragraph" w:customStyle="1" w:styleId="conintrotext">
    <w:name w:val="conintrotext"/>
    <w:basedOn w:val="Normal"/>
    <w:uiPriority w:val="99"/>
    <w:rsid w:val="006D5178"/>
    <w:pPr>
      <w:spacing w:before="100" w:beforeAutospacing="1" w:after="100" w:afterAutospacing="1"/>
    </w:pPr>
    <w:rPr>
      <w:rFonts w:ascii="Georgia" w:eastAsia="Times New Roman" w:hAnsi="Georgia"/>
      <w:sz w:val="24"/>
    </w:rPr>
  </w:style>
  <w:style w:type="character" w:customStyle="1" w:styleId="comment-body">
    <w:name w:val="comment-body"/>
    <w:rsid w:val="006D5178"/>
  </w:style>
  <w:style w:type="character" w:customStyle="1" w:styleId="UnderlineCharCharChar1">
    <w:name w:val="Underline Char Char Char1"/>
    <w:rsid w:val="006D517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D517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D5178"/>
    <w:rPr>
      <w:rFonts w:asciiTheme="minorHAnsi" w:eastAsia="MS Mincho" w:hAnsiTheme="minorHAnsi" w:cstheme="minorBidi"/>
      <w:b/>
      <w:u w:val="single"/>
    </w:rPr>
  </w:style>
  <w:style w:type="character" w:customStyle="1" w:styleId="mw-headline">
    <w:name w:val="mw-headline"/>
    <w:rsid w:val="006D5178"/>
  </w:style>
  <w:style w:type="character" w:customStyle="1" w:styleId="flagicon">
    <w:name w:val="flagicon"/>
    <w:rsid w:val="006D5178"/>
  </w:style>
  <w:style w:type="paragraph" w:customStyle="1" w:styleId="assert">
    <w:name w:val="assert"/>
    <w:basedOn w:val="Normal"/>
    <w:uiPriority w:val="99"/>
    <w:rsid w:val="006D5178"/>
    <w:pPr>
      <w:spacing w:before="100" w:beforeAutospacing="1" w:after="100" w:afterAutospacing="1"/>
    </w:pPr>
    <w:rPr>
      <w:rFonts w:ascii="Georgia" w:eastAsia="Times New Roman" w:hAnsi="Georgia"/>
      <w:sz w:val="24"/>
    </w:rPr>
  </w:style>
  <w:style w:type="character" w:customStyle="1" w:styleId="apturelink">
    <w:name w:val="apturelink"/>
    <w:rsid w:val="006D5178"/>
  </w:style>
  <w:style w:type="character" w:customStyle="1" w:styleId="apturelinkicon">
    <w:name w:val="apturelinkicon"/>
    <w:rsid w:val="006D5178"/>
  </w:style>
  <w:style w:type="paragraph" w:customStyle="1" w:styleId="Default1">
    <w:name w:val="Default1"/>
    <w:basedOn w:val="Default"/>
    <w:next w:val="Default"/>
    <w:uiPriority w:val="99"/>
    <w:rsid w:val="006D5178"/>
    <w:rPr>
      <w:color w:val="auto"/>
    </w:rPr>
  </w:style>
  <w:style w:type="paragraph" w:customStyle="1" w:styleId="center">
    <w:name w:val="center"/>
    <w:basedOn w:val="Normal"/>
    <w:uiPriority w:val="99"/>
    <w:rsid w:val="006D5178"/>
    <w:pPr>
      <w:spacing w:before="100" w:beforeAutospacing="1" w:after="100" w:afterAutospacing="1"/>
    </w:pPr>
    <w:rPr>
      <w:rFonts w:ascii="Georgia" w:eastAsia="Times New Roman" w:hAnsi="Georgia"/>
      <w:sz w:val="24"/>
    </w:rPr>
  </w:style>
  <w:style w:type="character" w:customStyle="1" w:styleId="LittleChar">
    <w:name w:val="Little Char"/>
    <w:link w:val="Little"/>
    <w:rsid w:val="006D5178"/>
    <w:rPr>
      <w:rFonts w:ascii="Times New Roman" w:eastAsia="Times New Roman" w:hAnsi="Times New Roman" w:cs="Times New Roman"/>
      <w:sz w:val="16"/>
    </w:rPr>
  </w:style>
  <w:style w:type="character" w:customStyle="1" w:styleId="UnderlineChar1Char">
    <w:name w:val="Underline Char1 Char"/>
    <w:rsid w:val="006D517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D517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D5178"/>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D517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D5178"/>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D517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D5178"/>
    <w:rPr>
      <w:rFonts w:asciiTheme="minorHAnsi" w:eastAsia="MS Mincho" w:hAnsiTheme="minorHAnsi" w:cstheme="minorBidi"/>
      <w:b/>
      <w:u w:val="single"/>
    </w:rPr>
  </w:style>
  <w:style w:type="paragraph" w:customStyle="1" w:styleId="CardBody">
    <w:name w:val="Card Body"/>
    <w:basedOn w:val="Normal"/>
    <w:link w:val="CardBodyChar"/>
    <w:rsid w:val="006D5178"/>
    <w:rPr>
      <w:rFonts w:ascii="Georgia" w:eastAsia="Times New Roman" w:hAnsi="Georgia"/>
      <w:sz w:val="16"/>
    </w:rPr>
  </w:style>
  <w:style w:type="character" w:customStyle="1" w:styleId="CardBodyChar">
    <w:name w:val="Card Body Char"/>
    <w:link w:val="CardBody"/>
    <w:rsid w:val="006D5178"/>
    <w:rPr>
      <w:rFonts w:ascii="Georgia" w:eastAsia="Times New Roman" w:hAnsi="Georgia" w:cs="Times New Roman"/>
      <w:sz w:val="16"/>
    </w:rPr>
  </w:style>
  <w:style w:type="character" w:customStyle="1" w:styleId="ptitleinside">
    <w:name w:val="p_title_inside"/>
    <w:rsid w:val="006D5178"/>
  </w:style>
  <w:style w:type="paragraph" w:customStyle="1" w:styleId="StyleBoldandUnderlineChar11ptBorderSinglesolidline">
    <w:name w:val="Style Bold and Underline Char + 11 pt Border: : (Single solid line..."/>
    <w:link w:val="StyleBoldandUnderlineChar11ptBorderSinglesolidlineChar"/>
    <w:rsid w:val="006D517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D5178"/>
    <w:rPr>
      <w:rFonts w:eastAsia="Times New Roman"/>
      <w:b/>
      <w:bCs/>
      <w:szCs w:val="20"/>
      <w:u w:val="single"/>
      <w:bdr w:val="single" w:sz="4" w:space="0" w:color="auto"/>
    </w:rPr>
  </w:style>
  <w:style w:type="paragraph" w:customStyle="1" w:styleId="Indentation">
    <w:name w:val="Indentation"/>
    <w:basedOn w:val="Normal"/>
    <w:uiPriority w:val="99"/>
    <w:rsid w:val="006D5178"/>
    <w:pPr>
      <w:ind w:left="288" w:right="288"/>
    </w:pPr>
    <w:rPr>
      <w:rFonts w:ascii="Georgia" w:hAnsi="Georgia"/>
    </w:rPr>
  </w:style>
  <w:style w:type="character" w:customStyle="1" w:styleId="StyleUnderlineCharChar9ptBold">
    <w:name w:val="Style Underline Char Char + 9 pt Bold"/>
    <w:rsid w:val="006D517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D5178"/>
    <w:rPr>
      <w:rFonts w:ascii="Georgia" w:eastAsia="Times New Roman" w:hAnsi="Georgia"/>
      <w:u w:val="single"/>
    </w:rPr>
  </w:style>
  <w:style w:type="character" w:customStyle="1" w:styleId="StyleStyle4ArialNarrow9ptChar">
    <w:name w:val="Style Style4 + Arial Narrow 9 pt Char"/>
    <w:link w:val="StyleStyle4ArialNarrow9pt"/>
    <w:rsid w:val="006D5178"/>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6D517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D5178"/>
    <w:rPr>
      <w:rFonts w:ascii="Georgia" w:eastAsia="Times New Roman" w:hAnsi="Georgia" w:cs="Times New Roman"/>
      <w:b/>
      <w:bCs/>
      <w:u w:val="single"/>
    </w:rPr>
  </w:style>
  <w:style w:type="character" w:customStyle="1" w:styleId="StyleBoldandUnderlineCharChar29pt">
    <w:name w:val="Style Bold and Underline Char Char2 + 9 pt"/>
    <w:rsid w:val="006D5178"/>
    <w:rPr>
      <w:rFonts w:ascii="Times New Roman" w:hAnsi="Times New Roman"/>
      <w:b/>
      <w:bCs/>
      <w:noProof w:val="0"/>
      <w:sz w:val="20"/>
      <w:u w:val="single"/>
    </w:rPr>
  </w:style>
  <w:style w:type="character" w:customStyle="1" w:styleId="StyleUnderlineCharChar19pt">
    <w:name w:val="Style Underline Char Char1 + 9 pt"/>
    <w:rsid w:val="006D517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D517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D5178"/>
    <w:rPr>
      <w:rFonts w:ascii="Georgia" w:eastAsia="Times New Roman" w:hAnsi="Georgia"/>
      <w:b/>
      <w:smallCaps/>
      <w:sz w:val="24"/>
      <w:szCs w:val="24"/>
      <w:u w:val="single"/>
    </w:rPr>
  </w:style>
  <w:style w:type="character" w:customStyle="1" w:styleId="CardTextCharChar">
    <w:name w:val="Card Text Char Char"/>
    <w:rsid w:val="006D517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D517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D517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D5178"/>
    <w:rPr>
      <w:rFonts w:ascii="Times New Roman" w:hAnsi="Times New Roman"/>
      <w:sz w:val="24"/>
      <w:u w:val="single"/>
      <w:bdr w:val="none" w:sz="0" w:space="0" w:color="auto"/>
      <w:shd w:val="clear" w:color="auto" w:fill="auto"/>
    </w:rPr>
  </w:style>
  <w:style w:type="character" w:customStyle="1" w:styleId="FifthChar">
    <w:name w:val="Fifth Char"/>
    <w:link w:val="Fifth"/>
    <w:rsid w:val="006D5178"/>
    <w:rPr>
      <w:rFonts w:ascii="Arial" w:eastAsia="Calibri" w:hAnsi="Arial" w:cs="Times New Roman"/>
    </w:rPr>
  </w:style>
  <w:style w:type="paragraph" w:customStyle="1" w:styleId="Third">
    <w:name w:val="Third"/>
    <w:basedOn w:val="Normal"/>
    <w:link w:val="ThirdChar"/>
    <w:rsid w:val="006D5178"/>
    <w:rPr>
      <w:rFonts w:ascii="Georgia" w:eastAsia="Times New Roman" w:hAnsi="Georgia"/>
      <w:b/>
      <w:u w:val="single"/>
      <w:lang w:val="x-none" w:eastAsia="x-none"/>
    </w:rPr>
  </w:style>
  <w:style w:type="character" w:customStyle="1" w:styleId="ThirdChar">
    <w:name w:val="Third Char"/>
    <w:link w:val="Third"/>
    <w:rsid w:val="006D5178"/>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next w:val="Normal"/>
    <w:rsid w:val="006D517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6D5178"/>
  </w:style>
  <w:style w:type="paragraph" w:customStyle="1" w:styleId="DebateUnderlineBoldChar">
    <w:name w:val="Debate Underline Bold Char"/>
    <w:basedOn w:val="Normal"/>
    <w:link w:val="DebateUnderlineBoldCharChar"/>
    <w:rsid w:val="006D5178"/>
    <w:pPr>
      <w:jc w:val="both"/>
    </w:pPr>
    <w:rPr>
      <w:rFonts w:ascii="Georgia" w:eastAsia="Times New Roman" w:hAnsi="Georgia"/>
      <w:b/>
      <w:u w:val="thick"/>
    </w:rPr>
  </w:style>
  <w:style w:type="character" w:customStyle="1" w:styleId="DebateUnderlineBoldCharChar">
    <w:name w:val="Debate Underline Bold Char Char"/>
    <w:link w:val="DebateUnderlineBoldChar"/>
    <w:rsid w:val="006D5178"/>
    <w:rPr>
      <w:rFonts w:ascii="Georgia" w:eastAsia="Times New Roman" w:hAnsi="Georgia" w:cs="Times New Roman"/>
      <w:b/>
      <w:u w:val="thick"/>
    </w:rPr>
  </w:style>
  <w:style w:type="character" w:customStyle="1" w:styleId="bloctitlesChar">
    <w:name w:val="bloc titles Char"/>
    <w:link w:val="bloctitles"/>
    <w:rsid w:val="006D5178"/>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6D5178"/>
    <w:pPr>
      <w:widowControl w:val="0"/>
      <w:spacing w:after="200"/>
    </w:pPr>
    <w:rPr>
      <w:rFonts w:ascii="Helvetica Neue" w:hAnsi="Helvetica Neue"/>
      <w:b/>
      <w:sz w:val="18"/>
    </w:rPr>
  </w:style>
  <w:style w:type="character" w:customStyle="1" w:styleId="3TagCite">
    <w:name w:val="3 Tag/Cite"/>
    <w:rsid w:val="006D5178"/>
    <w:rPr>
      <w:rFonts w:ascii="Times New Roman" w:hAnsi="Times New Roman"/>
      <w:b/>
    </w:rPr>
  </w:style>
  <w:style w:type="character" w:customStyle="1" w:styleId="4Qualifications">
    <w:name w:val="4 Qualifications"/>
    <w:rsid w:val="006D5178"/>
    <w:rPr>
      <w:rFonts w:ascii="Times New Roman" w:hAnsi="Times New Roman"/>
      <w:sz w:val="19"/>
    </w:rPr>
  </w:style>
  <w:style w:type="character" w:customStyle="1" w:styleId="6Underlined">
    <w:name w:val="6 Underlined"/>
    <w:rsid w:val="006D5178"/>
    <w:rPr>
      <w:rFonts w:ascii="Times New Roman" w:hAnsi="Times New Roman"/>
      <w:b/>
      <w:sz w:val="21"/>
      <w:u w:val="single"/>
    </w:rPr>
  </w:style>
  <w:style w:type="paragraph" w:customStyle="1" w:styleId="Cards1CharChar">
    <w:name w:val="Cards1 Char Char"/>
    <w:basedOn w:val="Normal"/>
    <w:link w:val="Cards1CharCharChar"/>
    <w:rsid w:val="006D517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D5178"/>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6D5178"/>
    <w:rPr>
      <w:rFonts w:asciiTheme="minorHAnsi" w:hAnsiTheme="minorHAnsi" w:cstheme="minorBidi"/>
      <w:u w:val="single"/>
    </w:rPr>
  </w:style>
  <w:style w:type="character" w:customStyle="1" w:styleId="CitesCharCharChar">
    <w:name w:val="Cites Char Char Char"/>
    <w:rsid w:val="006D5178"/>
    <w:rPr>
      <w:rFonts w:ascii="Times New Roman" w:eastAsia="Times New Roman" w:hAnsi="Times New Roman" w:cs="Times New Roman"/>
      <w:sz w:val="20"/>
      <w:szCs w:val="24"/>
    </w:rPr>
  </w:style>
  <w:style w:type="character" w:customStyle="1" w:styleId="nohighlighting">
    <w:name w:val="no highlighting"/>
    <w:rsid w:val="006D517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D5178"/>
    <w:rPr>
      <w:rFonts w:ascii="Cambria" w:hAnsi="Cambria" w:hint="default"/>
      <w:sz w:val="21"/>
      <w:u w:val="single"/>
    </w:rPr>
  </w:style>
  <w:style w:type="paragraph" w:customStyle="1" w:styleId="Swag">
    <w:name w:val="Swag"/>
    <w:basedOn w:val="Normal"/>
    <w:link w:val="SwagChar"/>
    <w:qFormat/>
    <w:rsid w:val="006D5178"/>
    <w:rPr>
      <w:rFonts w:ascii="Georgia" w:hAnsi="Georgia"/>
      <w:color w:val="0000FF"/>
      <w:sz w:val="12"/>
      <w:u w:val="single"/>
    </w:rPr>
  </w:style>
  <w:style w:type="character" w:customStyle="1" w:styleId="SwagChar">
    <w:name w:val="Swag Char"/>
    <w:link w:val="Swag"/>
    <w:rsid w:val="006D5178"/>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6D517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6D517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6D517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6D517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6D5178"/>
    <w:rPr>
      <w:rFonts w:eastAsia="MS Mincho"/>
    </w:rPr>
  </w:style>
  <w:style w:type="character" w:customStyle="1" w:styleId="StyleStyleCardTextLeft-075Right0Char">
    <w:name w:val="Style Style Card Text + Left:  -0.75&quot; + Right:  0&quot; Char"/>
    <w:link w:val="StyleStyleCardTextLeft-075Right0"/>
    <w:rsid w:val="006D5178"/>
    <w:rPr>
      <w:rFonts w:ascii="Times New Roman" w:eastAsia="MS Mincho" w:hAnsi="Times New Roman" w:cs="Times New Roman"/>
    </w:rPr>
  </w:style>
  <w:style w:type="character" w:customStyle="1" w:styleId="CharChar61">
    <w:name w:val="Char Char61"/>
    <w:rsid w:val="006D5178"/>
    <w:rPr>
      <w:rFonts w:cs="Arial"/>
      <w:bCs/>
      <w:sz w:val="16"/>
      <w:szCs w:val="26"/>
      <w:lang w:val="en-US" w:eastAsia="en-US" w:bidi="ar-SA"/>
    </w:rPr>
  </w:style>
  <w:style w:type="character" w:customStyle="1" w:styleId="ListBulletChar">
    <w:name w:val="List Bullet Char"/>
    <w:link w:val="ListBullet"/>
    <w:uiPriority w:val="99"/>
    <w:rsid w:val="006D5178"/>
    <w:rPr>
      <w:rFonts w:ascii="Times New Roman" w:eastAsia="Calibri" w:hAnsi="Times New Roman" w:cs="Times New Roman"/>
    </w:rPr>
  </w:style>
  <w:style w:type="paragraph" w:customStyle="1" w:styleId="subhead10">
    <w:name w:val="subhead1"/>
    <w:basedOn w:val="Normal"/>
    <w:uiPriority w:val="99"/>
    <w:rsid w:val="006D5178"/>
    <w:pPr>
      <w:spacing w:before="100" w:beforeAutospacing="1" w:after="100" w:afterAutospacing="1"/>
    </w:pPr>
    <w:rPr>
      <w:rFonts w:ascii="Georgia" w:eastAsia="Times New Roman" w:hAnsi="Georgia"/>
      <w:sz w:val="24"/>
    </w:rPr>
  </w:style>
  <w:style w:type="character" w:customStyle="1" w:styleId="styledate0">
    <w:name w:val="styledate"/>
    <w:rsid w:val="006D5178"/>
  </w:style>
  <w:style w:type="character" w:customStyle="1" w:styleId="BoldandUnderlineChar1">
    <w:name w:val="Bold and Underline Char1"/>
    <w:rsid w:val="006D5178"/>
    <w:rPr>
      <w:b/>
      <w:szCs w:val="24"/>
      <w:u w:val="single"/>
      <w:lang w:val="en-US" w:eastAsia="en-US" w:bidi="ar-SA"/>
    </w:rPr>
  </w:style>
  <w:style w:type="character" w:customStyle="1" w:styleId="BoldandUnderlineChar1Char2">
    <w:name w:val="Bold and Underline Char1 Char2"/>
    <w:rsid w:val="006D5178"/>
    <w:rPr>
      <w:b/>
      <w:szCs w:val="24"/>
      <w:u w:val="single"/>
      <w:lang w:val="en-US" w:eastAsia="en-US" w:bidi="ar-SA"/>
    </w:rPr>
  </w:style>
  <w:style w:type="character" w:customStyle="1" w:styleId="BoldandUnderlineCharChar1">
    <w:name w:val="Bold and Underline Char Char1"/>
    <w:rsid w:val="006D5178"/>
    <w:rPr>
      <w:b/>
      <w:szCs w:val="24"/>
      <w:u w:val="single"/>
      <w:lang w:val="en-US" w:eastAsia="en-US" w:bidi="ar-SA"/>
    </w:rPr>
  </w:style>
  <w:style w:type="character" w:customStyle="1" w:styleId="BoldandUnderlineChar6">
    <w:name w:val="Bold and Underline Char6"/>
    <w:rsid w:val="006D5178"/>
    <w:rPr>
      <w:b/>
      <w:szCs w:val="24"/>
      <w:u w:val="single"/>
      <w:lang w:val="en-US" w:eastAsia="en-US" w:bidi="ar-SA"/>
    </w:rPr>
  </w:style>
  <w:style w:type="paragraph" w:customStyle="1" w:styleId="abstract">
    <w:name w:val="abstract"/>
    <w:basedOn w:val="Normal"/>
    <w:uiPriority w:val="99"/>
    <w:rsid w:val="006D5178"/>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D5178"/>
    <w:rPr>
      <w:rFonts w:ascii="Georgia" w:eastAsia="Times New Roman" w:hAnsi="Georgia"/>
      <w:b/>
      <w:bCs/>
      <w:u w:val="single"/>
    </w:rPr>
  </w:style>
  <w:style w:type="character" w:customStyle="1" w:styleId="StyleUnderlineChar11ptBold2Char">
    <w:name w:val="Style Underline Char + 11 pt Bold2 Char"/>
    <w:link w:val="StyleUnderlineChar11ptBold2"/>
    <w:rsid w:val="006D5178"/>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6D517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D5178"/>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D517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D5178"/>
    <w:rPr>
      <w:rFonts w:ascii="Georgia" w:eastAsia="Times New Roman" w:hAnsi="Georgia" w:cs="Times New Roman"/>
      <w:u w:val="single"/>
    </w:rPr>
  </w:style>
  <w:style w:type="character" w:customStyle="1" w:styleId="style13">
    <w:name w:val="style1"/>
    <w:rsid w:val="006D5178"/>
  </w:style>
  <w:style w:type="character" w:customStyle="1" w:styleId="pmtermsel">
    <w:name w:val="pmtermsel"/>
    <w:rsid w:val="006D5178"/>
  </w:style>
  <w:style w:type="character" w:customStyle="1" w:styleId="showipapr">
    <w:name w:val="show_ipapr"/>
    <w:rsid w:val="006D5178"/>
  </w:style>
  <w:style w:type="character" w:customStyle="1" w:styleId="dnindex">
    <w:name w:val="dnindex"/>
    <w:rsid w:val="006D5178"/>
  </w:style>
  <w:style w:type="character" w:customStyle="1" w:styleId="23">
    <w:name w:val="23"/>
    <w:rsid w:val="006D5178"/>
    <w:rPr>
      <w:rFonts w:ascii="Times New Roman" w:hAnsi="Times New Roman" w:cs="Arial"/>
      <w:bCs/>
      <w:sz w:val="20"/>
      <w:u w:val="single"/>
      <w:lang w:val="en-US" w:eastAsia="en-US" w:bidi="ar-SA"/>
    </w:rPr>
  </w:style>
  <w:style w:type="character" w:customStyle="1" w:styleId="33">
    <w:name w:val="33"/>
    <w:rsid w:val="006D5178"/>
    <w:rPr>
      <w:rFonts w:ascii="Times New Roman" w:hAnsi="Times New Roman" w:cs="Arial"/>
      <w:b/>
      <w:bCs/>
      <w:sz w:val="20"/>
      <w:u w:val="single"/>
      <w:lang w:val="en-US" w:eastAsia="en-US" w:bidi="ar-SA"/>
    </w:rPr>
  </w:style>
  <w:style w:type="character" w:customStyle="1" w:styleId="55">
    <w:name w:val="55"/>
    <w:rsid w:val="006D5178"/>
    <w:rPr>
      <w:rFonts w:cs="Arial"/>
      <w:bCs/>
      <w:sz w:val="20"/>
      <w:u w:val="single"/>
      <w:lang w:val="en-US" w:eastAsia="en-US" w:bidi="ar-SA"/>
    </w:rPr>
  </w:style>
  <w:style w:type="character" w:customStyle="1" w:styleId="authoraffil">
    <w:name w:val="authoraffil"/>
    <w:rsid w:val="006D5178"/>
  </w:style>
  <w:style w:type="character" w:customStyle="1" w:styleId="CharChar8">
    <w:name w:val="Char Char8"/>
    <w:rsid w:val="006D5178"/>
    <w:rPr>
      <w:rFonts w:ascii="Georgia" w:eastAsia="Times New Roman" w:hAnsi="Georgia"/>
      <w:b/>
      <w:bCs/>
      <w:sz w:val="30"/>
      <w:szCs w:val="28"/>
      <w:u w:val="single"/>
    </w:rPr>
  </w:style>
  <w:style w:type="character" w:customStyle="1" w:styleId="FontStyle13">
    <w:name w:val="Font Style13"/>
    <w:uiPriority w:val="99"/>
    <w:rsid w:val="006D5178"/>
    <w:rPr>
      <w:rFonts w:ascii="Constantia" w:hAnsi="Constantia" w:cs="Constantia"/>
      <w:sz w:val="18"/>
      <w:szCs w:val="18"/>
    </w:rPr>
  </w:style>
  <w:style w:type="character" w:customStyle="1" w:styleId="TagsCharCharCharChar">
    <w:name w:val="Tags Char Char Char Char"/>
    <w:rsid w:val="006D5178"/>
    <w:rPr>
      <w:rFonts w:ascii="Times New Roman" w:eastAsia="Times New Roman" w:hAnsi="Times New Roman" w:cs="Times New Roman"/>
      <w:b/>
      <w:sz w:val="24"/>
      <w:szCs w:val="24"/>
    </w:rPr>
  </w:style>
  <w:style w:type="character" w:customStyle="1" w:styleId="Citation1Char">
    <w:name w:val="Citation1 Char"/>
    <w:link w:val="Citation10"/>
    <w:locked/>
    <w:rsid w:val="006D5178"/>
    <w:rPr>
      <w:rFonts w:ascii="Georgia" w:hAnsi="Georgia"/>
      <w:b/>
      <w:u w:val="single"/>
    </w:rPr>
  </w:style>
  <w:style w:type="paragraph" w:customStyle="1" w:styleId="Citation10">
    <w:name w:val="Citation1"/>
    <w:basedOn w:val="Normal"/>
    <w:link w:val="Citation1Char"/>
    <w:qFormat/>
    <w:rsid w:val="006D5178"/>
    <w:rPr>
      <w:rFonts w:ascii="Georgia" w:hAnsi="Georgia" w:cstheme="minorBidi"/>
      <w:b/>
      <w:u w:val="single"/>
    </w:rPr>
  </w:style>
  <w:style w:type="character" w:customStyle="1" w:styleId="TaglineChar">
    <w:name w:val="Tagline Char"/>
    <w:link w:val="Tagline2"/>
    <w:locked/>
    <w:rsid w:val="006D5178"/>
    <w:rPr>
      <w:rFonts w:ascii="Georgia" w:hAnsi="Georgia"/>
      <w:b/>
    </w:rPr>
  </w:style>
  <w:style w:type="paragraph" w:customStyle="1" w:styleId="Tagline2">
    <w:name w:val="Tagline"/>
    <w:basedOn w:val="Normal"/>
    <w:link w:val="TaglineChar"/>
    <w:qFormat/>
    <w:rsid w:val="006D5178"/>
    <w:rPr>
      <w:rFonts w:ascii="Georgia" w:hAnsi="Georgia" w:cstheme="minorBidi"/>
      <w:b/>
    </w:rPr>
  </w:style>
  <w:style w:type="paragraph" w:customStyle="1" w:styleId="StyleLeft021">
    <w:name w:val="Style Left:  0.2&quot;1"/>
    <w:basedOn w:val="Normal"/>
    <w:uiPriority w:val="99"/>
    <w:rsid w:val="006D517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D517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D5178"/>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D517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D5178"/>
    <w:rPr>
      <w:rFonts w:ascii="Georgia" w:eastAsia="Times New Roman" w:hAnsi="Georgia" w:cs="Times New Roman"/>
      <w:u w:val="single"/>
      <w:bdr w:val="single" w:sz="4" w:space="0" w:color="auto"/>
    </w:rPr>
  </w:style>
  <w:style w:type="character" w:customStyle="1" w:styleId="boldcitationChar">
    <w:name w:val="bold citation Char"/>
    <w:rsid w:val="006D5178"/>
    <w:rPr>
      <w:rFonts w:ascii="Arial" w:hAnsi="Arial"/>
      <w:b/>
      <w:sz w:val="28"/>
      <w:szCs w:val="24"/>
      <w:u w:val="thick"/>
      <w:lang w:val="en-US" w:eastAsia="en-US" w:bidi="ar-SA"/>
    </w:rPr>
  </w:style>
  <w:style w:type="paragraph" w:customStyle="1" w:styleId="BlockTitle20">
    <w:name w:val="Block Title #2"/>
    <w:basedOn w:val="Normal"/>
    <w:uiPriority w:val="99"/>
    <w:rsid w:val="006D517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D5178"/>
    <w:rPr>
      <w:rFonts w:ascii="Georgia" w:hAnsi="Georgia"/>
      <w:b/>
    </w:rPr>
  </w:style>
  <w:style w:type="character" w:customStyle="1" w:styleId="BoldunderlineChar3">
    <w:name w:val="Bold/underline Char"/>
    <w:rsid w:val="006D5178"/>
    <w:rPr>
      <w:rFonts w:eastAsia="SimSun"/>
      <w:b/>
      <w:noProof w:val="0"/>
      <w:sz w:val="24"/>
      <w:szCs w:val="24"/>
      <w:u w:val="single"/>
      <w:lang w:val="en-US" w:eastAsia="zh-CN" w:bidi="ar-SA"/>
    </w:rPr>
  </w:style>
  <w:style w:type="character" w:customStyle="1" w:styleId="underlinetextchar0">
    <w:name w:val="underlinetextchar"/>
    <w:rsid w:val="006D5178"/>
  </w:style>
  <w:style w:type="character" w:customStyle="1" w:styleId="boldciteChar1">
    <w:name w:val="bold cite Char1"/>
    <w:rsid w:val="006D5178"/>
    <w:rPr>
      <w:b/>
      <w:sz w:val="28"/>
      <w:u w:val="thick" w:color="000000"/>
    </w:rPr>
  </w:style>
  <w:style w:type="character" w:customStyle="1" w:styleId="tagCharCharChar1">
    <w:name w:val="tag Char Char Char1"/>
    <w:rsid w:val="006D517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D517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6D5178"/>
    <w:rPr>
      <w:rFonts w:ascii="Times New Roman" w:hAnsi="Times New Roman" w:cs="Times New Roman"/>
      <w:sz w:val="18"/>
      <w:szCs w:val="18"/>
    </w:rPr>
  </w:style>
  <w:style w:type="character" w:customStyle="1" w:styleId="bylines">
    <w:name w:val="bylines"/>
    <w:basedOn w:val="DefaultParagraphFont"/>
    <w:rsid w:val="006D5178"/>
  </w:style>
  <w:style w:type="character" w:customStyle="1" w:styleId="StyleStyleBoldUnderlineUnderlineIntenseEmphasis1apple-style-2">
    <w:name w:val="Style Style Bold UnderlineUnderlineIntense Emphasis1apple-style-...2"/>
    <w:basedOn w:val="DefaultParagraphFont"/>
    <w:rsid w:val="006D5178"/>
    <w:rPr>
      <w:b w:val="0"/>
      <w:bCs/>
      <w:sz w:val="22"/>
      <w:u w:val="single"/>
    </w:rPr>
  </w:style>
  <w:style w:type="character" w:customStyle="1" w:styleId="FontStyle57">
    <w:name w:val="Font Style57"/>
    <w:rsid w:val="006D5178"/>
    <w:rPr>
      <w:rFonts w:ascii="Georgia" w:hAnsi="Georgia" w:cs="Georgia"/>
      <w:b/>
      <w:bCs/>
      <w:sz w:val="14"/>
      <w:szCs w:val="14"/>
    </w:rPr>
  </w:style>
  <w:style w:type="character" w:customStyle="1" w:styleId="FontStyle89">
    <w:name w:val="Font Style89"/>
    <w:rsid w:val="006D5178"/>
    <w:rPr>
      <w:rFonts w:ascii="Times New Roman" w:hAnsi="Times New Roman" w:cs="Times New Roman"/>
      <w:b/>
      <w:bCs/>
      <w:smallCaps/>
      <w:spacing w:val="40"/>
      <w:sz w:val="16"/>
      <w:szCs w:val="16"/>
    </w:rPr>
  </w:style>
  <w:style w:type="character" w:customStyle="1" w:styleId="style3Char0">
    <w:name w:val="style 3 Char"/>
    <w:rsid w:val="006D5178"/>
    <w:rPr>
      <w:sz w:val="18"/>
      <w:szCs w:val="24"/>
      <w:lang w:val="en-US" w:eastAsia="en-US" w:bidi="ar-SA"/>
    </w:rPr>
  </w:style>
  <w:style w:type="paragraph" w:customStyle="1" w:styleId="003Cite">
    <w:name w:val="003Cite"/>
    <w:basedOn w:val="Normal"/>
    <w:qFormat/>
    <w:rsid w:val="006D5178"/>
    <w:rPr>
      <w:rFonts w:eastAsia="Calibri"/>
      <w:sz w:val="16"/>
      <w:szCs w:val="16"/>
    </w:rPr>
  </w:style>
  <w:style w:type="paragraph" w:customStyle="1" w:styleId="NormalBold">
    <w:name w:val="Normal + Bold"/>
    <w:aliases w:val="Double Underline"/>
    <w:basedOn w:val="Normal"/>
    <w:link w:val="NormalBoldChar"/>
    <w:rsid w:val="006D517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D5178"/>
    <w:rPr>
      <w:rFonts w:ascii="Georgia" w:hAnsi="Georgia" w:cs="Times New Roman"/>
      <w:b/>
      <w:color w:val="000000"/>
      <w:u w:val="single"/>
    </w:rPr>
  </w:style>
  <w:style w:type="character" w:customStyle="1" w:styleId="BlockHeadingsChar1">
    <w:name w:val="Block Headings Char1"/>
    <w:rsid w:val="006D5178"/>
    <w:rPr>
      <w:b/>
      <w:caps/>
    </w:rPr>
  </w:style>
  <w:style w:type="character" w:customStyle="1" w:styleId="FontStyle170">
    <w:name w:val="Font Style170"/>
    <w:uiPriority w:val="99"/>
    <w:rsid w:val="006D5178"/>
    <w:rPr>
      <w:rFonts w:ascii="Bookman Old Style" w:hAnsi="Bookman Old Style" w:cs="Bookman Old Style"/>
      <w:sz w:val="16"/>
      <w:szCs w:val="16"/>
    </w:rPr>
  </w:style>
  <w:style w:type="character" w:customStyle="1" w:styleId="FontStyle17">
    <w:name w:val="Font Style17"/>
    <w:uiPriority w:val="99"/>
    <w:rsid w:val="006D5178"/>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44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toriesinspace.com/medicine-and-drugs" TargetMode="External"/><Relationship Id="rId13" Type="http://schemas.openxmlformats.org/officeDocument/2006/relationships/hyperlink" Target="http://www.lexis.com/research/retrieve" TargetMode="External"/><Relationship Id="rId3" Type="http://schemas.openxmlformats.org/officeDocument/2006/relationships/styles" Target="styles.xml"/><Relationship Id="rId7" Type="http://schemas.openxmlformats.org/officeDocument/2006/relationships/hyperlink" Target="https://www.factoriesinspace.com/medicine-and-drugs" TargetMode="External"/><Relationship Id="rId12" Type="http://schemas.openxmlformats.org/officeDocument/2006/relationships/hyperlink" Target="https://www.the-scientist.com/bio-business/pharma-looks-to-outer-space-to-boost-drug-rd--6818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factoriesinspace.com/medicine-and-drugs" TargetMode="External"/><Relationship Id="rId11" Type="http://schemas.openxmlformats.org/officeDocument/2006/relationships/hyperlink" Target="https://www.factoriesinspace.com/medicine-and-drugs" TargetMode="External"/><Relationship Id="rId5" Type="http://schemas.openxmlformats.org/officeDocument/2006/relationships/webSettings" Target="webSettings.xml"/><Relationship Id="rId15" Type="http://schemas.openxmlformats.org/officeDocument/2006/relationships/hyperlink" Target="https://www.gwern.net/docs/philosophy/ethics/2007-greene.pdf" TargetMode="External"/><Relationship Id="rId10" Type="http://schemas.openxmlformats.org/officeDocument/2006/relationships/hyperlink" Target="https://www.factoriesinspace.com/medicine-and-drugs" TargetMode="External"/><Relationship Id="rId4" Type="http://schemas.openxmlformats.org/officeDocument/2006/relationships/settings" Target="settings.xml"/><Relationship Id="rId9" Type="http://schemas.openxmlformats.org/officeDocument/2006/relationships/hyperlink" Target="https://www.factoriesinspace.com/medicine-and-drugs" TargetMode="External"/><Relationship Id="rId14"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20052</Words>
  <Characters>114300</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2022-01-29T19:14:00Z</dcterms:created>
  <dcterms:modified xsi:type="dcterms:W3CDTF">2022-01-29T19:43:00Z</dcterms:modified>
</cp:coreProperties>
</file>