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D8A30" w14:textId="252F1C74" w:rsidR="00A95652" w:rsidRPr="00343F22" w:rsidRDefault="005423EE" w:rsidP="005423EE">
      <w:pPr>
        <w:pStyle w:val="Heading2"/>
        <w:rPr>
          <w:rFonts w:cs="Times New Roman"/>
        </w:rPr>
      </w:pPr>
      <w:r w:rsidRPr="00343F22">
        <w:rPr>
          <w:rFonts w:cs="Times New Roman"/>
        </w:rPr>
        <w:t>OFF</w:t>
      </w:r>
    </w:p>
    <w:p w14:paraId="35262532" w14:textId="136DBDFE" w:rsidR="00343F22" w:rsidRPr="00343F22" w:rsidRDefault="005423EE" w:rsidP="00343F22">
      <w:pPr>
        <w:pStyle w:val="Heading3"/>
        <w:rPr>
          <w:rFonts w:cs="Times New Roman"/>
        </w:rPr>
      </w:pPr>
      <w:r w:rsidRPr="00343F22">
        <w:rPr>
          <w:rFonts w:cs="Times New Roman"/>
        </w:rPr>
        <w:t xml:space="preserve">NC </w:t>
      </w:r>
      <w:r w:rsidR="00343F22" w:rsidRPr="00343F22">
        <w:rPr>
          <w:rFonts w:cs="Times New Roman"/>
        </w:rPr>
        <w:t>–</w:t>
      </w:r>
      <w:r w:rsidRPr="00343F22">
        <w:rPr>
          <w:rFonts w:cs="Times New Roman"/>
        </w:rPr>
        <w:t xml:space="preserve"> </w:t>
      </w:r>
      <w:r w:rsidR="00343F22" w:rsidRPr="00343F22">
        <w:rPr>
          <w:rFonts w:cs="Times New Roman"/>
        </w:rPr>
        <w:t>T</w:t>
      </w:r>
    </w:p>
    <w:p w14:paraId="4E551AB0" w14:textId="4C3E611C" w:rsidR="006A494C" w:rsidRDefault="006A494C" w:rsidP="006A494C">
      <w:pPr>
        <w:pStyle w:val="Heading4"/>
      </w:pPr>
      <w:r w:rsidRPr="00A96DED">
        <w:t>Interp</w:t>
      </w:r>
      <w:r>
        <w:t>retation:</w:t>
      </w:r>
      <w:r w:rsidRPr="00A96DED">
        <w:t xml:space="preserve"> the affirmative must only defend that </w:t>
      </w:r>
      <w:r>
        <w:t>an</w:t>
      </w:r>
      <w:r w:rsidRPr="00A96DED">
        <w:t xml:space="preserve"> appropriation of outer space by private entities is unjust.</w:t>
      </w:r>
    </w:p>
    <w:p w14:paraId="555A472B" w14:textId="77777777" w:rsidR="006A494C" w:rsidRPr="006A494C" w:rsidRDefault="006A494C" w:rsidP="006A494C"/>
    <w:p w14:paraId="5BEFE8C4" w14:textId="77777777" w:rsidR="006A494C" w:rsidRPr="00A96DED" w:rsidRDefault="006A494C" w:rsidP="006A494C">
      <w:pPr>
        <w:pStyle w:val="Heading4"/>
      </w:pPr>
      <w:r w:rsidRPr="00A96DED">
        <w:t xml:space="preserve">"To be" is a </w:t>
      </w:r>
      <w:r w:rsidRPr="00A96DED">
        <w:rPr>
          <w:u w:val="single"/>
        </w:rPr>
        <w:t>linking verb</w:t>
      </w:r>
      <w:r w:rsidRPr="00A96DED">
        <w:t xml:space="preserve"> of </w:t>
      </w:r>
      <w:r w:rsidRPr="00A96DED">
        <w:rPr>
          <w:u w:val="single"/>
        </w:rPr>
        <w:t>description</w:t>
      </w:r>
      <w:r w:rsidRPr="00A96DED">
        <w:t>, not an action verb</w:t>
      </w:r>
    </w:p>
    <w:p w14:paraId="1DC1871D" w14:textId="77777777" w:rsidR="006A494C" w:rsidRPr="00A96DED" w:rsidRDefault="006A494C" w:rsidP="006A494C">
      <w:pPr>
        <w:rPr>
          <w:rFonts w:asciiTheme="minorHAnsi" w:eastAsia="Calibri" w:hAnsiTheme="minorHAnsi" w:cstheme="minorHAnsi"/>
        </w:rPr>
      </w:pPr>
      <w:r w:rsidRPr="00A96DED">
        <w:rPr>
          <w:rFonts w:asciiTheme="minorHAnsi" w:eastAsia="Calibri" w:hAnsiTheme="minorHAnsi" w:cstheme="minorHAnsi"/>
          <w:b/>
          <w:bCs/>
          <w:sz w:val="26"/>
        </w:rPr>
        <w:t>GU no date</w:t>
      </w:r>
      <w:r w:rsidRPr="00A96DED">
        <w:rPr>
          <w:rFonts w:asciiTheme="minorHAnsi" w:eastAsia="Calibri" w:hAnsiTheme="minorHAnsi" w:cstheme="minorHAnsi"/>
        </w:rPr>
        <w:t xml:space="preserve"> [Gallaudet University. "ACTION VERBS AND LINKING VERBS," https://www.gallaudet.edu/tutorial-and-instructional-programs/english-center/grammar-and-vocabulary/verbs/action-verbs-and-linking-verbs/] HWIC</w:t>
      </w:r>
    </w:p>
    <w:p w14:paraId="24692A32" w14:textId="77777777" w:rsidR="006A494C" w:rsidRPr="00A96DED" w:rsidRDefault="006A494C" w:rsidP="006A494C">
      <w:pPr>
        <w:rPr>
          <w:rFonts w:asciiTheme="minorHAnsi" w:eastAsia="Calibri" w:hAnsiTheme="minorHAnsi" w:cstheme="minorHAnsi"/>
        </w:rPr>
      </w:pPr>
      <w:r w:rsidRPr="00A96DED">
        <w:rPr>
          <w:rFonts w:asciiTheme="minorHAnsi" w:eastAsia="Calibri" w:hAnsiTheme="minorHAnsi" w:cstheme="minorHAnsi"/>
          <w:u w:val="single"/>
        </w:rPr>
        <w:t>A linking verb</w:t>
      </w:r>
      <w:r w:rsidRPr="00A96DED">
        <w:rPr>
          <w:rFonts w:asciiTheme="minorHAnsi" w:eastAsia="Calibri" w:hAnsiTheme="minorHAnsi" w:cstheme="minorHAnsi"/>
        </w:rPr>
        <w:t xml:space="preserve"> is a verb that </w:t>
      </w:r>
      <w:r w:rsidRPr="00A96DED">
        <w:rPr>
          <w:rFonts w:asciiTheme="minorHAnsi" w:eastAsia="Calibri" w:hAnsiTheme="minorHAnsi" w:cstheme="minorHAnsi"/>
          <w:u w:val="single"/>
        </w:rPr>
        <w:t xml:space="preserve">links (connects) the subject of the sentence to </w:t>
      </w:r>
      <w:r w:rsidRPr="00A96DED">
        <w:rPr>
          <w:rFonts w:asciiTheme="minorHAnsi" w:eastAsia="Calibri" w:hAnsiTheme="minorHAnsi" w:cstheme="minorHAnsi"/>
          <w:b/>
          <w:u w:val="single"/>
        </w:rPr>
        <w:t>information about that subject</w:t>
      </w:r>
      <w:r w:rsidRPr="00A96DED">
        <w:rPr>
          <w:rFonts w:asciiTheme="minorHAnsi" w:eastAsia="Calibri" w:hAnsiTheme="minorHAnsi" w:cstheme="minorHAnsi"/>
          <w:u w:val="single"/>
        </w:rPr>
        <w:t xml:space="preserve">.   </w:t>
      </w:r>
      <w:r w:rsidRPr="00A96DED">
        <w:rPr>
          <w:rFonts w:asciiTheme="minorHAnsi" w:eastAsia="Calibri" w:hAnsiTheme="minorHAnsi" w:cstheme="minorHAnsi"/>
          <w:highlight w:val="green"/>
          <w:u w:val="single"/>
        </w:rPr>
        <w:t xml:space="preserve">Linking verbs </w:t>
      </w:r>
      <w:r w:rsidRPr="00A96DED">
        <w:rPr>
          <w:rFonts w:asciiTheme="minorHAnsi" w:eastAsia="Calibri" w:hAnsiTheme="minorHAnsi" w:cstheme="minorHAnsi"/>
          <w:b/>
          <w:highlight w:val="green"/>
          <w:u w:val="single"/>
        </w:rPr>
        <w:t>do not describe action</w:t>
      </w:r>
      <w:r w:rsidRPr="00A96DED">
        <w:rPr>
          <w:rFonts w:asciiTheme="minorHAnsi" w:eastAsia="Calibri" w:hAnsiTheme="minorHAnsi" w:cstheme="minorHAnsi"/>
        </w:rPr>
        <w:t xml:space="preserve">. When using linking verbs, the sentence structure will </w:t>
      </w:r>
      <w:proofErr w:type="gramStart"/>
      <w:r w:rsidRPr="00A96DED">
        <w:rPr>
          <w:rFonts w:asciiTheme="minorHAnsi" w:eastAsia="Calibri" w:hAnsiTheme="minorHAnsi" w:cstheme="minorHAnsi"/>
        </w:rPr>
        <w:t>be :</w:t>
      </w:r>
      <w:proofErr w:type="gramEnd"/>
      <w:r w:rsidRPr="00A96DED">
        <w:rPr>
          <w:rFonts w:asciiTheme="minorHAnsi" w:eastAsia="Calibri" w:hAnsiTheme="minorHAnsi" w:cstheme="minorHAnsi"/>
        </w:rPr>
        <w:t xml:space="preserve"> SUBJECT---&gt;LINKING VERB---&gt;  INFORMATION ABOUT THE SUBJECT (noun)(verb)(adjective, noun, or complement)</w:t>
      </w:r>
    </w:p>
    <w:p w14:paraId="71847EA7" w14:textId="77777777" w:rsidR="006A494C" w:rsidRPr="00A96DED" w:rsidRDefault="006A494C" w:rsidP="006A494C">
      <w:pPr>
        <w:rPr>
          <w:rFonts w:asciiTheme="minorHAnsi" w:eastAsia="Calibri" w:hAnsiTheme="minorHAnsi" w:cstheme="minorHAnsi"/>
        </w:rPr>
      </w:pPr>
      <w:r w:rsidRPr="00A96DED">
        <w:rPr>
          <w:rFonts w:asciiTheme="minorHAnsi" w:eastAsia="Calibri" w:hAnsiTheme="minorHAnsi" w:cstheme="minorHAnsi"/>
        </w:rPr>
        <w:t xml:space="preserve">Some verbs are ALWAYS linking verbs because they never describe an action.  Other verbs can be linking verbs in some sentences and action verbs in other sentences.  </w:t>
      </w:r>
    </w:p>
    <w:p w14:paraId="02FBB93E" w14:textId="77777777" w:rsidR="006A494C" w:rsidRPr="00A96DED" w:rsidRDefault="006A494C" w:rsidP="006A494C">
      <w:pPr>
        <w:rPr>
          <w:rFonts w:asciiTheme="minorHAnsi" w:eastAsia="Calibri" w:hAnsiTheme="minorHAnsi" w:cstheme="minorHAnsi"/>
          <w:u w:val="single"/>
        </w:rPr>
      </w:pPr>
      <w:r w:rsidRPr="00A96DED">
        <w:rPr>
          <w:rFonts w:asciiTheme="minorHAnsi" w:eastAsia="Calibri" w:hAnsiTheme="minorHAnsi" w:cstheme="minorHAnsi"/>
          <w:highlight w:val="green"/>
          <w:u w:val="single"/>
        </w:rPr>
        <w:t>The following</w:t>
      </w:r>
      <w:r w:rsidRPr="00A96DED">
        <w:rPr>
          <w:rFonts w:asciiTheme="minorHAnsi" w:eastAsia="Calibri" w:hAnsiTheme="minorHAnsi" w:cstheme="minorHAnsi"/>
          <w:u w:val="single"/>
        </w:rPr>
        <w:t xml:space="preserve"> three verbs </w:t>
      </w:r>
      <w:r w:rsidRPr="00A96DED">
        <w:rPr>
          <w:rFonts w:asciiTheme="minorHAnsi" w:eastAsia="Calibri" w:hAnsiTheme="minorHAnsi" w:cstheme="minorHAnsi"/>
          <w:highlight w:val="green"/>
          <w:u w:val="single"/>
        </w:rPr>
        <w:t>are ALWAYS linking verbs</w:t>
      </w:r>
      <w:r w:rsidRPr="00A96DED">
        <w:rPr>
          <w:rFonts w:asciiTheme="minorHAnsi" w:eastAsia="Calibri" w:hAnsiTheme="minorHAnsi" w:cstheme="minorHAnsi"/>
          <w:u w:val="single"/>
        </w:rPr>
        <w:t xml:space="preserve">:  </w:t>
      </w:r>
    </w:p>
    <w:p w14:paraId="2B9DB32F" w14:textId="03692380" w:rsidR="006A494C" w:rsidRDefault="006A494C" w:rsidP="006A494C">
      <w:pPr>
        <w:rPr>
          <w:rFonts w:asciiTheme="minorHAnsi" w:eastAsia="Calibri" w:hAnsiTheme="minorHAnsi" w:cstheme="minorHAnsi"/>
        </w:rPr>
      </w:pPr>
      <w:r w:rsidRPr="00A96DED">
        <w:rPr>
          <w:rFonts w:asciiTheme="minorHAnsi" w:eastAsia="Calibri" w:hAnsiTheme="minorHAnsi" w:cstheme="minorHAnsi"/>
          <w:highlight w:val="green"/>
          <w:u w:val="single"/>
        </w:rPr>
        <w:t>to be</w:t>
      </w:r>
      <w:r w:rsidRPr="00A96DED">
        <w:rPr>
          <w:rFonts w:asciiTheme="minorHAnsi" w:eastAsia="Calibri" w:hAnsiTheme="minorHAnsi" w:cstheme="minorHAnsi"/>
          <w:u w:val="single"/>
        </w:rPr>
        <w:t xml:space="preserve"> (is</w:t>
      </w:r>
      <w:r w:rsidRPr="00A96DED">
        <w:rPr>
          <w:rFonts w:asciiTheme="minorHAnsi" w:eastAsia="Calibri" w:hAnsiTheme="minorHAnsi" w:cstheme="minorHAnsi"/>
        </w:rPr>
        <w:t xml:space="preserve">, am, are, was, were, has been, have been, had </w:t>
      </w:r>
      <w:proofErr w:type="gramStart"/>
      <w:r w:rsidRPr="00A96DED">
        <w:rPr>
          <w:rFonts w:asciiTheme="minorHAnsi" w:eastAsia="Calibri" w:hAnsiTheme="minorHAnsi" w:cstheme="minorHAnsi"/>
        </w:rPr>
        <w:t>been,  is</w:t>
      </w:r>
      <w:proofErr w:type="gramEnd"/>
      <w:r w:rsidRPr="00A96DED">
        <w:rPr>
          <w:rFonts w:asciiTheme="minorHAnsi" w:eastAsia="Calibri" w:hAnsiTheme="minorHAnsi" w:cstheme="minorHAnsi"/>
        </w:rPr>
        <w:t xml:space="preserve"> being, are being, was being, will have been, etc.)  </w:t>
      </w:r>
      <w:r w:rsidRPr="00A96DED">
        <w:rPr>
          <w:rFonts w:asciiTheme="minorHAnsi" w:eastAsia="Calibri" w:hAnsiTheme="minorHAnsi" w:cstheme="minorHAnsi"/>
          <w:u w:val="single"/>
        </w:rPr>
        <w:t>to become</w:t>
      </w:r>
      <w:r w:rsidRPr="00A96DED">
        <w:rPr>
          <w:rFonts w:asciiTheme="minorHAnsi" w:eastAsia="Calibri" w:hAnsiTheme="minorHAnsi" w:cstheme="minorHAnsi"/>
        </w:rPr>
        <w:t xml:space="preserve"> (become, becomes, became, has become, have become, had become, will become, will have become, etc.)  </w:t>
      </w:r>
      <w:r w:rsidRPr="00A96DED">
        <w:rPr>
          <w:rFonts w:asciiTheme="minorHAnsi" w:eastAsia="Calibri" w:hAnsiTheme="minorHAnsi" w:cstheme="minorHAnsi"/>
          <w:u w:val="single"/>
        </w:rPr>
        <w:t>to seem</w:t>
      </w:r>
      <w:r w:rsidRPr="00A96DED">
        <w:rPr>
          <w:rFonts w:asciiTheme="minorHAnsi" w:eastAsia="Calibri" w:hAnsiTheme="minorHAnsi" w:cstheme="minorHAnsi"/>
        </w:rPr>
        <w:t xml:space="preserve"> (seemed, seeming, seems, has seemed, have seemed, had seemed, is seeming, are seeming, was seeming, were seeming, will seem) Here are some examples of linking verbs that are ALWAYS linking verbs in sentences</w:t>
      </w:r>
      <w:proofErr w:type="gramStart"/>
      <w:r w:rsidRPr="00A96DED">
        <w:rPr>
          <w:rFonts w:asciiTheme="minorHAnsi" w:eastAsia="Calibri" w:hAnsiTheme="minorHAnsi" w:cstheme="minorHAnsi"/>
        </w:rPr>
        <w:t xml:space="preserve">:  </w:t>
      </w:r>
      <w:r w:rsidRPr="00A96DED">
        <w:rPr>
          <w:rFonts w:asciiTheme="minorHAnsi" w:eastAsia="Calibri" w:hAnsiTheme="minorHAnsi" w:cstheme="minorHAnsi"/>
          <w:highlight w:val="green"/>
          <w:u w:val="single"/>
        </w:rPr>
        <w:t>“</w:t>
      </w:r>
      <w:proofErr w:type="gramEnd"/>
      <w:r w:rsidRPr="00A96DED">
        <w:rPr>
          <w:rFonts w:asciiTheme="minorHAnsi" w:eastAsia="Calibri" w:hAnsiTheme="minorHAnsi" w:cstheme="minorHAnsi"/>
          <w:highlight w:val="green"/>
          <w:u w:val="single"/>
        </w:rPr>
        <w:t xml:space="preserve">The ball is red.” 'Is' </w:t>
      </w:r>
      <w:proofErr w:type="gramStart"/>
      <w:r w:rsidRPr="00A96DED">
        <w:rPr>
          <w:rFonts w:asciiTheme="minorHAnsi" w:eastAsia="Calibri" w:hAnsiTheme="minorHAnsi" w:cstheme="minorHAnsi"/>
          <w:highlight w:val="green"/>
          <w:u w:val="single"/>
        </w:rPr>
        <w:t>is</w:t>
      </w:r>
      <w:proofErr w:type="gramEnd"/>
      <w:r w:rsidRPr="00A96DED">
        <w:rPr>
          <w:rFonts w:asciiTheme="minorHAnsi" w:eastAsia="Calibri" w:hAnsiTheme="minorHAnsi" w:cstheme="minorHAnsi"/>
          <w:highlight w:val="green"/>
          <w:u w:val="single"/>
        </w:rPr>
        <w:t xml:space="preserve"> a linking verb that connects the subject, ball, to information about that subject (that it is red)</w:t>
      </w:r>
      <w:r w:rsidRPr="00A96DED">
        <w:rPr>
          <w:rFonts w:asciiTheme="minorHAnsi" w:eastAsia="Calibri" w:hAnsiTheme="minorHAnsi" w:cstheme="minorHAnsi"/>
          <w:u w:val="single"/>
        </w:rPr>
        <w:t>.</w:t>
      </w:r>
      <w:r w:rsidRPr="00A96DED">
        <w:rPr>
          <w:rFonts w:asciiTheme="minorHAnsi" w:eastAsia="Calibri" w:hAnsiTheme="minorHAnsi" w:cstheme="minorHAnsi"/>
        </w:rPr>
        <w:t xml:space="preserve"> “The children are smart.” 'Are' is a linking verb that connects the subject, children, to information about that subject (that they are smart). “The child will be tall five years from now.” 'Will be' is the linking verb connecting 'child' to the fact that he will be 'tall five years from </w:t>
      </w:r>
      <w:proofErr w:type="spellStart"/>
      <w:r w:rsidRPr="00A96DED">
        <w:rPr>
          <w:rFonts w:asciiTheme="minorHAnsi" w:eastAsia="Calibri" w:hAnsiTheme="minorHAnsi" w:cstheme="minorHAnsi"/>
        </w:rPr>
        <w:t>now.'“The</w:t>
      </w:r>
      <w:proofErr w:type="spellEnd"/>
      <w:r w:rsidRPr="00A96DED">
        <w:rPr>
          <w:rFonts w:asciiTheme="minorHAnsi" w:eastAsia="Calibri" w:hAnsiTheme="minorHAnsi" w:cstheme="minorHAnsi"/>
        </w:rPr>
        <w:t xml:space="preserve"> cat seems </w:t>
      </w:r>
      <w:proofErr w:type="spellStart"/>
      <w:r w:rsidRPr="00A96DED">
        <w:rPr>
          <w:rFonts w:asciiTheme="minorHAnsi" w:eastAsia="Calibri" w:hAnsiTheme="minorHAnsi" w:cstheme="minorHAnsi"/>
        </w:rPr>
        <w:t>fine.”'Seems</w:t>
      </w:r>
      <w:proofErr w:type="spellEnd"/>
      <w:r w:rsidRPr="00A96DED">
        <w:rPr>
          <w:rFonts w:asciiTheme="minorHAnsi" w:eastAsia="Calibri" w:hAnsiTheme="minorHAnsi" w:cstheme="minorHAnsi"/>
        </w:rPr>
        <w:t>' links the subject, cat, with information about the cat (that it is fine). “The dog became thin after his surgery.” 'Became' links the subject, the dog, with information about him (that he became thin).</w:t>
      </w:r>
    </w:p>
    <w:p w14:paraId="7383A809" w14:textId="77777777" w:rsidR="006A494C" w:rsidRPr="006A494C" w:rsidRDefault="006A494C" w:rsidP="006A494C">
      <w:pPr>
        <w:rPr>
          <w:rFonts w:asciiTheme="minorHAnsi" w:eastAsia="Calibri" w:hAnsiTheme="minorHAnsi" w:cstheme="minorHAnsi"/>
        </w:rPr>
      </w:pPr>
    </w:p>
    <w:p w14:paraId="31EDB4C5" w14:textId="62ABDB6F" w:rsidR="006A494C" w:rsidRDefault="006A494C" w:rsidP="006A494C">
      <w:pPr>
        <w:pStyle w:val="Heading4"/>
      </w:pPr>
      <w:r w:rsidRPr="00A96DED">
        <w:t xml:space="preserve">Violation – </w:t>
      </w:r>
      <w:r>
        <w:t xml:space="preserve">the </w:t>
      </w:r>
      <w:proofErr w:type="spellStart"/>
      <w:r>
        <w:t>aff</w:t>
      </w:r>
      <w:proofErr w:type="spellEnd"/>
      <w:r>
        <w:t xml:space="preserve"> fiats a legal action</w:t>
      </w:r>
    </w:p>
    <w:p w14:paraId="760E210A" w14:textId="77777777" w:rsidR="006A494C" w:rsidRPr="006A494C" w:rsidRDefault="006A494C" w:rsidP="006A494C"/>
    <w:p w14:paraId="12B953B9" w14:textId="77777777" w:rsidR="00E9696F" w:rsidRDefault="00E9696F" w:rsidP="00E9696F">
      <w:pPr>
        <w:pStyle w:val="Heading4"/>
      </w:pPr>
      <w:r>
        <w:t xml:space="preserve">1] Precision – if we win definitions the </w:t>
      </w:r>
      <w:proofErr w:type="spellStart"/>
      <w:r>
        <w:t>aff</w:t>
      </w:r>
      <w:proofErr w:type="spellEnd"/>
      <w:r>
        <w:t xml:space="preserve"> is not topical. The resolution is the only predictable stasis point for dividing ground—any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E07DA12" w14:textId="77777777" w:rsidR="00E9696F" w:rsidRPr="00E9696F" w:rsidRDefault="00E9696F" w:rsidP="00E9696F"/>
    <w:p w14:paraId="1D7ABC85" w14:textId="4920DD0C" w:rsidR="006A494C" w:rsidRDefault="00E9696F" w:rsidP="006A494C">
      <w:pPr>
        <w:pStyle w:val="Heading4"/>
      </w:pPr>
      <w:r>
        <w:t xml:space="preserve">2] </w:t>
      </w:r>
      <w:r w:rsidR="00035281">
        <w:t xml:space="preserve">Limits and ground – endless number of potential mechanisms of action means </w:t>
      </w:r>
      <w:proofErr w:type="spellStart"/>
      <w:r w:rsidR="00035281">
        <w:t>affs</w:t>
      </w:r>
      <w:proofErr w:type="spellEnd"/>
      <w:r w:rsidR="00035281">
        <w:t xml:space="preserve"> can make private appropriation better, but only defending the resolution as a value statement gives the neg generic privatization good ground.</w:t>
      </w:r>
    </w:p>
    <w:p w14:paraId="1EEA415D" w14:textId="57264CCA" w:rsidR="005423EE" w:rsidRDefault="005423EE" w:rsidP="005423EE"/>
    <w:p w14:paraId="008D527C" w14:textId="77777777" w:rsidR="00E9696F" w:rsidRDefault="00E9696F" w:rsidP="00E9696F">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48A20509" w14:textId="77777777" w:rsidR="00E9696F" w:rsidRPr="00886970" w:rsidRDefault="00E9696F" w:rsidP="00E9696F"/>
    <w:p w14:paraId="735CB2E7" w14:textId="6B399D3A" w:rsidR="00E9696F" w:rsidRPr="00E9696F" w:rsidRDefault="00E9696F" w:rsidP="00E9696F">
      <w:pPr>
        <w:pStyle w:val="Heading4"/>
        <w:rPr>
          <w:rFonts w:eastAsia="Times New Roman"/>
        </w:rPr>
      </w:pPr>
      <w:r w:rsidRPr="00BC4B37">
        <w:rPr>
          <w:rFonts w:eastAsia="Times New Roman"/>
        </w:rPr>
        <w:t xml:space="preserve">No RVIs—it’s your burden to be topical. </w:t>
      </w:r>
    </w:p>
    <w:p w14:paraId="62F9CEF5" w14:textId="20F9BA8D" w:rsidR="005423EE" w:rsidRDefault="005423EE" w:rsidP="005423EE">
      <w:pPr>
        <w:pStyle w:val="Heading2"/>
        <w:rPr>
          <w:rFonts w:cs="Times New Roman"/>
        </w:rPr>
      </w:pPr>
      <w:r w:rsidRPr="00343F22">
        <w:rPr>
          <w:rFonts w:cs="Times New Roman"/>
        </w:rPr>
        <w:t>OFF</w:t>
      </w:r>
    </w:p>
    <w:p w14:paraId="27767C81" w14:textId="17CAA059" w:rsidR="006A494C" w:rsidRDefault="006A494C" w:rsidP="006A494C">
      <w:pPr>
        <w:pStyle w:val="Heading3"/>
      </w:pPr>
      <w:r>
        <w:t>NC – CP</w:t>
      </w:r>
    </w:p>
    <w:p w14:paraId="4E4CA1FE" w14:textId="17946B97" w:rsidR="006A494C" w:rsidRDefault="006A494C" w:rsidP="006A494C">
      <w:pPr>
        <w:pStyle w:val="Heading4"/>
      </w:pPr>
      <w:r>
        <w:t>CP Text: Space faring states ought to create significant subsidies for private entities to create terrestrially accessible blockchain verification computing centers and cryptocurrency mining centers on the Moon and Deep Space. Space faring states should prohibit all other appropriations of outer space by private entities.</w:t>
      </w:r>
    </w:p>
    <w:p w14:paraId="635EE51F" w14:textId="77777777" w:rsidR="006A494C" w:rsidRPr="006A494C" w:rsidRDefault="006A494C" w:rsidP="006A494C"/>
    <w:p w14:paraId="6CEF6B28" w14:textId="77777777" w:rsidR="006A494C" w:rsidRDefault="006A494C" w:rsidP="006A494C">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37EECE39" w14:textId="77777777" w:rsidR="006A494C" w:rsidRPr="0081599A" w:rsidRDefault="006A494C" w:rsidP="006A494C">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5F6A41BD" w14:textId="3E0C9103" w:rsidR="006A494C" w:rsidRDefault="006A494C" w:rsidP="006A494C">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03240087" w14:textId="77777777" w:rsidR="006A494C" w:rsidRPr="006C79D9" w:rsidRDefault="006A494C" w:rsidP="006A494C">
      <w:pPr>
        <w:rPr>
          <w:rStyle w:val="StyleUnderline"/>
        </w:rPr>
      </w:pPr>
    </w:p>
    <w:p w14:paraId="0A68D21F" w14:textId="77777777" w:rsidR="006A494C" w:rsidRPr="00105E8F" w:rsidRDefault="006A494C" w:rsidP="006A494C">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7251964C" w14:textId="77777777" w:rsidR="006A494C" w:rsidRDefault="006A494C" w:rsidP="006A494C">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3EFFD3CD" w14:textId="77777777" w:rsidR="006A494C" w:rsidRPr="00B854A5" w:rsidRDefault="006A494C" w:rsidP="006A494C">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776D326A" w14:textId="77777777" w:rsidR="006A494C" w:rsidRPr="00B854A5" w:rsidRDefault="006A494C" w:rsidP="006A494C">
      <w:pPr>
        <w:rPr>
          <w:sz w:val="16"/>
        </w:rPr>
      </w:pPr>
      <w:r w:rsidRPr="00B854A5">
        <w:rPr>
          <w:sz w:val="16"/>
        </w:rPr>
        <w:t>EXTERNAL NON-ANTHROPOGENIC</w:t>
      </w:r>
    </w:p>
    <w:p w14:paraId="33340FA2" w14:textId="77777777" w:rsidR="006A494C" w:rsidRPr="00B854A5" w:rsidRDefault="006A494C" w:rsidP="006A494C">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6F488EE5" w14:textId="77777777" w:rsidR="006A494C" w:rsidRPr="00B854A5" w:rsidRDefault="006A494C" w:rsidP="006A494C">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4D9EC740" w14:textId="77777777" w:rsidR="006A494C" w:rsidRPr="00B854A5" w:rsidRDefault="006A494C" w:rsidP="006A494C">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5F4EB6FE" w14:textId="77777777" w:rsidR="006A494C" w:rsidRPr="002D078B" w:rsidRDefault="006A494C" w:rsidP="006A494C">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69CF18D2" w14:textId="77777777" w:rsidR="006A494C" w:rsidRPr="002D078B" w:rsidRDefault="006A494C" w:rsidP="006A494C">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48F8155E" w14:textId="77777777" w:rsidR="006A494C" w:rsidRPr="002D078B" w:rsidRDefault="006A494C" w:rsidP="006A494C">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70589242" w14:textId="77777777" w:rsidR="006A494C" w:rsidRPr="002D078B" w:rsidRDefault="006A494C" w:rsidP="006A494C">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10EFE963" w14:textId="77777777" w:rsidR="006A494C" w:rsidRPr="002D078B" w:rsidRDefault="006A494C" w:rsidP="006A494C">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5ED934BC" w14:textId="77777777" w:rsidR="006A494C" w:rsidRPr="002D078B" w:rsidRDefault="006A494C" w:rsidP="006A494C">
      <w:pPr>
        <w:rPr>
          <w:sz w:val="16"/>
        </w:rPr>
      </w:pPr>
      <w:r w:rsidRPr="002D078B">
        <w:rPr>
          <w:sz w:val="16"/>
        </w:rPr>
        <w:t>INTERNAL ANTHROPOGENIC</w:t>
      </w:r>
    </w:p>
    <w:p w14:paraId="4DC8EBDC" w14:textId="77777777" w:rsidR="006A494C" w:rsidRPr="002D078B" w:rsidRDefault="006A494C" w:rsidP="006A494C">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300D2F6A" w14:textId="77777777" w:rsidR="006A494C" w:rsidRPr="002D078B" w:rsidRDefault="006A494C" w:rsidP="006A494C">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04E0BCD8" w14:textId="77777777" w:rsidR="006A494C" w:rsidRPr="002D078B" w:rsidRDefault="006A494C" w:rsidP="006A494C">
      <w:pPr>
        <w:rPr>
          <w:sz w:val="16"/>
        </w:rPr>
      </w:pPr>
      <w:proofErr w:type="gramStart"/>
      <w:r w:rsidRPr="002D078B">
        <w:rPr>
          <w:sz w:val="16"/>
        </w:rPr>
        <w:t>So</w:t>
      </w:r>
      <w:proofErr w:type="gramEnd"/>
      <w:r w:rsidRPr="002D078B">
        <w:rPr>
          <w:sz w:val="16"/>
        </w:rPr>
        <w:t xml:space="preserve"> what has this got to do with Bitcoin?</w:t>
      </w:r>
    </w:p>
    <w:p w14:paraId="3CB95AF3" w14:textId="77777777" w:rsidR="006A494C" w:rsidRPr="002D078B" w:rsidRDefault="006A494C" w:rsidP="006A494C">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2DE2E3C3" w14:textId="77777777" w:rsidR="006A494C" w:rsidRPr="002D078B" w:rsidRDefault="006A494C" w:rsidP="006A494C">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74486E41" w14:textId="77777777" w:rsidR="006A494C" w:rsidRPr="002D078B" w:rsidRDefault="006A494C" w:rsidP="006A494C">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19BA9938" w14:textId="77777777" w:rsidR="006A494C" w:rsidRPr="002D078B" w:rsidRDefault="006A494C" w:rsidP="006A494C">
      <w:pPr>
        <w:rPr>
          <w:sz w:val="16"/>
        </w:rPr>
      </w:pPr>
      <w:r w:rsidRPr="002D078B">
        <w:rPr>
          <w:sz w:val="16"/>
        </w:rPr>
        <w:t>INTERNAL NON-ANTHROPOGENIC</w:t>
      </w:r>
    </w:p>
    <w:p w14:paraId="2694B883" w14:textId="77777777" w:rsidR="006A494C" w:rsidRPr="002D078B" w:rsidRDefault="006A494C" w:rsidP="006A494C">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327731CA" w14:textId="77777777" w:rsidR="006A494C" w:rsidRPr="002D078B" w:rsidRDefault="006A494C" w:rsidP="006A494C">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21BDCEB4" w14:textId="77777777" w:rsidR="006A494C" w:rsidRPr="002D078B" w:rsidRDefault="006A494C" w:rsidP="006A494C">
      <w:pPr>
        <w:rPr>
          <w:sz w:val="16"/>
        </w:rPr>
      </w:pPr>
      <w:r w:rsidRPr="002D078B">
        <w:rPr>
          <w:sz w:val="16"/>
        </w:rPr>
        <w:t>EXTERNAL ANTHROPOGENIC</w:t>
      </w:r>
    </w:p>
    <w:p w14:paraId="09AF8B56" w14:textId="77777777" w:rsidR="006A494C" w:rsidRPr="002D078B" w:rsidRDefault="006A494C" w:rsidP="006A494C">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2E8121B5" w14:textId="77777777" w:rsidR="006A494C" w:rsidRPr="002D078B" w:rsidRDefault="006A494C" w:rsidP="006A494C">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2AF6F0D3" w14:textId="77777777" w:rsidR="006A494C" w:rsidRPr="002D078B" w:rsidRDefault="006A494C" w:rsidP="006A494C">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5E81A0D9" w14:textId="77777777" w:rsidR="006A494C" w:rsidRPr="002D078B" w:rsidRDefault="006A494C" w:rsidP="006A494C">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2E0488A3" w14:textId="77777777" w:rsidR="006A494C" w:rsidRPr="002D078B" w:rsidRDefault="006A494C" w:rsidP="006A494C">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7EFAACF4" w14:textId="77777777" w:rsidR="006A494C" w:rsidRPr="002D078B" w:rsidRDefault="006A494C" w:rsidP="006A494C">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50FF80B3" w14:textId="6DA3C013" w:rsidR="006A494C" w:rsidRPr="006A494C" w:rsidRDefault="006A494C" w:rsidP="006A494C">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6967661F" w14:textId="0CCD0468" w:rsidR="005423EE" w:rsidRDefault="005423EE" w:rsidP="005423EE">
      <w:pPr>
        <w:pStyle w:val="Heading2"/>
        <w:rPr>
          <w:rFonts w:cs="Times New Roman"/>
        </w:rPr>
      </w:pPr>
      <w:r w:rsidRPr="00343F22">
        <w:rPr>
          <w:rFonts w:cs="Times New Roman"/>
        </w:rPr>
        <w:t>OFF</w:t>
      </w:r>
    </w:p>
    <w:p w14:paraId="302EC49A" w14:textId="3797AF8E" w:rsidR="00035281" w:rsidRDefault="00035281" w:rsidP="00035281">
      <w:pPr>
        <w:pStyle w:val="Heading3"/>
      </w:pPr>
      <w:r>
        <w:t>NC – CP/DA</w:t>
      </w:r>
    </w:p>
    <w:p w14:paraId="595EB30D" w14:textId="631365B5" w:rsidR="00035281" w:rsidRDefault="00035281" w:rsidP="00035281">
      <w:pPr>
        <w:pStyle w:val="Heading4"/>
      </w:pPr>
      <w:r w:rsidRPr="00A96DED">
        <w:t xml:space="preserve">CP Text: </w:t>
      </w:r>
      <w:r>
        <w:t>Space faring states</w:t>
      </w:r>
      <w:r w:rsidRPr="00A96DED">
        <w:t xml:space="preserve">, except the United States, </w:t>
      </w:r>
      <w:r>
        <w:t>should</w:t>
      </w:r>
      <w:r>
        <w:t xml:space="preserve"> prohibit the appropriation of outer space by private entities</w:t>
      </w:r>
      <w:r w:rsidRPr="00A96DED">
        <w:t xml:space="preserve">. </w:t>
      </w:r>
    </w:p>
    <w:p w14:paraId="7A31BD79" w14:textId="613EBA4C" w:rsidR="00035281" w:rsidRDefault="00035281" w:rsidP="00035281"/>
    <w:p w14:paraId="3E7DF2D1" w14:textId="555DD359" w:rsidR="00035281" w:rsidRPr="00035281" w:rsidRDefault="00035281" w:rsidP="00035281">
      <w:pPr>
        <w:pStyle w:val="Heading4"/>
      </w:pPr>
      <w:r>
        <w:t>CP solves the case – no space war if only one country militarizes.</w:t>
      </w:r>
    </w:p>
    <w:p w14:paraId="4634B700" w14:textId="77777777" w:rsidR="00035281" w:rsidRPr="00035281" w:rsidRDefault="00035281" w:rsidP="00035281"/>
    <w:p w14:paraId="430B6DA8" w14:textId="77777777" w:rsidR="00035281" w:rsidRDefault="00035281" w:rsidP="00035281">
      <w:pPr>
        <w:pStyle w:val="Heading4"/>
      </w:pPr>
      <w:r>
        <w:t>Bipartisan anti-</w:t>
      </w:r>
      <w:proofErr w:type="spellStart"/>
      <w:r>
        <w:t>china</w:t>
      </w:r>
      <w:proofErr w:type="spellEnd"/>
      <w:r>
        <w:t xml:space="preserve"> momentum ensures COMPETES passes now and maintains tech leadership, but its narrow </w:t>
      </w:r>
    </w:p>
    <w:p w14:paraId="287AAF15" w14:textId="77777777" w:rsidR="00035281" w:rsidRDefault="00035281" w:rsidP="00035281">
      <w:r w:rsidRPr="007C38A5">
        <w:rPr>
          <w:rStyle w:val="Style13ptBold"/>
        </w:rPr>
        <w:t xml:space="preserve">Sayers &amp; </w:t>
      </w:r>
      <w:proofErr w:type="spellStart"/>
      <w:r w:rsidRPr="007C38A5">
        <w:rPr>
          <w:rStyle w:val="Style13ptBold"/>
        </w:rPr>
        <w:t>Kanapathy</w:t>
      </w:r>
      <w:proofErr w:type="spellEnd"/>
      <w:r w:rsidRPr="007C38A5">
        <w:rPr>
          <w:rStyle w:val="Style13ptBold"/>
        </w:rPr>
        <w:t xml:space="preserve"> 2/15</w:t>
      </w:r>
      <w:r>
        <w:t xml:space="preserve"> [ Eric Sayers, a senior vice president at Beacon Global Strategies, and Ivan, a vice president at Beacon Global Strategies, both guest contributors for Foreign Policy magazine “America is Showering China with New </w:t>
      </w:r>
      <w:proofErr w:type="spellStart"/>
      <w:r>
        <w:t>Restrctions</w:t>
      </w:r>
      <w:proofErr w:type="spellEnd"/>
      <w:r>
        <w:t>” https://foreignpolicy.com/2022/02/15/us-china-economic-financial-decoupling-controls-restrictions-sanctions/]</w:t>
      </w:r>
    </w:p>
    <w:p w14:paraId="059B856F" w14:textId="77777777" w:rsidR="00035281" w:rsidRDefault="00035281" w:rsidP="00035281">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3A5AADC5" w14:textId="77777777" w:rsidR="00035281" w:rsidRDefault="00035281" w:rsidP="00035281">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43C92C1E" w14:textId="77777777" w:rsidR="00035281" w:rsidRDefault="00035281" w:rsidP="00035281">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17AE54AA" w14:textId="77777777" w:rsidR="00035281" w:rsidRDefault="00035281" w:rsidP="00035281">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15F2C877" w14:textId="77777777" w:rsidR="00035281" w:rsidRDefault="00035281" w:rsidP="00035281">
      <w:r>
        <w:t>The pace and scope of Washington’s policymaking have accelerated in ways not previously considered possible.</w:t>
      </w:r>
    </w:p>
    <w:p w14:paraId="1E013461" w14:textId="77777777" w:rsidR="00035281" w:rsidRDefault="00035281" w:rsidP="00035281">
      <w:r>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2F433B17" w14:textId="77777777" w:rsidR="00035281" w:rsidRDefault="00035281" w:rsidP="00035281">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413EB0A1" w14:textId="77777777" w:rsidR="00035281" w:rsidRDefault="00035281" w:rsidP="00035281">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1D0AF113" w14:textId="77777777" w:rsidR="00035281" w:rsidRPr="0012737C" w:rsidRDefault="00035281" w:rsidP="00035281">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47CF1E8C" w14:textId="492A5365" w:rsidR="00035281" w:rsidRDefault="00035281" w:rsidP="00035281">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xml:space="preserve">. </w:t>
      </w:r>
      <w:proofErr w:type="gramStart"/>
      <w:r w:rsidRPr="0012737C">
        <w:rPr>
          <w:rStyle w:val="StyleUnderline"/>
        </w:rPr>
        <w:t>In particular, there</w:t>
      </w:r>
      <w:proofErr w:type="gramEnd"/>
      <w:r w:rsidRPr="0012737C">
        <w:rPr>
          <w:rStyle w:val="StyleUnderline"/>
        </w:rPr>
        <w:t xml:space="preserve"> are five policy areas where further action appears imminent this year.</w:t>
      </w:r>
    </w:p>
    <w:p w14:paraId="77CE2A6C" w14:textId="77777777" w:rsidR="00035281" w:rsidRDefault="00035281" w:rsidP="00035281">
      <w:pPr>
        <w:rPr>
          <w:rStyle w:val="StyleUnderline"/>
        </w:rPr>
      </w:pPr>
    </w:p>
    <w:p w14:paraId="6FD3C6FC" w14:textId="77777777" w:rsidR="00035281" w:rsidRPr="00C02158" w:rsidRDefault="00035281" w:rsidP="00035281">
      <w:pPr>
        <w:pStyle w:val="Heading4"/>
      </w:pPr>
      <w:r>
        <w:t xml:space="preserve">Space policy causes </w:t>
      </w:r>
      <w:r w:rsidRPr="00C02158">
        <w:rPr>
          <w:u w:val="single"/>
        </w:rPr>
        <w:t>immense</w:t>
      </w:r>
      <w:r>
        <w:t xml:space="preserve"> partisan backlash that wrecks the delicate balance </w:t>
      </w:r>
    </w:p>
    <w:p w14:paraId="2A85A17E" w14:textId="77777777" w:rsidR="00035281" w:rsidRPr="00FE3CE1" w:rsidRDefault="00035281" w:rsidP="00035281">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519DDA17" w14:textId="3B3E5E2E" w:rsidR="00035281" w:rsidRDefault="00035281" w:rsidP="00035281">
      <w:pPr>
        <w:rPr>
          <w:rStyle w:val="StyleUnderline"/>
        </w:rPr>
      </w:pPr>
      <w:r w:rsidRPr="00FE3CE1">
        <w:t xml:space="preserve">To see how this happens, I recommend reading the book </w:t>
      </w:r>
      <w:r w:rsidRPr="00554BFE">
        <w:t>“</w:t>
      </w:r>
      <w:hyperlink r:id="rId6"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7" w:history="1">
        <w:r w:rsidRPr="00FE3CE1">
          <w:rPr>
            <w:rStyle w:val="StyleUnderline"/>
          </w:rPr>
          <w:t>Barack Obama in 2010</w:t>
        </w:r>
      </w:hyperlink>
      <w:r w:rsidRPr="00FE3CE1">
        <w:rPr>
          <w:rStyle w:val="StyleUnderline"/>
        </w:rPr>
        <w:t xml:space="preserve">, </w:t>
      </w:r>
      <w:hyperlink r:id="rId8" w:anchor=".Vw3UMRMrKHo" w:history="1">
        <w:r w:rsidRPr="00FE3CE1">
          <w:rPr>
            <w:rStyle w:val="StyleUnderline"/>
          </w:rPr>
          <w:t>George W. Bush in 2004</w:t>
        </w:r>
      </w:hyperlink>
      <w:r w:rsidRPr="00FE3CE1">
        <w:rPr>
          <w:rStyle w:val="StyleUnderline"/>
        </w:rPr>
        <w:t xml:space="preserve">, and </w:t>
      </w:r>
      <w:hyperlink r:id="rId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62AFE8BF" w14:textId="77777777" w:rsidR="00035281" w:rsidRPr="00035281" w:rsidRDefault="00035281" w:rsidP="00035281">
      <w:pPr>
        <w:rPr>
          <w:u w:val="single"/>
        </w:rPr>
      </w:pPr>
    </w:p>
    <w:p w14:paraId="2FC48C22" w14:textId="77777777" w:rsidR="00035281" w:rsidRDefault="00035281" w:rsidP="00035281">
      <w:pPr>
        <w:pStyle w:val="Heading4"/>
      </w:pPr>
      <w:r>
        <w:t xml:space="preserve">The bill is uniquely key to solve Chinese and Russian tech supremacy </w:t>
      </w:r>
    </w:p>
    <w:p w14:paraId="2240BDC9" w14:textId="77777777" w:rsidR="00035281" w:rsidRPr="000C45D6" w:rsidRDefault="00035281" w:rsidP="00035281">
      <w:r w:rsidRPr="00974E9B">
        <w:rPr>
          <w:rStyle w:val="Style13ptBold"/>
        </w:rPr>
        <w:t>Seattle 2/16</w:t>
      </w:r>
      <w:r>
        <w:t xml:space="preserve"> [Seattle Times, leading newspaper serving the greater Seattle area. “Congress must unite behind China competitiveness bill” https://www.hawaiitribune-herald.com/2022/02/16/opinion/congress-must-unite-behind-china-competitiveness-bill/]</w:t>
      </w:r>
    </w:p>
    <w:p w14:paraId="28BD7BCC" w14:textId="77777777" w:rsidR="00035281" w:rsidRDefault="00035281" w:rsidP="00035281">
      <w:r w:rsidRPr="00790B3F">
        <w:rPr>
          <w:rStyle w:val="StyleUnderline"/>
          <w:highlight w:val="cyan"/>
        </w:rPr>
        <w:t>Under</w:t>
      </w:r>
      <w:r>
        <w:t xml:space="preserve"> the shadow of </w:t>
      </w:r>
      <w:r w:rsidRPr="00790B3F">
        <w:rPr>
          <w:rStyle w:val="Emphasis"/>
          <w:highlight w:val="cyan"/>
        </w:rPr>
        <w:t>growing tensions</w:t>
      </w:r>
      <w:r w:rsidRPr="00790B3F">
        <w:rPr>
          <w:rStyle w:val="StyleUnderline"/>
        </w:rPr>
        <w:t xml:space="preserve"> with Beijing</w:t>
      </w:r>
      <w:r>
        <w:t xml:space="preserve">, </w:t>
      </w:r>
      <w:r w:rsidRPr="00790B3F">
        <w:rPr>
          <w:rStyle w:val="StyleUnderline"/>
          <w:highlight w:val="cyan"/>
        </w:rPr>
        <w:t>the</w:t>
      </w:r>
      <w:r>
        <w:t xml:space="preserve"> U.S. </w:t>
      </w:r>
      <w:r w:rsidRPr="00790B3F">
        <w:rPr>
          <w:rStyle w:val="StyleUnderline"/>
          <w:highlight w:val="cyan"/>
        </w:rPr>
        <w:t>House</w:t>
      </w:r>
      <w:r>
        <w:t xml:space="preserve"> of Representatives has </w:t>
      </w:r>
      <w:r w:rsidRPr="00790B3F">
        <w:rPr>
          <w:rStyle w:val="StyleUnderline"/>
          <w:highlight w:val="cyan"/>
        </w:rPr>
        <w:t>approved</w:t>
      </w:r>
      <w:r>
        <w:t xml:space="preserve"> </w:t>
      </w:r>
      <w:r w:rsidRPr="00790B3F">
        <w:rPr>
          <w:rStyle w:val="StyleUnderline"/>
        </w:rPr>
        <w:t xml:space="preserve">a </w:t>
      </w:r>
      <w:r w:rsidRPr="00790B3F">
        <w:rPr>
          <w:rStyle w:val="StyleUnderline"/>
          <w:highlight w:val="cyan"/>
        </w:rPr>
        <w:t>bill</w:t>
      </w:r>
      <w:r w:rsidRPr="00790B3F">
        <w:rPr>
          <w:rStyle w:val="StyleUnderline"/>
        </w:rPr>
        <w:t xml:space="preserve"> </w:t>
      </w:r>
      <w:r w:rsidRPr="00790B3F">
        <w:rPr>
          <w:rStyle w:val="StyleUnderline"/>
          <w:highlight w:val="cyan"/>
        </w:rPr>
        <w:t>that</w:t>
      </w:r>
      <w:r w:rsidRPr="00790B3F">
        <w:rPr>
          <w:rStyle w:val="StyleUnderline"/>
        </w:rPr>
        <w:t xml:space="preserve"> </w:t>
      </w:r>
      <w:r w:rsidRPr="00790B3F">
        <w:rPr>
          <w:rStyle w:val="StyleUnderline"/>
          <w:highlight w:val="cyan"/>
        </w:rPr>
        <w:t>would</w:t>
      </w:r>
      <w:r w:rsidRPr="00790B3F">
        <w:rPr>
          <w:rStyle w:val="StyleUnderline"/>
        </w:rPr>
        <w:t xml:space="preserve"> help the U</w:t>
      </w:r>
      <w:r>
        <w:t xml:space="preserve">nited </w:t>
      </w:r>
      <w:r w:rsidRPr="00790B3F">
        <w:rPr>
          <w:rStyle w:val="StyleUnderline"/>
        </w:rPr>
        <w:t>S</w:t>
      </w:r>
      <w:r w:rsidRPr="00790B3F">
        <w:t>tates</w:t>
      </w:r>
      <w:r>
        <w:t xml:space="preserve"> </w:t>
      </w:r>
      <w:r w:rsidRPr="00790B3F">
        <w:rPr>
          <w:rStyle w:val="StyleUnderline"/>
          <w:highlight w:val="cyan"/>
        </w:rPr>
        <w:t>remain</w:t>
      </w:r>
      <w:r>
        <w:t xml:space="preserve"> economically </w:t>
      </w:r>
      <w:r w:rsidRPr="00790B3F">
        <w:rPr>
          <w:rStyle w:val="StyleUnderline"/>
          <w:highlight w:val="cyan"/>
        </w:rPr>
        <w:t>competitive with China</w:t>
      </w:r>
      <w:r>
        <w:t>. It will now need to be reconciled with similar legislation that passed the Senate last year.</w:t>
      </w:r>
    </w:p>
    <w:p w14:paraId="0843084C" w14:textId="77777777" w:rsidR="00035281" w:rsidRDefault="00035281" w:rsidP="00035281">
      <w:r w:rsidRPr="00790B3F">
        <w:rPr>
          <w:rStyle w:val="StyleUnderline"/>
        </w:rPr>
        <w:t>Congress must not allow partisan squabbles to scuttle this vital proposal</w:t>
      </w:r>
      <w:r>
        <w:t>.</w:t>
      </w:r>
    </w:p>
    <w:p w14:paraId="0EA1EE28" w14:textId="77777777" w:rsidR="00035281" w:rsidRDefault="00035281" w:rsidP="00035281">
      <w:r w:rsidRPr="00790B3F">
        <w:t>Republicans</w:t>
      </w:r>
      <w:r>
        <w:t xml:space="preserve">, who supported the U.S. Senate’s United States Innovation and Competition Act, have so far turned their back on the House version, known as the America COMPETES Act, saying the bill includes unacceptable provisions related to labor, foreign </w:t>
      </w:r>
      <w:proofErr w:type="gramStart"/>
      <w:r>
        <w:t>policy</w:t>
      </w:r>
      <w:proofErr w:type="gramEnd"/>
      <w:r>
        <w:t xml:space="preserve"> and climate change.</w:t>
      </w:r>
    </w:p>
    <w:p w14:paraId="753A1DE4" w14:textId="77777777" w:rsidR="00035281" w:rsidRDefault="00035281" w:rsidP="00035281">
      <w:r>
        <w:t xml:space="preserve">While differences exist — and their merits are worth debating </w:t>
      </w:r>
      <w:r w:rsidRPr="00790B3F">
        <w:rPr>
          <w:rStyle w:val="StyleUnderline"/>
        </w:rPr>
        <w:t xml:space="preserve">— both </w:t>
      </w:r>
      <w:r w:rsidRPr="00790B3F">
        <w:rPr>
          <w:rStyle w:val="StyleUnderline"/>
          <w:highlight w:val="cyan"/>
        </w:rPr>
        <w:t>bills</w:t>
      </w:r>
      <w:r w:rsidRPr="00790B3F">
        <w:rPr>
          <w:rStyle w:val="StyleUnderline"/>
        </w:rPr>
        <w:t xml:space="preserve"> promise to </w:t>
      </w:r>
      <w:r w:rsidRPr="00790B3F">
        <w:rPr>
          <w:rStyle w:val="Emphasis"/>
          <w:highlight w:val="cyan"/>
        </w:rPr>
        <w:t>fund the critical</w:t>
      </w:r>
      <w:r w:rsidRPr="00790B3F">
        <w:rPr>
          <w:rStyle w:val="Emphasis"/>
        </w:rPr>
        <w:t xml:space="preserve"> </w:t>
      </w:r>
      <w:r w:rsidRPr="00790B3F">
        <w:rPr>
          <w:rStyle w:val="Emphasis"/>
          <w:highlight w:val="cyan"/>
        </w:rPr>
        <w:t>need</w:t>
      </w:r>
      <w:r w:rsidRPr="00790B3F">
        <w:rPr>
          <w:rStyle w:val="StyleUnderline"/>
          <w:highlight w:val="cyan"/>
        </w:rPr>
        <w:t xml:space="preserve"> to address supply-chain vulnerabilities</w:t>
      </w:r>
      <w:r w:rsidRPr="00790B3F">
        <w:rPr>
          <w:rStyle w:val="StyleUnderline"/>
        </w:rPr>
        <w:t xml:space="preserve"> and </w:t>
      </w:r>
      <w:r w:rsidRPr="00790B3F">
        <w:rPr>
          <w:rStyle w:val="Emphasis"/>
        </w:rPr>
        <w:t>increase computer chip production</w:t>
      </w:r>
      <w:r w:rsidRPr="00790B3F">
        <w:rPr>
          <w:rStyle w:val="StyleUnderline"/>
        </w:rPr>
        <w:t xml:space="preserve"> in the U.</w:t>
      </w:r>
      <w:r>
        <w:t>S</w:t>
      </w:r>
      <w:r w:rsidRPr="00790B3F">
        <w:rPr>
          <w:rStyle w:val="StyleUnderline"/>
        </w:rPr>
        <w:t xml:space="preserve">. They also </w:t>
      </w:r>
      <w:r w:rsidRPr="00790B3F">
        <w:rPr>
          <w:rStyle w:val="StyleUnderline"/>
          <w:highlight w:val="cyan"/>
        </w:rPr>
        <w:t>include a major investment</w:t>
      </w:r>
      <w:r w:rsidRPr="00790B3F">
        <w:rPr>
          <w:rStyle w:val="StyleUnderline"/>
        </w:rPr>
        <w:t xml:space="preserve"> </w:t>
      </w:r>
      <w:r w:rsidRPr="00790B3F">
        <w:rPr>
          <w:rStyle w:val="StyleUnderline"/>
          <w:highlight w:val="cyan"/>
        </w:rPr>
        <w:t>in</w:t>
      </w:r>
      <w:r w:rsidRPr="00790B3F">
        <w:rPr>
          <w:rStyle w:val="StyleUnderline"/>
        </w:rPr>
        <w:t xml:space="preserve"> ensuring America’s place as the </w:t>
      </w:r>
      <w:r w:rsidRPr="00790B3F">
        <w:rPr>
          <w:rStyle w:val="Emphasis"/>
        </w:rPr>
        <w:t xml:space="preserve">leader in scientific </w:t>
      </w:r>
      <w:r w:rsidRPr="00790B3F">
        <w:rPr>
          <w:rStyle w:val="Emphasis"/>
          <w:highlight w:val="cyan"/>
        </w:rPr>
        <w:t>research</w:t>
      </w:r>
      <w:r w:rsidRPr="00790B3F">
        <w:rPr>
          <w:rStyle w:val="StyleUnderline"/>
          <w:highlight w:val="cyan"/>
        </w:rPr>
        <w:t xml:space="preserve"> and</w:t>
      </w:r>
      <w:r>
        <w:t xml:space="preserve"> </w:t>
      </w:r>
      <w:r w:rsidRPr="00790B3F">
        <w:rPr>
          <w:rStyle w:val="Emphasis"/>
          <w:highlight w:val="cyan"/>
        </w:rPr>
        <w:t>innovation</w:t>
      </w:r>
      <w:r>
        <w:t>.</w:t>
      </w:r>
    </w:p>
    <w:p w14:paraId="519997DB" w14:textId="77777777" w:rsidR="00035281" w:rsidRDefault="00035281" w:rsidP="00035281">
      <w:r>
        <w:t>These similarities should be the focus, said U.S. Sen. Maria Cantwell, D-Wash., who heads the Senate Committee on Commerce, Science and Transportation. Both bills call for a $52 billion investment in the semiconductor industry, about $160 billion for research and development agencies such as the National Science Foundation and the Department of Energy, as well as funding to reduce STEM workforce gaps.</w:t>
      </w:r>
    </w:p>
    <w:p w14:paraId="0C639948" w14:textId="77777777" w:rsidR="00035281" w:rsidRDefault="00035281" w:rsidP="00035281">
      <w:r>
        <w:t>“</w:t>
      </w:r>
      <w:r w:rsidRPr="00790B3F">
        <w:rPr>
          <w:rStyle w:val="StyleUnderline"/>
        </w:rPr>
        <w:t xml:space="preserve">This </w:t>
      </w:r>
      <w:r w:rsidRPr="00790B3F">
        <w:rPr>
          <w:rStyle w:val="StyleUnderline"/>
          <w:highlight w:val="cyan"/>
        </w:rPr>
        <w:t>would be the largest five-year commitment</w:t>
      </w:r>
      <w:r w:rsidRPr="00790B3F">
        <w:rPr>
          <w:rStyle w:val="StyleUnderline"/>
        </w:rPr>
        <w:t xml:space="preserve"> to public R&amp;D </w:t>
      </w:r>
      <w:r w:rsidRPr="00790B3F">
        <w:rPr>
          <w:rStyle w:val="Emphasis"/>
          <w:highlight w:val="cyan"/>
        </w:rPr>
        <w:t>in our nation’s history</w:t>
      </w:r>
      <w:r>
        <w:t xml:space="preserve">,” Cantwell said. “We need it for the job growth. </w:t>
      </w:r>
      <w:r w:rsidRPr="00790B3F">
        <w:rPr>
          <w:rStyle w:val="Emphasis"/>
        </w:rPr>
        <w:t xml:space="preserve">We </w:t>
      </w:r>
      <w:r w:rsidRPr="00790B3F">
        <w:rPr>
          <w:rStyle w:val="Emphasis"/>
          <w:highlight w:val="cyan"/>
        </w:rPr>
        <w:t>need it to stay competitive</w:t>
      </w:r>
      <w:r>
        <w:t>.”</w:t>
      </w:r>
    </w:p>
    <w:p w14:paraId="63FC2822" w14:textId="77777777" w:rsidR="00035281" w:rsidRDefault="00035281" w:rsidP="00035281">
      <w:r>
        <w:t xml:space="preserve">The legislation would also create some manufacturing jobs in the U.S., but the benefit to American workers may be strongest in improved protection from global market volatility, said Jeffrey </w:t>
      </w:r>
      <w:proofErr w:type="spellStart"/>
      <w:r>
        <w:t>Kucik</w:t>
      </w:r>
      <w:proofErr w:type="spellEnd"/>
      <w:r>
        <w:t>, an associate professor at the University of Arizona.</w:t>
      </w:r>
    </w:p>
    <w:p w14:paraId="5B9C9D68" w14:textId="77777777" w:rsidR="00035281" w:rsidRDefault="00035281" w:rsidP="00035281">
      <w:r>
        <w:t>“It’s about insulating the domestic market from unpredictable global forces,” he said. “Whether that’s the pandemic, or the Great Recession, or shocks associated with the escalation of the U.S.-China trade war.”</w:t>
      </w:r>
    </w:p>
    <w:p w14:paraId="224F7EB1" w14:textId="77777777" w:rsidR="00035281" w:rsidRDefault="00035281" w:rsidP="00035281">
      <w:r>
        <w:t>For their part, Chinese officials have repeatedly labeled these legislative efforts as the product of a “Cold War mentality.”</w:t>
      </w:r>
    </w:p>
    <w:p w14:paraId="5EBC12F5" w14:textId="77777777" w:rsidR="00035281" w:rsidRDefault="00035281" w:rsidP="00035281">
      <w:r w:rsidRPr="00790B3F">
        <w:t>It was ironic</w:t>
      </w:r>
      <w:r w:rsidRPr="00790B3F">
        <w:rPr>
          <w:rStyle w:val="StyleUnderline"/>
        </w:rPr>
        <w:t>,</w:t>
      </w:r>
      <w:r>
        <w:t xml:space="preserve"> then</w:t>
      </w:r>
      <w:r w:rsidRPr="00790B3F">
        <w:t>, to see</w:t>
      </w:r>
      <w:r>
        <w:t xml:space="preserve"> President </w:t>
      </w:r>
      <w:r w:rsidRPr="00790B3F">
        <w:rPr>
          <w:highlight w:val="cyan"/>
        </w:rPr>
        <w:t>Xi</w:t>
      </w:r>
      <w:r>
        <w:t xml:space="preserve"> </w:t>
      </w:r>
      <w:r w:rsidRPr="00790B3F">
        <w:rPr>
          <w:rStyle w:val="StyleUnderline"/>
        </w:rPr>
        <w:t>Jinping</w:t>
      </w:r>
      <w:r>
        <w:t xml:space="preserve"> of China </w:t>
      </w:r>
      <w:r w:rsidRPr="00790B3F">
        <w:rPr>
          <w:rStyle w:val="StyleUnderline"/>
          <w:highlight w:val="cyan"/>
        </w:rPr>
        <w:t>and</w:t>
      </w:r>
      <w:r>
        <w:t xml:space="preserve"> Russian President Vladimir </w:t>
      </w:r>
      <w:r w:rsidRPr="00790B3F">
        <w:rPr>
          <w:rStyle w:val="StyleUnderline"/>
          <w:highlight w:val="cyan"/>
        </w:rPr>
        <w:t>Putin</w:t>
      </w:r>
      <w:r>
        <w:t xml:space="preserve"> warmly </w:t>
      </w:r>
      <w:r w:rsidRPr="00790B3F">
        <w:rPr>
          <w:rStyle w:val="StyleUnderline"/>
        </w:rPr>
        <w:t>meet on the sidelines of the Winter Olympics in Beijing</w:t>
      </w:r>
      <w:r>
        <w:t xml:space="preserve">. Even more so was </w:t>
      </w:r>
      <w:r w:rsidRPr="00790B3F">
        <w:rPr>
          <w:rStyle w:val="StyleUnderline"/>
        </w:rPr>
        <w:t>their joint statement</w:t>
      </w:r>
      <w:r>
        <w:t xml:space="preserve">, which </w:t>
      </w:r>
      <w:r w:rsidRPr="00790B3F">
        <w:rPr>
          <w:rStyle w:val="StyleUnderline"/>
          <w:highlight w:val="cyan"/>
        </w:rPr>
        <w:t xml:space="preserve">sent a </w:t>
      </w:r>
      <w:r w:rsidRPr="00790B3F">
        <w:rPr>
          <w:rStyle w:val="Emphasis"/>
          <w:highlight w:val="cyan"/>
        </w:rPr>
        <w:t>message of coop</w:t>
      </w:r>
      <w:r w:rsidRPr="00790B3F">
        <w:rPr>
          <w:rStyle w:val="Emphasis"/>
        </w:rPr>
        <w:t>eration</w:t>
      </w:r>
      <w:r>
        <w:t xml:space="preserve"> between the two countries not seen since Josef Stalin and Mao Zedong.</w:t>
      </w:r>
    </w:p>
    <w:p w14:paraId="703025DB" w14:textId="1180BFA8" w:rsidR="00035281" w:rsidRDefault="00035281" w:rsidP="00035281">
      <w:pPr>
        <w:rPr>
          <w:rStyle w:val="Emphasis"/>
        </w:rPr>
      </w:pPr>
      <w:r w:rsidRPr="00790B3F">
        <w:rPr>
          <w:rStyle w:val="StyleUnderline"/>
          <w:highlight w:val="cyan"/>
        </w:rPr>
        <w:t>Their statement</w:t>
      </w:r>
      <w:r>
        <w:t xml:space="preserve">, which includes support for each other’s foreign policies, </w:t>
      </w:r>
      <w:r w:rsidRPr="00790B3F">
        <w:rPr>
          <w:rStyle w:val="StyleUnderline"/>
          <w:highlight w:val="cyan"/>
        </w:rPr>
        <w:t>underlines</w:t>
      </w:r>
      <w:r w:rsidRPr="00790B3F">
        <w:rPr>
          <w:rStyle w:val="StyleUnderline"/>
        </w:rPr>
        <w:t xml:space="preserve"> </w:t>
      </w:r>
      <w:r w:rsidRPr="00790B3F">
        <w:rPr>
          <w:rStyle w:val="StyleUnderline"/>
          <w:highlight w:val="cyan"/>
        </w:rPr>
        <w:t xml:space="preserve">the </w:t>
      </w:r>
      <w:r w:rsidRPr="00790B3F">
        <w:rPr>
          <w:rStyle w:val="StyleUnderline"/>
        </w:rPr>
        <w:t xml:space="preserve">precarious situation surrounding </w:t>
      </w:r>
      <w:r w:rsidRPr="00790B3F">
        <w:rPr>
          <w:rStyle w:val="Emphasis"/>
          <w:highlight w:val="cyan"/>
        </w:rPr>
        <w:t>existential threats to Ukraine and Taiwan</w:t>
      </w:r>
      <w:r w:rsidRPr="00790B3F">
        <w:rPr>
          <w:rStyle w:val="StyleUnderline"/>
        </w:rPr>
        <w:t>.</w:t>
      </w:r>
      <w:r>
        <w:t xml:space="preserve"> </w:t>
      </w:r>
      <w:r w:rsidRPr="00790B3F">
        <w:rPr>
          <w:rStyle w:val="StyleUnderline"/>
        </w:rPr>
        <w:t xml:space="preserve">It also underlines </w:t>
      </w:r>
      <w:r w:rsidRPr="00790B3F">
        <w:rPr>
          <w:rStyle w:val="StyleUnderline"/>
          <w:highlight w:val="cyan"/>
        </w:rPr>
        <w:t xml:space="preserve">the </w:t>
      </w:r>
      <w:r w:rsidRPr="00790B3F">
        <w:rPr>
          <w:rStyle w:val="Emphasis"/>
          <w:highlight w:val="cyan"/>
        </w:rPr>
        <w:t>need for</w:t>
      </w:r>
      <w:r w:rsidRPr="00790B3F">
        <w:rPr>
          <w:rStyle w:val="Emphasis"/>
        </w:rPr>
        <w:t xml:space="preserve"> </w:t>
      </w:r>
      <w:r w:rsidRPr="00790B3F">
        <w:rPr>
          <w:rStyle w:val="Emphasis"/>
          <w:highlight w:val="cyan"/>
        </w:rPr>
        <w:t>Congress to act.</w:t>
      </w:r>
    </w:p>
    <w:p w14:paraId="13454276" w14:textId="77777777" w:rsidR="00035281" w:rsidRPr="00790B3F" w:rsidRDefault="00035281" w:rsidP="00035281">
      <w:pPr>
        <w:rPr>
          <w:rStyle w:val="Emphasis"/>
        </w:rPr>
      </w:pPr>
    </w:p>
    <w:p w14:paraId="02292F22" w14:textId="77777777" w:rsidR="00035281" w:rsidRPr="00A06588" w:rsidRDefault="00035281" w:rsidP="00035281">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0101E679" w14:textId="77777777" w:rsidR="00035281" w:rsidRPr="00A06588" w:rsidRDefault="00035281" w:rsidP="00035281">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40F36F80" w14:textId="77777777" w:rsidR="00035281" w:rsidRPr="00A06588" w:rsidRDefault="00035281" w:rsidP="00035281">
      <w:pPr>
        <w:rPr>
          <w:rStyle w:val="StyleUnderline"/>
        </w:rPr>
      </w:pPr>
      <w:r w:rsidRPr="00A06588">
        <w:rPr>
          <w:rStyle w:val="StyleUnderline"/>
        </w:rPr>
        <w:t>What would totalitarian governments of the past have looked like if they were never defeated?</w:t>
      </w:r>
      <w:r w:rsidRPr="00A06588">
        <w:t xml:space="preserve"> The Nazis operated with 20th Century </w:t>
      </w:r>
      <w:proofErr w:type="gramStart"/>
      <w:r w:rsidRPr="00A06588">
        <w:t>technology</w:t>
      </w:r>
      <w:proofErr w:type="gramEnd"/>
      <w:r w:rsidRPr="00A06588">
        <w:t xml:space="preserve"> and it still took a world war to stop them. How much more powerful – and permanent – could the Nazis have been if they had beat the US to the atomic bomb? </w:t>
      </w:r>
      <w:r w:rsidRPr="006A01B2">
        <w:rPr>
          <w:rStyle w:val="StyleUnderline"/>
          <w:highlight w:val="cyan"/>
        </w:rPr>
        <w:t>Controlling</w:t>
      </w:r>
      <w:r w:rsidRPr="00A06588">
        <w:rPr>
          <w:rStyle w:val="StyleUnderline"/>
        </w:rPr>
        <w:t xml:space="preserve"> the most </w:t>
      </w:r>
      <w:r w:rsidRPr="006A01B2">
        <w:rPr>
          <w:rStyle w:val="StyleUnderline"/>
          <w:highlight w:val="cyan"/>
        </w:rPr>
        <w:t xml:space="preserve">advanced </w:t>
      </w:r>
      <w:r w:rsidRPr="006A01B2">
        <w:rPr>
          <w:rStyle w:val="Emphasis"/>
          <w:highlight w:val="cyan"/>
        </w:rPr>
        <w:t>tech</w:t>
      </w:r>
      <w:r w:rsidRPr="00A06588">
        <w:rPr>
          <w:rStyle w:val="StyleUnderline"/>
        </w:rPr>
        <w:t xml:space="preserve">nology of the time </w:t>
      </w:r>
      <w:r w:rsidRPr="006A01B2">
        <w:rPr>
          <w:rStyle w:val="StyleUnderline"/>
          <w:highlight w:val="cyan"/>
        </w:rPr>
        <w:t xml:space="preserve">could have solidified </w:t>
      </w:r>
      <w:r w:rsidRPr="006A01B2">
        <w:rPr>
          <w:rStyle w:val="Emphasis"/>
          <w:highlight w:val="cyan"/>
        </w:rPr>
        <w:t>Nazi</w:t>
      </w:r>
      <w:r w:rsidRPr="006A01B2">
        <w:rPr>
          <w:rStyle w:val="StyleUnderline"/>
          <w:highlight w:val="cyan"/>
        </w:rPr>
        <w:t xml:space="preserve"> power</w:t>
      </w:r>
      <w:r w:rsidRPr="00A06588">
        <w:rPr>
          <w:rStyle w:val="StyleUnderline"/>
        </w:rPr>
        <w:t xml:space="preserve"> and changed the course of history.</w:t>
      </w:r>
    </w:p>
    <w:p w14:paraId="56094D2C" w14:textId="77777777" w:rsidR="00035281" w:rsidRPr="00A06588" w:rsidRDefault="00035281" w:rsidP="00035281">
      <w:pPr>
        <w:rPr>
          <w:rStyle w:val="StyleUnderline"/>
        </w:rPr>
      </w:pPr>
      <w:r w:rsidRPr="006A01B2">
        <w:rPr>
          <w:rStyle w:val="StyleUnderline"/>
          <w:highlight w:val="cyan"/>
        </w:rPr>
        <w:t xml:space="preserve">When we think of </w:t>
      </w:r>
      <w:r w:rsidRPr="006A01B2">
        <w:rPr>
          <w:rStyle w:val="Emphasis"/>
          <w:highlight w:val="cyan"/>
        </w:rPr>
        <w:t>existential risks</w:t>
      </w:r>
      <w:r w:rsidRPr="00A06588">
        <w:rPr>
          <w:rStyle w:val="Emphasis"/>
        </w:rPr>
        <w:t>,</w:t>
      </w:r>
      <w:r w:rsidRPr="00A06588">
        <w:rPr>
          <w:rStyle w:val="StyleUnderline"/>
        </w:rPr>
        <w:t xml:space="preserve"> events like </w:t>
      </w:r>
      <w:r w:rsidRPr="006A01B2">
        <w:rPr>
          <w:rStyle w:val="StyleUnderline"/>
          <w:highlight w:val="cyan"/>
        </w:rPr>
        <w:t>nuclear war or asteroid</w:t>
      </w:r>
      <w:r w:rsidRPr="00A06588">
        <w:rPr>
          <w:rStyle w:val="StyleUnderline"/>
        </w:rPr>
        <w:t xml:space="preserve"> impacts often </w:t>
      </w:r>
      <w:r w:rsidRPr="006A01B2">
        <w:rPr>
          <w:rStyle w:val="StyleUnderline"/>
          <w:highlight w:val="cyan"/>
        </w:rPr>
        <w:t>come to mind</w:t>
      </w:r>
      <w:r w:rsidRPr="00A06588">
        <w:rPr>
          <w:rStyle w:val="StyleUnderline"/>
        </w:rPr>
        <w:t xml:space="preserve">. Yet there’s one </w:t>
      </w:r>
      <w:r w:rsidRPr="006A01B2">
        <w:rPr>
          <w:rStyle w:val="StyleUnderline"/>
          <w:highlight w:val="cyan"/>
        </w:rPr>
        <w:t>future threat</w:t>
      </w:r>
      <w:r w:rsidRPr="00A06588">
        <w:rPr>
          <w:rStyle w:val="StyleUnderline"/>
        </w:rPr>
        <w:t xml:space="preserve"> that is less well known – and while it </w:t>
      </w:r>
      <w:r w:rsidRPr="006A01B2">
        <w:rPr>
          <w:rStyle w:val="Emphasis"/>
          <w:highlight w:val="cyan"/>
        </w:rPr>
        <w:t>doesn’t</w:t>
      </w:r>
      <w:r w:rsidRPr="00A06588">
        <w:rPr>
          <w:rStyle w:val="StyleUnderline"/>
        </w:rPr>
        <w:t xml:space="preserve"> </w:t>
      </w:r>
      <w:r w:rsidRPr="006A01B2">
        <w:rPr>
          <w:rStyle w:val="StyleUnderline"/>
          <w:highlight w:val="cyan"/>
        </w:rPr>
        <w:t>involve</w:t>
      </w:r>
      <w:r w:rsidRPr="00A06588">
        <w:rPr>
          <w:rStyle w:val="StyleUnderline"/>
        </w:rPr>
        <w:t xml:space="preserve"> the </w:t>
      </w:r>
      <w:r w:rsidRPr="006A01B2">
        <w:rPr>
          <w:rStyle w:val="StyleUnderline"/>
          <w:highlight w:val="cyan"/>
        </w:rPr>
        <w:t>extinction</w:t>
      </w:r>
      <w:r w:rsidRPr="00A06588">
        <w:rPr>
          <w:rStyle w:val="StyleUnderline"/>
        </w:rPr>
        <w:t xml:space="preserve"> of our species, it could be </w:t>
      </w:r>
      <w:r w:rsidRPr="006A01B2">
        <w:rPr>
          <w:rStyle w:val="Emphasis"/>
          <w:highlight w:val="cyan"/>
        </w:rPr>
        <w:t>just as bad</w:t>
      </w:r>
      <w:r w:rsidRPr="00A06588">
        <w:rPr>
          <w:rStyle w:val="StyleUnderline"/>
        </w:rPr>
        <w:t>.</w:t>
      </w:r>
    </w:p>
    <w:p w14:paraId="3DE26940" w14:textId="77777777" w:rsidR="00035281" w:rsidRPr="00A06588" w:rsidRDefault="00035281" w:rsidP="00035281">
      <w:r w:rsidRPr="00A06588">
        <w:rPr>
          <w:rStyle w:val="StyleUnderline"/>
        </w:rPr>
        <w:t>It’s called the “</w:t>
      </w:r>
      <w:r w:rsidRPr="006A01B2">
        <w:rPr>
          <w:rStyle w:val="StyleUnderline"/>
          <w:highlight w:val="cyan"/>
        </w:rPr>
        <w:t>world in chains</w:t>
      </w:r>
      <w:r w:rsidRPr="00A06588">
        <w:rPr>
          <w:rStyle w:val="StyleUnderline"/>
        </w:rPr>
        <w:t xml:space="preserve">” scenario, where, like the preceding thought experiment, a </w:t>
      </w:r>
      <w:r w:rsidRPr="006A01B2">
        <w:rPr>
          <w:rStyle w:val="StyleUnderline"/>
          <w:highlight w:val="cyan"/>
        </w:rPr>
        <w:t xml:space="preserve">global totalitarian government uses </w:t>
      </w:r>
      <w:r w:rsidRPr="00A06588">
        <w:rPr>
          <w:rStyle w:val="StyleUnderline"/>
        </w:rPr>
        <w:t xml:space="preserve">a </w:t>
      </w:r>
      <w:r w:rsidRPr="006A01B2">
        <w:rPr>
          <w:rStyle w:val="StyleUnderline"/>
          <w:highlight w:val="cyan"/>
        </w:rPr>
        <w:t>novel tech</w:t>
      </w:r>
      <w:r w:rsidRPr="00A06588">
        <w:rPr>
          <w:rStyle w:val="StyleUnderline"/>
        </w:rPr>
        <w:t xml:space="preserve">nology </w:t>
      </w:r>
      <w:r w:rsidRPr="006A01B2">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6A01B2">
        <w:rPr>
          <w:rStyle w:val="StyleUnderline"/>
          <w:highlight w:val="cyan"/>
        </w:rPr>
        <w:t>in</w:t>
      </w:r>
      <w:r w:rsidRPr="00A06588">
        <w:rPr>
          <w:rStyle w:val="StyleUnderline"/>
        </w:rPr>
        <w:t xml:space="preserve">to </w:t>
      </w:r>
      <w:r w:rsidRPr="006A01B2">
        <w:rPr>
          <w:rStyle w:val="Emphasis"/>
          <w:highlight w:val="cyan"/>
        </w:rPr>
        <w:t>perpetual suffering</w:t>
      </w:r>
      <w:r w:rsidRPr="00A06588">
        <w:rPr>
          <w:rStyle w:val="StyleUnderline"/>
        </w:rPr>
        <w:t>.</w:t>
      </w:r>
      <w:r w:rsidRPr="00A06588">
        <w:t xml:space="preserve"> If it sounds grim, you’d be right. But is it likely? Researchers and philosophers are beginning to ponder how it might come about – and, more importantly, what we can do to avoid it.</w:t>
      </w:r>
    </w:p>
    <w:p w14:paraId="31EC950B" w14:textId="77777777" w:rsidR="00035281" w:rsidRPr="00A06588" w:rsidRDefault="00035281" w:rsidP="00035281">
      <w:r w:rsidRPr="00A06588">
        <w:rPr>
          <w:rStyle w:val="StyleUnderline"/>
        </w:rPr>
        <w:t>Existential risks (</w:t>
      </w:r>
      <w:r w:rsidRPr="006A01B2">
        <w:rPr>
          <w:rStyle w:val="StyleUnderline"/>
          <w:highlight w:val="cyan"/>
        </w:rPr>
        <w:t>x-risks</w:t>
      </w:r>
      <w:r w:rsidRPr="00A06588">
        <w:rPr>
          <w:rStyle w:val="StyleUnderline"/>
        </w:rPr>
        <w:t xml:space="preserve">) are disastrous because they </w:t>
      </w:r>
      <w:r w:rsidRPr="006A01B2">
        <w:rPr>
          <w:rStyle w:val="StyleUnderline"/>
          <w:highlight w:val="cyan"/>
        </w:rPr>
        <w:t xml:space="preserve">lock humanity into a </w:t>
      </w:r>
      <w:r w:rsidRPr="006A01B2">
        <w:rPr>
          <w:rStyle w:val="Emphasis"/>
          <w:highlight w:val="cyan"/>
        </w:rPr>
        <w:t>single fate</w:t>
      </w:r>
      <w:r w:rsidRPr="006A01B2">
        <w:rPr>
          <w:rStyle w:val="StyleUnderline"/>
          <w:highlight w:val="cyan"/>
        </w:rPr>
        <w:t>, like</w:t>
      </w:r>
      <w:r w:rsidRPr="00A06588">
        <w:rPr>
          <w:rStyle w:val="StyleUnderline"/>
        </w:rPr>
        <w:t xml:space="preserve"> the </w:t>
      </w:r>
      <w:r w:rsidRPr="006A01B2">
        <w:rPr>
          <w:rStyle w:val="Emphasis"/>
          <w:highlight w:val="cyan"/>
        </w:rPr>
        <w:t xml:space="preserve">permanent collapse of </w:t>
      </w:r>
      <w:proofErr w:type="spellStart"/>
      <w:r w:rsidRPr="006A01B2">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A06588">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A06588">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5C1E83D6" w14:textId="77777777" w:rsidR="00035281" w:rsidRPr="00A06588" w:rsidRDefault="00035281" w:rsidP="00035281">
      <w:r w:rsidRPr="00A06588">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19B49577" w14:textId="77777777" w:rsidR="00035281" w:rsidRPr="00A06588" w:rsidRDefault="00035281" w:rsidP="00035281">
      <w:r w:rsidRPr="00A06588">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3FD6BF36" w14:textId="77777777" w:rsidR="00035281" w:rsidRPr="00A06588" w:rsidRDefault="00035281" w:rsidP="00035281">
      <w:r w:rsidRPr="00A06588">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2C725150" w14:textId="77777777" w:rsidR="00035281" w:rsidRPr="00A06588" w:rsidRDefault="00035281" w:rsidP="00035281">
      <w:r w:rsidRPr="00A06588">
        <w:t>Singleton hypothesis</w:t>
      </w:r>
    </w:p>
    <w:p w14:paraId="38A6239C" w14:textId="77777777" w:rsidR="00035281" w:rsidRPr="003D245B" w:rsidRDefault="00035281" w:rsidP="00035281">
      <w:r w:rsidRPr="00A06588">
        <w:rPr>
          <w:rStyle w:val="StyleUnderline"/>
        </w:rPr>
        <w:t xml:space="preserve">Though global totalitarianism is still a niche </w:t>
      </w:r>
      <w:r w:rsidRPr="003D245B">
        <w:rPr>
          <w:rStyle w:val="StyleUnderline"/>
        </w:rPr>
        <w:t xml:space="preserve">topic of study, researchers in the field of existential risk are increasingly turning their attention to its most likely cause: </w:t>
      </w:r>
      <w:r w:rsidRPr="003D245B">
        <w:rPr>
          <w:rStyle w:val="Emphasis"/>
        </w:rPr>
        <w:t>artificial intelligence</w:t>
      </w:r>
      <w:r w:rsidRPr="003D245B">
        <w:t>.</w:t>
      </w:r>
    </w:p>
    <w:p w14:paraId="58B0DE54" w14:textId="77777777" w:rsidR="00035281" w:rsidRPr="00A06588" w:rsidRDefault="00035281" w:rsidP="00035281">
      <w:r w:rsidRPr="003D245B">
        <w:t xml:space="preserve">In his “singleton hypothesis”, Nick Bostrom, director at Oxford’s FHI, has explained how </w:t>
      </w:r>
      <w:r w:rsidRPr="003D245B">
        <w:rPr>
          <w:rStyle w:val="StyleUnderline"/>
        </w:rPr>
        <w:t xml:space="preserve">a global government could form with AI or other powerful </w:t>
      </w:r>
      <w:proofErr w:type="gramStart"/>
      <w:r w:rsidRPr="003D245B">
        <w:rPr>
          <w:rStyle w:val="StyleUnderline"/>
        </w:rPr>
        <w:t>technologies  –</w:t>
      </w:r>
      <w:proofErr w:type="gramEnd"/>
      <w:r w:rsidRPr="003D245B">
        <w:rPr>
          <w:rStyle w:val="StyleUnderline"/>
        </w:rPr>
        <w:t xml:space="preserve"> and why it might be </w:t>
      </w:r>
      <w:r w:rsidRPr="003D245B">
        <w:rPr>
          <w:rStyle w:val="Emphasis"/>
        </w:rPr>
        <w:t>impossible to overthrow</w:t>
      </w:r>
      <w:r w:rsidRPr="003D245B">
        <w:t xml:space="preserve">. He writes that </w:t>
      </w:r>
      <w:r w:rsidRPr="003D245B">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3D245B">
        <w:t>Once in charge, it would control advances in technology that prevent internal challenges</w:t>
      </w:r>
      <w:r w:rsidRPr="00DC159D">
        <w:t>, like surveillance or autonomous weapons, and, with this monopoly, remain perpetually stable.</w:t>
      </w:r>
    </w:p>
    <w:p w14:paraId="144E215F" w14:textId="77777777" w:rsidR="00035281" w:rsidRPr="00DC159D" w:rsidRDefault="00035281" w:rsidP="00035281">
      <w:pPr>
        <w:rPr>
          <w:rStyle w:val="StyleUnderline"/>
        </w:rPr>
      </w:pPr>
      <w:r w:rsidRPr="00A06588">
        <w:rPr>
          <w:rStyle w:val="StyleUnderline"/>
        </w:rPr>
        <w:t xml:space="preserve">If the singleton is </w:t>
      </w:r>
      <w:r w:rsidRPr="006A01B2">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6A01B2">
        <w:rPr>
          <w:rStyle w:val="Emphasis"/>
          <w:highlight w:val="cyan"/>
        </w:rPr>
        <w:t>worse than extinction</w:t>
      </w:r>
      <w:r w:rsidRPr="00A06588">
        <w:rPr>
          <w:rStyle w:val="StyleUnderline"/>
        </w:rPr>
        <w:t>, “t</w:t>
      </w:r>
      <w:r w:rsidRPr="003D245B">
        <w:rPr>
          <w:rStyle w:val="StyleUnderline"/>
        </w:rPr>
        <w:t>hat would mean we fe</w:t>
      </w:r>
      <w:r w:rsidRPr="00A06588">
        <w:rPr>
          <w:rStyle w:val="StyleUnderline"/>
        </w:rPr>
        <w:t xml:space="preserve">el </w:t>
      </w:r>
      <w:r w:rsidRPr="006A01B2">
        <w:rPr>
          <w:rStyle w:val="StyleUnderline"/>
          <w:highlight w:val="cyan"/>
        </w:rPr>
        <w:t>absolutely no freedom</w:t>
      </w:r>
      <w:r w:rsidRPr="00A06588">
        <w:rPr>
          <w:rStyle w:val="StyleUnderline"/>
        </w:rPr>
        <w:t xml:space="preserve">, no </w:t>
      </w:r>
      <w:r w:rsidRPr="006A01B2">
        <w:rPr>
          <w:rStyle w:val="StyleUnderline"/>
          <w:highlight w:val="cyan"/>
        </w:rPr>
        <w:t>privacy</w:t>
      </w:r>
      <w:r w:rsidRPr="00A06588">
        <w:rPr>
          <w:rStyle w:val="StyleUnderline"/>
        </w:rPr>
        <w:t xml:space="preserve">, no </w:t>
      </w:r>
      <w:r w:rsidRPr="006A01B2">
        <w:rPr>
          <w:rStyle w:val="StyleUnderline"/>
          <w:highlight w:val="cyan"/>
        </w:rPr>
        <w:t>hope of escaping</w:t>
      </w:r>
      <w:r w:rsidRPr="00A06588">
        <w:rPr>
          <w:rStyle w:val="StyleUnderline"/>
        </w:rPr>
        <w:t xml:space="preserve">, no </w:t>
      </w:r>
      <w:r w:rsidRPr="006A01B2">
        <w:rPr>
          <w:rStyle w:val="StyleUnderline"/>
          <w:highlight w:val="cyan"/>
        </w:rPr>
        <w:t>agency to control our lives at all</w:t>
      </w:r>
      <w:r w:rsidRPr="00A06588">
        <w:rPr>
          <w:rStyle w:val="StyleUnderline"/>
        </w:rPr>
        <w:t xml:space="preserve">", says Tucker Davey, a writer at the Future of Life Institute in Massachusetts, which focuses on </w:t>
      </w:r>
      <w:r w:rsidRPr="00DC159D">
        <w:rPr>
          <w:rStyle w:val="StyleUnderline"/>
        </w:rPr>
        <w:t>existential risk research.</w:t>
      </w:r>
    </w:p>
    <w:p w14:paraId="1462FFB9" w14:textId="77777777" w:rsidR="00035281" w:rsidRPr="00DC159D" w:rsidRDefault="00035281" w:rsidP="00035281">
      <w:r w:rsidRPr="00DC159D">
        <w:t>“</w:t>
      </w:r>
      <w:r w:rsidRPr="00DC159D">
        <w:rPr>
          <w:rStyle w:val="StyleUnderline"/>
        </w:rPr>
        <w:t>In totalitarian regimes of the past</w:t>
      </w:r>
      <w:r w:rsidRPr="00DC159D">
        <w:t xml:space="preserve">, </w:t>
      </w:r>
      <w:r w:rsidRPr="00DC159D">
        <w:rPr>
          <w:rStyle w:val="StyleUnderline"/>
        </w:rPr>
        <w:t>[there was]</w:t>
      </w:r>
      <w:r w:rsidRPr="00DC159D">
        <w:t xml:space="preserve"> </w:t>
      </w:r>
      <w:r w:rsidRPr="00DC159D">
        <w:rPr>
          <w:rStyle w:val="StyleUnderline"/>
        </w:rPr>
        <w:t>so much paranoia and psychological suffering because you just have no idea if you're going to get killed for saying the wrong thing</w:t>
      </w:r>
      <w:r w:rsidRPr="00DC159D">
        <w:t xml:space="preserve">,” he continues. “And </w:t>
      </w:r>
      <w:r w:rsidRPr="00DC159D">
        <w:rPr>
          <w:rStyle w:val="StyleUnderline"/>
        </w:rPr>
        <w:t xml:space="preserve">now imagine that there's not even a question, </w:t>
      </w:r>
      <w:r w:rsidRPr="00DC159D">
        <w:rPr>
          <w:rStyle w:val="Emphasis"/>
        </w:rPr>
        <w:t>every single thing you say</w:t>
      </w:r>
      <w:r w:rsidRPr="00DC159D">
        <w:rPr>
          <w:rStyle w:val="StyleUnderline"/>
        </w:rPr>
        <w:t xml:space="preserve"> is being reported and being </w:t>
      </w:r>
      <w:proofErr w:type="spellStart"/>
      <w:r w:rsidRPr="00DC159D">
        <w:rPr>
          <w:rStyle w:val="StyleUnderline"/>
        </w:rPr>
        <w:t>analysed</w:t>
      </w:r>
      <w:proofErr w:type="spellEnd"/>
      <w:r w:rsidRPr="00DC159D">
        <w:t>.”</w:t>
      </w:r>
    </w:p>
    <w:p w14:paraId="34F91740" w14:textId="77777777" w:rsidR="00035281" w:rsidRPr="00DC159D" w:rsidRDefault="00035281" w:rsidP="00035281">
      <w:r w:rsidRPr="00DC159D">
        <w:t>“We may not yet have the technologies to do this,” Ord said in a recent interview, “but it looks like the kinds of technologies we’re developing make that easier and easier. And it seems plausible that this may become possible at some time in the next 100 years.”</w:t>
      </w:r>
    </w:p>
    <w:p w14:paraId="52FDD12F" w14:textId="77777777" w:rsidR="00035281" w:rsidRPr="00DC159D" w:rsidRDefault="00035281" w:rsidP="00035281">
      <w:r w:rsidRPr="00DC159D">
        <w:t>AI and authoritarianism</w:t>
      </w:r>
    </w:p>
    <w:p w14:paraId="6E4ED73B" w14:textId="77777777" w:rsidR="00035281" w:rsidRPr="00A06588" w:rsidRDefault="00035281" w:rsidP="00035281">
      <w:pPr>
        <w:rPr>
          <w:rStyle w:val="StyleUnderline"/>
        </w:rPr>
      </w:pPr>
      <w:r w:rsidRPr="00DC159D">
        <w:t>Though life under a global totalitarian government is still an unlikely</w:t>
      </w:r>
      <w:r w:rsidRPr="00A06588">
        <w:t xml:space="preserve"> and far-future scenario, </w:t>
      </w:r>
      <w:r w:rsidRPr="006A01B2">
        <w:rPr>
          <w:rStyle w:val="StyleUnderline"/>
          <w:highlight w:val="cyan"/>
        </w:rPr>
        <w:t>AI</w:t>
      </w:r>
      <w:r w:rsidRPr="00A06588">
        <w:rPr>
          <w:rStyle w:val="StyleUnderline"/>
        </w:rPr>
        <w:t xml:space="preserve"> is already </w:t>
      </w:r>
      <w:r w:rsidRPr="006A01B2">
        <w:rPr>
          <w:rStyle w:val="Emphasis"/>
          <w:highlight w:val="cyan"/>
        </w:rPr>
        <w:t>enabling authoritarianism</w:t>
      </w:r>
      <w:r w:rsidRPr="00A06588">
        <w:rPr>
          <w:rStyle w:val="StyleUnderline"/>
        </w:rPr>
        <w:t xml:space="preserve"> in some countries and strengthening infrastructure that could be seized by an opportunistic despot in others.</w:t>
      </w:r>
    </w:p>
    <w:p w14:paraId="2A1DFE41" w14:textId="67CE7DE9" w:rsidR="00035281" w:rsidRPr="00035281" w:rsidRDefault="00035281" w:rsidP="00035281">
      <w:r w:rsidRPr="00A06588">
        <w:t xml:space="preserve">“We've </w:t>
      </w:r>
      <w:r w:rsidRPr="00A06588">
        <w:rPr>
          <w:rStyle w:val="StyleUnderline"/>
        </w:rPr>
        <w:t xml:space="preserve">seen sort of a reckoning with the </w:t>
      </w:r>
      <w:r w:rsidRPr="006A01B2">
        <w:rPr>
          <w:rStyle w:val="StyleUnderline"/>
          <w:highlight w:val="cyan"/>
        </w:rPr>
        <w:t>shift from</w:t>
      </w:r>
      <w:r w:rsidRPr="00A06588">
        <w:rPr>
          <w:rStyle w:val="StyleUnderline"/>
        </w:rPr>
        <w:t xml:space="preserve"> very </w:t>
      </w:r>
      <w:r w:rsidRPr="006A01B2">
        <w:rPr>
          <w:rStyle w:val="StyleUnderline"/>
          <w:highlight w:val="cyan"/>
        </w:rPr>
        <w:t>utopian vision</w:t>
      </w:r>
      <w:r w:rsidRPr="00A06588">
        <w:rPr>
          <w:rStyle w:val="StyleUnderline"/>
        </w:rPr>
        <w:t xml:space="preserve">s of what technology might bring </w:t>
      </w:r>
      <w:r w:rsidRPr="006A01B2">
        <w:rPr>
          <w:rStyle w:val="StyleUnderline"/>
          <w:highlight w:val="cyan"/>
        </w:rPr>
        <w:t>to</w:t>
      </w:r>
      <w:r w:rsidRPr="00A06588">
        <w:rPr>
          <w:rStyle w:val="StyleUnderline"/>
        </w:rPr>
        <w:t xml:space="preserve"> much more sobering </w:t>
      </w:r>
      <w:r w:rsidRPr="006A01B2">
        <w:rPr>
          <w:rStyle w:val="StyleUnderline"/>
          <w:highlight w:val="cyan"/>
        </w:rPr>
        <w:t>realities</w:t>
      </w:r>
      <w:r w:rsidRPr="00A06588">
        <w:rPr>
          <w:rStyle w:val="StyleUnderline"/>
        </w:rPr>
        <w:t xml:space="preserve"> that are, in some respects, </w:t>
      </w:r>
      <w:r w:rsidRPr="006A01B2">
        <w:rPr>
          <w:rStyle w:val="Emphasis"/>
          <w:highlight w:val="cyan"/>
        </w:rPr>
        <w:t>already quite dystopian</w:t>
      </w:r>
      <w:r w:rsidRPr="00A06588">
        <w:t xml:space="preserve">,” says Elsa Kania, an adjunct senior fellow at the Center for New American Security, a bipartisan non-profit that develops national security and </w:t>
      </w:r>
      <w:proofErr w:type="spellStart"/>
      <w:r w:rsidRPr="00A06588">
        <w:t>defence</w:t>
      </w:r>
      <w:proofErr w:type="spellEnd"/>
      <w:r w:rsidRPr="00A06588">
        <w:t xml:space="preserve"> policies.</w:t>
      </w:r>
    </w:p>
    <w:p w14:paraId="3AABEF71" w14:textId="716AE0B5" w:rsidR="005423EE" w:rsidRDefault="006C4451" w:rsidP="005423EE">
      <w:pPr>
        <w:pStyle w:val="Heading2"/>
        <w:rPr>
          <w:rFonts w:cs="Times New Roman"/>
        </w:rPr>
      </w:pPr>
      <w:r>
        <w:rPr>
          <w:rFonts w:cs="Times New Roman"/>
        </w:rPr>
        <w:t>**</w:t>
      </w:r>
      <w:r w:rsidR="005423EE" w:rsidRPr="00343F22">
        <w:rPr>
          <w:rFonts w:cs="Times New Roman"/>
        </w:rPr>
        <w:t>OFF</w:t>
      </w:r>
    </w:p>
    <w:p w14:paraId="4B24985B" w14:textId="4A5D846B" w:rsidR="00035281" w:rsidRDefault="00035281" w:rsidP="00035281">
      <w:pPr>
        <w:pStyle w:val="Heading3"/>
      </w:pPr>
      <w:r>
        <w:t>NC – DA</w:t>
      </w:r>
    </w:p>
    <w:p w14:paraId="299BE75B" w14:textId="77777777" w:rsidR="00035281" w:rsidRDefault="00035281" w:rsidP="00035281">
      <w:pPr>
        <w:pStyle w:val="Heading4"/>
      </w:pPr>
      <w:r>
        <w:t>NASA is preserving resources by leveraging private partnerships</w:t>
      </w:r>
    </w:p>
    <w:p w14:paraId="5D074A99" w14:textId="77777777" w:rsidR="00035281" w:rsidRDefault="00035281" w:rsidP="00035281">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7BC5C6CA" w14:textId="77777777" w:rsidR="00035281" w:rsidRPr="00860382" w:rsidRDefault="00035281" w:rsidP="00035281">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FA416C">
        <w:rPr>
          <w:rStyle w:val="StyleUnderline"/>
          <w:highlight w:val="cyan"/>
        </w:rPr>
        <w:t>NASA</w:t>
      </w:r>
      <w:r w:rsidRPr="00860382">
        <w:rPr>
          <w:rStyle w:val="StyleUnderline"/>
        </w:rPr>
        <w:t xml:space="preserve"> plans to focus on getting people to Mars and the Moon, and its </w:t>
      </w:r>
      <w:r w:rsidRPr="00FA416C">
        <w:rPr>
          <w:rStyle w:val="StyleUnderline"/>
          <w:highlight w:val="cyan"/>
        </w:rPr>
        <w:t>deep space exploration</w:t>
      </w:r>
      <w:r w:rsidRPr="00860382">
        <w:rPr>
          <w:rStyle w:val="StyleUnderline"/>
        </w:rPr>
        <w:t xml:space="preserve"> </w:t>
      </w:r>
      <w:r w:rsidRPr="00860382">
        <w:rPr>
          <w:rStyle w:val="Emphasis"/>
        </w:rPr>
        <w:t xml:space="preserve">ambitions </w:t>
      </w:r>
      <w:r w:rsidRPr="00FA416C">
        <w:rPr>
          <w:rStyle w:val="Emphasis"/>
          <w:highlight w:val="cyan"/>
        </w:rPr>
        <w:t>hinge on the agency</w:t>
      </w:r>
      <w:r w:rsidRPr="00FA416C">
        <w:rPr>
          <w:rStyle w:val="StyleUnderline"/>
          <w:highlight w:val="cyan"/>
        </w:rPr>
        <w:t xml:space="preserve"> </w:t>
      </w:r>
      <w:r w:rsidRPr="00FA416C">
        <w:rPr>
          <w:rStyle w:val="Emphasis"/>
          <w:highlight w:val="cya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hopes companies will build </w:t>
      </w:r>
      <w:r w:rsidRPr="00FA416C">
        <w:rPr>
          <w:rStyle w:val="StyleUnderline"/>
        </w:rPr>
        <w:t>private space stations</w:t>
      </w:r>
      <w:r w:rsidRPr="00860382">
        <w:rPr>
          <w:rStyle w:val="StyleUnderline"/>
        </w:rPr>
        <w:t xml:space="preserve"> that its astronauts can use and to continue to </w:t>
      </w:r>
      <w:r w:rsidRPr="00FA416C">
        <w:rPr>
          <w:rStyle w:val="StyleUnderline"/>
          <w:highlight w:val="cyan"/>
        </w:rPr>
        <w:t>buy space on private rockets for launching its satellites and 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NASA announced it would award multimillion-dollar contracts to three teams of commercial space companies to start designing and building </w:t>
      </w:r>
      <w:r w:rsidRPr="00FA416C">
        <w:rPr>
          <w:rStyle w:val="StyleUnderline"/>
          <w:highlight w:val="cyan"/>
        </w:rPr>
        <w:t>privately operated space stations</w:t>
      </w:r>
      <w:r w:rsidRPr="00860382">
        <w:rPr>
          <w:rStyle w:val="StyleUnderline"/>
        </w:rPr>
        <w:t>.</w:t>
      </w:r>
    </w:p>
    <w:p w14:paraId="6D683335" w14:textId="77777777" w:rsidR="00035281" w:rsidRDefault="00035281" w:rsidP="00035281"/>
    <w:p w14:paraId="518173F6" w14:textId="77777777" w:rsidR="00035281" w:rsidRPr="00766E76" w:rsidRDefault="00035281" w:rsidP="00035281">
      <w:pPr>
        <w:pStyle w:val="Heading4"/>
      </w:pPr>
      <w:r w:rsidRPr="00766E76">
        <w:t>Plan forces spending trade-offs that crush effective Earth sciences --- risks catastrophic climate change</w:t>
      </w:r>
    </w:p>
    <w:p w14:paraId="6E4A7A02" w14:textId="77777777" w:rsidR="00035281" w:rsidRDefault="00035281" w:rsidP="00035281">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0" w:history="1">
        <w:r w:rsidRPr="00E94671">
          <w:t>http://www.washingtonpost.com/wp-dyn/content/article/2007/05/09/AR2007050902451.html</w:t>
        </w:r>
      </w:hyperlink>
      <w:r w:rsidRPr="00E94671">
        <w:t>)</w:t>
      </w:r>
    </w:p>
    <w:p w14:paraId="3A37902B" w14:textId="77777777" w:rsidR="00035281" w:rsidRPr="00E94671" w:rsidRDefault="00035281" w:rsidP="00035281">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00A29BC4" w14:textId="77777777" w:rsidR="00035281" w:rsidRPr="00E94671" w:rsidRDefault="00035281" w:rsidP="00035281">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793E4F05" w14:textId="77777777" w:rsidR="00035281" w:rsidRPr="00E94671" w:rsidRDefault="00035281" w:rsidP="00035281">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666A6216" w14:textId="77777777" w:rsidR="00035281" w:rsidRPr="00E94671" w:rsidRDefault="00035281" w:rsidP="00035281">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1A41C155" w14:textId="77777777" w:rsidR="00035281" w:rsidRPr="00E94671" w:rsidRDefault="00035281" w:rsidP="00035281">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67A29D76" w14:textId="77777777" w:rsidR="00035281" w:rsidRPr="00E94671" w:rsidRDefault="00035281" w:rsidP="00035281">
      <w:pPr>
        <w:rPr>
          <w:sz w:val="16"/>
        </w:rPr>
      </w:pPr>
      <w:r w:rsidRPr="00E94671">
        <w:rPr>
          <w:sz w:val="16"/>
        </w:rPr>
        <w:t>Their analysis was based on nearly a decade of NASA satellite measurements of ocean color, which unfortunately are at risk of being interrupted for several years.</w:t>
      </w:r>
    </w:p>
    <w:p w14:paraId="647FB1EC" w14:textId="77777777" w:rsidR="00035281" w:rsidRPr="008E65F1" w:rsidRDefault="00035281" w:rsidP="00035281">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11D9A6D2" w14:textId="77777777" w:rsidR="00035281" w:rsidRPr="00E94671" w:rsidRDefault="00035281" w:rsidP="00035281">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65E171F8" w14:textId="77777777" w:rsidR="00035281" w:rsidRPr="00E94671" w:rsidRDefault="00035281" w:rsidP="00035281">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14DE3354" w14:textId="77777777" w:rsidR="00035281" w:rsidRPr="00E94671" w:rsidRDefault="00035281" w:rsidP="00035281">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2B63D723" w14:textId="77777777" w:rsidR="00035281" w:rsidRDefault="00035281" w:rsidP="00035281">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30412758" w14:textId="77777777" w:rsidR="00035281" w:rsidRDefault="00035281" w:rsidP="00035281">
      <w:pPr>
        <w:rPr>
          <w:rStyle w:val="StyleUnderline"/>
        </w:rPr>
      </w:pPr>
    </w:p>
    <w:p w14:paraId="4E8F1556" w14:textId="77777777" w:rsidR="00035281" w:rsidRPr="00E518A6" w:rsidRDefault="00035281" w:rsidP="00035281">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62327130" w14:textId="77777777" w:rsidR="00035281" w:rsidRDefault="00035281" w:rsidP="00035281">
      <w:r w:rsidRPr="00F87308">
        <w:rPr>
          <w:b/>
        </w:rPr>
        <w:t>Economist 17</w:t>
      </w:r>
      <w:r>
        <w:t>, "How government policy exacerbates hurricanes like Harvey," Economist, https://www.economist.com/news/leaders/21727898-if-global-warming-were-not-enough-threat-poor-planning-and-unwise-subsidies-make-floods</w:t>
      </w:r>
    </w:p>
    <w:p w14:paraId="442D1C53" w14:textId="77777777" w:rsidR="00035281" w:rsidRPr="00A559A7" w:rsidRDefault="00035281" w:rsidP="00035281">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11A4667C" w14:textId="77777777" w:rsidR="00035281" w:rsidRDefault="00035281" w:rsidP="00035281"/>
    <w:p w14:paraId="6AFC5DB7" w14:textId="77777777" w:rsidR="00035281" w:rsidRDefault="00035281" w:rsidP="00035281">
      <w:pPr>
        <w:pStyle w:val="Heading4"/>
        <w:rPr>
          <w:u w:val="single"/>
        </w:rPr>
      </w:pPr>
      <w:r>
        <w:t xml:space="preserve">The impact’s </w:t>
      </w:r>
      <w:r>
        <w:rPr>
          <w:u w:val="single"/>
        </w:rPr>
        <w:t>global war</w:t>
      </w:r>
    </w:p>
    <w:p w14:paraId="6EA417EF" w14:textId="77777777" w:rsidR="00035281" w:rsidRDefault="00035281" w:rsidP="00035281">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251C5D59" w14:textId="65C96F7F" w:rsidR="00035281" w:rsidRPr="00035281" w:rsidRDefault="00035281" w:rsidP="00035281">
      <w:pPr>
        <w:rPr>
          <w:b/>
          <w:iCs/>
          <w:u w:val="single"/>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4858FFA2" w14:textId="2035728B" w:rsidR="00A97CF0" w:rsidRDefault="00A97CF0" w:rsidP="005423EE">
      <w:pPr>
        <w:pStyle w:val="Heading2"/>
        <w:rPr>
          <w:rFonts w:cs="Times New Roman"/>
        </w:rPr>
      </w:pPr>
      <w:r>
        <w:rPr>
          <w:rFonts w:cs="Times New Roman"/>
        </w:rPr>
        <w:t>Framing</w:t>
      </w:r>
    </w:p>
    <w:p w14:paraId="3FB2964C" w14:textId="77777777" w:rsidR="00A97CF0" w:rsidRDefault="00A97CF0" w:rsidP="00A97CF0">
      <w:pPr>
        <w:pStyle w:val="Heading3"/>
      </w:pPr>
      <w:r>
        <w:t>2NR – PICs Good [:40]</w:t>
      </w:r>
    </w:p>
    <w:p w14:paraId="413CC963" w14:textId="77777777" w:rsidR="00A97CF0" w:rsidRPr="00481997" w:rsidRDefault="00A97CF0" w:rsidP="00A97CF0">
      <w:pPr>
        <w:pStyle w:val="Analytic"/>
      </w:pPr>
      <w:r>
        <w:t>PICs good-</w:t>
      </w:r>
    </w:p>
    <w:p w14:paraId="5406A465" w14:textId="77777777" w:rsidR="00A97CF0" w:rsidRDefault="00A97CF0" w:rsidP="00A97CF0">
      <w:pPr>
        <w:pStyle w:val="Analytic"/>
      </w:pPr>
      <w:r>
        <w:t xml:space="preserve">1] </w:t>
      </w:r>
      <w:r w:rsidRPr="00481997">
        <w:t>Ground</w:t>
      </w:r>
      <w:r>
        <w:t xml:space="preserve">- </w:t>
      </w:r>
      <w:proofErr w:type="spellStart"/>
      <w:r>
        <w:t>aff</w:t>
      </w:r>
      <w:proofErr w:type="spellEnd"/>
      <w:r>
        <w:t xml:space="preserve"> should defend the entirety of the plan- anything beyond that is neg ground- absence of one part of the plan should be devastating to solvency or it proves the plan is bad</w:t>
      </w:r>
    </w:p>
    <w:p w14:paraId="1DDD90D5" w14:textId="77777777" w:rsidR="00A97CF0" w:rsidRDefault="00A97CF0" w:rsidP="00A97CF0">
      <w:pPr>
        <w:pStyle w:val="Analytic"/>
      </w:pPr>
      <w:r>
        <w:t xml:space="preserve">2] Neg flex- </w:t>
      </w:r>
      <w:proofErr w:type="spellStart"/>
      <w:r>
        <w:t>aff</w:t>
      </w:r>
      <w:proofErr w:type="spellEnd"/>
      <w:r>
        <w:t xml:space="preserve"> gets first and last word, literature bias, and 1nc is reactive- neg flex is key on a topic where there are dozens of plans since it ensures a generic that applies across countries. Best test of rational opportunity cost- by choosing to do the entire plan, they forfeited only doing parts- every strategic benefit should incur a strategic cost</w:t>
      </w:r>
    </w:p>
    <w:p w14:paraId="580A028F" w14:textId="77777777" w:rsidR="00A97CF0" w:rsidRDefault="00A97CF0" w:rsidP="00A97CF0">
      <w:pPr>
        <w:pStyle w:val="Analytic"/>
      </w:pPr>
      <w:r>
        <w:t xml:space="preserve">3] Logical policymaker- if we win the counterplan is a preferable advocacy, warrants a negative ballot- best form of cost benefit analysis which enables sophisticated refinement of the lit which best mirrors actual policy debates- only non-arbitrary view of competition- their </w:t>
      </w:r>
      <w:proofErr w:type="spellStart"/>
      <w:r>
        <w:t>interp</w:t>
      </w:r>
      <w:proofErr w:type="spellEnd"/>
      <w:r>
        <w:t xml:space="preserve"> is an illogical constraint on neg options </w:t>
      </w:r>
    </w:p>
    <w:p w14:paraId="13111739" w14:textId="77777777" w:rsidR="00A97CF0" w:rsidRDefault="00A97CF0" w:rsidP="00A97CF0">
      <w:pPr>
        <w:pStyle w:val="Analytic"/>
      </w:pPr>
      <w:r>
        <w:t>Defense-</w:t>
      </w:r>
    </w:p>
    <w:p w14:paraId="11B48F12" w14:textId="0C040C10" w:rsidR="00A97CF0" w:rsidRDefault="00A97CF0" w:rsidP="00A97CF0">
      <w:pPr>
        <w:pStyle w:val="Analytic"/>
      </w:pPr>
      <w:r>
        <w:t xml:space="preserve">1] It’s predictable- the counterplan is a defense of </w:t>
      </w:r>
      <w:r>
        <w:rPr>
          <w:u w:val="single"/>
        </w:rPr>
        <w:t>appropriation</w:t>
      </w:r>
      <w:r>
        <w:t>, it’s their job to prove that’s bad</w:t>
      </w:r>
    </w:p>
    <w:p w14:paraId="56E16334" w14:textId="77777777" w:rsidR="00A97CF0" w:rsidRDefault="00A97CF0" w:rsidP="00A97CF0">
      <w:pPr>
        <w:pStyle w:val="Analytic"/>
      </w:pPr>
      <w:r>
        <w:t xml:space="preserve">2] Net benefits check abuse since they can generate offense- small net benefits lose to perm do the counterplan- inability to generate a solvency deficit means write a better </w:t>
      </w:r>
      <w:proofErr w:type="spellStart"/>
      <w:r>
        <w:t>aff</w:t>
      </w:r>
      <w:proofErr w:type="spellEnd"/>
      <w:r>
        <w:t xml:space="preserve"> </w:t>
      </w:r>
    </w:p>
    <w:p w14:paraId="1FA7AE8A" w14:textId="77777777" w:rsidR="00A97CF0" w:rsidRDefault="00A97CF0" w:rsidP="00A97CF0">
      <w:pPr>
        <w:pStyle w:val="Analytic"/>
      </w:pPr>
      <w:r>
        <w:t xml:space="preserve">3] Solvency advocates check- proves it’s in the lit </w:t>
      </w:r>
    </w:p>
    <w:p w14:paraId="7EDFA624" w14:textId="77777777" w:rsidR="00A97CF0" w:rsidRDefault="00A97CF0" w:rsidP="00A97CF0">
      <w:pPr>
        <w:pStyle w:val="Analytic"/>
      </w:pPr>
      <w:r>
        <w:t xml:space="preserve">4] Reject the </w:t>
      </w:r>
      <w:proofErr w:type="spellStart"/>
      <w:r>
        <w:t>arg</w:t>
      </w:r>
      <w:proofErr w:type="spellEnd"/>
      <w:r>
        <w:t xml:space="preserve"> at worst- remedies all abuse </w:t>
      </w:r>
    </w:p>
    <w:p w14:paraId="3D78005C" w14:textId="41110126" w:rsidR="00A97CF0" w:rsidRPr="00A97CF0" w:rsidRDefault="00A97CF0" w:rsidP="00A97CF0">
      <w:pPr>
        <w:pStyle w:val="Analytic"/>
      </w:pPr>
      <w:r>
        <w:t xml:space="preserve">5] Every CP is a PIC- all use the federal gov, funding mechs, access similar advantage areas- the </w:t>
      </w:r>
      <w:proofErr w:type="spellStart"/>
      <w:r>
        <w:t>brightline</w:t>
      </w:r>
      <w:proofErr w:type="spellEnd"/>
      <w:r>
        <w:t xml:space="preserve"> for “too much” is arbitrary </w:t>
      </w:r>
    </w:p>
    <w:p w14:paraId="3902CE9E" w14:textId="7E77788F" w:rsidR="005423EE" w:rsidRPr="00343F22" w:rsidRDefault="005423EE" w:rsidP="005423EE">
      <w:pPr>
        <w:pStyle w:val="Heading2"/>
        <w:rPr>
          <w:rFonts w:cs="Times New Roman"/>
        </w:rPr>
      </w:pPr>
      <w:r w:rsidRPr="00343F22">
        <w:rPr>
          <w:rFonts w:cs="Times New Roman"/>
        </w:rPr>
        <w:t>Adv</w:t>
      </w:r>
      <w:r w:rsidR="00343F22" w:rsidRPr="00343F22">
        <w:rPr>
          <w:rFonts w:cs="Times New Roman"/>
        </w:rPr>
        <w:t>antage</w:t>
      </w:r>
    </w:p>
    <w:p w14:paraId="056C271D" w14:textId="64186220" w:rsidR="004A5535" w:rsidRDefault="004A5535" w:rsidP="00343F22">
      <w:pPr>
        <w:pStyle w:val="Heading3"/>
        <w:rPr>
          <w:rFonts w:cs="Times New Roman"/>
        </w:rPr>
      </w:pPr>
      <w:r>
        <w:rPr>
          <w:rFonts w:cs="Times New Roman"/>
        </w:rPr>
        <w:t>NC – AT: Militarizing Space</w:t>
      </w:r>
    </w:p>
    <w:p w14:paraId="16796229" w14:textId="34999BA1" w:rsidR="004A5535" w:rsidRDefault="004A5535" w:rsidP="004A5535">
      <w:pPr>
        <w:pStyle w:val="Heading4"/>
      </w:pPr>
      <w:r>
        <w:t xml:space="preserve">Private companies don’t “infringe” on space law, they just </w:t>
      </w:r>
      <w:r>
        <w:t xml:space="preserve">aren’t subject to national regulations. States still </w:t>
      </w:r>
      <w:proofErr w:type="gramStart"/>
      <w:r>
        <w:t>have to</w:t>
      </w:r>
      <w:proofErr w:type="gramEnd"/>
      <w:r>
        <w:t xml:space="preserve"> follow weaponization bans, which solve the advantage.</w:t>
      </w:r>
    </w:p>
    <w:p w14:paraId="1D04BFB0" w14:textId="77777777" w:rsidR="004A5535" w:rsidRPr="004A5535" w:rsidRDefault="004A5535" w:rsidP="004A5535"/>
    <w:p w14:paraId="1D3430AB" w14:textId="1BBA343E" w:rsidR="004A5535" w:rsidRPr="00F35F0D" w:rsidRDefault="004A5535" w:rsidP="004A5535">
      <w:pPr>
        <w:pStyle w:val="Heading4"/>
        <w:rPr>
          <w:rFonts w:cs="Arial"/>
        </w:rPr>
      </w:pPr>
      <w:bookmarkStart w:id="0" w:name="_Hlk18845254"/>
      <w:r>
        <w:rPr>
          <w:rFonts w:cs="Arial"/>
        </w:rPr>
        <w:t>No Space Race</w:t>
      </w:r>
    </w:p>
    <w:p w14:paraId="763BC624" w14:textId="77777777" w:rsidR="004A5535" w:rsidRPr="00F35F0D" w:rsidRDefault="004A5535" w:rsidP="004A5535">
      <w:r w:rsidRPr="00F35F0D">
        <w:rPr>
          <w:rStyle w:val="Style13ptBold"/>
        </w:rPr>
        <w:t>Lopez 12</w:t>
      </w:r>
      <w:r w:rsidRPr="00F35F0D">
        <w:t xml:space="preserve"> [LAURA DELGADO LO´ PEZ, Institute for Global Environmental Strategies,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6E2D51DB" w14:textId="77777777" w:rsidR="004A5535" w:rsidRPr="0049214A" w:rsidRDefault="004A5535" w:rsidP="004A5535">
      <w:pPr>
        <w:rPr>
          <w:sz w:val="16"/>
        </w:rPr>
      </w:pPr>
      <w:r w:rsidRPr="0049214A">
        <w:rPr>
          <w:u w:val="single"/>
        </w:rPr>
        <w:t>The previous discussion demonstrates</w:t>
      </w:r>
      <w:r w:rsidRPr="0049214A">
        <w:rPr>
          <w:sz w:val="16"/>
        </w:rPr>
        <w:t xml:space="preserve"> that </w:t>
      </w:r>
      <w:r w:rsidRPr="00453A56">
        <w:rPr>
          <w:u w:val="single"/>
        </w:rPr>
        <w:t>although a</w:t>
      </w:r>
      <w:r w:rsidRPr="00453A56">
        <w:rPr>
          <w:sz w:val="16"/>
        </w:rPr>
        <w:t xml:space="preserve"> globalized </w:t>
      </w:r>
      <w:r w:rsidRPr="00453A56">
        <w:rPr>
          <w:u w:val="single"/>
        </w:rPr>
        <w:t>space arms race could follow U.S. deployment</w:t>
      </w:r>
      <w:r w:rsidRPr="0049214A">
        <w:rPr>
          <w:u w:val="single"/>
        </w:rPr>
        <w:t xml:space="preserve"> of space weapons, </w:t>
      </w:r>
      <w:r w:rsidRPr="00152A1C">
        <w:rPr>
          <w:highlight w:val="yellow"/>
          <w:u w:val="single"/>
        </w:rPr>
        <w:t>it is</w:t>
      </w:r>
      <w:r w:rsidRPr="0049214A">
        <w:rPr>
          <w:sz w:val="16"/>
        </w:rPr>
        <w:t xml:space="preserve"> also plausible and </w:t>
      </w:r>
      <w:r w:rsidRPr="00152A1C">
        <w:rPr>
          <w:rStyle w:val="Emphasis"/>
          <w:highlight w:val="yellow"/>
        </w:rPr>
        <w:t>more</w:t>
      </w:r>
      <w:r w:rsidRPr="0049214A">
        <w:rPr>
          <w:rStyle w:val="Emphasis"/>
        </w:rPr>
        <w:t xml:space="preserve"> </w:t>
      </w:r>
      <w:r w:rsidRPr="00152A1C">
        <w:rPr>
          <w:rStyle w:val="Emphasis"/>
          <w:highlight w:val="yellow"/>
        </w:rPr>
        <w:t>likely</w:t>
      </w:r>
      <w:r w:rsidRPr="0049214A">
        <w:rPr>
          <w:sz w:val="16"/>
        </w:rPr>
        <w:t xml:space="preserve"> that </w:t>
      </w:r>
      <w:r w:rsidRPr="00152A1C">
        <w:rPr>
          <w:highlight w:val="yellow"/>
          <w:u w:val="single"/>
        </w:rPr>
        <w:t xml:space="preserve">it may </w:t>
      </w:r>
      <w:r w:rsidRPr="00152A1C">
        <w:rPr>
          <w:rStyle w:val="Emphasis"/>
          <w:highlight w:val="yellow"/>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152A1C">
        <w:rPr>
          <w:highlight w:val="yellow"/>
          <w:u w:val="single"/>
        </w:rPr>
        <w:t xml:space="preserve">arguments are </w:t>
      </w:r>
      <w:r w:rsidRPr="00152A1C">
        <w:rPr>
          <w:rStyle w:val="Emphasis"/>
          <w:highlight w:val="yellow"/>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152A1C">
        <w:rPr>
          <w:rStyle w:val="Emphasis"/>
          <w:highlight w:val="yellow"/>
        </w:rPr>
        <w:t>ASAT tests</w:t>
      </w:r>
      <w:r w:rsidRPr="00152A1C">
        <w:rPr>
          <w:highlight w:val="yellow"/>
          <w:u w:val="single"/>
        </w:rPr>
        <w:t xml:space="preserve"> did </w:t>
      </w:r>
      <w:r w:rsidRPr="00152A1C">
        <w:rPr>
          <w:rStyle w:val="Emphasis"/>
          <w:highlight w:val="yellow"/>
        </w:rPr>
        <w:t>not</w:t>
      </w:r>
      <w:r w:rsidRPr="00152A1C">
        <w:rPr>
          <w:highlight w:val="yellow"/>
          <w:u w:val="single"/>
        </w:rPr>
        <w:t xml:space="preserve"> have this</w:t>
      </w:r>
      <w:r w:rsidRPr="0049214A">
        <w:rPr>
          <w:u w:val="single"/>
        </w:rPr>
        <w:t xml:space="preserve"> purported </w:t>
      </w:r>
      <w:r w:rsidRPr="0049214A">
        <w:rPr>
          <w:rStyle w:val="Emphasis"/>
        </w:rPr>
        <w:t xml:space="preserve">destabilizing </w:t>
      </w:r>
      <w:r w:rsidRPr="00152A1C">
        <w:rPr>
          <w:rStyle w:val="Emphasis"/>
          <w:highlight w:val="yellow"/>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5E6D5E49" w14:textId="618FC8D4" w:rsidR="004A5535" w:rsidRDefault="004A5535" w:rsidP="004A5535">
      <w:pPr>
        <w:rPr>
          <w:sz w:val="16"/>
        </w:rPr>
      </w:pP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152A1C">
        <w:rPr>
          <w:highlight w:val="yellow"/>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152A1C">
        <w:rPr>
          <w:highlight w:val="yellow"/>
          <w:u w:val="single"/>
        </w:rPr>
        <w:t xml:space="preserve">would </w:t>
      </w:r>
      <w:r w:rsidRPr="00152A1C">
        <w:rPr>
          <w:rStyle w:val="Emphasis"/>
          <w:highlight w:val="yellow"/>
        </w:rPr>
        <w:t>not</w:t>
      </w:r>
      <w:r w:rsidRPr="00152A1C">
        <w:rPr>
          <w:highlight w:val="yellow"/>
          <w:u w:val="single"/>
        </w:rPr>
        <w:t xml:space="preserve"> seek to </w:t>
      </w:r>
      <w:r w:rsidRPr="00152A1C">
        <w:rPr>
          <w:rStyle w:val="Emphasis"/>
          <w:highlight w:val="yellow"/>
        </w:rPr>
        <w:t>deploy</w:t>
      </w:r>
      <w:r w:rsidRPr="00152A1C">
        <w:rPr>
          <w:highlight w:val="yellow"/>
          <w:u w:val="single"/>
        </w:rPr>
        <w:t xml:space="preserve"> their </w:t>
      </w:r>
      <w:r w:rsidRPr="00152A1C">
        <w:rPr>
          <w:rStyle w:val="Emphasis"/>
          <w:highlight w:val="yellow"/>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152A1C">
        <w:rPr>
          <w:rStyle w:val="Emphasis"/>
          <w:highlight w:val="yellow"/>
        </w:rPr>
        <w:t>weaponization</w:t>
      </w:r>
      <w:r w:rsidRPr="0049214A">
        <w:rPr>
          <w:u w:val="single"/>
        </w:rPr>
        <w:t xml:space="preserve"> of space </w:t>
      </w:r>
      <w:r w:rsidRPr="00152A1C">
        <w:rPr>
          <w:highlight w:val="yellow"/>
          <w:u w:val="single"/>
        </w:rPr>
        <w:t xml:space="preserve">by the </w:t>
      </w:r>
      <w:r w:rsidRPr="00152A1C">
        <w:rPr>
          <w:rStyle w:val="Emphasis"/>
          <w:highlight w:val="yellow"/>
        </w:rPr>
        <w:t>U</w:t>
      </w:r>
      <w:r w:rsidRPr="0049214A">
        <w:rPr>
          <w:u w:val="single"/>
        </w:rPr>
        <w:t xml:space="preserve">nited </w:t>
      </w:r>
      <w:r w:rsidRPr="00152A1C">
        <w:rPr>
          <w:rStyle w:val="Emphasis"/>
          <w:highlight w:val="yellow"/>
        </w:rPr>
        <w:t>S</w:t>
      </w:r>
      <w:r w:rsidRPr="0049214A">
        <w:rPr>
          <w:u w:val="single"/>
        </w:rPr>
        <w:t xml:space="preserve">tates </w:t>
      </w:r>
      <w:r w:rsidRPr="00152A1C">
        <w:rPr>
          <w:highlight w:val="yellow"/>
          <w:u w:val="single"/>
        </w:rPr>
        <w:t>would ‘‘</w:t>
      </w:r>
      <w:r w:rsidRPr="00152A1C">
        <w:rPr>
          <w:rStyle w:val="Emphasis"/>
          <w:highlight w:val="yellow"/>
        </w:rPr>
        <w:t>decrease</w:t>
      </w:r>
      <w:r w:rsidRPr="0049214A">
        <w:rPr>
          <w:u w:val="single"/>
        </w:rPr>
        <w:t xml:space="preserve"> the </w:t>
      </w:r>
      <w:r w:rsidRPr="00152A1C">
        <w:rPr>
          <w:rStyle w:val="Emphasis"/>
          <w:highlight w:val="yellow"/>
        </w:rPr>
        <w:t>likelihood</w:t>
      </w:r>
      <w:r w:rsidRPr="00152A1C">
        <w:rPr>
          <w:highlight w:val="yellow"/>
          <w:u w:val="single"/>
        </w:rPr>
        <w:t xml:space="preserve"> of an </w:t>
      </w:r>
      <w:r w:rsidRPr="00152A1C">
        <w:rPr>
          <w:rStyle w:val="Emphasis"/>
          <w:highlight w:val="yellow"/>
        </w:rPr>
        <w:t>arms race</w:t>
      </w:r>
      <w:r w:rsidRPr="00152A1C">
        <w:rPr>
          <w:highlight w:val="yellow"/>
          <w:u w:val="single"/>
        </w:rPr>
        <w:t xml:space="preserve"> by </w:t>
      </w:r>
      <w:r w:rsidRPr="00152A1C">
        <w:rPr>
          <w:rStyle w:val="Emphasis"/>
          <w:highlight w:val="yellow"/>
        </w:rPr>
        <w:t>shifting spending</w:t>
      </w:r>
      <w:r w:rsidRPr="0049214A">
        <w:rPr>
          <w:u w:val="single"/>
        </w:rPr>
        <w:t xml:space="preserve"> away </w:t>
      </w:r>
      <w:r w:rsidRPr="00152A1C">
        <w:rPr>
          <w:highlight w:val="yellow"/>
          <w:u w:val="single"/>
        </w:rPr>
        <w:t xml:space="preserve">from </w:t>
      </w:r>
      <w:r w:rsidRPr="00152A1C">
        <w:rPr>
          <w:rStyle w:val="Emphasis"/>
          <w:highlight w:val="yellow"/>
        </w:rPr>
        <w:t>conventional</w:t>
      </w:r>
      <w:r w:rsidRPr="0049214A">
        <w:rPr>
          <w:u w:val="single"/>
        </w:rPr>
        <w:t xml:space="preserve"> weapons </w:t>
      </w:r>
      <w:r w:rsidRPr="00152A1C">
        <w:rPr>
          <w:rStyle w:val="Emphasis"/>
          <w:highlight w:val="yellow"/>
        </w:rPr>
        <w:t>systems</w:t>
      </w:r>
      <w:r w:rsidRPr="0049214A">
        <w:rPr>
          <w:sz w:val="16"/>
        </w:rPr>
        <w:t xml:space="preserve">,’’ </w:t>
      </w:r>
      <w:r w:rsidRPr="00152A1C">
        <w:rPr>
          <w:highlight w:val="yellow"/>
          <w:u w:val="single"/>
        </w:rPr>
        <w:t>which would</w:t>
      </w:r>
      <w:r w:rsidRPr="0049214A">
        <w:rPr>
          <w:u w:val="single"/>
        </w:rPr>
        <w:t xml:space="preserve"> reduce U.S. capabilities in territorial occupation and</w:t>
      </w:r>
      <w:r w:rsidRPr="0049214A">
        <w:rPr>
          <w:sz w:val="16"/>
        </w:rPr>
        <w:t xml:space="preserve"> would thus </w:t>
      </w:r>
      <w:r w:rsidRPr="00152A1C">
        <w:rPr>
          <w:highlight w:val="yellow"/>
          <w:u w:val="single"/>
        </w:rPr>
        <w:t xml:space="preserve">be perceived as </w:t>
      </w:r>
      <w:r w:rsidRPr="00152A1C">
        <w:rPr>
          <w:rStyle w:val="Emphasis"/>
          <w:highlight w:val="yellow"/>
        </w:rPr>
        <w:t>less threatening</w:t>
      </w:r>
      <w:r w:rsidRPr="0049214A">
        <w:rPr>
          <w:sz w:val="16"/>
        </w:rPr>
        <w:t xml:space="preserve"> to other countries.72</w:t>
      </w:r>
      <w:bookmarkEnd w:id="0"/>
    </w:p>
    <w:p w14:paraId="648ED688" w14:textId="6C2FEB8B" w:rsidR="00035281" w:rsidRDefault="00035281" w:rsidP="00343F22">
      <w:pPr>
        <w:pStyle w:val="Heading3"/>
        <w:rPr>
          <w:rFonts w:cs="Times New Roman"/>
        </w:rPr>
      </w:pPr>
      <w:r>
        <w:rPr>
          <w:rFonts w:cs="Times New Roman"/>
        </w:rPr>
        <w:t>NC – AT: Non-Appropriation</w:t>
      </w:r>
    </w:p>
    <w:p w14:paraId="4E3C842F" w14:textId="15E628F9" w:rsidR="00035281" w:rsidRDefault="004A5535" w:rsidP="00035281">
      <w:pPr>
        <w:pStyle w:val="Heading4"/>
      </w:pPr>
      <w:r>
        <w:t xml:space="preserve">AC </w:t>
      </w:r>
      <w:proofErr w:type="spellStart"/>
      <w:r w:rsidR="00035281">
        <w:t>Tronchetti</w:t>
      </w:r>
      <w:proofErr w:type="spellEnd"/>
      <w:r w:rsidR="00035281">
        <w:t xml:space="preserve"> is about country non-appropriation – which is separate from the plan and a massive alt cause.</w:t>
      </w:r>
    </w:p>
    <w:p w14:paraId="23CDD04E" w14:textId="4FD1B007" w:rsidR="00035281" w:rsidRDefault="00035281" w:rsidP="00035281"/>
    <w:p w14:paraId="3A5ACD17" w14:textId="20A20F52" w:rsidR="004A5535" w:rsidRDefault="004A5535" w:rsidP="004A5535">
      <w:pPr>
        <w:pStyle w:val="Heading4"/>
      </w:pPr>
      <w:r>
        <w:t xml:space="preserve">The </w:t>
      </w:r>
      <w:proofErr w:type="spellStart"/>
      <w:r>
        <w:t>aff</w:t>
      </w:r>
      <w:proofErr w:type="spellEnd"/>
      <w:r>
        <w:t xml:space="preserve"> doesn’t change the problems in AC Yuan because it endorses the same failed CIL policies.</w:t>
      </w:r>
    </w:p>
    <w:p w14:paraId="52F32C70" w14:textId="743B51C1" w:rsidR="00035281" w:rsidRDefault="004A5535" w:rsidP="004A5535">
      <w:pPr>
        <w:pStyle w:val="Heading3"/>
      </w:pPr>
      <w:r>
        <w:t xml:space="preserve">NC – AT: Space </w:t>
      </w:r>
      <w:proofErr w:type="spellStart"/>
      <w:r>
        <w:t>Ilaw</w:t>
      </w:r>
      <w:proofErr w:type="spellEnd"/>
    </w:p>
    <w:p w14:paraId="22BC4024" w14:textId="2E034DF0" w:rsidR="004A5535" w:rsidRDefault="004A5535" w:rsidP="004A5535">
      <w:pPr>
        <w:pStyle w:val="Heading4"/>
      </w:pPr>
      <w:r>
        <w:t xml:space="preserve">Space </w:t>
      </w:r>
      <w:proofErr w:type="spellStart"/>
      <w:r>
        <w:t>ilaw</w:t>
      </w:r>
      <w:proofErr w:type="spellEnd"/>
      <w:r>
        <w:t xml:space="preserve"> fails –</w:t>
      </w:r>
    </w:p>
    <w:p w14:paraId="25AE5F15" w14:textId="77777777" w:rsidR="004A5535" w:rsidRPr="004A5535" w:rsidRDefault="004A5535" w:rsidP="004A5535"/>
    <w:p w14:paraId="10FC3E76" w14:textId="77777777" w:rsidR="004A5535" w:rsidRDefault="004A5535" w:rsidP="004A5535">
      <w:pPr>
        <w:pStyle w:val="Heading4"/>
      </w:pPr>
      <w:r>
        <w:t>Ineffective laws.</w:t>
      </w:r>
    </w:p>
    <w:p w14:paraId="37F4F60E" w14:textId="77777777" w:rsidR="004A5535" w:rsidRDefault="004A5535" w:rsidP="004A5535">
      <w:r>
        <w:t xml:space="preserve">Michael </w:t>
      </w:r>
      <w:r w:rsidRPr="00627A05">
        <w:rPr>
          <w:rStyle w:val="Style13ptBold"/>
        </w:rPr>
        <w:t>Williams</w:t>
      </w:r>
      <w:r>
        <w:t xml:space="preserve"> 20</w:t>
      </w:r>
      <w:r w:rsidRPr="00627A05">
        <w:rPr>
          <w:rStyle w:val="Style13ptBold"/>
        </w:rPr>
        <w:t>21</w:t>
      </w:r>
      <w:r>
        <w:t xml:space="preserve"> [Filling the Void: Why Existing International Law is Not Suited to Mitigating Space Debris] [DS] [http://www.mjilonline.org/filling-the-void-why-existing-international-law-is-not-suited-to-mitigating-space-debris/]</w:t>
      </w:r>
    </w:p>
    <w:p w14:paraId="4B9051F9" w14:textId="77777777" w:rsidR="004A5535" w:rsidRDefault="004A5535" w:rsidP="004A5535">
      <w:r>
        <w:t xml:space="preserve">Space and the sea have long been paralleled, each seen as a type of res communis. There has been a push to try to understand the former through a similar lens as the latter. Space, however, provides new and complex issues that do not lend themselves well to being approached through existing frameworks. One such issue forthcoming is addressing the fear of the Kessler </w:t>
      </w:r>
      <w:proofErr w:type="gramStart"/>
      <w:r>
        <w:t>syndrome[</w:t>
      </w:r>
      <w:proofErr w:type="gramEnd"/>
      <w:r>
        <w:t xml:space="preserve">1]. The Kessler syndrome, also known as ablation cascade or collision cascading, is a theoretical scenario in which a high density of space debris pollution increases the density of space debris as objects collide. As objects collide, more objects are produced generating a positive feedback loop and the likelihood of collisions increases exponentially. The fear is that as the density of space debris in low earth orbits (LEO) is increased, our ability to access space is diminished. Rockets traversing in a LEO can be rendered inoperable, or even destroyed, by pieces of debris no larger than golf balls. This fear has risen drastically as states, such as China beginning in 2007, have begun testing anti-satellite missiles which turn one item of space debris into several thousands.[2] The Treaty on Principles Governing the Activities of States in the Exploration and Use of Outer Space, including the Moon and Other Celestial Bodies applies international law to space, but </w:t>
      </w:r>
      <w:r w:rsidRPr="00627A05">
        <w:rPr>
          <w:rStyle w:val="StyleUnderline"/>
        </w:rPr>
        <w:t>current international law</w:t>
      </w:r>
      <w:r w:rsidRPr="00627A05">
        <w:t xml:space="preserve"> – absent a new treaty – </w:t>
      </w:r>
      <w:r w:rsidRPr="00627A05">
        <w:rPr>
          <w:rStyle w:val="StyleUnderline"/>
        </w:rPr>
        <w:t>is insufficient to address the Kessler syndrome</w:t>
      </w:r>
      <w:r>
        <w:t xml:space="preserve">.[3] As it currently stands, </w:t>
      </w:r>
      <w:r w:rsidRPr="00627A05">
        <w:rPr>
          <w:rStyle w:val="StyleUnderline"/>
          <w:highlight w:val="cyan"/>
        </w:rPr>
        <w:t>soft law</w:t>
      </w:r>
      <w:r>
        <w:t xml:space="preserve">, customary international law, and existing treaties </w:t>
      </w:r>
      <w:r w:rsidRPr="00627A05">
        <w:rPr>
          <w:rStyle w:val="StyleUnderline"/>
          <w:highlight w:val="cyan"/>
        </w:rPr>
        <w:t>do not sufficiently address the issue of space debris</w:t>
      </w:r>
      <w:r>
        <w:t xml:space="preserve">. The strongest argument for a </w:t>
      </w:r>
      <w:r w:rsidRPr="00627A05">
        <w:rPr>
          <w:rStyle w:val="StyleUnderline"/>
          <w:highlight w:val="cyan"/>
        </w:rPr>
        <w:t>soft law</w:t>
      </w:r>
      <w:r>
        <w:t xml:space="preserve"> approach to space debris mitigation is the Space Debris Mitigation Guidelines, </w:t>
      </w:r>
      <w:r w:rsidRPr="00627A05">
        <w:rPr>
          <w:rStyle w:val="StyleUnderline"/>
          <w:highlight w:val="cyan"/>
        </w:rPr>
        <w:t>drafted by the Committee on the Peaceful Uses of Outer Space</w:t>
      </w:r>
      <w:r>
        <w:t xml:space="preserve"> and endorsed by the United Nations General Assembly in 2007.[4] As part of these guidelines, member states are encouraged to utilize rockets that limit debris produced during normal operations and that any manmade object placed in LEO should only reside there so long as they remain operational and should be removed from orbit in a controlled fashion following termination of operation. As these requirements are all soft law, none of them are mandatory and member states are encouraged to comply on their own initiative. </w:t>
      </w:r>
      <w:r w:rsidRPr="00627A05">
        <w:rPr>
          <w:rStyle w:val="StyleUnderline"/>
          <w:highlight w:val="cyan"/>
        </w:rPr>
        <w:t>This approach fails</w:t>
      </w:r>
      <w:r>
        <w:t xml:space="preserve"> to solve the issue for the same host of reasons that soft law has proven largely insufficient to address large scale tragedies of the common issues. Spacefaring member states have </w:t>
      </w:r>
      <w:r w:rsidRPr="00627A05">
        <w:rPr>
          <w:rStyle w:val="StyleUnderline"/>
          <w:highlight w:val="cyan"/>
        </w:rPr>
        <w:t>no incentive to comply, no penalty for noncompliance, and, perhaps more uniquely, the technology is still undeveloped that allows for full compliance</w:t>
      </w:r>
      <w:r>
        <w:t xml:space="preserve">. The recently signed Artemis Accords, however, holds that NASA and member states shall act in a manner that is consistent with the Space Debris Mitigation Guidelines, but it </w:t>
      </w:r>
      <w:r w:rsidRPr="00627A05">
        <w:rPr>
          <w:rStyle w:val="StyleUnderline"/>
          <w:highlight w:val="cyan"/>
        </w:rPr>
        <w:t>remains unclear to what extent member states will regulate</w:t>
      </w:r>
      <w:r>
        <w:t xml:space="preserve"> the rapidly growing number of space fairing corporations.[5] Customary international law faces several hurdles when addressing this issue and ultimately stumbles, proving insufficient. When drafting the United Nations Convention on the Law of the Sea (UNCLOS), there were </w:t>
      </w:r>
      <w:r w:rsidRPr="00627A05">
        <w:rPr>
          <w:rStyle w:val="StyleUnderline"/>
        </w:rPr>
        <w:t>thousands of years of seafaring to look to for what the existing customary law was at that time.</w:t>
      </w:r>
      <w:r>
        <w:t xml:space="preserve">[6] This is not the case with spacefaring, and parallels that can be established – if any – do not provide a strong enough foundation to build on. The </w:t>
      </w:r>
      <w:r w:rsidRPr="00627A05">
        <w:t>Debris Mitigation Guidelines could either be a codification of customary international law in 2007 or could have become customary international law</w:t>
      </w:r>
      <w:r>
        <w:t xml:space="preserve"> through practice and </w:t>
      </w:r>
      <w:proofErr w:type="spellStart"/>
      <w:r>
        <w:t>opinio</w:t>
      </w:r>
      <w:proofErr w:type="spellEnd"/>
      <w:r>
        <w:t xml:space="preserve"> juris since endorsement. It is unlikely that it codified customary international law as there is such a short window of time and so few states participated in this process of space debris mitigation before 2007. Equally unlikely is that it has become customary international law since 2007. Customary international law requires the practice of states engaged in the action – a small number here – but </w:t>
      </w:r>
      <w:r w:rsidRPr="00627A05">
        <w:rPr>
          <w:rStyle w:val="StyleUnderline"/>
        </w:rPr>
        <w:t xml:space="preserve">there has been hardly any compliance with the guidelines beyond verbal promises and guarantees. There has been zero </w:t>
      </w:r>
      <w:proofErr w:type="spellStart"/>
      <w:r w:rsidRPr="00627A05">
        <w:rPr>
          <w:rStyle w:val="StyleUnderline"/>
        </w:rPr>
        <w:t>opinio</w:t>
      </w:r>
      <w:proofErr w:type="spellEnd"/>
      <w:r w:rsidRPr="00627A05">
        <w:rPr>
          <w:rStyle w:val="StyleUnderline"/>
        </w:rPr>
        <w:t xml:space="preserve"> juris on the subject, unsurprising given the lack of state practice.</w:t>
      </w:r>
      <w:r>
        <w:t xml:space="preserve"> Even if we viewed the Debris Mitigation Guidelines as binding member states through customary international law, </w:t>
      </w:r>
      <w:r w:rsidRPr="00627A05">
        <w:rPr>
          <w:rStyle w:val="StyleUnderline"/>
        </w:rPr>
        <w:t>this would again fail to address the debris left in space by corporations.</w:t>
      </w:r>
      <w:r>
        <w:rPr>
          <w:rStyle w:val="StyleUnderline"/>
        </w:rPr>
        <w:t xml:space="preserve"> </w:t>
      </w:r>
      <w:r>
        <w:t xml:space="preserve">The Space Liability Convention, in conjunction with Article 31 of the Vienna Convention on the Law of Treaties, could be seen as addressing the issue of manmade space debris, but this stretches the bounds of treaty interpretation to its uttermost limits.[7] </w:t>
      </w:r>
      <w:r w:rsidRPr="00627A05">
        <w:rPr>
          <w:rStyle w:val="StyleUnderline"/>
          <w:highlight w:val="cyan"/>
        </w:rPr>
        <w:t>There has only been one claim</w:t>
      </w:r>
      <w:r>
        <w:t xml:space="preserve"> under the Space Liability Convention so it can hardly be argued there is sufficient subsequent practice.[8] The definitions contained within the Space Liability Convention have, to some academics and scholars, been viewed as covering space debris. This interpretation is only possible due to the wide array of tracking of space debris and its origins.[9] Absent being able to understand where space debris originated it would be </w:t>
      </w:r>
      <w:r w:rsidRPr="00627A05">
        <w:rPr>
          <w:rStyle w:val="StyleUnderline"/>
          <w:highlight w:val="cyan"/>
        </w:rPr>
        <w:t>impossible to assign liability</w:t>
      </w:r>
      <w:r>
        <w:t xml:space="preserve"> to the launching state or party. Even with tracking, fault-based liability hardly addresses space debris that is the result of a true accident. The Outer Space Treaty and the Registration Convention, the two other major treaties in the international space law regime create a patchwork </w:t>
      </w:r>
      <w:r w:rsidRPr="00627A05">
        <w:rPr>
          <w:rStyle w:val="StyleUnderline"/>
          <w:highlight w:val="cyan"/>
        </w:rPr>
        <w:t>framework that is nearly too vague to be usable</w:t>
      </w:r>
      <w:r>
        <w:t>.[10] To truly address this issue, and others, in this new frontier, a treaty of the magnitude of UNCLOS is needed. A treaty of this scale is necessary, compared to a mere framework convention, to protect the rights of all mankind, including nations who have not yet ventured into space. To truly address the issue, such a treaty would need to hold member states strictly liable for the acts committed by private entities within their borders. As with natural resources in the high seas, we cannot let the first nations to reach space pollute it beyond usability before other nations are able to partake as well. Space, and access to it, must be a resource for all mankind.</w:t>
      </w:r>
    </w:p>
    <w:p w14:paraId="7AA5A3F5" w14:textId="77777777" w:rsidR="004A5535" w:rsidRDefault="004A5535" w:rsidP="004A5535"/>
    <w:p w14:paraId="3F8FDA6D" w14:textId="77777777" w:rsidR="004A5535" w:rsidRPr="00AA21BA" w:rsidRDefault="004A5535" w:rsidP="004A5535">
      <w:pPr>
        <w:pStyle w:val="Heading4"/>
      </w:pPr>
      <w:r w:rsidRPr="00AA21BA">
        <w:t>Bad voting procedures</w:t>
      </w:r>
      <w:r>
        <w:t>.</w:t>
      </w:r>
    </w:p>
    <w:p w14:paraId="0CBB5B25" w14:textId="77777777" w:rsidR="004A5535" w:rsidRPr="003E4C7A" w:rsidRDefault="004A5535" w:rsidP="004A5535">
      <w:r>
        <w:t xml:space="preserve">Hugo </w:t>
      </w:r>
      <w:r w:rsidRPr="00FF1D8B">
        <w:rPr>
          <w:rStyle w:val="Style13ptBold"/>
        </w:rPr>
        <w:t>Peter</w:t>
      </w:r>
      <w:r>
        <w:t xml:space="preserve"> 4/23/20</w:t>
      </w:r>
      <w:r w:rsidRPr="00FF1D8B">
        <w:rPr>
          <w:rStyle w:val="Style13ptBold"/>
        </w:rPr>
        <w:t>21</w:t>
      </w:r>
      <w:r>
        <w:t xml:space="preserve"> [THE IMPORTANCE OF THE UN COPUOS IN THE SPACE DEBRIS MITIGATION: WHAT EVOLUTION FOR THE UN COPUOS?] [DS] [https://conference.sdo.esoc.esa.int/proceedings/sdc8/paper/194/SDC8-paper194.pdf]</w:t>
      </w:r>
    </w:p>
    <w:p w14:paraId="48FC4406" w14:textId="5F58FEFE" w:rsidR="004A5535" w:rsidRPr="004A5535" w:rsidRDefault="004A5535" w:rsidP="004A5535">
      <w:r>
        <w:t xml:space="preserve">REFLECTION ON THE VOTING PROCEDURE IN THE UN COPUOS 2.1 REFLECTION ON THE CONSENSUS The </w:t>
      </w:r>
      <w:r w:rsidRPr="00627A05">
        <w:rPr>
          <w:rStyle w:val="StyleUnderline"/>
          <w:highlight w:val="cyan"/>
        </w:rPr>
        <w:t>voting procedure</w:t>
      </w:r>
      <w:r>
        <w:t xml:space="preserve"> of the UN COPUOS </w:t>
      </w:r>
      <w:r w:rsidRPr="00627A05">
        <w:rPr>
          <w:rStyle w:val="StyleUnderline"/>
          <w:highlight w:val="cyan"/>
        </w:rPr>
        <w:t>is</w:t>
      </w:r>
      <w:r>
        <w:t xml:space="preserve"> the </w:t>
      </w:r>
      <w:proofErr w:type="gramStart"/>
      <w:r w:rsidRPr="00627A05">
        <w:rPr>
          <w:rStyle w:val="StyleUnderline"/>
          <w:highlight w:val="cyan"/>
        </w:rPr>
        <w:t>consensus</w:t>
      </w:r>
      <w:proofErr w:type="gramEnd"/>
      <w:r>
        <w:t xml:space="preserve"> and it seems quite complicated to change it. The history of the UN COPUOS explains the adoption of the vote by consensus against the unanimity vote on the one hand – which was championed by the USSR (the Union of Soviet Socialist Republics) and the majority vote on the other hand – which was supported by the USA. A compromise was finally reached through the adoption of the consensus voting procedure [21]. However, as </w:t>
      </w:r>
      <w:proofErr w:type="spellStart"/>
      <w:r>
        <w:t>Eilene</w:t>
      </w:r>
      <w:proofErr w:type="spellEnd"/>
      <w:r>
        <w:t xml:space="preserve"> Galloway mentions: “</w:t>
      </w:r>
      <w:r w:rsidRPr="00AA21BA">
        <w:rPr>
          <w:rStyle w:val="Emphasis"/>
        </w:rPr>
        <w:t>That meant that every member of the Committee had a veto right</w:t>
      </w:r>
      <w:r>
        <w:t xml:space="preserve">” [22]. As a result, it allows </w:t>
      </w:r>
      <w:r w:rsidRPr="00627A05">
        <w:rPr>
          <w:rStyle w:val="StyleUnderline"/>
          <w:highlight w:val="cyan"/>
        </w:rPr>
        <w:t xml:space="preserve">each State </w:t>
      </w:r>
      <w:r w:rsidRPr="00AA21BA">
        <w:rPr>
          <w:rStyle w:val="StyleUnderline"/>
        </w:rPr>
        <w:t xml:space="preserve">to </w:t>
      </w:r>
      <w:r w:rsidRPr="00627A05">
        <w:rPr>
          <w:rStyle w:val="StyleUnderline"/>
          <w:highlight w:val="cyan"/>
        </w:rPr>
        <w:t>sink any project they disagree with</w:t>
      </w:r>
      <w:r>
        <w:t xml:space="preserve">. Although </w:t>
      </w:r>
      <w:proofErr w:type="gramStart"/>
      <w:r>
        <w:t>similar to</w:t>
      </w:r>
      <w:proofErr w:type="gramEnd"/>
      <w:r>
        <w:t xml:space="preserve"> the unanimity procedure, the consensus procedure should not be confused with the former. While unanimity is the expression of the agreement of each voting member to a proposal - which means that if one does not agree, the proposition will not be validated. When the vote happens, if no States opposes it, then the proposal is passed. </w:t>
      </w:r>
      <w:proofErr w:type="gramStart"/>
      <w:r>
        <w:t>As a consequence</w:t>
      </w:r>
      <w:proofErr w:type="gramEnd"/>
      <w:r>
        <w:t xml:space="preserve">, in the case of consensus, States do not express their full agreement. Some may not agree but not to the extent of opposition which would signify the failure to adopt the text [23]. From a formal perspective if these two procedures are quite similar, their legal consequences are widely different. Instruments adopted by unanimity will have a stronger impact and States will be morally more bound by such instruments whereas </w:t>
      </w:r>
      <w:r w:rsidRPr="00627A05">
        <w:rPr>
          <w:rStyle w:val="StyleUnderline"/>
          <w:highlight w:val="cyan"/>
        </w:rPr>
        <w:t>consensus</w:t>
      </w:r>
      <w:r>
        <w:t xml:space="preserve"> instruments, while easier to adopt, </w:t>
      </w:r>
      <w:r w:rsidRPr="00627A05">
        <w:rPr>
          <w:rStyle w:val="StyleUnderline"/>
          <w:highlight w:val="cyan"/>
        </w:rPr>
        <w:t xml:space="preserve">will have a lighter impact on the </w:t>
      </w:r>
      <w:proofErr w:type="spellStart"/>
      <w:r w:rsidRPr="00627A05">
        <w:rPr>
          <w:rStyle w:val="StyleUnderline"/>
          <w:highlight w:val="cyan"/>
        </w:rPr>
        <w:t>behaviour</w:t>
      </w:r>
      <w:proofErr w:type="spellEnd"/>
      <w:r w:rsidRPr="00627A05">
        <w:rPr>
          <w:rStyle w:val="StyleUnderline"/>
          <w:highlight w:val="cyan"/>
        </w:rPr>
        <w:t xml:space="preserve"> of States</w:t>
      </w:r>
      <w:r>
        <w:t xml:space="preserve">. Consensus was chosen </w:t>
      </w:r>
      <w:proofErr w:type="gramStart"/>
      <w:r>
        <w:t>so as to</w:t>
      </w:r>
      <w:proofErr w:type="gramEnd"/>
      <w:r>
        <w:t xml:space="preserve"> avoid permanent blockage as the Committee was built during the Cold War and the opposition between the two blocs was so strong that each one would have blocked any initiative coming from the opposite camp. Considering the current context and composition of the UN COPUOS and the fact that the Committee does not rely on the opposition between two blocs any longer but instead operates on multilateral rivalry, it may be time to think about an evolution of the voting procedure. Unanimity appears to be a utopic voting procedure, considering the many oppositions between States. Consequently, it would not allow the UN COPUOS to be more effective or reliable. The main goal of such a change would be to allow member States to adopt </w:t>
      </w:r>
      <w:r w:rsidRPr="00627A05">
        <w:rPr>
          <w:rStyle w:val="StyleUnderline"/>
          <w:highlight w:val="cyan"/>
        </w:rPr>
        <w:t>stronger instruments</w:t>
      </w:r>
      <w:r>
        <w:t xml:space="preserve"> that </w:t>
      </w:r>
      <w:r w:rsidRPr="00627A05">
        <w:rPr>
          <w:rStyle w:val="StyleUnderline"/>
          <w:highlight w:val="cyan"/>
        </w:rPr>
        <w:t>could better address the current challenges</w:t>
      </w:r>
      <w:r>
        <w:t xml:space="preserve">, primarily </w:t>
      </w:r>
      <w:r w:rsidRPr="00627A05">
        <w:rPr>
          <w:rStyle w:val="StyleUnderline"/>
          <w:highlight w:val="cyan"/>
        </w:rPr>
        <w:t>space debris</w:t>
      </w:r>
      <w:r>
        <w:t xml:space="preserve">. The UN COPUOS could move towards the adoption of a qualified majority procedure. While the simple majority would not be strong enough and would create the risk that only half the members respect the adoption of legal instruments, a qualified majority, at the 2/3 or 3/5 for example, could be a reasonable solution. It would both allow to enforce instruments with a stronger base that reveals the clear agreement of a large majority and at the same time enable those who disagree to clearly express their opposition without blocking the adoption of the instrument. 2.2 REFLECTION ON THE ‘ONE VOTE PER STATE’ PRINCIPLE Concerning the vote, another debatable point is discussed by Bin Cheng: ’the </w:t>
      </w:r>
      <w:r w:rsidRPr="00627A05">
        <w:rPr>
          <w:rStyle w:val="StyleUnderline"/>
          <w:highlight w:val="cyan"/>
        </w:rPr>
        <w:t>one vote per</w:t>
      </w:r>
      <w:r>
        <w:t xml:space="preserve"> State’ principle, which is directly inspired by the UN Charter and its article 18 paragraph 1 [24]. In his analysis of domestic law, Professor Cheng states that this rule </w:t>
      </w:r>
      <w:r w:rsidRPr="00627A05">
        <w:rPr>
          <w:rStyle w:val="StyleUnderline"/>
          <w:highlight w:val="cyan"/>
        </w:rPr>
        <w:t>is not</w:t>
      </w:r>
      <w:r>
        <w:t xml:space="preserve"> the most </w:t>
      </w:r>
      <w:r w:rsidRPr="00627A05">
        <w:rPr>
          <w:rStyle w:val="StyleUnderline"/>
          <w:highlight w:val="cyan"/>
        </w:rPr>
        <w:t>democratic</w:t>
      </w:r>
      <w:r>
        <w:t xml:space="preserve"> one. From the State’s point of view, it appears democratic as each State is equal no matter what its size or capabilities are. </w:t>
      </w:r>
      <w:r w:rsidRPr="00627A05">
        <w:rPr>
          <w:rStyle w:val="StyleUnderline"/>
          <w:highlight w:val="cyan"/>
        </w:rPr>
        <w:t xml:space="preserve">From the </w:t>
      </w:r>
      <w:proofErr w:type="gramStart"/>
      <w:r w:rsidRPr="00627A05">
        <w:rPr>
          <w:rStyle w:val="StyleUnderline"/>
          <w:highlight w:val="cyan"/>
        </w:rPr>
        <w:t>population’s</w:t>
      </w:r>
      <w:proofErr w:type="gramEnd"/>
      <w:r w:rsidRPr="00627A05">
        <w:rPr>
          <w:rStyle w:val="StyleUnderline"/>
          <w:highlight w:val="cyan"/>
        </w:rPr>
        <w:t xml:space="preserve"> and citizens’ perspective</w:t>
      </w:r>
      <w:r>
        <w:t xml:space="preserve"> however – which is the analysis of Bin Cheng, it is not the case any longer. Indeed, in this case, it means that while each State has the same importance, their </w:t>
      </w:r>
      <w:r w:rsidRPr="00627A05">
        <w:rPr>
          <w:rStyle w:val="StyleUnderline"/>
          <w:highlight w:val="cyan"/>
        </w:rPr>
        <w:t>citizens are not</w:t>
      </w:r>
      <w:r>
        <w:t xml:space="preserve"> in any case </w:t>
      </w:r>
      <w:r w:rsidRPr="00627A05">
        <w:rPr>
          <w:rStyle w:val="StyleUnderline"/>
          <w:highlight w:val="cyan"/>
        </w:rPr>
        <w:t>taken into consideration</w:t>
      </w:r>
      <w:r>
        <w:t xml:space="preserve">. Even though this reflection is worth discussing, it seems complicated to individualize the vote according to the number of citizens or, for example, according to the capabilities of each State. In a global context, such as the UN’s, to </w:t>
      </w:r>
      <w:proofErr w:type="spellStart"/>
      <w:r>
        <w:t>favour</w:t>
      </w:r>
      <w:proofErr w:type="spellEnd"/>
      <w:r>
        <w:t xml:space="preserve"> population size instead of State equality seems inequal as it would mean that large countries will always have a preponderant vote and will weigh more on the world forum. The principle of ‘one vote per State’ establishes legal equality in law which is already disturbed by factual inequalities linked to the importance and weight of the economies, the diplomacy, and the technology that some States enjoy. Hence, it seems counterproductive to bring changes that could lead to more disequilibrium. In the case of the UN COPUOS and space matters, such an idea of considering the population or any other means could make the UN COPUOS disappear. The ‘one vote per State’ rule in the Committee guarantees equality between States, no matter whether they have space capabilities or not, and no matter how developed these capabilities are. 2.3 FINAL REFLECTION Finally, while the voting procedure should be reviewed and maybe updated to the current situation (end of the Cold War, more member States, development of space capabilities all over the world), the ‘one vote per State’ rule should remain unchanged to guarantee equality between States within the UN COPUOS and between spacefaring and non-spacefaring nations. Keeping hold of this rule will allow States and the UN COPUOS to carry on with negotiations without taking the risk of losing the interest of smaller States. It will also guarantee the same weight to every State on the global work carried out by the Committee and its </w:t>
      </w:r>
      <w:proofErr w:type="spellStart"/>
      <w:r>
        <w:t>SubCommittees</w:t>
      </w:r>
      <w:proofErr w:type="spellEnd"/>
      <w:r>
        <w:t xml:space="preserve">. And lastly, it will allow States with capacities in development as well as the ones which do not have any yet, to focus on developing them. Conversely, the consensus rule could be </w:t>
      </w:r>
      <w:r w:rsidRPr="00627A05">
        <w:rPr>
          <w:rStyle w:val="StyleUnderline"/>
          <w:highlight w:val="cyan"/>
        </w:rPr>
        <w:t>the object of a serious reflection</w:t>
      </w:r>
      <w:r>
        <w:t xml:space="preserve"> within the Committee and particularly within its Legal Sub-Committee </w:t>
      </w:r>
      <w:proofErr w:type="gramStart"/>
      <w:r>
        <w:t>so as to</w:t>
      </w:r>
      <w:proofErr w:type="gramEnd"/>
      <w:r>
        <w:t xml:space="preserve"> examine how it could evolve and what the consequences of such a medication could be. Moreover, the UN COPUOS creates a precedent which could lead other organs of the UN to adopt the consensus rule, even though article 18 of the United Nations Charter only mentions majority or qualified majority. The passage from consensus to qualified majority could help the UN COPUOS to grow and gather more States from all over the world, just like the UNGA and its 193 member States. Such a modification could allow the UN COPUOS to reconnect with its great past. While hard law was established as a predominant model for space law, the blockages within the Committee and its </w:t>
      </w:r>
      <w:proofErr w:type="spellStart"/>
      <w:r>
        <w:t>SubCommittees</w:t>
      </w:r>
      <w:proofErr w:type="spellEnd"/>
      <w:r>
        <w:t xml:space="preserve"> render them useless and unable to adopt new hard law instrument. The tendency nowadays in the UN COPUOS and space law in general turns towards soft law even though it is non-binding. The traditional opposition between hard and soft laws needs to change, </w:t>
      </w:r>
      <w:proofErr w:type="gramStart"/>
      <w:r>
        <w:t>generally speaking but</w:t>
      </w:r>
      <w:proofErr w:type="gramEnd"/>
      <w:r>
        <w:t xml:space="preserve"> more specifically in the case of the UN COPUOS if it wants to be relevant in the next decades.</w:t>
      </w:r>
    </w:p>
    <w:p w14:paraId="4099BD0F" w14:textId="14F94ED9" w:rsidR="004A5535" w:rsidRDefault="004A5535" w:rsidP="00343F22">
      <w:pPr>
        <w:pStyle w:val="Heading3"/>
        <w:rPr>
          <w:rFonts w:cs="Times New Roman"/>
        </w:rPr>
      </w:pPr>
      <w:r>
        <w:rPr>
          <w:rFonts w:cs="Times New Roman"/>
        </w:rPr>
        <w:t>NC – Loon</w:t>
      </w:r>
    </w:p>
    <w:p w14:paraId="77C373B6" w14:textId="339B3B11" w:rsidR="004A5535" w:rsidRPr="004A5535" w:rsidRDefault="004A5535" w:rsidP="004A5535">
      <w:pPr>
        <w:pStyle w:val="Heading4"/>
      </w:pPr>
      <w:r>
        <w:t xml:space="preserve">Loon says that CIL solves </w:t>
      </w:r>
      <w:proofErr w:type="spellStart"/>
      <w:r>
        <w:t>aff</w:t>
      </w:r>
      <w:proofErr w:type="spellEnd"/>
      <w:r>
        <w:t xml:space="preserve"> impacts – this card proves the irrelevance of private infringement on CIL.</w:t>
      </w:r>
    </w:p>
    <w:p w14:paraId="2D1A10D8" w14:textId="5172EA77" w:rsidR="005C26AF" w:rsidRDefault="005C26AF" w:rsidP="00343F22">
      <w:pPr>
        <w:pStyle w:val="Heading3"/>
        <w:rPr>
          <w:rFonts w:cs="Times New Roman"/>
        </w:rPr>
      </w:pPr>
      <w:r>
        <w:rPr>
          <w:rFonts w:cs="Times New Roman"/>
        </w:rPr>
        <w:t>NC – Space War</w:t>
      </w:r>
    </w:p>
    <w:p w14:paraId="308662F2" w14:textId="77777777" w:rsidR="005C26AF" w:rsidRDefault="005C26AF" w:rsidP="005C26AF">
      <w:pPr>
        <w:pStyle w:val="Heading4"/>
        <w:rPr>
          <w:u w:val="single"/>
        </w:rPr>
      </w:pPr>
      <w:bookmarkStart w:id="1" w:name="_Hlk30232566"/>
      <w:r>
        <w:t xml:space="preserve">No space war – it’s </w:t>
      </w:r>
      <w:r w:rsidRPr="0054154A">
        <w:rPr>
          <w:u w:val="single"/>
        </w:rPr>
        <w:t>hype</w:t>
      </w:r>
      <w:r>
        <w:t xml:space="preserve"> and </w:t>
      </w:r>
      <w:r w:rsidRPr="0054154A">
        <w:rPr>
          <w:u w:val="single"/>
        </w:rPr>
        <w:t>systems are redundant</w:t>
      </w:r>
    </w:p>
    <w:p w14:paraId="2E8EA612" w14:textId="77777777" w:rsidR="005C26AF" w:rsidRPr="000600AC" w:rsidRDefault="005C26AF" w:rsidP="005C26AF">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3185D74F" w14:textId="77777777" w:rsidR="005C26AF" w:rsidRPr="004D120B" w:rsidRDefault="005C26AF" w:rsidP="005C26AF">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76A1B236" w14:textId="77777777" w:rsidR="005C26AF" w:rsidRPr="004D120B" w:rsidRDefault="005C26AF" w:rsidP="005C26AF">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343EAA85" w14:textId="77777777" w:rsidR="005C26AF" w:rsidRPr="004D120B" w:rsidRDefault="005C26AF" w:rsidP="005C26AF">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3206F2E" w14:textId="77777777" w:rsidR="005C26AF" w:rsidRPr="004D120B" w:rsidRDefault="005C26AF" w:rsidP="005C26AF">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6E5620C2" w14:textId="77777777" w:rsidR="005C26AF" w:rsidRPr="004D120B" w:rsidRDefault="005C26AF" w:rsidP="005C26AF">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7933A5A3" w14:textId="77777777" w:rsidR="005C26AF" w:rsidRPr="004D120B" w:rsidRDefault="005C26AF" w:rsidP="005C26AF">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4D666576" w14:textId="77777777" w:rsidR="005C26AF" w:rsidRPr="004D120B" w:rsidRDefault="005C26AF" w:rsidP="005C26AF">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C4F3475" w14:textId="77777777" w:rsidR="005C26AF" w:rsidRPr="004D120B" w:rsidRDefault="005C26AF" w:rsidP="005C26AF">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59C6F7B" w14:textId="77777777" w:rsidR="005C26AF" w:rsidRPr="004D120B" w:rsidRDefault="005C26AF" w:rsidP="005C26AF">
      <w:pPr>
        <w:rPr>
          <w:sz w:val="16"/>
        </w:rPr>
      </w:pPr>
      <w:r w:rsidRPr="004D120B">
        <w:rPr>
          <w:sz w:val="16"/>
        </w:rPr>
        <w:t>The Reality</w:t>
      </w:r>
    </w:p>
    <w:p w14:paraId="4D6D88A4" w14:textId="77777777" w:rsidR="005C26AF" w:rsidRPr="004D120B" w:rsidRDefault="005C26AF" w:rsidP="005C26AF">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7E1FD5F0" w14:textId="77777777" w:rsidR="005C26AF" w:rsidRPr="004D120B" w:rsidRDefault="005C26AF" w:rsidP="005C26AF">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265F5AA4" w14:textId="77777777" w:rsidR="005C26AF" w:rsidRPr="004D120B" w:rsidRDefault="005C26AF" w:rsidP="005C26AF">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3250232" w14:textId="77777777" w:rsidR="005C26AF" w:rsidRPr="004D120B" w:rsidRDefault="005C26AF" w:rsidP="005C26AF">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2DD20FFB" w14:textId="77777777" w:rsidR="005C26AF" w:rsidRPr="004D120B" w:rsidRDefault="005C26AF" w:rsidP="005C26AF">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6EBBE586" w14:textId="77777777" w:rsidR="005C26AF" w:rsidRPr="004D120B" w:rsidRDefault="005C26AF" w:rsidP="005C26AF">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3961419D" w14:textId="77777777" w:rsidR="005C26AF" w:rsidRPr="004D120B" w:rsidRDefault="005C26AF" w:rsidP="005C26AF">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0F5E218B" w14:textId="4581213D" w:rsidR="005C26AF" w:rsidRDefault="005C26AF" w:rsidP="005C26AF">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1"/>
    </w:p>
    <w:p w14:paraId="05E4F695" w14:textId="6A3096ED" w:rsidR="005C26AF" w:rsidRDefault="005C26AF" w:rsidP="005C26AF">
      <w:pPr>
        <w:rPr>
          <w:sz w:val="16"/>
        </w:rPr>
      </w:pPr>
    </w:p>
    <w:p w14:paraId="651AE886" w14:textId="77777777" w:rsidR="005C26AF" w:rsidRPr="005C26AF" w:rsidRDefault="005C26AF" w:rsidP="005C26AF">
      <w:pPr>
        <w:rPr>
          <w:sz w:val="16"/>
        </w:rPr>
      </w:pPr>
    </w:p>
    <w:p w14:paraId="5C50E73E" w14:textId="3F57F9E1" w:rsidR="00343F22" w:rsidRPr="00343F22" w:rsidRDefault="00343F22" w:rsidP="00343F22">
      <w:pPr>
        <w:pStyle w:val="Heading3"/>
        <w:rPr>
          <w:rFonts w:cs="Times New Roman"/>
        </w:rPr>
      </w:pPr>
      <w:r w:rsidRPr="00343F22">
        <w:rPr>
          <w:rFonts w:cs="Times New Roman"/>
        </w:rPr>
        <w:t xml:space="preserve">NC – Mining </w:t>
      </w:r>
      <w:r w:rsidR="005C26AF">
        <w:rPr>
          <w:rFonts w:cs="Times New Roman"/>
        </w:rPr>
        <w:t>Turn</w:t>
      </w:r>
    </w:p>
    <w:p w14:paraId="4EAD1369" w14:textId="77777777" w:rsidR="00343F22" w:rsidRPr="00343F22" w:rsidRDefault="00343F22" w:rsidP="00343F22">
      <w:pPr>
        <w:pStyle w:val="Heading4"/>
        <w:rPr>
          <w:rFonts w:cs="Times New Roman"/>
        </w:rPr>
      </w:pPr>
      <w:r w:rsidRPr="00343F22">
        <w:rPr>
          <w:rFonts w:cs="Times New Roman"/>
        </w:rPr>
        <w:t xml:space="preserve">Asteroid mining is privatized and feasible – it solves resource conflict and environmental catastrophe </w:t>
      </w:r>
    </w:p>
    <w:p w14:paraId="60CE7A49" w14:textId="77777777" w:rsidR="00343F22" w:rsidRPr="00343F22" w:rsidRDefault="00343F22" w:rsidP="00343F22">
      <w:r w:rsidRPr="00343F22">
        <w:t xml:space="preserve">Kevin </w:t>
      </w:r>
      <w:proofErr w:type="spellStart"/>
      <w:r w:rsidRPr="00343F22">
        <w:rPr>
          <w:rStyle w:val="Style13ptBold"/>
        </w:rPr>
        <w:t>MacWhorter</w:t>
      </w:r>
      <w:proofErr w:type="spellEnd"/>
      <w:r w:rsidRPr="00343F22">
        <w:rPr>
          <w:rStyle w:val="Style13ptBold"/>
        </w:rPr>
        <w:t xml:space="preserve"> 16</w:t>
      </w:r>
      <w:r w:rsidRPr="00343F22">
        <w:t xml:space="preserve">, J.D. Candidate, William &amp; Mary Law School, "Sustainable Mining: </w:t>
      </w:r>
      <w:r w:rsidRPr="00343F22">
        <w:rPr>
          <w:rStyle w:val="StyleUnderline"/>
          <w:highlight w:val="yellow"/>
        </w:rPr>
        <w:t>Incentivizing Asteroid Mining in the Name of Environmentalism</w:t>
      </w:r>
      <w:r w:rsidRPr="00343F22">
        <w:t xml:space="preserve">", William &amp; Mary Environmental Law and Policy Review, Vol 40, Issue 2, Article 11, </w:t>
      </w:r>
      <w:hyperlink r:id="rId11" w:history="1">
        <w:r w:rsidRPr="00343F22">
          <w:rPr>
            <w:rStyle w:val="Hyperlink"/>
          </w:rPr>
          <w:t>https://scholarship.law.wm.edu/cgi/viewcontent.cgi?referer=https://www.google.com/&amp;httpsredir=1&amp;article=1653&amp;context=wmelpr</w:t>
        </w:r>
      </w:hyperlink>
      <w:r w:rsidRPr="00343F22">
        <w:t xml:space="preserve"> </w:t>
      </w:r>
    </w:p>
    <w:p w14:paraId="6C3625DF" w14:textId="77777777" w:rsidR="00343F22" w:rsidRPr="00343F22" w:rsidRDefault="00343F22" w:rsidP="00343F22">
      <w:r w:rsidRPr="00343F22">
        <w:rPr>
          <w:sz w:val="16"/>
          <w:szCs w:val="16"/>
        </w:rPr>
        <w:t xml:space="preserve">A. Rare Element Mining on Earth </w:t>
      </w:r>
      <w:r w:rsidRPr="00343F22">
        <w:rPr>
          <w:rStyle w:val="StyleUnderline"/>
          <w:highlight w:val="yellow"/>
        </w:rPr>
        <w:t>In</w:t>
      </w:r>
      <w:r w:rsidRPr="00343F22">
        <w:rPr>
          <w:rStyle w:val="StyleUnderline"/>
        </w:rPr>
        <w:t xml:space="preserve"> the next </w:t>
      </w:r>
      <w:r w:rsidRPr="00343F22">
        <w:rPr>
          <w:rStyle w:val="StyleUnderline"/>
          <w:highlight w:val="yellow"/>
        </w:rPr>
        <w:t>sixty years</w:t>
      </w:r>
      <w:r w:rsidRPr="00343F22">
        <w:rPr>
          <w:rStyle w:val="StyleUnderline"/>
        </w:rPr>
        <w:t xml:space="preserve">, scientists predict that certain </w:t>
      </w:r>
      <w:r w:rsidRPr="00343F22">
        <w:rPr>
          <w:rStyle w:val="Emphasis"/>
          <w:highlight w:val="yellow"/>
        </w:rPr>
        <w:t>elements crucial to modern industry</w:t>
      </w:r>
      <w:r w:rsidRPr="00343F22">
        <w:rPr>
          <w:rStyle w:val="StyleUnderline"/>
        </w:rPr>
        <w:t xml:space="preserve"> such as platinum, zinc, copper, phosphorous, lead, gold, and indium </w:t>
      </w:r>
      <w:r w:rsidRPr="00343F22">
        <w:rPr>
          <w:rStyle w:val="StyleUnderline"/>
          <w:highlight w:val="yellow"/>
        </w:rPr>
        <w:t xml:space="preserve">could be </w:t>
      </w:r>
      <w:r w:rsidRPr="00343F22">
        <w:rPr>
          <w:rStyle w:val="Emphasis"/>
          <w:highlight w:val="yellow"/>
        </w:rPr>
        <w:t>exhausted</w:t>
      </w:r>
      <w:r w:rsidRPr="00343F22">
        <w:rPr>
          <w:rStyle w:val="StyleUnderline"/>
        </w:rPr>
        <w:t xml:space="preserve"> on Earth</w:t>
      </w:r>
      <w:r w:rsidRPr="00343F22">
        <w:rPr>
          <w:sz w:val="16"/>
        </w:rPr>
        <w:t xml:space="preserve">. 12 </w:t>
      </w:r>
      <w:r w:rsidRPr="00343F22">
        <w:rPr>
          <w:rStyle w:val="StyleUnderline"/>
          <w:highlight w:val="yellow"/>
        </w:rPr>
        <w:t>Many</w:t>
      </w:r>
      <w:r w:rsidRPr="00343F22">
        <w:rPr>
          <w:rStyle w:val="StyleUnderline"/>
        </w:rPr>
        <w:t xml:space="preserve"> of these </w:t>
      </w:r>
      <w:r w:rsidRPr="00343F22">
        <w:rPr>
          <w:rStyle w:val="StyleUnderline"/>
          <w:highlight w:val="yellow"/>
        </w:rPr>
        <w:t xml:space="preserve">have no </w:t>
      </w:r>
      <w:r w:rsidRPr="00343F22">
        <w:rPr>
          <w:rStyle w:val="StyleUnderline"/>
        </w:rPr>
        <w:t xml:space="preserve">synthetic </w:t>
      </w:r>
      <w:r w:rsidRPr="00343F22">
        <w:rPr>
          <w:rStyle w:val="StyleUnderline"/>
          <w:highlight w:val="yellow"/>
        </w:rPr>
        <w:t>alternative</w:t>
      </w:r>
      <w:r w:rsidRPr="00343F22">
        <w:rPr>
          <w:sz w:val="16"/>
        </w:rPr>
        <w:t>, unlike chemical elements such as oil or diamonds.13 Liquid-crystal display (</w:t>
      </w:r>
      <w:r w:rsidRPr="00343F22">
        <w:rPr>
          <w:rStyle w:val="StyleUnderline"/>
        </w:rPr>
        <w:t>LCD</w:t>
      </w:r>
      <w:r w:rsidRPr="00343F22">
        <w:rPr>
          <w:sz w:val="16"/>
        </w:rPr>
        <w:t xml:space="preserve">) </w:t>
      </w:r>
      <w:r w:rsidRPr="00343F22">
        <w:rPr>
          <w:rStyle w:val="StyleUnderline"/>
        </w:rPr>
        <w:t xml:space="preserve">televisions, cellphones, and laptops are among the various </w:t>
      </w:r>
      <w:r w:rsidRPr="00343F22">
        <w:rPr>
          <w:rStyle w:val="StyleUnderline"/>
          <w:highlight w:val="yellow"/>
        </w:rPr>
        <w:t xml:space="preserve">consumer </w:t>
      </w:r>
      <w:r w:rsidRPr="00343F22">
        <w:rPr>
          <w:rStyle w:val="StyleUnderline"/>
        </w:rPr>
        <w:t>technologies that use precious metals.</w:t>
      </w:r>
      <w:r w:rsidRPr="00343F22">
        <w:rPr>
          <w:sz w:val="16"/>
        </w:rPr>
        <w:t xml:space="preserve">14Further, </w:t>
      </w:r>
      <w:r w:rsidRPr="00343F22">
        <w:rPr>
          <w:rStyle w:val="Emphasis"/>
          <w:highlight w:val="yellow"/>
        </w:rPr>
        <w:t>green tech</w:t>
      </w:r>
      <w:r w:rsidRPr="00343F22">
        <w:rPr>
          <w:rStyle w:val="Emphasis"/>
        </w:rPr>
        <w:t>nologies</w:t>
      </w:r>
      <w:r w:rsidRPr="00343F22">
        <w:rPr>
          <w:rStyle w:val="StyleUnderline"/>
        </w:rPr>
        <w:t xml:space="preserve"> including wind turbines, solar panels, and catalytic converters </w:t>
      </w:r>
      <w:r w:rsidRPr="00343F22">
        <w:rPr>
          <w:rStyle w:val="StyleUnderline"/>
          <w:highlight w:val="yellow"/>
        </w:rPr>
        <w:t xml:space="preserve">require </w:t>
      </w:r>
      <w:r w:rsidRPr="00343F22">
        <w:rPr>
          <w:rStyle w:val="StyleUnderline"/>
        </w:rPr>
        <w:t xml:space="preserve">these </w:t>
      </w:r>
      <w:r w:rsidRPr="00343F22">
        <w:rPr>
          <w:rStyle w:val="StyleUnderline"/>
          <w:highlight w:val="yellow"/>
        </w:rPr>
        <w:t>rare elements</w:t>
      </w:r>
      <w:r w:rsidRPr="00343F22">
        <w:rPr>
          <w:sz w:val="16"/>
        </w:rPr>
        <w:t xml:space="preserve">. 15 </w:t>
      </w:r>
      <w:r w:rsidRPr="00343F22">
        <w:rPr>
          <w:rStyle w:val="StyleUnderline"/>
          <w:highlight w:val="yellow"/>
        </w:rPr>
        <w:t>As demand rises</w:t>
      </w:r>
      <w:r w:rsidRPr="00343F22">
        <w:rPr>
          <w:rStyle w:val="StyleUnderline"/>
        </w:rPr>
        <w:t xml:space="preserve"> for both types of technologies, </w:t>
      </w:r>
      <w:r w:rsidRPr="00343F22">
        <w:rPr>
          <w:rStyle w:val="StyleUnderline"/>
          <w:highlight w:val="yellow"/>
        </w:rPr>
        <w:t>and</w:t>
      </w:r>
      <w:r w:rsidRPr="00343F22">
        <w:rPr>
          <w:rStyle w:val="StyleUnderline"/>
        </w:rPr>
        <w:t xml:space="preserve"> as </w:t>
      </w:r>
      <w:r w:rsidRPr="00343F22">
        <w:rPr>
          <w:rStyle w:val="StyleUnderline"/>
          <w:highlight w:val="yellow"/>
        </w:rPr>
        <w:t>reserves</w:t>
      </w:r>
      <w:r w:rsidRPr="00343F22">
        <w:rPr>
          <w:rStyle w:val="StyleUnderline"/>
        </w:rPr>
        <w:t xml:space="preserve"> of rare metals </w:t>
      </w:r>
      <w:r w:rsidRPr="00343F22">
        <w:rPr>
          <w:rStyle w:val="StyleUnderline"/>
          <w:highlight w:val="yellow"/>
        </w:rPr>
        <w:t>fall, prices skyrocket</w:t>
      </w:r>
      <w:r w:rsidRPr="00343F22">
        <w:rPr>
          <w:sz w:val="16"/>
        </w:rPr>
        <w:t xml:space="preserve">.16 </w:t>
      </w:r>
      <w:r w:rsidRPr="00343F22">
        <w:rPr>
          <w:rStyle w:val="StyleUnderline"/>
          <w:highlight w:val="yellow"/>
        </w:rPr>
        <w:t>Demand</w:t>
      </w:r>
      <w:r w:rsidRPr="00343F22">
        <w:rPr>
          <w:rStyle w:val="StyleUnderline"/>
        </w:rPr>
        <w:t xml:space="preserve"> for nonrenewable resources </w:t>
      </w:r>
      <w:r w:rsidRPr="00343F22">
        <w:rPr>
          <w:rStyle w:val="StyleUnderline"/>
          <w:highlight w:val="yellow"/>
        </w:rPr>
        <w:t xml:space="preserve">creates </w:t>
      </w:r>
      <w:r w:rsidRPr="00343F22">
        <w:rPr>
          <w:rStyle w:val="Emphasis"/>
          <w:highlight w:val="yellow"/>
        </w:rPr>
        <w:t>conflict</w:t>
      </w:r>
      <w:r w:rsidRPr="00343F22">
        <w:rPr>
          <w:sz w:val="16"/>
        </w:rPr>
        <w:t xml:space="preserve">, and consumerism </w:t>
      </w:r>
      <w:r w:rsidRPr="00343F22">
        <w:rPr>
          <w:rStyle w:val="StyleUnderline"/>
          <w:highlight w:val="yellow"/>
        </w:rPr>
        <w:t>in rich countries</w:t>
      </w:r>
      <w:r w:rsidRPr="00343F22">
        <w:rPr>
          <w:sz w:val="16"/>
        </w:rPr>
        <w:t xml:space="preserve"> results in harsh labor treatment for poorer countries.17 In general, </w:t>
      </w:r>
      <w:r w:rsidRPr="00343F22">
        <w:rPr>
          <w:rStyle w:val="Emphasis"/>
        </w:rPr>
        <w:t xml:space="preserve">the </w:t>
      </w:r>
      <w:r w:rsidRPr="00343F22">
        <w:rPr>
          <w:rStyle w:val="Emphasis"/>
          <w:highlight w:val="yellow"/>
        </w:rPr>
        <w:t>mining</w:t>
      </w:r>
      <w:r w:rsidRPr="00343F22">
        <w:rPr>
          <w:rStyle w:val="Emphasis"/>
        </w:rPr>
        <w:t xml:space="preserve"> industry </w:t>
      </w:r>
      <w:r w:rsidRPr="00343F22">
        <w:rPr>
          <w:rStyle w:val="Emphasis"/>
          <w:highlight w:val="yellow"/>
        </w:rPr>
        <w:t>is extremely destructive to Earth’s environment</w:t>
      </w:r>
      <w:r w:rsidRPr="00343F22">
        <w:rPr>
          <w:sz w:val="16"/>
        </w:rPr>
        <w:t xml:space="preserve">.18 In fact, depending on the method employed, </w:t>
      </w:r>
      <w:r w:rsidRPr="00343F22">
        <w:rPr>
          <w:rStyle w:val="StyleUnderline"/>
        </w:rPr>
        <w:t xml:space="preserve">mining </w:t>
      </w:r>
      <w:r w:rsidRPr="00343F22">
        <w:rPr>
          <w:rStyle w:val="StyleUnderline"/>
          <w:highlight w:val="yellow"/>
        </w:rPr>
        <w:t xml:space="preserve">can destroy </w:t>
      </w:r>
      <w:r w:rsidRPr="00343F22">
        <w:rPr>
          <w:rStyle w:val="Emphasis"/>
          <w:highlight w:val="yellow"/>
        </w:rPr>
        <w:t>entire ecosystems</w:t>
      </w:r>
      <w:r w:rsidRPr="00343F22">
        <w:rPr>
          <w:rStyle w:val="StyleUnderline"/>
          <w:highlight w:val="yellow"/>
        </w:rPr>
        <w:t xml:space="preserve"> by </w:t>
      </w:r>
      <w:r w:rsidRPr="00343F22">
        <w:rPr>
          <w:rStyle w:val="Emphasis"/>
          <w:highlight w:val="yellow"/>
        </w:rPr>
        <w:t>polluting water</w:t>
      </w:r>
      <w:r w:rsidRPr="00343F22">
        <w:rPr>
          <w:rStyle w:val="StyleUnderline"/>
        </w:rPr>
        <w:t xml:space="preserve"> sources </w:t>
      </w:r>
      <w:r w:rsidRPr="00343F22">
        <w:rPr>
          <w:rStyle w:val="StyleUnderline"/>
          <w:highlight w:val="yellow"/>
        </w:rPr>
        <w:t>and</w:t>
      </w:r>
      <w:r w:rsidRPr="00343F22">
        <w:rPr>
          <w:rStyle w:val="StyleUnderline"/>
        </w:rPr>
        <w:t xml:space="preserve"> contributing to </w:t>
      </w:r>
      <w:r w:rsidRPr="00343F22">
        <w:rPr>
          <w:rStyle w:val="Emphasis"/>
          <w:highlight w:val="yellow"/>
        </w:rPr>
        <w:t>deforestation</w:t>
      </w:r>
      <w:r w:rsidRPr="00343F22">
        <w:rPr>
          <w:sz w:val="16"/>
        </w:rPr>
        <w:t xml:space="preserve">.19 </w:t>
      </w:r>
      <w:r w:rsidRPr="00343F22">
        <w:rPr>
          <w:rStyle w:val="StyleUnderline"/>
        </w:rPr>
        <w:t>It is by its nature an unsustainable practice, because it involves the extraction of a finite and non-renewable resource.</w:t>
      </w:r>
      <w:r w:rsidRPr="00343F22">
        <w:rPr>
          <w:sz w:val="16"/>
        </w:rPr>
        <w:t xml:space="preserve">20 Moreover, </w:t>
      </w:r>
      <w:r w:rsidRPr="00343F22">
        <w:rPr>
          <w:rStyle w:val="StyleUnderline"/>
        </w:rPr>
        <w:t xml:space="preserve">by extracting tiny amounts of metals from relatively large quantities of ore, the </w:t>
      </w:r>
      <w:r w:rsidRPr="00343F22">
        <w:rPr>
          <w:rStyle w:val="StyleUnderline"/>
          <w:highlight w:val="yellow"/>
        </w:rPr>
        <w:t xml:space="preserve">mining </w:t>
      </w:r>
      <w:r w:rsidRPr="00343F22">
        <w:rPr>
          <w:rStyle w:val="StyleUnderline"/>
        </w:rPr>
        <w:t xml:space="preserve">industry </w:t>
      </w:r>
      <w:r w:rsidRPr="00343F22">
        <w:rPr>
          <w:rStyle w:val="StyleUnderline"/>
          <w:highlight w:val="yellow"/>
        </w:rPr>
        <w:t xml:space="preserve">contributes the </w:t>
      </w:r>
      <w:r w:rsidRPr="00343F22">
        <w:rPr>
          <w:rStyle w:val="Emphasis"/>
          <w:highlight w:val="yellow"/>
        </w:rPr>
        <w:t>largest portion</w:t>
      </w:r>
      <w:r w:rsidRPr="00343F22">
        <w:rPr>
          <w:rStyle w:val="StyleUnderline"/>
          <w:highlight w:val="yellow"/>
        </w:rPr>
        <w:t xml:space="preserve"> of </w:t>
      </w:r>
      <w:r w:rsidRPr="00343F22">
        <w:rPr>
          <w:rStyle w:val="StyleUnderline"/>
        </w:rPr>
        <w:t xml:space="preserve">solid </w:t>
      </w:r>
      <w:r w:rsidRPr="00343F22">
        <w:rPr>
          <w:rStyle w:val="StyleUnderline"/>
          <w:highlight w:val="yellow"/>
        </w:rPr>
        <w:t>wastes in the world</w:t>
      </w:r>
      <w:r w:rsidRPr="00343F22">
        <w:rPr>
          <w:sz w:val="16"/>
        </w:rPr>
        <w:t xml:space="preserve">.21 </w:t>
      </w:r>
      <w:r w:rsidRPr="00343F22">
        <w:rPr>
          <w:rStyle w:val="StyleUnderline"/>
        </w:rPr>
        <w:t>The</w:t>
      </w:r>
      <w:r w:rsidRPr="00343F22">
        <w:rPr>
          <w:sz w:val="16"/>
        </w:rPr>
        <w:t xml:space="preserve"> Environmental Protection Agency (</w:t>
      </w:r>
      <w:r w:rsidRPr="00343F22">
        <w:rPr>
          <w:rStyle w:val="StyleUnderline"/>
        </w:rPr>
        <w:t>EPA</w:t>
      </w:r>
      <w:r w:rsidRPr="00343F22">
        <w:rPr>
          <w:sz w:val="16"/>
        </w:rPr>
        <w:t xml:space="preserve">) </w:t>
      </w:r>
      <w:r w:rsidRPr="00343F22">
        <w:rPr>
          <w:rStyle w:val="StyleUnderline"/>
        </w:rPr>
        <w:t xml:space="preserve">describes the industry as </w:t>
      </w:r>
      <w:r w:rsidRPr="00343F22">
        <w:rPr>
          <w:rStyle w:val="StyleUnderline"/>
          <w:highlight w:val="yellow"/>
        </w:rPr>
        <w:t xml:space="preserve">the source of </w:t>
      </w:r>
      <w:r w:rsidRPr="00343F22">
        <w:rPr>
          <w:rStyle w:val="Emphasis"/>
          <w:highlight w:val="yellow"/>
        </w:rPr>
        <w:t xml:space="preserve">more </w:t>
      </w:r>
      <w:r w:rsidRPr="00343F22">
        <w:rPr>
          <w:rStyle w:val="Emphasis"/>
        </w:rPr>
        <w:t xml:space="preserve">toxic and </w:t>
      </w:r>
      <w:r w:rsidRPr="00343F22">
        <w:rPr>
          <w:rStyle w:val="Emphasis"/>
          <w:highlight w:val="yellow"/>
        </w:rPr>
        <w:t>hazardous waste than any other industrial sector</w:t>
      </w:r>
      <w:r w:rsidRPr="00343F22">
        <w:rPr>
          <w:sz w:val="16"/>
        </w:rPr>
        <w:t xml:space="preserve"> [</w:t>
      </w:r>
      <w:r w:rsidRPr="00343F22">
        <w:rPr>
          <w:rStyle w:val="StyleUnderline"/>
        </w:rPr>
        <w:t>in the United States</w:t>
      </w:r>
      <w:r w:rsidRPr="00343F22">
        <w:rPr>
          <w:sz w:val="16"/>
        </w:rPr>
        <w:t xml:space="preserve">], </w:t>
      </w:r>
      <w:r w:rsidRPr="00343F22">
        <w:rPr>
          <w:rStyle w:val="StyleUnderline"/>
        </w:rPr>
        <w:t xml:space="preserve">costing billions of dollars to address the </w:t>
      </w:r>
      <w:r w:rsidRPr="00343F22">
        <w:rPr>
          <w:rStyle w:val="StyleUnderline"/>
          <w:highlight w:val="yellow"/>
        </w:rPr>
        <w:t>public health and environmental threats</w:t>
      </w:r>
      <w:r w:rsidRPr="00343F22">
        <w:rPr>
          <w:rStyle w:val="StyleUnderline"/>
        </w:rPr>
        <w:t xml:space="preserve"> to communities.</w:t>
      </w:r>
      <w:r w:rsidRPr="00343F22">
        <w:rPr>
          <w:sz w:val="16"/>
        </w:rPr>
        <w:t xml:space="preserve"> 22 </w:t>
      </w:r>
      <w:r w:rsidRPr="00343F22">
        <w:rPr>
          <w:rStyle w:val="StyleUnderline"/>
        </w:rPr>
        <w:t>Poor regulations and oxymoronic corporate definitions of sustainability, however, make it unclear as to just how much waste the industry actually produces.</w:t>
      </w:r>
      <w:r w:rsidRPr="00343F22">
        <w:rPr>
          <w:sz w:val="16"/>
        </w:rPr>
        <w:t xml:space="preserve">23 </w:t>
      </w:r>
      <w:r w:rsidRPr="00343F22">
        <w:rPr>
          <w:rStyle w:val="StyleUnderline"/>
        </w:rPr>
        <w:t>Platinum</w:t>
      </w:r>
      <w:r w:rsidRPr="00343F22">
        <w:rPr>
          <w:sz w:val="16"/>
        </w:rPr>
        <w:t xml:space="preserve"> provides an excellent case study of the issue, because it </w:t>
      </w:r>
      <w:r w:rsidRPr="00343F22">
        <w:rPr>
          <w:rStyle w:val="StyleUnderline"/>
        </w:rPr>
        <w:t>is an extremely rare and expensive metal—an ore expected to exist in vast quantities in asteroids.</w:t>
      </w:r>
      <w:r w:rsidRPr="00343F22">
        <w:rPr>
          <w:sz w:val="16"/>
        </w:rPr>
        <w:t xml:space="preserve">24 Further, </w:t>
      </w:r>
      <w:r w:rsidRPr="00343F22">
        <w:rPr>
          <w:rStyle w:val="StyleUnderline"/>
        </w:rPr>
        <w:t>production of platinum has increased sharply in the past sixty years in order to keep up with growing demand for use in new technologies</w:t>
      </w:r>
      <w:r w:rsidRPr="00343F22">
        <w:rPr>
          <w:sz w:val="16"/>
        </w:rPr>
        <w:t xml:space="preserve">.25 In fact, </w:t>
      </w:r>
      <w:r w:rsidRPr="00343F22">
        <w:rPr>
          <w:rStyle w:val="StyleUnderline"/>
        </w:rPr>
        <w:t xml:space="preserve">despite their high costs, platinum group metals are so useful that </w:t>
      </w:r>
      <w:r w:rsidRPr="00343F22">
        <w:rPr>
          <w:rStyle w:val="Emphasis"/>
          <w:highlight w:val="yellow"/>
        </w:rPr>
        <w:t>[one] of [four]</w:t>
      </w:r>
      <w:r w:rsidRPr="00343F22">
        <w:rPr>
          <w:rStyle w:val="StyleUnderline"/>
          <w:highlight w:val="yellow"/>
        </w:rPr>
        <w:t xml:space="preserve"> industrial goods</w:t>
      </w:r>
      <w:r w:rsidRPr="00343F22">
        <w:rPr>
          <w:rStyle w:val="StyleUnderline"/>
        </w:rPr>
        <w:t xml:space="preserve"> on Earth </w:t>
      </w:r>
      <w:r w:rsidRPr="00343F22">
        <w:rPr>
          <w:rStyle w:val="StyleUnderline"/>
          <w:highlight w:val="yellow"/>
        </w:rPr>
        <w:t xml:space="preserve">require </w:t>
      </w:r>
      <w:r w:rsidRPr="00343F22">
        <w:rPr>
          <w:rStyle w:val="StyleUnderline"/>
        </w:rPr>
        <w:t>them in production.</w:t>
      </w:r>
      <w:r w:rsidRPr="00343F22">
        <w:rPr>
          <w:sz w:val="16"/>
        </w:rPr>
        <w:t xml:space="preserve"> 26 </w:t>
      </w:r>
      <w:r w:rsidRPr="00343F22">
        <w:rPr>
          <w:rStyle w:val="StyleUnderline"/>
        </w:rPr>
        <w:t>Scholars do not expect demand to slow any time soon</w:t>
      </w:r>
      <w:r w:rsidRPr="00343F22">
        <w:rPr>
          <w:sz w:val="16"/>
        </w:rPr>
        <w:t xml:space="preserve">.27 Among other technologies, </w:t>
      </w:r>
      <w:r w:rsidRPr="00343F22">
        <w:rPr>
          <w:rStyle w:val="StyleUnderline"/>
        </w:rPr>
        <w:t xml:space="preserve">industries use </w:t>
      </w:r>
      <w:r w:rsidRPr="00343F22">
        <w:rPr>
          <w:rStyle w:val="StyleUnderline"/>
          <w:highlight w:val="yellow"/>
        </w:rPr>
        <w:t>platinum</w:t>
      </w:r>
      <w:r w:rsidRPr="00343F22">
        <w:rPr>
          <w:rStyle w:val="StyleUnderline"/>
        </w:rPr>
        <w:t xml:space="preserve"> in products such as catalytic converters, jewelry production, various catalysts for chemical processing, and hydrogen fuel cells</w:t>
      </w:r>
      <w:r w:rsidRPr="00343F22">
        <w:rPr>
          <w:sz w:val="16"/>
        </w:rPr>
        <w:t xml:space="preserve">.28 While there is no consensus on how far the Earth’s reserves of platinum will take humanity, many </w:t>
      </w:r>
      <w:r w:rsidRPr="00343F22">
        <w:rPr>
          <w:rStyle w:val="StyleUnderline"/>
        </w:rPr>
        <w:t xml:space="preserve">scientists agree that platinum ore reserves </w:t>
      </w:r>
      <w:r w:rsidRPr="00343F22">
        <w:rPr>
          <w:rStyle w:val="StyleUnderline"/>
          <w:highlight w:val="yellow"/>
        </w:rPr>
        <w:t>will deplete in a</w:t>
      </w:r>
      <w:r w:rsidRPr="00343F22">
        <w:rPr>
          <w:rStyle w:val="StyleUnderline"/>
        </w:rPr>
        <w:t xml:space="preserve"> relatively </w:t>
      </w:r>
      <w:r w:rsidRPr="00343F22">
        <w:rPr>
          <w:rStyle w:val="Emphasis"/>
          <w:highlight w:val="yellow"/>
        </w:rPr>
        <w:t>short</w:t>
      </w:r>
      <w:r w:rsidRPr="00343F22">
        <w:rPr>
          <w:rStyle w:val="Emphasis"/>
        </w:rPr>
        <w:t xml:space="preserve"> amount of </w:t>
      </w:r>
      <w:r w:rsidRPr="00343F22">
        <w:rPr>
          <w:rStyle w:val="Emphasis"/>
          <w:highlight w:val="yellow"/>
        </w:rPr>
        <w:t>time</w:t>
      </w:r>
      <w:r w:rsidRPr="00343F22">
        <w:rPr>
          <w:sz w:val="16"/>
        </w:rPr>
        <w:t xml:space="preserve">.29 With the rate of mining at an all-time high,30 it is increasingly clear that </w:t>
      </w:r>
      <w:r w:rsidRPr="00343F22">
        <w:rPr>
          <w:rStyle w:val="StyleUnderline"/>
        </w:rPr>
        <w:t>historical patterns of mineral resources and development cannot simply be assumed to continue unaltered into the future</w:t>
      </w:r>
      <w:r w:rsidRPr="00343F22">
        <w:rPr>
          <w:sz w:val="16"/>
        </w:rPr>
        <w:t xml:space="preserve">. 31 </w:t>
      </w:r>
      <w:r w:rsidRPr="00343F22">
        <w:rPr>
          <w:rStyle w:val="StyleUnderline"/>
        </w:rPr>
        <w:t xml:space="preserve">The platinum mining industry, however, has a strong incentive to increase its rate of extraction as profits grow with the rate of demand. </w:t>
      </w:r>
      <w:r w:rsidRPr="00343F22">
        <w:rPr>
          <w:rStyle w:val="StyleUnderline"/>
          <w:highlight w:val="yellow"/>
        </w:rPr>
        <w:t>Without</w:t>
      </w:r>
      <w:r w:rsidRPr="00343F22">
        <w:rPr>
          <w:rStyle w:val="StyleUnderline"/>
        </w:rPr>
        <w:t xml:space="preserve"> any </w:t>
      </w:r>
      <w:r w:rsidRPr="00343F22">
        <w:rPr>
          <w:rStyle w:val="StyleUnderline"/>
          <w:highlight w:val="yellow"/>
        </w:rPr>
        <w:t>alternative</w:t>
      </w:r>
      <w:r w:rsidRPr="00343F22">
        <w:rPr>
          <w:rStyle w:val="StyleUnderline"/>
        </w:rPr>
        <w:t xml:space="preserve">, this </w:t>
      </w:r>
      <w:r w:rsidRPr="00343F22">
        <w:rPr>
          <w:rStyle w:val="StyleUnderline"/>
          <w:highlight w:val="yellow"/>
        </w:rPr>
        <w:t>destructive practice will continue</w:t>
      </w:r>
      <w:r w:rsidRPr="00343F22">
        <w:rPr>
          <w:sz w:val="16"/>
        </w:rPr>
        <w:t xml:space="preserve"> into the future.32 So-called platinum-group metal (</w:t>
      </w:r>
      <w:r w:rsidRPr="00343F22">
        <w:rPr>
          <w:rStyle w:val="StyleUnderline"/>
        </w:rPr>
        <w:t>PGM</w:t>
      </w:r>
      <w:r w:rsidRPr="00343F22">
        <w:rPr>
          <w:sz w:val="16"/>
        </w:rPr>
        <w:t xml:space="preserve">) </w:t>
      </w:r>
      <w:r w:rsidRPr="00343F22">
        <w:rPr>
          <w:rStyle w:val="StyleUnderline"/>
        </w:rPr>
        <w:t>ores are mined through underground or open cut techniques</w:t>
      </w:r>
      <w:r w:rsidRPr="00343F22">
        <w:rPr>
          <w:sz w:val="16"/>
        </w:rPr>
        <w:t xml:space="preserve">.33 Due to these practices, </w:t>
      </w:r>
      <w:r w:rsidRPr="00343F22">
        <w:rPr>
          <w:rStyle w:val="StyleUnderline"/>
        </w:rPr>
        <w:t>all but a very small fraction of the mined platinum ore is disposed of as solid waste</w:t>
      </w:r>
      <w:r w:rsidRPr="00343F22">
        <w:rPr>
          <w:sz w:val="16"/>
        </w:rPr>
        <w:t xml:space="preserve">.34 </w:t>
      </w:r>
      <w:r w:rsidRPr="00343F22">
        <w:rPr>
          <w:rStyle w:val="StyleUnderline"/>
        </w:rPr>
        <w:t>The environmental consequences of platinum production are thus quite significant, but like the mining industry in general, the amount of waste is typically under-reported</w:t>
      </w:r>
      <w:r w:rsidRPr="00343F22">
        <w:rPr>
          <w:sz w:val="16"/>
        </w:rPr>
        <w:t xml:space="preserve">.35 While this is due to </w:t>
      </w:r>
      <w:r w:rsidRPr="00343F22">
        <w:rPr>
          <w:rStyle w:val="StyleUnderline"/>
        </w:rPr>
        <w:t xml:space="preserve">high production levels </w:t>
      </w:r>
      <w:r w:rsidRPr="00343F22">
        <w:rPr>
          <w:sz w:val="16"/>
        </w:rPr>
        <w:t xml:space="preserve">at the moment, those levels </w:t>
      </w:r>
      <w:r w:rsidRPr="00343F22">
        <w:rPr>
          <w:rStyle w:val="StyleUnderline"/>
        </w:rPr>
        <w:t>will only increase given the estimated future demand of platinum.</w:t>
      </w:r>
      <w:r w:rsidRPr="00343F22">
        <w:rPr>
          <w:sz w:val="16"/>
        </w:rPr>
        <w:t xml:space="preserve">36 </w:t>
      </w:r>
      <w:r w:rsidRPr="00343F22">
        <w:rPr>
          <w:rStyle w:val="StyleUnderline"/>
        </w:rPr>
        <w:t>In spite of the negative consequences, mining continues unabated because it is economically important</w:t>
      </w:r>
      <w:r w:rsidRPr="00343F22">
        <w:rPr>
          <w:sz w:val="16"/>
        </w:rPr>
        <w:t xml:space="preserve"> to many areas.37 </w:t>
      </w:r>
      <w:r w:rsidRPr="00343F22">
        <w:rPr>
          <w:rStyle w:val="StyleUnderline"/>
        </w:rPr>
        <w:t xml:space="preserve">The future environmental costs provide a major challenge in creating a sustainable system. </w:t>
      </w:r>
      <w:r w:rsidRPr="00343F22">
        <w:rPr>
          <w:rStyle w:val="Emphasis"/>
          <w:highlight w:val="yellow"/>
        </w:rPr>
        <w:t>Relegating</w:t>
      </w:r>
      <w:r w:rsidRPr="00343F22">
        <w:rPr>
          <w:rStyle w:val="Emphasis"/>
        </w:rPr>
        <w:t xml:space="preserve"> at least some </w:t>
      </w:r>
      <w:r w:rsidRPr="00343F22">
        <w:rPr>
          <w:rStyle w:val="Emphasis"/>
          <w:highlight w:val="yellow"/>
        </w:rPr>
        <w:t>mining</w:t>
      </w:r>
      <w:r w:rsidRPr="00343F22">
        <w:rPr>
          <w:rStyle w:val="Emphasis"/>
        </w:rPr>
        <w:t xml:space="preserve"> companies </w:t>
      </w:r>
      <w:r w:rsidRPr="00343F22">
        <w:rPr>
          <w:rStyle w:val="Emphasis"/>
          <w:highlight w:val="yellow"/>
        </w:rPr>
        <w:t>to</w:t>
      </w:r>
      <w:r w:rsidRPr="00343F22">
        <w:rPr>
          <w:rStyle w:val="Emphasis"/>
        </w:rPr>
        <w:t xml:space="preserve"> near-Earth </w:t>
      </w:r>
      <w:r w:rsidRPr="00343F22">
        <w:rPr>
          <w:rStyle w:val="Emphasis"/>
          <w:highlight w:val="yellow"/>
        </w:rPr>
        <w:t xml:space="preserve">asteroids would reduce the negative effects of </w:t>
      </w:r>
      <w:r w:rsidRPr="00343F22">
        <w:rPr>
          <w:rStyle w:val="Emphasis"/>
        </w:rPr>
        <w:t xml:space="preserve">future </w:t>
      </w:r>
      <w:r w:rsidRPr="00343F22">
        <w:rPr>
          <w:rStyle w:val="Emphasis"/>
          <w:highlight w:val="yellow"/>
        </w:rPr>
        <w:t>mining</w:t>
      </w:r>
      <w:r w:rsidRPr="00343F22">
        <w:rPr>
          <w:rStyle w:val="Emphasis"/>
        </w:rPr>
        <w:t xml:space="preserve"> levels on Earth</w:t>
      </w:r>
      <w:r w:rsidRPr="00343F22">
        <w:rPr>
          <w:sz w:val="16"/>
        </w:rPr>
        <w:t xml:space="preserve">. The economic benefits of mining need not be sacrificed for the sake of the environment.38 </w:t>
      </w:r>
      <w:r w:rsidRPr="00343F22">
        <w:t xml:space="preserve">B. Privatization of the Space Industry For most of the Space Age, the role of private companies has been as that of government contractors.39 During the past fifteen years, however, </w:t>
      </w:r>
      <w:r w:rsidRPr="00343F22">
        <w:rPr>
          <w:rStyle w:val="StyleUnderline"/>
          <w:highlight w:val="yellow"/>
        </w:rPr>
        <w:t>space</w:t>
      </w:r>
      <w:r w:rsidRPr="00343F22">
        <w:t xml:space="preserve"> flight </w:t>
      </w:r>
      <w:r w:rsidRPr="00343F22">
        <w:rPr>
          <w:rStyle w:val="StyleUnderline"/>
          <w:highlight w:val="yellow"/>
        </w:rPr>
        <w:t>has become increasingly the realm of private industry</w:t>
      </w:r>
      <w:r w:rsidRPr="00343F22">
        <w:t xml:space="preserve">.40 Space tourism is on the rise,41 and private companies have been launching their own satellites into orbit for decades.42 In May 2012, SpaceX docked with the International Space Station the first private company to do so. 43 While the National Aeronautics and Space </w:t>
      </w:r>
      <w:proofErr w:type="spellStart"/>
      <w:r w:rsidRPr="00343F22">
        <w:t>Administrations</w:t>
      </w:r>
      <w:proofErr w:type="spellEnd"/>
      <w:r w:rsidRPr="00343F22">
        <w:t xml:space="preserve"> (NASA) federal outlay has increased since 1958, NASAs budget as a percentage of US spending has decreased dramatically.44The private space industry has seen dramatic growth as a result.45 Since NASA retired its shuttle fleet in 2011, the agency has turned to private actors to design and build spacecraft.46 That year, NASA awarded four private space companies SpaceX, Blue Origin LLC, Boeing Co., and Sierra Nevada Corp. contracts worth a combined total of $269.3 million to transport cargo and crew to and from the International Space Station.47 More companies, such as Orbital Sciences, have followed suit.48 </w:t>
      </w:r>
      <w:r w:rsidRPr="00343F22">
        <w:rPr>
          <w:rStyle w:val="StyleUnderline"/>
          <w:highlight w:val="yellow"/>
        </w:rPr>
        <w:t>Space mining</w:t>
      </w:r>
      <w:r w:rsidRPr="00343F22">
        <w:t xml:space="preserve"> in particular </w:t>
      </w:r>
      <w:r w:rsidRPr="00343F22">
        <w:rPr>
          <w:rStyle w:val="StyleUnderline"/>
          <w:highlight w:val="yellow"/>
        </w:rPr>
        <w:t>has been a focus of</w:t>
      </w:r>
      <w:r w:rsidRPr="00343F22">
        <w:t xml:space="preserve"> private </w:t>
      </w:r>
      <w:r w:rsidRPr="00343F22">
        <w:rPr>
          <w:rStyle w:val="StyleUnderline"/>
          <w:highlight w:val="yellow"/>
        </w:rPr>
        <w:t>investment</w:t>
      </w:r>
      <w:r w:rsidRPr="00343F22">
        <w:t xml:space="preserve">.49 The promise of abundant rare Earth resources creates the possibility of vast wealth for intrepid investors.50 For example, </w:t>
      </w:r>
      <w:r w:rsidRPr="00343F22">
        <w:rPr>
          <w:rStyle w:val="StyleUnderline"/>
          <w:highlight w:val="yellow"/>
        </w:rPr>
        <w:t>Google</w:t>
      </w:r>
      <w:r w:rsidRPr="00343F22">
        <w:t xml:space="preserve"> founders Larry Page and Eric Schmidt have invested heavily in private space flight.51 Google is offering the Lunar X Prize: $30 million in prizes to any team who is able to safely land a robot on the surface of the Moon, have that robot travel 500 meters [1,640 feet] over the lunar surface, and send video, images, and data back to the Earth before 2016. 52 The purpose behind the contest should be apparent: </w:t>
      </w:r>
      <w:r w:rsidRPr="00343F22">
        <w:rPr>
          <w:rStyle w:val="StyleUnderline"/>
          <w:highlight w:val="yellow"/>
        </w:rPr>
        <w:t>investors think</w:t>
      </w:r>
      <w:r w:rsidRPr="00343F22">
        <w:rPr>
          <w:rStyle w:val="StyleUnderline"/>
        </w:rPr>
        <w:t xml:space="preserve"> </w:t>
      </w:r>
      <w:r w:rsidRPr="00343F22">
        <w:rPr>
          <w:rStyle w:val="StyleUnderline"/>
          <w:highlight w:val="yellow"/>
        </w:rPr>
        <w:t xml:space="preserve">private space </w:t>
      </w:r>
      <w:r w:rsidRPr="00343F22">
        <w:rPr>
          <w:rStyle w:val="StyleUnderline"/>
        </w:rPr>
        <w:t xml:space="preserve">flight and </w:t>
      </w:r>
      <w:r w:rsidRPr="00343F22">
        <w:rPr>
          <w:rStyle w:val="StyleUnderline"/>
          <w:highlight w:val="yellow"/>
        </w:rPr>
        <w:t>mining could be extremely lucrative</w:t>
      </w:r>
      <w:r w:rsidRPr="00343F22">
        <w:t xml:space="preserve">.53 </w:t>
      </w:r>
      <w:r w:rsidRPr="00343F22">
        <w:rPr>
          <w:rStyle w:val="StyleUnderline"/>
        </w:rPr>
        <w:t>Rare metals, such as platinum, could become far more accessible</w:t>
      </w:r>
      <w:r w:rsidRPr="00343F22">
        <w:t xml:space="preserve">.54 In 2012, Page, Schmidt, director James Cameron, and other distinguished entrepreneurs announced they were investing considerable financial resources in </w:t>
      </w:r>
      <w:r w:rsidRPr="00343F22">
        <w:rPr>
          <w:rStyle w:val="StyleUnderline"/>
          <w:highlight w:val="yellow"/>
        </w:rPr>
        <w:t>Planetary Resources</w:t>
      </w:r>
      <w:r w:rsidRPr="00343F22">
        <w:t xml:space="preserve">, a company developing the technology to mine an asteroid.55The </w:t>
      </w:r>
      <w:proofErr w:type="spellStart"/>
      <w:r w:rsidRPr="00343F22">
        <w:t>companys</w:t>
      </w:r>
      <w:proofErr w:type="spellEnd"/>
      <w:r w:rsidRPr="00343F22">
        <w:t xml:space="preserve"> </w:t>
      </w:r>
      <w:proofErr w:type="spellStart"/>
      <w:r w:rsidRPr="00343F22">
        <w:t>goalis</w:t>
      </w:r>
      <w:proofErr w:type="spellEnd"/>
      <w:r w:rsidRPr="00343F22">
        <w:t xml:space="preserve"> to land a mining vessel on a near-Earth asteroid, mine its valuable minerals, and bring the natural resources of space within </w:t>
      </w:r>
      <w:proofErr w:type="spellStart"/>
      <w:r w:rsidRPr="00343F22">
        <w:t>humanitys</w:t>
      </w:r>
      <w:proofErr w:type="spellEnd"/>
      <w:r w:rsidRPr="00343F22">
        <w:t xml:space="preserve"> economic sphere. 56 To that end, many companies are focused on the idea of asteroid mining.57 Privatization, however, has brought many legal and economic considerations to the forefront. One of the most significant obstacles for the private space industry has been the price tag of traveling into space. Complicating matters, the current law governing claims of property in space is ambiguous.58 Companies therefore cannot be sure whether their property claims will be enforced after they extract minerals in space and bring them back to Earth.59 When investing large sums of money such a consideration is absolutely critical.60 Although there has been investment in the area, sending an actual mission to an asteroid will require less ambiguous property provisions in international space law. C. Asteroid Mining 101 As the Planetary Resources website exclaims, [T]he more we learn about asteroids, the more enticing they become! 61 Certain types of asteroids including </w:t>
      </w:r>
      <w:r w:rsidRPr="00343F22">
        <w:rPr>
          <w:rStyle w:val="StyleUnderline"/>
          <w:highlight w:val="yellow"/>
        </w:rPr>
        <w:t>X-type and S-type asteroids contain both precious and base metals</w:t>
      </w:r>
      <w:r w:rsidRPr="00343F22">
        <w:t xml:space="preserve"> in quantities sufficient to make any entrepreneur salivate.62 </w:t>
      </w:r>
      <w:r w:rsidRPr="00343F22">
        <w:rPr>
          <w:rStyle w:val="StyleUnderline"/>
        </w:rPr>
        <w:t>Metals</w:t>
      </w:r>
      <w:r w:rsidRPr="00343F22">
        <w:t xml:space="preserve"> on which many current technologies rely such as </w:t>
      </w:r>
      <w:r w:rsidRPr="00343F22">
        <w:rPr>
          <w:rStyle w:val="StyleUnderline"/>
          <w:highlight w:val="yellow"/>
        </w:rPr>
        <w:t>iron, gold, and platinum</w:t>
      </w:r>
      <w:r w:rsidRPr="00343F22">
        <w:t xml:space="preserve"> can be found in most asteroids. 63 Current estimates count around two million asteroids in the solar system that are a kilometer or more in diameter.64 Astrophysicists estimate that each could contain 30 million tons of </w:t>
      </w:r>
      <w:r w:rsidRPr="00343F22">
        <w:rPr>
          <w:rStyle w:val="StyleUnderline"/>
          <w:highlight w:val="yellow"/>
        </w:rPr>
        <w:t>nickel</w:t>
      </w:r>
      <w:r w:rsidRPr="00343F22">
        <w:t xml:space="preserve">, 1.5 million tons of </w:t>
      </w:r>
      <w:r w:rsidRPr="00343F22">
        <w:rPr>
          <w:rStyle w:val="StyleUnderline"/>
          <w:highlight w:val="yellow"/>
        </w:rPr>
        <w:t>cobalt</w:t>
      </w:r>
      <w:r w:rsidRPr="00343F22">
        <w:t xml:space="preserve">, and 7,500 tons of platinum, among other minerals.65 To put that in economic terms, the value of </w:t>
      </w:r>
      <w:r w:rsidRPr="00343F22">
        <w:rPr>
          <w:rStyle w:val="StyleUnderline"/>
          <w:highlight w:val="yellow"/>
        </w:rPr>
        <w:t>each asteroid could be somewhere in the trillions</w:t>
      </w:r>
      <w:r w:rsidRPr="00343F22">
        <w:t xml:space="preserve"> [of dollars] or higher. 66 Indeed, because of their zero gravity fields and availability of metals, asteroids have been considered as candidates for resource extraction since the beginning of the space age.67 The technology needed to extract resources from asteroids, however, is a very recent phenomenon.68 With the European Space Agency successfully landing the </w:t>
      </w:r>
      <w:r w:rsidRPr="00343F22">
        <w:rPr>
          <w:rStyle w:val="StyleUnderline"/>
          <w:highlight w:val="yellow"/>
        </w:rPr>
        <w:t>Philae Lander</w:t>
      </w:r>
      <w:r w:rsidRPr="00343F22">
        <w:t xml:space="preserve"> on Comet 67P, </w:t>
      </w:r>
      <w:r w:rsidRPr="00343F22">
        <w:rPr>
          <w:rStyle w:val="StyleUnderline"/>
          <w:highlight w:val="yellow"/>
        </w:rPr>
        <w:t>it is much more plausible to land a mining operation on an asteroid</w:t>
      </w:r>
      <w:r w:rsidRPr="00343F22">
        <w:t xml:space="preserve">.69 Although companies likely are not able to send mining ventures to asteroids immediately, as the preceding section suggested, asteroid mining is a possibility in the near future.70 First of all, </w:t>
      </w:r>
      <w:r w:rsidRPr="00343F22">
        <w:rPr>
          <w:rStyle w:val="StyleUnderline"/>
          <w:highlight w:val="yellow"/>
        </w:rPr>
        <w:t>two companies are developing the technology needed</w:t>
      </w:r>
      <w:r w:rsidRPr="00343F22">
        <w:t xml:space="preserve"> to mine asteroids.71Planetary Resources is creating cheaper prospecting spacecraft small enough to hitch a ride into space with larger, primary payloads. 72 Another company, </w:t>
      </w:r>
      <w:r w:rsidRPr="00343F22">
        <w:rPr>
          <w:rStyle w:val="StyleUnderline"/>
          <w:highlight w:val="yellow"/>
        </w:rPr>
        <w:t>Deep Space Industries</w:t>
      </w:r>
      <w:r w:rsidRPr="00343F22">
        <w:t xml:space="preserve"> (DSI), is developing a four-stage system for mining in space: Prospecting, Processing, Harvesting, and Manufacturing.73 It has </w:t>
      </w:r>
      <w:r w:rsidRPr="00343F22">
        <w:rPr>
          <w:rStyle w:val="StyleUnderline"/>
          <w:highlight w:val="yellow"/>
        </w:rPr>
        <w:t>already invented one spacecraft</w:t>
      </w:r>
      <w:r w:rsidRPr="00343F22">
        <w:t xml:space="preserve"> to be used for the Prospecting stage: a tiny probe, called </w:t>
      </w:r>
      <w:proofErr w:type="spellStart"/>
      <w:r w:rsidRPr="00343F22">
        <w:t>FireFly</w:t>
      </w:r>
      <w:proofErr w:type="spellEnd"/>
      <w:r w:rsidRPr="00343F22">
        <w:t xml:space="preserve">, designed to scout asteroids and study their size, shape, spin and composition </w:t>
      </w:r>
      <w:proofErr w:type="gramStart"/>
      <w:r w:rsidRPr="00343F22">
        <w:t>. . . .</w:t>
      </w:r>
      <w:proofErr w:type="gramEnd"/>
      <w:r w:rsidRPr="00343F22">
        <w:t xml:space="preserve"> 74 For the Processing phase, DSI is </w:t>
      </w:r>
      <w:r w:rsidRPr="00343F22">
        <w:rPr>
          <w:rStyle w:val="StyleUnderline"/>
          <w:highlight w:val="yellow"/>
        </w:rPr>
        <w:t>creating technology required to transform regolith to raw materials</w:t>
      </w:r>
      <w:r w:rsidRPr="00343F22">
        <w:t xml:space="preserve"> for manufacture.75 The company is currently developing another spacecraft, called a </w:t>
      </w:r>
      <w:proofErr w:type="spellStart"/>
      <w:r w:rsidRPr="00343F22">
        <w:rPr>
          <w:rStyle w:val="StyleUnderline"/>
        </w:rPr>
        <w:t>Harvestor</w:t>
      </w:r>
      <w:proofErr w:type="spellEnd"/>
      <w:r w:rsidRPr="00343F22">
        <w:t xml:space="preserve">, for the third stage to collect and transport resources.76Finally, the company is creating technology to manufacture finished products in space.77 The United States space policy is also embracing the idea of asteroid mining. In April 2010, President Obama promised to send astronauts to explore an asteroid by 2025.78 In 2014, NASA requested, much to the surprise of asteroid scientists, a budget that includes $105 million to begin work on a mission that would send a robotic spacecraft to capture an asteroid as early as 2019 and haul it back so that astronauts could rendezvous with it by 2022. 79 Further, </w:t>
      </w:r>
      <w:r w:rsidRPr="00343F22">
        <w:rPr>
          <w:rStyle w:val="StyleUnderline"/>
          <w:highlight w:val="yellow"/>
        </w:rPr>
        <w:t>NASA</w:t>
      </w:r>
      <w:r w:rsidRPr="00343F22">
        <w:t xml:space="preserve"> has </w:t>
      </w:r>
      <w:r w:rsidRPr="00343F22">
        <w:rPr>
          <w:rStyle w:val="StyleUnderline"/>
          <w:highlight w:val="yellow"/>
        </w:rPr>
        <w:t>awarded contracts</w:t>
      </w:r>
      <w:r w:rsidRPr="00343F22">
        <w:t xml:space="preserve"> to Planetary Resources and Deep Space Industries to prepare for and ultimately execute missions to land on and mine asteroids for valuable resources. 80 NASA is also designing a spacecraft, the primary goal of which is to land on an asteroid and take samples.81 It is scheduled for launch in September 2016.82 </w:t>
      </w:r>
      <w:proofErr w:type="gramStart"/>
      <w:r w:rsidRPr="00343F22">
        <w:t>As</w:t>
      </w:r>
      <w:proofErr w:type="gramEnd"/>
      <w:r w:rsidRPr="00343F22">
        <w:t xml:space="preserve"> all this recent development suggests, the technology to mine asteroids is not far off. In fact, </w:t>
      </w:r>
      <w:r w:rsidRPr="00343F22">
        <w:rPr>
          <w:rStyle w:val="StyleUnderline"/>
          <w:highlight w:val="yellow"/>
        </w:rPr>
        <w:t>the requisite technology exists it just needs to be adapted for use in an extraterrestrial environment</w:t>
      </w:r>
      <w:r w:rsidRPr="00343F22">
        <w:t xml:space="preserve">.83 As Chris Lewicki, president of Planetary Resources, said: </w:t>
      </w:r>
      <w:r w:rsidRPr="00343F22">
        <w:rPr>
          <w:rStyle w:val="StyleUnderline"/>
          <w:highlight w:val="yellow"/>
        </w:rPr>
        <w:t>[T]he</w:t>
      </w:r>
      <w:r w:rsidRPr="00343F22">
        <w:t xml:space="preserve"> single biggest </w:t>
      </w:r>
      <w:r w:rsidRPr="00343F22">
        <w:rPr>
          <w:rStyle w:val="StyleUnderline"/>
          <w:highlight w:val="yellow"/>
        </w:rPr>
        <w:t>challenge that Planetary Resources will have</w:t>
      </w:r>
      <w:r w:rsidRPr="00343F22">
        <w:t xml:space="preserve"> to overcome </w:t>
      </w:r>
      <w:r w:rsidRPr="00343F22">
        <w:rPr>
          <w:rStyle w:val="StyleUnderline"/>
          <w:highlight w:val="yellow"/>
        </w:rPr>
        <w:t>is convincing people that asteroid mining will happen sooner than they think</w:t>
      </w:r>
      <w:r w:rsidRPr="00343F22">
        <w:t xml:space="preserve">. 84 Asteroid mining will gain in popularity as resources deplete, forcing humans to dig deeper and deeper in the </w:t>
      </w:r>
      <w:proofErr w:type="spellStart"/>
      <w:r w:rsidRPr="00343F22">
        <w:t>Earths</w:t>
      </w:r>
      <w:proofErr w:type="spellEnd"/>
      <w:r w:rsidRPr="00343F22">
        <w:t xml:space="preserve"> crust for minerals. 85 A recent article summarized some of </w:t>
      </w:r>
      <w:proofErr w:type="spellStart"/>
      <w:r w:rsidRPr="00343F22">
        <w:t>Lewickis</w:t>
      </w:r>
      <w:proofErr w:type="spellEnd"/>
      <w:r w:rsidRPr="00343F22">
        <w:t xml:space="preserve"> reasoning succinctly: </w:t>
      </w:r>
      <w:r w:rsidRPr="00343F22">
        <w:rPr>
          <w:rStyle w:val="StyleUnderline"/>
          <w:highlight w:val="yellow"/>
        </w:rPr>
        <w:t>[T]he energy required</w:t>
      </w:r>
      <w:r w:rsidRPr="00343F22">
        <w:t xml:space="preserve"> to extract minerals from an asteroid </w:t>
      </w:r>
      <w:r w:rsidRPr="00343F22">
        <w:rPr>
          <w:rStyle w:val="StyleUnderline"/>
          <w:highlight w:val="yellow"/>
        </w:rPr>
        <w:t>is considerably less</w:t>
      </w:r>
      <w:r w:rsidRPr="00343F22">
        <w:t xml:space="preserve"> than to extract from the Earth, or even the moon . . . , because in space there is no atmosphere to </w:t>
      </w:r>
      <w:proofErr w:type="spellStart"/>
      <w:r w:rsidRPr="00343F22">
        <w:t>oxidise</w:t>
      </w:r>
      <w:proofErr w:type="spellEnd"/>
      <w:r w:rsidRPr="00343F22">
        <w:t xml:space="preserve"> or salt to corrode, no weather, no gravity or friction to oppose transportation, dissipate energy and waste heat and unlimited heat from the sun and coldness in space for refrigeration, creating the </w:t>
      </w:r>
      <w:r w:rsidRPr="00343F22">
        <w:rPr>
          <w:rStyle w:val="StyleUnderline"/>
          <w:highlight w:val="yellow"/>
        </w:rPr>
        <w:t>perfect vacuum</w:t>
      </w:r>
      <w:r w:rsidRPr="00343F22">
        <w:t xml:space="preserve"> . . . .86</w:t>
      </w:r>
    </w:p>
    <w:p w14:paraId="7457D6AB" w14:textId="77777777" w:rsidR="00343F22" w:rsidRPr="00343F22" w:rsidRDefault="00343F22" w:rsidP="00343F22"/>
    <w:p w14:paraId="68D3454C" w14:textId="77777777" w:rsidR="00343F22" w:rsidRPr="00343F22" w:rsidRDefault="00343F22" w:rsidP="00343F22">
      <w:pPr>
        <w:pStyle w:val="Heading4"/>
        <w:rPr>
          <w:rFonts w:cs="Times New Roman"/>
        </w:rPr>
      </w:pPr>
      <w:r w:rsidRPr="00343F22">
        <w:rPr>
          <w:rFonts w:cs="Times New Roman"/>
        </w:rPr>
        <w:t xml:space="preserve">Outweighs the </w:t>
      </w:r>
      <w:proofErr w:type="spellStart"/>
      <w:r w:rsidRPr="00343F22">
        <w:rPr>
          <w:rFonts w:cs="Times New Roman"/>
        </w:rPr>
        <w:t>aff</w:t>
      </w:r>
      <w:proofErr w:type="spellEnd"/>
      <w:r w:rsidRPr="00343F22">
        <w:rPr>
          <w:rFonts w:cs="Times New Roman"/>
        </w:rPr>
        <w:t>.</w:t>
      </w:r>
    </w:p>
    <w:p w14:paraId="0C165319" w14:textId="77777777" w:rsidR="00343F22" w:rsidRPr="00343F22" w:rsidRDefault="00343F22" w:rsidP="00343F22">
      <w:r w:rsidRPr="00343F22">
        <w:t xml:space="preserve">Phil </w:t>
      </w:r>
      <w:r w:rsidRPr="00343F22">
        <w:rPr>
          <w:rStyle w:val="Style13ptBold"/>
        </w:rPr>
        <w:t>Torres 16</w:t>
      </w:r>
      <w:r w:rsidRPr="00343F22">
        <w:t xml:space="preserve">. Affiliate scholar at the Institute for Ethics and Emerging Technologies. “Biodiversity loss: An existential risk comparable to climate change.” </w:t>
      </w:r>
      <w:r w:rsidRPr="00343F22">
        <w:rPr>
          <w:i/>
        </w:rPr>
        <w:t>Bulletin of the Atomic Scientists</w:t>
      </w:r>
      <w:r w:rsidRPr="00343F22">
        <w:t xml:space="preserve"> 4/11/2016. http://thebulletin.org/biodiversity-loss-existential-risk-comparable-climate-change9329</w:t>
      </w:r>
    </w:p>
    <w:p w14:paraId="4F7E9B6E" w14:textId="77777777" w:rsidR="00343F22" w:rsidRPr="00343F22" w:rsidRDefault="00343F22" w:rsidP="00343F22">
      <w:r w:rsidRPr="00343F22">
        <w:t xml:space="preserve">Such considerations warrant decoupling biodiversity loss from climate </w:t>
      </w:r>
      <w:proofErr w:type="gramStart"/>
      <w:r w:rsidRPr="00343F22">
        <w:t>change, because</w:t>
      </w:r>
      <w:proofErr w:type="gramEnd"/>
      <w:r w:rsidRPr="00343F22">
        <w:t xml:space="preserve"> the former has been consistently subsumed by the latter as a mere effect. </w:t>
      </w:r>
      <w:r w:rsidRPr="00343F22">
        <w:rPr>
          <w:rStyle w:val="StyleUnderline"/>
        </w:rPr>
        <w:t>Biodiversity loss is a distinct environmental crisis with its own unique syndrome of causes, consequences, and solutions</w:t>
      </w:r>
      <w:r w:rsidRPr="00343F22">
        <w:t xml:space="preserve">—such as restoring habitats, creating protected areas (“biodiversity parks”), and practicing sustainable agriculture. The sixth extinction. </w:t>
      </w:r>
      <w:r w:rsidRPr="00343F22">
        <w:rPr>
          <w:rStyle w:val="StyleUnderline"/>
        </w:rPr>
        <w:t xml:space="preserve">The </w:t>
      </w:r>
      <w:r w:rsidRPr="00343F22">
        <w:rPr>
          <w:rStyle w:val="StyleUnderline"/>
          <w:highlight w:val="cyan"/>
        </w:rPr>
        <w:t xml:space="preserve">repercussions of </w:t>
      </w:r>
      <w:r w:rsidRPr="00343F22">
        <w:rPr>
          <w:rStyle w:val="Emphasis"/>
          <w:highlight w:val="cyan"/>
        </w:rPr>
        <w:t>biod</w:t>
      </w:r>
      <w:r w:rsidRPr="00343F22">
        <w:rPr>
          <w:rStyle w:val="StyleUnderline"/>
        </w:rPr>
        <w:t xml:space="preserve">iversity </w:t>
      </w:r>
      <w:r w:rsidRPr="00343F22">
        <w:rPr>
          <w:rStyle w:val="StyleUnderline"/>
          <w:highlight w:val="cyan"/>
        </w:rPr>
        <w:t>loss are</w:t>
      </w:r>
      <w:r w:rsidRPr="00343F22">
        <w:t xml:space="preserve"> potentially </w:t>
      </w:r>
      <w:r w:rsidRPr="00343F22">
        <w:rPr>
          <w:rStyle w:val="StyleUnderline"/>
          <w:highlight w:val="cyan"/>
        </w:rPr>
        <w:t>as severe as</w:t>
      </w:r>
      <w:r w:rsidRPr="00343F22">
        <w:rPr>
          <w:rStyle w:val="StyleUnderline"/>
        </w:rPr>
        <w:t xml:space="preserve"> those</w:t>
      </w:r>
      <w:r w:rsidRPr="00343F22">
        <w:t xml:space="preserve"> anticipated </w:t>
      </w:r>
      <w:r w:rsidRPr="00343F22">
        <w:rPr>
          <w:rStyle w:val="StyleUnderline"/>
        </w:rPr>
        <w:t xml:space="preserve">from </w:t>
      </w:r>
      <w:r w:rsidRPr="00343F22">
        <w:rPr>
          <w:rStyle w:val="Emphasis"/>
          <w:highlight w:val="cyan"/>
        </w:rPr>
        <w:t>climate change</w:t>
      </w:r>
      <w:r w:rsidRPr="00343F22">
        <w:rPr>
          <w:rStyle w:val="StyleUnderline"/>
          <w:highlight w:val="cyan"/>
        </w:rPr>
        <w:t>, or</w:t>
      </w:r>
      <w:r w:rsidRPr="00343F22">
        <w:t xml:space="preserve"> even a </w:t>
      </w:r>
      <w:r w:rsidRPr="00343F22">
        <w:rPr>
          <w:rStyle w:val="Emphasis"/>
          <w:highlight w:val="cyan"/>
        </w:rPr>
        <w:t>nuc</w:t>
      </w:r>
      <w:r w:rsidRPr="00343F22">
        <w:rPr>
          <w:rStyle w:val="Emphasis"/>
        </w:rPr>
        <w:t xml:space="preserve">lear </w:t>
      </w:r>
      <w:r w:rsidRPr="00343F22">
        <w:rPr>
          <w:rStyle w:val="Emphasis"/>
          <w:highlight w:val="cyan"/>
        </w:rPr>
        <w:t>conflict</w:t>
      </w:r>
      <w:r w:rsidRPr="00343F22">
        <w:t xml:space="preserve">. For example, </w:t>
      </w:r>
      <w:r w:rsidRPr="00343F22">
        <w:rPr>
          <w:rStyle w:val="StyleUnderline"/>
        </w:rPr>
        <w:t>according to a 2015 study</w:t>
      </w:r>
      <w:r w:rsidRPr="00343F22">
        <w:t xml:space="preserve"> published in Science Advances, </w:t>
      </w:r>
      <w:r w:rsidRPr="00343F22">
        <w:rPr>
          <w:rStyle w:val="StyleUnderline"/>
        </w:rPr>
        <w:t xml:space="preserve">the best available evidence reveals “an exceptionally rapid loss of biodiversity over the last few centuries, indicating that a </w:t>
      </w:r>
      <w:r w:rsidRPr="00343F22">
        <w:rPr>
          <w:rStyle w:val="Emphasis"/>
        </w:rPr>
        <w:t>sixth mass extinction</w:t>
      </w:r>
      <w:r w:rsidRPr="00343F22">
        <w:rPr>
          <w:rStyle w:val="StyleUnderline"/>
        </w:rPr>
        <w:t xml:space="preserve"> is already under way.”</w:t>
      </w:r>
      <w:r w:rsidRPr="00343F22">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343F22">
        <w:rPr>
          <w:rStyle w:val="StyleUnderline"/>
        </w:rPr>
        <w:t>using its conservative figures, the average loss of vertebrate species was 100 times higher in the past century relative to the background rate of extinction</w:t>
      </w:r>
      <w:r w:rsidRPr="00343F22">
        <w:t xml:space="preserve">. (Other scientists have suggested that the current extinction rate could be as much as 10,000 times higher than normal.) As the authors write, </w:t>
      </w:r>
      <w:r w:rsidRPr="00343F22">
        <w:rPr>
          <w:rStyle w:val="StyleUnderline"/>
        </w:rPr>
        <w:t xml:space="preserve">“The </w:t>
      </w:r>
      <w:r w:rsidRPr="00343F22">
        <w:rPr>
          <w:rStyle w:val="Emphasis"/>
          <w:highlight w:val="cyan"/>
        </w:rPr>
        <w:t>ev</w:t>
      </w:r>
      <w:r w:rsidRPr="00343F22">
        <w:rPr>
          <w:rStyle w:val="StyleUnderline"/>
        </w:rPr>
        <w:t xml:space="preserve">idence </w:t>
      </w:r>
      <w:r w:rsidRPr="00343F22">
        <w:rPr>
          <w:rStyle w:val="StyleUnderline"/>
          <w:highlight w:val="cyan"/>
        </w:rPr>
        <w:t xml:space="preserve">is </w:t>
      </w:r>
      <w:r w:rsidRPr="00343F22">
        <w:rPr>
          <w:rStyle w:val="Emphasis"/>
          <w:highlight w:val="cyan"/>
        </w:rPr>
        <w:t>incontrovertible</w:t>
      </w:r>
      <w:r w:rsidRPr="00343F22">
        <w:rPr>
          <w:rStyle w:val="StyleUnderline"/>
        </w:rPr>
        <w:t xml:space="preserve"> that recent extinction rates are unprecedented in human history and highly unusual in Earth’s history.”</w:t>
      </w:r>
      <w:r w:rsidRPr="00343F22">
        <w:t xml:space="preserve"> Perhaps the term “Big Six” should enter the popular lexicon—to add the current extinction to the previous “Big Five,” the last of which wiped out the dinosaurs 66 million years ago. But </w:t>
      </w:r>
      <w:r w:rsidRPr="00343F22">
        <w:rPr>
          <w:rStyle w:val="StyleUnderline"/>
        </w:rPr>
        <w:t>the concept of biodiversity encompasses more than just the total number of species on the planet. It</w:t>
      </w:r>
      <w:r w:rsidRPr="00343F22">
        <w:t xml:space="preserve"> also </w:t>
      </w:r>
      <w:r w:rsidRPr="00343F22">
        <w:rPr>
          <w:rStyle w:val="StyleUnderline"/>
        </w:rPr>
        <w:t>refers to the size of different populations of species</w:t>
      </w:r>
      <w:r w:rsidRPr="00343F22">
        <w:t xml:space="preserve">. With respect to this phenomenon, </w:t>
      </w:r>
      <w:r w:rsidRPr="00343F22">
        <w:rPr>
          <w:rStyle w:val="StyleUnderline"/>
        </w:rPr>
        <w:t xml:space="preserve">multiple studies have confirmed that wild populations around the world are dwindling and disappearing at an </w:t>
      </w:r>
      <w:r w:rsidRPr="00343F22">
        <w:rPr>
          <w:rStyle w:val="Emphasis"/>
        </w:rPr>
        <w:t>alarming rate</w:t>
      </w:r>
      <w:r w:rsidRPr="00343F22">
        <w:t xml:space="preserve">. For example, the 2010 Global Biodiversity Outlook report found that the population of wild vertebrates living in the tropics dropped by 59 percent between 1970 and 2006. </w:t>
      </w:r>
      <w:r w:rsidRPr="00343F22">
        <w:rPr>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343F22">
        <w:t xml:space="preserve">Consistent with these data, </w:t>
      </w:r>
      <w:r w:rsidRPr="00343F22">
        <w:rPr>
          <w:rStyle w:val="StyleUnderline"/>
        </w:rPr>
        <w:t>the 2014 Living Planet Report shows that the global population of wild vertebrates dropped by 52 percent in only four decades</w:t>
      </w:r>
      <w:r w:rsidRPr="00343F22">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343F22">
        <w:rPr>
          <w:rStyle w:val="StyleUnderline"/>
        </w:rPr>
        <w:t xml:space="preserve">a 2006 study published in </w:t>
      </w:r>
      <w:proofErr w:type="gramStart"/>
      <w:r w:rsidRPr="00343F22">
        <w:rPr>
          <w:rStyle w:val="StyleUnderline"/>
        </w:rPr>
        <w:t>Science</w:t>
      </w:r>
      <w:proofErr w:type="gramEnd"/>
      <w:r w:rsidRPr="00343F22">
        <w:t xml:space="preserve"> does precisely this: It </w:t>
      </w:r>
      <w:r w:rsidRPr="00343F22">
        <w:rPr>
          <w:rStyle w:val="StyleUnderline"/>
        </w:rPr>
        <w:t>projects past trends of marine biodiversity loss into the 21st century, concluding that, unless significant changes are made to patterns of human activity, there will be virtually no more wild-caught seafood by 2048</w:t>
      </w:r>
      <w:r w:rsidRPr="00343F22">
        <w:t xml:space="preserve">. Catastrophic consequences for civilization. </w:t>
      </w:r>
      <w:r w:rsidRPr="00343F22">
        <w:rPr>
          <w:rStyle w:val="StyleUnderline"/>
        </w:rPr>
        <w:t>The consequences of this rapid pruning of the evolutionary tree of life extend beyond the obvious. There could be surprising effects of biodiversity loss that scientists are unable to fully anticipate in advance</w:t>
      </w:r>
      <w:r w:rsidRPr="00343F22">
        <w:t xml:space="preserve">. For example, </w:t>
      </w:r>
      <w:r w:rsidRPr="00343F22">
        <w:rPr>
          <w:rStyle w:val="StyleUnderline"/>
        </w:rPr>
        <w:t xml:space="preserve">prior research has shown that localized </w:t>
      </w:r>
      <w:r w:rsidRPr="00343F22">
        <w:rPr>
          <w:rStyle w:val="StyleUnderline"/>
          <w:highlight w:val="cyan"/>
        </w:rPr>
        <w:t>ecosystems</w:t>
      </w:r>
      <w:r w:rsidRPr="00343F22">
        <w:rPr>
          <w:rStyle w:val="StyleUnderline"/>
        </w:rPr>
        <w:t xml:space="preserve"> can </w:t>
      </w:r>
      <w:r w:rsidRPr="00343F22">
        <w:rPr>
          <w:rStyle w:val="StyleUnderline"/>
          <w:highlight w:val="cyan"/>
        </w:rPr>
        <w:t xml:space="preserve">undergo </w:t>
      </w:r>
      <w:r w:rsidRPr="00343F22">
        <w:rPr>
          <w:rStyle w:val="Emphasis"/>
          <w:highlight w:val="cyan"/>
        </w:rPr>
        <w:t>abrupt</w:t>
      </w:r>
      <w:r w:rsidRPr="00343F22">
        <w:rPr>
          <w:rStyle w:val="StyleUnderline"/>
          <w:highlight w:val="cyan"/>
        </w:rPr>
        <w:t xml:space="preserve"> and </w:t>
      </w:r>
      <w:r w:rsidRPr="00343F22">
        <w:rPr>
          <w:rStyle w:val="Emphasis"/>
          <w:highlight w:val="cyan"/>
        </w:rPr>
        <w:t>irreversible shifts</w:t>
      </w:r>
      <w:r w:rsidRPr="00343F22">
        <w:rPr>
          <w:rStyle w:val="StyleUnderline"/>
        </w:rPr>
        <w:t xml:space="preserve"> when they reach a tipping point. According to a 2012 paper published in Nature, there are reasons for thinking that we may be approaching </w:t>
      </w:r>
      <w:r w:rsidRPr="00343F22">
        <w:rPr>
          <w:rStyle w:val="StyleUnderline"/>
          <w:highlight w:val="cyan"/>
        </w:rPr>
        <w:t xml:space="preserve">a </w:t>
      </w:r>
      <w:r w:rsidRPr="00343F22">
        <w:rPr>
          <w:rStyle w:val="Emphasis"/>
          <w:highlight w:val="cyan"/>
        </w:rPr>
        <w:t>tipping point</w:t>
      </w:r>
      <w:r w:rsidRPr="00343F22">
        <w:rPr>
          <w:rStyle w:val="StyleUnderline"/>
        </w:rPr>
        <w:t xml:space="preserve"> of this sort in the </w:t>
      </w:r>
      <w:r w:rsidRPr="00343F22">
        <w:rPr>
          <w:rStyle w:val="Emphasis"/>
        </w:rPr>
        <w:t>global ecosystem</w:t>
      </w:r>
      <w:r w:rsidRPr="00343F22">
        <w:rPr>
          <w:rStyle w:val="StyleUnderline"/>
        </w:rPr>
        <w:t xml:space="preserve">, beyond which the </w:t>
      </w:r>
      <w:r w:rsidRPr="00343F22">
        <w:rPr>
          <w:rStyle w:val="StyleUnderline"/>
          <w:highlight w:val="cyan"/>
        </w:rPr>
        <w:t xml:space="preserve">consequences could be </w:t>
      </w:r>
      <w:r w:rsidRPr="00343F22">
        <w:rPr>
          <w:rStyle w:val="Emphasis"/>
          <w:highlight w:val="cyan"/>
        </w:rPr>
        <w:t>catastrophic for civilization</w:t>
      </w:r>
      <w:r w:rsidRPr="00343F22">
        <w:t xml:space="preserve">. </w:t>
      </w:r>
      <w:r w:rsidRPr="00343F22">
        <w:rPr>
          <w:rStyle w:val="StyleUnderline"/>
        </w:rPr>
        <w:t xml:space="preserve">As the authors write, a planetary-scale transition could precipitate “substantial losses of ecosystem services </w:t>
      </w:r>
      <w:r w:rsidRPr="00343F22">
        <w:rPr>
          <w:rStyle w:val="Emphasis"/>
        </w:rPr>
        <w:t>required to sustain the human population</w:t>
      </w:r>
      <w:r w:rsidRPr="00343F22">
        <w:rPr>
          <w:rStyle w:val="StyleUnderline"/>
        </w:rPr>
        <w:t>.”</w:t>
      </w:r>
      <w:r w:rsidRPr="00343F22">
        <w:t xml:space="preserve"> An ecosystem service is any ecological process that benefits humanity, such as food production and crop pollination. </w:t>
      </w:r>
      <w:r w:rsidRPr="00343F22">
        <w:rPr>
          <w:rStyle w:val="StyleUnderline"/>
        </w:rPr>
        <w:t>If the global ecosystem were to cross a tipping point and substantial ecosystem services were lost, the results could be “</w:t>
      </w:r>
      <w:r w:rsidRPr="00343F22">
        <w:rPr>
          <w:rStyle w:val="Emphasis"/>
          <w:highlight w:val="cyan"/>
        </w:rPr>
        <w:t>widespread</w:t>
      </w:r>
      <w:r w:rsidRPr="00343F22">
        <w:rPr>
          <w:rStyle w:val="Emphasis"/>
        </w:rPr>
        <w:t xml:space="preserve"> social </w:t>
      </w:r>
      <w:r w:rsidRPr="00343F22">
        <w:rPr>
          <w:rStyle w:val="Emphasis"/>
          <w:highlight w:val="cyan"/>
        </w:rPr>
        <w:t>unrest</w:t>
      </w:r>
      <w:r w:rsidRPr="00343F22">
        <w:rPr>
          <w:rStyle w:val="StyleUnderline"/>
          <w:highlight w:val="cyan"/>
        </w:rPr>
        <w:t xml:space="preserve">, </w:t>
      </w:r>
      <w:r w:rsidRPr="00343F22">
        <w:rPr>
          <w:rStyle w:val="Emphasis"/>
          <w:highlight w:val="cyan"/>
        </w:rPr>
        <w:t>economic instability</w:t>
      </w:r>
      <w:r w:rsidRPr="00343F22">
        <w:rPr>
          <w:rStyle w:val="StyleUnderline"/>
          <w:highlight w:val="cyan"/>
        </w:rPr>
        <w:t xml:space="preserve">, and </w:t>
      </w:r>
      <w:r w:rsidRPr="00343F22">
        <w:rPr>
          <w:rStyle w:val="Emphasis"/>
          <w:highlight w:val="cyan"/>
        </w:rPr>
        <w:t>loss of</w:t>
      </w:r>
      <w:r w:rsidRPr="00343F22">
        <w:rPr>
          <w:rStyle w:val="Emphasis"/>
        </w:rPr>
        <w:t xml:space="preserve"> human </w:t>
      </w:r>
      <w:r w:rsidRPr="00343F22">
        <w:rPr>
          <w:rStyle w:val="Emphasis"/>
          <w:highlight w:val="cyan"/>
        </w:rPr>
        <w:t>life</w:t>
      </w:r>
      <w:r w:rsidRPr="00343F22">
        <w:rPr>
          <w:rStyle w:val="StyleUnderline"/>
        </w:rPr>
        <w:t>.”</w:t>
      </w:r>
      <w:r w:rsidRPr="00343F22">
        <w:t xml:space="preserve"> </w:t>
      </w:r>
      <w:r w:rsidRPr="00343F22">
        <w:rPr>
          <w:rStyle w:val="StyleUnderline"/>
        </w:rPr>
        <w:t>According to</w:t>
      </w:r>
      <w:r w:rsidRPr="00343F22">
        <w:t xml:space="preserve"> Missouri Botanical Garden </w:t>
      </w:r>
      <w:r w:rsidRPr="00343F22">
        <w:rPr>
          <w:rStyle w:val="StyleUnderline"/>
        </w:rPr>
        <w:t>ecologist</w:t>
      </w:r>
      <w:r w:rsidRPr="00343F22">
        <w:t xml:space="preserve"> Adam </w:t>
      </w:r>
      <w:r w:rsidRPr="00343F22">
        <w:rPr>
          <w:rStyle w:val="StyleUnderline"/>
        </w:rPr>
        <w:t>Smith</w:t>
      </w:r>
      <w:r w:rsidRPr="00343F22">
        <w:t xml:space="preserve">, one of the paper’s co-authors, </w:t>
      </w:r>
      <w:r w:rsidRPr="00343F22">
        <w:rPr>
          <w:rStyle w:val="StyleUnderline"/>
        </w:rPr>
        <w:t>this could occur</w:t>
      </w:r>
      <w:r w:rsidRPr="00343F22">
        <w:t xml:space="preserve"> in a matter of decades—</w:t>
      </w:r>
      <w:r w:rsidRPr="00343F22">
        <w:rPr>
          <w:rStyle w:val="Emphasis"/>
          <w:highlight w:val="cyan"/>
        </w:rPr>
        <w:t>far more quickly</w:t>
      </w:r>
      <w:r w:rsidRPr="00343F22">
        <w:rPr>
          <w:rStyle w:val="StyleUnderline"/>
          <w:highlight w:val="cyan"/>
        </w:rPr>
        <w:t xml:space="preserve"> than</w:t>
      </w:r>
      <w:r w:rsidRPr="00343F22">
        <w:t xml:space="preserve"> most of the expected consequences of </w:t>
      </w:r>
      <w:r w:rsidRPr="00343F22">
        <w:rPr>
          <w:rStyle w:val="StyleUnderline"/>
          <w:highlight w:val="cyan"/>
        </w:rPr>
        <w:t xml:space="preserve">climate change, yet </w:t>
      </w:r>
      <w:r w:rsidRPr="00343F22">
        <w:rPr>
          <w:rStyle w:val="Emphasis"/>
          <w:highlight w:val="cyan"/>
        </w:rPr>
        <w:t>equally destructive</w:t>
      </w:r>
      <w:r w:rsidRPr="00343F22">
        <w:t xml:space="preserve">. </w:t>
      </w:r>
      <w:r w:rsidRPr="00343F22">
        <w:rPr>
          <w:rStyle w:val="StyleUnderline"/>
        </w:rPr>
        <w:t xml:space="preserve">Biodiversity loss is </w:t>
      </w:r>
      <w:r w:rsidRPr="00343F22">
        <w:rPr>
          <w:rStyle w:val="StyleUnderline"/>
          <w:highlight w:val="cyan"/>
        </w:rPr>
        <w:t xml:space="preserve">a </w:t>
      </w:r>
      <w:r w:rsidRPr="00343F22">
        <w:rPr>
          <w:rStyle w:val="Emphasis"/>
          <w:highlight w:val="cyan"/>
        </w:rPr>
        <w:t>“threat multiplier”</w:t>
      </w:r>
      <w:r w:rsidRPr="00343F22">
        <w:rPr>
          <w:rStyle w:val="StyleUnderline"/>
          <w:highlight w:val="cyan"/>
        </w:rPr>
        <w:t xml:space="preserve"> that</w:t>
      </w:r>
      <w:r w:rsidRPr="00343F22">
        <w:rPr>
          <w:rStyle w:val="StyleUnderline"/>
        </w:rPr>
        <w:t xml:space="preserve">, by pushing societies to the brink of collapse, </w:t>
      </w:r>
      <w:r w:rsidRPr="00343F22">
        <w:rPr>
          <w:rStyle w:val="StyleUnderline"/>
          <w:highlight w:val="cyan"/>
        </w:rPr>
        <w:t xml:space="preserve">will </w:t>
      </w:r>
      <w:r w:rsidRPr="00343F22">
        <w:rPr>
          <w:rStyle w:val="Emphasis"/>
          <w:highlight w:val="cyan"/>
        </w:rPr>
        <w:t>exacerbate</w:t>
      </w:r>
      <w:r w:rsidRPr="00343F22">
        <w:rPr>
          <w:rStyle w:val="Emphasis"/>
        </w:rPr>
        <w:t xml:space="preserve"> existing </w:t>
      </w:r>
      <w:r w:rsidRPr="00343F22">
        <w:rPr>
          <w:rStyle w:val="Emphasis"/>
          <w:highlight w:val="cyan"/>
        </w:rPr>
        <w:t>conflicts</w:t>
      </w:r>
      <w:r w:rsidRPr="00343F22">
        <w:rPr>
          <w:rStyle w:val="StyleUnderline"/>
          <w:highlight w:val="cyan"/>
        </w:rPr>
        <w:t xml:space="preserve"> and</w:t>
      </w:r>
      <w:r w:rsidRPr="00343F22">
        <w:rPr>
          <w:rStyle w:val="StyleUnderline"/>
        </w:rPr>
        <w:t xml:space="preserve"> introduce entirely new struggles between state </w:t>
      </w:r>
      <w:r w:rsidRPr="00343F22">
        <w:rPr>
          <w:rStyle w:val="StyleUnderline"/>
          <w:highlight w:val="cyan"/>
        </w:rPr>
        <w:t>and</w:t>
      </w:r>
      <w:r w:rsidRPr="00343F22">
        <w:rPr>
          <w:rStyle w:val="StyleUnderline"/>
        </w:rPr>
        <w:t xml:space="preserve"> non-state actors</w:t>
      </w:r>
      <w:r w:rsidRPr="00343F22">
        <w:t xml:space="preserve">. Indeed, </w:t>
      </w:r>
      <w:r w:rsidRPr="00343F22">
        <w:rPr>
          <w:rStyle w:val="StyleUnderline"/>
        </w:rPr>
        <w:t xml:space="preserve">it could even </w:t>
      </w:r>
      <w:r w:rsidRPr="00343F22">
        <w:rPr>
          <w:rStyle w:val="StyleUnderline"/>
          <w:highlight w:val="cyan"/>
        </w:rPr>
        <w:t>fuel</w:t>
      </w:r>
      <w:r w:rsidRPr="00343F22">
        <w:t xml:space="preserve"> the rise of </w:t>
      </w:r>
      <w:r w:rsidRPr="00343F22">
        <w:rPr>
          <w:rStyle w:val="Emphasis"/>
          <w:highlight w:val="cyan"/>
        </w:rPr>
        <w:t>terrorism</w:t>
      </w:r>
      <w:r w:rsidRPr="00343F22">
        <w:t xml:space="preserve">. (After all, </w:t>
      </w:r>
      <w:r w:rsidRPr="00343F22">
        <w:rPr>
          <w:rStyle w:val="StyleUnderline"/>
        </w:rPr>
        <w:t>climate change has been linked to the emergence of ISIS in Syria, and multiple high-ranking US officials</w:t>
      </w:r>
      <w:r w:rsidRPr="00343F22">
        <w:t xml:space="preserve">, such as former US Defense Secretary Chuck Hagel and CIA director John Brennan, </w:t>
      </w:r>
      <w:r w:rsidRPr="00343F22">
        <w:rPr>
          <w:rStyle w:val="StyleUnderline"/>
        </w:rPr>
        <w:t>have affirmed that climate change and terrorism are connected</w:t>
      </w:r>
      <w:r w:rsidRPr="00343F22">
        <w:t xml:space="preserve">.) The reality is that </w:t>
      </w:r>
      <w:r w:rsidRPr="00343F22">
        <w:rPr>
          <w:rStyle w:val="StyleUnderline"/>
        </w:rPr>
        <w:t>we are entering the sixth mass extinction</w:t>
      </w:r>
      <w:r w:rsidRPr="00343F22">
        <w:t xml:space="preserve"> in the 3.8-billion-year history of life on Earth, </w:t>
      </w:r>
      <w:r w:rsidRPr="00343F22">
        <w:rPr>
          <w:rStyle w:val="StyleUnderline"/>
        </w:rPr>
        <w:t>and the impact of this event could be felt by civilization “in as little as three human lifetimes,” as the</w:t>
      </w:r>
      <w:r w:rsidRPr="00343F22">
        <w:t xml:space="preserve"> </w:t>
      </w:r>
      <w:proofErr w:type="gramStart"/>
      <w:r w:rsidRPr="00343F22">
        <w:t xml:space="preserve">aforementioned </w:t>
      </w:r>
      <w:r w:rsidRPr="00343F22">
        <w:rPr>
          <w:rStyle w:val="StyleUnderline"/>
        </w:rPr>
        <w:t>2012</w:t>
      </w:r>
      <w:proofErr w:type="gramEnd"/>
      <w:r w:rsidRPr="00343F22">
        <w:rPr>
          <w:rStyle w:val="StyleUnderline"/>
        </w:rPr>
        <w:t xml:space="preserve"> Nature paper notes</w:t>
      </w:r>
      <w:r w:rsidRPr="00343F22">
        <w:t xml:space="preserve">. Furthermore, </w:t>
      </w:r>
      <w:r w:rsidRPr="00343F22">
        <w:rPr>
          <w:rStyle w:val="StyleUnderline"/>
        </w:rPr>
        <w:t xml:space="preserve">the widespread decline of biological populations could plausibly initiate a dramatic transformation of the global ecosystem on an even faster timescale: perhaps a </w:t>
      </w:r>
      <w:r w:rsidRPr="00343F22">
        <w:rPr>
          <w:rStyle w:val="Emphasis"/>
        </w:rPr>
        <w:t>single</w:t>
      </w:r>
      <w:r w:rsidRPr="00343F22">
        <w:rPr>
          <w:rStyle w:val="StyleUnderline"/>
        </w:rPr>
        <w:t xml:space="preserve"> human </w:t>
      </w:r>
      <w:r w:rsidRPr="00343F22">
        <w:rPr>
          <w:rStyle w:val="Emphasis"/>
        </w:rPr>
        <w:t>lifetime</w:t>
      </w:r>
      <w:r w:rsidRPr="00343F22">
        <w:t xml:space="preserve">. The unavoidable conclusion is that </w:t>
      </w:r>
      <w:r w:rsidRPr="00343F22">
        <w:rPr>
          <w:rStyle w:val="StyleUnderline"/>
        </w:rPr>
        <w:t xml:space="preserve">biodiversity loss constitutes </w:t>
      </w:r>
      <w:r w:rsidRPr="00343F22">
        <w:rPr>
          <w:rStyle w:val="StyleUnderline"/>
          <w:highlight w:val="cyan"/>
        </w:rPr>
        <w:t xml:space="preserve">an </w:t>
      </w:r>
      <w:r w:rsidRPr="00343F22">
        <w:rPr>
          <w:rStyle w:val="Emphasis"/>
          <w:highlight w:val="cyan"/>
        </w:rPr>
        <w:t xml:space="preserve">existential </w:t>
      </w:r>
      <w:proofErr w:type="gramStart"/>
      <w:r w:rsidRPr="00343F22">
        <w:rPr>
          <w:rStyle w:val="Emphasis"/>
          <w:highlight w:val="cyan"/>
        </w:rPr>
        <w:t>threat</w:t>
      </w:r>
      <w:r w:rsidRPr="00343F22">
        <w:rPr>
          <w:rStyle w:val="StyleUnderline"/>
        </w:rPr>
        <w:t xml:space="preserve"> in its own right</w:t>
      </w:r>
      <w:proofErr w:type="gramEnd"/>
      <w:r w:rsidRPr="00343F22">
        <w:t xml:space="preserve">. As such, </w:t>
      </w:r>
      <w:r w:rsidRPr="00343F22">
        <w:rPr>
          <w:rStyle w:val="StyleUnderline"/>
        </w:rPr>
        <w:t>it ought to be considered alongside climate change and nuclear weapons as one of the most significant contemporary risks to human</w:t>
      </w:r>
      <w:r w:rsidRPr="00343F22">
        <w:t xml:space="preserve"> prosperity and </w:t>
      </w:r>
      <w:r w:rsidRPr="00343F22">
        <w:rPr>
          <w:rStyle w:val="StyleUnderline"/>
        </w:rPr>
        <w:t>survival</w:t>
      </w:r>
      <w:r w:rsidRPr="00343F22">
        <w:t>.</w:t>
      </w:r>
    </w:p>
    <w:p w14:paraId="471DB163" w14:textId="77777777" w:rsidR="00343F22" w:rsidRPr="00343F22" w:rsidRDefault="00343F22" w:rsidP="00343F22"/>
    <w:p w14:paraId="592B086B" w14:textId="77777777" w:rsidR="00343F22" w:rsidRPr="00343F22" w:rsidRDefault="00343F22" w:rsidP="00343F22">
      <w:pPr>
        <w:pStyle w:val="Heading4"/>
        <w:rPr>
          <w:rFonts w:cs="Times New Roman"/>
        </w:rPr>
      </w:pPr>
      <w:r w:rsidRPr="00343F22">
        <w:rPr>
          <w:rFonts w:cs="Times New Roman"/>
        </w:rPr>
        <w:t>Resource wars go nuclear.</w:t>
      </w:r>
    </w:p>
    <w:p w14:paraId="62EEC876" w14:textId="77777777" w:rsidR="00343F22" w:rsidRPr="00343F22" w:rsidRDefault="00343F22" w:rsidP="00343F22">
      <w:proofErr w:type="spellStart"/>
      <w:r w:rsidRPr="00343F22">
        <w:rPr>
          <w:rStyle w:val="Style13ptBold"/>
        </w:rPr>
        <w:t>Klare</w:t>
      </w:r>
      <w:proofErr w:type="spellEnd"/>
      <w:r w:rsidRPr="00343F22">
        <w:rPr>
          <w:rStyle w:val="Style13ptBold"/>
        </w:rPr>
        <w:t xml:space="preserve"> 13</w:t>
      </w:r>
      <w:r w:rsidRPr="00343F22">
        <w:t xml:space="preserve"> – Michael T., professor emeritus of peace and world-security studies at Hampshire College and senior visiting fellow at the Arms Control Association in Washington, DC, " How Resource Scarcity and Climate Change Could Produce a Global Explosion", </w:t>
      </w:r>
      <w:r w:rsidRPr="00343F22">
        <w:rPr>
          <w:i/>
          <w:iCs/>
        </w:rPr>
        <w:t>The Nation</w:t>
      </w:r>
      <w:r w:rsidRPr="00343F22">
        <w:t xml:space="preserve">, 4/22/2013, </w:t>
      </w:r>
      <w:hyperlink r:id="rId12" w:history="1">
        <w:r w:rsidRPr="00343F22">
          <w:rPr>
            <w:rStyle w:val="Hyperlink"/>
          </w:rPr>
          <w:t>https://www.thenation.com/article/how-resource-scarcity-and-climate-change-could-produce-global-explosion/</w:t>
        </w:r>
      </w:hyperlink>
      <w:r w:rsidRPr="00343F22">
        <w:t xml:space="preserve"> JHW</w:t>
      </w:r>
    </w:p>
    <w:p w14:paraId="7D8D3DAA" w14:textId="77777777" w:rsidR="00343F22" w:rsidRPr="00343F22" w:rsidRDefault="00343F22" w:rsidP="00343F22">
      <w:pPr>
        <w:rPr>
          <w:sz w:val="16"/>
        </w:rPr>
      </w:pPr>
      <w:r w:rsidRPr="00343F22">
        <w:rPr>
          <w:sz w:val="16"/>
        </w:rPr>
        <w:t xml:space="preserve">Resource Shortages and Resource Wars Start with one simple given: the prospect of future </w:t>
      </w:r>
      <w:r w:rsidRPr="00343F22">
        <w:rPr>
          <w:rStyle w:val="StyleUnderline"/>
          <w:highlight w:val="green"/>
        </w:rPr>
        <w:t>scarcities</w:t>
      </w:r>
      <w:r w:rsidRPr="00343F22">
        <w:rPr>
          <w:sz w:val="16"/>
          <w:highlight w:val="green"/>
        </w:rPr>
        <w:t xml:space="preserve"> </w:t>
      </w:r>
      <w:r w:rsidRPr="00343F22">
        <w:rPr>
          <w:rStyle w:val="StyleUnderline"/>
          <w:highlight w:val="green"/>
        </w:rPr>
        <w:t>o</w:t>
      </w:r>
      <w:r w:rsidRPr="00343F22">
        <w:rPr>
          <w:rStyle w:val="StyleUnderline"/>
        </w:rPr>
        <w:t xml:space="preserve">f vital </w:t>
      </w:r>
      <w:r w:rsidRPr="00343F22">
        <w:rPr>
          <w:rStyle w:val="StyleUnderline"/>
          <w:highlight w:val="green"/>
        </w:rPr>
        <w:t>natural resources</w:t>
      </w:r>
      <w:r w:rsidRPr="00343F22">
        <w:rPr>
          <w:sz w:val="16"/>
        </w:rPr>
        <w:t xml:space="preserve">, </w:t>
      </w:r>
      <w:r w:rsidRPr="00343F22">
        <w:rPr>
          <w:rStyle w:val="StyleUnderline"/>
          <w:highlight w:val="green"/>
        </w:rPr>
        <w:t>including energy</w:t>
      </w:r>
      <w:r w:rsidRPr="00343F22">
        <w:rPr>
          <w:sz w:val="16"/>
        </w:rPr>
        <w:t xml:space="preserve">, water, land, </w:t>
      </w:r>
      <w:proofErr w:type="gramStart"/>
      <w:r w:rsidRPr="00343F22">
        <w:rPr>
          <w:sz w:val="16"/>
        </w:rPr>
        <w:t>food</w:t>
      </w:r>
      <w:proofErr w:type="gramEnd"/>
      <w:r w:rsidRPr="00343F22">
        <w:rPr>
          <w:sz w:val="16"/>
        </w:rPr>
        <w:t xml:space="preserve"> and critical minerals. This </w:t>
      </w:r>
      <w:proofErr w:type="gramStart"/>
      <w:r w:rsidRPr="00343F22">
        <w:rPr>
          <w:sz w:val="16"/>
        </w:rPr>
        <w:t>in itself would</w:t>
      </w:r>
      <w:proofErr w:type="gramEnd"/>
      <w:r w:rsidRPr="00343F22">
        <w:rPr>
          <w:sz w:val="16"/>
        </w:rPr>
        <w:t xml:space="preserve"> </w:t>
      </w:r>
      <w:r w:rsidRPr="00343F22">
        <w:rPr>
          <w:rStyle w:val="Emphasis"/>
          <w:highlight w:val="green"/>
        </w:rPr>
        <w:t>guarantee</w:t>
      </w:r>
      <w:r w:rsidRPr="00343F22">
        <w:rPr>
          <w:rStyle w:val="Emphasis"/>
        </w:rPr>
        <w:t xml:space="preserve"> social unrest, geopolitical friction and </w:t>
      </w:r>
      <w:r w:rsidRPr="00343F22">
        <w:rPr>
          <w:rStyle w:val="Emphasis"/>
          <w:highlight w:val="green"/>
        </w:rPr>
        <w:t>war</w:t>
      </w:r>
      <w:r w:rsidRPr="00343F22">
        <w:rPr>
          <w:sz w:val="16"/>
        </w:rPr>
        <w:t xml:space="preserve">. It is important to note that </w:t>
      </w:r>
      <w:r w:rsidRPr="00343F22">
        <w:rPr>
          <w:rStyle w:val="StyleUnderline"/>
          <w:highlight w:val="green"/>
        </w:rPr>
        <w:t>absolute</w:t>
      </w:r>
      <w:r w:rsidRPr="00343F22">
        <w:rPr>
          <w:rStyle w:val="StyleUnderline"/>
        </w:rPr>
        <w:t xml:space="preserve"> </w:t>
      </w:r>
      <w:r w:rsidRPr="00343F22">
        <w:rPr>
          <w:rStyle w:val="StyleUnderline"/>
          <w:highlight w:val="green"/>
        </w:rPr>
        <w:t>scarcity</w:t>
      </w:r>
      <w:r w:rsidRPr="00343F22">
        <w:rPr>
          <w:sz w:val="16"/>
        </w:rPr>
        <w:t xml:space="preserve"> </w:t>
      </w:r>
      <w:r w:rsidRPr="00343F22">
        <w:rPr>
          <w:rStyle w:val="StyleUnderline"/>
          <w:highlight w:val="green"/>
        </w:rPr>
        <w:t>doesn’t have to</w:t>
      </w:r>
      <w:r w:rsidRPr="00343F22">
        <w:rPr>
          <w:rStyle w:val="StyleUnderline"/>
        </w:rPr>
        <w:t xml:space="preserve"> </w:t>
      </w:r>
      <w:r w:rsidRPr="00343F22">
        <w:rPr>
          <w:rStyle w:val="StyleUnderline"/>
          <w:highlight w:val="green"/>
        </w:rPr>
        <w:t>be</w:t>
      </w:r>
      <w:r w:rsidRPr="00343F22">
        <w:rPr>
          <w:rStyle w:val="StyleUnderline"/>
        </w:rPr>
        <w:t xml:space="preserve"> on the horizon</w:t>
      </w:r>
      <w:r w:rsidRPr="00343F22">
        <w:rPr>
          <w:sz w:val="16"/>
        </w:rPr>
        <w:t xml:space="preserve"> in any given resource category </w:t>
      </w:r>
      <w:r w:rsidRPr="00343F22">
        <w:rPr>
          <w:rStyle w:val="StyleUnderline"/>
          <w:highlight w:val="green"/>
        </w:rPr>
        <w:t>for this</w:t>
      </w:r>
      <w:r w:rsidRPr="00343F22">
        <w:rPr>
          <w:rStyle w:val="StyleUnderline"/>
        </w:rPr>
        <w:t xml:space="preserve"> scenario </w:t>
      </w:r>
      <w:r w:rsidRPr="00343F22">
        <w:rPr>
          <w:rStyle w:val="StyleUnderline"/>
          <w:highlight w:val="green"/>
        </w:rPr>
        <w:t>to kick in</w:t>
      </w:r>
      <w:r w:rsidRPr="00343F22">
        <w:rPr>
          <w:sz w:val="16"/>
        </w:rPr>
        <w:t xml:space="preserve">. A </w:t>
      </w:r>
      <w:r w:rsidRPr="00343F22">
        <w:rPr>
          <w:rStyle w:val="StyleUnderline"/>
        </w:rPr>
        <w:t>lack of adequate supplies to meet the needs of a growing</w:t>
      </w:r>
      <w:r w:rsidRPr="00343F22">
        <w:rPr>
          <w:sz w:val="16"/>
        </w:rPr>
        <w:t xml:space="preserve">, ever more urbanized and industrialized global </w:t>
      </w:r>
      <w:r w:rsidRPr="00343F22">
        <w:rPr>
          <w:rStyle w:val="StyleUnderline"/>
        </w:rPr>
        <w:t>population is enough</w:t>
      </w:r>
      <w:r w:rsidRPr="00343F22">
        <w:rPr>
          <w:sz w:val="16"/>
        </w:rPr>
        <w:t xml:space="preserve">. Given the wave of extinctions that scientists are recording, some resources—particular species of fish, animals and trees, for example—will become less abundant in the decades to </w:t>
      </w:r>
      <w:proofErr w:type="gramStart"/>
      <w:r w:rsidRPr="00343F22">
        <w:rPr>
          <w:sz w:val="16"/>
        </w:rPr>
        <w:t>come, and</w:t>
      </w:r>
      <w:proofErr w:type="gramEnd"/>
      <w:r w:rsidRPr="00343F22">
        <w:rPr>
          <w:sz w:val="16"/>
        </w:rPr>
        <w:t xml:space="preserve"> may even disappear altogether. But </w:t>
      </w:r>
      <w:r w:rsidRPr="00343F22">
        <w:rPr>
          <w:rStyle w:val="StyleUnderline"/>
        </w:rPr>
        <w:t xml:space="preserve">key </w:t>
      </w:r>
      <w:r w:rsidRPr="00343F22">
        <w:rPr>
          <w:rStyle w:val="StyleUnderline"/>
          <w:highlight w:val="green"/>
        </w:rPr>
        <w:t>materials</w:t>
      </w:r>
      <w:r w:rsidRPr="00343F22">
        <w:rPr>
          <w:rStyle w:val="StyleUnderline"/>
        </w:rPr>
        <w:t xml:space="preserve"> for modern civilization </w:t>
      </w:r>
      <w:r w:rsidRPr="00343F22">
        <w:rPr>
          <w:rStyle w:val="StyleUnderline"/>
          <w:highlight w:val="green"/>
        </w:rPr>
        <w:t>like oil, uranium and</w:t>
      </w:r>
      <w:r w:rsidRPr="00343F22">
        <w:rPr>
          <w:rStyle w:val="StyleUnderline"/>
        </w:rPr>
        <w:t xml:space="preserve"> </w:t>
      </w:r>
      <w:r w:rsidRPr="00343F22">
        <w:rPr>
          <w:rStyle w:val="StyleUnderline"/>
          <w:highlight w:val="green"/>
        </w:rPr>
        <w:t>copper</w:t>
      </w:r>
      <w:r w:rsidRPr="00343F22">
        <w:rPr>
          <w:rStyle w:val="StyleUnderline"/>
        </w:rPr>
        <w:t xml:space="preserve"> </w:t>
      </w:r>
      <w:r w:rsidRPr="00343F22">
        <w:rPr>
          <w:rStyle w:val="StyleUnderline"/>
          <w:highlight w:val="green"/>
        </w:rPr>
        <w:t>will</w:t>
      </w:r>
      <w:r w:rsidRPr="00343F22">
        <w:rPr>
          <w:rStyle w:val="StyleUnderline"/>
        </w:rPr>
        <w:t xml:space="preserve"> simply </w:t>
      </w:r>
      <w:r w:rsidRPr="00343F22">
        <w:rPr>
          <w:rStyle w:val="Emphasis"/>
          <w:highlight w:val="green"/>
        </w:rPr>
        <w:t>prove</w:t>
      </w:r>
      <w:r w:rsidRPr="00343F22">
        <w:rPr>
          <w:rStyle w:val="Emphasis"/>
        </w:rPr>
        <w:t xml:space="preserve"> harder and more </w:t>
      </w:r>
      <w:r w:rsidRPr="00343F22">
        <w:rPr>
          <w:rStyle w:val="Emphasis"/>
          <w:highlight w:val="green"/>
        </w:rPr>
        <w:t>costly to acquire</w:t>
      </w:r>
      <w:r w:rsidRPr="00343F22">
        <w:rPr>
          <w:rStyle w:val="StyleUnderline"/>
        </w:rPr>
        <w:t xml:space="preserve">, </w:t>
      </w:r>
      <w:r w:rsidRPr="00343F22">
        <w:rPr>
          <w:rStyle w:val="StyleUnderline"/>
          <w:highlight w:val="green"/>
        </w:rPr>
        <w:t xml:space="preserve">leading to </w:t>
      </w:r>
      <w:r w:rsidRPr="00343F22">
        <w:rPr>
          <w:rStyle w:val="StyleUnderline"/>
        </w:rPr>
        <w:t xml:space="preserve">supply </w:t>
      </w:r>
      <w:r w:rsidRPr="00343F22">
        <w:rPr>
          <w:rStyle w:val="StyleUnderline"/>
          <w:highlight w:val="green"/>
        </w:rPr>
        <w:t xml:space="preserve">bottlenecks and </w:t>
      </w:r>
      <w:r w:rsidRPr="00343F22">
        <w:rPr>
          <w:rStyle w:val="StyleUnderline"/>
        </w:rPr>
        <w:t xml:space="preserve">periodic </w:t>
      </w:r>
      <w:r w:rsidRPr="00343F22">
        <w:rPr>
          <w:rStyle w:val="StyleUnderline"/>
          <w:highlight w:val="green"/>
        </w:rPr>
        <w:t>shortages</w:t>
      </w:r>
      <w:r w:rsidRPr="00343F22">
        <w:rPr>
          <w:rStyle w:val="StyleUnderline"/>
        </w:rPr>
        <w:t>. Oil</w:t>
      </w:r>
      <w:r w:rsidRPr="00343F22">
        <w:rPr>
          <w:sz w:val="16"/>
        </w:rPr>
        <w:t>—the single most important commodity in the international economy—</w:t>
      </w:r>
      <w:r w:rsidRPr="00343F22">
        <w:rPr>
          <w:rStyle w:val="StyleUnderline"/>
        </w:rPr>
        <w:t>provides an apt example</w:t>
      </w:r>
      <w:r w:rsidRPr="00343F22">
        <w:rPr>
          <w:sz w:val="16"/>
        </w:rPr>
        <w:t xml:space="preserve">. </w:t>
      </w:r>
      <w:r w:rsidRPr="00343F22">
        <w:rPr>
          <w:rStyle w:val="StyleUnderline"/>
        </w:rPr>
        <w:t>Although global oil supplies</w:t>
      </w:r>
      <w:r w:rsidRPr="00343F22">
        <w:rPr>
          <w:sz w:val="16"/>
        </w:rPr>
        <w:t xml:space="preserve"> </w:t>
      </w:r>
      <w:r w:rsidRPr="00343F22">
        <w:rPr>
          <w:rStyle w:val="StyleUnderline"/>
        </w:rPr>
        <w:t xml:space="preserve">may </w:t>
      </w:r>
      <w:proofErr w:type="gramStart"/>
      <w:r w:rsidRPr="00343F22">
        <w:rPr>
          <w:rStyle w:val="StyleUnderline"/>
        </w:rPr>
        <w:t>actually</w:t>
      </w:r>
      <w:r w:rsidRPr="00343F22">
        <w:rPr>
          <w:sz w:val="16"/>
        </w:rPr>
        <w:t xml:space="preserve"> </w:t>
      </w:r>
      <w:r w:rsidRPr="00343F22">
        <w:rPr>
          <w:rStyle w:val="StyleUnderline"/>
        </w:rPr>
        <w:t>grow</w:t>
      </w:r>
      <w:proofErr w:type="gramEnd"/>
      <w:r w:rsidRPr="00343F22">
        <w:rPr>
          <w:sz w:val="16"/>
        </w:rPr>
        <w:t xml:space="preserve"> in the coming decades, many </w:t>
      </w:r>
      <w:r w:rsidRPr="00343F22">
        <w:rPr>
          <w:rStyle w:val="StyleUnderline"/>
        </w:rPr>
        <w:t>experts</w:t>
      </w:r>
      <w:r w:rsidRPr="00343F22">
        <w:rPr>
          <w:sz w:val="16"/>
        </w:rPr>
        <w:t xml:space="preserve"> </w:t>
      </w:r>
      <w:r w:rsidRPr="00343F22">
        <w:rPr>
          <w:rStyle w:val="StyleUnderline"/>
        </w:rPr>
        <w:t xml:space="preserve">doubt that they can be expanded sufficiently to meet the needs of a rising global middle class </w:t>
      </w:r>
      <w:r w:rsidRPr="00343F22">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343F22">
        <w:rPr>
          <w:rStyle w:val="StyleUnderline"/>
        </w:rPr>
        <w:t>rising production costs (</w:t>
      </w:r>
      <w:r w:rsidRPr="00343F22">
        <w:rPr>
          <w:sz w:val="16"/>
        </w:rPr>
        <w:t xml:space="preserve">for energy that will be ever more difficult and costly to extract), environmental opposition, warfare, </w:t>
      </w:r>
      <w:proofErr w:type="gramStart"/>
      <w:r w:rsidRPr="00343F22">
        <w:rPr>
          <w:sz w:val="16"/>
        </w:rPr>
        <w:t>corruption</w:t>
      </w:r>
      <w:proofErr w:type="gramEnd"/>
      <w:r w:rsidRPr="00343F22">
        <w:rPr>
          <w:sz w:val="16"/>
        </w:rPr>
        <w:t xml:space="preserve"> and other impediments </w:t>
      </w:r>
      <w:r w:rsidRPr="00343F22">
        <w:rPr>
          <w:rStyle w:val="StyleUnderline"/>
        </w:rPr>
        <w:t>will make it extremely difficult to achieve increases of this magnitude</w:t>
      </w:r>
      <w:r w:rsidRPr="00343F22">
        <w:rPr>
          <w:sz w:val="16"/>
        </w:rPr>
        <w:t xml:space="preserve">. In other words, even if production manages for a time to top the 2010 level of 87 million barrels per day, the goal of 104 million barrels will never be reached </w:t>
      </w:r>
      <w:r w:rsidRPr="00343F22">
        <w:rPr>
          <w:rStyle w:val="StyleUnderline"/>
        </w:rPr>
        <w:t>and the world’s major consumers will face virtual, if not absolute, scarcity</w:t>
      </w:r>
      <w:r w:rsidRPr="00343F22">
        <w:rPr>
          <w:sz w:val="16"/>
        </w:rPr>
        <w:t xml:space="preserve">. Water provides another potent example. On an annual basis, the supply of drinking water provided by natural precipitation remains </w:t>
      </w:r>
      <w:proofErr w:type="gramStart"/>
      <w:r w:rsidRPr="00343F22">
        <w:rPr>
          <w:sz w:val="16"/>
        </w:rPr>
        <w:t>more or less constant</w:t>
      </w:r>
      <w:proofErr w:type="gramEnd"/>
      <w:r w:rsidRPr="00343F22">
        <w:rPr>
          <w:sz w:val="16"/>
        </w:rPr>
        <w:t xml:space="preserve">: about 40,000 cubic kilometers. But much of this precipitation lands </w:t>
      </w:r>
      <w:proofErr w:type="gramStart"/>
      <w:r w:rsidRPr="00343F22">
        <w:rPr>
          <w:sz w:val="16"/>
        </w:rPr>
        <w:t>on</w:t>
      </w:r>
      <w:proofErr w:type="gramEnd"/>
      <w:r w:rsidRPr="00343F22">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343F22">
        <w:rPr>
          <w:sz w:val="16"/>
        </w:rPr>
        <w:t>Asia</w:t>
      </w:r>
      <w:proofErr w:type="gramEnd"/>
      <w:r w:rsidRPr="00343F22">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343F22">
        <w:rPr>
          <w:sz w:val="16"/>
        </w:rPr>
        <w:t>However</w:t>
      </w:r>
      <w:proofErr w:type="gramEnd"/>
      <w:r w:rsidRPr="00343F22">
        <w:rPr>
          <w:sz w:val="16"/>
        </w:rPr>
        <w:t xml:space="preserve"> generated, a perception of scarcity—or imminent scarcity—regularly leads to anxiety, resentment, hostility and contentiousness. This pattern is very well </w:t>
      </w:r>
      <w:proofErr w:type="gramStart"/>
      <w:r w:rsidRPr="00343F22">
        <w:rPr>
          <w:sz w:val="16"/>
        </w:rPr>
        <w:t>understood, and</w:t>
      </w:r>
      <w:proofErr w:type="gramEnd"/>
      <w:r w:rsidRPr="00343F22">
        <w:rPr>
          <w:sz w:val="16"/>
        </w:rPr>
        <w:t xml:space="preserve"> has been evident throughout human history. In his book Constant Battles, for example, Steven LeBlanc, director of collections for Harvard’s Peabody Museum of Archaeology and Ethnology, notes that many </w:t>
      </w:r>
      <w:r w:rsidRPr="00343F22">
        <w:rPr>
          <w:rStyle w:val="StyleUnderline"/>
        </w:rPr>
        <w:t>ancient civilizations experienced</w:t>
      </w:r>
      <w:r w:rsidRPr="00343F22">
        <w:rPr>
          <w:sz w:val="16"/>
        </w:rPr>
        <w:t xml:space="preserve"> </w:t>
      </w:r>
      <w:r w:rsidRPr="00343F22">
        <w:rPr>
          <w:rStyle w:val="StyleUnderline"/>
        </w:rPr>
        <w:t>higher levels of warfare when faced with resource shortages brought about by population growth</w:t>
      </w:r>
      <w:r w:rsidRPr="00343F22">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343F22">
        <w:rPr>
          <w:sz w:val="16"/>
        </w:rPr>
        <w:t>Collingham</w:t>
      </w:r>
      <w:proofErr w:type="spellEnd"/>
      <w:r w:rsidRPr="00343F22">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343F22">
        <w:rPr>
          <w:sz w:val="16"/>
        </w:rPr>
        <w:t>Programme</w:t>
      </w:r>
      <w:proofErr w:type="spellEnd"/>
      <w:r w:rsidRPr="00343F22">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343F22">
        <w:rPr>
          <w:rStyle w:val="Emphasis"/>
          <w:highlight w:val="green"/>
        </w:rPr>
        <w:t>Anxiety</w:t>
      </w:r>
      <w:r w:rsidRPr="00343F22">
        <w:rPr>
          <w:rStyle w:val="Emphasis"/>
        </w:rPr>
        <w:t xml:space="preserve"> over future supplies </w:t>
      </w:r>
      <w:r w:rsidRPr="00343F22">
        <w:rPr>
          <w:rStyle w:val="Emphasis"/>
          <w:highlight w:val="green"/>
        </w:rPr>
        <w:t>is</w:t>
      </w:r>
      <w:r w:rsidRPr="00343F22">
        <w:rPr>
          <w:sz w:val="16"/>
        </w:rPr>
        <w:t xml:space="preserve"> </w:t>
      </w:r>
      <w:r w:rsidRPr="00343F22">
        <w:rPr>
          <w:rStyle w:val="Emphasis"/>
        </w:rPr>
        <w:t xml:space="preserve">often also </w:t>
      </w:r>
      <w:r w:rsidRPr="00343F22">
        <w:rPr>
          <w:rStyle w:val="Emphasis"/>
          <w:highlight w:val="green"/>
        </w:rPr>
        <w:t>a factor</w:t>
      </w:r>
      <w:r w:rsidRPr="00343F22">
        <w:rPr>
          <w:rStyle w:val="StyleUnderline"/>
        </w:rPr>
        <w:t xml:space="preserve"> </w:t>
      </w:r>
      <w:r w:rsidRPr="00343F22">
        <w:rPr>
          <w:rStyle w:val="StyleUnderline"/>
          <w:highlight w:val="green"/>
        </w:rPr>
        <w:t>in conflicts</w:t>
      </w:r>
      <w:r w:rsidRPr="00343F22">
        <w:rPr>
          <w:rStyle w:val="StyleUnderline"/>
        </w:rPr>
        <w:t xml:space="preserve"> that break out </w:t>
      </w:r>
      <w:r w:rsidRPr="00343F22">
        <w:rPr>
          <w:rStyle w:val="StyleUnderline"/>
          <w:highlight w:val="green"/>
        </w:rPr>
        <w:t>over access to</w:t>
      </w:r>
      <w:r w:rsidRPr="00343F22">
        <w:rPr>
          <w:rStyle w:val="StyleUnderline"/>
        </w:rPr>
        <w:t xml:space="preserve"> </w:t>
      </w:r>
      <w:r w:rsidRPr="00343F22">
        <w:rPr>
          <w:rStyle w:val="StyleUnderline"/>
          <w:highlight w:val="green"/>
        </w:rPr>
        <w:t>oil</w:t>
      </w:r>
      <w:r w:rsidRPr="00343F22">
        <w:rPr>
          <w:rStyle w:val="StyleUnderline"/>
        </w:rPr>
        <w:t xml:space="preserve"> or control of contested undersea reserves of oil </w:t>
      </w:r>
      <w:r w:rsidRPr="00343F22">
        <w:rPr>
          <w:rStyle w:val="StyleUnderline"/>
          <w:highlight w:val="green"/>
        </w:rPr>
        <w:t>and natural gas</w:t>
      </w:r>
      <w:r w:rsidRPr="00343F22">
        <w:rPr>
          <w:rStyle w:val="StyleUnderline"/>
        </w:rPr>
        <w:t>.</w:t>
      </w:r>
      <w:r w:rsidRPr="00343F22">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343F22">
        <w:rPr>
          <w:rStyle w:val="StyleUnderline"/>
        </w:rPr>
        <w:t>In</w:t>
      </w:r>
      <w:r w:rsidRPr="00343F22">
        <w:rPr>
          <w:sz w:val="16"/>
        </w:rPr>
        <w:t xml:space="preserve"> his </w:t>
      </w:r>
      <w:r w:rsidRPr="00343F22">
        <w:rPr>
          <w:rStyle w:val="StyleUnderline"/>
        </w:rPr>
        <w:t>1980</w:t>
      </w:r>
      <w:r w:rsidRPr="00343F22">
        <w:rPr>
          <w:sz w:val="16"/>
        </w:rPr>
        <w:t xml:space="preserve"> State of the Union Address, Carter affirmed that any move to impede the </w:t>
      </w:r>
      <w:r w:rsidRPr="00343F22">
        <w:rPr>
          <w:rStyle w:val="StyleUnderline"/>
        </w:rPr>
        <w:t xml:space="preserve">flow of oil from the Gulf would be viewed as a threat to America’s “vital interests” and would be repelled by “any means necessary, including military force.” </w:t>
      </w:r>
      <w:r w:rsidRPr="00343F22">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343F22">
        <w:rPr>
          <w:rStyle w:val="StyleUnderline"/>
        </w:rPr>
        <w:t>conflicts</w:t>
      </w:r>
      <w:r w:rsidRPr="00343F22">
        <w:rPr>
          <w:sz w:val="16"/>
        </w:rPr>
        <w:t xml:space="preserve"> </w:t>
      </w:r>
      <w:r w:rsidRPr="00343F22">
        <w:rPr>
          <w:rStyle w:val="StyleUnderline"/>
        </w:rPr>
        <w:t>have been rising toward the boiling point between</w:t>
      </w:r>
      <w:r w:rsidRPr="00343F22">
        <w:rPr>
          <w:sz w:val="16"/>
        </w:rPr>
        <w:t xml:space="preserve"> </w:t>
      </w:r>
      <w:r w:rsidRPr="00343F22">
        <w:rPr>
          <w:rStyle w:val="StyleUnderline"/>
        </w:rPr>
        <w:t>China and its neighbors in Southeast Asia when it</w:t>
      </w:r>
      <w:r w:rsidRPr="00343F22">
        <w:rPr>
          <w:sz w:val="16"/>
        </w:rPr>
        <w:t xml:space="preserve"> </w:t>
      </w:r>
      <w:r w:rsidRPr="00343F22">
        <w:rPr>
          <w:rStyle w:val="StyleUnderline"/>
        </w:rPr>
        <w:t>comes to control of offshore oil and gas reserves in the South China Sea.</w:t>
      </w:r>
      <w:r w:rsidRPr="00343F22">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343F22">
        <w:rPr>
          <w:rStyle w:val="StyleUnderline"/>
          <w:highlight w:val="green"/>
        </w:rPr>
        <w:t>resource-driven</w:t>
      </w:r>
      <w:r w:rsidRPr="00343F22">
        <w:rPr>
          <w:rStyle w:val="StyleUnderline"/>
        </w:rPr>
        <w:t xml:space="preserve"> potential </w:t>
      </w:r>
      <w:r w:rsidRPr="00343F22">
        <w:rPr>
          <w:rStyle w:val="StyleUnderline"/>
          <w:highlight w:val="green"/>
        </w:rPr>
        <w:t>conflicts</w:t>
      </w:r>
      <w:r w:rsidRPr="00343F22">
        <w:rPr>
          <w:rStyle w:val="StyleUnderline"/>
        </w:rPr>
        <w:t xml:space="preserve"> like these</w:t>
      </w:r>
      <w:r w:rsidRPr="00343F22">
        <w:rPr>
          <w:sz w:val="16"/>
        </w:rPr>
        <w:t xml:space="preserve"> </w:t>
      </w:r>
      <w:r w:rsidRPr="00343F22">
        <w:rPr>
          <w:rStyle w:val="StyleUnderline"/>
          <w:highlight w:val="green"/>
        </w:rPr>
        <w:t>will</w:t>
      </w:r>
      <w:r w:rsidRPr="00343F22">
        <w:rPr>
          <w:sz w:val="16"/>
        </w:rPr>
        <w:t xml:space="preserve"> only </w:t>
      </w:r>
      <w:r w:rsidRPr="00343F22">
        <w:rPr>
          <w:rStyle w:val="Emphasis"/>
          <w:highlight w:val="green"/>
        </w:rPr>
        <w:t>multiply in the years</w:t>
      </w:r>
      <w:r w:rsidRPr="00343F22">
        <w:rPr>
          <w:sz w:val="16"/>
        </w:rPr>
        <w:t xml:space="preserve"> </w:t>
      </w:r>
      <w:r w:rsidRPr="00343F22">
        <w:rPr>
          <w:rStyle w:val="StyleUnderline"/>
          <w:highlight w:val="green"/>
        </w:rPr>
        <w:t>ahead</w:t>
      </w:r>
      <w:r w:rsidRPr="00343F22">
        <w:rPr>
          <w:rStyle w:val="StyleUnderline"/>
        </w:rPr>
        <w:t xml:space="preserve"> </w:t>
      </w:r>
      <w:r w:rsidRPr="00343F22">
        <w:rPr>
          <w:rStyle w:val="StyleUnderline"/>
          <w:highlight w:val="green"/>
        </w:rPr>
        <w:t>as</w:t>
      </w:r>
      <w:r w:rsidRPr="00343F22">
        <w:rPr>
          <w:rStyle w:val="StyleUnderline"/>
        </w:rPr>
        <w:t xml:space="preserve"> </w:t>
      </w:r>
      <w:r w:rsidRPr="00343F22">
        <w:rPr>
          <w:rStyle w:val="StyleUnderline"/>
          <w:highlight w:val="green"/>
        </w:rPr>
        <w:t>demand</w:t>
      </w:r>
      <w:r w:rsidRPr="00343F22">
        <w:rPr>
          <w:rStyle w:val="StyleUnderline"/>
        </w:rPr>
        <w:t xml:space="preserve"> </w:t>
      </w:r>
      <w:r w:rsidRPr="00343F22">
        <w:rPr>
          <w:rStyle w:val="StyleUnderline"/>
          <w:highlight w:val="green"/>
        </w:rPr>
        <w:t>rises</w:t>
      </w:r>
      <w:r w:rsidRPr="00343F22">
        <w:rPr>
          <w:rStyle w:val="StyleUnderline"/>
        </w:rPr>
        <w:t>, supplies dwindle and more of what remains will be found in disputed areas</w:t>
      </w:r>
      <w:r w:rsidRPr="00343F22">
        <w:rPr>
          <w:sz w:val="16"/>
        </w:rPr>
        <w:t xml:space="preserve">. </w:t>
      </w:r>
      <w:r w:rsidRPr="00343F22">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343F22">
        <w:rPr>
          <w:sz w:val="10"/>
          <w:szCs w:val="16"/>
        </w:rPr>
        <w:t>supplies</w:t>
      </w:r>
      <w:proofErr w:type="gramEnd"/>
      <w:r w:rsidRPr="00343F22">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343F22">
        <w:rPr>
          <w:sz w:val="10"/>
          <w:szCs w:val="16"/>
        </w:rPr>
        <w:t>supplies</w:t>
      </w:r>
      <w:proofErr w:type="gramEnd"/>
      <w:r w:rsidRPr="00343F22">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343F22">
        <w:rPr>
          <w:sz w:val="10"/>
          <w:szCs w:val="16"/>
        </w:rPr>
        <w:t>land</w:t>
      </w:r>
      <w:proofErr w:type="gramEnd"/>
      <w:r w:rsidRPr="00343F22">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343F22">
        <w:rPr>
          <w:sz w:val="10"/>
          <w:szCs w:val="16"/>
        </w:rPr>
        <w:t>refineries</w:t>
      </w:r>
      <w:proofErr w:type="gramEnd"/>
      <w:r w:rsidRPr="00343F22">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343F22">
        <w:rPr>
          <w:sz w:val="10"/>
          <w:szCs w:val="16"/>
        </w:rPr>
        <w:t>water</w:t>
      </w:r>
      <w:proofErr w:type="gramEnd"/>
      <w:r w:rsidRPr="00343F22">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343F22">
        <w:rPr>
          <w:sz w:val="10"/>
          <w:szCs w:val="16"/>
        </w:rPr>
        <w:t>Pakistan</w:t>
      </w:r>
      <w:proofErr w:type="gramEnd"/>
      <w:r w:rsidRPr="00343F22">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343F22">
        <w:rPr>
          <w:sz w:val="10"/>
          <w:szCs w:val="16"/>
        </w:rPr>
        <w:t>Argentina</w:t>
      </w:r>
      <w:proofErr w:type="gramEnd"/>
      <w:r w:rsidRPr="00343F22">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343F22">
        <w:rPr>
          <w:sz w:val="10"/>
          <w:szCs w:val="16"/>
        </w:rPr>
        <w:t>….These</w:t>
      </w:r>
      <w:proofErr w:type="gramEnd"/>
      <w:r w:rsidRPr="00343F22">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343F22">
        <w:rPr>
          <w:rStyle w:val="StyleUnderline"/>
        </w:rPr>
        <w:t>Director of National Intelligence</w:t>
      </w:r>
      <w:r w:rsidRPr="00343F22">
        <w:rPr>
          <w:sz w:val="16"/>
        </w:rPr>
        <w:t xml:space="preserve"> James R. </w:t>
      </w:r>
      <w:r w:rsidRPr="00343F22">
        <w:rPr>
          <w:rStyle w:val="StyleUnderline"/>
          <w:highlight w:val="green"/>
        </w:rPr>
        <w:t>Clapper</w:t>
      </w:r>
      <w:r w:rsidRPr="00343F22">
        <w:rPr>
          <w:sz w:val="16"/>
        </w:rPr>
        <w:t xml:space="preserve"> </w:t>
      </w:r>
      <w:r w:rsidRPr="00343F22">
        <w:rPr>
          <w:rStyle w:val="StyleUnderline"/>
          <w:highlight w:val="green"/>
        </w:rPr>
        <w:t>listed</w:t>
      </w:r>
      <w:r w:rsidRPr="00343F22">
        <w:rPr>
          <w:sz w:val="16"/>
        </w:rPr>
        <w:t xml:space="preserve"> “</w:t>
      </w:r>
      <w:r w:rsidRPr="00343F22">
        <w:rPr>
          <w:rStyle w:val="StyleUnderline"/>
          <w:highlight w:val="green"/>
        </w:rPr>
        <w:t>competition</w:t>
      </w:r>
      <w:r w:rsidRPr="00343F22">
        <w:rPr>
          <w:rStyle w:val="StyleUnderline"/>
        </w:rPr>
        <w:t xml:space="preserve"> and scarcity involving natural resources</w:t>
      </w:r>
      <w:r w:rsidRPr="00343F22">
        <w:rPr>
          <w:sz w:val="16"/>
        </w:rPr>
        <w:t xml:space="preserve">” </w:t>
      </w:r>
      <w:r w:rsidRPr="00343F22">
        <w:rPr>
          <w:rStyle w:val="Emphasis"/>
          <w:highlight w:val="green"/>
        </w:rPr>
        <w:t>as a national security</w:t>
      </w:r>
      <w:r w:rsidRPr="00343F22">
        <w:rPr>
          <w:rStyle w:val="Emphasis"/>
        </w:rPr>
        <w:t xml:space="preserve"> </w:t>
      </w:r>
      <w:r w:rsidRPr="00343F22">
        <w:rPr>
          <w:rStyle w:val="Emphasis"/>
          <w:highlight w:val="green"/>
        </w:rPr>
        <w:t>threat</w:t>
      </w:r>
      <w:r w:rsidRPr="00343F22">
        <w:rPr>
          <w:rStyle w:val="Emphasis"/>
        </w:rPr>
        <w:t xml:space="preserve"> </w:t>
      </w:r>
      <w:r w:rsidRPr="00343F22">
        <w:rPr>
          <w:rStyle w:val="Emphasis"/>
          <w:highlight w:val="green"/>
        </w:rPr>
        <w:t>on a par with</w:t>
      </w:r>
      <w:r w:rsidRPr="00343F22">
        <w:rPr>
          <w:rStyle w:val="Emphasis"/>
        </w:rPr>
        <w:t xml:space="preserve"> global terrorism, </w:t>
      </w:r>
      <w:proofErr w:type="gramStart"/>
      <w:r w:rsidRPr="00343F22">
        <w:rPr>
          <w:rStyle w:val="Emphasis"/>
        </w:rPr>
        <w:t>cyberwar</w:t>
      </w:r>
      <w:proofErr w:type="gramEnd"/>
      <w:r w:rsidRPr="00343F22">
        <w:rPr>
          <w:rStyle w:val="Emphasis"/>
        </w:rPr>
        <w:t xml:space="preserve"> and </w:t>
      </w:r>
      <w:r w:rsidRPr="00343F22">
        <w:rPr>
          <w:rStyle w:val="Emphasis"/>
          <w:highlight w:val="green"/>
        </w:rPr>
        <w:t>nuclear proliferation</w:t>
      </w:r>
      <w:r w:rsidRPr="00343F22">
        <w:rPr>
          <w:rStyle w:val="Emphasis"/>
        </w:rPr>
        <w:t xml:space="preserve">. </w:t>
      </w:r>
      <w:r w:rsidRPr="00343F22">
        <w:rPr>
          <w:sz w:val="16"/>
        </w:rPr>
        <w:t xml:space="preserve">“Many </w:t>
      </w:r>
      <w:r w:rsidRPr="00343F22">
        <w:rPr>
          <w:rStyle w:val="StyleUnderline"/>
        </w:rPr>
        <w:t>countries</w:t>
      </w:r>
      <w:r w:rsidRPr="00343F22">
        <w:rPr>
          <w:sz w:val="16"/>
        </w:rPr>
        <w:t xml:space="preserve"> important to the United States are </w:t>
      </w:r>
      <w:r w:rsidRPr="00343F22">
        <w:rPr>
          <w:rStyle w:val="StyleUnderline"/>
        </w:rPr>
        <w:t>vulnerable to natural resource</w:t>
      </w:r>
      <w:r w:rsidRPr="00343F22">
        <w:rPr>
          <w:sz w:val="16"/>
        </w:rPr>
        <w:t xml:space="preserve"> </w:t>
      </w:r>
      <w:r w:rsidRPr="00343F22">
        <w:rPr>
          <w:rStyle w:val="StyleUnderline"/>
        </w:rPr>
        <w:t xml:space="preserve">shocks </w:t>
      </w:r>
      <w:r w:rsidRPr="00343F22">
        <w:rPr>
          <w:rStyle w:val="StyleUnderline"/>
          <w:highlight w:val="green"/>
        </w:rPr>
        <w:t>that</w:t>
      </w:r>
      <w:r w:rsidRPr="00343F22">
        <w:rPr>
          <w:sz w:val="16"/>
        </w:rPr>
        <w:t xml:space="preserve"> </w:t>
      </w:r>
      <w:r w:rsidRPr="00343F22">
        <w:rPr>
          <w:rStyle w:val="Emphasis"/>
          <w:highlight w:val="green"/>
        </w:rPr>
        <w:t>degrade</w:t>
      </w:r>
      <w:r w:rsidRPr="00343F22">
        <w:rPr>
          <w:rStyle w:val="Emphasis"/>
        </w:rPr>
        <w:t xml:space="preserve"> </w:t>
      </w:r>
      <w:r w:rsidRPr="00343F22">
        <w:rPr>
          <w:rStyle w:val="Emphasis"/>
          <w:highlight w:val="green"/>
        </w:rPr>
        <w:t>economic development</w:t>
      </w:r>
      <w:r w:rsidRPr="00343F22">
        <w:rPr>
          <w:sz w:val="16"/>
        </w:rPr>
        <w:t xml:space="preserve">, </w:t>
      </w:r>
      <w:r w:rsidRPr="00343F22">
        <w:rPr>
          <w:rStyle w:val="StyleUnderline"/>
        </w:rPr>
        <w:t xml:space="preserve">frustrate attempts to democratize, raise the risk of regime-threatening instability, </w:t>
      </w:r>
      <w:r w:rsidRPr="00343F22">
        <w:rPr>
          <w:rStyle w:val="StyleUnderline"/>
          <w:highlight w:val="green"/>
        </w:rPr>
        <w:t xml:space="preserve">and </w:t>
      </w:r>
      <w:r w:rsidRPr="00343F22">
        <w:rPr>
          <w:rStyle w:val="Emphasis"/>
          <w:highlight w:val="green"/>
        </w:rPr>
        <w:t>aggravate regional tensions</w:t>
      </w:r>
      <w:r w:rsidRPr="00343F22">
        <w:rPr>
          <w:rStyle w:val="StyleUnderline"/>
        </w:rPr>
        <w:t>,”</w:t>
      </w:r>
      <w:r w:rsidRPr="00343F22">
        <w:rPr>
          <w:sz w:val="16"/>
        </w:rPr>
        <w:t xml:space="preserve"> he wrote in his prepared statement for the Senate Select Committee on Intelligence. “Extreme weather events (floods, droughts, heat waves) will increasingly disrupt food and energy markets, </w:t>
      </w:r>
      <w:r w:rsidRPr="00343F22">
        <w:rPr>
          <w:rStyle w:val="StyleUnderline"/>
        </w:rPr>
        <w:t xml:space="preserve">exacerbating state weakness, forcing human migrations, and triggering riots, civil disobedience, and vandalism.” </w:t>
      </w:r>
      <w:r w:rsidRPr="00343F22">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343F22">
        <w:rPr>
          <w:sz w:val="16"/>
        </w:rPr>
        <w:t>down</w:t>
      </w:r>
      <w:proofErr w:type="gramEnd"/>
      <w:r w:rsidRPr="00343F22">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343F22">
        <w:rPr>
          <w:rStyle w:val="StyleUnderline"/>
        </w:rPr>
        <w:t>extreme climate change, could</w:t>
      </w:r>
      <w:r w:rsidRPr="00343F22">
        <w:rPr>
          <w:sz w:val="16"/>
        </w:rPr>
        <w:t xml:space="preserve"> </w:t>
      </w:r>
      <w:r w:rsidRPr="00343F22">
        <w:rPr>
          <w:rStyle w:val="Emphasis"/>
          <w:highlight w:val="green"/>
        </w:rPr>
        <w:t>produce</w:t>
      </w:r>
      <w:r w:rsidRPr="00343F22">
        <w:rPr>
          <w:rStyle w:val="Emphasis"/>
        </w:rPr>
        <w:t xml:space="preserve"> </w:t>
      </w:r>
      <w:r w:rsidRPr="00343F22">
        <w:rPr>
          <w:rStyle w:val="Emphasis"/>
          <w:highlight w:val="green"/>
        </w:rPr>
        <w:t>a global explosion of</w:t>
      </w:r>
      <w:r w:rsidRPr="00343F22">
        <w:rPr>
          <w:rStyle w:val="Emphasis"/>
        </w:rPr>
        <w:t xml:space="preserve"> human chaos and </w:t>
      </w:r>
      <w:r w:rsidRPr="00343F22">
        <w:rPr>
          <w:rStyle w:val="Emphasis"/>
          <w:highlight w:val="green"/>
        </w:rPr>
        <w:t>conflict</w:t>
      </w:r>
      <w:r w:rsidRPr="00343F22">
        <w:rPr>
          <w:sz w:val="16"/>
        </w:rPr>
        <w:t>. We are now heading directly into a resource-shock world.</w:t>
      </w:r>
    </w:p>
    <w:p w14:paraId="2E83AB0E" w14:textId="77777777" w:rsidR="00343F22" w:rsidRPr="00343F22" w:rsidRDefault="00343F22" w:rsidP="00343F22"/>
    <w:p w14:paraId="0C45FB26" w14:textId="77777777" w:rsidR="00343F22" w:rsidRPr="00343F22" w:rsidRDefault="00343F22" w:rsidP="00343F22">
      <w:pPr>
        <w:pStyle w:val="Heading4"/>
        <w:rPr>
          <w:rFonts w:cs="Times New Roman"/>
          <w:u w:val="single"/>
        </w:rPr>
      </w:pPr>
      <w:r w:rsidRPr="00343F22">
        <w:rPr>
          <w:rFonts w:cs="Times New Roman"/>
        </w:rPr>
        <w:t>Solves warming.</w:t>
      </w:r>
    </w:p>
    <w:p w14:paraId="73C0AA15" w14:textId="77777777" w:rsidR="00343F22" w:rsidRPr="00343F22" w:rsidRDefault="00343F22" w:rsidP="00343F22">
      <w:r w:rsidRPr="00343F22">
        <w:rPr>
          <w:rStyle w:val="Style13ptBold"/>
        </w:rPr>
        <w:t>Taylor 19</w:t>
      </w:r>
      <w:r w:rsidRPr="00343F22">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rsidRPr="00343F22">
        <w:t>Oxford</w:t>
      </w:r>
      <w:proofErr w:type="gramEnd"/>
      <w:r w:rsidRPr="00343F22">
        <w:t xml:space="preserve"> and the Columbia University Graduate School of Journalism. "How asteroid mining will save the Earth — and mint trillionaires." Mashable, 2019, mashable.com/feature/asteroid-mining-space-economy. [Quality Control] </w:t>
      </w:r>
    </w:p>
    <w:p w14:paraId="4149DA32" w14:textId="77777777" w:rsidR="00343F22" w:rsidRPr="00343F22" w:rsidRDefault="00343F22" w:rsidP="00343F22">
      <w:pPr>
        <w:rPr>
          <w:b/>
          <w:iCs/>
          <w:u w:val="single"/>
        </w:rPr>
      </w:pPr>
      <w:r w:rsidRPr="00343F22">
        <w:rPr>
          <w:rStyle w:val="StyleUnderline"/>
          <w:highlight w:val="cyan"/>
        </w:rPr>
        <w:t>The mission is essential</w:t>
      </w:r>
      <w:r w:rsidRPr="00343F22">
        <w:rPr>
          <w:sz w:val="16"/>
          <w:highlight w:val="cyan"/>
        </w:rPr>
        <w:t>,</w:t>
      </w:r>
      <w:r w:rsidRPr="00343F22">
        <w:rPr>
          <w:sz w:val="16"/>
        </w:rPr>
        <w:t xml:space="preserve"> Joyce declares, </w:t>
      </w:r>
      <w:r w:rsidRPr="00343F22">
        <w:rPr>
          <w:rStyle w:val="StyleUnderline"/>
          <w:highlight w:val="cyan"/>
        </w:rPr>
        <w:t xml:space="preserve">to save Earth from its </w:t>
      </w:r>
      <w:r w:rsidRPr="00343F22">
        <w:rPr>
          <w:rStyle w:val="Emphasis"/>
          <w:highlight w:val="cyan"/>
        </w:rPr>
        <w:t>major problems</w:t>
      </w:r>
      <w:r w:rsidRPr="00343F22">
        <w:rPr>
          <w:rStyle w:val="StyleUnderline"/>
        </w:rPr>
        <w:t>.</w:t>
      </w:r>
      <w:r w:rsidRPr="00343F22">
        <w:rPr>
          <w:sz w:val="16"/>
        </w:rPr>
        <w:t xml:space="preserve"> </w:t>
      </w:r>
      <w:proofErr w:type="gramStart"/>
      <w:r w:rsidRPr="00343F22">
        <w:rPr>
          <w:sz w:val="16"/>
        </w:rPr>
        <w:t>First of all</w:t>
      </w:r>
      <w:proofErr w:type="gramEnd"/>
      <w:r w:rsidRPr="00343F22">
        <w:rPr>
          <w:sz w:val="16"/>
        </w:rPr>
        <w:t xml:space="preserve">, the fictional billionaire wheels in a fictional Nobel economist to demonstrate the actual truth that </w:t>
      </w:r>
      <w:r w:rsidRPr="00343F22">
        <w:rPr>
          <w:rStyle w:val="StyleUnderline"/>
          <w:highlight w:val="cyan"/>
        </w:rPr>
        <w:t>the entire</w:t>
      </w:r>
      <w:r w:rsidRPr="00343F22">
        <w:rPr>
          <w:rStyle w:val="StyleUnderline"/>
        </w:rPr>
        <w:t xml:space="preserve"> global </w:t>
      </w:r>
      <w:r w:rsidRPr="00343F22">
        <w:rPr>
          <w:rStyle w:val="StyleUnderline"/>
          <w:highlight w:val="cyan"/>
        </w:rPr>
        <w:t xml:space="preserve">economy is sitting on a </w:t>
      </w:r>
      <w:r w:rsidRPr="00343F22">
        <w:rPr>
          <w:rStyle w:val="Emphasis"/>
          <w:highlight w:val="cyan"/>
        </w:rPr>
        <w:t>mountain of debt</w:t>
      </w:r>
      <w:r w:rsidRPr="00343F22">
        <w:rPr>
          <w:rStyle w:val="StyleUnderline"/>
        </w:rPr>
        <w:t>.</w:t>
      </w:r>
      <w:r w:rsidRPr="00343F22">
        <w:rPr>
          <w:sz w:val="16"/>
        </w:rPr>
        <w:t xml:space="preserve"> </w:t>
      </w:r>
      <w:r w:rsidRPr="00343F22">
        <w:rPr>
          <w:rStyle w:val="StyleUnderline"/>
          <w:highlight w:val="cyan"/>
        </w:rPr>
        <w:t>It</w:t>
      </w:r>
      <w:r w:rsidRPr="00343F22">
        <w:rPr>
          <w:sz w:val="16"/>
          <w:highlight w:val="cyan"/>
        </w:rPr>
        <w:t xml:space="preserve"> </w:t>
      </w:r>
      <w:proofErr w:type="gramStart"/>
      <w:r w:rsidRPr="00343F22">
        <w:rPr>
          <w:rStyle w:val="StyleUnderline"/>
          <w:highlight w:val="cyan"/>
        </w:rPr>
        <w:t>has to</w:t>
      </w:r>
      <w:proofErr w:type="gramEnd"/>
      <w:r w:rsidRPr="00343F22">
        <w:rPr>
          <w:rStyle w:val="StyleUnderline"/>
          <w:highlight w:val="cyan"/>
        </w:rPr>
        <w:t xml:space="preserve"> keep growing or it will </w:t>
      </w:r>
      <w:r w:rsidRPr="00343F22">
        <w:rPr>
          <w:rStyle w:val="Emphasis"/>
          <w:highlight w:val="cyan"/>
        </w:rPr>
        <w:t>implode</w:t>
      </w:r>
      <w:r w:rsidRPr="00343F22">
        <w:rPr>
          <w:rStyle w:val="StyleUnderline"/>
        </w:rPr>
        <w:t>,</w:t>
      </w:r>
      <w:r w:rsidRPr="00343F22">
        <w:rPr>
          <w:sz w:val="16"/>
        </w:rPr>
        <w:t xml:space="preserve"> </w:t>
      </w:r>
      <w:r w:rsidRPr="00343F22">
        <w:rPr>
          <w:rStyle w:val="StyleUnderline"/>
        </w:rPr>
        <w:t xml:space="preserve">so </w:t>
      </w:r>
      <w:r w:rsidRPr="00343F22">
        <w:rPr>
          <w:rStyle w:val="StyleUnderline"/>
          <w:highlight w:val="cyan"/>
        </w:rPr>
        <w:t>we might as well take</w:t>
      </w:r>
      <w:r w:rsidRPr="00343F22">
        <w:rPr>
          <w:rStyle w:val="StyleUnderline"/>
        </w:rPr>
        <w:t xml:space="preserve"> the majority of </w:t>
      </w:r>
      <w:r w:rsidRPr="00343F22">
        <w:rPr>
          <w:rStyle w:val="StyleUnderline"/>
          <w:highlight w:val="cyan"/>
        </w:rPr>
        <w:t xml:space="preserve">the </w:t>
      </w:r>
      <w:r w:rsidRPr="00343F22">
        <w:rPr>
          <w:rStyle w:val="Emphasis"/>
          <w:highlight w:val="cyan"/>
        </w:rPr>
        <w:t>industrial growth off-world where it can’t do any more harm to the biosphere.</w:t>
      </w:r>
    </w:p>
    <w:p w14:paraId="49447FAA" w14:textId="77777777" w:rsidR="00343F22" w:rsidRPr="00343F22" w:rsidRDefault="00343F22" w:rsidP="00343F22">
      <w:pPr>
        <w:rPr>
          <w:b/>
          <w:iCs/>
          <w:u w:val="single"/>
        </w:rPr>
      </w:pPr>
      <w:r w:rsidRPr="00343F22">
        <w:rPr>
          <w:sz w:val="16"/>
        </w:rPr>
        <w:t xml:space="preserve">Secondly, there’s </w:t>
      </w:r>
      <w:r w:rsidRPr="00343F22">
        <w:rPr>
          <w:rStyle w:val="StyleUnderline"/>
          <w:highlight w:val="cyan"/>
        </w:rPr>
        <w:t xml:space="preserve">the </w:t>
      </w:r>
      <w:r w:rsidRPr="00343F22">
        <w:rPr>
          <w:rStyle w:val="Emphasis"/>
          <w:highlight w:val="cyan"/>
        </w:rPr>
        <w:t>climate change fix</w:t>
      </w:r>
      <w:r w:rsidRPr="00343F22">
        <w:rPr>
          <w:sz w:val="16"/>
          <w:highlight w:val="cyan"/>
        </w:rPr>
        <w:t>.</w:t>
      </w:r>
      <w:r w:rsidRPr="00343F22">
        <w:rPr>
          <w:sz w:val="16"/>
        </w:rPr>
        <w:t xml:space="preserve"> </w:t>
      </w:r>
      <w:r w:rsidRPr="00343F22">
        <w:rPr>
          <w:rStyle w:val="StyleUnderline"/>
          <w:highlight w:val="cyan"/>
        </w:rPr>
        <w:t>Suarez</w:t>
      </w:r>
      <w:r w:rsidRPr="00343F22">
        <w:rPr>
          <w:sz w:val="16"/>
        </w:rPr>
        <w:t xml:space="preserve"> </w:t>
      </w:r>
      <w:r w:rsidRPr="00343F22">
        <w:rPr>
          <w:rStyle w:val="StyleUnderline"/>
          <w:highlight w:val="cyan"/>
        </w:rPr>
        <w:t>sees asteroid mining as the only way</w:t>
      </w:r>
      <w:r w:rsidRPr="00343F22">
        <w:rPr>
          <w:rStyle w:val="StyleUnderline"/>
        </w:rPr>
        <w:t xml:space="preserve"> </w:t>
      </w:r>
      <w:r w:rsidRPr="00343F22">
        <w:rPr>
          <w:rStyle w:val="StyleUnderline"/>
          <w:highlight w:val="cyan"/>
        </w:rPr>
        <w:t xml:space="preserve">we’re going to build </w:t>
      </w:r>
      <w:r w:rsidRPr="00343F22">
        <w:rPr>
          <w:rStyle w:val="Emphasis"/>
          <w:highlight w:val="cyan"/>
        </w:rPr>
        <w:t>solar power satellites</w:t>
      </w:r>
      <w:r w:rsidRPr="00343F22">
        <w:rPr>
          <w:rStyle w:val="Emphasis"/>
        </w:rPr>
        <w:t>.</w:t>
      </w:r>
      <w:r w:rsidRPr="00343F22">
        <w:rPr>
          <w:sz w:val="16"/>
        </w:rPr>
        <w:t xml:space="preserve"> Which, as you probably know</w:t>
      </w:r>
      <w:r w:rsidRPr="00343F22">
        <w:rPr>
          <w:rStyle w:val="StyleUnderline"/>
        </w:rPr>
        <w:t xml:space="preserve">, is </w:t>
      </w:r>
      <w:r w:rsidRPr="00343F22">
        <w:rPr>
          <w:rStyle w:val="StyleUnderline"/>
          <w:highlight w:val="cyan"/>
        </w:rPr>
        <w:t>a form of</w:t>
      </w:r>
      <w:r w:rsidRPr="00343F22">
        <w:rPr>
          <w:rStyle w:val="StyleUnderline"/>
        </w:rPr>
        <w:t xml:space="preserve"> uninterrupted </w:t>
      </w:r>
      <w:r w:rsidRPr="00343F22">
        <w:rPr>
          <w:rStyle w:val="StyleUnderline"/>
          <w:highlight w:val="cyan"/>
        </w:rPr>
        <w:t>solar power collection</w:t>
      </w:r>
      <w:r w:rsidRPr="00343F22">
        <w:rPr>
          <w:rStyle w:val="StyleUnderline"/>
        </w:rPr>
        <w:t xml:space="preserve"> that is theoretically </w:t>
      </w:r>
      <w:r w:rsidRPr="00343F22">
        <w:rPr>
          <w:rStyle w:val="StyleUnderline"/>
          <w:highlight w:val="cyan"/>
        </w:rPr>
        <w:t>more effective</w:t>
      </w:r>
      <w:r w:rsidRPr="00343F22">
        <w:rPr>
          <w:sz w:val="16"/>
        </w:rPr>
        <w:t xml:space="preserve">, inch for inch, </w:t>
      </w:r>
      <w:r w:rsidRPr="00343F22">
        <w:rPr>
          <w:rStyle w:val="StyleUnderline"/>
          <w:highlight w:val="cyan"/>
        </w:rPr>
        <w:t>than any</w:t>
      </w:r>
      <w:r w:rsidRPr="00343F22">
        <w:rPr>
          <w:rStyle w:val="StyleUnderline"/>
        </w:rPr>
        <w:t xml:space="preserve"> solar panels </w:t>
      </w:r>
      <w:r w:rsidRPr="00343F22">
        <w:rPr>
          <w:rStyle w:val="StyleUnderline"/>
          <w:highlight w:val="cyan"/>
        </w:rPr>
        <w:t>on Earth</w:t>
      </w:r>
      <w:r w:rsidRPr="00343F22">
        <w:rPr>
          <w:rStyle w:val="StyleUnderline"/>
        </w:rPr>
        <w:t xml:space="preserve"> at high noon</w:t>
      </w:r>
      <w:r w:rsidRPr="00343F22">
        <w:rPr>
          <w:sz w:val="16"/>
        </w:rPr>
        <w:t>, but operating 24/7. (</w:t>
      </w:r>
      <w:r w:rsidRPr="00343F22">
        <w:rPr>
          <w:rStyle w:val="StyleUnderline"/>
          <w:highlight w:val="cyan"/>
        </w:rPr>
        <w:t>In space,</w:t>
      </w:r>
      <w:r w:rsidRPr="00343F22">
        <w:rPr>
          <w:rStyle w:val="StyleUnderline"/>
        </w:rPr>
        <w:t xml:space="preserve"> basically, </w:t>
      </w:r>
      <w:r w:rsidRPr="00343F22">
        <w:rPr>
          <w:rStyle w:val="Emphasis"/>
          <w:highlight w:val="cyan"/>
        </w:rPr>
        <w:t>it’s always double high noon</w:t>
      </w:r>
      <w:r w:rsidRPr="00343F22">
        <w:rPr>
          <w:rStyle w:val="Emphasis"/>
        </w:rPr>
        <w:t xml:space="preserve">). </w:t>
      </w:r>
    </w:p>
    <w:p w14:paraId="63E26BE1" w14:textId="77777777" w:rsidR="00343F22" w:rsidRPr="00343F22" w:rsidRDefault="00343F22" w:rsidP="00343F22">
      <w:pPr>
        <w:rPr>
          <w:b/>
          <w:iCs/>
          <w:u w:val="single"/>
        </w:rPr>
      </w:pPr>
      <w:r w:rsidRPr="00343F22">
        <w:rPr>
          <w:sz w:val="16"/>
        </w:rPr>
        <w:t xml:space="preserve">The </w:t>
      </w:r>
      <w:r w:rsidRPr="00343F22">
        <w:rPr>
          <w:rStyle w:val="StyleUnderline"/>
        </w:rPr>
        <w:t>power collected is beamed back to large receptors on Earth</w:t>
      </w:r>
      <w:r w:rsidRPr="00343F22">
        <w:rPr>
          <w:sz w:val="16"/>
        </w:rPr>
        <w:t xml:space="preserve"> with large, low-power microwaves, which researchers think will be harmless enough to let humans and animals pass through the beam. </w:t>
      </w:r>
      <w:r w:rsidRPr="00343F22">
        <w:rPr>
          <w:rStyle w:val="StyleUnderline"/>
          <w:highlight w:val="cyan"/>
        </w:rPr>
        <w:t>A</w:t>
      </w:r>
      <w:r w:rsidRPr="00343F22">
        <w:rPr>
          <w:sz w:val="16"/>
          <w:highlight w:val="cyan"/>
        </w:rPr>
        <w:t xml:space="preserve"> </w:t>
      </w:r>
      <w:r w:rsidRPr="00343F22">
        <w:rPr>
          <w:rStyle w:val="StyleUnderline"/>
          <w:highlight w:val="cyan"/>
        </w:rPr>
        <w:t>space solar power array</w:t>
      </w:r>
      <w:r w:rsidRPr="00343F22">
        <w:rPr>
          <w:rStyle w:val="StyleUnderline"/>
        </w:rPr>
        <w:t xml:space="preserve"> like the one China is said to be working on </w:t>
      </w:r>
      <w:r w:rsidRPr="00343F22">
        <w:rPr>
          <w:rStyle w:val="StyleUnderline"/>
          <w:highlight w:val="cyan"/>
        </w:rPr>
        <w:t>could</w:t>
      </w:r>
      <w:r w:rsidRPr="00343F22">
        <w:rPr>
          <w:rStyle w:val="StyleUnderline"/>
        </w:rPr>
        <w:t xml:space="preserve"> </w:t>
      </w:r>
      <w:r w:rsidRPr="00343F22">
        <w:rPr>
          <w:rStyle w:val="StyleUnderline"/>
          <w:highlight w:val="cyan"/>
        </w:rPr>
        <w:t>reliably supply</w:t>
      </w:r>
      <w:r w:rsidRPr="00343F22">
        <w:rPr>
          <w:rStyle w:val="StyleUnderline"/>
        </w:rPr>
        <w:t xml:space="preserve"> 2,000 gigawatts — or </w:t>
      </w:r>
      <w:r w:rsidRPr="00343F22">
        <w:rPr>
          <w:rStyle w:val="Emphasis"/>
          <w:highlight w:val="cyan"/>
        </w:rPr>
        <w:t>over 1,000 times more power than the largest solar farm currently in existence.</w:t>
      </w:r>
      <w:r w:rsidRPr="00343F22">
        <w:rPr>
          <w:rStyle w:val="Emphasis"/>
        </w:rPr>
        <w:t xml:space="preserve">   </w:t>
      </w:r>
    </w:p>
    <w:p w14:paraId="00518FC0" w14:textId="77777777" w:rsidR="00343F22" w:rsidRPr="00343F22" w:rsidRDefault="00343F22" w:rsidP="00343F22">
      <w:pPr>
        <w:rPr>
          <w:b/>
          <w:iCs/>
          <w:u w:val="single"/>
        </w:rPr>
      </w:pPr>
      <w:r w:rsidRPr="00343F22">
        <w:rPr>
          <w:sz w:val="16"/>
        </w:rPr>
        <w:t>“</w:t>
      </w:r>
      <w:r w:rsidRPr="00343F22">
        <w:rPr>
          <w:rStyle w:val="StyleUnderline"/>
          <w:highlight w:val="cyan"/>
        </w:rPr>
        <w:t xml:space="preserve">We're looking at a 20-year window to </w:t>
      </w:r>
      <w:r w:rsidRPr="00343F22">
        <w:rPr>
          <w:rStyle w:val="Emphasis"/>
          <w:highlight w:val="cyan"/>
        </w:rPr>
        <w:t>completely replace human civilization's power infrastructure</w:t>
      </w:r>
      <w:r w:rsidRPr="00343F22">
        <w:rPr>
          <w:rStyle w:val="Emphasis"/>
        </w:rPr>
        <w:t>,</w:t>
      </w:r>
      <w:r w:rsidRPr="00343F22">
        <w:rPr>
          <w:sz w:val="16"/>
        </w:rPr>
        <w:t xml:space="preserve">” Suarez told me, citing the report of the Intergovernmental Panel on Climate Change on the coming catastrophe. </w:t>
      </w:r>
      <w:r w:rsidRPr="00343F22">
        <w:rPr>
          <w:rStyle w:val="StyleUnderline"/>
        </w:rPr>
        <w:t xml:space="preserve">Solar satellite technology “has existed since the 1970s. What </w:t>
      </w:r>
      <w:r w:rsidRPr="00343F22">
        <w:rPr>
          <w:rStyle w:val="StyleUnderline"/>
          <w:highlight w:val="cyan"/>
        </w:rPr>
        <w:t>we were missing</w:t>
      </w:r>
      <w:r w:rsidRPr="00343F22">
        <w:rPr>
          <w:rStyle w:val="StyleUnderline"/>
        </w:rPr>
        <w:t xml:space="preserve"> is </w:t>
      </w:r>
      <w:r w:rsidRPr="00343F22">
        <w:rPr>
          <w:rStyle w:val="Emphasis"/>
          <w:highlight w:val="cyan"/>
        </w:rPr>
        <w:t>millions of tons of construction materials</w:t>
      </w:r>
      <w:r w:rsidRPr="00343F22">
        <w:rPr>
          <w:rStyle w:val="StyleUnderline"/>
        </w:rPr>
        <w:t xml:space="preserve"> in orbit. </w:t>
      </w:r>
      <w:r w:rsidRPr="00343F22">
        <w:rPr>
          <w:rStyle w:val="Emphasis"/>
          <w:highlight w:val="cyan"/>
        </w:rPr>
        <w:t>Asteroid mining can place it there.”</w:t>
      </w:r>
    </w:p>
    <w:p w14:paraId="540479A3" w14:textId="77777777" w:rsidR="00343F22" w:rsidRPr="00343F22" w:rsidRDefault="00343F22" w:rsidP="00343F22">
      <w:pPr>
        <w:rPr>
          <w:u w:val="single"/>
        </w:rPr>
      </w:pPr>
      <w:r w:rsidRPr="00343F22">
        <w:rPr>
          <w:sz w:val="16"/>
        </w:rPr>
        <w:t xml:space="preserve">The Earth-centric early 21st century can’t really wrap its brain around this, but </w:t>
      </w:r>
      <w:r w:rsidRPr="00343F22">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343F22">
        <w:rPr>
          <w:rStyle w:val="StyleUnderline"/>
        </w:rPr>
        <w:t>grasping,</w:t>
      </w:r>
      <w:proofErr w:type="gramEnd"/>
      <w:r w:rsidRPr="00343F22">
        <w:rPr>
          <w:rStyle w:val="StyleUnderline"/>
        </w:rPr>
        <w:t xml:space="preserve"> how relatively easy it is to ship stuff in zero-G environments. </w:t>
      </w:r>
    </w:p>
    <w:p w14:paraId="4ABB4798" w14:textId="77777777" w:rsidR="00343F22" w:rsidRPr="00343F22" w:rsidRDefault="00343F22" w:rsidP="00343F22"/>
    <w:p w14:paraId="0DB6713B" w14:textId="77777777" w:rsidR="00343F22" w:rsidRPr="00343F22" w:rsidRDefault="00343F22" w:rsidP="00343F22">
      <w:pPr>
        <w:pStyle w:val="Heading4"/>
        <w:rPr>
          <w:rFonts w:cs="Times New Roman"/>
        </w:rPr>
      </w:pPr>
      <w:r w:rsidRPr="00343F22">
        <w:rPr>
          <w:rFonts w:cs="Times New Roman"/>
        </w:rPr>
        <w:t>Warming causes extinction</w:t>
      </w:r>
    </w:p>
    <w:p w14:paraId="2B22A433" w14:textId="77777777" w:rsidR="00343F22" w:rsidRPr="00343F22" w:rsidRDefault="00343F22" w:rsidP="00343F22">
      <w:r w:rsidRPr="00343F22">
        <w:t xml:space="preserve">Peter </w:t>
      </w:r>
      <w:proofErr w:type="spellStart"/>
      <w:r w:rsidRPr="00343F22">
        <w:rPr>
          <w:rStyle w:val="Style13ptBold"/>
        </w:rPr>
        <w:t>Kareiva</w:t>
      </w:r>
      <w:proofErr w:type="spellEnd"/>
      <w:r w:rsidRPr="00343F22">
        <w:rPr>
          <w:rStyle w:val="Style13ptBold"/>
        </w:rPr>
        <w:t xml:space="preserve"> 18</w:t>
      </w:r>
      <w:r w:rsidRPr="00343F22">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6B02021B" w14:textId="77777777" w:rsidR="00343F22" w:rsidRPr="00343F22" w:rsidRDefault="00343F22" w:rsidP="00343F22">
      <w:pPr>
        <w:rPr>
          <w:sz w:val="12"/>
        </w:rPr>
      </w:pPr>
      <w:r w:rsidRPr="00343F22">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343F22">
        <w:rPr>
          <w:rStyle w:val="StyleUnderline"/>
          <w:highlight w:val="yellow"/>
        </w:rPr>
        <w:t>climate change</w:t>
      </w:r>
      <w:r w:rsidRPr="00343F22">
        <w:rPr>
          <w:rStyle w:val="StyleUnderline"/>
        </w:rPr>
        <w:t>, global freshwater cycle, and ocean acidification</w:t>
      </w:r>
      <w:r w:rsidRPr="00343F22">
        <w:rPr>
          <w:sz w:val="16"/>
        </w:rPr>
        <w:t xml:space="preserve">) do </w:t>
      </w:r>
      <w:r w:rsidRPr="00343F22">
        <w:rPr>
          <w:rStyle w:val="StyleUnderline"/>
          <w:highlight w:val="yellow"/>
        </w:rPr>
        <w:t xml:space="preserve">pose </w:t>
      </w:r>
      <w:r w:rsidRPr="00343F22">
        <w:rPr>
          <w:rStyle w:val="Emphasis"/>
          <w:highlight w:val="yellow"/>
        </w:rPr>
        <w:t>existential risks</w:t>
      </w:r>
      <w:r w:rsidRPr="00343F22">
        <w:rPr>
          <w:sz w:val="16"/>
        </w:rPr>
        <w:t xml:space="preserve">. </w:t>
      </w:r>
      <w:r w:rsidRPr="00343F22">
        <w:rPr>
          <w:rStyle w:val="StyleUnderline"/>
        </w:rPr>
        <w:t xml:space="preserve">This is </w:t>
      </w:r>
      <w:r w:rsidRPr="00343F22">
        <w:rPr>
          <w:rStyle w:val="StyleUnderline"/>
          <w:highlight w:val="yellow"/>
        </w:rPr>
        <w:t>because of</w:t>
      </w:r>
      <w:r w:rsidRPr="00343F22">
        <w:rPr>
          <w:rStyle w:val="StyleUnderline"/>
        </w:rPr>
        <w:t xml:space="preserve"> intrinsic </w:t>
      </w:r>
      <w:r w:rsidRPr="00343F22">
        <w:rPr>
          <w:rStyle w:val="Emphasis"/>
        </w:rPr>
        <w:t xml:space="preserve">positive </w:t>
      </w:r>
      <w:r w:rsidRPr="00343F22">
        <w:rPr>
          <w:rStyle w:val="Emphasis"/>
          <w:highlight w:val="yellow"/>
        </w:rPr>
        <w:t>feedback loops</w:t>
      </w:r>
      <w:r w:rsidRPr="00343F22">
        <w:rPr>
          <w:rStyle w:val="StyleUnderline"/>
        </w:rPr>
        <w:t xml:space="preserve">, substantial </w:t>
      </w:r>
      <w:r w:rsidRPr="00343F22">
        <w:rPr>
          <w:rStyle w:val="Emphasis"/>
          <w:highlight w:val="yellow"/>
        </w:rPr>
        <w:t>lag times</w:t>
      </w:r>
      <w:r w:rsidRPr="00343F22">
        <w:rPr>
          <w:sz w:val="16"/>
        </w:rPr>
        <w:t xml:space="preserve"> </w:t>
      </w:r>
      <w:r w:rsidRPr="00343F22">
        <w:rPr>
          <w:rStyle w:val="StyleUnderline"/>
        </w:rPr>
        <w:t xml:space="preserve">between system change and experiencing the consequences of that change, </w:t>
      </w:r>
      <w:r w:rsidRPr="00343F22">
        <w:rPr>
          <w:rStyle w:val="StyleUnderline"/>
          <w:highlight w:val="yellow"/>
        </w:rPr>
        <w:t>and</w:t>
      </w:r>
      <w:r w:rsidRPr="00343F22">
        <w:rPr>
          <w:rStyle w:val="StyleUnderline"/>
        </w:rPr>
        <w:t xml:space="preserve"> the fact these different boundaries interact with one another in ways that yield </w:t>
      </w:r>
      <w:r w:rsidRPr="00343F22">
        <w:rPr>
          <w:rStyle w:val="Emphasis"/>
          <w:highlight w:val="yellow"/>
        </w:rPr>
        <w:t>surprises</w:t>
      </w:r>
      <w:r w:rsidRPr="00343F22">
        <w:rPr>
          <w:sz w:val="16"/>
        </w:rPr>
        <w:t xml:space="preserve">. In addition, </w:t>
      </w:r>
      <w:r w:rsidRPr="00343F22">
        <w:rPr>
          <w:rStyle w:val="StyleUnderline"/>
        </w:rPr>
        <w:t xml:space="preserve">climate, freshwater, </w:t>
      </w:r>
      <w:r w:rsidRPr="00343F22">
        <w:rPr>
          <w:rStyle w:val="StyleUnderline"/>
          <w:highlight w:val="yellow"/>
        </w:rPr>
        <w:t>and</w:t>
      </w:r>
      <w:r w:rsidRPr="00343F22">
        <w:rPr>
          <w:rStyle w:val="StyleUnderline"/>
        </w:rPr>
        <w:t xml:space="preserve"> ocean acidification are all directly </w:t>
      </w:r>
      <w:r w:rsidRPr="00343F22">
        <w:rPr>
          <w:rStyle w:val="StyleUnderline"/>
          <w:highlight w:val="yellow"/>
        </w:rPr>
        <w:t>connected to</w:t>
      </w:r>
      <w:r w:rsidRPr="00343F22">
        <w:rPr>
          <w:rStyle w:val="StyleUnderline"/>
        </w:rPr>
        <w:t xml:space="preserve"> the provision of </w:t>
      </w:r>
      <w:r w:rsidRPr="00343F22">
        <w:rPr>
          <w:rStyle w:val="Emphasis"/>
          <w:highlight w:val="yellow"/>
        </w:rPr>
        <w:t>food</w:t>
      </w:r>
      <w:r w:rsidRPr="00343F22">
        <w:rPr>
          <w:rStyle w:val="StyleUnderline"/>
          <w:highlight w:val="yellow"/>
        </w:rPr>
        <w:t xml:space="preserve"> and </w:t>
      </w:r>
      <w:r w:rsidRPr="00343F22">
        <w:rPr>
          <w:rStyle w:val="Emphasis"/>
          <w:highlight w:val="yellow"/>
        </w:rPr>
        <w:t>water</w:t>
      </w:r>
      <w:r w:rsidRPr="00343F22">
        <w:rPr>
          <w:rStyle w:val="StyleUnderline"/>
        </w:rPr>
        <w:t xml:space="preserve">, and </w:t>
      </w:r>
      <w:r w:rsidRPr="00343F22">
        <w:rPr>
          <w:rStyle w:val="StyleUnderline"/>
          <w:highlight w:val="yellow"/>
        </w:rPr>
        <w:t>shortages</w:t>
      </w:r>
      <w:r w:rsidRPr="00343F22">
        <w:rPr>
          <w:sz w:val="16"/>
        </w:rPr>
        <w:t xml:space="preserve"> of food and water can </w:t>
      </w:r>
      <w:r w:rsidRPr="00343F22">
        <w:rPr>
          <w:rStyle w:val="StyleUnderline"/>
          <w:highlight w:val="yellow"/>
        </w:rPr>
        <w:t xml:space="preserve">create </w:t>
      </w:r>
      <w:r w:rsidRPr="00343F22">
        <w:rPr>
          <w:rStyle w:val="Emphasis"/>
          <w:highlight w:val="yellow"/>
        </w:rPr>
        <w:t>conflict</w:t>
      </w:r>
      <w:r w:rsidRPr="00343F22">
        <w:rPr>
          <w:rStyle w:val="StyleUnderline"/>
        </w:rPr>
        <w:t xml:space="preserve"> and social unrest</w:t>
      </w:r>
      <w:r w:rsidRPr="00343F22">
        <w:rPr>
          <w:sz w:val="16"/>
        </w:rPr>
        <w:t>.</w:t>
      </w:r>
    </w:p>
    <w:p w14:paraId="4717ADE2" w14:textId="77777777" w:rsidR="00343F22" w:rsidRPr="00343F22" w:rsidRDefault="00343F22" w:rsidP="00343F22">
      <w:pPr>
        <w:rPr>
          <w:sz w:val="12"/>
        </w:rPr>
      </w:pPr>
      <w:r w:rsidRPr="00343F22">
        <w:rPr>
          <w:sz w:val="16"/>
        </w:rPr>
        <w:t xml:space="preserve"> </w:t>
      </w:r>
      <w:r w:rsidRPr="00343F22">
        <w:rPr>
          <w:rStyle w:val="StyleUnderline"/>
        </w:rPr>
        <w:t xml:space="preserve">Climate change has a long history of </w:t>
      </w:r>
      <w:r w:rsidRPr="00343F22">
        <w:rPr>
          <w:rStyle w:val="Emphasis"/>
        </w:rPr>
        <w:t>disrupting civilizations</w:t>
      </w:r>
      <w:r w:rsidRPr="00343F22">
        <w:rPr>
          <w:sz w:val="16"/>
        </w:rPr>
        <w:t xml:space="preserve"> </w:t>
      </w:r>
      <w:r w:rsidRPr="00343F22">
        <w:rPr>
          <w:rStyle w:val="StyleUnderline"/>
        </w:rPr>
        <w:t xml:space="preserve">and sometimes precipitating the </w:t>
      </w:r>
      <w:r w:rsidRPr="00343F22">
        <w:rPr>
          <w:rStyle w:val="Emphasis"/>
        </w:rPr>
        <w:t>collapse of cultures</w:t>
      </w:r>
      <w:r w:rsidRPr="00343F22">
        <w:rPr>
          <w:sz w:val="16"/>
        </w:rPr>
        <w:t xml:space="preserve"> </w:t>
      </w:r>
      <w:r w:rsidRPr="00343F22">
        <w:rPr>
          <w:rStyle w:val="StyleUnderline"/>
        </w:rPr>
        <w:t>or mass emigrations</w:t>
      </w:r>
      <w:r w:rsidRPr="00343F22">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2769C7A" w14:textId="77777777" w:rsidR="00343F22" w:rsidRPr="00343F22" w:rsidRDefault="00343F22" w:rsidP="00343F22">
      <w:pPr>
        <w:rPr>
          <w:sz w:val="12"/>
        </w:rPr>
      </w:pPr>
      <w:r w:rsidRPr="00343F22">
        <w:rPr>
          <w:sz w:val="16"/>
        </w:rPr>
        <w:t xml:space="preserve"> </w:t>
      </w:r>
      <w:r w:rsidRPr="00343F22">
        <w:rPr>
          <w:rStyle w:val="StyleUnderline"/>
        </w:rPr>
        <w:t xml:space="preserve">Climate change intersects with freshwater resources because it is expected to </w:t>
      </w:r>
      <w:r w:rsidRPr="00343F22">
        <w:rPr>
          <w:rStyle w:val="Emphasis"/>
        </w:rPr>
        <w:t>exacerbate drought</w:t>
      </w:r>
      <w:r w:rsidRPr="00343F22">
        <w:rPr>
          <w:rStyle w:val="StyleUnderline"/>
        </w:rPr>
        <w:t xml:space="preserve"> and</w:t>
      </w:r>
      <w:r w:rsidRPr="00343F22">
        <w:rPr>
          <w:sz w:val="16"/>
        </w:rPr>
        <w:t xml:space="preserve"> </w:t>
      </w:r>
      <w:r w:rsidRPr="00343F22">
        <w:rPr>
          <w:rStyle w:val="Emphasis"/>
        </w:rPr>
        <w:t>water scarcity</w:t>
      </w:r>
      <w:r w:rsidRPr="00343F22">
        <w:rPr>
          <w:rStyle w:val="StyleUnderline"/>
        </w:rPr>
        <w:t xml:space="preserve">, as well as </w:t>
      </w:r>
      <w:r w:rsidRPr="00343F22">
        <w:rPr>
          <w:rStyle w:val="Emphasis"/>
          <w:highlight w:val="yellow"/>
        </w:rPr>
        <w:t>flooding</w:t>
      </w:r>
      <w:r w:rsidRPr="00343F22">
        <w:rPr>
          <w:sz w:val="16"/>
        </w:rPr>
        <w:t xml:space="preserve">. </w:t>
      </w:r>
      <w:r w:rsidRPr="00343F22">
        <w:rPr>
          <w:rStyle w:val="StyleUnderline"/>
        </w:rPr>
        <w:t xml:space="preserve">Climate change </w:t>
      </w:r>
      <w:r w:rsidRPr="00343F22">
        <w:rPr>
          <w:rStyle w:val="StyleUnderline"/>
          <w:highlight w:val="yellow"/>
        </w:rPr>
        <w:t>can</w:t>
      </w:r>
      <w:r w:rsidRPr="00343F22">
        <w:rPr>
          <w:rStyle w:val="StyleUnderline"/>
        </w:rPr>
        <w:t xml:space="preserve"> even impair water quality because it is associated with heavy rains that </w:t>
      </w:r>
      <w:r w:rsidRPr="00343F22">
        <w:rPr>
          <w:rStyle w:val="StyleUnderline"/>
          <w:highlight w:val="yellow"/>
        </w:rPr>
        <w:t>overwhelm sewage treatment</w:t>
      </w:r>
      <w:r w:rsidRPr="00343F22">
        <w:rPr>
          <w:rStyle w:val="StyleUnderline"/>
        </w:rPr>
        <w:t xml:space="preserve"> facilities, or because it results in higher concentrations of pollutants</w:t>
      </w:r>
      <w:r w:rsidRPr="00343F22">
        <w:rPr>
          <w:sz w:val="16"/>
        </w:rPr>
        <w:t xml:space="preserve"> in groundwater </w:t>
      </w:r>
      <w:proofErr w:type="gramStart"/>
      <w:r w:rsidRPr="00343F22">
        <w:rPr>
          <w:sz w:val="16"/>
        </w:rPr>
        <w:t>as a result of</w:t>
      </w:r>
      <w:proofErr w:type="gramEnd"/>
      <w:r w:rsidRPr="00343F22">
        <w:rPr>
          <w:sz w:val="16"/>
        </w:rPr>
        <w:t xml:space="preserve"> enhanced evaporation and reduced groundwater recharge. </w:t>
      </w:r>
      <w:r w:rsidRPr="00343F22">
        <w:rPr>
          <w:rStyle w:val="StyleUnderline"/>
        </w:rPr>
        <w:t>Ample clean water</w:t>
      </w:r>
      <w:r w:rsidRPr="00343F22">
        <w:rPr>
          <w:sz w:val="16"/>
        </w:rPr>
        <w:t xml:space="preserve"> is not a luxury—it </w:t>
      </w:r>
      <w:r w:rsidRPr="00343F22">
        <w:rPr>
          <w:rStyle w:val="StyleUnderline"/>
        </w:rPr>
        <w:t>is essential for human survival.</w:t>
      </w:r>
      <w:r w:rsidRPr="00343F22">
        <w:rPr>
          <w:sz w:val="16"/>
        </w:rPr>
        <w:t xml:space="preserve"> Consequently, </w:t>
      </w:r>
      <w:r w:rsidRPr="00343F22">
        <w:rPr>
          <w:rStyle w:val="StyleUnderline"/>
        </w:rPr>
        <w:t xml:space="preserve">cities, regions and </w:t>
      </w:r>
      <w:r w:rsidRPr="00343F22">
        <w:rPr>
          <w:rStyle w:val="StyleUnderline"/>
          <w:highlight w:val="yellow"/>
        </w:rPr>
        <w:t>nations</w:t>
      </w:r>
      <w:r w:rsidRPr="00343F22">
        <w:rPr>
          <w:rStyle w:val="StyleUnderline"/>
        </w:rPr>
        <w:t xml:space="preserve"> that lack clean freshwater </w:t>
      </w:r>
      <w:r w:rsidRPr="00343F22">
        <w:rPr>
          <w:rStyle w:val="StyleUnderline"/>
          <w:highlight w:val="yellow"/>
        </w:rPr>
        <w:t>are vulnerable to</w:t>
      </w:r>
      <w:r w:rsidRPr="00343F22">
        <w:rPr>
          <w:rStyle w:val="StyleUnderline"/>
        </w:rPr>
        <w:t xml:space="preserve"> social disruption and </w:t>
      </w:r>
      <w:r w:rsidRPr="00343F22">
        <w:rPr>
          <w:rStyle w:val="Emphasis"/>
          <w:highlight w:val="yellow"/>
        </w:rPr>
        <w:t>disease</w:t>
      </w:r>
      <w:r w:rsidRPr="00343F22">
        <w:rPr>
          <w:sz w:val="16"/>
        </w:rPr>
        <w:t>.</w:t>
      </w:r>
    </w:p>
    <w:p w14:paraId="4B5DEB4E" w14:textId="77777777" w:rsidR="00343F22" w:rsidRPr="00343F22" w:rsidRDefault="00343F22" w:rsidP="00343F22">
      <w:pPr>
        <w:rPr>
          <w:sz w:val="12"/>
        </w:rPr>
      </w:pPr>
      <w:r w:rsidRPr="00343F22">
        <w:rPr>
          <w:sz w:val="16"/>
        </w:rPr>
        <w:t xml:space="preserve"> Finally, </w:t>
      </w:r>
      <w:r w:rsidRPr="00343F22">
        <w:rPr>
          <w:rStyle w:val="StyleUnderline"/>
        </w:rPr>
        <w:t>ocean acidification is linked to climate change because it is driven by CO2 emissions just as global warming is. With close to 20% of</w:t>
      </w:r>
      <w:r w:rsidRPr="00343F22">
        <w:rPr>
          <w:sz w:val="16"/>
        </w:rPr>
        <w:t xml:space="preserve"> the world’s </w:t>
      </w:r>
      <w:r w:rsidRPr="00343F22">
        <w:rPr>
          <w:rStyle w:val="StyleUnderline"/>
        </w:rPr>
        <w:t>protein coming from oceans</w:t>
      </w:r>
      <w:r w:rsidRPr="00343F22">
        <w:rPr>
          <w:sz w:val="16"/>
        </w:rPr>
        <w:t xml:space="preserve"> (FAO, 2016), </w:t>
      </w:r>
      <w:r w:rsidRPr="00343F22">
        <w:rPr>
          <w:rStyle w:val="StyleUnderline"/>
        </w:rPr>
        <w:t>the potential for severe impacts due to acidification is obvious</w:t>
      </w:r>
      <w:r w:rsidRPr="00343F22">
        <w:rPr>
          <w:sz w:val="16"/>
        </w:rPr>
        <w:t xml:space="preserve">. Less obvious, but perhaps more insidious, is the interaction between climate change and the loss of oyster and coral reefs due to acidification. </w:t>
      </w:r>
      <w:r w:rsidRPr="00343F22">
        <w:rPr>
          <w:rStyle w:val="StyleUnderline"/>
          <w:highlight w:val="yellow"/>
        </w:rPr>
        <w:t>Acidification</w:t>
      </w:r>
      <w:r w:rsidRPr="00343F22">
        <w:rPr>
          <w:rStyle w:val="StyleUnderline"/>
        </w:rPr>
        <w:t xml:space="preserve"> is known to </w:t>
      </w:r>
      <w:r w:rsidRPr="00343F22">
        <w:rPr>
          <w:rStyle w:val="StyleUnderline"/>
          <w:highlight w:val="yellow"/>
        </w:rPr>
        <w:t>interfere with</w:t>
      </w:r>
      <w:r w:rsidRPr="00343F22">
        <w:rPr>
          <w:rStyle w:val="StyleUnderline"/>
        </w:rPr>
        <w:t xml:space="preserve"> oyster reef building and </w:t>
      </w:r>
      <w:r w:rsidRPr="00343F22">
        <w:rPr>
          <w:rStyle w:val="Emphasis"/>
        </w:rPr>
        <w:t xml:space="preserve">coral </w:t>
      </w:r>
      <w:r w:rsidRPr="00343F22">
        <w:rPr>
          <w:rStyle w:val="Emphasis"/>
          <w:highlight w:val="yellow"/>
        </w:rPr>
        <w:t>reefs</w:t>
      </w:r>
      <w:r w:rsidRPr="00343F22">
        <w:rPr>
          <w:sz w:val="16"/>
        </w:rPr>
        <w:t xml:space="preserve">. </w:t>
      </w:r>
      <w:r w:rsidRPr="00343F22">
        <w:rPr>
          <w:rStyle w:val="StyleUnderline"/>
        </w:rPr>
        <w:t xml:space="preserve">Climate change also increases </w:t>
      </w:r>
      <w:r w:rsidRPr="00343F22">
        <w:rPr>
          <w:rStyle w:val="Emphasis"/>
        </w:rPr>
        <w:t>storm frequency</w:t>
      </w:r>
      <w:r w:rsidRPr="00343F22">
        <w:rPr>
          <w:rStyle w:val="StyleUnderline"/>
        </w:rPr>
        <w:t xml:space="preserve"> and severity. Coral reefs and oyster reefs provide protection from storm surge because they reduce wave energy</w:t>
      </w:r>
      <w:r w:rsidRPr="00343F22">
        <w:rPr>
          <w:sz w:val="16"/>
        </w:rPr>
        <w:t xml:space="preserve"> (Spalding et al., 2014). </w:t>
      </w:r>
      <w:r w:rsidRPr="00343F22">
        <w:rPr>
          <w:rStyle w:val="StyleUnderline"/>
        </w:rPr>
        <w:t>If these reefs are lost due to acidification at the same time as storms become more severe and sea level rises</w:t>
      </w:r>
      <w:r w:rsidRPr="00343F22">
        <w:rPr>
          <w:sz w:val="16"/>
        </w:rPr>
        <w:t xml:space="preserve">, </w:t>
      </w:r>
      <w:r w:rsidRPr="00343F22">
        <w:rPr>
          <w:rStyle w:val="Emphasis"/>
        </w:rPr>
        <w:t>coastal communities will be exposed to unprecedented storm surge</w:t>
      </w:r>
      <w:r w:rsidRPr="00343F22">
        <w:rPr>
          <w:sz w:val="16"/>
        </w:rPr>
        <w:t>—</w:t>
      </w:r>
      <w:r w:rsidRPr="00343F22">
        <w:rPr>
          <w:rStyle w:val="StyleUnderline"/>
        </w:rPr>
        <w:t>and may be ravaged by recurrent storms</w:t>
      </w:r>
      <w:r w:rsidRPr="00343F22">
        <w:rPr>
          <w:sz w:val="16"/>
        </w:rPr>
        <w:t>.</w:t>
      </w:r>
    </w:p>
    <w:p w14:paraId="6D18FA42" w14:textId="77777777" w:rsidR="00343F22" w:rsidRPr="00343F22" w:rsidRDefault="00343F22" w:rsidP="00343F22">
      <w:pPr>
        <w:rPr>
          <w:sz w:val="12"/>
        </w:rPr>
      </w:pPr>
      <w:r w:rsidRPr="00343F22">
        <w:rPr>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43F22">
        <w:rPr>
          <w:sz w:val="16"/>
        </w:rPr>
        <w:t>rarity, but</w:t>
      </w:r>
      <w:proofErr w:type="gramEnd"/>
      <w:r w:rsidRPr="00343F22">
        <w:rPr>
          <w:sz w:val="16"/>
        </w:rPr>
        <w:t xml:space="preserve"> are exactly the manifestations of climate change that we must get better at anticipating (</w:t>
      </w:r>
      <w:proofErr w:type="spellStart"/>
      <w:r w:rsidRPr="00343F22">
        <w:rPr>
          <w:sz w:val="16"/>
        </w:rPr>
        <w:t>Diffenbaugh</w:t>
      </w:r>
      <w:proofErr w:type="spellEnd"/>
      <w:r w:rsidRPr="00343F22">
        <w:rPr>
          <w:sz w:val="16"/>
        </w:rPr>
        <w:t xml:space="preserve"> et al., 2017). </w:t>
      </w:r>
      <w:r w:rsidRPr="00343F22">
        <w:rPr>
          <w:rStyle w:val="StyleUnderline"/>
          <w:highlight w:val="yellow"/>
        </w:rPr>
        <w:t>Society will have a hard time responding to</w:t>
      </w:r>
      <w:r w:rsidRPr="00343F22">
        <w:rPr>
          <w:rStyle w:val="StyleUnderline"/>
        </w:rPr>
        <w:t xml:space="preserve"> shorter intervals between </w:t>
      </w:r>
      <w:r w:rsidRPr="00343F22">
        <w:rPr>
          <w:rStyle w:val="StyleUnderline"/>
          <w:highlight w:val="yellow"/>
        </w:rPr>
        <w:t>rare</w:t>
      </w:r>
      <w:r w:rsidRPr="00343F22">
        <w:rPr>
          <w:rStyle w:val="StyleUnderline"/>
        </w:rPr>
        <w:t xml:space="preserve"> extreme </w:t>
      </w:r>
      <w:r w:rsidRPr="00343F22">
        <w:rPr>
          <w:rStyle w:val="StyleUnderline"/>
          <w:highlight w:val="yellow"/>
        </w:rPr>
        <w:t>events</w:t>
      </w:r>
      <w:r w:rsidRPr="00343F22">
        <w:rPr>
          <w:rStyle w:val="StyleUnderline"/>
        </w:rPr>
        <w:t xml:space="preserve"> because in the lifespan of an individual human, a person might experience as few as two or three </w:t>
      </w:r>
      <w:r w:rsidRPr="00343F22">
        <w:rPr>
          <w:rStyle w:val="Emphasis"/>
        </w:rPr>
        <w:t>extreme events</w:t>
      </w:r>
      <w:r w:rsidRPr="00343F22">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43F22">
        <w:rPr>
          <w:rStyle w:val="StyleUnderline"/>
        </w:rPr>
        <w:t>The</w:t>
      </w:r>
      <w:r w:rsidRPr="00343F22">
        <w:rPr>
          <w:sz w:val="16"/>
        </w:rPr>
        <w:t xml:space="preserve"> highly </w:t>
      </w:r>
      <w:r w:rsidRPr="00343F22">
        <w:rPr>
          <w:rStyle w:val="StyleUnderline"/>
        </w:rPr>
        <w:t>disruptive flooding of New York City associated with Hurricane Sandy represented a flood height that occurred once every 500 years</w:t>
      </w:r>
      <w:r w:rsidRPr="00343F22">
        <w:rPr>
          <w:sz w:val="16"/>
        </w:rPr>
        <w:t xml:space="preserve"> in the 18th century, </w:t>
      </w:r>
      <w:r w:rsidRPr="00343F22">
        <w:rPr>
          <w:rStyle w:val="StyleUnderline"/>
        </w:rPr>
        <w:t>and that occurs now once every 25 years, but is expected to occur once every 5 years by 2050</w:t>
      </w:r>
      <w:r w:rsidRPr="00343F22">
        <w:rPr>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2459788" w14:textId="77777777" w:rsidR="00343F22" w:rsidRPr="00343F22" w:rsidRDefault="00343F22" w:rsidP="00343F22">
      <w:pPr>
        <w:rPr>
          <w:sz w:val="12"/>
        </w:rPr>
      </w:pPr>
      <w:r w:rsidRPr="00343F22">
        <w:rPr>
          <w:sz w:val="16"/>
        </w:rPr>
        <w:t xml:space="preserve"> 4. The combination of positive feedback loops and societal inertia is fertile ground for global environmental catastrophes</w:t>
      </w:r>
    </w:p>
    <w:p w14:paraId="72D3296D" w14:textId="77777777" w:rsidR="00343F22" w:rsidRPr="00343F22" w:rsidRDefault="00343F22" w:rsidP="00343F22">
      <w:pPr>
        <w:rPr>
          <w:sz w:val="12"/>
        </w:rPr>
      </w:pPr>
      <w:r w:rsidRPr="00343F22">
        <w:rPr>
          <w:sz w:val="16"/>
        </w:rPr>
        <w:t xml:space="preserve"> </w:t>
      </w:r>
      <w:r w:rsidRPr="00343F22">
        <w:rPr>
          <w:rStyle w:val="StyleUnderline"/>
          <w:highlight w:val="yellow"/>
        </w:rPr>
        <w:t>Humans</w:t>
      </w:r>
      <w:r w:rsidRPr="00343F22">
        <w:rPr>
          <w:rStyle w:val="StyleUnderline"/>
        </w:rPr>
        <w:t xml:space="preserve"> are remarkably </w:t>
      </w:r>
      <w:proofErr w:type="gramStart"/>
      <w:r w:rsidRPr="00343F22">
        <w:rPr>
          <w:rStyle w:val="StyleUnderline"/>
        </w:rPr>
        <w:t>ingenious, and</w:t>
      </w:r>
      <w:proofErr w:type="gramEnd"/>
      <w:r w:rsidRPr="00343F22">
        <w:rPr>
          <w:rStyle w:val="StyleUnderline"/>
        </w:rPr>
        <w:t xml:space="preserve"> </w:t>
      </w:r>
      <w:r w:rsidRPr="00343F22">
        <w:rPr>
          <w:rStyle w:val="StyleUnderline"/>
          <w:highlight w:val="yellow"/>
        </w:rPr>
        <w:t xml:space="preserve">have </w:t>
      </w:r>
      <w:r w:rsidRPr="00343F22">
        <w:rPr>
          <w:rStyle w:val="Emphasis"/>
          <w:highlight w:val="yellow"/>
        </w:rPr>
        <w:t>adapted</w:t>
      </w:r>
      <w:r w:rsidRPr="00343F22">
        <w:rPr>
          <w:rStyle w:val="StyleUnderline"/>
        </w:rPr>
        <w:t xml:space="preserve"> to crises </w:t>
      </w:r>
      <w:r w:rsidRPr="00343F22">
        <w:rPr>
          <w:rStyle w:val="StyleUnderline"/>
          <w:highlight w:val="yellow"/>
        </w:rPr>
        <w:t>throughout</w:t>
      </w:r>
      <w:r w:rsidRPr="00343F22">
        <w:rPr>
          <w:rStyle w:val="StyleUnderline"/>
        </w:rPr>
        <w:t xml:space="preserve"> their </w:t>
      </w:r>
      <w:r w:rsidRPr="00343F22">
        <w:rPr>
          <w:rStyle w:val="StyleUnderline"/>
          <w:highlight w:val="yellow"/>
        </w:rPr>
        <w:t>history</w:t>
      </w:r>
      <w:r w:rsidRPr="00343F22">
        <w:rPr>
          <w:sz w:val="16"/>
        </w:rPr>
        <w:t xml:space="preserve">. Our doom has been repeatedly predicted, only to be averted by innovation (Ridley, 2011). </w:t>
      </w:r>
      <w:r w:rsidRPr="00343F22">
        <w:rPr>
          <w:rStyle w:val="StyleUnderline"/>
          <w:highlight w:val="yellow"/>
        </w:rPr>
        <w:t>However</w:t>
      </w:r>
      <w:r w:rsidRPr="00343F22">
        <w:rPr>
          <w:rStyle w:val="StyleUnderline"/>
        </w:rPr>
        <w:t>, the many stories of human ingenuity successfully addressing existential risks</w:t>
      </w:r>
      <w:r w:rsidRPr="00343F22">
        <w:rPr>
          <w:sz w:val="16"/>
        </w:rPr>
        <w:t xml:space="preserve"> such as global famine or extreme air pollution </w:t>
      </w:r>
      <w:r w:rsidRPr="00343F22">
        <w:rPr>
          <w:rStyle w:val="StyleUnderline"/>
        </w:rPr>
        <w:t>represent environmental challenges that are largely linear, have immediate consequences, and operate without positive feedbacks.</w:t>
      </w:r>
      <w:r w:rsidRPr="00343F22">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43F22">
        <w:rPr>
          <w:sz w:val="16"/>
        </w:rPr>
        <w:t>fact</w:t>
      </w:r>
      <w:proofErr w:type="gramEnd"/>
      <w:r w:rsidRPr="00343F22">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43F22">
        <w:rPr>
          <w:sz w:val="16"/>
        </w:rPr>
        <w:t>a negative feedback of society</w:t>
      </w:r>
      <w:proofErr w:type="gramEnd"/>
      <w:r w:rsidRPr="00343F22">
        <w:rPr>
          <w:sz w:val="16"/>
        </w:rPr>
        <w:t xml:space="preserve"> seeking to reduce the harm.</w:t>
      </w:r>
    </w:p>
    <w:p w14:paraId="29E91F87" w14:textId="77777777" w:rsidR="00343F22" w:rsidRPr="00343F22" w:rsidRDefault="00343F22" w:rsidP="00343F22">
      <w:pPr>
        <w:rPr>
          <w:sz w:val="16"/>
        </w:rPr>
      </w:pPr>
      <w:r w:rsidRPr="00343F22">
        <w:rPr>
          <w:sz w:val="16"/>
        </w:rPr>
        <w:t xml:space="preserve"> </w:t>
      </w:r>
      <w:r w:rsidRPr="00343F22">
        <w:rPr>
          <w:rStyle w:val="StyleUnderline"/>
        </w:rPr>
        <w:t xml:space="preserve">In contrast, </w:t>
      </w:r>
      <w:r w:rsidRPr="00343F22">
        <w:rPr>
          <w:rStyle w:val="StyleUnderline"/>
          <w:highlight w:val="yellow"/>
        </w:rPr>
        <w:t>today’s</w:t>
      </w:r>
      <w:r w:rsidRPr="00343F22">
        <w:rPr>
          <w:rStyle w:val="StyleUnderline"/>
        </w:rPr>
        <w:t xml:space="preserve"> great environmental </w:t>
      </w:r>
      <w:r w:rsidRPr="00343F22">
        <w:rPr>
          <w:rStyle w:val="StyleUnderline"/>
          <w:highlight w:val="yellow"/>
        </w:rPr>
        <w:t>crisis</w:t>
      </w:r>
      <w:r w:rsidRPr="00343F22">
        <w:rPr>
          <w:rStyle w:val="StyleUnderline"/>
        </w:rPr>
        <w:t xml:space="preserve"> of climate change may cause some harm but there </w:t>
      </w:r>
      <w:r w:rsidRPr="00343F22">
        <w:rPr>
          <w:rStyle w:val="StyleUnderline"/>
          <w:highlight w:val="yellow"/>
        </w:rPr>
        <w:t>are</w:t>
      </w:r>
      <w:r w:rsidRPr="00343F22">
        <w:rPr>
          <w:rStyle w:val="StyleUnderline"/>
        </w:rPr>
        <w:t xml:space="preserve"> generally </w:t>
      </w:r>
      <w:proofErr w:type="gramStart"/>
      <w:r w:rsidRPr="00343F22">
        <w:rPr>
          <w:rStyle w:val="Emphasis"/>
          <w:highlight w:val="yellow"/>
        </w:rPr>
        <w:t>long time</w:t>
      </w:r>
      <w:proofErr w:type="gramEnd"/>
      <w:r w:rsidRPr="00343F22">
        <w:rPr>
          <w:rStyle w:val="Emphasis"/>
          <w:highlight w:val="yellow"/>
        </w:rPr>
        <w:t xml:space="preserve"> delays</w:t>
      </w:r>
      <w:r w:rsidRPr="00343F22">
        <w:rPr>
          <w:sz w:val="16"/>
        </w:rPr>
        <w:t xml:space="preserve"> </w:t>
      </w:r>
      <w:r w:rsidRPr="00343F22">
        <w:rPr>
          <w:rStyle w:val="StyleUnderline"/>
        </w:rPr>
        <w:t>between rising CO2 concentrations and damage to humans</w:t>
      </w:r>
      <w:r w:rsidRPr="00343F22">
        <w:rPr>
          <w:sz w:val="16"/>
        </w:rPr>
        <w:t xml:space="preserve">. </w:t>
      </w:r>
      <w:r w:rsidRPr="00343F22">
        <w:rPr>
          <w:rStyle w:val="StyleUnderline"/>
          <w:highlight w:val="yellow"/>
        </w:rPr>
        <w:t>The consequence</w:t>
      </w:r>
      <w:r w:rsidRPr="00343F22">
        <w:rPr>
          <w:rStyle w:val="StyleUnderline"/>
        </w:rPr>
        <w:t xml:space="preserve"> of these delays </w:t>
      </w:r>
      <w:proofErr w:type="gramStart"/>
      <w:r w:rsidRPr="00343F22">
        <w:rPr>
          <w:rStyle w:val="StyleUnderline"/>
        </w:rPr>
        <w:t>are</w:t>
      </w:r>
      <w:proofErr w:type="gramEnd"/>
      <w:r w:rsidRPr="00343F22">
        <w:rPr>
          <w:rStyle w:val="StyleUnderline"/>
        </w:rPr>
        <w:t xml:space="preserve"> an </w:t>
      </w:r>
      <w:r w:rsidRPr="00343F22">
        <w:rPr>
          <w:rStyle w:val="Emphasis"/>
          <w:highlight w:val="yellow"/>
        </w:rPr>
        <w:t>absence of urgency</w:t>
      </w:r>
      <w:r w:rsidRPr="00343F22">
        <w:rPr>
          <w:sz w:val="16"/>
        </w:rPr>
        <w:t xml:space="preserve">; thus although 70% of Americans believe global warming is happening, only 40% think it will harm them (http://climatecommunication.yale.edu/visualizations-data/ycom-us-2016/). Secondly, </w:t>
      </w:r>
      <w:r w:rsidRPr="00343F22">
        <w:rPr>
          <w:rStyle w:val="StyleUnderline"/>
        </w:rPr>
        <w:t xml:space="preserve">unlike past environmental challenges, </w:t>
      </w:r>
      <w:r w:rsidRPr="00343F22">
        <w:rPr>
          <w:rStyle w:val="Emphasis"/>
          <w:highlight w:val="yellow"/>
        </w:rPr>
        <w:t>the</w:t>
      </w:r>
      <w:r w:rsidRPr="00343F22">
        <w:rPr>
          <w:rStyle w:val="Emphasis"/>
        </w:rPr>
        <w:t xml:space="preserve"> Earth’s </w:t>
      </w:r>
      <w:r w:rsidRPr="00343F22">
        <w:rPr>
          <w:rStyle w:val="Emphasis"/>
          <w:highlight w:val="yellow"/>
        </w:rPr>
        <w:t>climate system is rife with positive feedback loops</w:t>
      </w:r>
      <w:r w:rsidRPr="00343F22">
        <w:rPr>
          <w:sz w:val="16"/>
        </w:rPr>
        <w:t xml:space="preserve">. </w:t>
      </w:r>
      <w:proofErr w:type="gramStart"/>
      <w:r w:rsidRPr="00343F22">
        <w:rPr>
          <w:rStyle w:val="StyleUnderline"/>
        </w:rPr>
        <w:t>In particular, as</w:t>
      </w:r>
      <w:proofErr w:type="gramEnd"/>
      <w:r w:rsidRPr="00343F22">
        <w:rPr>
          <w:rStyle w:val="StyleUnderline"/>
        </w:rPr>
        <w:t xml:space="preserve"> CO2 increases and the climate warms, that very warming can cause more CO2 release which further increases global warming, and then more CO2, and so on</w:t>
      </w:r>
      <w:r w:rsidRPr="00343F22">
        <w:rPr>
          <w:sz w:val="16"/>
        </w:rPr>
        <w:t xml:space="preserve">. Table 2 summarizes the best documented positive feedback loops for the Earth’s climate system. These </w:t>
      </w:r>
      <w:r w:rsidRPr="00343F22">
        <w:rPr>
          <w:rStyle w:val="StyleUnderline"/>
        </w:rPr>
        <w:t xml:space="preserve">feedbacks can be neatly categorized into </w:t>
      </w:r>
      <w:r w:rsidRPr="00343F22">
        <w:rPr>
          <w:rStyle w:val="Emphasis"/>
        </w:rPr>
        <w:t>carbon cycle</w:t>
      </w:r>
      <w:r w:rsidRPr="00343F22">
        <w:rPr>
          <w:rStyle w:val="StyleUnderline"/>
        </w:rPr>
        <w:t xml:space="preserve">, </w:t>
      </w:r>
      <w:r w:rsidRPr="00343F22">
        <w:rPr>
          <w:rStyle w:val="Emphasis"/>
        </w:rPr>
        <w:t>biogeochemical</w:t>
      </w:r>
      <w:r w:rsidRPr="00343F22">
        <w:rPr>
          <w:rStyle w:val="StyleUnderline"/>
        </w:rPr>
        <w:t xml:space="preserve">, </w:t>
      </w:r>
      <w:proofErr w:type="spellStart"/>
      <w:r w:rsidRPr="00343F22">
        <w:rPr>
          <w:rStyle w:val="Emphasis"/>
        </w:rPr>
        <w:t>biogeophysical</w:t>
      </w:r>
      <w:proofErr w:type="spellEnd"/>
      <w:r w:rsidRPr="00343F22">
        <w:rPr>
          <w:rStyle w:val="StyleUnderline"/>
        </w:rPr>
        <w:t xml:space="preserve">, </w:t>
      </w:r>
      <w:r w:rsidRPr="00343F22">
        <w:rPr>
          <w:rStyle w:val="Emphasis"/>
        </w:rPr>
        <w:t>cloud</w:t>
      </w:r>
      <w:r w:rsidRPr="00343F22">
        <w:rPr>
          <w:rStyle w:val="StyleUnderline"/>
        </w:rPr>
        <w:t xml:space="preserve">, </w:t>
      </w:r>
      <w:r w:rsidRPr="00343F22">
        <w:rPr>
          <w:rStyle w:val="Emphasis"/>
        </w:rPr>
        <w:t>ice-albedo</w:t>
      </w:r>
      <w:r w:rsidRPr="00343F22">
        <w:rPr>
          <w:rStyle w:val="StyleUnderline"/>
        </w:rPr>
        <w:t xml:space="preserve">, and </w:t>
      </w:r>
      <w:r w:rsidRPr="00343F22">
        <w:rPr>
          <w:rStyle w:val="Emphasis"/>
        </w:rPr>
        <w:t>water vapor</w:t>
      </w:r>
      <w:r w:rsidRPr="00343F22">
        <w:rPr>
          <w:rStyle w:val="StyleUnderline"/>
        </w:rPr>
        <w:t xml:space="preserve"> feedbacks</w:t>
      </w:r>
      <w:r w:rsidRPr="00343F22">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43F22">
        <w:rPr>
          <w:sz w:val="16"/>
        </w:rPr>
        <w:t>Totterdell</w:t>
      </w:r>
      <w:proofErr w:type="spellEnd"/>
      <w:r w:rsidRPr="00343F22">
        <w:rPr>
          <w:sz w:val="16"/>
        </w:rPr>
        <w:t xml:space="preserve">, 2000; </w:t>
      </w:r>
      <w:proofErr w:type="spellStart"/>
      <w:r w:rsidRPr="00343F22">
        <w:rPr>
          <w:sz w:val="16"/>
        </w:rPr>
        <w:t>Hajima</w:t>
      </w:r>
      <w:proofErr w:type="spellEnd"/>
      <w:r w:rsidRPr="00343F22">
        <w:rPr>
          <w:sz w:val="16"/>
        </w:rPr>
        <w:t xml:space="preserve">, </w:t>
      </w:r>
      <w:proofErr w:type="spellStart"/>
      <w:r w:rsidRPr="00343F22">
        <w:rPr>
          <w:sz w:val="16"/>
        </w:rPr>
        <w:t>Tachiiri</w:t>
      </w:r>
      <w:proofErr w:type="spellEnd"/>
      <w:r w:rsidRPr="00343F22">
        <w:rPr>
          <w:sz w:val="16"/>
        </w:rPr>
        <w:t xml:space="preserve">, Ito, &amp; </w:t>
      </w:r>
      <w:proofErr w:type="spellStart"/>
      <w:r w:rsidRPr="00343F22">
        <w:rPr>
          <w:sz w:val="16"/>
        </w:rPr>
        <w:t>Kawamiya</w:t>
      </w:r>
      <w:proofErr w:type="spellEnd"/>
      <w:r w:rsidRPr="00343F22">
        <w:rPr>
          <w:sz w:val="16"/>
        </w:rPr>
        <w:t xml:space="preserve">, 2014; </w:t>
      </w:r>
      <w:proofErr w:type="spellStart"/>
      <w:r w:rsidRPr="00343F22">
        <w:rPr>
          <w:sz w:val="16"/>
        </w:rPr>
        <w:t>Knutti</w:t>
      </w:r>
      <w:proofErr w:type="spellEnd"/>
      <w:r w:rsidRPr="00343F22">
        <w:rPr>
          <w:sz w:val="16"/>
        </w:rPr>
        <w:t xml:space="preserve"> &amp; </w:t>
      </w:r>
      <w:proofErr w:type="spellStart"/>
      <w:r w:rsidRPr="00343F22">
        <w:rPr>
          <w:sz w:val="16"/>
        </w:rPr>
        <w:t>Rugenstein</w:t>
      </w:r>
      <w:proofErr w:type="spellEnd"/>
      <w:r w:rsidRPr="00343F22">
        <w:rPr>
          <w:sz w:val="16"/>
        </w:rPr>
        <w:t>, 2015; Rosenfeld, Sherwood, Wood, &amp; Donner, 2014). This produces a wide range of future scenarios.</w:t>
      </w:r>
    </w:p>
    <w:p w14:paraId="6F6B4B4B" w14:textId="77777777" w:rsidR="00343F22" w:rsidRPr="00343F22" w:rsidRDefault="00343F22" w:rsidP="00343F22">
      <w:pPr>
        <w:rPr>
          <w:sz w:val="12"/>
        </w:rPr>
      </w:pPr>
      <w:r w:rsidRPr="00343F22">
        <w:rPr>
          <w:sz w:val="16"/>
        </w:rPr>
        <w:t xml:space="preserve"> Positive feedbacks in the carbon cycle involves the enhancement of future carbon contributions to the atmosphere due to some initial increase in atmospheric CO2. This happens because </w:t>
      </w:r>
      <w:r w:rsidRPr="00343F22">
        <w:rPr>
          <w:rStyle w:val="StyleUnderline"/>
        </w:rPr>
        <w:t>as CO2 accumulates, it reduces the efficiency in which oceans and terrestrial ecosystems sequester carbon, which in return feeds back to exacerbate climate change</w:t>
      </w:r>
      <w:r w:rsidRPr="00343F22">
        <w:rPr>
          <w:sz w:val="16"/>
        </w:rPr>
        <w:t xml:space="preserve"> (</w:t>
      </w:r>
      <w:proofErr w:type="spellStart"/>
      <w:r w:rsidRPr="00343F22">
        <w:rPr>
          <w:sz w:val="16"/>
        </w:rPr>
        <w:t>Friedlingstein</w:t>
      </w:r>
      <w:proofErr w:type="spellEnd"/>
      <w:r w:rsidRPr="00343F22">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43F22">
        <w:rPr>
          <w:sz w:val="16"/>
        </w:rPr>
        <w:t>biogeophysical</w:t>
      </w:r>
      <w:proofErr w:type="spellEnd"/>
      <w:r w:rsidRPr="00343F22">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43F22">
        <w:rPr>
          <w:sz w:val="16"/>
        </w:rPr>
        <w:t>Chamey</w:t>
      </w:r>
      <w:proofErr w:type="spellEnd"/>
      <w:r w:rsidRPr="00343F22">
        <w:rPr>
          <w:sz w:val="16"/>
        </w:rPr>
        <w:t xml:space="preserve">, Stone, &amp; Quirk, 1975). To top it off, </w:t>
      </w:r>
      <w:r w:rsidRPr="00343F22">
        <w:rPr>
          <w:rStyle w:val="StyleUnderline"/>
        </w:rPr>
        <w:t xml:space="preserve">overgrazing depletes the soil, leading to augmented </w:t>
      </w:r>
      <w:r w:rsidRPr="00343F22">
        <w:rPr>
          <w:rStyle w:val="Emphasis"/>
        </w:rPr>
        <w:t>vegetation loss</w:t>
      </w:r>
      <w:r w:rsidRPr="00343F22">
        <w:rPr>
          <w:sz w:val="16"/>
        </w:rPr>
        <w:t xml:space="preserve"> (</w:t>
      </w:r>
      <w:proofErr w:type="spellStart"/>
      <w:r w:rsidRPr="00343F22">
        <w:rPr>
          <w:sz w:val="16"/>
        </w:rPr>
        <w:t>Anderies</w:t>
      </w:r>
      <w:proofErr w:type="spellEnd"/>
      <w:r w:rsidRPr="00343F22">
        <w:rPr>
          <w:sz w:val="16"/>
        </w:rPr>
        <w:t>, Janssen, &amp; Walker, 2002).</w:t>
      </w:r>
    </w:p>
    <w:p w14:paraId="02346081" w14:textId="77777777" w:rsidR="00343F22" w:rsidRPr="00343F22" w:rsidRDefault="00343F22" w:rsidP="00343F22">
      <w:pPr>
        <w:rPr>
          <w:sz w:val="12"/>
        </w:rPr>
      </w:pPr>
      <w:r w:rsidRPr="00343F22">
        <w:rPr>
          <w:sz w:val="16"/>
        </w:rPr>
        <w:t xml:space="preserve"> </w:t>
      </w:r>
      <w:r w:rsidRPr="00343F22">
        <w:rPr>
          <w:rStyle w:val="StyleUnderline"/>
        </w:rPr>
        <w:t xml:space="preserve">Climate change often also increases the risk of </w:t>
      </w:r>
      <w:r w:rsidRPr="00343F22">
        <w:rPr>
          <w:rStyle w:val="Emphasis"/>
        </w:rPr>
        <w:t>forest fires</w:t>
      </w:r>
      <w:r w:rsidRPr="00343F22">
        <w:rPr>
          <w:sz w:val="16"/>
        </w:rPr>
        <w:t xml:space="preserve">, </w:t>
      </w:r>
      <w:proofErr w:type="gramStart"/>
      <w:r w:rsidRPr="00343F22">
        <w:rPr>
          <w:sz w:val="16"/>
        </w:rPr>
        <w:t>as a result of</w:t>
      </w:r>
      <w:proofErr w:type="gramEnd"/>
      <w:r w:rsidRPr="00343F22">
        <w:rPr>
          <w:sz w:val="16"/>
        </w:rPr>
        <w:t xml:space="preserve"> higher temperatures and persistent drought conditions. </w:t>
      </w:r>
      <w:r w:rsidRPr="00343F22">
        <w:rPr>
          <w:rStyle w:val="StyleUnderline"/>
        </w:rPr>
        <w:t>The expectation is that forest fires will become more frequent and severe with climate warming and drought</w:t>
      </w:r>
      <w:r w:rsidRPr="00343F22">
        <w:rPr>
          <w:sz w:val="16"/>
        </w:rPr>
        <w:t xml:space="preserve"> (</w:t>
      </w:r>
      <w:proofErr w:type="spellStart"/>
      <w:r w:rsidRPr="00343F22">
        <w:rPr>
          <w:sz w:val="16"/>
        </w:rPr>
        <w:t>Scholze</w:t>
      </w:r>
      <w:proofErr w:type="spellEnd"/>
      <w:r w:rsidRPr="00343F22">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343F22">
        <w:rPr>
          <w:sz w:val="16"/>
        </w:rPr>
        <w:t>Jin</w:t>
      </w:r>
      <w:proofErr w:type="spellEnd"/>
      <w:r w:rsidRPr="00343F22">
        <w:rPr>
          <w:sz w:val="16"/>
        </w:rPr>
        <w:t xml:space="preserve"> et al., 2015), was realized in December 2017, with the largest fire in the history of California (the “Thomas fire” that burned 282,000 acres, https://www.vox.com/2017/12/27/16822180/thomas-fire-california-largest-wildfire). </w:t>
      </w:r>
      <w:r w:rsidRPr="00343F22">
        <w:rPr>
          <w:rStyle w:val="StyleUnderline"/>
        </w:rPr>
        <w:t xml:space="preserve">This catastrophic fire embodies the sorts of positive feedbacks and interacting factors </w:t>
      </w:r>
      <w:r w:rsidRPr="00343F22">
        <w:rPr>
          <w:rStyle w:val="StyleUnderline"/>
          <w:highlight w:val="yellow"/>
        </w:rPr>
        <w:t xml:space="preserve">that could </w:t>
      </w:r>
      <w:r w:rsidRPr="00343F22">
        <w:rPr>
          <w:rStyle w:val="Emphasis"/>
          <w:highlight w:val="yellow"/>
        </w:rPr>
        <w:t>catch humanity off-guard</w:t>
      </w:r>
      <w:r w:rsidRPr="00343F22">
        <w:rPr>
          <w:sz w:val="16"/>
          <w:highlight w:val="yellow"/>
        </w:rPr>
        <w:t xml:space="preserve"> </w:t>
      </w:r>
      <w:r w:rsidRPr="00343F22">
        <w:rPr>
          <w:rStyle w:val="StyleUnderline"/>
          <w:highlight w:val="yellow"/>
        </w:rPr>
        <w:t>and produce</w:t>
      </w:r>
      <w:r w:rsidRPr="00343F22">
        <w:rPr>
          <w:rStyle w:val="StyleUnderline"/>
        </w:rPr>
        <w:t xml:space="preserve"> a true </w:t>
      </w:r>
      <w:r w:rsidRPr="00343F22">
        <w:rPr>
          <w:rStyle w:val="Emphasis"/>
          <w:highlight w:val="yellow"/>
        </w:rPr>
        <w:t>apocalyptic event</w:t>
      </w:r>
      <w:r w:rsidRPr="00343F22">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343F22">
        <w:rPr>
          <w:sz w:val="16"/>
        </w:rPr>
        <w:t>Of course</w:t>
      </w:r>
      <w:proofErr w:type="gramEnd"/>
      <w:r w:rsidRPr="00343F22">
        <w:rPr>
          <w:sz w:val="16"/>
        </w:rPr>
        <w:t xml:space="preserve"> the record-fire released CO2 into the atmosphere, thereby contributing to future warming.</w:t>
      </w:r>
    </w:p>
    <w:p w14:paraId="2E66E9D7" w14:textId="77777777" w:rsidR="00343F22" w:rsidRPr="00343F22" w:rsidRDefault="00343F22" w:rsidP="00343F22">
      <w:pPr>
        <w:rPr>
          <w:sz w:val="12"/>
        </w:rPr>
      </w:pPr>
      <w:r w:rsidRPr="00343F22">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43F22">
        <w:rPr>
          <w:sz w:val="16"/>
        </w:rPr>
        <w:t>as a consequence of</w:t>
      </w:r>
      <w:proofErr w:type="gramEnd"/>
      <w:r w:rsidRPr="00343F22">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43F22">
        <w:rPr>
          <w:sz w:val="16"/>
        </w:rPr>
        <w:t>Wetherald</w:t>
      </w:r>
      <w:proofErr w:type="spellEnd"/>
      <w:r w:rsidRPr="00343F22">
        <w:rPr>
          <w:sz w:val="16"/>
        </w:rPr>
        <w:t>, 1967).</w:t>
      </w:r>
    </w:p>
    <w:p w14:paraId="3D25A0B2" w14:textId="77777777" w:rsidR="00343F22" w:rsidRPr="00343F22" w:rsidRDefault="00343F22" w:rsidP="00343F22">
      <w:pPr>
        <w:rPr>
          <w:sz w:val="12"/>
        </w:rPr>
      </w:pPr>
      <w:r w:rsidRPr="00343F22">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43F22">
        <w:rPr>
          <w:sz w:val="16"/>
        </w:rPr>
        <w:t>Lashof</w:t>
      </w:r>
      <w:proofErr w:type="spellEnd"/>
      <w:r w:rsidRPr="00343F22">
        <w:rPr>
          <w:sz w:val="16"/>
        </w:rPr>
        <w:t xml:space="preserve">, DeAngelo, </w:t>
      </w:r>
      <w:proofErr w:type="spellStart"/>
      <w:r w:rsidRPr="00343F22">
        <w:rPr>
          <w:sz w:val="16"/>
        </w:rPr>
        <w:t>Saleska</w:t>
      </w:r>
      <w:proofErr w:type="spellEnd"/>
      <w:r w:rsidRPr="00343F22">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43F22">
        <w:rPr>
          <w:sz w:val="16"/>
        </w:rPr>
        <w:t>Burgman</w:t>
      </w:r>
      <w:proofErr w:type="spellEnd"/>
      <w:r w:rsidRPr="00343F22">
        <w:rPr>
          <w:sz w:val="16"/>
        </w:rPr>
        <w:t>, &amp; Norris, 2009).</w:t>
      </w:r>
    </w:p>
    <w:p w14:paraId="5B51ED71" w14:textId="2F914AF2" w:rsidR="00E9696F" w:rsidRPr="00343F22" w:rsidRDefault="00343F22" w:rsidP="00343F22">
      <w:pPr>
        <w:rPr>
          <w:rStyle w:val="StyleUnderline"/>
        </w:rPr>
      </w:pPr>
      <w:r w:rsidRPr="00343F22">
        <w:rPr>
          <w:sz w:val="16"/>
        </w:rPr>
        <w:t xml:space="preserve"> </w:t>
      </w:r>
      <w:r w:rsidRPr="00343F22">
        <w:rPr>
          <w:rStyle w:val="StyleUnderline"/>
        </w:rPr>
        <w:t>The key lesson from the long list of potentially positive feedbacks and their interactions is that</w:t>
      </w:r>
      <w:r w:rsidRPr="00343F22">
        <w:rPr>
          <w:sz w:val="16"/>
        </w:rPr>
        <w:t xml:space="preserve"> </w:t>
      </w:r>
      <w:r w:rsidRPr="00343F22">
        <w:rPr>
          <w:rStyle w:val="Emphasis"/>
          <w:highlight w:val="yellow"/>
        </w:rPr>
        <w:t>runaway climate change</w:t>
      </w:r>
      <w:r w:rsidRPr="00343F22">
        <w:rPr>
          <w:rStyle w:val="StyleUnderline"/>
        </w:rPr>
        <w:t xml:space="preserve">, and runaway perturbations </w:t>
      </w:r>
      <w:proofErr w:type="gramStart"/>
      <w:r w:rsidRPr="00343F22">
        <w:rPr>
          <w:rStyle w:val="StyleUnderline"/>
        </w:rPr>
        <w:t>have to</w:t>
      </w:r>
      <w:proofErr w:type="gramEnd"/>
      <w:r w:rsidRPr="00343F22">
        <w:rPr>
          <w:rStyle w:val="StyleUnderline"/>
        </w:rPr>
        <w:t xml:space="preserve"> be </w:t>
      </w:r>
      <w:r w:rsidRPr="00343F22">
        <w:rPr>
          <w:rStyle w:val="StyleUnderline"/>
          <w:highlight w:val="yellow"/>
        </w:rPr>
        <w:t>take</w:t>
      </w:r>
      <w:r w:rsidRPr="00343F22">
        <w:rPr>
          <w:rStyle w:val="StyleUnderline"/>
        </w:rPr>
        <w:t xml:space="preserve">n </w:t>
      </w:r>
      <w:r w:rsidRPr="00343F22">
        <w:rPr>
          <w:rStyle w:val="StyleUnderline"/>
          <w:highlight w:val="yellow"/>
        </w:rPr>
        <w:t>as a serious possibility</w:t>
      </w:r>
      <w:r w:rsidRPr="00343F22">
        <w:rPr>
          <w:sz w:val="16"/>
        </w:rPr>
        <w:t xml:space="preserve">. Table 2 is just a snapshot of the type of feedbacks that have been identified (see Supplementary material for a more thorough explanation of positive feedback loops). However, </w:t>
      </w:r>
      <w:r w:rsidRPr="00343F22">
        <w:rPr>
          <w:rStyle w:val="StyleUnderline"/>
        </w:rPr>
        <w:t xml:space="preserve">this list is not </w:t>
      </w:r>
      <w:proofErr w:type="gramStart"/>
      <w:r w:rsidRPr="00343F22">
        <w:rPr>
          <w:rStyle w:val="StyleUnderline"/>
        </w:rPr>
        <w:t>exhaustive</w:t>
      </w:r>
      <w:proofErr w:type="gramEnd"/>
      <w:r w:rsidRPr="00343F22">
        <w:rPr>
          <w:rStyle w:val="StyleUnderline"/>
        </w:rPr>
        <w:t xml:space="preserve"> and the </w:t>
      </w:r>
      <w:r w:rsidRPr="00343F22">
        <w:rPr>
          <w:rStyle w:val="StyleUnderline"/>
          <w:highlight w:val="yellow"/>
        </w:rPr>
        <w:t>possibility of undiscovered</w:t>
      </w:r>
      <w:r w:rsidRPr="00343F22">
        <w:rPr>
          <w:rStyle w:val="StyleUnderline"/>
        </w:rPr>
        <w:t xml:space="preserve"> positive </w:t>
      </w:r>
      <w:r w:rsidRPr="00343F22">
        <w:rPr>
          <w:rStyle w:val="StyleUnderline"/>
          <w:highlight w:val="yellow"/>
        </w:rPr>
        <w:t xml:space="preserve">feedbacks portends </w:t>
      </w:r>
      <w:r w:rsidRPr="00343F22">
        <w:rPr>
          <w:rStyle w:val="Emphasis"/>
          <w:highlight w:val="yellow"/>
        </w:rPr>
        <w:t>even greater existential risks</w:t>
      </w:r>
      <w:r w:rsidRPr="00343F22">
        <w:rPr>
          <w:sz w:val="16"/>
        </w:rPr>
        <w:t xml:space="preserve">. </w:t>
      </w:r>
      <w:r w:rsidRPr="00343F22">
        <w:rPr>
          <w:rStyle w:val="StyleUnderline"/>
        </w:rPr>
        <w:t>The many environmental crises humankind has previously averted</w:t>
      </w:r>
      <w:r w:rsidRPr="00343F22">
        <w:rPr>
          <w:sz w:val="16"/>
        </w:rPr>
        <w:t xml:space="preserve"> (famine, ozone depletion, London fog, water pollution, etc.) </w:t>
      </w:r>
      <w:r w:rsidRPr="00343F22">
        <w:rPr>
          <w:rStyle w:val="StyleUnderline"/>
        </w:rPr>
        <w:t>were averted because of political will based on solid scientific understanding.</w:t>
      </w:r>
      <w:r w:rsidRPr="00343F22">
        <w:rPr>
          <w:sz w:val="16"/>
        </w:rPr>
        <w:t xml:space="preserve"> </w:t>
      </w:r>
      <w:r w:rsidRPr="00343F22">
        <w:rPr>
          <w:rStyle w:val="StyleUnderline"/>
        </w:rPr>
        <w:t>We cannot count on complete scientific understanding when it comes to positive feedback loops and climate change.</w:t>
      </w:r>
    </w:p>
    <w:p w14:paraId="3051D6E0" w14:textId="3EF2F34F" w:rsidR="00343F22" w:rsidRDefault="00343F22" w:rsidP="00343F22">
      <w:pPr>
        <w:pStyle w:val="Heading3"/>
      </w:pPr>
      <w:r>
        <w:t>NC – AT: Mining Debris</w:t>
      </w:r>
    </w:p>
    <w:p w14:paraId="19C20070" w14:textId="6537CC15" w:rsidR="005C26AF" w:rsidRPr="00A96DED" w:rsidRDefault="005C26AF" w:rsidP="005C26AF">
      <w:pPr>
        <w:keepNext/>
        <w:keepLines/>
        <w:spacing w:before="40" w:after="0"/>
        <w:outlineLvl w:val="3"/>
        <w:rPr>
          <w:rFonts w:eastAsiaTheme="majorEastAsia" w:cstheme="majorBidi"/>
          <w:b/>
          <w:iCs/>
          <w:sz w:val="26"/>
        </w:rPr>
      </w:pPr>
      <w:r>
        <w:rPr>
          <w:rFonts w:eastAsiaTheme="majorEastAsia" w:cstheme="majorBidi"/>
          <w:b/>
          <w:iCs/>
          <w:sz w:val="26"/>
        </w:rPr>
        <w:t>NASA thumps mining debris</w:t>
      </w:r>
    </w:p>
    <w:p w14:paraId="429792B8" w14:textId="77777777" w:rsidR="005C26AF" w:rsidRPr="00A96DED" w:rsidRDefault="005C26AF" w:rsidP="005C26AF">
      <w:r w:rsidRPr="00A96DED">
        <w:t xml:space="preserve">Sarah </w:t>
      </w:r>
      <w:proofErr w:type="spellStart"/>
      <w:r w:rsidRPr="00A96DED">
        <w:rPr>
          <w:b/>
          <w:bCs/>
          <w:sz w:val="26"/>
        </w:rPr>
        <w:t>Scoles</w:t>
      </w:r>
      <w:proofErr w:type="spellEnd"/>
      <w:r w:rsidRPr="00A96DED">
        <w:rPr>
          <w:b/>
          <w:bCs/>
          <w:sz w:val="26"/>
        </w:rPr>
        <w:t xml:space="preserve"> 15</w:t>
      </w:r>
      <w:r w:rsidRPr="00A96DED">
        <w:t>, “Dust from asteroid mining spells danger for satellites,” New Scientist, 5-27-2015, https://www.newscientist.com/article/mg22630235-100-dust-from-asteroid-mining-spells-danger-for-satellites/</w:t>
      </w:r>
    </w:p>
    <w:p w14:paraId="2F7A8EBB" w14:textId="56ABCE25" w:rsidR="00343F22" w:rsidRPr="005C26AF" w:rsidRDefault="005C26AF" w:rsidP="00343F22">
      <w:pPr>
        <w:rPr>
          <w:b/>
          <w:iCs/>
          <w:u w:val="single"/>
          <w:bdr w:val="single" w:sz="8" w:space="0" w:color="auto"/>
        </w:rPr>
      </w:pPr>
      <w:r w:rsidRPr="00A96DED">
        <w:rPr>
          <w:highlight w:val="green"/>
          <w:u w:val="single"/>
        </w:rPr>
        <w:t>NASA chose</w:t>
      </w:r>
      <w:r w:rsidRPr="00A96DED">
        <w:rPr>
          <w:u w:val="single"/>
        </w:rPr>
        <w:t xml:space="preserve"> the second option for </w:t>
      </w:r>
      <w:r w:rsidRPr="00A96DED">
        <w:rPr>
          <w:highlight w:val="green"/>
          <w:u w:val="single"/>
        </w:rPr>
        <w:t>its Asteroid Redirect Mission</w:t>
      </w:r>
      <w:r w:rsidRPr="00A96DED">
        <w:rPr>
          <w:u w:val="single"/>
        </w:rPr>
        <w:t>, which aims to pluck a boulder from an asteroid’s surface and relocate it to a stable orbit around the moon. But an asteroid’s gravity is so weak that it’s not hard for surface particles to escape into space</w:t>
      </w:r>
      <w:r w:rsidRPr="00A96DED">
        <w:rPr>
          <w:sz w:val="12"/>
        </w:rPr>
        <w:t xml:space="preserve">. </w:t>
      </w:r>
      <w:r w:rsidRPr="00A96DED">
        <w:rPr>
          <w:b/>
          <w:iCs/>
          <w:u w:val="single"/>
        </w:rPr>
        <w:t xml:space="preserve">Now a new model warns that </w:t>
      </w:r>
      <w:r w:rsidRPr="00A96DED">
        <w:rPr>
          <w:b/>
          <w:iCs/>
          <w:highlight w:val="green"/>
          <w:u w:val="single"/>
        </w:rPr>
        <w:t xml:space="preserve">debris </w:t>
      </w:r>
      <w:r w:rsidRPr="00A96DED">
        <w:rPr>
          <w:b/>
          <w:iCs/>
          <w:u w:val="single"/>
        </w:rPr>
        <w:t xml:space="preserve">shed by such transplanted rocks </w:t>
      </w:r>
      <w:r w:rsidRPr="00A96DED">
        <w:rPr>
          <w:b/>
          <w:iCs/>
          <w:highlight w:val="green"/>
          <w:u w:val="single"/>
        </w:rPr>
        <w:t xml:space="preserve">could intrude </w:t>
      </w:r>
      <w:r w:rsidRPr="00A96DED">
        <w:rPr>
          <w:b/>
          <w:iCs/>
          <w:u w:val="single"/>
        </w:rPr>
        <w:t xml:space="preserve">where many </w:t>
      </w:r>
      <w:proofErr w:type="spellStart"/>
      <w:r w:rsidRPr="00A96DED">
        <w:rPr>
          <w:b/>
          <w:iCs/>
          <w:highlight w:val="green"/>
          <w:u w:val="single"/>
        </w:rPr>
        <w:t>defence</w:t>
      </w:r>
      <w:proofErr w:type="spellEnd"/>
      <w:r w:rsidRPr="00A96DED">
        <w:rPr>
          <w:b/>
          <w:iCs/>
          <w:highlight w:val="green"/>
          <w:u w:val="single"/>
        </w:rPr>
        <w:t xml:space="preserve"> and communication satellites </w:t>
      </w:r>
      <w:r w:rsidRPr="00A96DED">
        <w:rPr>
          <w:b/>
          <w:iCs/>
          <w:u w:val="single"/>
        </w:rPr>
        <w:t>live</w:t>
      </w:r>
      <w:r w:rsidRPr="00A96DED">
        <w:rPr>
          <w:sz w:val="12"/>
        </w:rPr>
        <w:t xml:space="preserve"> – in geosynchronous orbit. According to Casey </w:t>
      </w:r>
      <w:proofErr w:type="spellStart"/>
      <w:r w:rsidRPr="00A96DED">
        <w:rPr>
          <w:sz w:val="12"/>
        </w:rPr>
        <w:t>Handmer</w:t>
      </w:r>
      <w:proofErr w:type="spellEnd"/>
      <w:r w:rsidRPr="00A96DED">
        <w:rPr>
          <w:sz w:val="12"/>
        </w:rPr>
        <w:t xml:space="preserve"> of the California Institute of Technology in Pasadena and Javier </w:t>
      </w:r>
      <w:proofErr w:type="spellStart"/>
      <w:r w:rsidRPr="00A96DED">
        <w:rPr>
          <w:sz w:val="12"/>
        </w:rPr>
        <w:t>Roa</w:t>
      </w:r>
      <w:proofErr w:type="spellEnd"/>
      <w:r w:rsidRPr="00A96DED">
        <w:rPr>
          <w:sz w:val="12"/>
        </w:rPr>
        <w:t xml:space="preserve"> of the Technical University of Madrid in Spain, </w:t>
      </w:r>
      <w:r w:rsidRPr="00A96DED">
        <w:rPr>
          <w:u w:val="single"/>
        </w:rPr>
        <w:t>5 per cent of the escaped debris will end up in regions traversed by satellite</w:t>
      </w:r>
      <w:r w:rsidRPr="00A96DED">
        <w:rPr>
          <w:sz w:val="12"/>
        </w:rPr>
        <w:t>s</w:t>
      </w:r>
      <w:r w:rsidRPr="00A96DED">
        <w:rPr>
          <w:u w:val="single"/>
        </w:rPr>
        <w:t>. Over 10 years, it would cross geosynchronous orbit 63 times on average</w:t>
      </w:r>
      <w:r w:rsidRPr="00A96DED">
        <w:rPr>
          <w:sz w:val="12"/>
          <w:highlight w:val="green"/>
        </w:rPr>
        <w:t xml:space="preserve">. </w:t>
      </w:r>
      <w:r w:rsidRPr="00A96DED">
        <w:rPr>
          <w:b/>
          <w:iCs/>
          <w:highlight w:val="green"/>
          <w:u w:val="single"/>
        </w:rPr>
        <w:t xml:space="preserve">A satellite in the wrong spot at the wrong time will suffer a damaging high-speed collision </w:t>
      </w:r>
      <w:r w:rsidRPr="00A96DED">
        <w:rPr>
          <w:b/>
          <w:iCs/>
          <w:u w:val="single"/>
        </w:rPr>
        <w:t xml:space="preserve">with that dust. </w:t>
      </w:r>
      <w:r w:rsidRPr="00A96DED">
        <w:rPr>
          <w:u w:val="single"/>
        </w:rPr>
        <w:t xml:space="preserve">The study also looks at the “catastrophic disruption” of an asteroid 5 </w:t>
      </w:r>
      <w:proofErr w:type="spellStart"/>
      <w:r w:rsidRPr="00A96DED">
        <w:rPr>
          <w:u w:val="single"/>
        </w:rPr>
        <w:t>metres</w:t>
      </w:r>
      <w:proofErr w:type="spellEnd"/>
      <w:r w:rsidRPr="00A96DED">
        <w:rPr>
          <w:u w:val="single"/>
        </w:rPr>
        <w:t xml:space="preserve"> across or bigger. Its total break-up into a pile of rubble would increase the risk to satellites by more than 30 per cent</w:t>
      </w:r>
      <w:r w:rsidRPr="00A96DED">
        <w:rPr>
          <w:sz w:val="12"/>
        </w:rPr>
        <w:t xml:space="preserve"> (arxiv.org/abs/1505.03800). That may not have immediate consequences. But </w:t>
      </w:r>
      <w:r w:rsidRPr="00A96DED">
        <w:rPr>
          <w:u w:val="single"/>
        </w:rPr>
        <w:t xml:space="preserve">as Earth orbits get more crowded with spent rocket stages and satellites, </w:t>
      </w:r>
      <w:r w:rsidRPr="00A96DED">
        <w:rPr>
          <w:highlight w:val="green"/>
          <w:u w:val="single"/>
        </w:rPr>
        <w:t xml:space="preserve">we will have to worry about cascades </w:t>
      </w:r>
      <w:r w:rsidRPr="00A96DED">
        <w:rPr>
          <w:u w:val="single"/>
        </w:rPr>
        <w:t>of collisions like the one depicted in the movie Gravity</w:t>
      </w:r>
      <w:r w:rsidRPr="00A96DED">
        <w:rPr>
          <w:sz w:val="12"/>
        </w:rPr>
        <w:t xml:space="preserve">. </w:t>
      </w:r>
      <w:proofErr w:type="spellStart"/>
      <w:r w:rsidRPr="00A96DED">
        <w:rPr>
          <w:u w:val="single"/>
        </w:rPr>
        <w:t>Handmer</w:t>
      </w:r>
      <w:proofErr w:type="spellEnd"/>
      <w:r w:rsidRPr="00A96DED">
        <w:rPr>
          <w:u w:val="single"/>
        </w:rPr>
        <w:t xml:space="preserve"> and </w:t>
      </w:r>
      <w:proofErr w:type="spellStart"/>
      <w:r w:rsidRPr="00A96DED">
        <w:rPr>
          <w:u w:val="single"/>
        </w:rPr>
        <w:t>Roa</w:t>
      </w:r>
      <w:proofErr w:type="spellEnd"/>
      <w:r w:rsidRPr="00A96DED">
        <w:rPr>
          <w:u w:val="single"/>
        </w:rPr>
        <w:t xml:space="preserve"> want to point out the problem now so that we can find a solution before any satellites get dinged</w:t>
      </w:r>
      <w:r w:rsidRPr="00A96DED">
        <w:rPr>
          <w:sz w:val="12"/>
        </w:rPr>
        <w:t xml:space="preserve">. </w:t>
      </w:r>
      <w:r w:rsidRPr="00A96DED">
        <w:rPr>
          <w:b/>
          <w:iCs/>
          <w:u w:val="single"/>
        </w:rPr>
        <w:t>“</w:t>
      </w:r>
      <w:r w:rsidRPr="00A96DED">
        <w:rPr>
          <w:b/>
          <w:iCs/>
          <w:highlight w:val="green"/>
          <w:u w:val="single"/>
        </w:rPr>
        <w:t xml:space="preserve">It is possible to </w:t>
      </w:r>
      <w:r w:rsidRPr="00A96DED">
        <w:rPr>
          <w:b/>
          <w:iCs/>
          <w:u w:val="single"/>
        </w:rPr>
        <w:t xml:space="preserve">quantify and </w:t>
      </w:r>
      <w:r w:rsidRPr="00A96DED">
        <w:rPr>
          <w:b/>
          <w:iCs/>
          <w:highlight w:val="green"/>
          <w:u w:val="single"/>
        </w:rPr>
        <w:t>manage the risk</w:t>
      </w:r>
      <w:r w:rsidRPr="00A96DED">
        <w:rPr>
          <w:sz w:val="12"/>
          <w:highlight w:val="green"/>
        </w:rPr>
        <w:t xml:space="preserve">,” </w:t>
      </w:r>
      <w:r w:rsidRPr="00A96DED">
        <w:rPr>
          <w:sz w:val="12"/>
        </w:rPr>
        <w:t xml:space="preserve">says </w:t>
      </w:r>
      <w:proofErr w:type="spellStart"/>
      <w:r w:rsidRPr="00A96DED">
        <w:rPr>
          <w:sz w:val="12"/>
        </w:rPr>
        <w:t>Handmer</w:t>
      </w:r>
      <w:proofErr w:type="spellEnd"/>
      <w:r w:rsidRPr="00A96DED">
        <w:rPr>
          <w:sz w:val="12"/>
        </w:rPr>
        <w:t>. “</w:t>
      </w:r>
      <w:r w:rsidRPr="00A96DED">
        <w:rPr>
          <w:b/>
          <w:iCs/>
          <w:u w:val="single"/>
        </w:rPr>
        <w:t xml:space="preserve">A few basic </w:t>
      </w:r>
      <w:r w:rsidRPr="00A96DED">
        <w:rPr>
          <w:b/>
          <w:iCs/>
          <w:highlight w:val="green"/>
          <w:u w:val="single"/>
        </w:rPr>
        <w:t>precautions will prevent harm due to stray asteroid material.”</w:t>
      </w:r>
    </w:p>
    <w:p w14:paraId="0F47A2FA" w14:textId="5A153C6A" w:rsidR="005C26AF" w:rsidRDefault="005C26AF" w:rsidP="005C26AF">
      <w:pPr>
        <w:pStyle w:val="Heading3"/>
      </w:pPr>
      <w:r>
        <w:t>NC – AT: Debris Cascades</w:t>
      </w:r>
    </w:p>
    <w:p w14:paraId="60214ED6" w14:textId="77777777" w:rsidR="005C26AF" w:rsidRPr="00BB6B55" w:rsidRDefault="005C26AF" w:rsidP="005C26AF">
      <w:pPr>
        <w:pStyle w:val="Heading4"/>
      </w:pPr>
      <w:bookmarkStart w:id="2"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8DA5F66" w14:textId="77777777" w:rsidR="005C26AF" w:rsidRDefault="005C26AF" w:rsidP="005C26AF">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6C8ACF54" w14:textId="77777777" w:rsidR="005C26AF" w:rsidRPr="00FA1819" w:rsidRDefault="005C26AF" w:rsidP="005C26AF">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440AC59" w14:textId="77777777" w:rsidR="005C26AF" w:rsidRPr="00FA1819" w:rsidRDefault="005C26AF" w:rsidP="005C26AF">
      <w:pPr>
        <w:rPr>
          <w:sz w:val="16"/>
        </w:rPr>
      </w:pPr>
      <w:r w:rsidRPr="00FA1819">
        <w:rPr>
          <w:sz w:val="16"/>
        </w:rPr>
        <w:t>What is Kessler Syndrome?</w:t>
      </w:r>
    </w:p>
    <w:p w14:paraId="60209C49" w14:textId="77777777" w:rsidR="005C26AF" w:rsidRPr="00FA1819" w:rsidRDefault="005C26AF" w:rsidP="005C26AF">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5E188112" w14:textId="77777777" w:rsidR="005C26AF" w:rsidRPr="00FA1819" w:rsidRDefault="005C26AF" w:rsidP="005C26AF">
      <w:pPr>
        <w:rPr>
          <w:sz w:val="16"/>
        </w:rPr>
      </w:pPr>
      <w:r w:rsidRPr="00FA1819">
        <w:rPr>
          <w:sz w:val="16"/>
        </w:rPr>
        <w:t>It is a dark picture.</w:t>
      </w:r>
    </w:p>
    <w:p w14:paraId="6D1C8699" w14:textId="77777777" w:rsidR="005C26AF" w:rsidRPr="00AB73EE" w:rsidRDefault="005C26AF" w:rsidP="005C26AF">
      <w:pPr>
        <w:rPr>
          <w:rStyle w:val="StyleUnderline"/>
        </w:rPr>
      </w:pPr>
      <w:r w:rsidRPr="00AB73EE">
        <w:rPr>
          <w:rStyle w:val="StyleUnderline"/>
        </w:rPr>
        <w:t>Is Kessler Syndrome likely to happen?</w:t>
      </w:r>
    </w:p>
    <w:p w14:paraId="7A648D78" w14:textId="77777777" w:rsidR="005C26AF" w:rsidRPr="00FA1819" w:rsidRDefault="005C26AF" w:rsidP="005C26AF">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E943864" w14:textId="77777777" w:rsidR="005C26AF" w:rsidRPr="00AB73EE" w:rsidRDefault="005C26AF" w:rsidP="005C26AF">
      <w:pPr>
        <w:rPr>
          <w:rStyle w:val="StyleUnderline"/>
        </w:rPr>
      </w:pPr>
      <w:r w:rsidRPr="00AB73EE">
        <w:rPr>
          <w:rStyle w:val="StyleUnderline"/>
        </w:rPr>
        <w:t xml:space="preserve">The </w:t>
      </w:r>
      <w:r w:rsidRPr="00E90FD1">
        <w:rPr>
          <w:rStyle w:val="StyleUnderline"/>
        </w:rPr>
        <w:t>orbital area around earth can be broken down into four regions.</w:t>
      </w:r>
    </w:p>
    <w:p w14:paraId="174441A7" w14:textId="77777777" w:rsidR="005C26AF" w:rsidRPr="00FA1819" w:rsidRDefault="005C26AF" w:rsidP="005C26AF">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09757BF" w14:textId="77777777" w:rsidR="005C26AF" w:rsidRPr="00FA1819" w:rsidRDefault="005C26AF" w:rsidP="005C26AF">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390DF714" w14:textId="77777777" w:rsidR="005C26AF" w:rsidRPr="00FA1819" w:rsidRDefault="005C26AF" w:rsidP="005C26AF">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67CC990C" w14:textId="77777777" w:rsidR="005C26AF" w:rsidRPr="00FA1819" w:rsidRDefault="005C26AF" w:rsidP="005C26AF">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2F1858F2" w14:textId="77777777" w:rsidR="005C26AF" w:rsidRPr="00FA1819" w:rsidRDefault="005C26AF" w:rsidP="005C26AF">
      <w:pPr>
        <w:rPr>
          <w:sz w:val="16"/>
        </w:rPr>
      </w:pPr>
      <w:r w:rsidRPr="00FA1819">
        <w:rPr>
          <w:sz w:val="16"/>
        </w:rPr>
        <w:t>How bad could Kessler Syndrome in High LEO be?</w:t>
      </w:r>
    </w:p>
    <w:p w14:paraId="541911DB" w14:textId="77777777" w:rsidR="005C26AF" w:rsidRPr="00FA1819" w:rsidRDefault="005C26AF" w:rsidP="005C26AF">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60CEE582" w14:textId="77777777" w:rsidR="005C26AF" w:rsidRPr="00AB73EE" w:rsidRDefault="005C26AF" w:rsidP="005C26AF">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7C479C17" w14:textId="77777777" w:rsidR="005C26AF" w:rsidRPr="00FA1819" w:rsidRDefault="005C26AF" w:rsidP="005C26AF">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623C25D3" w14:textId="77777777" w:rsidR="005C26AF" w:rsidRPr="00FA1819" w:rsidRDefault="005C26AF" w:rsidP="005C26AF">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3883F914" w14:textId="77777777" w:rsidR="005C26AF" w:rsidRPr="00FA1819" w:rsidRDefault="005C26AF" w:rsidP="005C26AF">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39F73D8C" w14:textId="77777777" w:rsidR="005C26AF" w:rsidRPr="00FA1819" w:rsidRDefault="005C26AF" w:rsidP="005C26AF">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5D00F00F" w14:textId="77777777" w:rsidR="005C26AF" w:rsidRPr="00FA1819" w:rsidRDefault="005C26AF" w:rsidP="005C26AF">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806653D" w14:textId="77777777" w:rsidR="005C26AF" w:rsidRPr="00FA1819" w:rsidRDefault="005C26AF" w:rsidP="005C26AF">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78669D50" w14:textId="77777777" w:rsidR="005C26AF" w:rsidRPr="00FA1819" w:rsidRDefault="005C26AF" w:rsidP="005C26AF">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13AE0332" w14:textId="77777777" w:rsidR="005C26AF" w:rsidRPr="00FA1819" w:rsidRDefault="005C26AF" w:rsidP="005C26AF">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15BD55D5" w14:textId="77777777" w:rsidR="005C26AF" w:rsidRPr="00FA1819" w:rsidRDefault="005C26AF" w:rsidP="005C26AF">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1B92767E" w14:textId="77777777" w:rsidR="005C26AF" w:rsidRPr="00FA1819" w:rsidRDefault="005C26AF" w:rsidP="005C26AF">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CD87665" w14:textId="77777777" w:rsidR="005C26AF" w:rsidRPr="009D7328" w:rsidRDefault="005C26AF" w:rsidP="005C26AF">
      <w:pPr>
        <w:rPr>
          <w:sz w:val="16"/>
        </w:rPr>
      </w:pPr>
      <w:r w:rsidRPr="00FA1819">
        <w:rPr>
          <w:sz w:val="16"/>
        </w:rPr>
        <w:t>I’m removing Kessler Syndrome from my list of things to worry about.</w:t>
      </w:r>
    </w:p>
    <w:p w14:paraId="7742EA7D" w14:textId="77777777" w:rsidR="005C26AF" w:rsidRPr="00FC3ECF" w:rsidRDefault="005C26AF" w:rsidP="005C26AF">
      <w:pPr>
        <w:pStyle w:val="Heading4"/>
      </w:pPr>
      <w:r>
        <w:t xml:space="preserve">It takes </w:t>
      </w:r>
      <w:r>
        <w:rPr>
          <w:u w:val="single"/>
        </w:rPr>
        <w:t>centuries</w:t>
      </w:r>
      <w:r>
        <w:t xml:space="preserve"> and </w:t>
      </w:r>
      <w:r>
        <w:rPr>
          <w:u w:val="single"/>
        </w:rPr>
        <w:t>adaptation</w:t>
      </w:r>
      <w:r>
        <w:t xml:space="preserve"> solves</w:t>
      </w:r>
    </w:p>
    <w:p w14:paraId="5D2AA988" w14:textId="77777777" w:rsidR="005C26AF" w:rsidRDefault="005C26AF" w:rsidP="005C26AF">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48B6A471" w14:textId="77777777" w:rsidR="005C26AF" w:rsidRDefault="005C26AF" w:rsidP="005C26AF">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21CF5B52" w14:textId="77777777" w:rsidR="005C26AF" w:rsidRDefault="005C26AF" w:rsidP="005C26AF">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2AEF0B38" w14:textId="77777777" w:rsidR="005C26AF" w:rsidRPr="0007074C" w:rsidRDefault="005C26AF" w:rsidP="005C26AF">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2F8E2030" w14:textId="77777777" w:rsidR="005C26AF" w:rsidRDefault="005C26AF" w:rsidP="005C26AF">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7A7597CB" w14:textId="77777777" w:rsidR="005C26AF" w:rsidRDefault="005C26AF" w:rsidP="005C26AF">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0C4D3618" w14:textId="77777777" w:rsidR="005C26AF" w:rsidRDefault="005C26AF" w:rsidP="005C26AF">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0920E733" w14:textId="77777777" w:rsidR="005C26AF" w:rsidRDefault="005C26AF" w:rsidP="005C26AF">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4E525702" w14:textId="77777777" w:rsidR="005C26AF" w:rsidRPr="003B6BA7" w:rsidRDefault="005C26AF" w:rsidP="005C26AF">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47E0CC81" w14:textId="77777777" w:rsidR="005C26AF" w:rsidRDefault="005C26AF" w:rsidP="005C26AF">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16125678" w14:textId="77777777" w:rsidR="005C26AF" w:rsidRPr="0007074C" w:rsidRDefault="005C26AF" w:rsidP="005C26AF">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bookmarkEnd w:id="2"/>
    <w:p w14:paraId="7BBBA232" w14:textId="6AEE4DFC" w:rsidR="005C26AF" w:rsidRDefault="005C26AF" w:rsidP="005C26AF">
      <w:pPr>
        <w:pStyle w:val="Heading3"/>
      </w:pPr>
      <w:r>
        <w:t xml:space="preserve">NC – AT: </w:t>
      </w:r>
      <w:proofErr w:type="spellStart"/>
      <w:r>
        <w:t>Sats</w:t>
      </w:r>
      <w:proofErr w:type="spellEnd"/>
      <w:r>
        <w:t xml:space="preserve"> </w:t>
      </w:r>
      <w:proofErr w:type="gramStart"/>
      <w:r>
        <w:t>Econ !</w:t>
      </w:r>
      <w:proofErr w:type="gramEnd"/>
    </w:p>
    <w:p w14:paraId="7D7FEA3D" w14:textId="77777777" w:rsidR="005C26AF" w:rsidRPr="00B67CCE" w:rsidRDefault="005C26AF" w:rsidP="005C26AF">
      <w:pPr>
        <w:pStyle w:val="Heading4"/>
      </w:pPr>
      <w:r>
        <w:t xml:space="preserve">Alternatives solve---it’d just make life </w:t>
      </w:r>
      <w:r>
        <w:rPr>
          <w:u w:val="single"/>
        </w:rPr>
        <w:t>slightly harder</w:t>
      </w:r>
    </w:p>
    <w:p w14:paraId="2F4A3427" w14:textId="77777777" w:rsidR="005C26AF" w:rsidRDefault="005C26AF" w:rsidP="005C26AF">
      <w:r>
        <w:t xml:space="preserve">Bob </w:t>
      </w:r>
      <w:proofErr w:type="spellStart"/>
      <w:r w:rsidRPr="00B67CCE">
        <w:rPr>
          <w:rStyle w:val="Style13ptBold"/>
        </w:rPr>
        <w:t>Hannent</w:t>
      </w:r>
      <w:proofErr w:type="spellEnd"/>
      <w:r w:rsidRPr="00B67CCE">
        <w:rPr>
          <w:rStyle w:val="Style13ptBold"/>
        </w:rPr>
        <w:t xml:space="preserve"> 17</w:t>
      </w:r>
      <w:r>
        <w:t>, BSc (Hons) Media Technology, Southampton Solent University, Technologist and Video Architect, “Can We Make It Without Satellites?”, Quora, 6/29/2017, https://www.quora.com/Can-we-make-it-without-satellites</w:t>
      </w:r>
    </w:p>
    <w:p w14:paraId="4CBF77BC" w14:textId="77777777" w:rsidR="005C26AF" w:rsidRPr="00B67CCE" w:rsidRDefault="005C26AF" w:rsidP="005C26AF">
      <w:pPr>
        <w:rPr>
          <w:rStyle w:val="StyleUnderline"/>
        </w:rPr>
      </w:pPr>
      <w:r w:rsidRPr="004F3081">
        <w:rPr>
          <w:rStyle w:val="StyleUnderline"/>
          <w:highlight w:val="cyan"/>
        </w:rPr>
        <w:t>Can we make it without satellites?</w:t>
      </w:r>
    </w:p>
    <w:p w14:paraId="686150A5" w14:textId="77777777" w:rsidR="005C26AF" w:rsidRPr="00B67CCE" w:rsidRDefault="005C26AF" w:rsidP="005C26AF">
      <w:pPr>
        <w:rPr>
          <w:rStyle w:val="StyleUnderline"/>
        </w:rPr>
      </w:pPr>
      <w:r w:rsidRPr="004F3081">
        <w:rPr>
          <w:rStyle w:val="Emphasis"/>
          <w:highlight w:val="cyan"/>
        </w:rPr>
        <w:t>Yes</w:t>
      </w:r>
      <w:r w:rsidRPr="00B67CCE">
        <w:rPr>
          <w:rStyle w:val="StyleUnderline"/>
        </w:rPr>
        <w:t xml:space="preserve">, although </w:t>
      </w:r>
      <w:r w:rsidRPr="004F3081">
        <w:rPr>
          <w:rStyle w:val="StyleUnderline"/>
          <w:highlight w:val="cyan"/>
        </w:rPr>
        <w:t xml:space="preserve">it would make life </w:t>
      </w:r>
      <w:r w:rsidRPr="004F3081">
        <w:rPr>
          <w:rStyle w:val="Emphasis"/>
          <w:sz w:val="24"/>
          <w:szCs w:val="26"/>
          <w:highlight w:val="cyan"/>
        </w:rPr>
        <w:t>slightly harder</w:t>
      </w:r>
      <w:r w:rsidRPr="00B67CCE">
        <w:rPr>
          <w:rStyle w:val="StyleUnderline"/>
        </w:rPr>
        <w:t>.</w:t>
      </w:r>
    </w:p>
    <w:p w14:paraId="785FB29D" w14:textId="77777777" w:rsidR="005C26AF" w:rsidRDefault="005C26AF" w:rsidP="005C26AF">
      <w:r>
        <w:t>Weather forecasting relies on satellites these days.</w:t>
      </w:r>
    </w:p>
    <w:p w14:paraId="0A5427BA" w14:textId="77777777" w:rsidR="005C26AF" w:rsidRDefault="005C26AF" w:rsidP="005C26AF">
      <w:r>
        <w:t xml:space="preserve">Remote </w:t>
      </w:r>
      <w:proofErr w:type="gramStart"/>
      <w:r>
        <w:t>high speed</w:t>
      </w:r>
      <w:proofErr w:type="gramEnd"/>
      <w:r>
        <w:t xml:space="preserve"> communications from</w:t>
      </w:r>
    </w:p>
    <w:p w14:paraId="5984B341" w14:textId="77777777" w:rsidR="005C26AF" w:rsidRDefault="005C26AF" w:rsidP="005C26AF">
      <w:r>
        <w:t xml:space="preserve">Ships at sea often use satellites for weather reports, </w:t>
      </w:r>
      <w:proofErr w:type="gramStart"/>
      <w:r>
        <w:t>communications</w:t>
      </w:r>
      <w:proofErr w:type="gramEnd"/>
      <w:r>
        <w:t xml:space="preserve"> and entertainment</w:t>
      </w:r>
    </w:p>
    <w:p w14:paraId="52DDB6A7" w14:textId="77777777" w:rsidR="005C26AF" w:rsidRDefault="005C26AF" w:rsidP="005C26AF">
      <w:r>
        <w:t>Remote oil rigs or processing stations in remote areas use them for communication and entertainment</w:t>
      </w:r>
    </w:p>
    <w:p w14:paraId="1EB5100B" w14:textId="77777777" w:rsidR="005C26AF" w:rsidRDefault="005C26AF" w:rsidP="005C26AF">
      <w:r>
        <w:t>Islands without fiber optic links such as many Pacific islands</w:t>
      </w:r>
    </w:p>
    <w:p w14:paraId="233534A3" w14:textId="77777777" w:rsidR="005C26AF" w:rsidRDefault="005C26AF" w:rsidP="005C26AF">
      <w:r>
        <w:t>Navigation of ships and aircraft using GPS/GNSS</w:t>
      </w:r>
    </w:p>
    <w:p w14:paraId="4B31255C" w14:textId="77777777" w:rsidR="005C26AF" w:rsidRDefault="005C26AF" w:rsidP="005C26AF">
      <w:r>
        <w:t>All pilots and ships are supposed to be able to navigate without GPS</w:t>
      </w:r>
    </w:p>
    <w:p w14:paraId="37731396" w14:textId="77777777" w:rsidR="005C26AF" w:rsidRPr="00B67CCE" w:rsidRDefault="005C26AF" w:rsidP="005C26AF">
      <w:pPr>
        <w:rPr>
          <w:rStyle w:val="StyleUnderline"/>
        </w:rPr>
      </w:pPr>
      <w:r w:rsidRPr="00B67CCE">
        <w:rPr>
          <w:rStyle w:val="StyleUnderline"/>
        </w:rPr>
        <w:t xml:space="preserve">Without satellite communications many communities and </w:t>
      </w:r>
      <w:r w:rsidRPr="004F3081">
        <w:rPr>
          <w:rStyle w:val="StyleUnderline"/>
          <w:highlight w:val="cyan"/>
        </w:rPr>
        <w:t>groups</w:t>
      </w:r>
      <w:r w:rsidRPr="00B67CCE">
        <w:rPr>
          <w:rStyle w:val="StyleUnderline"/>
        </w:rPr>
        <w:t xml:space="preserve"> would be </w:t>
      </w:r>
      <w:r w:rsidRPr="00B67CCE">
        <w:rPr>
          <w:rStyle w:val="Emphasis"/>
        </w:rPr>
        <w:t>isolated</w:t>
      </w:r>
      <w:r w:rsidRPr="00B67CCE">
        <w:rPr>
          <w:rStyle w:val="StyleUnderline"/>
        </w:rPr>
        <w:t xml:space="preserve">. They </w:t>
      </w:r>
      <w:r w:rsidRPr="004F3081">
        <w:rPr>
          <w:rStyle w:val="StyleUnderline"/>
          <w:highlight w:val="cyan"/>
        </w:rPr>
        <w:t>would</w:t>
      </w:r>
      <w:r w:rsidRPr="00B67CCE">
        <w:rPr>
          <w:rStyle w:val="StyleUnderline"/>
        </w:rPr>
        <w:t xml:space="preserve"> probably </w:t>
      </w:r>
      <w:r w:rsidRPr="004F3081">
        <w:rPr>
          <w:rStyle w:val="StyleUnderline"/>
          <w:highlight w:val="cyan"/>
        </w:rPr>
        <w:t>be dependent on</w:t>
      </w:r>
      <w:r w:rsidRPr="00B67CCE">
        <w:rPr>
          <w:rStyle w:val="StyleUnderline"/>
        </w:rPr>
        <w:t xml:space="preserve"> </w:t>
      </w:r>
      <w:r w:rsidRPr="00B67CCE">
        <w:rPr>
          <w:rStyle w:val="Emphasis"/>
        </w:rPr>
        <w:t xml:space="preserve">very </w:t>
      </w:r>
      <w:r w:rsidRPr="004F3081">
        <w:rPr>
          <w:rStyle w:val="Emphasis"/>
          <w:highlight w:val="cyan"/>
        </w:rPr>
        <w:t>slow HF comm</w:t>
      </w:r>
      <w:r w:rsidRPr="00B67CCE">
        <w:rPr>
          <w:rStyle w:val="Emphasis"/>
        </w:rPr>
        <w:t>unication</w:t>
      </w:r>
      <w:r w:rsidRPr="004F3081">
        <w:rPr>
          <w:rStyle w:val="Emphasis"/>
          <w:highlight w:val="cyan"/>
        </w:rPr>
        <w:t>s</w:t>
      </w:r>
      <w:r w:rsidRPr="004F3081">
        <w:rPr>
          <w:rStyle w:val="StyleUnderline"/>
          <w:highlight w:val="cyan"/>
        </w:rPr>
        <w:t xml:space="preserve"> or</w:t>
      </w:r>
      <w:r w:rsidRPr="00B67CCE">
        <w:rPr>
          <w:rStyle w:val="StyleUnderline"/>
        </w:rPr>
        <w:t xml:space="preserve"> relatively </w:t>
      </w:r>
      <w:r w:rsidRPr="00B67CCE">
        <w:rPr>
          <w:rStyle w:val="Emphasis"/>
        </w:rPr>
        <w:t xml:space="preserve">slow and </w:t>
      </w:r>
      <w:r w:rsidRPr="004F3081">
        <w:rPr>
          <w:rStyle w:val="Emphasis"/>
          <w:highlight w:val="cyan"/>
        </w:rPr>
        <w:t>expensive</w:t>
      </w:r>
      <w:r w:rsidRPr="00B67CCE">
        <w:rPr>
          <w:rStyle w:val="Emphasis"/>
        </w:rPr>
        <w:t xml:space="preserve"> VHF </w:t>
      </w:r>
      <w:r w:rsidRPr="004F3081">
        <w:rPr>
          <w:rStyle w:val="Emphasis"/>
          <w:highlight w:val="cyan"/>
        </w:rPr>
        <w:t>relays</w:t>
      </w:r>
      <w:r w:rsidRPr="00B67CCE">
        <w:rPr>
          <w:rStyle w:val="StyleUnderline"/>
        </w:rPr>
        <w:t>.</w:t>
      </w:r>
    </w:p>
    <w:p w14:paraId="54C3412D" w14:textId="77777777" w:rsidR="005C26AF" w:rsidRDefault="005C26AF" w:rsidP="005C26AF">
      <w:r w:rsidRPr="004F3081">
        <w:rPr>
          <w:rStyle w:val="StyleUnderline"/>
          <w:highlight w:val="cyan"/>
        </w:rPr>
        <w:t>Nav</w:t>
      </w:r>
      <w:r w:rsidRPr="00B67CCE">
        <w:rPr>
          <w:rStyle w:val="StyleUnderline"/>
        </w:rPr>
        <w:t xml:space="preserve">igation on land </w:t>
      </w:r>
      <w:r w:rsidRPr="004F3081">
        <w:rPr>
          <w:rStyle w:val="StyleUnderline"/>
          <w:highlight w:val="cyan"/>
        </w:rPr>
        <w:t xml:space="preserve">can be done with </w:t>
      </w:r>
      <w:r w:rsidRPr="004F3081">
        <w:rPr>
          <w:rStyle w:val="Emphasis"/>
          <w:highlight w:val="cyan"/>
        </w:rPr>
        <w:t>ground station</w:t>
      </w:r>
      <w:r w:rsidRPr="00B67CCE">
        <w:rPr>
          <w:rStyle w:val="Emphasis"/>
        </w:rPr>
        <w:t xml:space="preserve"> beacon navigation</w:t>
      </w:r>
      <w:r w:rsidRPr="00B67CCE">
        <w:rPr>
          <w:rStyle w:val="StyleUnderline"/>
        </w:rPr>
        <w:t xml:space="preserve"> perhaps </w:t>
      </w:r>
      <w:r w:rsidRPr="004F3081">
        <w:rPr>
          <w:rStyle w:val="StyleUnderline"/>
          <w:highlight w:val="cyan"/>
        </w:rPr>
        <w:t xml:space="preserve">using </w:t>
      </w:r>
      <w:r w:rsidRPr="004F3081">
        <w:rPr>
          <w:rStyle w:val="Emphasis"/>
          <w:highlight w:val="cyan"/>
        </w:rPr>
        <w:t>cell towers</w:t>
      </w:r>
      <w:r w:rsidRPr="004F3081">
        <w:rPr>
          <w:rStyle w:val="StyleUnderline"/>
          <w:highlight w:val="cyan"/>
        </w:rPr>
        <w:t xml:space="preserve"> and</w:t>
      </w:r>
      <w:r w:rsidRPr="00B67CCE">
        <w:rPr>
          <w:rStyle w:val="StyleUnderline"/>
        </w:rPr>
        <w:t xml:space="preserve"> </w:t>
      </w:r>
      <w:r w:rsidRPr="00B67CCE">
        <w:rPr>
          <w:rStyle w:val="Emphasis"/>
        </w:rPr>
        <w:t xml:space="preserve">TV/radio </w:t>
      </w:r>
      <w:r w:rsidRPr="004F3081">
        <w:rPr>
          <w:rStyle w:val="Emphasis"/>
          <w:highlight w:val="cyan"/>
        </w:rPr>
        <w:t>transmitters</w:t>
      </w:r>
      <w:r w:rsidRPr="00B67CCE">
        <w:rPr>
          <w:rStyle w:val="StyleUnderline"/>
        </w:rPr>
        <w:t xml:space="preserve">. Navigation at sea near to shore can use the </w:t>
      </w:r>
      <w:r w:rsidRPr="00B67CCE">
        <w:rPr>
          <w:rStyle w:val="Emphasis"/>
        </w:rPr>
        <w:t>same beacons</w:t>
      </w:r>
      <w:r w:rsidRPr="00B67CCE">
        <w:rPr>
          <w:rStyle w:val="StyleUnderline"/>
        </w:rPr>
        <w:t xml:space="preserve"> and </w:t>
      </w:r>
      <w:proofErr w:type="gramStart"/>
      <w:r w:rsidRPr="00B67CCE">
        <w:rPr>
          <w:rStyle w:val="StyleUnderline"/>
        </w:rPr>
        <w:t>longer range</w:t>
      </w:r>
      <w:proofErr w:type="gramEnd"/>
      <w:r w:rsidRPr="00B67CCE">
        <w:rPr>
          <w:rStyle w:val="StyleUnderline"/>
        </w:rPr>
        <w:t xml:space="preserve"> ones can give more coverage</w:t>
      </w:r>
      <w:r>
        <w:t xml:space="preserve">. Deep sea? </w:t>
      </w:r>
      <w:r w:rsidRPr="004F3081">
        <w:rPr>
          <w:rStyle w:val="StyleUnderline"/>
          <w:highlight w:val="cyan"/>
        </w:rPr>
        <w:t>You could use</w:t>
      </w:r>
      <w:r w:rsidRPr="00B67CCE">
        <w:rPr>
          <w:rStyle w:val="StyleUnderline"/>
        </w:rPr>
        <w:t xml:space="preserve"> some kind of </w:t>
      </w:r>
      <w:proofErr w:type="gramStart"/>
      <w:r w:rsidRPr="004F3081">
        <w:rPr>
          <w:rStyle w:val="Emphasis"/>
          <w:highlight w:val="cyan"/>
        </w:rPr>
        <w:t>long range</w:t>
      </w:r>
      <w:proofErr w:type="gramEnd"/>
      <w:r w:rsidRPr="004F3081">
        <w:rPr>
          <w:rStyle w:val="Emphasis"/>
          <w:highlight w:val="cyan"/>
        </w:rPr>
        <w:t xml:space="preserve"> positioning</w:t>
      </w:r>
      <w:r w:rsidRPr="004F3081">
        <w:rPr>
          <w:rStyle w:val="StyleUnderline"/>
          <w:highlight w:val="cyan"/>
        </w:rPr>
        <w:t xml:space="preserve"> or</w:t>
      </w:r>
      <w:r w:rsidRPr="00B67CCE">
        <w:rPr>
          <w:rStyle w:val="StyleUnderline"/>
        </w:rPr>
        <w:t xml:space="preserve"> even </w:t>
      </w:r>
      <w:r w:rsidRPr="004F3081">
        <w:rPr>
          <w:rStyle w:val="Emphasis"/>
          <w:highlight w:val="cyan"/>
        </w:rPr>
        <w:t>astronavigation</w:t>
      </w:r>
      <w:r w:rsidRPr="00B67CCE">
        <w:rPr>
          <w:rStyle w:val="StyleUnderline"/>
        </w:rPr>
        <w:t xml:space="preserve"> with some compute power and clear skies</w:t>
      </w:r>
      <w:r>
        <w:t>.</w:t>
      </w:r>
    </w:p>
    <w:p w14:paraId="72B890DF" w14:textId="77777777" w:rsidR="005C26AF" w:rsidRDefault="005C26AF" w:rsidP="005C26AF">
      <w:pPr>
        <w:pStyle w:val="Heading4"/>
      </w:pPr>
      <w:r>
        <w:t>Space is only a small part of the economy</w:t>
      </w:r>
    </w:p>
    <w:p w14:paraId="2D9AB166" w14:textId="77777777" w:rsidR="005C26AF" w:rsidRPr="00142936" w:rsidRDefault="005C26AF" w:rsidP="005C26AF">
      <w:r>
        <w:t xml:space="preserve">Brian </w:t>
      </w:r>
      <w:r w:rsidRPr="00142936">
        <w:rPr>
          <w:rStyle w:val="Style13ptBold"/>
        </w:rPr>
        <w:t>Higginbotham</w:t>
      </w:r>
      <w:r>
        <w:rPr>
          <w:rStyle w:val="Style13ptBold"/>
        </w:rPr>
        <w:t xml:space="preserve"> 18</w:t>
      </w:r>
      <w:r>
        <w:t xml:space="preserve">, </w:t>
      </w:r>
      <w:r w:rsidRPr="008473FD">
        <w:t xml:space="preserve">10-11-2018, Senior Economist @ the US Chamber of Commerce, “The Space Economy: An Industry Takes Off” </w:t>
      </w:r>
      <w:hyperlink r:id="rId13" w:history="1">
        <w:r w:rsidRPr="008473FD">
          <w:t>https://www.uschamber.com/series/above-the-fold/the-space-economy-industry-takes</w:t>
        </w:r>
      </w:hyperlink>
    </w:p>
    <w:p w14:paraId="22946F99" w14:textId="77777777" w:rsidR="005C26AF" w:rsidRPr="009D7328" w:rsidRDefault="005C26AF" w:rsidP="005C26AF">
      <w:pPr>
        <w:rPr>
          <w:sz w:val="14"/>
        </w:rPr>
      </w:pPr>
      <w:r w:rsidRPr="00142936">
        <w:rPr>
          <w:sz w:val="14"/>
        </w:rPr>
        <w:t xml:space="preserve">The </w:t>
      </w:r>
      <w:r w:rsidRPr="008473FD">
        <w:rPr>
          <w:rStyle w:val="StyleUnderline"/>
          <w:highlight w:val="cyan"/>
        </w:rPr>
        <w:t>space</w:t>
      </w:r>
      <w:r w:rsidRPr="00142936">
        <w:rPr>
          <w:sz w:val="14"/>
        </w:rPr>
        <w:t xml:space="preserve"> industry has developed into </w:t>
      </w:r>
      <w:r w:rsidRPr="00142936">
        <w:rPr>
          <w:rStyle w:val="StyleUnderline"/>
        </w:rPr>
        <w:t>a multi-</w:t>
      </w:r>
      <w:proofErr w:type="gramStart"/>
      <w:r w:rsidRPr="00142936">
        <w:rPr>
          <w:rStyle w:val="StyleUnderline"/>
        </w:rPr>
        <w:t>billion dollar</w:t>
      </w:r>
      <w:proofErr w:type="gramEnd"/>
      <w:r w:rsidRPr="00142936">
        <w:rPr>
          <w:rStyle w:val="StyleUnderline"/>
        </w:rPr>
        <w:t xml:space="preserve"> industry</w:t>
      </w:r>
      <w:r w:rsidRPr="00142936">
        <w:rPr>
          <w:sz w:val="14"/>
        </w:rPr>
        <w:t xml:space="preserve"> and has attracted considerable media attention in recent years, in part because of interest and investment from high profile billionaires like Paul Allen, Jeff Bezos, and Elon Musk, among others. These entrepreneurs have poured billions of dollars into their respective commercial space ventures and many other private sector investors have likewise turned their attention to the promising opportunities the industry presents. It is easy to see the motivation when we examine the growth in revenues even as the commercial side was just getting rolling. </w:t>
      </w:r>
      <w:r w:rsidRPr="008473FD">
        <w:rPr>
          <w:rStyle w:val="StyleUnderline"/>
          <w:highlight w:val="cyan"/>
        </w:rPr>
        <w:t>Global revenues</w:t>
      </w:r>
      <w:r w:rsidRPr="008473FD">
        <w:rPr>
          <w:sz w:val="14"/>
          <w:highlight w:val="cyan"/>
        </w:rPr>
        <w:t xml:space="preserve"> </w:t>
      </w:r>
      <w:r w:rsidRPr="00142936">
        <w:rPr>
          <w:sz w:val="14"/>
        </w:rPr>
        <w:t xml:space="preserve">have increased from $175 billion in 2005 to almost </w:t>
      </w:r>
      <w:hyperlink r:id="rId14" w:tgtFrame="_blank" w:history="1">
        <w:r w:rsidRPr="008473FD">
          <w:rPr>
            <w:rStyle w:val="StyleUnderline"/>
            <w:highlight w:val="cyan"/>
          </w:rPr>
          <w:t>$385 billion</w:t>
        </w:r>
        <w:r w:rsidRPr="00142936">
          <w:rPr>
            <w:rStyle w:val="StyleUnderline"/>
          </w:rPr>
          <w:t xml:space="preserve"> in 2017</w:t>
        </w:r>
      </w:hyperlink>
      <w:r w:rsidRPr="00142936">
        <w:rPr>
          <w:sz w:val="14"/>
        </w:rPr>
        <w:t xml:space="preserve"> – a growth rate of just under 7% per year. Moreover, despite the great recession, revenues grew unimpeded, with only one down year in 2009. </w:t>
      </w:r>
      <w:proofErr w:type="gramStart"/>
      <w:r w:rsidRPr="00142936">
        <w:rPr>
          <w:rStyle w:val="StyleUnderline"/>
        </w:rPr>
        <w:t>In order for</w:t>
      </w:r>
      <w:proofErr w:type="gramEnd"/>
      <w:r w:rsidRPr="00142936">
        <w:rPr>
          <w:rStyle w:val="StyleUnderline"/>
        </w:rPr>
        <w:t xml:space="preserve"> the emerging space industry to realize its full market potential, an efficient and reliable regulatory regime is essential.</w:t>
      </w:r>
      <w:r w:rsidRPr="00142936">
        <w:rPr>
          <w:sz w:val="14"/>
        </w:rPr>
        <w:t xml:space="preserve"> U.S. interagency decisions across a range of fields, from space debris management to spectrum interference in low Earth orbit, will have consequential effects on the industry for years to come. For that reason, the U.S. Chamber recently announced the expansion of its </w:t>
      </w:r>
      <w:hyperlink r:id="rId15" w:history="1">
        <w:r w:rsidRPr="00142936">
          <w:rPr>
            <w:rStyle w:val="Hyperlink"/>
            <w:sz w:val="14"/>
          </w:rPr>
          <w:t>Procurement and Space Industry Council</w:t>
        </w:r>
      </w:hyperlink>
      <w:r w:rsidRPr="00142936">
        <w:rPr>
          <w:sz w:val="14"/>
        </w:rPr>
        <w:t xml:space="preserve"> to facilitate dialogue and engagement among industry and key oversight agencies. A number of </w:t>
      </w:r>
      <w:hyperlink r:id="rId16" w:tgtFrame="_blank" w:history="1">
        <w:r w:rsidRPr="00142936">
          <w:rPr>
            <w:rStyle w:val="Hyperlink"/>
            <w:sz w:val="14"/>
          </w:rPr>
          <w:t>private sector forecasters</w:t>
        </w:r>
      </w:hyperlink>
      <w:r w:rsidRPr="00142936">
        <w:rPr>
          <w:sz w:val="14"/>
        </w:rPr>
        <w:t xml:space="preserve"> predict the space economy will continue to grow dramatically. Goldman Sachs analysts predicted the sector would grow to about $1 trillion by 2040, consistent with a forecast by </w:t>
      </w:r>
      <w:hyperlink r:id="rId17" w:tgtFrame="_blank" w:history="1">
        <w:r w:rsidRPr="00142936">
          <w:rPr>
            <w:rStyle w:val="Hyperlink"/>
            <w:sz w:val="14"/>
          </w:rPr>
          <w:t>Morgan Stanley</w:t>
        </w:r>
      </w:hyperlink>
      <w:r w:rsidRPr="00142936">
        <w:rPr>
          <w:sz w:val="14"/>
        </w:rPr>
        <w:t xml:space="preserve">. On the high end, analysts at Bank of America Merrill Lynch predict the sector will surpass $3 trillion over the same period. In our estimation, this </w:t>
      </w:r>
      <w:r w:rsidRPr="00142936">
        <w:rPr>
          <w:rStyle w:val="StyleUnderline"/>
        </w:rPr>
        <w:t xml:space="preserve">sector will increase from approximately $385 billion today to at least $1.5 trillion </w:t>
      </w:r>
      <w:r w:rsidRPr="008473FD">
        <w:rPr>
          <w:rStyle w:val="StyleUnderline"/>
          <w:highlight w:val="cyan"/>
        </w:rPr>
        <w:t xml:space="preserve">by 2040. </w:t>
      </w:r>
      <w:r w:rsidRPr="00142936">
        <w:rPr>
          <w:sz w:val="14"/>
        </w:rPr>
        <w:t xml:space="preserve">That </w:t>
      </w:r>
      <w:r w:rsidRPr="008473FD">
        <w:rPr>
          <w:rStyle w:val="StyleUnderline"/>
          <w:highlight w:val="cyan"/>
        </w:rPr>
        <w:t>would amount to roughly 5% of U.S. GDP</w:t>
      </w:r>
      <w:r w:rsidRPr="008473FD">
        <w:rPr>
          <w:sz w:val="14"/>
          <w:highlight w:val="cyan"/>
        </w:rPr>
        <w:t xml:space="preserve"> </w:t>
      </w:r>
      <w:r w:rsidRPr="00142936">
        <w:rPr>
          <w:sz w:val="14"/>
        </w:rPr>
        <w:t xml:space="preserve">at that time, </w:t>
      </w:r>
      <w:r w:rsidRPr="008473FD">
        <w:rPr>
          <w:rStyle w:val="StyleUnderline"/>
          <w:highlight w:val="cyan"/>
        </w:rPr>
        <w:t>though the revenues would not all accrue to the U.S</w:t>
      </w:r>
      <w:r w:rsidRPr="00142936">
        <w:rPr>
          <w:rStyle w:val="StyleUnderline"/>
        </w:rPr>
        <w:t xml:space="preserve">. </w:t>
      </w:r>
      <w:r w:rsidRPr="00142936">
        <w:rPr>
          <w:sz w:val="14"/>
        </w:rPr>
        <w:t>This estimate is based on a growth rate of 6% per year, which is consistent with the pace of growth over the past 10 years. Can this rate of growth be sustained over such a long horizon?</w:t>
      </w:r>
    </w:p>
    <w:p w14:paraId="5332BD59" w14:textId="5472D076" w:rsidR="005C26AF" w:rsidRDefault="005C26AF" w:rsidP="005C26AF">
      <w:pPr>
        <w:pStyle w:val="Heading3"/>
      </w:pPr>
      <w:r>
        <w:t>NC – AT: Econ</w:t>
      </w:r>
    </w:p>
    <w:p w14:paraId="53B422BF" w14:textId="6C9BE21D" w:rsidR="005C26AF" w:rsidRDefault="005C26AF" w:rsidP="005C26AF">
      <w:pPr>
        <w:pStyle w:val="Heading4"/>
      </w:pPr>
      <w:r>
        <w:t xml:space="preserve">Alt cause – </w:t>
      </w:r>
      <w:proofErr w:type="spellStart"/>
      <w:r>
        <w:t>Maavak</w:t>
      </w:r>
      <w:proofErr w:type="spellEnd"/>
      <w:r>
        <w:t xml:space="preserve"> is about current economic decline, and </w:t>
      </w:r>
    </w:p>
    <w:p w14:paraId="35600156" w14:textId="77777777" w:rsidR="005C26AF" w:rsidRPr="005C26AF" w:rsidRDefault="005C26AF" w:rsidP="005C26AF"/>
    <w:p w14:paraId="36E4D033" w14:textId="77777777" w:rsidR="005C26AF" w:rsidRDefault="005C26AF" w:rsidP="005C26AF">
      <w:pPr>
        <w:pStyle w:val="Heading4"/>
      </w:pPr>
      <w:r>
        <w:t>Recessions don’t uniquely cause wars</w:t>
      </w:r>
    </w:p>
    <w:p w14:paraId="1D501A69" w14:textId="77777777" w:rsidR="005C26AF" w:rsidRPr="00092F66" w:rsidRDefault="005C26AF" w:rsidP="005C26AF">
      <w:r w:rsidRPr="00092F66">
        <w:rPr>
          <w:rStyle w:val="Style13ptBold"/>
        </w:rPr>
        <w:t>Liao 19</w:t>
      </w:r>
      <w:r w:rsidRPr="00092F66">
        <w:t xml:space="preserve"> [</w:t>
      </w:r>
      <w:proofErr w:type="spellStart"/>
      <w:r w:rsidRPr="00092F66">
        <w:t>Jianan</w:t>
      </w:r>
      <w:proofErr w:type="spellEnd"/>
      <w:r w:rsidRPr="00092F66">
        <w:t xml:space="preserve"> Liao, Shenzhen Nanshan Foreign Language School, China. Business Cycle and War: A Literature Review and Evaluation. Advances in Economics, Business and Management Research, volume 68. Copyright 2019</w:t>
      </w:r>
      <w:r>
        <w:t>]</w:t>
      </w:r>
    </w:p>
    <w:p w14:paraId="251200F1" w14:textId="77777777" w:rsidR="005C26AF" w:rsidRPr="00526D9A" w:rsidRDefault="005C26AF" w:rsidP="005C26AF">
      <w:pPr>
        <w:rPr>
          <w:sz w:val="16"/>
        </w:rPr>
      </w:pPr>
      <w:r w:rsidRPr="00526D9A">
        <w:rPr>
          <w:sz w:val="16"/>
        </w:rPr>
        <w:t xml:space="preserve">First, </w:t>
      </w:r>
      <w:r w:rsidRPr="00152A1C">
        <w:rPr>
          <w:rStyle w:val="Emphasis"/>
          <w:highlight w:val="yellow"/>
        </w:rPr>
        <w:t>war can occur</w:t>
      </w:r>
      <w:r w:rsidRPr="00152A1C">
        <w:rPr>
          <w:highlight w:val="yellow"/>
          <w:u w:val="single"/>
        </w:rPr>
        <w:t xml:space="preserve"> at </w:t>
      </w:r>
      <w:r w:rsidRPr="00152A1C">
        <w:rPr>
          <w:rStyle w:val="Emphasis"/>
          <w:highlight w:val="yellow"/>
        </w:rPr>
        <w:t>any stage</w:t>
      </w:r>
      <w:r w:rsidRPr="00152A1C">
        <w:rPr>
          <w:highlight w:val="yellow"/>
          <w:u w:val="single"/>
        </w:rPr>
        <w:t xml:space="preserve"> of </w:t>
      </w:r>
      <w:r w:rsidRPr="00152A1C">
        <w:rPr>
          <w:rStyle w:val="Emphasis"/>
          <w:highlight w:val="yellow"/>
        </w:rPr>
        <w:t>expansion</w:t>
      </w:r>
      <w:r w:rsidRPr="00092F66">
        <w:rPr>
          <w:u w:val="single"/>
        </w:rPr>
        <w:t xml:space="preserve">, </w:t>
      </w:r>
      <w:r w:rsidRPr="00152A1C">
        <w:rPr>
          <w:rStyle w:val="Emphasis"/>
          <w:highlight w:val="yellow"/>
        </w:rPr>
        <w:t>crisis</w:t>
      </w:r>
      <w:r w:rsidRPr="00092F66">
        <w:rPr>
          <w:u w:val="single"/>
        </w:rPr>
        <w:t xml:space="preserve">, </w:t>
      </w:r>
      <w:r w:rsidRPr="00152A1C">
        <w:rPr>
          <w:rStyle w:val="Emphasis"/>
          <w:highlight w:val="yellow"/>
        </w:rPr>
        <w:t>recession</w:t>
      </w:r>
      <w:r w:rsidRPr="00092F66">
        <w:rPr>
          <w:u w:val="single"/>
        </w:rPr>
        <w:t xml:space="preserve">, </w:t>
      </w:r>
      <w:r w:rsidRPr="00152A1C">
        <w:rPr>
          <w:rStyle w:val="Emphasis"/>
          <w:highlight w:val="yellow"/>
        </w:rPr>
        <w:t>recovery</w:t>
      </w:r>
      <w:r w:rsidRPr="00526D9A">
        <w:rPr>
          <w:sz w:val="16"/>
        </w:rPr>
        <w:t xml:space="preserve">, so </w:t>
      </w:r>
      <w:r w:rsidRPr="00152A1C">
        <w:rPr>
          <w:highlight w:val="yellow"/>
          <w:u w:val="single"/>
        </w:rPr>
        <w:t xml:space="preserve">it is </w:t>
      </w:r>
      <w:r w:rsidRPr="00152A1C">
        <w:rPr>
          <w:rStyle w:val="Emphasis"/>
          <w:highlight w:val="yellow"/>
        </w:rPr>
        <w:t>unrealistic to assume</w:t>
      </w:r>
      <w:r w:rsidRPr="00092F66">
        <w:rPr>
          <w:u w:val="single"/>
        </w:rPr>
        <w:t xml:space="preserve"> that </w:t>
      </w:r>
      <w:r w:rsidRPr="00152A1C">
        <w:rPr>
          <w:rStyle w:val="Emphasis"/>
          <w:highlight w:val="yellow"/>
        </w:rPr>
        <w:t>wars occur</w:t>
      </w:r>
      <w:r w:rsidRPr="00152A1C">
        <w:rPr>
          <w:highlight w:val="yellow"/>
          <w:u w:val="single"/>
        </w:rPr>
        <w:t xml:space="preserve"> at </w:t>
      </w:r>
      <w:r w:rsidRPr="00152A1C">
        <w:rPr>
          <w:rStyle w:val="Emphasis"/>
          <w:highlight w:val="yellow"/>
        </w:rPr>
        <w:t xml:space="preserve">any </w:t>
      </w:r>
      <w:proofErr w:type="gramStart"/>
      <w:r w:rsidRPr="00152A1C">
        <w:rPr>
          <w:rStyle w:val="Emphasis"/>
          <w:highlight w:val="yellow"/>
        </w:rPr>
        <w:t>particular stage</w:t>
      </w:r>
      <w:proofErr w:type="gramEnd"/>
      <w:r w:rsidRPr="00152A1C">
        <w:rPr>
          <w:highlight w:val="yellow"/>
          <w:u w:val="single"/>
        </w:rPr>
        <w:t xml:space="preserve"> of the</w:t>
      </w:r>
      <w:r w:rsidRPr="00092F66">
        <w:rPr>
          <w:u w:val="single"/>
        </w:rPr>
        <w:t xml:space="preserve"> business </w:t>
      </w:r>
      <w:r w:rsidRPr="00152A1C">
        <w:rPr>
          <w:highlight w:val="yellow"/>
          <w:u w:val="single"/>
        </w:rPr>
        <w:t>cycle</w:t>
      </w:r>
      <w:r w:rsidRPr="00526D9A">
        <w:rPr>
          <w:sz w:val="16"/>
        </w:rPr>
        <w:t xml:space="preserve">. On the one hand, </w:t>
      </w:r>
      <w:r w:rsidRPr="00152A1C">
        <w:rPr>
          <w:rStyle w:val="Emphasis"/>
          <w:highlight w:val="yellow"/>
        </w:rPr>
        <w:t>although</w:t>
      </w:r>
      <w:r w:rsidRPr="00092F66">
        <w:rPr>
          <w:u w:val="single"/>
        </w:rPr>
        <w:t xml:space="preserve"> the domestic economic </w:t>
      </w:r>
      <w:r w:rsidRPr="00152A1C">
        <w:rPr>
          <w:highlight w:val="yellow"/>
          <w:u w:val="single"/>
        </w:rPr>
        <w:t>problems in</w:t>
      </w:r>
      <w:r w:rsidRPr="00092F66">
        <w:rPr>
          <w:u w:val="single"/>
        </w:rPr>
        <w:t xml:space="preserve"> the crisis/</w:t>
      </w:r>
      <w:r w:rsidRPr="00152A1C">
        <w:rPr>
          <w:highlight w:val="yellow"/>
          <w:u w:val="single"/>
        </w:rPr>
        <w:t>recession</w:t>
      </w:r>
      <w:r w:rsidRPr="00092F66">
        <w:rPr>
          <w:u w:val="single"/>
        </w:rPr>
        <w:t xml:space="preserve">/depression period </w:t>
      </w:r>
      <w:r w:rsidRPr="00152A1C">
        <w:rPr>
          <w:highlight w:val="yellow"/>
          <w:u w:val="single"/>
        </w:rPr>
        <w:t>break out</w:t>
      </w:r>
      <w:r w:rsidRPr="00092F66">
        <w:rPr>
          <w:u w:val="single"/>
        </w:rPr>
        <w:t xml:space="preserve"> and become prominent </w:t>
      </w:r>
      <w:r w:rsidRPr="00152A1C">
        <w:rPr>
          <w:highlight w:val="yellow"/>
          <w:u w:val="single"/>
        </w:rPr>
        <w:t>in</w:t>
      </w:r>
      <w:r w:rsidRPr="00092F66">
        <w:rPr>
          <w:u w:val="single"/>
        </w:rPr>
        <w:t xml:space="preserve"> a </w:t>
      </w:r>
      <w:r w:rsidRPr="00152A1C">
        <w:rPr>
          <w:rStyle w:val="Emphasis"/>
          <w:highlight w:val="yellow"/>
        </w:rPr>
        <w:t>short time</w:t>
      </w:r>
      <w:r w:rsidRPr="00526D9A">
        <w:rPr>
          <w:sz w:val="16"/>
        </w:rPr>
        <w:t xml:space="preserve">, in fact, </w:t>
      </w:r>
      <w:r w:rsidRPr="00152A1C">
        <w:rPr>
          <w:rStyle w:val="Emphasis"/>
          <w:highlight w:val="yellow"/>
        </w:rPr>
        <w:t>such challenge exists</w:t>
      </w:r>
      <w:r w:rsidRPr="00152A1C">
        <w:rPr>
          <w:highlight w:val="yellow"/>
          <w:u w:val="single"/>
        </w:rPr>
        <w:t xml:space="preserve"> at </w:t>
      </w:r>
      <w:r w:rsidRPr="00152A1C">
        <w:rPr>
          <w:rStyle w:val="Emphasis"/>
          <w:highlight w:val="yellow"/>
        </w:rPr>
        <w:t>all stages</w:t>
      </w:r>
      <w:r w:rsidRPr="00152A1C">
        <w:rPr>
          <w:highlight w:val="yellow"/>
          <w:u w:val="single"/>
        </w:rPr>
        <w:t xml:space="preserve"> of the</w:t>
      </w:r>
      <w:r w:rsidRPr="00092F66">
        <w:rPr>
          <w:u w:val="single"/>
        </w:rPr>
        <w:t xml:space="preserve"> business </w:t>
      </w:r>
      <w:r w:rsidRPr="00152A1C">
        <w:rPr>
          <w:rStyle w:val="Emphasis"/>
          <w:highlight w:val="yellow"/>
        </w:rPr>
        <w:t>cycle</w:t>
      </w:r>
      <w:r w:rsidRPr="00526D9A">
        <w:rPr>
          <w:sz w:val="16"/>
        </w:rPr>
        <w:t xml:space="preserve">. When countries cannot manage to solve these problems through conventional approaches, including fiscal and monetary policies, they may resort to military expansion to achieve their goals, a theory known as Lateral Pressure. [13] Under such circumstances, even countries in the period of economic expansion are facing downward pressure on the economy and may try to solve the problem through expansion. On the other hand, although the resources required for foreign wars are huge for countries in economic depression, the </w:t>
      </w:r>
      <w:r w:rsidRPr="00152A1C">
        <w:rPr>
          <w:rStyle w:val="Emphasis"/>
          <w:highlight w:val="yellow"/>
        </w:rPr>
        <w:t>decision to wage wars</w:t>
      </w:r>
      <w:r w:rsidRPr="00152A1C">
        <w:rPr>
          <w:highlight w:val="yellow"/>
          <w:u w:val="single"/>
        </w:rPr>
        <w:t xml:space="preserve"> </w:t>
      </w:r>
      <w:r w:rsidRPr="00152A1C">
        <w:rPr>
          <w:rStyle w:val="Emphasis"/>
          <w:highlight w:val="yellow"/>
        </w:rPr>
        <w:t>depends</w:t>
      </w:r>
      <w:r w:rsidRPr="00152A1C">
        <w:rPr>
          <w:highlight w:val="yellow"/>
          <w:u w:val="single"/>
        </w:rPr>
        <w:t xml:space="preserve"> largely on</w:t>
      </w:r>
      <w:r w:rsidRPr="00FC6382">
        <w:rPr>
          <w:u w:val="single"/>
        </w:rPr>
        <w:t xml:space="preserve"> the </w:t>
      </w:r>
      <w:r w:rsidRPr="00152A1C">
        <w:rPr>
          <w:rStyle w:val="Emphasis"/>
          <w:highlight w:val="yellow"/>
        </w:rPr>
        <w:t>consideration</w:t>
      </w:r>
      <w:r w:rsidRPr="00152A1C">
        <w:rPr>
          <w:highlight w:val="yellow"/>
          <w:u w:val="single"/>
        </w:rPr>
        <w:t xml:space="preserve"> of</w:t>
      </w:r>
      <w:r w:rsidRPr="00FC6382">
        <w:rPr>
          <w:u w:val="single"/>
        </w:rPr>
        <w:t xml:space="preserve"> the </w:t>
      </w:r>
      <w:r w:rsidRPr="00152A1C">
        <w:rPr>
          <w:rStyle w:val="Emphasis"/>
          <w:highlight w:val="yellow"/>
        </w:rPr>
        <w:t>gain and loss of wars</w:t>
      </w:r>
      <w:r w:rsidRPr="00526D9A">
        <w:t>.</w:t>
      </w:r>
      <w:r w:rsidRPr="00526D9A">
        <w:rPr>
          <w:sz w:val="16"/>
        </w:rPr>
        <w:t xml:space="preserve"> Even during depression, governments can raise funding for war by issuing bonds. Argentina, for example, was mired in economic stagflation before the war on the Malvinas islands (also known as the </w:t>
      </w:r>
      <w:proofErr w:type="gramStart"/>
      <w:r w:rsidRPr="00526D9A">
        <w:rPr>
          <w:sz w:val="16"/>
        </w:rPr>
        <w:t>Falkland islands</w:t>
      </w:r>
      <w:proofErr w:type="gramEnd"/>
      <w:r w:rsidRPr="00526D9A">
        <w:rPr>
          <w:sz w:val="16"/>
        </w:rPr>
        <w:t xml:space="preserve"> in the UK). In fact, many governments would dramatically increase their expenditure to stimulate the economy during the recession, and economically war is the same as these policies, so the claim that a depressed economy cannot support a war is unfounded. In addition, during the crisis period of the business cycle, which is the early stage of the economic downturn, despite the economic crisis and potential depression, the country still retains the ability to start wars based on its economic and military power. Based on the above understanding, </w:t>
      </w:r>
      <w:r w:rsidRPr="00152A1C">
        <w:rPr>
          <w:highlight w:val="yellow"/>
          <w:u w:val="single"/>
        </w:rPr>
        <w:t>war</w:t>
      </w:r>
      <w:r w:rsidRPr="00FC6382">
        <w:rPr>
          <w:u w:val="single"/>
        </w:rPr>
        <w:t xml:space="preserve"> has </w:t>
      </w:r>
      <w:r w:rsidRPr="00152A1C">
        <w:rPr>
          <w:highlight w:val="yellow"/>
          <w:u w:val="single"/>
        </w:rPr>
        <w:t>the conditions and reasons for</w:t>
      </w:r>
      <w:r w:rsidRPr="00FC6382">
        <w:rPr>
          <w:u w:val="single"/>
        </w:rPr>
        <w:t xml:space="preserve"> its </w:t>
      </w:r>
      <w:r w:rsidRPr="00152A1C">
        <w:rPr>
          <w:highlight w:val="yellow"/>
          <w:u w:val="single"/>
        </w:rPr>
        <w:t>outbreak in all stages of the</w:t>
      </w:r>
      <w:r w:rsidRPr="00FC6382">
        <w:rPr>
          <w:u w:val="single"/>
        </w:rPr>
        <w:t xml:space="preserve"> business </w:t>
      </w:r>
      <w:r w:rsidRPr="00152A1C">
        <w:rPr>
          <w:highlight w:val="yellow"/>
          <w:u w:val="single"/>
        </w:rPr>
        <w:t>cycle</w:t>
      </w:r>
      <w:r w:rsidRPr="00526D9A">
        <w:rPr>
          <w:sz w:val="16"/>
        </w:rPr>
        <w:t>.</w:t>
      </w:r>
    </w:p>
    <w:p w14:paraId="294D8856" w14:textId="240AFC03" w:rsidR="005C26AF" w:rsidRPr="005C26AF" w:rsidRDefault="005C26AF" w:rsidP="005C26AF">
      <w:pPr>
        <w:rPr>
          <w:sz w:val="16"/>
        </w:rPr>
      </w:pPr>
      <w:r w:rsidRPr="00526D9A">
        <w:rPr>
          <w:sz w:val="16"/>
        </w:rPr>
        <w:t xml:space="preserve">Second, </w:t>
      </w:r>
      <w:r w:rsidRPr="00152A1C">
        <w:rPr>
          <w:highlight w:val="yellow"/>
          <w:u w:val="single"/>
        </w:rPr>
        <w:t>the economic origin for</w:t>
      </w:r>
      <w:r w:rsidRPr="00FC6382">
        <w:rPr>
          <w:u w:val="single"/>
        </w:rPr>
        <w:t xml:space="preserve"> the outbreak of </w:t>
      </w:r>
      <w:r w:rsidRPr="00152A1C">
        <w:rPr>
          <w:highlight w:val="yellow"/>
          <w:u w:val="single"/>
        </w:rPr>
        <w:t xml:space="preserve">war is </w:t>
      </w:r>
      <w:r w:rsidRPr="00152A1C">
        <w:rPr>
          <w:rStyle w:val="Emphasis"/>
          <w:highlight w:val="yellow"/>
        </w:rPr>
        <w:t>downward pressure</w:t>
      </w:r>
      <w:r w:rsidRPr="00526D9A">
        <w:rPr>
          <w:sz w:val="16"/>
        </w:rPr>
        <w:t xml:space="preserve"> on the economy rather than optimism or competition for monopoly capital, </w:t>
      </w:r>
      <w:r w:rsidRPr="00152A1C">
        <w:rPr>
          <w:highlight w:val="yellow"/>
          <w:u w:val="single"/>
        </w:rPr>
        <w:t xml:space="preserve">which </w:t>
      </w:r>
      <w:r w:rsidRPr="00152A1C">
        <w:rPr>
          <w:rStyle w:val="Emphasis"/>
          <w:highlight w:val="yellow"/>
        </w:rPr>
        <w:t>may exist during</w:t>
      </w:r>
      <w:r w:rsidRPr="00526D9A">
        <w:rPr>
          <w:sz w:val="16"/>
        </w:rPr>
        <w:t xml:space="preserve"> economic recession or economic </w:t>
      </w:r>
      <w:r w:rsidRPr="00152A1C">
        <w:rPr>
          <w:rStyle w:val="Emphasis"/>
          <w:highlight w:val="yellow"/>
        </w:rPr>
        <w:t>prosperity</w:t>
      </w:r>
      <w:r w:rsidRPr="00526D9A">
        <w:rPr>
          <w:sz w:val="16"/>
        </w:rPr>
        <w:t xml:space="preserve">. This is due to a fact that </w:t>
      </w:r>
      <w:r w:rsidRPr="00152A1C">
        <w:rPr>
          <w:rStyle w:val="Emphasis"/>
          <w:highlight w:val="yellow"/>
        </w:rPr>
        <w:t>during</w:t>
      </w:r>
      <w:r w:rsidRPr="00FC6382">
        <w:rPr>
          <w:u w:val="single"/>
        </w:rPr>
        <w:t xml:space="preserve"> economic </w:t>
      </w:r>
      <w:r w:rsidRPr="00152A1C">
        <w:rPr>
          <w:rStyle w:val="Emphasis"/>
          <w:highlight w:val="yellow"/>
        </w:rPr>
        <w:t>prosperity</w:t>
      </w:r>
      <w:r w:rsidRPr="00526D9A">
        <w:rPr>
          <w:sz w:val="16"/>
        </w:rPr>
        <w:t xml:space="preserve">, </w:t>
      </w:r>
      <w:r w:rsidRPr="00152A1C">
        <w:rPr>
          <w:highlight w:val="yellow"/>
          <w:u w:val="single"/>
        </w:rPr>
        <w:t xml:space="preserve">people are also </w:t>
      </w:r>
      <w:r w:rsidRPr="00152A1C">
        <w:rPr>
          <w:rStyle w:val="Emphasis"/>
          <w:highlight w:val="yellow"/>
        </w:rPr>
        <w:t>worried</w:t>
      </w:r>
      <w:r w:rsidRPr="00152A1C">
        <w:rPr>
          <w:highlight w:val="yellow"/>
          <w:u w:val="single"/>
        </w:rPr>
        <w:t xml:space="preserve"> about</w:t>
      </w:r>
      <w:r w:rsidRPr="00526D9A">
        <w:rPr>
          <w:sz w:val="16"/>
        </w:rPr>
        <w:t xml:space="preserve"> a </w:t>
      </w:r>
      <w:r w:rsidRPr="00152A1C">
        <w:rPr>
          <w:rStyle w:val="Emphasis"/>
          <w:highlight w:val="yellow"/>
        </w:rPr>
        <w:t>potential</w:t>
      </w:r>
      <w:r w:rsidRPr="00526D9A">
        <w:rPr>
          <w:sz w:val="16"/>
        </w:rPr>
        <w:t xml:space="preserve"> economic </w:t>
      </w:r>
      <w:r w:rsidRPr="00152A1C">
        <w:rPr>
          <w:rStyle w:val="Emphasis"/>
          <w:highlight w:val="yellow"/>
        </w:rPr>
        <w:t>recession</w:t>
      </w:r>
      <w:r w:rsidRPr="00526D9A">
        <w:rPr>
          <w:sz w:val="16"/>
        </w:rPr>
        <w:t xml:space="preserve">. Blainey pointed out that wars often occur in the economic upturn, which is caused by the optimism in people's mind [14], that is, the confidence to prevail. This interpretation linking optimism and war ignores the strength contrast between the warring parties. Not all wars are equally comprehensive, and there have always been wars of unequal strength. In such a war, one of the parties tends to have an absolute advantage, so the expectation of the outcome of the war is not directly related to the economic situation of the country. Optimism is not a major factor leading to </w:t>
      </w:r>
      <w:proofErr w:type="gramStart"/>
      <w:r w:rsidRPr="00526D9A">
        <w:rPr>
          <w:sz w:val="16"/>
        </w:rPr>
        <w:t>war, but</w:t>
      </w:r>
      <w:proofErr w:type="gramEnd"/>
      <w:r w:rsidRPr="00526D9A">
        <w:rPr>
          <w:sz w:val="16"/>
        </w:rPr>
        <w:t xml:space="preserve"> may somewhat serve as stimulation. In addition, Lenin attributed the war to competition between monopoly capital. This theory may seem plausible, but its scope of application is obviously too narrow. Lenin's theory of imperialism is only applicable to developed capitalist countries in the late stage of the development capitalism, </w:t>
      </w:r>
      <w:proofErr w:type="gramStart"/>
      <w:r w:rsidRPr="00526D9A">
        <w:rPr>
          <w:sz w:val="16"/>
        </w:rPr>
        <w:t>but in reality, many</w:t>
      </w:r>
      <w:proofErr w:type="gramEnd"/>
      <w:r w:rsidRPr="00526D9A">
        <w:rPr>
          <w:sz w:val="16"/>
        </w:rPr>
        <w:t xml:space="preserve"> wars take place among developing countries whose economies are still at their beginning stages. Therefore, the theory centered on competition among monopoly capital cannot explain most foreign wars. Moreover, even wars that occur during periods of economic expansion are likely to result from the potential expectation of economic recession, the "limits of growth" [15] faced during prosperity — a potential deficiency of market demand. </w:t>
      </w:r>
      <w:proofErr w:type="gramStart"/>
      <w:r w:rsidRPr="00526D9A">
        <w:rPr>
          <w:sz w:val="16"/>
        </w:rPr>
        <w:t>So</w:t>
      </w:r>
      <w:proofErr w:type="gramEnd"/>
      <w:r w:rsidRPr="00526D9A">
        <w:rPr>
          <w:sz w:val="16"/>
        </w:rPr>
        <w:t xml:space="preserve"> the downward pressure on the economy is the cause of war.</w:t>
      </w:r>
    </w:p>
    <w:sectPr w:rsidR="005C26AF" w:rsidRPr="005C26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397D"/>
    <w:rsid w:val="000139A3"/>
    <w:rsid w:val="0003528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3F22"/>
    <w:rsid w:val="003460F2"/>
    <w:rsid w:val="0038158C"/>
    <w:rsid w:val="003902BA"/>
    <w:rsid w:val="003A09E2"/>
    <w:rsid w:val="00407037"/>
    <w:rsid w:val="004605D6"/>
    <w:rsid w:val="00480062"/>
    <w:rsid w:val="004A5535"/>
    <w:rsid w:val="004C60E8"/>
    <w:rsid w:val="004E3579"/>
    <w:rsid w:val="004E728B"/>
    <w:rsid w:val="004F39E0"/>
    <w:rsid w:val="00537BD5"/>
    <w:rsid w:val="005423EE"/>
    <w:rsid w:val="0057268A"/>
    <w:rsid w:val="005C26AF"/>
    <w:rsid w:val="005D2912"/>
    <w:rsid w:val="006065BD"/>
    <w:rsid w:val="00645FA9"/>
    <w:rsid w:val="00647866"/>
    <w:rsid w:val="0065768D"/>
    <w:rsid w:val="00665003"/>
    <w:rsid w:val="006A2AD0"/>
    <w:rsid w:val="006A494C"/>
    <w:rsid w:val="006C2375"/>
    <w:rsid w:val="006C4451"/>
    <w:rsid w:val="006D4ECC"/>
    <w:rsid w:val="00722258"/>
    <w:rsid w:val="007243E5"/>
    <w:rsid w:val="00766EA0"/>
    <w:rsid w:val="007A2226"/>
    <w:rsid w:val="007D27F2"/>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97CF0"/>
    <w:rsid w:val="00AC0AB8"/>
    <w:rsid w:val="00AC1726"/>
    <w:rsid w:val="00AD790A"/>
    <w:rsid w:val="00B1397D"/>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696F"/>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B8B89"/>
  <w15:chartTrackingRefBased/>
  <w15:docId w15:val="{CAA30C89-29D9-42AC-8FC4-CC8A3539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696F"/>
    <w:rPr>
      <w:rFonts w:ascii="Times New Roman" w:hAnsi="Times New Roman" w:cs="Times New Roman"/>
    </w:rPr>
  </w:style>
  <w:style w:type="paragraph" w:styleId="Heading1">
    <w:name w:val="heading 1"/>
    <w:aliases w:val="Pocket"/>
    <w:basedOn w:val="Normal"/>
    <w:next w:val="Normal"/>
    <w:link w:val="Heading1Char"/>
    <w:qFormat/>
    <w:rsid w:val="00E969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69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Citation, Char, Char Char Char Char Char Char Char Char,Heading 3 Char Char"/>
    <w:basedOn w:val="Normal"/>
    <w:next w:val="Normal"/>
    <w:link w:val="Heading3Char"/>
    <w:uiPriority w:val="2"/>
    <w:unhideWhenUsed/>
    <w:qFormat/>
    <w:rsid w:val="00E969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E969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69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96F"/>
  </w:style>
  <w:style w:type="character" w:customStyle="1" w:styleId="Heading1Char">
    <w:name w:val="Heading 1 Char"/>
    <w:aliases w:val="Pocket Char"/>
    <w:basedOn w:val="DefaultParagraphFont"/>
    <w:link w:val="Heading1"/>
    <w:rsid w:val="00E9696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9696F"/>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Citation Char"/>
    <w:basedOn w:val="DefaultParagraphFont"/>
    <w:link w:val="Heading3"/>
    <w:uiPriority w:val="2"/>
    <w:rsid w:val="00E9696F"/>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9696F"/>
    <w:rPr>
      <w:rFonts w:ascii="Times New Roman" w:eastAsiaTheme="majorEastAsia" w:hAnsi="Times New Roman"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E9696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696F"/>
    <w:rPr>
      <w:b/>
      <w:bCs/>
      <w:sz w:val="21"/>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9696F"/>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E9696F"/>
    <w:rPr>
      <w:color w:val="auto"/>
      <w:u w:val="none"/>
    </w:rPr>
  </w:style>
  <w:style w:type="character" w:styleId="FollowedHyperlink">
    <w:name w:val="FollowedHyperlink"/>
    <w:basedOn w:val="DefaultParagraphFont"/>
    <w:uiPriority w:val="99"/>
    <w:semiHidden/>
    <w:unhideWhenUsed/>
    <w:rsid w:val="00E9696F"/>
    <w:rPr>
      <w:color w:val="auto"/>
      <w:u w:val="none"/>
    </w:rPr>
  </w:style>
  <w:style w:type="paragraph" w:customStyle="1" w:styleId="Analytic">
    <w:name w:val="Analytic"/>
    <w:basedOn w:val="Heading4"/>
    <w:link w:val="AnalyticChar"/>
    <w:autoRedefine/>
    <w:uiPriority w:val="4"/>
    <w:qFormat/>
    <w:rsid w:val="00E9696F"/>
    <w:rPr>
      <w:color w:val="C00000"/>
    </w:rPr>
  </w:style>
  <w:style w:type="paragraph" w:customStyle="1" w:styleId="textbold">
    <w:name w:val="text bold"/>
    <w:basedOn w:val="Normal"/>
    <w:link w:val="Emphasis"/>
    <w:uiPriority w:val="7"/>
    <w:qFormat/>
    <w:rsid w:val="00343F22"/>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3F22"/>
    <w:pPr>
      <w:keepNext w:val="0"/>
      <w:keepLines w:val="0"/>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5C26AF"/>
    <w:pPr>
      <w:ind w:left="720"/>
      <w:contextualSpacing/>
    </w:pPr>
  </w:style>
  <w:style w:type="paragraph" w:customStyle="1" w:styleId="Emphasis1">
    <w:name w:val="Emphasis1"/>
    <w:basedOn w:val="Normal"/>
    <w:uiPriority w:val="7"/>
    <w:qFormat/>
    <w:rsid w:val="005C26A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E9696F"/>
    <w:pPr>
      <w:widowControl w:val="0"/>
      <w:suppressAutoHyphens/>
      <w:spacing w:after="200"/>
      <w:contextualSpacing/>
    </w:pPr>
    <w:rPr>
      <w:rFonts w:asciiTheme="minorHAnsi" w:eastAsiaTheme="minorEastAsia" w:hAnsiTheme="minorHAnsi" w:cstheme="minorBidi"/>
      <w:szCs w:val="24"/>
      <w:u w:val="single"/>
    </w:rPr>
  </w:style>
  <w:style w:type="character" w:customStyle="1" w:styleId="AnalyticChar">
    <w:name w:val="Analytic Char"/>
    <w:basedOn w:val="DefaultParagraphFont"/>
    <w:link w:val="Analytic"/>
    <w:uiPriority w:val="4"/>
    <w:rsid w:val="00A97CF0"/>
    <w:rPr>
      <w:rFonts w:ascii="Times New Roman" w:eastAsiaTheme="majorEastAsia" w:hAnsi="Times New Roman" w:cstheme="majorBidi"/>
      <w:b/>
      <w:iCs/>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id/3950099/ns/technology_and_science-space/t/bush-sets-new-course-moon-beyond/" TargetMode="External"/><Relationship Id="rId13" Type="http://schemas.openxmlformats.org/officeDocument/2006/relationships/hyperlink" Target="https://www.uschamber.com/series/above-the-fold/the-space-economy-industry-tak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helby.senate.gov/public/index.cfm/mobile/newsreleases?ID=25F3AD2E-802A-23AD-4960-F512B9E205D2" TargetMode="External"/><Relationship Id="rId12" Type="http://schemas.openxmlformats.org/officeDocument/2006/relationships/hyperlink" Target="https://www.thenation.com/article/how-resource-scarcity-and-climate-change-could-produce-global-explosion/" TargetMode="External"/><Relationship Id="rId17" Type="http://schemas.openxmlformats.org/officeDocument/2006/relationships/hyperlink" Target="https://www.morganstanley.com/ideas/investing-in-space" TargetMode="External"/><Relationship Id="rId2" Type="http://schemas.openxmlformats.org/officeDocument/2006/relationships/numbering" Target="numbering.xml"/><Relationship Id="rId16" Type="http://schemas.openxmlformats.org/officeDocument/2006/relationships/hyperlink" Target="https://spacenews.com/a-trillion-dollar-space-industry-will-require-new-markets/" TargetMode="External"/><Relationship Id="rId1" Type="http://schemas.openxmlformats.org/officeDocument/2006/relationships/customXml" Target="../customXml/item1.xml"/><Relationship Id="rId6" Type="http://schemas.openxmlformats.org/officeDocument/2006/relationships/hyperlink" Target="http://smile.amazon.com/Beyond-Ideology-Politics-Principles-Partisanship/dp/0226470768/ref=smi_www_rco2_go_smi_g2243582042?_encoding=UTF8&amp;*Version*=1&amp;*entries*=0&amp;ie=UTF8"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webSettings" Target="webSettings.xml"/><Relationship Id="rId15" Type="http://schemas.openxmlformats.org/officeDocument/2006/relationships/hyperlink" Target="https://www.uschamber.com/procurement-and-space-industry-council" TargetMode="External"/><Relationship Id="rId10" Type="http://schemas.openxmlformats.org/officeDocument/2006/relationships/hyperlink" Target="http://www.lexis.com/research/retriev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ytimes.com/1989/07/21/us/president-calls-for-mars-mission-and-a-moon-base.html" TargetMode="External"/><Relationship Id="rId14" Type="http://schemas.openxmlformats.org/officeDocument/2006/relationships/hyperlink" Target="https://www.spacefoundation.org/news/space-foundation-report-reveals-global-space-economy-3835-billion-20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22844</Words>
  <Characters>130217</Characters>
  <Application>Microsoft Office Word</Application>
  <DocSecurity>0</DocSecurity>
  <Lines>1085</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2022-02-20T23:04:00Z</dcterms:created>
  <dcterms:modified xsi:type="dcterms:W3CDTF">2022-02-21T00:43:00Z</dcterms:modified>
</cp:coreProperties>
</file>