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EDF86" w14:textId="625C6410" w:rsidR="00A95652" w:rsidRPr="002A6FB7" w:rsidRDefault="002A6FB7" w:rsidP="002A6FB7">
      <w:pPr>
        <w:pStyle w:val="Heading2"/>
        <w:rPr>
          <w:rFonts w:cs="Times New Roman"/>
        </w:rPr>
      </w:pPr>
      <w:r w:rsidRPr="002A6FB7">
        <w:rPr>
          <w:rFonts w:cs="Times New Roman"/>
        </w:rPr>
        <w:t>OFF</w:t>
      </w:r>
    </w:p>
    <w:p w14:paraId="0D77983A" w14:textId="473A94B5" w:rsidR="002A6FB7" w:rsidRPr="002A6FB7" w:rsidRDefault="002A6FB7" w:rsidP="002A6FB7">
      <w:pPr>
        <w:pStyle w:val="Heading3"/>
        <w:rPr>
          <w:rFonts w:cs="Times New Roman"/>
        </w:rPr>
      </w:pPr>
      <w:r w:rsidRPr="002A6FB7">
        <w:rPr>
          <w:rFonts w:cs="Times New Roman"/>
        </w:rPr>
        <w:t>NC – T</w:t>
      </w:r>
    </w:p>
    <w:p w14:paraId="7F2692EC" w14:textId="77777777" w:rsidR="002A6FB7" w:rsidRPr="002A6FB7" w:rsidRDefault="002A6FB7" w:rsidP="002A6FB7">
      <w:pPr>
        <w:pStyle w:val="Heading4"/>
        <w:rPr>
          <w:rFonts w:cs="Times New Roman"/>
        </w:rPr>
      </w:pPr>
      <w:proofErr w:type="spellStart"/>
      <w:r w:rsidRPr="002A6FB7">
        <w:rPr>
          <w:rFonts w:cs="Times New Roman"/>
        </w:rPr>
        <w:t>Interp</w:t>
      </w:r>
      <w:proofErr w:type="spellEnd"/>
      <w:r w:rsidRPr="002A6FB7">
        <w:rPr>
          <w:rFonts w:cs="Times New Roman"/>
        </w:rPr>
        <w:t>: Affirmatives may not defend only specific instances of outer space appropriation by private entities as unjust.</w:t>
      </w:r>
    </w:p>
    <w:p w14:paraId="05DF6B16" w14:textId="77777777" w:rsidR="002A6FB7" w:rsidRPr="002A6FB7" w:rsidRDefault="002A6FB7" w:rsidP="002A6FB7"/>
    <w:p w14:paraId="671BEE80" w14:textId="77777777" w:rsidR="002A6FB7" w:rsidRPr="002A6FB7" w:rsidRDefault="002A6FB7" w:rsidP="002A6FB7">
      <w:pPr>
        <w:pStyle w:val="Heading4"/>
        <w:rPr>
          <w:rFonts w:cs="Times New Roman"/>
        </w:rPr>
      </w:pPr>
      <w:r w:rsidRPr="002A6FB7">
        <w:rPr>
          <w:rFonts w:cs="Times New Roman"/>
        </w:rPr>
        <w:t>Violation: They only identify Ukraine’s appropriation of space as unjust</w:t>
      </w:r>
    </w:p>
    <w:p w14:paraId="35999797" w14:textId="77777777" w:rsidR="002A6FB7" w:rsidRPr="002A6FB7" w:rsidRDefault="002A6FB7" w:rsidP="002A6FB7"/>
    <w:p w14:paraId="605955B1" w14:textId="77777777" w:rsidR="002A6FB7" w:rsidRPr="002A6FB7" w:rsidRDefault="002A6FB7" w:rsidP="002A6FB7">
      <w:pPr>
        <w:pStyle w:val="Heading4"/>
        <w:rPr>
          <w:rFonts w:cs="Times New Roman"/>
        </w:rPr>
      </w:pPr>
      <w:r w:rsidRPr="002A6FB7">
        <w:rPr>
          <w:rFonts w:cs="Times New Roman"/>
        </w:rPr>
        <w:t>Moral statements are generic normative principles – necessitates the generic interpretation</w:t>
      </w:r>
    </w:p>
    <w:p w14:paraId="5E395F56" w14:textId="77777777" w:rsidR="002A6FB7" w:rsidRPr="002A6FB7" w:rsidRDefault="002A6FB7" w:rsidP="002A6FB7">
      <w:r w:rsidRPr="002A6FB7">
        <w:rPr>
          <w:rStyle w:val="Style13ptBold"/>
        </w:rPr>
        <w:t>McDonald 09</w:t>
      </w:r>
      <w:r w:rsidRPr="002A6FB7">
        <w:t xml:space="preserve"> [Hugh P. McDonald, professor of philosophy at the New York City College of Technology. "Principles: The Principles of Principles." The Pluralist, vol. 4, no. 3, [University of Illinois Press, Society for the Advancement of American Philosophy], 2009, pp. 98–126, https://www.jstor.org/stable/20708996] HWIC</w:t>
      </w:r>
    </w:p>
    <w:p w14:paraId="5A0B3FA1" w14:textId="77777777" w:rsidR="002A6FB7" w:rsidRPr="002A6FB7" w:rsidRDefault="002A6FB7" w:rsidP="002A6FB7">
      <w:pPr>
        <w:rPr>
          <w:sz w:val="16"/>
        </w:rPr>
      </w:pPr>
      <w:r w:rsidRPr="002A6FB7">
        <w:rPr>
          <w:sz w:val="16"/>
        </w:rPr>
        <w:t xml:space="preserve">"Principle" has a great many meanings: origin, beginning, cause, rule, axiom, and so on.5 However, we cannot assume any necessary relation of these meanings. They may be distinct meanings without relations. </w:t>
      </w:r>
      <w:proofErr w:type="spellStart"/>
      <w:r w:rsidRPr="002A6FB7">
        <w:rPr>
          <w:sz w:val="16"/>
        </w:rPr>
        <w:t>Neverthe</w:t>
      </w:r>
      <w:proofErr w:type="spellEnd"/>
      <w:r w:rsidRPr="002A6FB7">
        <w:rPr>
          <w:sz w:val="16"/>
        </w:rPr>
        <w:t xml:space="preserve"> less we can trace some common roots and thereby interconnections of the meanings. I will concentrate here on certain meanings relevant to the </w:t>
      </w:r>
      <w:proofErr w:type="spellStart"/>
      <w:r w:rsidRPr="002A6FB7">
        <w:rPr>
          <w:sz w:val="16"/>
        </w:rPr>
        <w:t>prin</w:t>
      </w:r>
      <w:proofErr w:type="spellEnd"/>
      <w:r w:rsidRPr="002A6FB7">
        <w:rPr>
          <w:sz w:val="16"/>
        </w:rPr>
        <w:t xml:space="preserve"> </w:t>
      </w:r>
      <w:proofErr w:type="spellStart"/>
      <w:r w:rsidRPr="002A6FB7">
        <w:rPr>
          <w:sz w:val="16"/>
        </w:rPr>
        <w:t>ciple</w:t>
      </w:r>
      <w:proofErr w:type="spellEnd"/>
      <w:r w:rsidRPr="002A6FB7">
        <w:rPr>
          <w:sz w:val="16"/>
        </w:rPr>
        <w:t xml:space="preserve"> of principles, that principles are actual. One meaning is that principles are the "ultimate source, origin, or cause of something" or the "originating or actuating agency or force." Principles </w:t>
      </w:r>
      <w:proofErr w:type="gramStart"/>
      <w:r w:rsidRPr="002A6FB7">
        <w:rPr>
          <w:sz w:val="16"/>
        </w:rPr>
        <w:t>are connected with</w:t>
      </w:r>
      <w:proofErr w:type="gramEnd"/>
      <w:r w:rsidRPr="002A6FB7">
        <w:rPr>
          <w:sz w:val="16"/>
        </w:rPr>
        <w:t xml:space="preserve"> the origin and cause of any "something." Moreover, principles may cause the actuality of the something. A second meaning of principles is that they regulate change, whether internally, as the "method of operation of a thing," or as an external cause. That is, </w:t>
      </w:r>
      <w:r w:rsidRPr="002A6FB7">
        <w:rPr>
          <w:rStyle w:val="StyleUnderline"/>
          <w:highlight w:val="green"/>
        </w:rPr>
        <w:t>principles are regulative</w:t>
      </w:r>
      <w:r w:rsidRPr="002A6FB7">
        <w:rPr>
          <w:rStyle w:val="StyleUnderline"/>
        </w:rPr>
        <w:t xml:space="preserve">, especially including rules for opera </w:t>
      </w:r>
      <w:proofErr w:type="spellStart"/>
      <w:r w:rsidRPr="002A6FB7">
        <w:rPr>
          <w:rStyle w:val="StyleUnderline"/>
        </w:rPr>
        <w:t>tions</w:t>
      </w:r>
      <w:proofErr w:type="spellEnd"/>
      <w:r w:rsidRPr="002A6FB7">
        <w:rPr>
          <w:sz w:val="16"/>
        </w:rPr>
        <w:t xml:space="preserve">, involving changes. </w:t>
      </w:r>
      <w:r w:rsidRPr="002A6FB7">
        <w:rPr>
          <w:rStyle w:val="StyleUnderline"/>
        </w:rPr>
        <w:t xml:space="preserve">As rules, they are </w:t>
      </w:r>
      <w:r w:rsidRPr="002A6FB7">
        <w:rPr>
          <w:rStyle w:val="StyleUnderline"/>
          <w:highlight w:val="green"/>
        </w:rPr>
        <w:t xml:space="preserve">universal </w:t>
      </w:r>
      <w:r w:rsidRPr="002A6FB7">
        <w:rPr>
          <w:rStyle w:val="StyleUnderline"/>
        </w:rPr>
        <w:t>for a kind, although there may be exceptions</w:t>
      </w:r>
      <w:r w:rsidRPr="002A6FB7">
        <w:rPr>
          <w:sz w:val="16"/>
        </w:rPr>
        <w:t xml:space="preserve"> to them </w:t>
      </w:r>
      <w:r w:rsidRPr="002A6FB7">
        <w:rPr>
          <w:rStyle w:val="StyleUnderline"/>
        </w:rPr>
        <w:t>in certain modes. A principle, then, is an originating rule</w:t>
      </w:r>
      <w:r w:rsidRPr="002A6FB7">
        <w:rPr>
          <w:sz w:val="16"/>
        </w:rPr>
        <w:t xml:space="preserve"> that universally regulates the formation, operation, or other changes of any actuality, </w:t>
      </w:r>
      <w:r w:rsidRPr="002A6FB7">
        <w:rPr>
          <w:rStyle w:val="StyleUnderline"/>
        </w:rPr>
        <w:t>which as universal applies to that kind of thing</w:t>
      </w:r>
      <w:r w:rsidRPr="002A6FB7">
        <w:rPr>
          <w:sz w:val="16"/>
        </w:rPr>
        <w:t xml:space="preserve">. Machines may be built according to a principle and operate on the same or even a different principle. Ships presume the principle of floatation but may be built according to principles of woodworking or those of other materials. </w:t>
      </w:r>
      <w:r w:rsidRPr="002A6FB7">
        <w:rPr>
          <w:rStyle w:val="StyleUnderline"/>
        </w:rPr>
        <w:t xml:space="preserve">The principle can have different </w:t>
      </w:r>
      <w:proofErr w:type="spellStart"/>
      <w:proofErr w:type="gramStart"/>
      <w:r w:rsidRPr="002A6FB7">
        <w:rPr>
          <w:rStyle w:val="StyleUnderline"/>
        </w:rPr>
        <w:t>modes</w:t>
      </w:r>
      <w:r w:rsidRPr="002A6FB7">
        <w:rPr>
          <w:sz w:val="16"/>
        </w:rPr>
        <w:t>?whether</w:t>
      </w:r>
      <w:proofErr w:type="spellEnd"/>
      <w:proofErr w:type="gramEnd"/>
      <w:r w:rsidRPr="002A6FB7">
        <w:rPr>
          <w:sz w:val="16"/>
        </w:rPr>
        <w:t xml:space="preserve"> necessary, </w:t>
      </w:r>
      <w:r w:rsidRPr="002A6FB7">
        <w:rPr>
          <w:rStyle w:val="StyleUnderline"/>
        </w:rPr>
        <w:t>as in logical inference; general, as in scientific laws; or actualization of possibilities, as in machines or as in moral principles that we follow, but could do otherwise</w:t>
      </w:r>
      <w:r w:rsidRPr="002A6FB7">
        <w:rPr>
          <w:sz w:val="16"/>
        </w:rPr>
        <w:t xml:space="preserve">.6 I will cover modes below. </w:t>
      </w:r>
    </w:p>
    <w:p w14:paraId="7C94F813" w14:textId="77777777" w:rsidR="002A6FB7" w:rsidRPr="002A6FB7" w:rsidRDefault="002A6FB7" w:rsidP="002A6FB7">
      <w:pPr>
        <w:rPr>
          <w:sz w:val="16"/>
        </w:rPr>
      </w:pPr>
      <w:r w:rsidRPr="002A6FB7">
        <w:rPr>
          <w:sz w:val="16"/>
        </w:rPr>
        <w:t xml:space="preserve">Principles are also a cause as regulative, combining cause and rule. The principle can be external, as in a chemical catalyst; or internal, as in </w:t>
      </w:r>
      <w:proofErr w:type="spellStart"/>
      <w:r w:rsidRPr="002A6FB7">
        <w:rPr>
          <w:sz w:val="16"/>
        </w:rPr>
        <w:t>geneti</w:t>
      </w:r>
      <w:proofErr w:type="spellEnd"/>
      <w:r w:rsidRPr="002A6FB7">
        <w:rPr>
          <w:sz w:val="16"/>
        </w:rPr>
        <w:t xml:space="preserve"> </w:t>
      </w:r>
      <w:proofErr w:type="spellStart"/>
      <w:r w:rsidRPr="002A6FB7">
        <w:rPr>
          <w:sz w:val="16"/>
        </w:rPr>
        <w:t>cally</w:t>
      </w:r>
      <w:proofErr w:type="spellEnd"/>
      <w:r w:rsidRPr="002A6FB7">
        <w:rPr>
          <w:sz w:val="16"/>
        </w:rPr>
        <w:t xml:space="preserve"> caused changes.7 Both kinds of causes involve relations. Internal </w:t>
      </w:r>
      <w:proofErr w:type="spellStart"/>
      <w:r w:rsidRPr="002A6FB7">
        <w:rPr>
          <w:sz w:val="16"/>
        </w:rPr>
        <w:t>prin</w:t>
      </w:r>
      <w:proofErr w:type="spellEnd"/>
      <w:r w:rsidRPr="002A6FB7">
        <w:rPr>
          <w:sz w:val="16"/>
        </w:rPr>
        <w:t xml:space="preserve"> </w:t>
      </w:r>
      <w:proofErr w:type="spellStart"/>
      <w:r w:rsidRPr="002A6FB7">
        <w:rPr>
          <w:sz w:val="16"/>
        </w:rPr>
        <w:t>ciples</w:t>
      </w:r>
      <w:proofErr w:type="spellEnd"/>
      <w:r w:rsidRPr="002A6FB7">
        <w:rPr>
          <w:sz w:val="16"/>
        </w:rPr>
        <w:t xml:space="preserve"> exhibit "tendencies," to borrow the word used in the dictionary. They continue to operate across time. Actions that come under principles may be of kinds whose causes are separate in time, since we may cease an action for a time and then take it up again; while genetic characteristics are </w:t>
      </w:r>
      <w:proofErr w:type="spellStart"/>
      <w:r w:rsidRPr="002A6FB7">
        <w:rPr>
          <w:sz w:val="16"/>
        </w:rPr>
        <w:t>tenden</w:t>
      </w:r>
      <w:proofErr w:type="spellEnd"/>
      <w:r w:rsidRPr="002A6FB7">
        <w:rPr>
          <w:sz w:val="16"/>
        </w:rPr>
        <w:t xml:space="preserve"> </w:t>
      </w:r>
      <w:proofErr w:type="spellStart"/>
      <w:r w:rsidRPr="002A6FB7">
        <w:rPr>
          <w:sz w:val="16"/>
        </w:rPr>
        <w:t>cies</w:t>
      </w:r>
      <w:proofErr w:type="spellEnd"/>
      <w:r w:rsidRPr="002A6FB7">
        <w:rPr>
          <w:sz w:val="16"/>
        </w:rPr>
        <w:t xml:space="preserve"> whose causes are connected by reproduction. As causal, principles may be </w:t>
      </w:r>
      <w:proofErr w:type="spellStart"/>
      <w:r w:rsidRPr="002A6FB7">
        <w:rPr>
          <w:sz w:val="16"/>
        </w:rPr>
        <w:t>originary</w:t>
      </w:r>
      <w:proofErr w:type="spellEnd"/>
      <w:r w:rsidRPr="002A6FB7">
        <w:rPr>
          <w:sz w:val="16"/>
        </w:rPr>
        <w:t xml:space="preserve"> for a kind. Especially in new technologies, for example, flying machines, the principle that organisms could fly (birds, bats, and insects) preceded the invention of the technology, although the principles of aero dynamics were discovered later. However, flying utilized and actualized the latter principles. In this sense, principles can be constitutive rules as the origin of a kind, whether generic or specific. </w:t>
      </w:r>
    </w:p>
    <w:p w14:paraId="79FDE304" w14:textId="77777777" w:rsidR="002A6FB7" w:rsidRPr="002A6FB7" w:rsidRDefault="002A6FB7" w:rsidP="002A6FB7">
      <w:pPr>
        <w:rPr>
          <w:sz w:val="16"/>
        </w:rPr>
      </w:pPr>
      <w:r w:rsidRPr="002A6FB7">
        <w:rPr>
          <w:sz w:val="16"/>
        </w:rPr>
        <w:t xml:space="preserve">External principles are regulative and not attributes. They regulate change, such that change is not chaotic. Principles are not bodies, objects, or entities but are the basis of the judgment or evaluation that the latter will </w:t>
      </w:r>
      <w:proofErr w:type="gramStart"/>
      <w:r w:rsidRPr="002A6FB7">
        <w:rPr>
          <w:sz w:val="16"/>
        </w:rPr>
        <w:t>persist, since</w:t>
      </w:r>
      <w:proofErr w:type="gramEnd"/>
      <w:r w:rsidRPr="002A6FB7">
        <w:rPr>
          <w:sz w:val="16"/>
        </w:rPr>
        <w:t xml:space="preserve"> they follow or are regulated by principles. Moreover, there is another sense in which principles are not attributes, since the relation of bodies, </w:t>
      </w:r>
      <w:proofErr w:type="spellStart"/>
      <w:r w:rsidRPr="002A6FB7">
        <w:rPr>
          <w:sz w:val="16"/>
        </w:rPr>
        <w:t>ob</w:t>
      </w:r>
      <w:proofErr w:type="spellEnd"/>
      <w:r w:rsidRPr="002A6FB7">
        <w:rPr>
          <w:sz w:val="16"/>
        </w:rPr>
        <w:t xml:space="preserve"> jects, or other terms for actualities implies a common principle, an identity that is regulated and constituted by the same actual principle. "Object" is a principle uniting instances normatively, for example, that solids persist unless acted upon by heat, etc. </w:t>
      </w:r>
    </w:p>
    <w:p w14:paraId="1BFB02DF" w14:textId="77777777" w:rsidR="002A6FB7" w:rsidRPr="002A6FB7" w:rsidRDefault="002A6FB7" w:rsidP="002A6FB7">
      <w:pPr>
        <w:rPr>
          <w:rStyle w:val="StyleUnderline"/>
        </w:rPr>
      </w:pPr>
      <w:r w:rsidRPr="002A6FB7">
        <w:rPr>
          <w:rStyle w:val="StyleUnderline"/>
        </w:rPr>
        <w:t xml:space="preserve">Scientific, engineering, and practical </w:t>
      </w:r>
      <w:r w:rsidRPr="002A6FB7">
        <w:rPr>
          <w:rStyle w:val="StyleUnderline"/>
          <w:highlight w:val="green"/>
        </w:rPr>
        <w:t>laws are cases of principles</w:t>
      </w:r>
      <w:r w:rsidRPr="002A6FB7">
        <w:rPr>
          <w:sz w:val="16"/>
        </w:rPr>
        <w:t xml:space="preserve">. The "law of gravity" is the principle of gravity. </w:t>
      </w:r>
      <w:r w:rsidRPr="002A6FB7">
        <w:rPr>
          <w:rStyle w:val="Emphasis"/>
          <w:highlight w:val="green"/>
        </w:rPr>
        <w:t>Rules of</w:t>
      </w:r>
      <w:r w:rsidRPr="002A6FB7">
        <w:rPr>
          <w:rStyle w:val="Emphasis"/>
        </w:rPr>
        <w:t xml:space="preserve"> "right </w:t>
      </w:r>
      <w:r w:rsidRPr="002A6FB7">
        <w:rPr>
          <w:rStyle w:val="Emphasis"/>
          <w:highlight w:val="green"/>
        </w:rPr>
        <w:t xml:space="preserve">conduct" </w:t>
      </w:r>
      <w:r w:rsidRPr="002A6FB7">
        <w:rPr>
          <w:rStyle w:val="Emphasis"/>
        </w:rPr>
        <w:t xml:space="preserve">also </w:t>
      </w:r>
      <w:r w:rsidRPr="002A6FB7">
        <w:rPr>
          <w:rStyle w:val="Emphasis"/>
          <w:highlight w:val="green"/>
        </w:rPr>
        <w:t>exhibit laws</w:t>
      </w:r>
      <w:r w:rsidRPr="002A6FB7">
        <w:rPr>
          <w:sz w:val="16"/>
        </w:rPr>
        <w:t xml:space="preserve">. Principles form an identity of different instances that fall under the law, whether generally or invariably. </w:t>
      </w:r>
      <w:r w:rsidRPr="002A6FB7">
        <w:rPr>
          <w:rStyle w:val="StyleUnderline"/>
        </w:rPr>
        <w:t xml:space="preserve">Laws and </w:t>
      </w:r>
      <w:r w:rsidRPr="002A6FB7">
        <w:rPr>
          <w:rStyle w:val="StyleUnderline"/>
          <w:highlight w:val="green"/>
        </w:rPr>
        <w:t>rules are regulative identities, applicable to different instances</w:t>
      </w:r>
      <w:r w:rsidRPr="002A6FB7">
        <w:rPr>
          <w:rStyle w:val="StyleUnderline"/>
        </w:rPr>
        <w:t xml:space="preserve">, and whether </w:t>
      </w:r>
      <w:proofErr w:type="spellStart"/>
      <w:r w:rsidRPr="002A6FB7">
        <w:rPr>
          <w:rStyle w:val="StyleUnderline"/>
        </w:rPr>
        <w:t>originary</w:t>
      </w:r>
      <w:proofErr w:type="spellEnd"/>
      <w:r w:rsidRPr="002A6FB7">
        <w:rPr>
          <w:rStyle w:val="StyleUnderline"/>
        </w:rPr>
        <w:t xml:space="preserve">, constitutive, or ex </w:t>
      </w:r>
      <w:proofErr w:type="spellStart"/>
      <w:r w:rsidRPr="002A6FB7">
        <w:rPr>
          <w:rStyle w:val="StyleUnderline"/>
        </w:rPr>
        <w:t>ternally</w:t>
      </w:r>
      <w:proofErr w:type="spellEnd"/>
      <w:r w:rsidRPr="002A6FB7">
        <w:rPr>
          <w:rStyle w:val="StyleUnderline"/>
        </w:rPr>
        <w:t xml:space="preserve"> regulative. Voluntary adherence to a rule is bringing actions in line with a principle or enacting a principle. </w:t>
      </w:r>
    </w:p>
    <w:p w14:paraId="07A9E694" w14:textId="77777777" w:rsidR="002A6FB7" w:rsidRPr="002A6FB7" w:rsidRDefault="002A6FB7" w:rsidP="002A6FB7">
      <w:pPr>
        <w:rPr>
          <w:sz w:val="16"/>
        </w:rPr>
      </w:pPr>
      <w:r w:rsidRPr="002A6FB7">
        <w:rPr>
          <w:rStyle w:val="StyleUnderline"/>
          <w:highlight w:val="green"/>
        </w:rPr>
        <w:t xml:space="preserve">Since </w:t>
      </w:r>
      <w:r w:rsidRPr="002A6FB7">
        <w:rPr>
          <w:rStyle w:val="Emphasis"/>
          <w:highlight w:val="green"/>
        </w:rPr>
        <w:t>principles are general,</w:t>
      </w:r>
      <w:r w:rsidRPr="002A6FB7">
        <w:rPr>
          <w:rStyle w:val="StyleUnderline"/>
          <w:highlight w:val="green"/>
        </w:rPr>
        <w:t xml:space="preserve"> the statement of a principle includes</w:t>
      </w:r>
      <w:r w:rsidRPr="002A6FB7">
        <w:rPr>
          <w:rStyle w:val="StyleUnderline"/>
        </w:rPr>
        <w:t xml:space="preserve"> an </w:t>
      </w:r>
      <w:r w:rsidRPr="002A6FB7">
        <w:rPr>
          <w:rStyle w:val="StyleUnderline"/>
          <w:highlight w:val="green"/>
        </w:rPr>
        <w:t>abstraction</w:t>
      </w:r>
      <w:r w:rsidRPr="002A6FB7">
        <w:rPr>
          <w:rStyle w:val="StyleUnderline"/>
        </w:rPr>
        <w:t xml:space="preserve"> of some identity element of the instance</w:t>
      </w:r>
      <w:r w:rsidRPr="002A6FB7">
        <w:rPr>
          <w:sz w:val="16"/>
        </w:rPr>
        <w:t xml:space="preserve">. Principles, then, can constitute the elements in any instance insofar as there are identical </w:t>
      </w:r>
      <w:proofErr w:type="spellStart"/>
      <w:r w:rsidRPr="002A6FB7">
        <w:rPr>
          <w:sz w:val="16"/>
        </w:rPr>
        <w:t>ele</w:t>
      </w:r>
      <w:proofErr w:type="spellEnd"/>
      <w:r w:rsidRPr="002A6FB7">
        <w:rPr>
          <w:sz w:val="16"/>
        </w:rPr>
        <w:t xml:space="preserve"> </w:t>
      </w:r>
      <w:proofErr w:type="spellStart"/>
      <w:r w:rsidRPr="002A6FB7">
        <w:rPr>
          <w:sz w:val="16"/>
        </w:rPr>
        <w:t>ments</w:t>
      </w:r>
      <w:proofErr w:type="spellEnd"/>
      <w:r w:rsidRPr="002A6FB7">
        <w:rPr>
          <w:sz w:val="16"/>
        </w:rPr>
        <w:t xml:space="preserve">, such as matter, species, and genera. This abstraction both identifies the instance as alike with other instances in some respect and differentiates it from those that do not exhibit the principle. The instance may contain several principles conjointly, matter, the state of the matter, function, </w:t>
      </w:r>
      <w:proofErr w:type="spellStart"/>
      <w:r w:rsidRPr="002A6FB7">
        <w:rPr>
          <w:sz w:val="16"/>
        </w:rPr>
        <w:t>aes</w:t>
      </w:r>
      <w:proofErr w:type="spellEnd"/>
      <w:r w:rsidRPr="002A6FB7">
        <w:rPr>
          <w:sz w:val="16"/>
        </w:rPr>
        <w:t xml:space="preserve"> thetic element, and many others. </w:t>
      </w:r>
      <w:proofErr w:type="gramStart"/>
      <w:r w:rsidRPr="002A6FB7">
        <w:rPr>
          <w:sz w:val="16"/>
        </w:rPr>
        <w:t>Thus</w:t>
      </w:r>
      <w:proofErr w:type="gramEnd"/>
      <w:r w:rsidRPr="002A6FB7">
        <w:rPr>
          <w:sz w:val="16"/>
        </w:rPr>
        <w:t xml:space="preserve"> principles connect like instances in a very complex set of relations. A diamond and a painting may share aesthetic qualities but their material, functional, and cultural principles may be quite different. Since identity and difference are correlative terms, every identity is also a difference and this principle applies to actual principles in the world, one principle of principles. To identify a rock of a certain type as consisting in certain chemical combinations connects it with that kind of mineral in general but also certain chemical elements in general, their physical proper ties (such as consisting of a certain atomic number of protons, electrons, and the like), and other principles. However, it also differentiates the rock from other types with their own specific principles, although some generic </w:t>
      </w:r>
      <w:proofErr w:type="spellStart"/>
      <w:r w:rsidRPr="002A6FB7">
        <w:rPr>
          <w:sz w:val="16"/>
        </w:rPr>
        <w:t>prin</w:t>
      </w:r>
      <w:proofErr w:type="spellEnd"/>
      <w:r w:rsidRPr="002A6FB7">
        <w:rPr>
          <w:sz w:val="16"/>
        </w:rPr>
        <w:t xml:space="preserve"> </w:t>
      </w:r>
      <w:proofErr w:type="spellStart"/>
      <w:r w:rsidRPr="002A6FB7">
        <w:rPr>
          <w:sz w:val="16"/>
        </w:rPr>
        <w:t>ciples</w:t>
      </w:r>
      <w:proofErr w:type="spellEnd"/>
      <w:r w:rsidRPr="002A6FB7">
        <w:rPr>
          <w:sz w:val="16"/>
        </w:rPr>
        <w:t xml:space="preserve"> may overlap, namely, the physical properties of all chemical elements as consisting in protons, electrons, and other principles of atoms. Principles then mark both a difference and an identity. The principles identify a </w:t>
      </w:r>
      <w:proofErr w:type="spellStart"/>
      <w:r w:rsidRPr="002A6FB7">
        <w:rPr>
          <w:sz w:val="16"/>
        </w:rPr>
        <w:t>distinc</w:t>
      </w:r>
      <w:proofErr w:type="spellEnd"/>
      <w:r w:rsidRPr="002A6FB7">
        <w:rPr>
          <w:sz w:val="16"/>
        </w:rPr>
        <w:t xml:space="preserve"> </w:t>
      </w:r>
      <w:proofErr w:type="spellStart"/>
      <w:r w:rsidRPr="002A6FB7">
        <w:rPr>
          <w:sz w:val="16"/>
        </w:rPr>
        <w:t>tion</w:t>
      </w:r>
      <w:proofErr w:type="spellEnd"/>
      <w:r w:rsidRPr="002A6FB7">
        <w:rPr>
          <w:sz w:val="16"/>
        </w:rPr>
        <w:t>, but such identifications differentiate from other identifying principles. The wavelengths for green light are identical at different times of emission from the sun but are not identical with those for red.</w:t>
      </w:r>
    </w:p>
    <w:p w14:paraId="1BFF6CC5" w14:textId="77777777" w:rsidR="002A6FB7" w:rsidRPr="002A6FB7" w:rsidRDefault="002A6FB7" w:rsidP="002A6FB7"/>
    <w:p w14:paraId="30FC9377" w14:textId="77777777" w:rsidR="002A6FB7" w:rsidRPr="002A6FB7" w:rsidRDefault="002A6FB7" w:rsidP="002A6FB7">
      <w:pPr>
        <w:pStyle w:val="Heading4"/>
        <w:rPr>
          <w:rFonts w:cs="Times New Roman"/>
        </w:rPr>
      </w:pPr>
      <w:r w:rsidRPr="002A6FB7">
        <w:rPr>
          <w:rFonts w:cs="Times New Roman"/>
        </w:rPr>
        <w:t>Vote neg:</w:t>
      </w:r>
    </w:p>
    <w:p w14:paraId="64B20429" w14:textId="77777777" w:rsidR="002A6FB7" w:rsidRPr="002A6FB7" w:rsidRDefault="002A6FB7" w:rsidP="002A6FB7"/>
    <w:p w14:paraId="1C56811F" w14:textId="77777777" w:rsidR="002A6FB7" w:rsidRPr="002A6FB7" w:rsidRDefault="002A6FB7" w:rsidP="002A6FB7">
      <w:pPr>
        <w:pStyle w:val="Heading4"/>
        <w:rPr>
          <w:rFonts w:cs="Times New Roman"/>
        </w:rPr>
      </w:pPr>
      <w:r w:rsidRPr="002A6FB7">
        <w:rPr>
          <w:rFonts w:cs="Times New Roman"/>
        </w:rPr>
        <w:t xml:space="preserve">1] Precision – if we win definitions the </w:t>
      </w:r>
      <w:proofErr w:type="spellStart"/>
      <w:r w:rsidRPr="002A6FB7">
        <w:rPr>
          <w:rFonts w:cs="Times New Roman"/>
        </w:rPr>
        <w:t>aff</w:t>
      </w:r>
      <w:proofErr w:type="spellEnd"/>
      <w:r w:rsidRPr="002A6FB7">
        <w:rPr>
          <w:rFonts w:cs="Times New Roman"/>
        </w:rPr>
        <w:t xml:space="preserve"> is not topical. The resolution is the only predictable stasis point for dividing ground—any deviation justifies the </w:t>
      </w:r>
      <w:proofErr w:type="spellStart"/>
      <w:r w:rsidRPr="002A6FB7">
        <w:rPr>
          <w:rFonts w:cs="Times New Roman"/>
        </w:rPr>
        <w:t>aff</w:t>
      </w:r>
      <w:proofErr w:type="spellEnd"/>
      <w:r w:rsidRPr="002A6FB7">
        <w:rPr>
          <w:rFonts w:cs="Times New Roman"/>
        </w:rPr>
        <w:t xml:space="preserve"> arbitrarily jettisoning words in the resolution at their whim which decks negative ground and preparation because the </w:t>
      </w:r>
      <w:proofErr w:type="spellStart"/>
      <w:r w:rsidRPr="002A6FB7">
        <w:rPr>
          <w:rFonts w:cs="Times New Roman"/>
        </w:rPr>
        <w:t>aff</w:t>
      </w:r>
      <w:proofErr w:type="spellEnd"/>
      <w:r w:rsidRPr="002A6FB7">
        <w:rPr>
          <w:rFonts w:cs="Times New Roman"/>
        </w:rPr>
        <w:t xml:space="preserve"> is no longer bounded by the resolution. </w:t>
      </w:r>
    </w:p>
    <w:p w14:paraId="3DA44F23" w14:textId="77777777" w:rsidR="002A6FB7" w:rsidRPr="002A6FB7" w:rsidRDefault="002A6FB7" w:rsidP="002A6FB7"/>
    <w:p w14:paraId="637CD97D" w14:textId="77777777" w:rsidR="002A6FB7" w:rsidRPr="002A6FB7" w:rsidRDefault="002A6FB7" w:rsidP="002A6FB7">
      <w:pPr>
        <w:pStyle w:val="Heading4"/>
        <w:rPr>
          <w:rFonts w:cs="Times New Roman"/>
        </w:rPr>
      </w:pPr>
      <w:r w:rsidRPr="002A6FB7">
        <w:rPr>
          <w:rFonts w:cs="Times New Roman"/>
        </w:rPr>
        <w:t xml:space="preserve">2] Predictable limits—specifying appropriations offers huge explosion in the topic since they get permutations of hundreds of appropriations by hundreds of states. This is magnified by the fact that most space programs are </w:t>
      </w:r>
      <w:proofErr w:type="gramStart"/>
      <w:r w:rsidRPr="002A6FB7">
        <w:rPr>
          <w:rFonts w:cs="Times New Roman"/>
        </w:rPr>
        <w:t>nascent</w:t>
      </w:r>
      <w:proofErr w:type="gramEnd"/>
      <w:r w:rsidRPr="002A6FB7">
        <w:rPr>
          <w:rFonts w:cs="Times New Roman"/>
        </w:rPr>
        <w:t xml:space="preserve"> so they’re incentivized to specify random countries with no literature. Limits explodes neg prep burden and draws un-reciprocal lines of debate, where the </w:t>
      </w:r>
      <w:proofErr w:type="spellStart"/>
      <w:r w:rsidRPr="002A6FB7">
        <w:rPr>
          <w:rFonts w:cs="Times New Roman"/>
        </w:rPr>
        <w:t>aff</w:t>
      </w:r>
      <w:proofErr w:type="spellEnd"/>
      <w:r w:rsidRPr="002A6FB7">
        <w:rPr>
          <w:rFonts w:cs="Times New Roman"/>
        </w:rPr>
        <w:t xml:space="preserve"> is always ahead, turns their pragmatics offense </w:t>
      </w:r>
    </w:p>
    <w:p w14:paraId="47B08034" w14:textId="77777777" w:rsidR="002A6FB7" w:rsidRPr="002A6FB7" w:rsidRDefault="002A6FB7" w:rsidP="002A6FB7"/>
    <w:p w14:paraId="59332507" w14:textId="77777777" w:rsidR="002A6FB7" w:rsidRPr="002A6FB7" w:rsidRDefault="002A6FB7" w:rsidP="002A6FB7">
      <w:pPr>
        <w:pStyle w:val="Heading4"/>
        <w:rPr>
          <w:rFonts w:eastAsia="Times New Roman" w:cs="Times New Roman"/>
        </w:rPr>
      </w:pPr>
      <w:r w:rsidRPr="002A6FB7">
        <w:rPr>
          <w:rFonts w:eastAsia="Times New Roman" w:cs="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1A206B17" w14:textId="77777777" w:rsidR="002A6FB7" w:rsidRPr="002A6FB7" w:rsidRDefault="002A6FB7" w:rsidP="002A6FB7"/>
    <w:p w14:paraId="68B91A42" w14:textId="77777777" w:rsidR="002A6FB7" w:rsidRPr="002A6FB7" w:rsidRDefault="002A6FB7" w:rsidP="002A6FB7">
      <w:pPr>
        <w:pStyle w:val="Heading4"/>
        <w:rPr>
          <w:rFonts w:eastAsia="Times New Roman" w:cs="Times New Roman"/>
        </w:rPr>
      </w:pPr>
      <w:r w:rsidRPr="002A6FB7">
        <w:rPr>
          <w:rFonts w:eastAsia="Times New Roman" w:cs="Times New Roman"/>
        </w:rPr>
        <w:t xml:space="preserve">No RVIs—it’s your burden to be topical. </w:t>
      </w:r>
    </w:p>
    <w:p w14:paraId="27054A1F" w14:textId="6C9E7DF5" w:rsidR="002A6FB7" w:rsidRPr="002A6FB7" w:rsidRDefault="002A6FB7" w:rsidP="002A6FB7">
      <w:pPr>
        <w:pStyle w:val="Heading2"/>
        <w:rPr>
          <w:rFonts w:cs="Times New Roman"/>
        </w:rPr>
      </w:pPr>
      <w:r w:rsidRPr="002A6FB7">
        <w:rPr>
          <w:rFonts w:cs="Times New Roman"/>
        </w:rPr>
        <w:t>OFF</w:t>
      </w:r>
    </w:p>
    <w:p w14:paraId="17532082" w14:textId="5D30A0E8" w:rsidR="002A6FB7" w:rsidRPr="002A6FB7" w:rsidRDefault="002A6FB7" w:rsidP="002A6FB7">
      <w:pPr>
        <w:pStyle w:val="Heading3"/>
        <w:rPr>
          <w:rFonts w:cs="Times New Roman"/>
        </w:rPr>
      </w:pPr>
      <w:r w:rsidRPr="002A6FB7">
        <w:rPr>
          <w:rFonts w:cs="Times New Roman"/>
        </w:rPr>
        <w:t>NC – K</w:t>
      </w:r>
    </w:p>
    <w:p w14:paraId="24264ECC" w14:textId="77777777" w:rsidR="002A6FB7" w:rsidRPr="002A6FB7" w:rsidRDefault="002A6FB7" w:rsidP="002A6FB7">
      <w:pPr>
        <w:pStyle w:val="Heading4"/>
        <w:rPr>
          <w:rFonts w:cs="Times New Roman"/>
          <w:u w:val="single"/>
        </w:rPr>
      </w:pPr>
      <w:r w:rsidRPr="002A6FB7">
        <w:rPr>
          <w:rFonts w:cs="Times New Roman"/>
        </w:rPr>
        <w:t>Their use of an ethical frame of “</w:t>
      </w:r>
      <w:r w:rsidRPr="002A6FB7">
        <w:rPr>
          <w:rFonts w:cs="Times New Roman"/>
          <w:u w:val="single"/>
        </w:rPr>
        <w:t>injustice</w:t>
      </w:r>
      <w:r w:rsidRPr="002A6FB7">
        <w:rPr>
          <w:rFonts w:cs="Times New Roman"/>
        </w:rPr>
        <w:t xml:space="preserve">” presumes a </w:t>
      </w:r>
      <w:r w:rsidRPr="002A6FB7">
        <w:rPr>
          <w:rFonts w:cs="Times New Roman"/>
          <w:u w:val="single"/>
        </w:rPr>
        <w:t>metaphysics</w:t>
      </w:r>
      <w:r w:rsidRPr="002A6FB7">
        <w:rPr>
          <w:rFonts w:cs="Times New Roman"/>
        </w:rPr>
        <w:t xml:space="preserve"> of discrete individuals for injustice to be acted </w:t>
      </w:r>
      <w:r w:rsidRPr="002A6FB7">
        <w:rPr>
          <w:rFonts w:cs="Times New Roman"/>
          <w:u w:val="single"/>
        </w:rPr>
        <w:t>by</w:t>
      </w:r>
      <w:r w:rsidRPr="002A6FB7">
        <w:rPr>
          <w:rFonts w:cs="Times New Roman"/>
        </w:rPr>
        <w:t xml:space="preserve"> and </w:t>
      </w:r>
      <w:r w:rsidRPr="002A6FB7">
        <w:rPr>
          <w:rFonts w:cs="Times New Roman"/>
          <w:u w:val="single"/>
        </w:rPr>
        <w:t>on</w:t>
      </w:r>
      <w:r w:rsidRPr="002A6FB7">
        <w:rPr>
          <w:rFonts w:cs="Times New Roman"/>
        </w:rPr>
        <w:t xml:space="preserve"> – that’s both conceptually </w:t>
      </w:r>
      <w:r w:rsidRPr="002A6FB7">
        <w:rPr>
          <w:rFonts w:cs="Times New Roman"/>
          <w:u w:val="single"/>
        </w:rPr>
        <w:t>incorrect</w:t>
      </w:r>
      <w:r w:rsidRPr="002A6FB7">
        <w:rPr>
          <w:rFonts w:cs="Times New Roman"/>
        </w:rPr>
        <w:t xml:space="preserve"> and leads us to </w:t>
      </w:r>
      <w:r w:rsidRPr="002A6FB7">
        <w:rPr>
          <w:rFonts w:cs="Times New Roman"/>
          <w:u w:val="single"/>
        </w:rPr>
        <w:t>egoistic</w:t>
      </w:r>
      <w:r w:rsidRPr="002A6FB7">
        <w:rPr>
          <w:rFonts w:cs="Times New Roman"/>
        </w:rPr>
        <w:t xml:space="preserve"> violence </w:t>
      </w:r>
    </w:p>
    <w:p w14:paraId="6CA9B7C1" w14:textId="77777777" w:rsidR="002A6FB7" w:rsidRPr="002A6FB7" w:rsidRDefault="002A6FB7" w:rsidP="002A6FB7">
      <w:r w:rsidRPr="002A6FB7">
        <w:rPr>
          <w:rStyle w:val="Style13ptBold"/>
        </w:rPr>
        <w:t>Carpenter 17</w:t>
      </w:r>
      <w:r w:rsidRPr="002A6FB7">
        <w:t xml:space="preserve"> Carpenter, Amber, works in ancient Greek and classical Indian philosophy, with a topical focus on the metaphysics, epistemology and moral psychology underpinning Plato’s ethics and Indian Buddhist </w:t>
      </w:r>
      <w:proofErr w:type="gramStart"/>
      <w:r w:rsidRPr="002A6FB7">
        <w:t>ethics,  taught</w:t>
      </w:r>
      <w:proofErr w:type="gramEnd"/>
      <w:r w:rsidRPr="002A6FB7">
        <w:t xml:space="preserve"> or held visiting research appointments at the University of York, St Andrews, Cornell, Oxford, the University of Melbourne and Yale University. BA (Yale), PhD (Kings College London). "Ethics without Justice." A Mirror Is for Reflection: Understanding Buddhist Ethics (2017).</w:t>
      </w:r>
    </w:p>
    <w:p w14:paraId="45FB6A8A" w14:textId="77777777" w:rsidR="002A6FB7" w:rsidRPr="002A6FB7" w:rsidRDefault="002A6FB7" w:rsidP="002A6FB7">
      <w:pPr>
        <w:rPr>
          <w:rStyle w:val="StyleUnderline"/>
        </w:rPr>
      </w:pPr>
      <w:r w:rsidRPr="002A6FB7">
        <w:rPr>
          <w:sz w:val="16"/>
        </w:rPr>
        <w:t xml:space="preserve">This study in </w:t>
      </w:r>
      <w:r w:rsidRPr="002A6FB7">
        <w:rPr>
          <w:rStyle w:val="StyleUnderline"/>
        </w:rPr>
        <w:t>the</w:t>
      </w:r>
      <w:r w:rsidRPr="002A6FB7">
        <w:rPr>
          <w:sz w:val="16"/>
        </w:rPr>
        <w:t xml:space="preserve"> Buddhist </w:t>
      </w:r>
      <w:r w:rsidRPr="002A6FB7">
        <w:rPr>
          <w:rStyle w:val="StyleUnderline"/>
        </w:rPr>
        <w:t xml:space="preserve">claim that </w:t>
      </w:r>
      <w:r w:rsidRPr="002A6FB7">
        <w:rPr>
          <w:rStyle w:val="Emphasis"/>
          <w:highlight w:val="cyan"/>
        </w:rPr>
        <w:t>we ought to eliminate anger</w:t>
      </w:r>
      <w:r w:rsidRPr="002A6FB7">
        <w:rPr>
          <w:sz w:val="16"/>
        </w:rPr>
        <w:t xml:space="preserve">, and the distinctively Buddhist mode of doing so, </w:t>
      </w:r>
      <w:r w:rsidRPr="002A6FB7">
        <w:rPr>
          <w:rStyle w:val="StyleUnderline"/>
        </w:rPr>
        <w:t xml:space="preserve">has shown that </w:t>
      </w:r>
      <w:r w:rsidRPr="002A6FB7">
        <w:rPr>
          <w:rStyle w:val="StyleUnderline"/>
          <w:highlight w:val="cyan"/>
        </w:rPr>
        <w:t>the</w:t>
      </w:r>
      <w:r w:rsidRPr="002A6FB7">
        <w:rPr>
          <w:rStyle w:val="StyleUnderline"/>
        </w:rPr>
        <w:t xml:space="preserve"> </w:t>
      </w:r>
      <w:r w:rsidRPr="002A6FB7">
        <w:rPr>
          <w:rStyle w:val="Emphasis"/>
          <w:highlight w:val="cyan"/>
        </w:rPr>
        <w:t>link between injustice and ange</w:t>
      </w:r>
      <w:r w:rsidRPr="002A6FB7">
        <w:rPr>
          <w:rStyle w:val="StyleUnderline"/>
          <w:highlight w:val="cyan"/>
        </w:rPr>
        <w:t>r</w:t>
      </w:r>
      <w:r w:rsidRPr="002A6FB7">
        <w:rPr>
          <w:rStyle w:val="StyleUnderline"/>
        </w:rPr>
        <w:t xml:space="preserve"> </w:t>
      </w:r>
      <w:r w:rsidRPr="002A6FB7">
        <w:rPr>
          <w:rStyle w:val="StyleUnderline"/>
          <w:highlight w:val="cyan"/>
        </w:rPr>
        <w:t xml:space="preserve">presumes a </w:t>
      </w:r>
      <w:r w:rsidRPr="002A6FB7">
        <w:rPr>
          <w:rStyle w:val="Emphasis"/>
          <w:highlight w:val="cyan"/>
        </w:rPr>
        <w:t>metaphysics</w:t>
      </w:r>
      <w:r w:rsidRPr="002A6FB7">
        <w:rPr>
          <w:sz w:val="16"/>
        </w:rPr>
        <w:t xml:space="preserve">. </w:t>
      </w:r>
      <w:r w:rsidRPr="002A6FB7">
        <w:rPr>
          <w:rStyle w:val="StyleUnderline"/>
          <w:highlight w:val="cyan"/>
        </w:rPr>
        <w:t>The</w:t>
      </w:r>
      <w:r w:rsidRPr="002A6FB7">
        <w:rPr>
          <w:rStyle w:val="StyleUnderline"/>
        </w:rPr>
        <w:t xml:space="preserve"> moral </w:t>
      </w:r>
      <w:r w:rsidRPr="002A6FB7">
        <w:rPr>
          <w:rStyle w:val="StyleUnderline"/>
          <w:highlight w:val="cyan"/>
        </w:rPr>
        <w:t>perspective</w:t>
      </w:r>
      <w:r w:rsidRPr="002A6FB7">
        <w:rPr>
          <w:rStyle w:val="StyleUnderline"/>
        </w:rPr>
        <w:t xml:space="preserve"> </w:t>
      </w:r>
      <w:r w:rsidRPr="002A6FB7">
        <w:rPr>
          <w:rStyle w:val="StyleUnderline"/>
          <w:highlight w:val="cyan"/>
        </w:rPr>
        <w:t>that picks out injustice</w:t>
      </w:r>
      <w:r w:rsidRPr="002A6FB7">
        <w:rPr>
          <w:sz w:val="16"/>
        </w:rPr>
        <w:t xml:space="preserve"> </w:t>
      </w:r>
      <w:r w:rsidRPr="002A6FB7">
        <w:rPr>
          <w:rStyle w:val="StyleUnderline"/>
          <w:highlight w:val="cyan"/>
        </w:rPr>
        <w:t>as</w:t>
      </w:r>
      <w:r w:rsidRPr="002A6FB7">
        <w:rPr>
          <w:rStyle w:val="StyleUnderline"/>
        </w:rPr>
        <w:t xml:space="preserve"> a </w:t>
      </w:r>
      <w:r w:rsidRPr="002A6FB7">
        <w:rPr>
          <w:rStyle w:val="StyleUnderline"/>
          <w:highlight w:val="cyan"/>
        </w:rPr>
        <w:t>special</w:t>
      </w:r>
      <w:r w:rsidRPr="002A6FB7">
        <w:rPr>
          <w:sz w:val="16"/>
        </w:rPr>
        <w:t xml:space="preserve"> and additional </w:t>
      </w:r>
      <w:r w:rsidRPr="002A6FB7">
        <w:rPr>
          <w:rStyle w:val="StyleUnderline"/>
        </w:rPr>
        <w:t xml:space="preserve">kind of harm </w:t>
      </w:r>
      <w:r w:rsidRPr="002A6FB7">
        <w:rPr>
          <w:rStyle w:val="StyleUnderline"/>
          <w:highlight w:val="cyan"/>
        </w:rPr>
        <w:t xml:space="preserve">requires a </w:t>
      </w:r>
      <w:r w:rsidRPr="002A6FB7">
        <w:rPr>
          <w:rStyle w:val="Emphasis"/>
          <w:highlight w:val="cyan"/>
        </w:rPr>
        <w:t>metaphysics of discrete individuals</w:t>
      </w:r>
      <w:r w:rsidRPr="002A6FB7">
        <w:rPr>
          <w:rStyle w:val="Emphasis"/>
        </w:rPr>
        <w:t>,</w:t>
      </w:r>
      <w:r w:rsidRPr="002A6FB7">
        <w:rPr>
          <w:sz w:val="16"/>
        </w:rPr>
        <w:t xml:space="preserve"> </w:t>
      </w:r>
      <w:r w:rsidRPr="002A6FB7">
        <w:rPr>
          <w:rStyle w:val="Emphasis"/>
          <w:highlight w:val="cyan"/>
        </w:rPr>
        <w:t>doing and “being done t</w:t>
      </w:r>
      <w:r w:rsidRPr="002A6FB7">
        <w:rPr>
          <w:rStyle w:val="StyleUnderline"/>
          <w:highlight w:val="cyan"/>
        </w:rPr>
        <w:t>o”</w:t>
      </w:r>
      <w:r w:rsidRPr="002A6FB7">
        <w:rPr>
          <w:rStyle w:val="StyleUnderline"/>
        </w:rPr>
        <w:t xml:space="preserve"> in turn</w:t>
      </w:r>
      <w:r w:rsidRPr="002A6FB7">
        <w:rPr>
          <w:sz w:val="16"/>
        </w:rPr>
        <w:t xml:space="preserve">, </w:t>
      </w:r>
      <w:r w:rsidRPr="002A6FB7">
        <w:rPr>
          <w:rStyle w:val="StyleUnderline"/>
          <w:highlight w:val="cyan"/>
        </w:rPr>
        <w:t xml:space="preserve">with a </w:t>
      </w:r>
      <w:r w:rsidRPr="002A6FB7">
        <w:rPr>
          <w:rStyle w:val="Emphasis"/>
          <w:highlight w:val="cyan"/>
        </w:rPr>
        <w:t>clear distinction between the two</w:t>
      </w:r>
      <w:r w:rsidRPr="002A6FB7">
        <w:rPr>
          <w:rStyle w:val="StyleUnderline"/>
        </w:rPr>
        <w:t>.</w:t>
      </w:r>
      <w:r w:rsidRPr="002A6FB7">
        <w:rPr>
          <w:sz w:val="16"/>
        </w:rPr>
        <w:t xml:space="preserve"> But </w:t>
      </w:r>
      <w:r w:rsidRPr="002A6FB7">
        <w:rPr>
          <w:rStyle w:val="StyleUnderline"/>
          <w:highlight w:val="cyan"/>
        </w:rPr>
        <w:t>such a metaphysics</w:t>
      </w:r>
      <w:r w:rsidRPr="002A6FB7">
        <w:rPr>
          <w:sz w:val="16"/>
        </w:rPr>
        <w:t xml:space="preserve"> and its moral categories </w:t>
      </w:r>
      <w:r w:rsidRPr="002A6FB7">
        <w:rPr>
          <w:rStyle w:val="StyleUnderline"/>
          <w:highlight w:val="cyan"/>
        </w:rPr>
        <w:t>engender</w:t>
      </w:r>
      <w:r w:rsidRPr="002A6FB7">
        <w:rPr>
          <w:rStyle w:val="StyleUnderline"/>
        </w:rPr>
        <w:t xml:space="preserve"> in turn certain typical </w:t>
      </w:r>
      <w:r w:rsidRPr="002A6FB7">
        <w:rPr>
          <w:rStyle w:val="StyleUnderline"/>
          <w:highlight w:val="cyan"/>
        </w:rPr>
        <w:t>modes of thought</w:t>
      </w:r>
      <w:r w:rsidRPr="002A6FB7">
        <w:rPr>
          <w:sz w:val="16"/>
        </w:rPr>
        <w:t xml:space="preserve">—in particular, </w:t>
      </w:r>
      <w:r w:rsidRPr="002A6FB7">
        <w:rPr>
          <w:rStyle w:val="StyleUnderline"/>
          <w:highlight w:val="cyan"/>
        </w:rPr>
        <w:t>obsessing</w:t>
      </w:r>
      <w:r w:rsidRPr="002A6FB7">
        <w:rPr>
          <w:rStyle w:val="StyleUnderline"/>
        </w:rPr>
        <w:t xml:space="preserve"> </w:t>
      </w:r>
      <w:r w:rsidRPr="002A6FB7">
        <w:rPr>
          <w:rStyle w:val="StyleUnderline"/>
          <w:highlight w:val="cyan"/>
        </w:rPr>
        <w:t>about</w:t>
      </w:r>
      <w:r w:rsidRPr="002A6FB7">
        <w:rPr>
          <w:rStyle w:val="StyleUnderline"/>
        </w:rPr>
        <w:t xml:space="preserve"> Who is to </w:t>
      </w:r>
      <w:r w:rsidRPr="002A6FB7">
        <w:rPr>
          <w:rStyle w:val="StyleUnderline"/>
          <w:highlight w:val="cyan"/>
        </w:rPr>
        <w:t>Blame</w:t>
      </w:r>
      <w:r w:rsidRPr="002A6FB7">
        <w:rPr>
          <w:sz w:val="16"/>
        </w:rPr>
        <w:t xml:space="preserve">. Particularly in our victim-status-claiming age, </w:t>
      </w:r>
      <w:r w:rsidRPr="002A6FB7">
        <w:rPr>
          <w:rStyle w:val="StyleUnderline"/>
        </w:rPr>
        <w:t xml:space="preserve">we should </w:t>
      </w:r>
      <w:r w:rsidRPr="002A6FB7">
        <w:rPr>
          <w:rStyle w:val="StyleUnderline"/>
          <w:highlight w:val="cyan"/>
        </w:rPr>
        <w:t>wonder</w:t>
      </w:r>
      <w:r w:rsidRPr="002A6FB7">
        <w:rPr>
          <w:rStyle w:val="StyleUnderline"/>
        </w:rPr>
        <w:t xml:space="preserve"> </w:t>
      </w:r>
      <w:r w:rsidRPr="002A6FB7">
        <w:rPr>
          <w:rStyle w:val="Emphasis"/>
          <w:highlight w:val="cyan"/>
        </w:rPr>
        <w:t>whether this is</w:t>
      </w:r>
      <w:r w:rsidRPr="002A6FB7">
        <w:rPr>
          <w:rStyle w:val="Emphasis"/>
        </w:rPr>
        <w:t xml:space="preserve"> especially </w:t>
      </w:r>
      <w:r w:rsidRPr="002A6FB7">
        <w:rPr>
          <w:rStyle w:val="Emphasis"/>
          <w:highlight w:val="cyan"/>
        </w:rPr>
        <w:t>fruitful</w:t>
      </w:r>
      <w:r w:rsidRPr="002A6FB7">
        <w:rPr>
          <w:rStyle w:val="StyleUnderline"/>
        </w:rPr>
        <w:t xml:space="preserve">—or apt. </w:t>
      </w:r>
    </w:p>
    <w:p w14:paraId="5932FAAF" w14:textId="77777777" w:rsidR="002A6FB7" w:rsidRPr="002A6FB7" w:rsidRDefault="002A6FB7" w:rsidP="002A6FB7">
      <w:pPr>
        <w:rPr>
          <w:sz w:val="16"/>
        </w:rPr>
      </w:pPr>
      <w:r w:rsidRPr="002A6FB7">
        <w:rPr>
          <w:sz w:val="16"/>
        </w:rPr>
        <w:t xml:space="preserve">The Buddhist cannot show </w:t>
      </w:r>
      <w:r w:rsidRPr="002A6FB7">
        <w:rPr>
          <w:rStyle w:val="StyleUnderline"/>
        </w:rPr>
        <w:t>that</w:t>
      </w:r>
      <w:r w:rsidRPr="002A6FB7">
        <w:rPr>
          <w:sz w:val="16"/>
        </w:rPr>
        <w:t xml:space="preserve"> their view will confirm or conform to all </w:t>
      </w:r>
      <w:r w:rsidRPr="002A6FB7">
        <w:rPr>
          <w:rStyle w:val="StyleUnderline"/>
        </w:rPr>
        <w:t>our intuitions about injustice because their basic metaphysical presumptions do not support the centrality of autonomous agency as a distinctive sort of cause</w:t>
      </w:r>
      <w:r w:rsidRPr="002A6FB7">
        <w:rPr>
          <w:sz w:val="16"/>
        </w:rPr>
        <w:t xml:space="preserve">, nor the violation of that by such free agents as a distinctive sort of harm. This </w:t>
      </w:r>
      <w:r w:rsidRPr="002A6FB7">
        <w:rPr>
          <w:rStyle w:val="StyleUnderline"/>
        </w:rPr>
        <w:t>is not,</w:t>
      </w:r>
      <w:r w:rsidRPr="002A6FB7">
        <w:rPr>
          <w:sz w:val="16"/>
        </w:rPr>
        <w:t xml:space="preserve"> however, just </w:t>
      </w:r>
      <w:r w:rsidRPr="002A6FB7">
        <w:rPr>
          <w:rStyle w:val="StyleUnderline"/>
        </w:rPr>
        <w:t xml:space="preserve">an oversight or a morally horrifying omission. </w:t>
      </w:r>
      <w:r w:rsidRPr="002A6FB7">
        <w:rPr>
          <w:rStyle w:val="StyleUnderline"/>
          <w:highlight w:val="cyan"/>
        </w:rPr>
        <w:t xml:space="preserve">The </w:t>
      </w:r>
      <w:r w:rsidRPr="002A6FB7">
        <w:rPr>
          <w:rStyle w:val="Emphasis"/>
          <w:highlight w:val="cyan"/>
        </w:rPr>
        <w:t>proposal of an alternative metaphysics</w:t>
      </w:r>
      <w:r w:rsidRPr="002A6FB7">
        <w:rPr>
          <w:rStyle w:val="StyleUnderline"/>
        </w:rPr>
        <w:t xml:space="preserve"> is the proposal of an alternative way of conceiving the moral. For every exercise in appreciating what no-self means</w:t>
      </w:r>
      <w:r w:rsidRPr="002A6FB7">
        <w:rPr>
          <w:sz w:val="16"/>
        </w:rPr>
        <w:t>, and what its implications are</w:t>
      </w:r>
      <w:r w:rsidRPr="002A6FB7">
        <w:rPr>
          <w:rStyle w:val="StyleUnderline"/>
        </w:rPr>
        <w:t xml:space="preserve">, is simultaneously </w:t>
      </w:r>
      <w:r w:rsidRPr="002A6FB7">
        <w:rPr>
          <w:rStyle w:val="StyleUnderline"/>
          <w:highlight w:val="cyan"/>
        </w:rPr>
        <w:t xml:space="preserve">an </w:t>
      </w:r>
      <w:r w:rsidRPr="002A6FB7">
        <w:rPr>
          <w:rStyle w:val="Emphasis"/>
          <w:highlight w:val="cyan"/>
        </w:rPr>
        <w:t>exercise in detachme</w:t>
      </w:r>
      <w:r w:rsidRPr="002A6FB7">
        <w:rPr>
          <w:rStyle w:val="StyleUnderline"/>
          <w:highlight w:val="cyan"/>
        </w:rPr>
        <w:t>n</w:t>
      </w:r>
      <w:r w:rsidRPr="002A6FB7">
        <w:rPr>
          <w:sz w:val="16"/>
          <w:highlight w:val="cyan"/>
        </w:rPr>
        <w:t>t</w:t>
      </w:r>
      <w:r w:rsidRPr="002A6FB7">
        <w:rPr>
          <w:rStyle w:val="StyleUnderline"/>
        </w:rPr>
        <w:t xml:space="preserve">, in </w:t>
      </w:r>
      <w:r w:rsidRPr="002A6FB7">
        <w:rPr>
          <w:rStyle w:val="StyleUnderline"/>
          <w:highlight w:val="cyan"/>
        </w:rPr>
        <w:t>recognizing</w:t>
      </w:r>
      <w:r w:rsidRPr="002A6FB7">
        <w:rPr>
          <w:rStyle w:val="StyleUnderline"/>
        </w:rPr>
        <w:t xml:space="preserve"> </w:t>
      </w:r>
      <w:r w:rsidRPr="002A6FB7">
        <w:rPr>
          <w:rStyle w:val="StyleUnderline"/>
          <w:highlight w:val="cyan"/>
        </w:rPr>
        <w:t xml:space="preserve">the </w:t>
      </w:r>
      <w:r w:rsidRPr="002A6FB7">
        <w:rPr>
          <w:rStyle w:val="Emphasis"/>
          <w:highlight w:val="cyan"/>
        </w:rPr>
        <w:t>impulse to blame and resent</w:t>
      </w:r>
      <w:r w:rsidRPr="002A6FB7">
        <w:rPr>
          <w:rStyle w:val="StyleUnderline"/>
        </w:rPr>
        <w:t xml:space="preserve"> </w:t>
      </w:r>
      <w:r w:rsidRPr="002A6FB7">
        <w:rPr>
          <w:rStyle w:val="StyleUnderline"/>
          <w:highlight w:val="cyan"/>
        </w:rPr>
        <w:t xml:space="preserve">as </w:t>
      </w:r>
      <w:r w:rsidRPr="002A6FB7">
        <w:rPr>
          <w:rStyle w:val="Emphasis"/>
          <w:highlight w:val="cyan"/>
        </w:rPr>
        <w:t>harmful assertions</w:t>
      </w:r>
      <w:r w:rsidRPr="002A6FB7">
        <w:rPr>
          <w:rStyle w:val="StyleUnderline"/>
          <w:highlight w:val="cyan"/>
        </w:rPr>
        <w:t xml:space="preserve"> of oneself over</w:t>
      </w:r>
      <w:r w:rsidRPr="002A6FB7">
        <w:rPr>
          <w:rStyle w:val="StyleUnderline"/>
        </w:rPr>
        <w:t xml:space="preserve"> and against </w:t>
      </w:r>
      <w:r w:rsidRPr="002A6FB7">
        <w:rPr>
          <w:rStyle w:val="StyleUnderline"/>
          <w:highlight w:val="cyan"/>
        </w:rPr>
        <w:t>others</w:t>
      </w:r>
      <w:r w:rsidRPr="002A6FB7">
        <w:rPr>
          <w:rStyle w:val="StyleUnderline"/>
        </w:rPr>
        <w:t xml:space="preserve">. </w:t>
      </w:r>
      <w:r w:rsidRPr="002A6FB7">
        <w:rPr>
          <w:rStyle w:val="StyleUnderline"/>
          <w:highlight w:val="cyan"/>
        </w:rPr>
        <w:t>Removing the conceptual structure</w:t>
      </w:r>
      <w:r w:rsidRPr="002A6FB7">
        <w:rPr>
          <w:rStyle w:val="StyleUnderline"/>
        </w:rPr>
        <w:t xml:space="preserve">s </w:t>
      </w:r>
      <w:r w:rsidRPr="002A6FB7">
        <w:rPr>
          <w:rStyle w:val="StyleUnderline"/>
          <w:highlight w:val="cyan"/>
        </w:rPr>
        <w:t>for</w:t>
      </w:r>
      <w:r w:rsidRPr="002A6FB7">
        <w:rPr>
          <w:rStyle w:val="StyleUnderline"/>
        </w:rPr>
        <w:t xml:space="preserve"> righteous </w:t>
      </w:r>
      <w:r w:rsidRPr="002A6FB7">
        <w:rPr>
          <w:rStyle w:val="StyleUnderline"/>
          <w:highlight w:val="cyan"/>
        </w:rPr>
        <w:t>indignation</w:t>
      </w:r>
      <w:r w:rsidRPr="002A6FB7">
        <w:rPr>
          <w:rStyle w:val="StyleUnderline"/>
        </w:rPr>
        <w:t xml:space="preserve"> </w:t>
      </w:r>
      <w:r w:rsidRPr="002A6FB7">
        <w:rPr>
          <w:rStyle w:val="StyleUnderline"/>
          <w:highlight w:val="cyan"/>
        </w:rPr>
        <w:t>strips our evaluations of</w:t>
      </w:r>
      <w:r w:rsidRPr="002A6FB7">
        <w:rPr>
          <w:rStyle w:val="StyleUnderline"/>
        </w:rPr>
        <w:t xml:space="preserve"> situations and persons of its </w:t>
      </w:r>
      <w:r w:rsidRPr="002A6FB7">
        <w:rPr>
          <w:rStyle w:val="Emphasis"/>
          <w:highlight w:val="cyan"/>
        </w:rPr>
        <w:t>self-assertiveness</w:t>
      </w:r>
      <w:r w:rsidRPr="002A6FB7">
        <w:rPr>
          <w:rStyle w:val="StyleUnderline"/>
        </w:rPr>
        <w:t>.</w:t>
      </w:r>
      <w:r w:rsidRPr="002A6FB7">
        <w:rPr>
          <w:sz w:val="16"/>
        </w:rPr>
        <w:t xml:space="preserve"> Rather than being enervating, or blinding us to what moral responsiveness demands, this outlook is resolutely practical. </w:t>
      </w:r>
      <w:r w:rsidRPr="002A6FB7">
        <w:rPr>
          <w:rStyle w:val="StyleUnderline"/>
        </w:rPr>
        <w:t>None of this denie</w:t>
      </w:r>
      <w:r w:rsidRPr="002A6FB7">
        <w:rPr>
          <w:sz w:val="16"/>
        </w:rPr>
        <w:t>s the no-self anger-</w:t>
      </w:r>
      <w:proofErr w:type="spellStart"/>
      <w:r w:rsidRPr="002A6FB7">
        <w:rPr>
          <w:sz w:val="16"/>
        </w:rPr>
        <w:t>eliminativist</w:t>
      </w:r>
      <w:proofErr w:type="spellEnd"/>
      <w:r w:rsidRPr="002A6FB7">
        <w:rPr>
          <w:sz w:val="16"/>
        </w:rPr>
        <w:t xml:space="preserve"> </w:t>
      </w:r>
      <w:r w:rsidRPr="002A6FB7">
        <w:rPr>
          <w:rStyle w:val="StyleUnderline"/>
        </w:rPr>
        <w:t>the resources necessary for forensi</w:t>
      </w:r>
      <w:r w:rsidRPr="002A6FB7">
        <w:rPr>
          <w:sz w:val="16"/>
        </w:rPr>
        <w:t xml:space="preserve">cs: </w:t>
      </w:r>
      <w:r w:rsidRPr="002A6FB7">
        <w:rPr>
          <w:rStyle w:val="StyleUnderline"/>
        </w:rPr>
        <w:t xml:space="preserve">we can see that some sets of conditions have intentions </w:t>
      </w:r>
      <w:r w:rsidRPr="002A6FB7">
        <w:rPr>
          <w:sz w:val="16"/>
        </w:rPr>
        <w:t>among them</w:t>
      </w:r>
      <w:r w:rsidRPr="002A6FB7">
        <w:rPr>
          <w:rStyle w:val="StyleUnderline"/>
        </w:rPr>
        <w:t>, and we can recognize that under some circums</w:t>
      </w:r>
      <w:r w:rsidRPr="002A6FB7">
        <w:rPr>
          <w:sz w:val="16"/>
        </w:rPr>
        <w:t xml:space="preserve">tances, </w:t>
      </w:r>
      <w:r w:rsidRPr="002A6FB7">
        <w:rPr>
          <w:rStyle w:val="StyleUnderline"/>
        </w:rPr>
        <w:t>these are more effectively engaged with in modes that differ from how we would engage with a forest fire</w:t>
      </w:r>
      <w:r w:rsidRPr="002A6FB7">
        <w:rPr>
          <w:sz w:val="16"/>
        </w:rPr>
        <w:t xml:space="preserve">.30 To regard someone’s raging violence as a forest fire does not mean that we turn the fire hose on it; it means that we consider the enabling conditions and defeating conditions and seek to eliminate the one and enhance the other.31 </w:t>
      </w:r>
    </w:p>
    <w:p w14:paraId="13C80184" w14:textId="77777777" w:rsidR="002A6FB7" w:rsidRPr="002A6FB7" w:rsidRDefault="002A6FB7" w:rsidP="002A6FB7">
      <w:pPr>
        <w:rPr>
          <w:b/>
          <w:iCs/>
          <w:u w:val="single"/>
        </w:rPr>
      </w:pPr>
      <w:r w:rsidRPr="002A6FB7">
        <w:rPr>
          <w:sz w:val="16"/>
        </w:rPr>
        <w:t xml:space="preserve">At the same time, </w:t>
      </w:r>
      <w:r w:rsidRPr="002A6FB7">
        <w:rPr>
          <w:rStyle w:val="StyleUnderline"/>
        </w:rPr>
        <w:t xml:space="preserve">as </w:t>
      </w:r>
      <w:r w:rsidRPr="002A6FB7">
        <w:rPr>
          <w:rStyle w:val="StyleUnderline"/>
          <w:highlight w:val="cyan"/>
        </w:rPr>
        <w:t>no-self introduces</w:t>
      </w:r>
      <w:r w:rsidRPr="002A6FB7">
        <w:rPr>
          <w:rStyle w:val="StyleUnderline"/>
        </w:rPr>
        <w:t xml:space="preserve"> </w:t>
      </w:r>
      <w:r w:rsidRPr="002A6FB7">
        <w:rPr>
          <w:rStyle w:val="Emphasis"/>
          <w:highlight w:val="cyan"/>
        </w:rPr>
        <w:t>fluidity</w:t>
      </w:r>
      <w:r w:rsidRPr="002A6FB7">
        <w:rPr>
          <w:rStyle w:val="StyleUnderline"/>
        </w:rPr>
        <w:t xml:space="preserve"> </w:t>
      </w:r>
      <w:r w:rsidRPr="002A6FB7">
        <w:rPr>
          <w:rStyle w:val="StyleUnderline"/>
          <w:highlight w:val="cyan"/>
        </w:rPr>
        <w:t xml:space="preserve">into our </w:t>
      </w:r>
      <w:r w:rsidRPr="002A6FB7">
        <w:rPr>
          <w:rStyle w:val="Emphasis"/>
          <w:highlight w:val="cyan"/>
        </w:rPr>
        <w:t xml:space="preserve">practices of </w:t>
      </w:r>
      <w:r w:rsidRPr="002A6FB7">
        <w:rPr>
          <w:rStyle w:val="StyleUnderline"/>
          <w:highlight w:val="cyan"/>
        </w:rPr>
        <w:t>individuation</w:t>
      </w:r>
      <w:r w:rsidRPr="002A6FB7">
        <w:rPr>
          <w:rStyle w:val="StyleUnderline"/>
        </w:rPr>
        <w:t xml:space="preserve">, it </w:t>
      </w:r>
      <w:r w:rsidRPr="002A6FB7">
        <w:rPr>
          <w:rStyle w:val="StyleUnderline"/>
          <w:highlight w:val="cyan"/>
        </w:rPr>
        <w:t>presents us with</w:t>
      </w:r>
      <w:r w:rsidRPr="002A6FB7">
        <w:rPr>
          <w:rStyle w:val="StyleUnderline"/>
        </w:rPr>
        <w:t xml:space="preserve"> </w:t>
      </w:r>
      <w:r w:rsidRPr="002A6FB7">
        <w:rPr>
          <w:rStyle w:val="StyleUnderline"/>
          <w:highlight w:val="cyan"/>
        </w:rPr>
        <w:t>the</w:t>
      </w:r>
      <w:r w:rsidRPr="002A6FB7">
        <w:rPr>
          <w:rStyle w:val="StyleUnderline"/>
        </w:rPr>
        <w:t xml:space="preserve"> </w:t>
      </w:r>
      <w:r w:rsidRPr="002A6FB7">
        <w:rPr>
          <w:rStyle w:val="Emphasis"/>
          <w:highlight w:val="cyan"/>
        </w:rPr>
        <w:t>entangled mutual causation</w:t>
      </w:r>
      <w:r w:rsidRPr="002A6FB7">
        <w:rPr>
          <w:rStyle w:val="StyleUnderline"/>
        </w:rPr>
        <w:t xml:space="preserve"> </w:t>
      </w:r>
      <w:r w:rsidRPr="002A6FB7">
        <w:rPr>
          <w:rStyle w:val="StyleUnderline"/>
          <w:highlight w:val="cyan"/>
        </w:rPr>
        <w:t>of</w:t>
      </w:r>
      <w:r w:rsidRPr="002A6FB7">
        <w:rPr>
          <w:rStyle w:val="StyleUnderline"/>
        </w:rPr>
        <w:t xml:space="preserve"> all factors and the </w:t>
      </w:r>
      <w:r w:rsidRPr="002A6FB7">
        <w:rPr>
          <w:rStyle w:val="Emphasis"/>
        </w:rPr>
        <w:t xml:space="preserve">simultaneous </w:t>
      </w:r>
      <w:r w:rsidRPr="002A6FB7">
        <w:rPr>
          <w:rStyle w:val="Emphasis"/>
          <w:highlight w:val="cyan"/>
        </w:rPr>
        <w:t>suffering</w:t>
      </w:r>
      <w:r w:rsidRPr="002A6FB7">
        <w:rPr>
          <w:rStyle w:val="Emphasis"/>
        </w:rPr>
        <w:t>.</w:t>
      </w:r>
      <w:r w:rsidRPr="002A6FB7">
        <w:rPr>
          <w:sz w:val="16"/>
        </w:rPr>
        <w:t xml:space="preserve"> To see no-self, Buddhist-wise, just is to see that everything is conditioned and conditioning. </w:t>
      </w:r>
      <w:r w:rsidRPr="002A6FB7">
        <w:rPr>
          <w:rStyle w:val="StyleUnderline"/>
          <w:highlight w:val="cyan"/>
        </w:rPr>
        <w:t>Released from</w:t>
      </w:r>
      <w:r w:rsidRPr="002A6FB7">
        <w:rPr>
          <w:rStyle w:val="StyleUnderline"/>
        </w:rPr>
        <w:t xml:space="preserve"> the demands of </w:t>
      </w:r>
      <w:r w:rsidRPr="002A6FB7">
        <w:rPr>
          <w:rStyle w:val="StyleUnderline"/>
          <w:highlight w:val="cyan"/>
        </w:rPr>
        <w:t>indignation</w:t>
      </w:r>
      <w:r w:rsidRPr="002A6FB7">
        <w:rPr>
          <w:sz w:val="16"/>
        </w:rPr>
        <w:t xml:space="preserve">, </w:t>
      </w:r>
      <w:r w:rsidRPr="002A6FB7">
        <w:rPr>
          <w:rStyle w:val="StyleUnderline"/>
          <w:highlight w:val="cyan"/>
        </w:rPr>
        <w:t>we are left with</w:t>
      </w:r>
      <w:r w:rsidRPr="002A6FB7">
        <w:rPr>
          <w:rStyle w:val="StyleUnderline"/>
        </w:rPr>
        <w:t xml:space="preserve"> </w:t>
      </w:r>
      <w:r w:rsidRPr="002A6FB7">
        <w:rPr>
          <w:rStyle w:val="StyleUnderline"/>
          <w:highlight w:val="cyan"/>
        </w:rPr>
        <w:t>the</w:t>
      </w:r>
      <w:r w:rsidRPr="002A6FB7">
        <w:rPr>
          <w:rStyle w:val="StyleUnderline"/>
        </w:rPr>
        <w:t xml:space="preserve"> </w:t>
      </w:r>
      <w:r w:rsidRPr="002A6FB7">
        <w:rPr>
          <w:rStyle w:val="Emphasis"/>
          <w:highlight w:val="cyan"/>
        </w:rPr>
        <w:t>only attitude</w:t>
      </w:r>
      <w:r w:rsidRPr="002A6FB7">
        <w:rPr>
          <w:rStyle w:val="StyleUnderline"/>
        </w:rPr>
        <w:t xml:space="preserve"> that is </w:t>
      </w:r>
      <w:r w:rsidRPr="002A6FB7">
        <w:rPr>
          <w:rStyle w:val="StyleUnderline"/>
          <w:highlight w:val="cyan"/>
        </w:rPr>
        <w:t>appropriate</w:t>
      </w:r>
      <w:r w:rsidRPr="002A6FB7">
        <w:rPr>
          <w:rStyle w:val="StyleUnderline"/>
        </w:rPr>
        <w:t xml:space="preserve"> in the </w:t>
      </w:r>
      <w:r w:rsidRPr="002A6FB7">
        <w:rPr>
          <w:rStyle w:val="Emphasis"/>
        </w:rPr>
        <w:t>face of suffering—</w:t>
      </w:r>
      <w:r w:rsidRPr="002A6FB7">
        <w:rPr>
          <w:rStyle w:val="StyleUnderline"/>
        </w:rPr>
        <w:t xml:space="preserve">a </w:t>
      </w:r>
      <w:r w:rsidRPr="002A6FB7">
        <w:rPr>
          <w:rStyle w:val="Emphasis"/>
        </w:rPr>
        <w:t>practically oriented care to relieve that suffering</w:t>
      </w:r>
      <w:r w:rsidRPr="002A6FB7">
        <w:rPr>
          <w:sz w:val="16"/>
        </w:rPr>
        <w:t xml:space="preserve">. </w:t>
      </w:r>
      <w:proofErr w:type="spellStart"/>
      <w:r w:rsidRPr="002A6FB7">
        <w:rPr>
          <w:sz w:val="16"/>
        </w:rPr>
        <w:t>Karuṇā</w:t>
      </w:r>
      <w:proofErr w:type="spellEnd"/>
      <w:r w:rsidRPr="002A6FB7">
        <w:rPr>
          <w:sz w:val="16"/>
        </w:rPr>
        <w:t xml:space="preserve"> is not an additional feature of a Buddhist outlook or the next thing on the list of dogmata. Care just is </w:t>
      </w:r>
      <w:r w:rsidRPr="002A6FB7">
        <w:rPr>
          <w:rStyle w:val="StyleUnderline"/>
          <w:highlight w:val="cyan"/>
        </w:rPr>
        <w:t>the</w:t>
      </w:r>
      <w:r w:rsidRPr="002A6FB7">
        <w:rPr>
          <w:sz w:val="16"/>
          <w:highlight w:val="cyan"/>
        </w:rPr>
        <w:t xml:space="preserve"> </w:t>
      </w:r>
      <w:r w:rsidRPr="002A6FB7">
        <w:rPr>
          <w:rStyle w:val="Emphasis"/>
          <w:highlight w:val="cyan"/>
        </w:rPr>
        <w:t>affective</w:t>
      </w:r>
      <w:r w:rsidRPr="002A6FB7">
        <w:rPr>
          <w:rStyle w:val="StyleUnderline"/>
        </w:rPr>
        <w:t xml:space="preserve"> and </w:t>
      </w:r>
      <w:r w:rsidRPr="002A6FB7">
        <w:rPr>
          <w:rStyle w:val="Emphasis"/>
        </w:rPr>
        <w:t xml:space="preserve">practical </w:t>
      </w:r>
      <w:r w:rsidRPr="002A6FB7">
        <w:rPr>
          <w:rStyle w:val="Emphasis"/>
          <w:highlight w:val="cyan"/>
        </w:rPr>
        <w:t>recognition</w:t>
      </w:r>
      <w:r w:rsidRPr="002A6FB7">
        <w:rPr>
          <w:rStyle w:val="StyleUnderline"/>
        </w:rPr>
        <w:t xml:space="preserve"> </w:t>
      </w:r>
      <w:r w:rsidRPr="002A6FB7">
        <w:rPr>
          <w:rStyle w:val="StyleUnderline"/>
          <w:highlight w:val="cyan"/>
        </w:rPr>
        <w:t>of</w:t>
      </w:r>
      <w:r w:rsidRPr="002A6FB7">
        <w:rPr>
          <w:rStyle w:val="StyleUnderline"/>
        </w:rPr>
        <w:t xml:space="preserve"> </w:t>
      </w:r>
      <w:r w:rsidRPr="002A6FB7">
        <w:rPr>
          <w:rStyle w:val="Emphasis"/>
          <w:highlight w:val="cyan"/>
        </w:rPr>
        <w:t>no-self</w:t>
      </w:r>
      <w:r w:rsidRPr="002A6FB7">
        <w:rPr>
          <w:rStyle w:val="Emphasis"/>
        </w:rPr>
        <w:t xml:space="preserve"> </w:t>
      </w:r>
      <w:r w:rsidRPr="002A6FB7">
        <w:rPr>
          <w:rStyle w:val="StyleUnderline"/>
        </w:rPr>
        <w:t>metaphysics. Without discrete individuals</w:t>
      </w:r>
      <w:r w:rsidRPr="002A6FB7">
        <w:rPr>
          <w:sz w:val="16"/>
        </w:rPr>
        <w:t xml:space="preserve"> to appeal to in any situation—these the perpetrators, these the victims—</w:t>
      </w:r>
      <w:r w:rsidRPr="002A6FB7">
        <w:rPr>
          <w:rStyle w:val="StyleUnderline"/>
        </w:rPr>
        <w:t xml:space="preserve">we have </w:t>
      </w:r>
      <w:r w:rsidRPr="002A6FB7">
        <w:rPr>
          <w:rStyle w:val="Emphasis"/>
        </w:rPr>
        <w:t>only efficacy</w:t>
      </w:r>
      <w:r w:rsidRPr="002A6FB7">
        <w:rPr>
          <w:rStyle w:val="StyleUnderline"/>
        </w:rPr>
        <w:t xml:space="preserve"> in </w:t>
      </w:r>
      <w:r w:rsidRPr="002A6FB7">
        <w:rPr>
          <w:rStyle w:val="Emphasis"/>
        </w:rPr>
        <w:t>removing suffering</w:t>
      </w:r>
      <w:r w:rsidRPr="002A6FB7">
        <w:rPr>
          <w:sz w:val="16"/>
        </w:rPr>
        <w:t xml:space="preserve"> </w:t>
      </w:r>
      <w:r w:rsidRPr="002A6FB7">
        <w:rPr>
          <w:rStyle w:val="StyleUnderline"/>
        </w:rPr>
        <w:t>as the standard preventing us from nihilism</w:t>
      </w:r>
      <w:r w:rsidRPr="002A6FB7">
        <w:rPr>
          <w:sz w:val="16"/>
        </w:rPr>
        <w:t>. Where before there were culprits to blame, and myself to exonerate or assert in retaliation, t</w:t>
      </w:r>
      <w:r w:rsidRPr="002A6FB7">
        <w:rPr>
          <w:rStyle w:val="StyleUnderline"/>
        </w:rPr>
        <w:t xml:space="preserve">here is now only suffering, for which care to alleviate it is simply what is left when I am </w:t>
      </w:r>
      <w:r w:rsidRPr="002A6FB7">
        <w:rPr>
          <w:rStyle w:val="Emphasis"/>
        </w:rPr>
        <w:t xml:space="preserve">no longer distracted by righteous indignation. </w:t>
      </w:r>
    </w:p>
    <w:p w14:paraId="7AEED4AE" w14:textId="77777777" w:rsidR="002A6FB7" w:rsidRPr="002A6FB7" w:rsidRDefault="002A6FB7" w:rsidP="002A6FB7">
      <w:pPr>
        <w:pStyle w:val="Heading4"/>
        <w:rPr>
          <w:rFonts w:cs="Times New Roman"/>
        </w:rPr>
      </w:pPr>
      <w:r w:rsidRPr="002A6FB7">
        <w:rPr>
          <w:rFonts w:cs="Times New Roman"/>
          <w:u w:val="single"/>
        </w:rPr>
        <w:t>Delusional egoism</w:t>
      </w:r>
      <w:r w:rsidRPr="002A6FB7">
        <w:rPr>
          <w:rFonts w:cs="Times New Roman"/>
        </w:rPr>
        <w:t xml:space="preserve"> collapses the </w:t>
      </w:r>
      <w:r w:rsidRPr="002A6FB7">
        <w:rPr>
          <w:rFonts w:cs="Times New Roman"/>
          <w:u w:val="single"/>
        </w:rPr>
        <w:t>biosphere</w:t>
      </w:r>
      <w:r w:rsidRPr="002A6FB7">
        <w:rPr>
          <w:rFonts w:cs="Times New Roman"/>
        </w:rPr>
        <w:t xml:space="preserve"> and produces rampant </w:t>
      </w:r>
      <w:r w:rsidRPr="002A6FB7">
        <w:rPr>
          <w:rFonts w:cs="Times New Roman"/>
          <w:u w:val="single"/>
        </w:rPr>
        <w:t>nationalism</w:t>
      </w:r>
      <w:r w:rsidRPr="002A6FB7">
        <w:rPr>
          <w:rFonts w:cs="Times New Roman"/>
        </w:rPr>
        <w:t xml:space="preserve"> – </w:t>
      </w:r>
      <w:r w:rsidRPr="002A6FB7">
        <w:rPr>
          <w:rFonts w:cs="Times New Roman"/>
          <w:u w:val="single"/>
        </w:rPr>
        <w:t>extinction</w:t>
      </w:r>
      <w:r w:rsidRPr="002A6FB7">
        <w:rPr>
          <w:rFonts w:cs="Times New Roman"/>
        </w:rPr>
        <w:t xml:space="preserve"> </w:t>
      </w:r>
    </w:p>
    <w:p w14:paraId="37620C1A" w14:textId="77777777" w:rsidR="002A6FB7" w:rsidRPr="002A6FB7" w:rsidRDefault="002A6FB7" w:rsidP="002A6FB7">
      <w:r w:rsidRPr="002A6FB7">
        <w:rPr>
          <w:rStyle w:val="Style13ptBold"/>
        </w:rPr>
        <w:t>Loy 17</w:t>
      </w:r>
      <w:r w:rsidRPr="002A6FB7">
        <w:t xml:space="preserve"> David R Loy, former </w:t>
      </w:r>
      <w:proofErr w:type="spellStart"/>
      <w:r w:rsidRPr="002A6FB7">
        <w:t>Besl</w:t>
      </w:r>
      <w:proofErr w:type="spellEnd"/>
      <w:r w:rsidRPr="002A6FB7">
        <w:t xml:space="preserve"> Professor of Ethics/Religion and Society at Xavier University, teacher in </w:t>
      </w:r>
      <w:proofErr w:type="spellStart"/>
      <w:r w:rsidRPr="002A6FB7">
        <w:t>Sanbo</w:t>
      </w:r>
      <w:proofErr w:type="spellEnd"/>
      <w:r w:rsidRPr="002A6FB7">
        <w:t xml:space="preserve"> </w:t>
      </w:r>
      <w:proofErr w:type="spellStart"/>
      <w:r w:rsidRPr="002A6FB7">
        <w:t>Kyodan</w:t>
      </w:r>
      <w:proofErr w:type="spellEnd"/>
      <w:r w:rsidRPr="002A6FB7">
        <w:t xml:space="preserve"> Buddhism. M.A. in Asian philosophy from the University of Hawaii in 1975, and Ph.D. in philosophy in 1984 from the National University of Singapore. “Are Humans Special?” Tikkun, Vol. 32, No. 1, Winter 2017, </w:t>
      </w:r>
      <w:hyperlink r:id="rId6" w:history="1">
        <w:r w:rsidRPr="002A6FB7">
          <w:rPr>
            <w:rStyle w:val="Hyperlink"/>
          </w:rPr>
          <w:t>http://www.davidloy.org/downloads/Loy%20Are%20Humans%20Special.pdf</w:t>
        </w:r>
      </w:hyperlink>
      <w:r w:rsidRPr="002A6FB7">
        <w:t xml:space="preserve">. </w:t>
      </w:r>
    </w:p>
    <w:p w14:paraId="477702B5" w14:textId="77777777" w:rsidR="002A6FB7" w:rsidRPr="002A6FB7" w:rsidRDefault="002A6FB7" w:rsidP="002A6FB7">
      <w:pPr>
        <w:rPr>
          <w:rStyle w:val="StyleUnderline"/>
        </w:rPr>
      </w:pPr>
      <w:r w:rsidRPr="002A6FB7">
        <w:rPr>
          <w:sz w:val="16"/>
        </w:rPr>
        <w:t xml:space="preserve">One uniquely human characteristic, emphasized by Buddhism, is that </w:t>
      </w:r>
      <w:r w:rsidRPr="002A6FB7">
        <w:rPr>
          <w:rStyle w:val="StyleUnderline"/>
          <w:highlight w:val="cyan"/>
        </w:rPr>
        <w:t>we can develop</w:t>
      </w:r>
      <w:r w:rsidRPr="002A6FB7">
        <w:rPr>
          <w:sz w:val="16"/>
        </w:rPr>
        <w:t xml:space="preserve"> </w:t>
      </w:r>
      <w:r w:rsidRPr="002A6FB7">
        <w:rPr>
          <w:rStyle w:val="StyleUnderline"/>
          <w:highlight w:val="cyan"/>
        </w:rPr>
        <w:t xml:space="preserve">the ability to </w:t>
      </w:r>
      <w:r w:rsidRPr="002A6FB7">
        <w:rPr>
          <w:rStyle w:val="Emphasis"/>
          <w:highlight w:val="cyan"/>
        </w:rPr>
        <w:t>“dis-identify</w:t>
      </w:r>
      <w:r w:rsidRPr="002A6FB7">
        <w:rPr>
          <w:sz w:val="16"/>
        </w:rPr>
        <w:t xml:space="preserve">” </w:t>
      </w:r>
      <w:r w:rsidRPr="002A6FB7">
        <w:rPr>
          <w:rStyle w:val="StyleUnderline"/>
        </w:rPr>
        <w:t xml:space="preserve">from anything and everything, </w:t>
      </w:r>
      <w:r w:rsidRPr="002A6FB7">
        <w:rPr>
          <w:rStyle w:val="StyleUnderline"/>
          <w:highlight w:val="cyan"/>
        </w:rPr>
        <w:t>letting go</w:t>
      </w:r>
      <w:r w:rsidRPr="002A6FB7">
        <w:rPr>
          <w:rStyle w:val="StyleUnderline"/>
        </w:rPr>
        <w:t xml:space="preserve"> </w:t>
      </w:r>
      <w:r w:rsidRPr="002A6FB7">
        <w:rPr>
          <w:rStyle w:val="StyleUnderline"/>
          <w:highlight w:val="cyan"/>
        </w:rPr>
        <w:t>not only</w:t>
      </w:r>
      <w:r w:rsidRPr="002A6FB7">
        <w:rPr>
          <w:rStyle w:val="StyleUnderline"/>
        </w:rPr>
        <w:t xml:space="preserve"> </w:t>
      </w:r>
      <w:r w:rsidRPr="002A6FB7">
        <w:rPr>
          <w:rStyle w:val="StyleUnderline"/>
          <w:highlight w:val="cyan"/>
        </w:rPr>
        <w:t xml:space="preserve">of </w:t>
      </w:r>
      <w:r w:rsidRPr="002A6FB7">
        <w:rPr>
          <w:rStyle w:val="Emphasis"/>
          <w:highlight w:val="cyan"/>
        </w:rPr>
        <w:t>the individual sense of</w:t>
      </w:r>
      <w:r w:rsidRPr="002A6FB7">
        <w:rPr>
          <w:rStyle w:val="Emphasis"/>
        </w:rPr>
        <w:t xml:space="preserve"> </w:t>
      </w:r>
      <w:r w:rsidRPr="002A6FB7">
        <w:rPr>
          <w:rStyle w:val="Emphasis"/>
          <w:highlight w:val="cyan"/>
        </w:rPr>
        <w:t>separate sel</w:t>
      </w:r>
      <w:r w:rsidRPr="002A6FB7">
        <w:rPr>
          <w:rStyle w:val="StyleUnderline"/>
          <w:highlight w:val="cyan"/>
        </w:rPr>
        <w:t>f</w:t>
      </w:r>
      <w:r w:rsidRPr="002A6FB7">
        <w:rPr>
          <w:rStyle w:val="StyleUnderline"/>
        </w:rPr>
        <w:t xml:space="preserve"> </w:t>
      </w:r>
      <w:r w:rsidRPr="002A6FB7">
        <w:rPr>
          <w:rStyle w:val="StyleUnderline"/>
          <w:highlight w:val="cyan"/>
        </w:rPr>
        <w:t>but also of</w:t>
      </w:r>
      <w:r w:rsidRPr="002A6FB7">
        <w:rPr>
          <w:rStyle w:val="StyleUnderline"/>
        </w:rPr>
        <w:t xml:space="preserve"> </w:t>
      </w:r>
      <w:r w:rsidRPr="002A6FB7">
        <w:rPr>
          <w:rStyle w:val="StyleUnderline"/>
          <w:highlight w:val="cyan"/>
        </w:rPr>
        <w:t>collective</w:t>
      </w:r>
      <w:r w:rsidRPr="002A6FB7">
        <w:rPr>
          <w:rStyle w:val="StyleUnderline"/>
        </w:rPr>
        <w:t xml:space="preserve"> selves</w:t>
      </w:r>
      <w:r w:rsidRPr="002A6FB7">
        <w:rPr>
          <w:sz w:val="16"/>
        </w:rPr>
        <w:t xml:space="preserve">: </w:t>
      </w:r>
      <w:r w:rsidRPr="002A6FB7">
        <w:rPr>
          <w:rStyle w:val="StyleUnderline"/>
        </w:rPr>
        <w:t>dissociating</w:t>
      </w:r>
      <w:r w:rsidRPr="002A6FB7">
        <w:rPr>
          <w:sz w:val="16"/>
        </w:rPr>
        <w:t xml:space="preserve"> </w:t>
      </w:r>
      <w:r w:rsidRPr="002A6FB7">
        <w:rPr>
          <w:rStyle w:val="StyleUnderline"/>
        </w:rPr>
        <w:t xml:space="preserve">from dualisms such as patriarchy, </w:t>
      </w:r>
      <w:r w:rsidRPr="002A6FB7">
        <w:rPr>
          <w:rStyle w:val="StyleUnderline"/>
          <w:highlight w:val="cyan"/>
        </w:rPr>
        <w:t>nationalism</w:t>
      </w:r>
      <w:r w:rsidRPr="002A6FB7">
        <w:rPr>
          <w:rStyle w:val="StyleUnderline"/>
        </w:rPr>
        <w:t xml:space="preserve">, racism, even </w:t>
      </w:r>
      <w:proofErr w:type="gramStart"/>
      <w:r w:rsidRPr="002A6FB7">
        <w:rPr>
          <w:rStyle w:val="StyleUnderline"/>
        </w:rPr>
        <w:t>species-ism</w:t>
      </w:r>
      <w:proofErr w:type="gramEnd"/>
      <w:r w:rsidRPr="002A6FB7">
        <w:rPr>
          <w:sz w:val="16"/>
        </w:rPr>
        <w:t xml:space="preserve"> (“we’re human, not lower animals”). Meditation develops such nonattachment, yet the point of such </w:t>
      </w:r>
      <w:proofErr w:type="gramStart"/>
      <w:r w:rsidRPr="002A6FB7">
        <w:rPr>
          <w:sz w:val="16"/>
        </w:rPr>
        <w:t>letting-go</w:t>
      </w:r>
      <w:proofErr w:type="gramEnd"/>
      <w:r w:rsidRPr="002A6FB7">
        <w:rPr>
          <w:sz w:val="16"/>
        </w:rPr>
        <w:t xml:space="preserve"> is </w:t>
      </w:r>
      <w:r w:rsidRPr="002A6FB7">
        <w:rPr>
          <w:rStyle w:val="StyleUnderline"/>
          <w:highlight w:val="cyan"/>
        </w:rPr>
        <w:t>not to dissociate</w:t>
      </w:r>
      <w:r w:rsidRPr="002A6FB7">
        <w:rPr>
          <w:rStyle w:val="StyleUnderline"/>
        </w:rPr>
        <w:t xml:space="preserve"> f</w:t>
      </w:r>
      <w:r w:rsidRPr="002A6FB7">
        <w:rPr>
          <w:sz w:val="16"/>
        </w:rPr>
        <w:t xml:space="preserve">rom everything </w:t>
      </w:r>
      <w:r w:rsidRPr="002A6FB7">
        <w:rPr>
          <w:rStyle w:val="StyleUnderline"/>
          <w:highlight w:val="cyan"/>
        </w:rPr>
        <w:t>but</w:t>
      </w:r>
      <w:r w:rsidRPr="002A6FB7">
        <w:rPr>
          <w:rStyle w:val="StyleUnderline"/>
        </w:rPr>
        <w:t xml:space="preserve"> </w:t>
      </w:r>
      <w:r w:rsidRPr="002A6FB7">
        <w:rPr>
          <w:rStyle w:val="Emphasis"/>
          <w:highlight w:val="cyan"/>
        </w:rPr>
        <w:t>to realize our nonduality</w:t>
      </w:r>
      <w:r w:rsidRPr="002A6FB7">
        <w:rPr>
          <w:rStyle w:val="StyleUnderline"/>
        </w:rPr>
        <w:t xml:space="preserve"> with everything.</w:t>
      </w:r>
    </w:p>
    <w:p w14:paraId="3BAFBB9C" w14:textId="77777777" w:rsidR="002A6FB7" w:rsidRPr="002A6FB7" w:rsidRDefault="002A6FB7" w:rsidP="002A6FB7">
      <w:pPr>
        <w:rPr>
          <w:sz w:val="16"/>
        </w:rPr>
      </w:pPr>
      <w:r w:rsidRPr="002A6FB7">
        <w:rPr>
          <w:sz w:val="16"/>
        </w:rPr>
        <w:t xml:space="preserve">That human beings are the only species (so far as we know) that can know it is a manifestation of the entire cosmos </w:t>
      </w:r>
      <w:proofErr w:type="gramStart"/>
      <w:r w:rsidRPr="002A6FB7">
        <w:rPr>
          <w:sz w:val="16"/>
        </w:rPr>
        <w:t>opens up</w:t>
      </w:r>
      <w:proofErr w:type="gramEnd"/>
      <w:r w:rsidRPr="002A6FB7">
        <w:rPr>
          <w:sz w:val="16"/>
        </w:rPr>
        <w:t xml:space="preserve"> a possibility that may need to be embraced if we are to survive the crises that now confront us. </w:t>
      </w:r>
      <w:r w:rsidRPr="002A6FB7">
        <w:rPr>
          <w:rStyle w:val="StyleUnderline"/>
        </w:rPr>
        <w:t>Instead of continuing to exploit the earth’s ecosystems for our own supposed benefit</w:t>
      </w:r>
      <w:r w:rsidRPr="002A6FB7">
        <w:rPr>
          <w:sz w:val="16"/>
        </w:rPr>
        <w:t xml:space="preserve">, </w:t>
      </w:r>
      <w:r w:rsidRPr="002A6FB7">
        <w:rPr>
          <w:rStyle w:val="StyleUnderline"/>
        </w:rPr>
        <w:t xml:space="preserve">we can </w:t>
      </w:r>
      <w:r w:rsidRPr="002A6FB7">
        <w:rPr>
          <w:rStyle w:val="StyleUnderline"/>
          <w:highlight w:val="cyan"/>
        </w:rPr>
        <w:t>choose to work for the</w:t>
      </w:r>
      <w:r w:rsidRPr="002A6FB7">
        <w:rPr>
          <w:rStyle w:val="StyleUnderline"/>
        </w:rPr>
        <w:t xml:space="preserve"> </w:t>
      </w:r>
      <w:r w:rsidRPr="002A6FB7">
        <w:rPr>
          <w:rStyle w:val="Emphasis"/>
          <w:highlight w:val="cyan"/>
        </w:rPr>
        <w:t>well-being of the whole</w:t>
      </w:r>
      <w:r w:rsidRPr="002A6FB7">
        <w:rPr>
          <w:sz w:val="16"/>
        </w:rPr>
        <w:t xml:space="preserve">. </w:t>
      </w:r>
      <w:r w:rsidRPr="002A6FB7">
        <w:rPr>
          <w:rStyle w:val="StyleUnderline"/>
          <w:highlight w:val="cyan"/>
        </w:rPr>
        <w:t xml:space="preserve">That we are </w:t>
      </w:r>
      <w:r w:rsidRPr="002A6FB7">
        <w:rPr>
          <w:rStyle w:val="Emphasis"/>
          <w:highlight w:val="cyan"/>
        </w:rPr>
        <w:t>not separate</w:t>
      </w:r>
      <w:r w:rsidRPr="002A6FB7">
        <w:rPr>
          <w:rStyle w:val="StyleUnderline"/>
        </w:rPr>
        <w:t xml:space="preserve"> </w:t>
      </w:r>
      <w:r w:rsidRPr="002A6FB7">
        <w:rPr>
          <w:rStyle w:val="StyleUnderline"/>
          <w:highlight w:val="cyan"/>
        </w:rPr>
        <w:t>from the</w:t>
      </w:r>
      <w:r w:rsidRPr="002A6FB7">
        <w:rPr>
          <w:rStyle w:val="StyleUnderline"/>
        </w:rPr>
        <w:t xml:space="preserve"> </w:t>
      </w:r>
      <w:r w:rsidRPr="002A6FB7">
        <w:rPr>
          <w:rStyle w:val="Emphasis"/>
        </w:rPr>
        <w:t xml:space="preserve">rest of the </w:t>
      </w:r>
      <w:r w:rsidRPr="002A6FB7">
        <w:rPr>
          <w:rStyle w:val="Emphasis"/>
          <w:highlight w:val="cyan"/>
        </w:rPr>
        <w:t>biosphere</w:t>
      </w:r>
      <w:r w:rsidRPr="002A6FB7">
        <w:rPr>
          <w:rStyle w:val="StyleUnderline"/>
        </w:rPr>
        <w:t xml:space="preserve"> </w:t>
      </w:r>
      <w:r w:rsidRPr="002A6FB7">
        <w:rPr>
          <w:rStyle w:val="StyleUnderline"/>
          <w:highlight w:val="cyan"/>
        </w:rPr>
        <w:t>makes the</w:t>
      </w:r>
      <w:r w:rsidRPr="002A6FB7">
        <w:rPr>
          <w:rStyle w:val="StyleUnderline"/>
        </w:rPr>
        <w:t xml:space="preserve"> whole </w:t>
      </w:r>
      <w:r w:rsidRPr="002A6FB7">
        <w:rPr>
          <w:rStyle w:val="StyleUnderline"/>
          <w:highlight w:val="cyan"/>
        </w:rPr>
        <w:t>earth our body</w:t>
      </w:r>
      <w:r w:rsidRPr="002A6FB7">
        <w:rPr>
          <w:sz w:val="16"/>
        </w:rPr>
        <w:t xml:space="preserve">, in effect, which implies not only a </w:t>
      </w:r>
      <w:proofErr w:type="spellStart"/>
      <w:r w:rsidRPr="002A6FB7">
        <w:rPr>
          <w:sz w:val="16"/>
        </w:rPr>
        <w:t>sp</w:t>
      </w:r>
      <w:proofErr w:type="spellEnd"/>
      <w:r w:rsidRPr="002A6FB7">
        <w:rPr>
          <w:sz w:val="16"/>
        </w:rPr>
        <w:t xml:space="preserve"> </w:t>
      </w:r>
      <w:proofErr w:type="spellStart"/>
      <w:r w:rsidRPr="002A6FB7">
        <w:rPr>
          <w:sz w:val="16"/>
        </w:rPr>
        <w:t>cial</w:t>
      </w:r>
      <w:proofErr w:type="spellEnd"/>
      <w:r w:rsidRPr="002A6FB7">
        <w:rPr>
          <w:sz w:val="16"/>
        </w:rPr>
        <w:t xml:space="preserve"> understanding but also a </w:t>
      </w:r>
      <w:r w:rsidRPr="002A6FB7">
        <w:rPr>
          <w:rStyle w:val="StyleUnderline"/>
        </w:rPr>
        <w:t xml:space="preserve">special role in response to that realization. </w:t>
      </w:r>
      <w:r w:rsidRPr="002A6FB7">
        <w:rPr>
          <w:sz w:val="16"/>
        </w:rPr>
        <w:t>As the Metta Sutta declares: “Let one’s thoughts of boundless love pervade the whole world— above, below, and across — without any obstruction, without any hatred, without any enmity.”</w:t>
      </w:r>
    </w:p>
    <w:p w14:paraId="5FBD320D" w14:textId="77777777" w:rsidR="002A6FB7" w:rsidRPr="002A6FB7" w:rsidRDefault="002A6FB7" w:rsidP="002A6FB7">
      <w:pPr>
        <w:rPr>
          <w:sz w:val="16"/>
          <w:szCs w:val="16"/>
        </w:rPr>
      </w:pPr>
      <w:r w:rsidRPr="002A6FB7">
        <w:rPr>
          <w:sz w:val="16"/>
          <w:szCs w:val="16"/>
        </w:rPr>
        <w:t>To ask whether the universe itself is objectively meaningful or meaningless is to miss the point— as if the universe were outside us, or simply there without us. When we do not erase ourselves from the picture, we can see that we are meaning- makers, the beings by which the universe introduces a new scale of significance and value.</w:t>
      </w:r>
    </w:p>
    <w:p w14:paraId="78360984" w14:textId="77777777" w:rsidR="002A6FB7" w:rsidRPr="002A6FB7" w:rsidRDefault="002A6FB7" w:rsidP="002A6FB7">
      <w:pPr>
        <w:rPr>
          <w:sz w:val="16"/>
          <w:szCs w:val="16"/>
        </w:rPr>
      </w:pPr>
      <w:r w:rsidRPr="002A6FB7">
        <w:rPr>
          <w:sz w:val="16"/>
          <w:szCs w:val="16"/>
        </w:rPr>
        <w:t>The Responsibility of Being Special</w:t>
      </w:r>
    </w:p>
    <w:p w14:paraId="4C180344" w14:textId="77777777" w:rsidR="002A6FB7" w:rsidRPr="002A6FB7" w:rsidRDefault="002A6FB7" w:rsidP="002A6FB7">
      <w:pPr>
        <w:rPr>
          <w:rStyle w:val="StyleUnderline"/>
        </w:rPr>
      </w:pPr>
      <w:r w:rsidRPr="002A6FB7">
        <w:rPr>
          <w:sz w:val="16"/>
        </w:rPr>
        <w:t xml:space="preserve">If we are special because of our potential, </w:t>
      </w:r>
      <w:r w:rsidRPr="002A6FB7">
        <w:rPr>
          <w:rStyle w:val="StyleUnderline"/>
          <w:highlight w:val="cyan"/>
        </w:rPr>
        <w:t>we must</w:t>
      </w:r>
      <w:r w:rsidRPr="002A6FB7">
        <w:rPr>
          <w:rStyle w:val="StyleUnderline"/>
        </w:rPr>
        <w:t xml:space="preserve"> choose</w:t>
      </w:r>
      <w:r w:rsidRPr="002A6FB7">
        <w:rPr>
          <w:sz w:val="16"/>
        </w:rPr>
        <w:t>. We are free to derive the meaning of our lives from delusions about who we are—from dysfunctional stories about what the world is and how we fit into it—</w:t>
      </w:r>
      <w:r w:rsidRPr="002A6FB7">
        <w:rPr>
          <w:rStyle w:val="StyleUnderline"/>
        </w:rPr>
        <w:t xml:space="preserve">or we can </w:t>
      </w:r>
      <w:r w:rsidRPr="002A6FB7">
        <w:rPr>
          <w:rStyle w:val="Emphasis"/>
          <w:highlight w:val="cyan"/>
        </w:rPr>
        <w:t>derive</w:t>
      </w:r>
      <w:r w:rsidRPr="002A6FB7">
        <w:rPr>
          <w:rStyle w:val="Emphasis"/>
        </w:rPr>
        <w:t xml:space="preserve"> that </w:t>
      </w:r>
      <w:r w:rsidRPr="002A6FB7">
        <w:rPr>
          <w:rStyle w:val="Emphasis"/>
          <w:highlight w:val="cyan"/>
        </w:rPr>
        <w:t>meaning</w:t>
      </w:r>
      <w:r w:rsidRPr="002A6FB7">
        <w:rPr>
          <w:rStyle w:val="StyleUnderline"/>
        </w:rPr>
        <w:t xml:space="preserve"> </w:t>
      </w:r>
      <w:r w:rsidRPr="002A6FB7">
        <w:rPr>
          <w:rStyle w:val="StyleUnderline"/>
          <w:highlight w:val="cyan"/>
        </w:rPr>
        <w:t>from</w:t>
      </w:r>
      <w:r w:rsidRPr="002A6FB7">
        <w:rPr>
          <w:rStyle w:val="StyleUnderline"/>
        </w:rPr>
        <w:t xml:space="preserve"> </w:t>
      </w:r>
      <w:r w:rsidRPr="002A6FB7">
        <w:rPr>
          <w:rStyle w:val="Emphasis"/>
        </w:rPr>
        <w:t xml:space="preserve">insight into our </w:t>
      </w:r>
      <w:r w:rsidRPr="002A6FB7">
        <w:rPr>
          <w:rStyle w:val="Emphasis"/>
          <w:highlight w:val="cyan"/>
        </w:rPr>
        <w:t>nondualit</w:t>
      </w:r>
      <w:r w:rsidRPr="002A6FB7">
        <w:rPr>
          <w:rStyle w:val="StyleUnderline"/>
          <w:highlight w:val="cyan"/>
        </w:rPr>
        <w:t>y</w:t>
      </w:r>
      <w:r w:rsidRPr="002A6FB7">
        <w:rPr>
          <w:rStyle w:val="StyleUnderline"/>
        </w:rPr>
        <w:t xml:space="preserve"> with the rest of the world. In either case, there are consequences.</w:t>
      </w:r>
    </w:p>
    <w:p w14:paraId="50421A59" w14:textId="77777777" w:rsidR="002A6FB7" w:rsidRPr="002A6FB7" w:rsidRDefault="002A6FB7" w:rsidP="002A6FB7">
      <w:pPr>
        <w:rPr>
          <w:rStyle w:val="Emphasis"/>
        </w:rPr>
      </w:pPr>
      <w:r w:rsidRPr="002A6FB7">
        <w:rPr>
          <w:rStyle w:val="StyleUnderline"/>
        </w:rPr>
        <w:t xml:space="preserve">The problem with </w:t>
      </w:r>
      <w:r w:rsidRPr="002A6FB7">
        <w:rPr>
          <w:rStyle w:val="Emphasis"/>
          <w:highlight w:val="cyan"/>
        </w:rPr>
        <w:t>basing</w:t>
      </w:r>
      <w:r w:rsidRPr="002A6FB7">
        <w:rPr>
          <w:rStyle w:val="Emphasis"/>
        </w:rPr>
        <w:t xml:space="preserve"> one’s </w:t>
      </w:r>
      <w:r w:rsidRPr="002A6FB7">
        <w:rPr>
          <w:rStyle w:val="Emphasis"/>
          <w:highlight w:val="cyan"/>
        </w:rPr>
        <w:t>life on delusions</w:t>
      </w:r>
      <w:r w:rsidRPr="002A6FB7">
        <w:rPr>
          <w:rStyle w:val="StyleUnderline"/>
        </w:rPr>
        <w:t xml:space="preserve"> is that the </w:t>
      </w:r>
      <w:r w:rsidRPr="002A6FB7">
        <w:rPr>
          <w:rStyle w:val="Emphasis"/>
          <w:highlight w:val="cyan"/>
        </w:rPr>
        <w:t>consequences</w:t>
      </w:r>
      <w:r w:rsidRPr="002A6FB7">
        <w:rPr>
          <w:rStyle w:val="StyleUnderline"/>
        </w:rPr>
        <w:t xml:space="preserve"> </w:t>
      </w:r>
      <w:r w:rsidRPr="002A6FB7">
        <w:rPr>
          <w:rStyle w:val="StyleUnderline"/>
          <w:highlight w:val="cyan"/>
        </w:rPr>
        <w:t xml:space="preserve">are </w:t>
      </w:r>
      <w:r w:rsidRPr="002A6FB7">
        <w:rPr>
          <w:rStyle w:val="Emphasis"/>
          <w:highlight w:val="cyan"/>
        </w:rPr>
        <w:t>unlikely to be good</w:t>
      </w:r>
      <w:r w:rsidRPr="002A6FB7">
        <w:rPr>
          <w:sz w:val="16"/>
          <w:highlight w:val="cyan"/>
        </w:rPr>
        <w:t>.</w:t>
      </w:r>
      <w:r w:rsidRPr="002A6FB7">
        <w:rPr>
          <w:sz w:val="16"/>
        </w:rPr>
        <w:t xml:space="preserve"> As well as producing poetry and cathedrals, our creativity has recently found expression in world wars, genocides, and weapons of mass destruction, to mention a few disagreeable examples. </w:t>
      </w:r>
      <w:r w:rsidRPr="002A6FB7">
        <w:rPr>
          <w:rStyle w:val="StyleUnderline"/>
          <w:highlight w:val="cyan"/>
        </w:rPr>
        <w:t>We are in</w:t>
      </w:r>
      <w:r w:rsidRPr="002A6FB7">
        <w:rPr>
          <w:rStyle w:val="StyleUnderline"/>
        </w:rPr>
        <w:t xml:space="preserve"> the early stages of </w:t>
      </w:r>
      <w:r w:rsidRPr="002A6FB7">
        <w:rPr>
          <w:rStyle w:val="StyleUnderline"/>
          <w:highlight w:val="cyan"/>
        </w:rPr>
        <w:t xml:space="preserve">an </w:t>
      </w:r>
      <w:r w:rsidRPr="002A6FB7">
        <w:rPr>
          <w:rStyle w:val="Emphasis"/>
          <w:highlight w:val="cyan"/>
        </w:rPr>
        <w:t>ecological crisis t</w:t>
      </w:r>
      <w:r w:rsidRPr="002A6FB7">
        <w:rPr>
          <w:rStyle w:val="StyleUnderline"/>
          <w:highlight w:val="cyan"/>
        </w:rPr>
        <w:t>hat</w:t>
      </w:r>
      <w:r w:rsidRPr="002A6FB7">
        <w:rPr>
          <w:rStyle w:val="StyleUnderline"/>
        </w:rPr>
        <w:t xml:space="preserve"> </w:t>
      </w:r>
      <w:r w:rsidRPr="002A6FB7">
        <w:rPr>
          <w:rStyle w:val="StyleUnderline"/>
          <w:highlight w:val="cyan"/>
        </w:rPr>
        <w:t>threatens</w:t>
      </w:r>
      <w:r w:rsidRPr="002A6FB7">
        <w:rPr>
          <w:rStyle w:val="StyleUnderline"/>
        </w:rPr>
        <w:t xml:space="preserve"> the natural and </w:t>
      </w:r>
      <w:r w:rsidRPr="002A6FB7">
        <w:rPr>
          <w:rStyle w:val="Emphasis"/>
        </w:rPr>
        <w:t xml:space="preserve">cultural legacy of </w:t>
      </w:r>
      <w:r w:rsidRPr="002A6FB7">
        <w:rPr>
          <w:rStyle w:val="Emphasis"/>
          <w:highlight w:val="cyan"/>
        </w:rPr>
        <w:t>future generations</w:t>
      </w:r>
      <w:r w:rsidRPr="002A6FB7">
        <w:rPr>
          <w:sz w:val="16"/>
        </w:rPr>
        <w:t xml:space="preserve">, </w:t>
      </w:r>
      <w:r w:rsidRPr="002A6FB7">
        <w:rPr>
          <w:rStyle w:val="StyleUnderline"/>
          <w:highlight w:val="cyan"/>
        </w:rPr>
        <w:t xml:space="preserve">including a </w:t>
      </w:r>
      <w:r w:rsidRPr="002A6FB7">
        <w:rPr>
          <w:rStyle w:val="Emphasis"/>
          <w:highlight w:val="cyan"/>
        </w:rPr>
        <w:t>mass extinction event</w:t>
      </w:r>
      <w:r w:rsidRPr="002A6FB7">
        <w:rPr>
          <w:rStyle w:val="Emphasis"/>
        </w:rPr>
        <w:t xml:space="preserve"> </w:t>
      </w:r>
      <w:r w:rsidRPr="002A6FB7">
        <w:rPr>
          <w:rStyle w:val="StyleUnderline"/>
          <w:highlight w:val="cyan"/>
        </w:rPr>
        <w:t>that</w:t>
      </w:r>
      <w:r w:rsidRPr="002A6FB7">
        <w:rPr>
          <w:rStyle w:val="StyleUnderline"/>
        </w:rPr>
        <w:t xml:space="preserve"> may lead to the disappearance of half the earth’s plant and animal species within a century, according to E. O. Wilson—an extinction event </w:t>
      </w:r>
      <w:r w:rsidRPr="002A6FB7">
        <w:rPr>
          <w:rStyle w:val="Emphasis"/>
        </w:rPr>
        <w:t xml:space="preserve">that </w:t>
      </w:r>
      <w:r w:rsidRPr="002A6FB7">
        <w:rPr>
          <w:rStyle w:val="Emphasis"/>
          <w:highlight w:val="cyan"/>
        </w:rPr>
        <w:t>may include ourselves</w:t>
      </w:r>
      <w:r w:rsidRPr="002A6FB7">
        <w:rPr>
          <w:rStyle w:val="Emphasis"/>
        </w:rPr>
        <w:t>.</w:t>
      </w:r>
    </w:p>
    <w:p w14:paraId="12F9AF96" w14:textId="77777777" w:rsidR="002A6FB7" w:rsidRPr="002A6FB7" w:rsidRDefault="002A6FB7" w:rsidP="002A6FB7">
      <w:pPr>
        <w:rPr>
          <w:rStyle w:val="Emphasis"/>
        </w:rPr>
      </w:pPr>
      <w:r w:rsidRPr="002A6FB7">
        <w:rPr>
          <w:sz w:val="16"/>
        </w:rPr>
        <w:t>What needs to be done so that our extraordinary co-creative powers will promote collective well-being (collective in this case referring to all the ecosystems of the biosphere)? Must we evolve further—not biologically but culturally—</w:t>
      </w:r>
      <w:proofErr w:type="gramStart"/>
      <w:r w:rsidRPr="002A6FB7">
        <w:rPr>
          <w:sz w:val="16"/>
        </w:rPr>
        <w:t>in order to</w:t>
      </w:r>
      <w:proofErr w:type="gramEnd"/>
      <w:r w:rsidRPr="002A6FB7">
        <w:rPr>
          <w:sz w:val="16"/>
        </w:rPr>
        <w:t xml:space="preserve"> survive at all? From a Buddhist perspective </w:t>
      </w:r>
      <w:r w:rsidRPr="002A6FB7">
        <w:rPr>
          <w:rStyle w:val="StyleUnderline"/>
        </w:rPr>
        <w:t xml:space="preserve">our </w:t>
      </w:r>
      <w:r w:rsidRPr="002A6FB7">
        <w:rPr>
          <w:rStyle w:val="StyleUnderline"/>
          <w:highlight w:val="cyan"/>
        </w:rPr>
        <w:t>unethical tendencies</w:t>
      </w:r>
      <w:r w:rsidRPr="002A6FB7">
        <w:rPr>
          <w:rStyle w:val="StyleUnderline"/>
        </w:rPr>
        <w:t xml:space="preserve"> </w:t>
      </w:r>
      <w:r w:rsidRPr="002A6FB7">
        <w:rPr>
          <w:rStyle w:val="StyleUnderline"/>
          <w:highlight w:val="cyan"/>
        </w:rPr>
        <w:t>ultimately derive</w:t>
      </w:r>
      <w:r w:rsidRPr="002A6FB7">
        <w:rPr>
          <w:sz w:val="16"/>
          <w:highlight w:val="cyan"/>
        </w:rPr>
        <w:t xml:space="preserve"> </w:t>
      </w:r>
      <w:r w:rsidRPr="002A6FB7">
        <w:rPr>
          <w:rStyle w:val="StyleUnderline"/>
          <w:highlight w:val="cyan"/>
        </w:rPr>
        <w:t>from</w:t>
      </w:r>
      <w:r w:rsidRPr="002A6FB7">
        <w:rPr>
          <w:rStyle w:val="StyleUnderline"/>
        </w:rPr>
        <w:t xml:space="preserve"> a </w:t>
      </w:r>
      <w:r w:rsidRPr="002A6FB7">
        <w:rPr>
          <w:rStyle w:val="Emphasis"/>
        </w:rPr>
        <w:t>misapprehension</w:t>
      </w:r>
      <w:r w:rsidRPr="002A6FB7">
        <w:rPr>
          <w:sz w:val="16"/>
        </w:rPr>
        <w:t xml:space="preserve">: </w:t>
      </w:r>
      <w:r w:rsidRPr="002A6FB7">
        <w:rPr>
          <w:rStyle w:val="StyleUnderline"/>
          <w:highlight w:val="cyan"/>
        </w:rPr>
        <w:t xml:space="preserve">the </w:t>
      </w:r>
      <w:r w:rsidRPr="002A6FB7">
        <w:rPr>
          <w:rStyle w:val="Emphasis"/>
          <w:highlight w:val="cyan"/>
        </w:rPr>
        <w:t>delusion of a self that is separate from</w:t>
      </w:r>
      <w:r w:rsidRPr="002A6FB7">
        <w:rPr>
          <w:rStyle w:val="Emphasis"/>
        </w:rPr>
        <w:t xml:space="preserve"> </w:t>
      </w:r>
      <w:r w:rsidRPr="002A6FB7">
        <w:rPr>
          <w:rStyle w:val="Emphasis"/>
          <w:highlight w:val="cyan"/>
        </w:rPr>
        <w:t>others</w:t>
      </w:r>
      <w:r w:rsidRPr="002A6FB7">
        <w:rPr>
          <w:rStyle w:val="StyleUnderline"/>
        </w:rPr>
        <w:t xml:space="preserve">, </w:t>
      </w:r>
      <w:r w:rsidRPr="002A6FB7">
        <w:rPr>
          <w:rStyle w:val="StyleUnderline"/>
          <w:highlight w:val="cyan"/>
        </w:rPr>
        <w:t>a</w:t>
      </w:r>
      <w:r w:rsidRPr="002A6FB7">
        <w:rPr>
          <w:sz w:val="16"/>
        </w:rPr>
        <w:t xml:space="preserve"> </w:t>
      </w:r>
      <w:r w:rsidRPr="002A6FB7">
        <w:rPr>
          <w:rStyle w:val="StyleUnderline"/>
        </w:rPr>
        <w:t xml:space="preserve">big </w:t>
      </w:r>
      <w:r w:rsidRPr="002A6FB7">
        <w:rPr>
          <w:rStyle w:val="StyleUnderline"/>
          <w:highlight w:val="cyan"/>
        </w:rPr>
        <w:t>mistake</w:t>
      </w:r>
      <w:r w:rsidRPr="002A6FB7">
        <w:rPr>
          <w:rStyle w:val="StyleUnderline"/>
        </w:rPr>
        <w:t xml:space="preserve"> </w:t>
      </w:r>
      <w:r w:rsidRPr="002A6FB7">
        <w:rPr>
          <w:rStyle w:val="StyleUnderline"/>
          <w:highlight w:val="cyan"/>
        </w:rPr>
        <w:t xml:space="preserve">for a species </w:t>
      </w:r>
      <w:r w:rsidRPr="002A6FB7">
        <w:rPr>
          <w:rStyle w:val="Emphasis"/>
          <w:highlight w:val="cyan"/>
        </w:rPr>
        <w:t>whose well-being is not separate from</w:t>
      </w:r>
      <w:r w:rsidRPr="002A6FB7">
        <w:rPr>
          <w:rStyle w:val="Emphasis"/>
        </w:rPr>
        <w:t xml:space="preserve"> the well-being of </w:t>
      </w:r>
      <w:r w:rsidRPr="002A6FB7">
        <w:rPr>
          <w:rStyle w:val="Emphasis"/>
          <w:highlight w:val="cyan"/>
        </w:rPr>
        <w:t>other</w:t>
      </w:r>
      <w:r w:rsidRPr="002A6FB7">
        <w:rPr>
          <w:rStyle w:val="Emphasis"/>
        </w:rPr>
        <w:t xml:space="preserve"> </w:t>
      </w:r>
      <w:r w:rsidRPr="002A6FB7">
        <w:rPr>
          <w:rStyle w:val="Emphasis"/>
          <w:highlight w:val="cyan"/>
        </w:rPr>
        <w:t>species</w:t>
      </w:r>
      <w:r w:rsidRPr="002A6FB7">
        <w:rPr>
          <w:sz w:val="16"/>
        </w:rPr>
        <w:t xml:space="preserve">. Insofar as we are ignorant of our true nature, </w:t>
      </w:r>
      <w:r w:rsidRPr="002A6FB7">
        <w:rPr>
          <w:rStyle w:val="StyleUnderline"/>
          <w:highlight w:val="cyan"/>
        </w:rPr>
        <w:t>individual</w:t>
      </w:r>
      <w:r w:rsidRPr="002A6FB7">
        <w:rPr>
          <w:rStyle w:val="StyleUnderline"/>
        </w:rPr>
        <w:t xml:space="preserve"> and collective self-</w:t>
      </w:r>
      <w:r w:rsidRPr="002A6FB7">
        <w:rPr>
          <w:rStyle w:val="StyleUnderline"/>
          <w:highlight w:val="cyan"/>
        </w:rPr>
        <w:t>preoccupation</w:t>
      </w:r>
      <w:r w:rsidRPr="002A6FB7">
        <w:rPr>
          <w:rStyle w:val="StyleUnderline"/>
        </w:rPr>
        <w:t xml:space="preserve"> </w:t>
      </w:r>
      <w:r w:rsidRPr="002A6FB7">
        <w:rPr>
          <w:rStyle w:val="Emphasis"/>
        </w:rPr>
        <w:t xml:space="preserve">naturally </w:t>
      </w:r>
      <w:r w:rsidRPr="002A6FB7">
        <w:rPr>
          <w:rStyle w:val="Emphasis"/>
          <w:highlight w:val="cyan"/>
        </w:rPr>
        <w:t>motivates</w:t>
      </w:r>
      <w:r w:rsidRPr="002A6FB7">
        <w:rPr>
          <w:rStyle w:val="Emphasis"/>
        </w:rPr>
        <w:t xml:space="preserve"> </w:t>
      </w:r>
      <w:r w:rsidRPr="002A6FB7">
        <w:rPr>
          <w:rStyle w:val="Emphasis"/>
          <w:highlight w:val="cyan"/>
        </w:rPr>
        <w:t>us to be selfish</w:t>
      </w:r>
      <w:r w:rsidRPr="002A6FB7">
        <w:rPr>
          <w:sz w:val="16"/>
          <w:highlight w:val="cyan"/>
        </w:rPr>
        <w:t>.</w:t>
      </w:r>
      <w:r w:rsidRPr="002A6FB7">
        <w:rPr>
          <w:sz w:val="16"/>
        </w:rPr>
        <w:t xml:space="preserve"> </w:t>
      </w:r>
      <w:r w:rsidRPr="002A6FB7">
        <w:rPr>
          <w:rStyle w:val="StyleUnderline"/>
          <w:highlight w:val="cyan"/>
        </w:rPr>
        <w:t>Without</w:t>
      </w:r>
      <w:r w:rsidRPr="002A6FB7">
        <w:rPr>
          <w:rStyle w:val="StyleUnderline"/>
        </w:rPr>
        <w:t xml:space="preserve"> the </w:t>
      </w:r>
      <w:r w:rsidRPr="002A6FB7">
        <w:rPr>
          <w:rStyle w:val="StyleUnderline"/>
          <w:highlight w:val="cyan"/>
        </w:rPr>
        <w:t>compassion</w:t>
      </w:r>
      <w:r w:rsidRPr="002A6FB7">
        <w:rPr>
          <w:rStyle w:val="StyleUnderline"/>
        </w:rPr>
        <w:t xml:space="preserve"> that arises when we feel empathy—not only with other humans, but with the </w:t>
      </w:r>
      <w:r w:rsidRPr="002A6FB7">
        <w:rPr>
          <w:rStyle w:val="Emphasis"/>
        </w:rPr>
        <w:t>whole of the biosphere</w:t>
      </w:r>
      <w:r w:rsidRPr="002A6FB7">
        <w:rPr>
          <w:rStyle w:val="StyleUnderline"/>
        </w:rPr>
        <w:t xml:space="preserve">—it is likely that </w:t>
      </w:r>
      <w:r w:rsidRPr="002A6FB7">
        <w:rPr>
          <w:rStyle w:val="Emphasis"/>
          <w:highlight w:val="cyan"/>
        </w:rPr>
        <w:t>civilization</w:t>
      </w:r>
      <w:r w:rsidRPr="002A6FB7">
        <w:rPr>
          <w:rStyle w:val="StyleUnderline"/>
        </w:rPr>
        <w:t xml:space="preserve"> as we know it </w:t>
      </w:r>
      <w:r w:rsidRPr="002A6FB7">
        <w:rPr>
          <w:rStyle w:val="Emphasis"/>
        </w:rPr>
        <w:t xml:space="preserve">will </w:t>
      </w:r>
      <w:r w:rsidRPr="002A6FB7">
        <w:rPr>
          <w:rStyle w:val="Emphasis"/>
          <w:highlight w:val="cyan"/>
        </w:rPr>
        <w:t>not survive</w:t>
      </w:r>
      <w:r w:rsidRPr="002A6FB7">
        <w:rPr>
          <w:rStyle w:val="Emphasis"/>
        </w:rPr>
        <w:t xml:space="preserve"> many more generations.</w:t>
      </w:r>
    </w:p>
    <w:p w14:paraId="0FD1CC83" w14:textId="77777777" w:rsidR="002A6FB7" w:rsidRPr="002A6FB7" w:rsidRDefault="002A6FB7" w:rsidP="002A6FB7">
      <w:pPr>
        <w:rPr>
          <w:rStyle w:val="StyleUnderline"/>
        </w:rPr>
      </w:pPr>
      <w:r w:rsidRPr="002A6FB7">
        <w:rPr>
          <w:sz w:val="16"/>
        </w:rPr>
        <w:t>In either case, we seem fated to be special. If we continue to devastate the rest of the biosphere</w:t>
      </w:r>
      <w:r w:rsidRPr="002A6FB7">
        <w:rPr>
          <w:rStyle w:val="StyleUnderline"/>
        </w:rPr>
        <w:t xml:space="preserve">, we are arguably the worst species on earth: </w:t>
      </w:r>
      <w:r w:rsidRPr="002A6FB7">
        <w:rPr>
          <w:rStyle w:val="Emphasis"/>
        </w:rPr>
        <w:t>a cancer of the biosphere</w:t>
      </w:r>
      <w:r w:rsidRPr="002A6FB7">
        <w:rPr>
          <w:sz w:val="16"/>
        </w:rPr>
        <w:t>. If</w:t>
      </w:r>
      <w:r w:rsidRPr="002A6FB7">
        <w:rPr>
          <w:rStyle w:val="StyleUnderline"/>
        </w:rPr>
        <w:t>, however, humanity can wake up to become its collective bodhisattva</w:t>
      </w:r>
      <w:r w:rsidRPr="002A6FB7">
        <w:rPr>
          <w:sz w:val="16"/>
        </w:rPr>
        <w:t>—undertaking the long-term task of repairing the rupture between us and Mother Earth—</w:t>
      </w:r>
      <w:r w:rsidRPr="002A6FB7">
        <w:rPr>
          <w:rStyle w:val="StyleUnderline"/>
        </w:rPr>
        <w:t>perhaps we as a species will fulfill the unique potential of precious human life.</w:t>
      </w:r>
    </w:p>
    <w:p w14:paraId="7E9F67D9" w14:textId="77777777" w:rsidR="002A6FB7" w:rsidRPr="002A6FB7" w:rsidRDefault="002A6FB7" w:rsidP="002A6FB7">
      <w:pPr>
        <w:pStyle w:val="Heading4"/>
        <w:rPr>
          <w:rFonts w:cs="Times New Roman"/>
        </w:rPr>
      </w:pPr>
      <w:r w:rsidRPr="002A6FB7">
        <w:rPr>
          <w:rFonts w:cs="Times New Roman"/>
        </w:rPr>
        <w:t xml:space="preserve">Planetary </w:t>
      </w:r>
      <w:r w:rsidRPr="002A6FB7">
        <w:rPr>
          <w:rFonts w:cs="Times New Roman"/>
          <w:u w:val="single"/>
        </w:rPr>
        <w:t>interdependence</w:t>
      </w:r>
      <w:r w:rsidRPr="002A6FB7">
        <w:rPr>
          <w:rFonts w:cs="Times New Roman"/>
        </w:rPr>
        <w:t xml:space="preserve"> uniquely extends into space – the alternative is a shift away from </w:t>
      </w:r>
      <w:r w:rsidRPr="002A6FB7">
        <w:rPr>
          <w:rFonts w:cs="Times New Roman"/>
          <w:u w:val="single"/>
        </w:rPr>
        <w:t>individuation</w:t>
      </w:r>
      <w:r w:rsidRPr="002A6FB7">
        <w:rPr>
          <w:rFonts w:cs="Times New Roman"/>
        </w:rPr>
        <w:t xml:space="preserve"> towards a </w:t>
      </w:r>
      <w:r w:rsidRPr="002A6FB7">
        <w:rPr>
          <w:rFonts w:cs="Times New Roman"/>
          <w:u w:val="single"/>
        </w:rPr>
        <w:t>politics</w:t>
      </w:r>
      <w:r w:rsidRPr="002A6FB7">
        <w:rPr>
          <w:rFonts w:cs="Times New Roman"/>
        </w:rPr>
        <w:t xml:space="preserve"> of care that recognizes our mutual </w:t>
      </w:r>
      <w:r w:rsidRPr="002A6FB7">
        <w:rPr>
          <w:rFonts w:cs="Times New Roman"/>
          <w:u w:val="single"/>
        </w:rPr>
        <w:t>interdependence</w:t>
      </w:r>
      <w:r w:rsidRPr="002A6FB7">
        <w:rPr>
          <w:rFonts w:cs="Times New Roman"/>
        </w:rPr>
        <w:t xml:space="preserve"> </w:t>
      </w:r>
    </w:p>
    <w:p w14:paraId="445FDAC1" w14:textId="77777777" w:rsidR="002A6FB7" w:rsidRPr="002A6FB7" w:rsidRDefault="002A6FB7" w:rsidP="002A6FB7">
      <w:proofErr w:type="spellStart"/>
      <w:r w:rsidRPr="002A6FB7">
        <w:rPr>
          <w:rStyle w:val="Style13ptBold"/>
        </w:rPr>
        <w:t>Gál</w:t>
      </w:r>
      <w:proofErr w:type="spellEnd"/>
      <w:r w:rsidRPr="002A6FB7">
        <w:rPr>
          <w:rStyle w:val="Style13ptBold"/>
        </w:rPr>
        <w:t xml:space="preserve"> 20</w:t>
      </w:r>
      <w:r w:rsidRPr="002A6FB7">
        <w:t xml:space="preserve"> </w:t>
      </w:r>
      <w:proofErr w:type="spellStart"/>
      <w:r w:rsidRPr="002A6FB7">
        <w:t>Réka</w:t>
      </w:r>
      <w:proofErr w:type="spellEnd"/>
      <w:r w:rsidRPr="002A6FB7">
        <w:t xml:space="preserve"> </w:t>
      </w:r>
      <w:proofErr w:type="spellStart"/>
      <w:r w:rsidRPr="002A6FB7">
        <w:t>Gál</w:t>
      </w:r>
      <w:proofErr w:type="spellEnd"/>
      <w:r w:rsidRPr="002A6FB7">
        <w:t>, PhD student at the Faculty of Information and a Fellow at the McLuhan Centre for Culture and Technology, work unites feminist media theory and postcolonial studies with the history of science and environmental studies and explores how technological tools and scientific methods are employed to purportedly solve socio-political problems. B.</w:t>
      </w:r>
      <w:proofErr w:type="gramStart"/>
      <w:r w:rsidRPr="002A6FB7">
        <w:t>A</w:t>
      </w:r>
      <w:proofErr w:type="gramEnd"/>
      <w:r w:rsidRPr="002A6FB7">
        <w:t xml:space="preserve"> American and Media Studies, Humboldt Universität </w:t>
      </w:r>
      <w:proofErr w:type="spellStart"/>
      <w:r w:rsidRPr="002A6FB7">
        <w:t>zu</w:t>
      </w:r>
      <w:proofErr w:type="spellEnd"/>
      <w:r w:rsidRPr="002A6FB7">
        <w:t xml:space="preserve"> Berlin, M.A Cultural Studies, Humboldt Universität </w:t>
      </w:r>
      <w:proofErr w:type="spellStart"/>
      <w:r w:rsidRPr="002A6FB7">
        <w:t>zu</w:t>
      </w:r>
      <w:proofErr w:type="spellEnd"/>
      <w:r w:rsidRPr="002A6FB7">
        <w:t xml:space="preserve"> Berlin. "Climate Change, COVID-19, and the Space Cabin: A Politics of Care in the Shadow of Space Colonization." mezosfera.org, </w:t>
      </w:r>
      <w:proofErr w:type="gramStart"/>
      <w:r w:rsidRPr="002A6FB7">
        <w:t>Oct,</w:t>
      </w:r>
      <w:proofErr w:type="gramEnd"/>
      <w:r w:rsidRPr="002A6FB7">
        <w:t xml:space="preserve"> 2020, mezosfera.org/climate-change-covid-19-and-the-space-cabin-a-politics-of-care-in-the-shadow-of-space-colonization.</w:t>
      </w:r>
    </w:p>
    <w:p w14:paraId="2C57FFBF" w14:textId="77777777" w:rsidR="002A6FB7" w:rsidRPr="002A6FB7" w:rsidRDefault="002A6FB7" w:rsidP="002A6FB7">
      <w:pPr>
        <w:rPr>
          <w:sz w:val="16"/>
        </w:rPr>
      </w:pPr>
      <w:r w:rsidRPr="002A6FB7">
        <w:rPr>
          <w:sz w:val="16"/>
        </w:rPr>
        <w:t xml:space="preserve">As much as dominant cultural narratives encourage us to entertain the idea that humans stand separate from and above their environments, </w:t>
      </w:r>
      <w:r w:rsidRPr="002A6FB7">
        <w:rPr>
          <w:rStyle w:val="StyleUnderline"/>
          <w:highlight w:val="cyan"/>
        </w:rPr>
        <w:t>the</w:t>
      </w:r>
      <w:r w:rsidRPr="002A6FB7">
        <w:rPr>
          <w:rStyle w:val="StyleUnderline"/>
        </w:rPr>
        <w:t xml:space="preserve"> </w:t>
      </w:r>
      <w:r w:rsidRPr="002A6FB7">
        <w:rPr>
          <w:rStyle w:val="StyleUnderline"/>
          <w:highlight w:val="cyan"/>
        </w:rPr>
        <w:t>planetary crises of climate change and COVID</w:t>
      </w:r>
      <w:r w:rsidRPr="002A6FB7">
        <w:rPr>
          <w:rStyle w:val="StyleUnderline"/>
        </w:rPr>
        <w:t xml:space="preserve">-19 </w:t>
      </w:r>
      <w:r w:rsidRPr="002A6FB7">
        <w:rPr>
          <w:rStyle w:val="StyleUnderline"/>
          <w:highlight w:val="cyan"/>
        </w:rPr>
        <w:t>are</w:t>
      </w:r>
      <w:r w:rsidRPr="002A6FB7">
        <w:rPr>
          <w:rStyle w:val="StyleUnderline"/>
        </w:rPr>
        <w:t xml:space="preserve"> painful </w:t>
      </w:r>
      <w:r w:rsidRPr="002A6FB7">
        <w:rPr>
          <w:rStyle w:val="StyleUnderline"/>
          <w:highlight w:val="cyan"/>
        </w:rPr>
        <w:t>reminders</w:t>
      </w:r>
      <w:r w:rsidRPr="002A6FB7">
        <w:rPr>
          <w:rStyle w:val="StyleUnderline"/>
        </w:rPr>
        <w:t xml:space="preserve"> of the ways in which </w:t>
      </w:r>
      <w:r w:rsidRPr="002A6FB7">
        <w:rPr>
          <w:rStyle w:val="Emphasis"/>
          <w:highlight w:val="cyan"/>
        </w:rPr>
        <w:t>human and nonhuman ecologies are perpetually entangled</w:t>
      </w:r>
      <w:r w:rsidRPr="002A6FB7">
        <w:rPr>
          <w:rStyle w:val="Emphasis"/>
        </w:rPr>
        <w:t>.</w:t>
      </w:r>
      <w:r w:rsidRPr="002A6FB7">
        <w:rPr>
          <w:sz w:val="16"/>
        </w:rPr>
        <w:t xml:space="preserve"> It is well-known that industrialized human-nonhuman relations, based on the capitalist extraction of what are considered natural resources, stand at the root of numerous environmental problems that are contributing to climate change. Animal industries – specifically the livestock industry – are one of the largest contributors to deforestation, greenhouse gas emission, and species extinctions.17 COVID-19’s believed origins in the Huanan wild animal markets and its eventual spread to humans is further testament to the ways in which our ecologies are always inseparable, with their intertwined nature here manifesting violently towards humans. Moreover, the spread of the coronavirus lays bare how local exploitation of nature can have global repercussions: the wildlife industry in China exists to this day because wildlife is considered a natural resource owned by the state, and the breeding, domestication, and trading of wildlife is encouraged by law.18</w:t>
      </w:r>
    </w:p>
    <w:p w14:paraId="46FB0FDD" w14:textId="77777777" w:rsidR="002A6FB7" w:rsidRPr="002A6FB7" w:rsidRDefault="002A6FB7" w:rsidP="002A6FB7">
      <w:pPr>
        <w:rPr>
          <w:sz w:val="16"/>
        </w:rPr>
      </w:pPr>
      <w:r w:rsidRPr="002A6FB7">
        <w:rPr>
          <w:sz w:val="16"/>
        </w:rPr>
        <w:t xml:space="preserve"> What must be made clear to those who are entertaining the idea that space habitats could provide a solution to such crises is that </w:t>
      </w:r>
      <w:r w:rsidRPr="002A6FB7">
        <w:rPr>
          <w:rStyle w:val="StyleUnderline"/>
          <w:highlight w:val="cyan"/>
        </w:rPr>
        <w:t>leaving Earth does not render</w:t>
      </w:r>
      <w:r w:rsidRPr="002A6FB7">
        <w:rPr>
          <w:rStyle w:val="StyleUnderline"/>
        </w:rPr>
        <w:t xml:space="preserve"> these </w:t>
      </w:r>
      <w:r w:rsidRPr="002A6FB7">
        <w:rPr>
          <w:rStyle w:val="StyleUnderline"/>
          <w:highlight w:val="cyan"/>
        </w:rPr>
        <w:t>entanglements</w:t>
      </w:r>
      <w:r w:rsidRPr="002A6FB7">
        <w:rPr>
          <w:rStyle w:val="StyleUnderline"/>
        </w:rPr>
        <w:t xml:space="preserve"> </w:t>
      </w:r>
      <w:r w:rsidRPr="002A6FB7">
        <w:rPr>
          <w:rStyle w:val="StyleUnderline"/>
          <w:highlight w:val="cyan"/>
        </w:rPr>
        <w:t>null</w:t>
      </w:r>
      <w:r w:rsidRPr="002A6FB7">
        <w:rPr>
          <w:rStyle w:val="StyleUnderline"/>
        </w:rPr>
        <w:t xml:space="preserve"> and void. As much as </w:t>
      </w:r>
      <w:r w:rsidRPr="002A6FB7">
        <w:rPr>
          <w:rStyle w:val="StyleUnderline"/>
          <w:highlight w:val="cyan"/>
        </w:rPr>
        <w:t>spacecraft</w:t>
      </w:r>
      <w:r w:rsidRPr="002A6FB7">
        <w:rPr>
          <w:rStyle w:val="StyleUnderline"/>
        </w:rPr>
        <w:t xml:space="preserve"> have been positioned as examples of subordinating the rules of nature to human control</w:t>
      </w:r>
      <w:r w:rsidRPr="002A6FB7">
        <w:rPr>
          <w:sz w:val="16"/>
        </w:rPr>
        <w:t xml:space="preserve">, </w:t>
      </w:r>
      <w:r w:rsidRPr="002A6FB7">
        <w:rPr>
          <w:rStyle w:val="StyleUnderline"/>
        </w:rPr>
        <w:t xml:space="preserve">their material reality only </w:t>
      </w:r>
      <w:r w:rsidRPr="002A6FB7">
        <w:rPr>
          <w:rStyle w:val="StyleUnderline"/>
          <w:highlight w:val="cyan"/>
        </w:rPr>
        <w:t>further consolidates</w:t>
      </w:r>
      <w:r w:rsidRPr="002A6FB7">
        <w:rPr>
          <w:rStyle w:val="StyleUnderline"/>
        </w:rPr>
        <w:t xml:space="preserve"> </w:t>
      </w:r>
      <w:r w:rsidRPr="002A6FB7">
        <w:rPr>
          <w:rStyle w:val="StyleUnderline"/>
          <w:highlight w:val="cyan"/>
        </w:rPr>
        <w:t xml:space="preserve">the </w:t>
      </w:r>
      <w:r w:rsidRPr="002A6FB7">
        <w:rPr>
          <w:rStyle w:val="Emphasis"/>
          <w:highlight w:val="cyan"/>
        </w:rPr>
        <w:t>reciprocity of human and nonhuman</w:t>
      </w:r>
      <w:r w:rsidRPr="002A6FB7">
        <w:rPr>
          <w:rStyle w:val="StyleUnderline"/>
        </w:rPr>
        <w:t xml:space="preserve">, including human-machine, </w:t>
      </w:r>
      <w:r w:rsidRPr="002A6FB7">
        <w:rPr>
          <w:rStyle w:val="Emphasis"/>
          <w:highlight w:val="cyan"/>
        </w:rPr>
        <w:t>relations</w:t>
      </w:r>
      <w:r w:rsidRPr="002A6FB7">
        <w:rPr>
          <w:sz w:val="16"/>
        </w:rPr>
        <w:t xml:space="preserve">. 19 Our </w:t>
      </w:r>
      <w:r w:rsidRPr="002A6FB7">
        <w:rPr>
          <w:rStyle w:val="StyleUnderline"/>
        </w:rPr>
        <w:t>dependence on our surroundings intensifies in outer space. The inhospitality of space makes even the most physically fit astronauts dependent on numerous life support systems: o</w:t>
      </w:r>
      <w:r w:rsidRPr="002A6FB7">
        <w:rPr>
          <w:sz w:val="16"/>
        </w:rPr>
        <w:t xml:space="preserve">xygen and food supplies, waste management, and humidity control are all technologically operated but </w:t>
      </w:r>
      <w:r w:rsidRPr="002A6FB7">
        <w:rPr>
          <w:rStyle w:val="StyleUnderline"/>
        </w:rPr>
        <w:t>require continuous maintenance by humans.</w:t>
      </w:r>
      <w:r w:rsidRPr="002A6FB7">
        <w:rPr>
          <w:sz w:val="16"/>
        </w:rPr>
        <w:t xml:space="preserve"> As such, ensuring the normal operation of a spacecraft is </w:t>
      </w:r>
      <w:r w:rsidRPr="002A6FB7">
        <w:rPr>
          <w:rStyle w:val="StyleUnderline"/>
        </w:rPr>
        <w:t xml:space="preserve">a relevant analogy for how </w:t>
      </w:r>
      <w:r w:rsidRPr="002A6FB7">
        <w:rPr>
          <w:rStyle w:val="StyleUnderline"/>
          <w:highlight w:val="cyan"/>
        </w:rPr>
        <w:t xml:space="preserve">a </w:t>
      </w:r>
      <w:r w:rsidRPr="002A6FB7">
        <w:rPr>
          <w:rStyle w:val="Emphasis"/>
          <w:highlight w:val="cyan"/>
        </w:rPr>
        <w:t>relationship of care</w:t>
      </w:r>
      <w:r w:rsidRPr="002A6FB7">
        <w:rPr>
          <w:rStyle w:val="StyleUnderline"/>
          <w:highlight w:val="cyan"/>
        </w:rPr>
        <w:t xml:space="preserve"> with the </w:t>
      </w:r>
      <w:r w:rsidRPr="002A6FB7">
        <w:rPr>
          <w:rStyle w:val="Emphasis"/>
          <w:highlight w:val="cyan"/>
        </w:rPr>
        <w:t>diverse life support systems on Earth could be establishe</w:t>
      </w:r>
      <w:r w:rsidRPr="002A6FB7">
        <w:rPr>
          <w:rStyle w:val="Emphasis"/>
        </w:rPr>
        <w:t>d</w:t>
      </w:r>
      <w:r w:rsidRPr="002A6FB7">
        <w:rPr>
          <w:sz w:val="16"/>
        </w:rPr>
        <w:t xml:space="preserve">.20 </w:t>
      </w:r>
    </w:p>
    <w:p w14:paraId="289C6415" w14:textId="77777777" w:rsidR="002A6FB7" w:rsidRPr="002A6FB7" w:rsidRDefault="002A6FB7" w:rsidP="002A6FB7">
      <w:pPr>
        <w:rPr>
          <w:sz w:val="16"/>
        </w:rPr>
      </w:pPr>
      <w:r w:rsidRPr="002A6FB7">
        <w:rPr>
          <w:sz w:val="16"/>
        </w:rPr>
        <w:t xml:space="preserve"> However, </w:t>
      </w:r>
      <w:r w:rsidRPr="002A6FB7">
        <w:rPr>
          <w:rStyle w:val="StyleUnderline"/>
          <w:highlight w:val="cyan"/>
        </w:rPr>
        <w:t>governments</w:t>
      </w:r>
      <w:r w:rsidRPr="002A6FB7">
        <w:rPr>
          <w:sz w:val="16"/>
        </w:rPr>
        <w:t xml:space="preserve"> and private companies </w:t>
      </w:r>
      <w:r w:rsidRPr="002A6FB7">
        <w:rPr>
          <w:rStyle w:val="StyleUnderline"/>
          <w:highlight w:val="cyan"/>
        </w:rPr>
        <w:t>have been selling people the dream of</w:t>
      </w:r>
      <w:r w:rsidRPr="002A6FB7">
        <w:rPr>
          <w:rStyle w:val="StyleUnderline"/>
        </w:rPr>
        <w:t xml:space="preserve"> human </w:t>
      </w:r>
      <w:r w:rsidRPr="002A6FB7">
        <w:rPr>
          <w:rStyle w:val="StyleUnderline"/>
          <w:highlight w:val="cyan"/>
        </w:rPr>
        <w:t>spaceflight</w:t>
      </w:r>
      <w:r w:rsidRPr="002A6FB7">
        <w:rPr>
          <w:sz w:val="16"/>
        </w:rPr>
        <w:t xml:space="preserve"> ever since the Cold War, and the </w:t>
      </w:r>
      <w:r w:rsidRPr="002A6FB7">
        <w:rPr>
          <w:rStyle w:val="StyleUnderline"/>
          <w:highlight w:val="cyan"/>
        </w:rPr>
        <w:t>origins</w:t>
      </w:r>
      <w:r w:rsidRPr="002A6FB7">
        <w:rPr>
          <w:rStyle w:val="StyleUnderline"/>
        </w:rPr>
        <w:t xml:space="preserve"> of this project </w:t>
      </w:r>
      <w:r w:rsidRPr="002A6FB7">
        <w:rPr>
          <w:rStyle w:val="StyleUnderline"/>
          <w:highlight w:val="cyan"/>
        </w:rPr>
        <w:t xml:space="preserve">in a </w:t>
      </w:r>
      <w:r w:rsidRPr="002A6FB7">
        <w:rPr>
          <w:rStyle w:val="Emphasis"/>
          <w:highlight w:val="cyan"/>
        </w:rPr>
        <w:t>military enterprise</w:t>
      </w:r>
      <w:r w:rsidRPr="002A6FB7">
        <w:rPr>
          <w:rStyle w:val="StyleUnderline"/>
        </w:rPr>
        <w:t xml:space="preserve"> have </w:t>
      </w:r>
      <w:r w:rsidRPr="002A6FB7">
        <w:rPr>
          <w:rStyle w:val="StyleUnderline"/>
          <w:highlight w:val="cyan"/>
        </w:rPr>
        <w:t>made a</w:t>
      </w:r>
      <w:r w:rsidRPr="002A6FB7">
        <w:rPr>
          <w:rStyle w:val="StyleUnderline"/>
        </w:rPr>
        <w:t xml:space="preserve"> significant </w:t>
      </w:r>
      <w:r w:rsidRPr="002A6FB7">
        <w:rPr>
          <w:rStyle w:val="StyleUnderline"/>
          <w:highlight w:val="cyan"/>
        </w:rPr>
        <w:t>mark</w:t>
      </w:r>
      <w:r w:rsidRPr="002A6FB7">
        <w:rPr>
          <w:rStyle w:val="StyleUnderline"/>
        </w:rPr>
        <w:t xml:space="preserve"> on its implications for care work</w:t>
      </w:r>
      <w:r w:rsidRPr="002A6FB7">
        <w:rPr>
          <w:sz w:val="16"/>
        </w:rPr>
        <w:t>. The world of the 1960-70s astronauts was extremely segregated: the popular narrative was that of the hypermasculine astronaut, able to cope with danger and pain without complaint, with a brave wife at home waiting for his return.21 This segregation has had a remarkable impact on the types of work which have been considered “worthy” of these hypermasculine astronauts. In fact, the first American to travel to space, Alan Shepard, explicitly objected to having to learn maintenance techniques. As historian David Mindell put it, “the hottest test pilots didn’t want to be repairmen in space.”22 Similarly, data collected from NASA’s Skylab and the International Space Station’s 4-8 expeditions reveal that the time needed to complete maintenance activities on the Environmental Control and Life Support Systems was vastly underestimated, and in some cases even completely left out of operations plans.23 Even as late as the 2000s, the gendered view of care activities aboard spacecraft persisted: regarding the first female commander of a Space Shuttle, Eileen Collins, NASA made sure that her public persona was level-headed but also “pleasing.” She was referred to as “nice.” She took care of her fellow astronauts on board, taking on emotional labor by “providing support in ways that ease[d] the long hours and tension of training.” Her Air Force nickname was Mom.24</w:t>
      </w:r>
    </w:p>
    <w:p w14:paraId="12B84875" w14:textId="77777777" w:rsidR="002A6FB7" w:rsidRPr="002A6FB7" w:rsidRDefault="002A6FB7" w:rsidP="002A6FB7">
      <w:pPr>
        <w:rPr>
          <w:sz w:val="16"/>
        </w:rPr>
      </w:pPr>
      <w:r w:rsidRPr="002A6FB7">
        <w:rPr>
          <w:sz w:val="16"/>
        </w:rPr>
        <w:t xml:space="preserve">When this article calls for a feminist critique of outer space colonization, </w:t>
      </w:r>
      <w:r w:rsidRPr="002A6FB7">
        <w:rPr>
          <w:rStyle w:val="StyleUnderline"/>
        </w:rPr>
        <w:t>the argument is not that banishing technology and returning to a “pristine” nature or some other type of utopian primitivism is going to solve our planetary crises.</w:t>
      </w:r>
      <w:r w:rsidRPr="002A6FB7">
        <w:rPr>
          <w:sz w:val="16"/>
        </w:rPr>
        <w:t xml:space="preserve"> Nor is it the point that more women need to be hired. What is being critiqued here is what Debbie </w:t>
      </w:r>
      <w:proofErr w:type="spellStart"/>
      <w:r w:rsidRPr="002A6FB7">
        <w:rPr>
          <w:sz w:val="16"/>
        </w:rPr>
        <w:t>Chachra</w:t>
      </w:r>
      <w:proofErr w:type="spellEnd"/>
      <w:r w:rsidRPr="002A6FB7">
        <w:rPr>
          <w:sz w:val="16"/>
        </w:rPr>
        <w:t xml:space="preserve"> has pointed out as a masculinist-capitalist obsession with progress and technological innovation that casts all maintenance, repair, and care work as inferior to creation.25 Much as our current experience of physical isolation during COVID-19 has exhibited, only during breakdowns are such taken-for-granted services made visible anew.26 The privileging of production obscures the societal understanding of the very real relationality of living, and the ongoing care and maintenance work required to keep human life running smoothly both on Earth and in outer space.</w:t>
      </w:r>
    </w:p>
    <w:p w14:paraId="42C06747" w14:textId="77777777" w:rsidR="002A6FB7" w:rsidRPr="002A6FB7" w:rsidRDefault="002A6FB7" w:rsidP="002A6FB7">
      <w:pPr>
        <w:rPr>
          <w:sz w:val="16"/>
        </w:rPr>
      </w:pPr>
      <w:r w:rsidRPr="002A6FB7">
        <w:rPr>
          <w:sz w:val="16"/>
        </w:rPr>
        <w:t xml:space="preserve">Therefore, the problem with extraplanetary colonization is not solely that this escape reinforces an enduring gendered opposition between exit and care, privileging the former over the latter, </w:t>
      </w:r>
      <w:r w:rsidRPr="002A6FB7">
        <w:rPr>
          <w:rStyle w:val="StyleUnderline"/>
        </w:rPr>
        <w:t xml:space="preserve">but also that </w:t>
      </w:r>
      <w:r w:rsidRPr="002A6FB7">
        <w:rPr>
          <w:rStyle w:val="StyleUnderline"/>
          <w:highlight w:val="cyan"/>
        </w:rPr>
        <w:t xml:space="preserve">machines only give the </w:t>
      </w:r>
      <w:r w:rsidRPr="002A6FB7">
        <w:rPr>
          <w:rStyle w:val="Emphasis"/>
          <w:highlight w:val="cyan"/>
        </w:rPr>
        <w:t>illusion</w:t>
      </w:r>
      <w:r w:rsidRPr="002A6FB7">
        <w:rPr>
          <w:rStyle w:val="StyleUnderline"/>
          <w:highlight w:val="cyan"/>
        </w:rPr>
        <w:t xml:space="preserve"> of providing humans with </w:t>
      </w:r>
      <w:r w:rsidRPr="002A6FB7">
        <w:rPr>
          <w:rStyle w:val="Emphasis"/>
          <w:highlight w:val="cyan"/>
        </w:rPr>
        <w:t>independence</w:t>
      </w:r>
      <w:r w:rsidRPr="002A6FB7">
        <w:rPr>
          <w:rStyle w:val="StyleUnderline"/>
          <w:highlight w:val="cyan"/>
        </w:rPr>
        <w:t xml:space="preserve"> from care work</w:t>
      </w:r>
      <w:r w:rsidRPr="002A6FB7">
        <w:rPr>
          <w:sz w:val="16"/>
        </w:rPr>
        <w:t xml:space="preserve">. </w:t>
      </w:r>
      <w:proofErr w:type="spellStart"/>
      <w:r w:rsidRPr="002A6FB7">
        <w:rPr>
          <w:sz w:val="16"/>
        </w:rPr>
        <w:t>Orsolya</w:t>
      </w:r>
      <w:proofErr w:type="spellEnd"/>
      <w:r w:rsidRPr="002A6FB7">
        <w:rPr>
          <w:sz w:val="16"/>
        </w:rPr>
        <w:t xml:space="preserve"> </w:t>
      </w:r>
      <w:proofErr w:type="spellStart"/>
      <w:r w:rsidRPr="002A6FB7">
        <w:rPr>
          <w:sz w:val="16"/>
        </w:rPr>
        <w:t>Ferencz</w:t>
      </w:r>
      <w:proofErr w:type="spellEnd"/>
      <w:r w:rsidRPr="002A6FB7">
        <w:rPr>
          <w:sz w:val="16"/>
        </w:rPr>
        <w:t xml:space="preserve">, the Hungarian Secretary of Space Affairs, claims that Hungarian machines in outer space do not break down27 but the truth </w:t>
      </w:r>
      <w:r w:rsidRPr="002A6FB7">
        <w:rPr>
          <w:rStyle w:val="StyleUnderline"/>
        </w:rPr>
        <w:t>is that machines, just like our “natural” environments, do repeatedly break down. They require maintenance</w:t>
      </w:r>
      <w:r w:rsidRPr="002A6FB7">
        <w:rPr>
          <w:sz w:val="16"/>
        </w:rPr>
        <w:t xml:space="preserve">. </w:t>
      </w:r>
      <w:r w:rsidRPr="002A6FB7">
        <w:rPr>
          <w:rStyle w:val="StyleUnderline"/>
        </w:rPr>
        <w:t xml:space="preserve">Humans whose lives are intimately intertwined with technology are all too aware of this. </w:t>
      </w:r>
      <w:r w:rsidRPr="002A6FB7">
        <w:rPr>
          <w:sz w:val="16"/>
        </w:rPr>
        <w:t xml:space="preserve">Social scientist Laura </w:t>
      </w:r>
      <w:proofErr w:type="spellStart"/>
      <w:r w:rsidRPr="002A6FB7">
        <w:rPr>
          <w:sz w:val="16"/>
        </w:rPr>
        <w:t>Forlano</w:t>
      </w:r>
      <w:proofErr w:type="spellEnd"/>
      <w:r w:rsidRPr="002A6FB7">
        <w:rPr>
          <w:sz w:val="16"/>
        </w:rPr>
        <w:t xml:space="preserve"> writes about her experience as a diabetic who uses various technologies to monitor and maintain her blood glucose levels: “With respect to my insulin pump and glucose monitor, often, I am not really sure whether I am taking care of them, or they are taking care of me.”28 This interdependence additionally applies to the care for “natural” environments which can be regularly observed, for example, in the relationship of Indigenous communities to the environment. In the </w:t>
      </w:r>
      <w:proofErr w:type="spellStart"/>
      <w:r w:rsidRPr="002A6FB7">
        <w:rPr>
          <w:sz w:val="16"/>
        </w:rPr>
        <w:t>Hā’ena</w:t>
      </w:r>
      <w:proofErr w:type="spellEnd"/>
      <w:r w:rsidRPr="002A6FB7">
        <w:rPr>
          <w:sz w:val="16"/>
        </w:rPr>
        <w:t xml:space="preserve"> community in Hawaii, for instance, not only do they always return some of the fish caught to the water as a way of thanking the ocean, but they also managed to impose a ten-year fishing moratorium around their island in 2019, which will both help the renewal of the ecosystem and the recovery of the immediate environment, allowing future generations to fish sustainably.29 With this moratorium, the </w:t>
      </w:r>
      <w:proofErr w:type="spellStart"/>
      <w:r w:rsidRPr="002A6FB7">
        <w:rPr>
          <w:sz w:val="16"/>
        </w:rPr>
        <w:t>Hā’ena</w:t>
      </w:r>
      <w:proofErr w:type="spellEnd"/>
      <w:r w:rsidRPr="002A6FB7">
        <w:rPr>
          <w:sz w:val="16"/>
        </w:rPr>
        <w:t xml:space="preserve"> are providing care-based, restorative justice: the ocean ecosystem has fallen victim to injustice (overfishing), and remedying this ought to help heal the party wounded by the injustice, which is in this case the ocean.30</w:t>
      </w:r>
    </w:p>
    <w:p w14:paraId="6A46E02A" w14:textId="77777777" w:rsidR="002A6FB7" w:rsidRPr="002A6FB7" w:rsidRDefault="002A6FB7" w:rsidP="002A6FB7">
      <w:pPr>
        <w:rPr>
          <w:sz w:val="16"/>
        </w:rPr>
      </w:pPr>
      <w:r w:rsidRPr="002A6FB7">
        <w:rPr>
          <w:sz w:val="16"/>
        </w:rPr>
        <w:t>T</w:t>
      </w:r>
      <w:r w:rsidRPr="002A6FB7">
        <w:rPr>
          <w:rStyle w:val="StyleUnderline"/>
        </w:rPr>
        <w:t>he extractive industry practices deeply embedded within Western social systems clearly propel us toward unsustainable development. Escaping Earth will not solve these problems</w:t>
      </w:r>
      <w:r w:rsidRPr="002A6FB7">
        <w:rPr>
          <w:sz w:val="16"/>
        </w:rPr>
        <w:t xml:space="preserve">. </w:t>
      </w:r>
      <w:r w:rsidRPr="002A6FB7">
        <w:rPr>
          <w:rStyle w:val="StyleUnderline"/>
        </w:rPr>
        <w:t xml:space="preserve">Rather, </w:t>
      </w:r>
      <w:r w:rsidRPr="002A6FB7">
        <w:rPr>
          <w:rStyle w:val="StyleUnderline"/>
          <w:highlight w:val="cyan"/>
        </w:rPr>
        <w:t xml:space="preserve">the solution requires a </w:t>
      </w:r>
      <w:r w:rsidRPr="002A6FB7">
        <w:rPr>
          <w:rStyle w:val="Emphasis"/>
          <w:highlight w:val="cyan"/>
        </w:rPr>
        <w:t>fundamental onto-epistemological shift</w:t>
      </w:r>
      <w:r w:rsidRPr="002A6FB7">
        <w:rPr>
          <w:rStyle w:val="StyleUnderline"/>
        </w:rPr>
        <w:t xml:space="preserve">, one </w:t>
      </w:r>
      <w:r w:rsidRPr="002A6FB7">
        <w:rPr>
          <w:rStyle w:val="StyleUnderline"/>
          <w:highlight w:val="cyan"/>
        </w:rPr>
        <w:t>that will</w:t>
      </w:r>
      <w:r w:rsidRPr="002A6FB7">
        <w:rPr>
          <w:rStyle w:val="StyleUnderline"/>
        </w:rPr>
        <w:t xml:space="preserve"> enable us to </w:t>
      </w:r>
      <w:r w:rsidRPr="002A6FB7">
        <w:rPr>
          <w:rStyle w:val="StyleUnderline"/>
          <w:highlight w:val="cyan"/>
        </w:rPr>
        <w:t xml:space="preserve">move </w:t>
      </w:r>
      <w:r w:rsidRPr="002A6FB7">
        <w:rPr>
          <w:rStyle w:val="Emphasis"/>
          <w:highlight w:val="cyan"/>
        </w:rPr>
        <w:t>away from the exploitative</w:t>
      </w:r>
      <w:r w:rsidRPr="002A6FB7">
        <w:rPr>
          <w:rStyle w:val="StyleUnderline"/>
        </w:rPr>
        <w:t xml:space="preserve"> Western-</w:t>
      </w:r>
      <w:r w:rsidRPr="002A6FB7">
        <w:rPr>
          <w:rStyle w:val="Emphasis"/>
        </w:rPr>
        <w:t xml:space="preserve">colonialist </w:t>
      </w:r>
      <w:r w:rsidRPr="002A6FB7">
        <w:rPr>
          <w:rStyle w:val="Emphasis"/>
          <w:highlight w:val="cyan"/>
        </w:rPr>
        <w:t>worldview</w:t>
      </w:r>
      <w:r w:rsidRPr="002A6FB7">
        <w:rPr>
          <w:rStyle w:val="StyleUnderline"/>
        </w:rPr>
        <w:t xml:space="preserve"> and </w:t>
      </w:r>
      <w:r w:rsidRPr="002A6FB7">
        <w:rPr>
          <w:rStyle w:val="Emphasis"/>
          <w:highlight w:val="cyan"/>
        </w:rPr>
        <w:t>towards one that prioritizes</w:t>
      </w:r>
      <w:r w:rsidRPr="002A6FB7">
        <w:rPr>
          <w:rStyle w:val="Emphasis"/>
        </w:rPr>
        <w:t xml:space="preserve"> </w:t>
      </w:r>
      <w:r w:rsidRPr="002A6FB7">
        <w:rPr>
          <w:rStyle w:val="Emphasis"/>
          <w:highlight w:val="cyan"/>
        </w:rPr>
        <w:t>care</w:t>
      </w:r>
      <w:r w:rsidRPr="002A6FB7">
        <w:rPr>
          <w:rStyle w:val="Emphasis"/>
        </w:rPr>
        <w:t xml:space="preserve"> and sustainability</w:t>
      </w:r>
      <w:r w:rsidRPr="002A6FB7">
        <w:rPr>
          <w:rStyle w:val="StyleUnderline"/>
        </w:rPr>
        <w:t>.</w:t>
      </w:r>
      <w:r w:rsidRPr="002A6FB7">
        <w:rPr>
          <w:sz w:val="16"/>
        </w:rPr>
        <w:t xml:space="preserve"> The works of feminist and Indigenous thinkers can inspire us to imagine and understand such a worldview. Numerous pre-colonial Indigenous cultures were sustainability-centric: the acceptance of the reciprocity between humans and their environment and the enforcing of the ethics of care in all areas of life were essential parts of several nations’ worldviews. Indigenous epistemologies </w:t>
      </w:r>
      <w:r w:rsidRPr="002A6FB7">
        <w:rPr>
          <w:rStyle w:val="StyleUnderline"/>
          <w:highlight w:val="cyan"/>
        </w:rPr>
        <w:t>see humans and nature</w:t>
      </w:r>
      <w:r w:rsidRPr="002A6FB7">
        <w:rPr>
          <w:rStyle w:val="StyleUnderline"/>
        </w:rPr>
        <w:t xml:space="preserve"> </w:t>
      </w:r>
      <w:r w:rsidRPr="002A6FB7">
        <w:rPr>
          <w:rStyle w:val="StyleUnderline"/>
          <w:highlight w:val="cyan"/>
        </w:rPr>
        <w:t>as members of an ecological family in which humans</w:t>
      </w:r>
      <w:r w:rsidRPr="002A6FB7">
        <w:rPr>
          <w:sz w:val="16"/>
        </w:rPr>
        <w:t xml:space="preserve">, the nonhuman beings around them (for example, badgers, antelopes) and materials (for example, water, clay) </w:t>
      </w:r>
      <w:r w:rsidRPr="002A6FB7">
        <w:rPr>
          <w:rStyle w:val="StyleUnderline"/>
        </w:rPr>
        <w:t xml:space="preserve">all </w:t>
      </w:r>
      <w:r w:rsidRPr="002A6FB7">
        <w:rPr>
          <w:rStyle w:val="StyleUnderline"/>
          <w:highlight w:val="cyan"/>
        </w:rPr>
        <w:t>form</w:t>
      </w:r>
      <w:r w:rsidRPr="002A6FB7">
        <w:rPr>
          <w:rStyle w:val="StyleUnderline"/>
        </w:rPr>
        <w:t xml:space="preserve"> part of their </w:t>
      </w:r>
      <w:r w:rsidRPr="002A6FB7">
        <w:rPr>
          <w:rStyle w:val="Emphasis"/>
          <w:highlight w:val="cyan"/>
        </w:rPr>
        <w:t>kinship structures</w:t>
      </w:r>
      <w:r w:rsidRPr="002A6FB7">
        <w:rPr>
          <w:rStyle w:val="Emphasis"/>
        </w:rPr>
        <w:t>.</w:t>
      </w:r>
      <w:r w:rsidRPr="002A6FB7">
        <w:rPr>
          <w:sz w:val="16"/>
        </w:rPr>
        <w:t xml:space="preserve">31 In Indigenous cultures that have survived colonization, such teachings and ethical approaches are passed down to this day.32 Research by Potawatomi scholar Kyle P. Whyte and Chris Cuomo demonstrate that Indigenous conceptions of care emphasize the importance of recognizing that humans, nonhumans (animals) and collectives (e.g. forests) exist in networks of interdependence. Indigenous care ethics manifest also in the fact that mutual responsibility is seen as the moral basis of relationships.33 </w:t>
      </w:r>
      <w:r w:rsidRPr="002A6FB7">
        <w:rPr>
          <w:rStyle w:val="StyleUnderline"/>
        </w:rPr>
        <w:t xml:space="preserve">An important part of this mutual responsibility is that care-based justice </w:t>
      </w:r>
      <w:r w:rsidRPr="002A6FB7">
        <w:rPr>
          <w:rStyle w:val="Emphasis"/>
        </w:rPr>
        <w:t xml:space="preserve">is </w:t>
      </w:r>
      <w:r w:rsidRPr="002A6FB7">
        <w:rPr>
          <w:rStyle w:val="Emphasis"/>
          <w:highlight w:val="cyan"/>
        </w:rPr>
        <w:t>not punishment-centered</w:t>
      </w:r>
      <w:r w:rsidRPr="002A6FB7">
        <w:rPr>
          <w:rStyle w:val="StyleUnderline"/>
          <w:highlight w:val="cyan"/>
        </w:rPr>
        <w:t xml:space="preserve"> but </w:t>
      </w:r>
      <w:r w:rsidRPr="002A6FB7">
        <w:rPr>
          <w:rStyle w:val="Emphasis"/>
          <w:highlight w:val="cyan"/>
        </w:rPr>
        <w:t>recovery-centered</w:t>
      </w:r>
      <w:r w:rsidRPr="002A6FB7">
        <w:rPr>
          <w:rStyle w:val="Emphasis"/>
        </w:rPr>
        <w:t>:</w:t>
      </w:r>
      <w:r w:rsidRPr="002A6FB7">
        <w:rPr>
          <w:rStyle w:val="StyleUnderline"/>
        </w:rPr>
        <w:t xml:space="preserve"> </w:t>
      </w:r>
      <w:r w:rsidRPr="002A6FB7">
        <w:rPr>
          <w:sz w:val="16"/>
        </w:rPr>
        <w:t xml:space="preserve">as in the example of the fishing moratorium of the </w:t>
      </w:r>
      <w:proofErr w:type="spellStart"/>
      <w:r w:rsidRPr="002A6FB7">
        <w:rPr>
          <w:sz w:val="16"/>
        </w:rPr>
        <w:t>Hā’ena</w:t>
      </w:r>
      <w:proofErr w:type="spellEnd"/>
      <w:r w:rsidRPr="002A6FB7">
        <w:rPr>
          <w:sz w:val="16"/>
        </w:rPr>
        <w:t>, it seeks to promote restorative justice for those wounded by injustice</w:t>
      </w:r>
      <w:r w:rsidRPr="002A6FB7">
        <w:rPr>
          <w:rStyle w:val="StyleUnderline"/>
        </w:rPr>
        <w:t xml:space="preserve">. This </w:t>
      </w:r>
      <w:r w:rsidRPr="002A6FB7">
        <w:rPr>
          <w:rStyle w:val="StyleUnderline"/>
          <w:highlight w:val="cyan"/>
        </w:rPr>
        <w:t>restoration</w:t>
      </w:r>
      <w:r w:rsidRPr="002A6FB7">
        <w:rPr>
          <w:rStyle w:val="StyleUnderline"/>
        </w:rPr>
        <w:t xml:space="preserve"> is </w:t>
      </w:r>
      <w:r w:rsidRPr="002A6FB7">
        <w:rPr>
          <w:rStyle w:val="StyleUnderline"/>
          <w:highlight w:val="cyan"/>
        </w:rPr>
        <w:t>aimed</w:t>
      </w:r>
      <w:r w:rsidRPr="002A6FB7">
        <w:rPr>
          <w:rStyle w:val="StyleUnderline"/>
        </w:rPr>
        <w:t xml:space="preserve"> </w:t>
      </w:r>
      <w:r w:rsidRPr="002A6FB7">
        <w:rPr>
          <w:rStyle w:val="StyleUnderline"/>
          <w:highlight w:val="cyan"/>
        </w:rPr>
        <w:t>not only at people</w:t>
      </w:r>
      <w:r w:rsidRPr="002A6FB7">
        <w:rPr>
          <w:rStyle w:val="StyleUnderline"/>
        </w:rPr>
        <w:t xml:space="preserve"> and communities, </w:t>
      </w:r>
      <w:r w:rsidRPr="002A6FB7">
        <w:rPr>
          <w:rStyle w:val="StyleUnderline"/>
          <w:highlight w:val="cyan"/>
        </w:rPr>
        <w:t>but also at nature</w:t>
      </w:r>
      <w:r w:rsidRPr="002A6FB7">
        <w:rPr>
          <w:rStyle w:val="StyleUnderline"/>
        </w:rPr>
        <w:t xml:space="preserve">.34 Similarly, </w:t>
      </w:r>
      <w:r w:rsidRPr="002A6FB7">
        <w:rPr>
          <w:rStyle w:val="Emphasis"/>
          <w:highlight w:val="cyan"/>
        </w:rPr>
        <w:t>an ethics of care</w:t>
      </w:r>
      <w:r w:rsidRPr="002A6FB7">
        <w:rPr>
          <w:rStyle w:val="StyleUnderline"/>
        </w:rPr>
        <w:t xml:space="preserve"> in feminist philosophy </w:t>
      </w:r>
      <w:r w:rsidRPr="002A6FB7">
        <w:rPr>
          <w:rStyle w:val="StyleUnderline"/>
          <w:highlight w:val="cyan"/>
        </w:rPr>
        <w:t xml:space="preserve">treats the </w:t>
      </w:r>
      <w:r w:rsidRPr="002A6FB7">
        <w:rPr>
          <w:rStyle w:val="Emphasis"/>
          <w:highlight w:val="cyan"/>
        </w:rPr>
        <w:t>state of interdependence</w:t>
      </w:r>
      <w:r w:rsidRPr="002A6FB7">
        <w:rPr>
          <w:rStyle w:val="StyleUnderline"/>
          <w:highlight w:val="cyan"/>
        </w:rPr>
        <w:t xml:space="preserve"> of human and nonhuman beings </w:t>
      </w:r>
      <w:r w:rsidRPr="002A6FB7">
        <w:rPr>
          <w:rStyle w:val="Emphasis"/>
          <w:highlight w:val="cyan"/>
        </w:rPr>
        <w:t>as a moral foundation</w:t>
      </w:r>
      <w:r w:rsidRPr="002A6FB7">
        <w:rPr>
          <w:rStyle w:val="Emphasis"/>
        </w:rPr>
        <w:t>.35</w:t>
      </w:r>
    </w:p>
    <w:p w14:paraId="3C128F23" w14:textId="77777777" w:rsidR="002A6FB7" w:rsidRPr="002A6FB7" w:rsidRDefault="002A6FB7" w:rsidP="002A6FB7">
      <w:pPr>
        <w:rPr>
          <w:sz w:val="16"/>
          <w:szCs w:val="16"/>
        </w:rPr>
      </w:pPr>
      <w:r w:rsidRPr="002A6FB7">
        <w:rPr>
          <w:sz w:val="16"/>
          <w:szCs w:val="16"/>
        </w:rPr>
        <w:t>Since all infrastructures break, they require continuous maintenance. Information scientist Steven Jackson therefore proposes that the starting point to our thinking on the human relationship to technology has to be a contemplation of “erosion, breakdown, and decay, rather than novelty, growth, and progress.”36 If we accept that our world is “always-almost-falling-apart,”37 then instead of simply focusing on technological innovation as the vessel of our salvation,38 we need to look at the ways in which the world is constantly fixed, cared for, and maintained. This, of course, does not only translate to humans’ relationship to machines, but also to our relationship to our environment –in fact, feminist scholars have already made this point about dealing with our environmental problems: historian of science Donna Haraway’s concept of “staying with the trouble”39 explicitly pleads for the foregrounding of the inherent interconnectedness and interdependence of living, and for working on restoring our broken systems. What we are looking at here is a promising paradigm shift in human-machine and human-nature relations that promotes the recognition that the processes of care and maintenance are foundational to the way humanity relates to our biotic and abiotic environments.40</w:t>
      </w:r>
    </w:p>
    <w:p w14:paraId="2F0A106D" w14:textId="77777777" w:rsidR="002A6FB7" w:rsidRPr="002A6FB7" w:rsidRDefault="002A6FB7" w:rsidP="002A6FB7">
      <w:pPr>
        <w:rPr>
          <w:sz w:val="16"/>
        </w:rPr>
      </w:pPr>
      <w:r w:rsidRPr="002A6FB7">
        <w:rPr>
          <w:sz w:val="16"/>
        </w:rPr>
        <w:t>Both life during the social isolation of COVID-19 and life in the space cabin highlight our perpetual interdependence with our environments</w:t>
      </w:r>
      <w:r w:rsidRPr="002A6FB7">
        <w:rPr>
          <w:rStyle w:val="StyleUnderline"/>
        </w:rPr>
        <w:t xml:space="preserve">. Our </w:t>
      </w:r>
      <w:r w:rsidRPr="002A6FB7">
        <w:rPr>
          <w:rStyle w:val="StyleUnderline"/>
          <w:highlight w:val="cyan"/>
        </w:rPr>
        <w:t>life support systems are in</w:t>
      </w:r>
      <w:r w:rsidRPr="002A6FB7">
        <w:rPr>
          <w:rStyle w:val="StyleUnderline"/>
        </w:rPr>
        <w:t xml:space="preserve"> a state of continuous </w:t>
      </w:r>
      <w:r w:rsidRPr="002A6FB7">
        <w:rPr>
          <w:rStyle w:val="StyleUnderline"/>
          <w:highlight w:val="cyan"/>
        </w:rPr>
        <w:t>decay</w:t>
      </w:r>
      <w:r w:rsidRPr="002A6FB7">
        <w:rPr>
          <w:rStyle w:val="StyleUnderline"/>
        </w:rPr>
        <w:t xml:space="preserve">, </w:t>
      </w:r>
      <w:r w:rsidRPr="002A6FB7">
        <w:rPr>
          <w:rStyle w:val="StyleUnderline"/>
          <w:highlight w:val="cyan"/>
        </w:rPr>
        <w:t>but</w:t>
      </w:r>
      <w:r w:rsidRPr="002A6FB7">
        <w:rPr>
          <w:rStyle w:val="StyleUnderline"/>
        </w:rPr>
        <w:t xml:space="preserve"> </w:t>
      </w:r>
      <w:r w:rsidRPr="002A6FB7">
        <w:rPr>
          <w:rStyle w:val="StyleUnderline"/>
          <w:highlight w:val="cyan"/>
        </w:rPr>
        <w:t>the solution</w:t>
      </w:r>
      <w:r w:rsidRPr="002A6FB7">
        <w:rPr>
          <w:rStyle w:val="StyleUnderline"/>
        </w:rPr>
        <w:t xml:space="preserve"> to this </w:t>
      </w:r>
      <w:r w:rsidRPr="002A6FB7">
        <w:rPr>
          <w:rStyle w:val="StyleUnderline"/>
          <w:highlight w:val="cyan"/>
        </w:rPr>
        <w:t xml:space="preserve">is </w:t>
      </w:r>
      <w:r w:rsidRPr="002A6FB7">
        <w:rPr>
          <w:rStyle w:val="Emphasis"/>
          <w:highlight w:val="cyan"/>
        </w:rPr>
        <w:t>not building more</w:t>
      </w:r>
      <w:r w:rsidRPr="002A6FB7">
        <w:rPr>
          <w:rStyle w:val="Emphasis"/>
        </w:rPr>
        <w:t xml:space="preserve"> and more invasive risk</w:t>
      </w:r>
      <w:r w:rsidRPr="002A6FB7">
        <w:rPr>
          <w:rStyle w:val="Emphasis"/>
          <w:highlight w:val="cyan"/>
        </w:rPr>
        <w:t>-mitigation</w:t>
      </w:r>
      <w:r w:rsidRPr="002A6FB7">
        <w:rPr>
          <w:rStyle w:val="StyleUnderline"/>
          <w:highlight w:val="cyan"/>
        </w:rPr>
        <w:t xml:space="preserve"> machines based on </w:t>
      </w:r>
      <w:r w:rsidRPr="002A6FB7">
        <w:rPr>
          <w:rStyle w:val="Emphasis"/>
          <w:highlight w:val="cyan"/>
        </w:rPr>
        <w:t>individualization</w:t>
      </w:r>
      <w:r w:rsidRPr="002A6FB7">
        <w:rPr>
          <w:rStyle w:val="StyleUnderline"/>
        </w:rPr>
        <w:t xml:space="preserve">, </w:t>
      </w:r>
      <w:proofErr w:type="gramStart"/>
      <w:r w:rsidRPr="002A6FB7">
        <w:rPr>
          <w:rStyle w:val="StyleUnderline"/>
        </w:rPr>
        <w:t>isolation</w:t>
      </w:r>
      <w:proofErr w:type="gramEnd"/>
      <w:r w:rsidRPr="002A6FB7">
        <w:rPr>
          <w:rStyle w:val="StyleUnderline"/>
        </w:rPr>
        <w:t xml:space="preserve"> </w:t>
      </w:r>
      <w:r w:rsidRPr="002A6FB7">
        <w:rPr>
          <w:rStyle w:val="StyleUnderline"/>
          <w:highlight w:val="cyan"/>
        </w:rPr>
        <w:t>and</w:t>
      </w:r>
      <w:r w:rsidRPr="002A6FB7">
        <w:rPr>
          <w:rStyle w:val="StyleUnderline"/>
        </w:rPr>
        <w:t xml:space="preserve"> </w:t>
      </w:r>
      <w:r w:rsidRPr="002A6FB7">
        <w:rPr>
          <w:rStyle w:val="StyleUnderline"/>
          <w:highlight w:val="cyan"/>
        </w:rPr>
        <w:t xml:space="preserve">an </w:t>
      </w:r>
      <w:r w:rsidRPr="002A6FB7">
        <w:rPr>
          <w:rStyle w:val="Emphasis"/>
          <w:highlight w:val="cyan"/>
        </w:rPr>
        <w:t>imperative of</w:t>
      </w:r>
      <w:r w:rsidRPr="002A6FB7">
        <w:rPr>
          <w:rStyle w:val="Emphasis"/>
        </w:rPr>
        <w:t xml:space="preserve"> </w:t>
      </w:r>
      <w:r w:rsidRPr="002A6FB7">
        <w:rPr>
          <w:rStyle w:val="Emphasis"/>
          <w:highlight w:val="cyan"/>
        </w:rPr>
        <w:t>absolute</w:t>
      </w:r>
      <w:r w:rsidRPr="002A6FB7">
        <w:rPr>
          <w:rStyle w:val="Emphasis"/>
        </w:rPr>
        <w:t xml:space="preserve">, one-directional </w:t>
      </w:r>
      <w:r w:rsidRPr="002A6FB7">
        <w:rPr>
          <w:rStyle w:val="Emphasis"/>
          <w:highlight w:val="cyan"/>
        </w:rPr>
        <w:t>control</w:t>
      </w:r>
      <w:r w:rsidRPr="002A6FB7">
        <w:rPr>
          <w:rStyle w:val="StyleUnderline"/>
        </w:rPr>
        <w:t xml:space="preserve">. </w:t>
      </w:r>
      <w:r w:rsidRPr="002A6FB7">
        <w:rPr>
          <w:rStyle w:val="StyleUnderline"/>
          <w:highlight w:val="cyan"/>
        </w:rPr>
        <w:t>Instead, a better</w:t>
      </w:r>
      <w:r w:rsidRPr="002A6FB7">
        <w:rPr>
          <w:rStyle w:val="StyleUnderline"/>
        </w:rPr>
        <w:t xml:space="preserve">, safer, more sustainable </w:t>
      </w:r>
      <w:r w:rsidRPr="002A6FB7">
        <w:rPr>
          <w:rStyle w:val="StyleUnderline"/>
          <w:highlight w:val="cyan"/>
        </w:rPr>
        <w:t xml:space="preserve">future starts with </w:t>
      </w:r>
      <w:r w:rsidRPr="002A6FB7">
        <w:rPr>
          <w:rStyle w:val="Emphasis"/>
          <w:highlight w:val="cyan"/>
        </w:rPr>
        <w:t>acknowledging one’s place in a web of interdependent relationships</w:t>
      </w:r>
      <w:r w:rsidRPr="002A6FB7">
        <w:rPr>
          <w:sz w:val="16"/>
        </w:rPr>
        <w:t xml:space="preserve">.41 Among other steps, this means that instead of acting as though our biotic and abiotic infrastructures can endlessly care for us, we need to care for them in return. This entails not only planting new forests and cleaning up shorelines, but also policy decisions such as the fishing moratorium mentioned above. As anthropologist </w:t>
      </w:r>
      <w:proofErr w:type="spellStart"/>
      <w:r w:rsidRPr="002A6FB7">
        <w:rPr>
          <w:sz w:val="16"/>
        </w:rPr>
        <w:t>Gökçe</w:t>
      </w:r>
      <w:proofErr w:type="spellEnd"/>
      <w:r w:rsidRPr="002A6FB7">
        <w:rPr>
          <w:sz w:val="16"/>
        </w:rPr>
        <w:t xml:space="preserve"> </w:t>
      </w:r>
      <w:proofErr w:type="spellStart"/>
      <w:r w:rsidRPr="002A6FB7">
        <w:rPr>
          <w:sz w:val="16"/>
        </w:rPr>
        <w:t>Günel</w:t>
      </w:r>
      <w:proofErr w:type="spellEnd"/>
      <w:r w:rsidRPr="002A6FB7">
        <w:rPr>
          <w:sz w:val="16"/>
        </w:rPr>
        <w:t xml:space="preserve"> indicates, even the technologies used for the harvesting of renewable energies require maintenance: solar panels, for example, need to be wiped clean of dust and sand regularly.42 Thinking through the lens of maintenance and care also means providing infrastructures for effectively repairing machines as opposed to producing e-waste and continuously buying new ones which are thrown away once a smarter version is released. Additionally, it means respecting and paying </w:t>
      </w:r>
      <w:proofErr w:type="spellStart"/>
      <w:r w:rsidRPr="002A6FB7">
        <w:rPr>
          <w:sz w:val="16"/>
        </w:rPr>
        <w:t>theworkers</w:t>
      </w:r>
      <w:proofErr w:type="spellEnd"/>
      <w:r w:rsidRPr="002A6FB7">
        <w:rPr>
          <w:sz w:val="16"/>
        </w:rPr>
        <w:t xml:space="preserve"> who are cleaning our hospitals, nursing our sick and harvesting food – most of them immigrants, predominantly women43 – better, as they are the reason we have clean hospitals, transport, and food on our tables, even during a global pandemic.44</w:t>
      </w:r>
    </w:p>
    <w:p w14:paraId="74DFF6E3" w14:textId="57430AA7" w:rsidR="002A6FB7" w:rsidRPr="002A6FB7" w:rsidRDefault="002A6FB7" w:rsidP="002A6FB7">
      <w:pPr>
        <w:pStyle w:val="Heading2"/>
        <w:rPr>
          <w:rFonts w:cs="Times New Roman"/>
        </w:rPr>
      </w:pPr>
      <w:r w:rsidRPr="002A6FB7">
        <w:rPr>
          <w:rFonts w:cs="Times New Roman"/>
        </w:rPr>
        <w:t>OFF</w:t>
      </w:r>
    </w:p>
    <w:p w14:paraId="41FC94DD" w14:textId="6C3D9912" w:rsidR="002A6FB7" w:rsidRPr="002A6FB7" w:rsidRDefault="002A6FB7" w:rsidP="002A6FB7">
      <w:pPr>
        <w:pStyle w:val="Heading3"/>
        <w:rPr>
          <w:rFonts w:cs="Times New Roman"/>
        </w:rPr>
      </w:pPr>
      <w:r w:rsidRPr="002A6FB7">
        <w:rPr>
          <w:rFonts w:cs="Times New Roman"/>
        </w:rPr>
        <w:t>NC – CP</w:t>
      </w:r>
    </w:p>
    <w:p w14:paraId="12263E74" w14:textId="77777777" w:rsidR="002A6FB7" w:rsidRPr="002A6FB7" w:rsidRDefault="002A6FB7" w:rsidP="002A6FB7">
      <w:pPr>
        <w:pStyle w:val="Heading4"/>
        <w:rPr>
          <w:rFonts w:cs="Times New Roman"/>
        </w:rPr>
      </w:pPr>
      <w:r w:rsidRPr="002A6FB7">
        <w:rPr>
          <w:rFonts w:cs="Times New Roman"/>
        </w:rPr>
        <w:t>Ukraine ought to create significant subsidies for private entities to create terrestrially accessible blockchain verification computing centers and cryptocurrency mining centers on the Moon and Deep Space. Ukraine should restrict all other forms of appropriation of outer space by private entities.</w:t>
      </w:r>
    </w:p>
    <w:p w14:paraId="6036A5CE" w14:textId="77777777" w:rsidR="002A6FB7" w:rsidRPr="002A6FB7" w:rsidRDefault="002A6FB7" w:rsidP="002A6FB7"/>
    <w:p w14:paraId="2B83BC7C" w14:textId="77777777" w:rsidR="002A6FB7" w:rsidRPr="002A6FB7" w:rsidRDefault="002A6FB7" w:rsidP="002A6FB7">
      <w:pPr>
        <w:pStyle w:val="Heading4"/>
        <w:rPr>
          <w:rFonts w:cs="Times New Roman"/>
        </w:rPr>
      </w:pPr>
      <w:r w:rsidRPr="002A6FB7">
        <w:rPr>
          <w:rFonts w:cs="Times New Roman"/>
        </w:rPr>
        <w:t xml:space="preserve">Bans means to prohibit or forbid permanently </w:t>
      </w:r>
    </w:p>
    <w:p w14:paraId="77E2A30E" w14:textId="77777777" w:rsidR="002A6FB7" w:rsidRPr="002A6FB7" w:rsidRDefault="002A6FB7" w:rsidP="002A6FB7">
      <w:r w:rsidRPr="002A6FB7">
        <w:rPr>
          <w:rStyle w:val="Style13ptBold"/>
        </w:rPr>
        <w:t>Collings ND</w:t>
      </w:r>
      <w:r w:rsidRPr="002A6FB7">
        <w:t xml:space="preserve"> https://www.collinsdictionary.com/us/dictionary/english/ban</w:t>
      </w:r>
    </w:p>
    <w:p w14:paraId="4C965143" w14:textId="77777777" w:rsidR="002A6FB7" w:rsidRPr="002A6FB7" w:rsidRDefault="002A6FB7" w:rsidP="002A6FB7">
      <w:pPr>
        <w:rPr>
          <w:rStyle w:val="Emphasis"/>
        </w:rPr>
      </w:pPr>
      <w:r w:rsidRPr="002A6FB7">
        <w:rPr>
          <w:rStyle w:val="Emphasis"/>
          <w:highlight w:val="cyan"/>
        </w:rPr>
        <w:t>ban</w:t>
      </w:r>
    </w:p>
    <w:p w14:paraId="3DB856E0" w14:textId="77777777" w:rsidR="002A6FB7" w:rsidRPr="002A6FB7" w:rsidRDefault="002A6FB7" w:rsidP="002A6FB7">
      <w:pPr>
        <w:rPr>
          <w:sz w:val="16"/>
        </w:rPr>
      </w:pPr>
      <w:r w:rsidRPr="002A6FB7">
        <w:rPr>
          <w:sz w:val="16"/>
        </w:rPr>
        <w:t>(</w:t>
      </w:r>
      <w:proofErr w:type="spellStart"/>
      <w:r w:rsidRPr="002A6FB7">
        <w:rPr>
          <w:sz w:val="16"/>
        </w:rPr>
        <w:t>bæn</w:t>
      </w:r>
      <w:proofErr w:type="spellEnd"/>
      <w:r w:rsidRPr="002A6FB7">
        <w:rPr>
          <w:sz w:val="16"/>
        </w:rPr>
        <w:t>)</w:t>
      </w:r>
    </w:p>
    <w:p w14:paraId="63E9998D" w14:textId="77777777" w:rsidR="002A6FB7" w:rsidRPr="002A6FB7" w:rsidRDefault="002A6FB7" w:rsidP="002A6FB7">
      <w:pPr>
        <w:rPr>
          <w:sz w:val="16"/>
        </w:rPr>
      </w:pPr>
      <w:r w:rsidRPr="002A6FB7">
        <w:rPr>
          <w:sz w:val="16"/>
        </w:rPr>
        <w:t>Word forms: bans, banning, banned</w:t>
      </w:r>
    </w:p>
    <w:p w14:paraId="13B4AFAF" w14:textId="77777777" w:rsidR="002A6FB7" w:rsidRPr="002A6FB7" w:rsidRDefault="002A6FB7" w:rsidP="002A6FB7">
      <w:pPr>
        <w:rPr>
          <w:sz w:val="16"/>
        </w:rPr>
      </w:pPr>
      <w:r w:rsidRPr="002A6FB7">
        <w:rPr>
          <w:sz w:val="16"/>
        </w:rPr>
        <w:t>1. TRANSITIVE VERB</w:t>
      </w:r>
    </w:p>
    <w:p w14:paraId="15C490E9" w14:textId="77777777" w:rsidR="002A6FB7" w:rsidRPr="002A6FB7" w:rsidRDefault="002A6FB7" w:rsidP="002A6FB7">
      <w:pPr>
        <w:rPr>
          <w:sz w:val="16"/>
        </w:rPr>
      </w:pPr>
      <w:r w:rsidRPr="002A6FB7">
        <w:rPr>
          <w:rStyle w:val="StyleUnderline"/>
          <w:highlight w:val="cyan"/>
        </w:rPr>
        <w:t>To ban something means to state officially that it must not be done, shown, or used</w:t>
      </w:r>
      <w:r w:rsidRPr="002A6FB7">
        <w:rPr>
          <w:sz w:val="16"/>
        </w:rPr>
        <w:t>.</w:t>
      </w:r>
    </w:p>
    <w:p w14:paraId="30F8074C" w14:textId="77777777" w:rsidR="002A6FB7" w:rsidRPr="002A6FB7" w:rsidRDefault="002A6FB7" w:rsidP="002A6FB7">
      <w:pPr>
        <w:rPr>
          <w:sz w:val="16"/>
        </w:rPr>
      </w:pPr>
      <w:r w:rsidRPr="002A6FB7">
        <w:rPr>
          <w:sz w:val="16"/>
        </w:rPr>
        <w:t xml:space="preserve">Canada will ban smoking in all offices later this year. </w:t>
      </w:r>
    </w:p>
    <w:p w14:paraId="363CC17B" w14:textId="77777777" w:rsidR="002A6FB7" w:rsidRPr="002A6FB7" w:rsidRDefault="002A6FB7" w:rsidP="002A6FB7">
      <w:pPr>
        <w:rPr>
          <w:sz w:val="16"/>
        </w:rPr>
      </w:pPr>
      <w:r w:rsidRPr="002A6FB7">
        <w:rPr>
          <w:sz w:val="16"/>
        </w:rPr>
        <w:t xml:space="preserve">Last year arms sales were banned. </w:t>
      </w:r>
    </w:p>
    <w:p w14:paraId="53D7617A" w14:textId="77777777" w:rsidR="002A6FB7" w:rsidRPr="002A6FB7" w:rsidRDefault="002A6FB7" w:rsidP="002A6FB7">
      <w:pPr>
        <w:rPr>
          <w:sz w:val="16"/>
        </w:rPr>
      </w:pPr>
      <w:r w:rsidRPr="002A6FB7">
        <w:rPr>
          <w:rStyle w:val="Emphasis"/>
          <w:highlight w:val="cyan"/>
        </w:rPr>
        <w:t>Synonyms: prohibit,</w:t>
      </w:r>
      <w:r w:rsidRPr="002A6FB7">
        <w:rPr>
          <w:sz w:val="16"/>
        </w:rPr>
        <w:t xml:space="preserve"> black, bar, block   More Synonyms of ban</w:t>
      </w:r>
    </w:p>
    <w:p w14:paraId="08C35E57" w14:textId="77777777" w:rsidR="002A6FB7" w:rsidRPr="002A6FB7" w:rsidRDefault="002A6FB7" w:rsidP="002A6FB7"/>
    <w:p w14:paraId="4A06DAFD" w14:textId="77777777" w:rsidR="002A6FB7" w:rsidRPr="002A6FB7" w:rsidRDefault="002A6FB7" w:rsidP="002A6FB7">
      <w:pPr>
        <w:pStyle w:val="Heading4"/>
        <w:rPr>
          <w:rFonts w:cs="Times New Roman"/>
        </w:rPr>
      </w:pPr>
      <w:r w:rsidRPr="002A6FB7">
        <w:rPr>
          <w:rFonts w:cs="Times New Roman"/>
        </w:rPr>
        <w:t xml:space="preserve">Climate-motivated </w:t>
      </w:r>
      <w:r w:rsidRPr="002A6FB7">
        <w:rPr>
          <w:rFonts w:cs="Times New Roman"/>
          <w:u w:val="single"/>
        </w:rPr>
        <w:t>terrestrial</w:t>
      </w:r>
      <w:r w:rsidRPr="002A6FB7">
        <w:rPr>
          <w:rFonts w:cs="Times New Roman"/>
        </w:rPr>
        <w:t xml:space="preserve"> mining </w:t>
      </w:r>
      <w:r w:rsidRPr="002A6FB7">
        <w:rPr>
          <w:rFonts w:cs="Times New Roman"/>
          <w:u w:val="single"/>
        </w:rPr>
        <w:t>regulations</w:t>
      </w:r>
      <w:r w:rsidRPr="002A6FB7">
        <w:rPr>
          <w:rFonts w:cs="Times New Roman"/>
        </w:rPr>
        <w:t xml:space="preserve"> kill crypto now – those don’t get applied to space because of unique </w:t>
      </w:r>
      <w:r w:rsidRPr="002A6FB7">
        <w:rPr>
          <w:rFonts w:cs="Times New Roman"/>
          <w:u w:val="single"/>
        </w:rPr>
        <w:t>environments</w:t>
      </w:r>
      <w:r w:rsidRPr="002A6FB7">
        <w:rPr>
          <w:rFonts w:cs="Times New Roman"/>
        </w:rPr>
        <w:t xml:space="preserve"> – that saves crypto with sufficient private investment </w:t>
      </w:r>
    </w:p>
    <w:p w14:paraId="040BFC46" w14:textId="77777777" w:rsidR="002A6FB7" w:rsidRPr="002A6FB7" w:rsidRDefault="002A6FB7" w:rsidP="002A6FB7">
      <w:r w:rsidRPr="002A6FB7">
        <w:rPr>
          <w:rStyle w:val="Style13ptBold"/>
        </w:rPr>
        <w:t>Greene 21</w:t>
      </w:r>
      <w:r w:rsidRPr="002A6FB7">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w:t>
      </w:r>
      <w:proofErr w:type="spellStart"/>
      <w:r w:rsidRPr="002A6FB7">
        <w:t>Hardfork</w:t>
      </w:r>
      <w:proofErr w:type="spellEnd"/>
      <w:r w:rsidRPr="002A6FB7">
        <w:t>, 8 June 2021, thenextweb.com/news/bitcoin-billionaires-build-cryptocurrency-miners-on-moon-bitcoin.</w:t>
      </w:r>
    </w:p>
    <w:p w14:paraId="5AD9AD2B" w14:textId="77777777" w:rsidR="002A6FB7" w:rsidRPr="002A6FB7" w:rsidRDefault="002A6FB7" w:rsidP="002A6FB7">
      <w:pPr>
        <w:rPr>
          <w:rStyle w:val="StyleUnderline"/>
        </w:rPr>
      </w:pPr>
      <w:r w:rsidRPr="002A6FB7">
        <w:rPr>
          <w:rStyle w:val="StyleUnderline"/>
        </w:rPr>
        <w:t xml:space="preserve">Space exploration and exploitation have traditionally been nationalist endeavors. But the rise of the 12-digit billionaire has suddenly made </w:t>
      </w:r>
      <w:r w:rsidRPr="002A6FB7">
        <w:rPr>
          <w:rStyle w:val="Emphasis"/>
        </w:rPr>
        <w:t xml:space="preserve">outer space look like open territory. </w:t>
      </w:r>
      <w:r w:rsidRPr="002A6FB7">
        <w:rPr>
          <w:sz w:val="16"/>
        </w:rPr>
        <w:t xml:space="preserve">The </w:t>
      </w:r>
      <w:proofErr w:type="gramStart"/>
      <w:r w:rsidRPr="002A6FB7">
        <w:rPr>
          <w:sz w:val="16"/>
        </w:rPr>
        <w:t>players</w:t>
      </w:r>
      <w:proofErr w:type="gramEnd"/>
      <w:r w:rsidRPr="002A6FB7">
        <w:rPr>
          <w:sz w:val="16"/>
        </w:rPr>
        <w:t xml:space="preserve">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w:t>
      </w:r>
      <w:proofErr w:type="gramStart"/>
      <w:r w:rsidRPr="002A6FB7">
        <w:rPr>
          <w:sz w:val="16"/>
        </w:rPr>
        <w:t>But,</w:t>
      </w:r>
      <w:proofErr w:type="gramEnd"/>
      <w:r w:rsidRPr="002A6FB7">
        <w:rPr>
          <w:sz w:val="16"/>
        </w:rPr>
        <w:t xml:space="preserve">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2A6FB7">
        <w:rPr>
          <w:rStyle w:val="Emphasis"/>
          <w:highlight w:val="cyan"/>
        </w:rPr>
        <w:t>Space for profit</w:t>
      </w:r>
      <w:r w:rsidRPr="002A6FB7">
        <w:rPr>
          <w:rStyle w:val="Emphasis"/>
        </w:rPr>
        <w:t xml:space="preserve"> </w:t>
      </w:r>
      <w:proofErr w:type="gramStart"/>
      <w:r w:rsidRPr="002A6FB7">
        <w:rPr>
          <w:sz w:val="16"/>
        </w:rPr>
        <w:t>In</w:t>
      </w:r>
      <w:proofErr w:type="gramEnd"/>
      <w:r w:rsidRPr="002A6FB7">
        <w:rPr>
          <w:sz w:val="16"/>
        </w:rPr>
        <w:t xml:space="preserve">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w:t>
      </w:r>
      <w:proofErr w:type="gramStart"/>
      <w:r w:rsidRPr="002A6FB7">
        <w:rPr>
          <w:sz w:val="16"/>
        </w:rPr>
        <w:t>have to</w:t>
      </w:r>
      <w:proofErr w:type="gramEnd"/>
      <w:r w:rsidRPr="002A6FB7">
        <w:rPr>
          <w:sz w:val="16"/>
        </w:rPr>
        <w:t xml:space="preserve">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2A6FB7">
        <w:rPr>
          <w:rStyle w:val="StyleUnderline"/>
        </w:rPr>
        <w:t xml:space="preserve">there’s more than one kind of mining you can do in space. </w:t>
      </w:r>
      <w:r w:rsidRPr="002A6FB7">
        <w:rPr>
          <w:rStyle w:val="Emphasis"/>
          <w:highlight w:val="cyan"/>
        </w:rPr>
        <w:t>Enter cryptocurrency</w:t>
      </w:r>
      <w:r w:rsidRPr="002A6FB7">
        <w:rPr>
          <w:rStyle w:val="Emphasis"/>
        </w:rPr>
        <w:t xml:space="preserve"> and the future </w:t>
      </w:r>
      <w:r w:rsidRPr="002A6FB7">
        <w:rPr>
          <w:sz w:val="16"/>
        </w:rPr>
        <w:t xml:space="preserve">Elon </w:t>
      </w:r>
      <w:r w:rsidRPr="002A6FB7">
        <w:rPr>
          <w:rStyle w:val="StyleUnderline"/>
          <w:highlight w:val="cyan"/>
        </w:rPr>
        <w:t>Musk</w:t>
      </w:r>
      <w:r w:rsidRPr="002A6FB7">
        <w:rPr>
          <w:sz w:val="16"/>
        </w:rPr>
        <w:t xml:space="preserve"> </w:t>
      </w:r>
      <w:r w:rsidRPr="002A6FB7">
        <w:rPr>
          <w:rStyle w:val="StyleUnderline"/>
        </w:rPr>
        <w:t xml:space="preserve">recently </w:t>
      </w:r>
      <w:r w:rsidRPr="002A6FB7">
        <w:rPr>
          <w:rStyle w:val="StyleUnderline"/>
          <w:highlight w:val="cyan"/>
        </w:rPr>
        <w:t>got involved</w:t>
      </w:r>
      <w:r w:rsidRPr="002A6FB7">
        <w:rPr>
          <w:rStyle w:val="StyleUnderline"/>
        </w:rPr>
        <w:t xml:space="preserve"> in</w:t>
      </w:r>
      <w:r w:rsidRPr="002A6FB7">
        <w:rPr>
          <w:sz w:val="16"/>
        </w:rPr>
        <w:t xml:space="preserve"> a friendly space race, but this time it has nothing to do with competition over rockets or government contracts. He’s racing against </w:t>
      </w:r>
      <w:proofErr w:type="spellStart"/>
      <w:r w:rsidRPr="002A6FB7">
        <w:rPr>
          <w:rStyle w:val="StyleUnderline"/>
        </w:rPr>
        <w:t>BitMEX</w:t>
      </w:r>
      <w:proofErr w:type="spellEnd"/>
      <w:r w:rsidRPr="002A6FB7">
        <w:rPr>
          <w:sz w:val="16"/>
        </w:rPr>
        <w:t xml:space="preserve">, </w:t>
      </w:r>
      <w:r w:rsidRPr="002A6FB7">
        <w:rPr>
          <w:rStyle w:val="StyleUnderline"/>
        </w:rPr>
        <w:t xml:space="preserve">a cryptocurrency exchange and derivative platform, </w:t>
      </w:r>
      <w:r w:rsidRPr="002A6FB7">
        <w:rPr>
          <w:rStyle w:val="StyleUnderline"/>
          <w:highlight w:val="cyan"/>
        </w:rPr>
        <w:t>to see who can get</w:t>
      </w:r>
      <w:r w:rsidRPr="002A6FB7">
        <w:rPr>
          <w:rStyle w:val="StyleUnderline"/>
        </w:rPr>
        <w:t xml:space="preserve"> a </w:t>
      </w:r>
      <w:r w:rsidRPr="002A6FB7">
        <w:rPr>
          <w:rStyle w:val="Emphasis"/>
          <w:highlight w:val="cyan"/>
        </w:rPr>
        <w:t>cryptocurrency</w:t>
      </w:r>
      <w:r w:rsidRPr="002A6FB7">
        <w:rPr>
          <w:rStyle w:val="Emphasis"/>
        </w:rPr>
        <w:t xml:space="preserve"> </w:t>
      </w:r>
      <w:r w:rsidRPr="002A6FB7">
        <w:rPr>
          <w:rStyle w:val="Emphasis"/>
          <w:highlight w:val="cyan"/>
        </w:rPr>
        <w:t>on the Moon</w:t>
      </w:r>
      <w:r w:rsidRPr="002A6FB7">
        <w:rPr>
          <w:rStyle w:val="Emphasis"/>
        </w:rPr>
        <w:t xml:space="preserve"> first. </w:t>
      </w:r>
      <w:r w:rsidRPr="002A6FB7">
        <w:rPr>
          <w:sz w:val="16"/>
        </w:rPr>
        <w:t xml:space="preserve">If you’re curious about how that works, here’s a snippet from </w:t>
      </w:r>
      <w:proofErr w:type="spellStart"/>
      <w:r w:rsidRPr="002A6FB7">
        <w:rPr>
          <w:sz w:val="16"/>
        </w:rPr>
        <w:t>BitMEX’s</w:t>
      </w:r>
      <w:proofErr w:type="spellEnd"/>
      <w:r w:rsidRPr="002A6FB7">
        <w:rPr>
          <w:sz w:val="16"/>
        </w:rPr>
        <w:t xml:space="preserve"> official announcement: </w:t>
      </w:r>
      <w:proofErr w:type="spellStart"/>
      <w:r w:rsidRPr="002A6FB7">
        <w:rPr>
          <w:sz w:val="16"/>
        </w:rPr>
        <w:t>BitMEX</w:t>
      </w:r>
      <w:proofErr w:type="spellEnd"/>
      <w:r w:rsidRPr="002A6FB7">
        <w:rPr>
          <w:sz w:val="16"/>
        </w:rPr>
        <w:t xml:space="preserve"> will mint a one-of-a-kind physical bitcoin, </w:t>
      </w:r>
      <w:proofErr w:type="gramStart"/>
      <w:r w:rsidRPr="002A6FB7">
        <w:rPr>
          <w:sz w:val="16"/>
        </w:rPr>
        <w:t>similar to</w:t>
      </w:r>
      <w:proofErr w:type="gramEnd"/>
      <w:r w:rsidRPr="002A6FB7">
        <w:rPr>
          <w:sz w:val="16"/>
        </w:rPr>
        <w:t xml:space="preserve"> the </w:t>
      </w:r>
      <w:proofErr w:type="spellStart"/>
      <w:r w:rsidRPr="002A6FB7">
        <w:rPr>
          <w:sz w:val="16"/>
        </w:rPr>
        <w:t>Casascius</w:t>
      </w:r>
      <w:proofErr w:type="spellEnd"/>
      <w:r w:rsidRPr="002A6FB7">
        <w:rPr>
          <w:sz w:val="16"/>
        </w:rPr>
        <w:t xml:space="preserve"> coins of 2013, which will be delivered to the Moon by Astrobotic. The coin will hold one bitcoin at an address to be publicly released, underneath a tamper-evident hologram covering. The coin will proudly display the </w:t>
      </w:r>
      <w:proofErr w:type="spellStart"/>
      <w:r w:rsidRPr="002A6FB7">
        <w:rPr>
          <w:sz w:val="16"/>
        </w:rPr>
        <w:t>BitMEX</w:t>
      </w:r>
      <w:proofErr w:type="spellEnd"/>
      <w:r w:rsidRPr="002A6FB7">
        <w:rPr>
          <w:sz w:val="16"/>
        </w:rPr>
        <w:t xml:space="preserve"> name, the </w:t>
      </w:r>
      <w:proofErr w:type="gramStart"/>
      <w:r w:rsidRPr="002A6FB7">
        <w:rPr>
          <w:sz w:val="16"/>
        </w:rPr>
        <w:t>mission</w:t>
      </w:r>
      <w:proofErr w:type="gramEnd"/>
      <w:r w:rsidRPr="002A6FB7">
        <w:rPr>
          <w:sz w:val="16"/>
        </w:rPr>
        <w:t xml:space="preserve"> name, the date it was minted and the bitcoin price at the time of minting. According to </w:t>
      </w:r>
      <w:proofErr w:type="spellStart"/>
      <w:r w:rsidRPr="002A6FB7">
        <w:rPr>
          <w:sz w:val="16"/>
        </w:rPr>
        <w:t>BitMEX</w:t>
      </w:r>
      <w:proofErr w:type="spellEnd"/>
      <w:r w:rsidRPr="002A6FB7">
        <w:rPr>
          <w:sz w:val="16"/>
        </w:rPr>
        <w:t xml:space="preserve">, this isn’t just a ceremonial or token delivery. The coin itself is a hardware wallet containing an actual Bitcoin, so its value will change with the value of the BTC here on Earth. In other words, </w:t>
      </w:r>
      <w:proofErr w:type="spellStart"/>
      <w:r w:rsidRPr="002A6FB7">
        <w:rPr>
          <w:sz w:val="16"/>
        </w:rPr>
        <w:t>BitMEX</w:t>
      </w:r>
      <w:proofErr w:type="spellEnd"/>
      <w:r w:rsidRPr="002A6FB7">
        <w:rPr>
          <w:sz w:val="16"/>
        </w:rPr>
        <w:t xml:space="preserve"> is sending a literal treasure to the Moon for anyone brave (or rich) enough to retrieve it. Per the company’s blog post: A moon surface background with text superimposed, quote below Credit: </w:t>
      </w:r>
      <w:proofErr w:type="spellStart"/>
      <w:r w:rsidRPr="002A6FB7">
        <w:rPr>
          <w:sz w:val="16"/>
        </w:rPr>
        <w:t>BitMEX</w:t>
      </w:r>
      <w:proofErr w:type="spellEnd"/>
      <w:r w:rsidRPr="002A6FB7">
        <w:rPr>
          <w:sz w:val="16"/>
        </w:rPr>
        <w:t xml:space="preserve">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2A6FB7">
        <w:rPr>
          <w:rStyle w:val="StyleUnderline"/>
        </w:rPr>
        <w:t xml:space="preserve">What’s </w:t>
      </w:r>
      <w:r w:rsidRPr="002A6FB7">
        <w:rPr>
          <w:rStyle w:val="Emphasis"/>
          <w:highlight w:val="cyan"/>
        </w:rPr>
        <w:t>the end game for crypt</w:t>
      </w:r>
      <w:r w:rsidRPr="002A6FB7">
        <w:rPr>
          <w:rStyle w:val="Emphasis"/>
        </w:rPr>
        <w:t xml:space="preserve">ocurrency in space? </w:t>
      </w:r>
      <w:r w:rsidRPr="002A6FB7">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w:t>
      </w:r>
      <w:proofErr w:type="spellStart"/>
      <w:r w:rsidRPr="002A6FB7">
        <w:rPr>
          <w:sz w:val="16"/>
        </w:rPr>
        <w:t>Arnault</w:t>
      </w:r>
      <w:proofErr w:type="spellEnd"/>
      <w:r w:rsidRPr="002A6FB7">
        <w:rPr>
          <w:sz w:val="16"/>
        </w:rPr>
        <w:t xml:space="preserve">, whose $193.6 billion empire edges out Jeff Bezos’ $189 billion. At some point, if Bezos wants to pull away with it or Elon Musk wants to close the widening gap between his $151.4 billion and a </w:t>
      </w:r>
      <w:proofErr w:type="gramStart"/>
      <w:r w:rsidRPr="002A6FB7">
        <w:rPr>
          <w:sz w:val="16"/>
        </w:rPr>
        <w:t>first place</w:t>
      </w:r>
      <w:proofErr w:type="gramEnd"/>
      <w:r w:rsidRPr="002A6FB7">
        <w:rPr>
          <w:sz w:val="16"/>
        </w:rPr>
        <w:t xml:space="preserve"> finish, the world’s richest people are going to have to do more than squeeze terrestrial markets for every last drop of profit. That’s why many experts view Elon Musk’s heavy involvement in cryptocurrency as the potential difference maker. On any given day the Tesla, SpaceX, and </w:t>
      </w:r>
      <w:proofErr w:type="spellStart"/>
      <w:r w:rsidRPr="002A6FB7">
        <w:rPr>
          <w:sz w:val="16"/>
        </w:rPr>
        <w:t>Neuralink</w:t>
      </w:r>
      <w:proofErr w:type="spellEnd"/>
      <w:r w:rsidRPr="002A6FB7">
        <w:rPr>
          <w:sz w:val="16"/>
        </w:rPr>
        <w:t xml:space="preserve">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w:t>
      </w:r>
      <w:proofErr w:type="spellStart"/>
      <w:r w:rsidRPr="002A6FB7">
        <w:rPr>
          <w:sz w:val="16"/>
        </w:rPr>
        <w:t>cryptomarket</w:t>
      </w:r>
      <w:proofErr w:type="spellEnd"/>
      <w:r w:rsidRPr="002A6FB7">
        <w:rPr>
          <w:sz w:val="16"/>
        </w:rPr>
        <w:t xml:space="preserve">. But that’s not the only purpose they serve. These acts remind us that people like Musk and Bezos can do anything they want. If they want to put a coin on the Moon, they have the means to do it. And, for example, </w:t>
      </w:r>
      <w:r w:rsidRPr="002A6FB7">
        <w:rPr>
          <w:rStyle w:val="StyleUnderline"/>
          <w:highlight w:val="cyan"/>
        </w:rPr>
        <w:t>if Musk</w:t>
      </w:r>
      <w:r w:rsidRPr="002A6FB7">
        <w:rPr>
          <w:rStyle w:val="StyleUnderline"/>
        </w:rPr>
        <w:t xml:space="preserve"> or Bezos suddenly </w:t>
      </w:r>
      <w:r w:rsidRPr="002A6FB7">
        <w:rPr>
          <w:rStyle w:val="StyleUnderline"/>
          <w:highlight w:val="cyan"/>
        </w:rPr>
        <w:t>wanted to solve</w:t>
      </w:r>
      <w:r w:rsidRPr="002A6FB7">
        <w:rPr>
          <w:rStyle w:val="StyleUnderline"/>
        </w:rPr>
        <w:t xml:space="preserve"> </w:t>
      </w:r>
      <w:r w:rsidRPr="002A6FB7">
        <w:rPr>
          <w:rStyle w:val="StyleUnderline"/>
          <w:highlight w:val="cyan"/>
        </w:rPr>
        <w:t xml:space="preserve">the </w:t>
      </w:r>
      <w:r w:rsidRPr="002A6FB7">
        <w:rPr>
          <w:rStyle w:val="Emphasis"/>
          <w:highlight w:val="cyan"/>
        </w:rPr>
        <w:t>biggest problems</w:t>
      </w:r>
      <w:r w:rsidRPr="002A6FB7">
        <w:rPr>
          <w:rStyle w:val="Emphasis"/>
        </w:rPr>
        <w:t xml:space="preserve"> </w:t>
      </w:r>
      <w:r w:rsidRPr="002A6FB7">
        <w:rPr>
          <w:rStyle w:val="Emphasis"/>
          <w:highlight w:val="cyan"/>
        </w:rPr>
        <w:t>with</w:t>
      </w:r>
      <w:r w:rsidRPr="002A6FB7">
        <w:rPr>
          <w:rStyle w:val="Emphasis"/>
        </w:rPr>
        <w:t xml:space="preserve"> cryptocurrency </w:t>
      </w:r>
      <w:r w:rsidRPr="002A6FB7">
        <w:rPr>
          <w:rStyle w:val="Emphasis"/>
          <w:highlight w:val="cyan"/>
        </w:rPr>
        <w:t>mining</w:t>
      </w:r>
      <w:r w:rsidRPr="002A6FB7">
        <w:rPr>
          <w:rStyle w:val="StyleUnderline"/>
        </w:rPr>
        <w:t xml:space="preserve"> – </w:t>
      </w:r>
      <w:r w:rsidRPr="002A6FB7">
        <w:rPr>
          <w:rStyle w:val="Emphasis"/>
          <w:highlight w:val="cyan"/>
        </w:rPr>
        <w:t>power consumption</w:t>
      </w:r>
      <w:r w:rsidRPr="002A6FB7">
        <w:rPr>
          <w:rStyle w:val="StyleUnderline"/>
        </w:rPr>
        <w:t xml:space="preserve">, </w:t>
      </w:r>
      <w:r w:rsidRPr="002A6FB7">
        <w:rPr>
          <w:rStyle w:val="StyleUnderline"/>
          <w:highlight w:val="cyan"/>
        </w:rPr>
        <w:t>carbon footprint</w:t>
      </w:r>
      <w:r w:rsidRPr="002A6FB7">
        <w:rPr>
          <w:rStyle w:val="StyleUnderline"/>
        </w:rPr>
        <w:t xml:space="preserve">, </w:t>
      </w:r>
      <w:r w:rsidRPr="002A6FB7">
        <w:rPr>
          <w:rStyle w:val="StyleUnderline"/>
          <w:highlight w:val="cyan"/>
        </w:rPr>
        <w:t>developing</w:t>
      </w:r>
      <w:r w:rsidRPr="002A6FB7">
        <w:rPr>
          <w:rStyle w:val="StyleUnderline"/>
        </w:rPr>
        <w:t xml:space="preserve"> </w:t>
      </w:r>
      <w:r w:rsidRPr="002A6FB7">
        <w:rPr>
          <w:rStyle w:val="Emphasis"/>
          <w:highlight w:val="cyan"/>
        </w:rPr>
        <w:t>powerful-enough hardware</w:t>
      </w:r>
      <w:r w:rsidRPr="002A6FB7">
        <w:rPr>
          <w:rStyle w:val="Emphasis"/>
        </w:rPr>
        <w:t xml:space="preserve"> </w:t>
      </w:r>
      <w:r w:rsidRPr="002A6FB7">
        <w:rPr>
          <w:rStyle w:val="StyleUnderline"/>
        </w:rPr>
        <w:t xml:space="preserve">– </w:t>
      </w:r>
      <w:r w:rsidRPr="002A6FB7">
        <w:rPr>
          <w:rStyle w:val="Emphasis"/>
          <w:highlight w:val="cyan"/>
        </w:rPr>
        <w:t>they’re in a</w:t>
      </w:r>
      <w:r w:rsidRPr="002A6FB7">
        <w:rPr>
          <w:rStyle w:val="Emphasis"/>
        </w:rPr>
        <w:t xml:space="preserve"> unique </w:t>
      </w:r>
      <w:r w:rsidRPr="002A6FB7">
        <w:rPr>
          <w:rStyle w:val="Emphasis"/>
          <w:highlight w:val="cyan"/>
        </w:rPr>
        <w:t>position to do so</w:t>
      </w:r>
      <w:r w:rsidRPr="002A6FB7">
        <w:rPr>
          <w:rStyle w:val="Emphasis"/>
        </w:rPr>
        <w:t xml:space="preserve">. </w:t>
      </w:r>
      <w:r w:rsidRPr="002A6FB7">
        <w:rPr>
          <w:rStyle w:val="Emphasis"/>
          <w:highlight w:val="cyan"/>
        </w:rPr>
        <w:t>In space, no one can hear you mine</w:t>
      </w:r>
      <w:r w:rsidRPr="002A6FB7">
        <w:rPr>
          <w:rStyle w:val="Emphasis"/>
        </w:rPr>
        <w:t xml:space="preserve"> </w:t>
      </w:r>
      <w:r w:rsidRPr="002A6FB7">
        <w:rPr>
          <w:sz w:val="16"/>
        </w:rPr>
        <w:t xml:space="preserve">Arguably, </w:t>
      </w:r>
      <w:r w:rsidRPr="002A6FB7">
        <w:rPr>
          <w:rStyle w:val="StyleUnderline"/>
        </w:rPr>
        <w:t xml:space="preserve">one of </w:t>
      </w:r>
      <w:r w:rsidRPr="002A6FB7">
        <w:rPr>
          <w:rStyle w:val="StyleUnderline"/>
          <w:highlight w:val="cyan"/>
        </w:rPr>
        <w:t>the biggest things</w:t>
      </w:r>
      <w:r w:rsidRPr="002A6FB7">
        <w:rPr>
          <w:rStyle w:val="StyleUnderline"/>
        </w:rPr>
        <w:t xml:space="preserve"> </w:t>
      </w:r>
      <w:r w:rsidRPr="002A6FB7">
        <w:rPr>
          <w:rStyle w:val="StyleUnderline"/>
          <w:highlight w:val="cyan"/>
        </w:rPr>
        <w:t>stopping</w:t>
      </w:r>
      <w:r w:rsidRPr="002A6FB7">
        <w:rPr>
          <w:rStyle w:val="StyleUnderline"/>
        </w:rPr>
        <w:t xml:space="preserve"> an apex whale</w:t>
      </w:r>
      <w:r w:rsidRPr="002A6FB7">
        <w:rPr>
          <w:sz w:val="16"/>
        </w:rPr>
        <w:t xml:space="preserve"> like Elon Musk </w:t>
      </w:r>
      <w:r w:rsidRPr="002A6FB7">
        <w:rPr>
          <w:rStyle w:val="StyleUnderline"/>
        </w:rPr>
        <w:t xml:space="preserve">from </w:t>
      </w:r>
      <w:r w:rsidRPr="002A6FB7">
        <w:rPr>
          <w:rStyle w:val="StyleUnderline"/>
          <w:highlight w:val="cyan"/>
        </w:rPr>
        <w:t>spending</w:t>
      </w:r>
      <w:r w:rsidRPr="002A6FB7">
        <w:rPr>
          <w:rStyle w:val="StyleUnderline"/>
        </w:rPr>
        <w:t xml:space="preserve"> a fair portion of his billions </w:t>
      </w:r>
      <w:r w:rsidRPr="002A6FB7">
        <w:rPr>
          <w:rStyle w:val="StyleUnderline"/>
          <w:highlight w:val="cyan"/>
        </w:rPr>
        <w:t>on</w:t>
      </w:r>
      <w:r w:rsidRPr="002A6FB7">
        <w:rPr>
          <w:rStyle w:val="StyleUnderline"/>
        </w:rPr>
        <w:t xml:space="preserve"> </w:t>
      </w:r>
      <w:proofErr w:type="spellStart"/>
      <w:r w:rsidRPr="002A6FB7">
        <w:rPr>
          <w:rStyle w:val="StyleUnderline"/>
          <w:highlight w:val="cyan"/>
        </w:rPr>
        <w:t>cryptomining</w:t>
      </w:r>
      <w:proofErr w:type="spellEnd"/>
      <w:r w:rsidRPr="002A6FB7">
        <w:rPr>
          <w:rStyle w:val="StyleUnderline"/>
        </w:rPr>
        <w:t xml:space="preserve"> centers</w:t>
      </w:r>
      <w:r w:rsidRPr="002A6FB7">
        <w:rPr>
          <w:sz w:val="16"/>
        </w:rPr>
        <w:t xml:space="preserve"> </w:t>
      </w:r>
      <w:r w:rsidRPr="002A6FB7">
        <w:rPr>
          <w:rStyle w:val="StyleUnderline"/>
          <w:highlight w:val="cyan"/>
        </w:rPr>
        <w:t>is</w:t>
      </w:r>
      <w:r w:rsidRPr="002A6FB7">
        <w:rPr>
          <w:rStyle w:val="StyleUnderline"/>
        </w:rPr>
        <w:t xml:space="preserve"> the fact that </w:t>
      </w:r>
      <w:r w:rsidRPr="002A6FB7">
        <w:rPr>
          <w:rStyle w:val="StyleUnderline"/>
          <w:highlight w:val="cyan"/>
        </w:rPr>
        <w:t>such</w:t>
      </w:r>
      <w:r w:rsidRPr="002A6FB7">
        <w:rPr>
          <w:rStyle w:val="StyleUnderline"/>
        </w:rPr>
        <w:t xml:space="preserve"> an operation </w:t>
      </w:r>
      <w:r w:rsidRPr="002A6FB7">
        <w:rPr>
          <w:rStyle w:val="StyleUnderline"/>
          <w:highlight w:val="cyan"/>
        </w:rPr>
        <w:t>would</w:t>
      </w:r>
      <w:r w:rsidRPr="002A6FB7">
        <w:rPr>
          <w:rStyle w:val="StyleUnderline"/>
        </w:rPr>
        <w:t xml:space="preserve"> almost certainly </w:t>
      </w:r>
      <w:r w:rsidRPr="002A6FB7">
        <w:rPr>
          <w:rStyle w:val="Emphasis"/>
          <w:highlight w:val="cyan"/>
        </w:rPr>
        <w:t>draw</w:t>
      </w:r>
      <w:r w:rsidRPr="002A6FB7">
        <w:rPr>
          <w:rStyle w:val="Emphasis"/>
        </w:rPr>
        <w:t xml:space="preserve"> </w:t>
      </w:r>
      <w:r w:rsidRPr="002A6FB7">
        <w:rPr>
          <w:rStyle w:val="Emphasis"/>
          <w:highlight w:val="cyan"/>
        </w:rPr>
        <w:t>universal condemnation</w:t>
      </w:r>
      <w:r w:rsidRPr="002A6FB7">
        <w:rPr>
          <w:rStyle w:val="Emphasis"/>
        </w:rPr>
        <w:t xml:space="preserve"> </w:t>
      </w:r>
      <w:r w:rsidRPr="002A6FB7">
        <w:rPr>
          <w:rStyle w:val="StyleUnderline"/>
          <w:highlight w:val="cyan"/>
        </w:rPr>
        <w:t>for</w:t>
      </w:r>
      <w:r w:rsidRPr="002A6FB7">
        <w:rPr>
          <w:rStyle w:val="StyleUnderline"/>
        </w:rPr>
        <w:t xml:space="preserve"> </w:t>
      </w:r>
      <w:r w:rsidRPr="002A6FB7">
        <w:rPr>
          <w:rStyle w:val="StyleUnderline"/>
          <w:highlight w:val="cyan"/>
        </w:rPr>
        <w:t>its</w:t>
      </w:r>
      <w:r w:rsidRPr="002A6FB7">
        <w:rPr>
          <w:rStyle w:val="StyleUnderline"/>
        </w:rPr>
        <w:t xml:space="preserve"> potential </w:t>
      </w:r>
      <w:r w:rsidRPr="002A6FB7">
        <w:rPr>
          <w:rStyle w:val="StyleUnderline"/>
          <w:highlight w:val="cyan"/>
        </w:rPr>
        <w:t>effect</w:t>
      </w:r>
      <w:r w:rsidRPr="002A6FB7">
        <w:rPr>
          <w:rStyle w:val="StyleUnderline"/>
        </w:rPr>
        <w:t xml:space="preserve"> </w:t>
      </w:r>
      <w:r w:rsidRPr="002A6FB7">
        <w:rPr>
          <w:rStyle w:val="StyleUnderline"/>
          <w:highlight w:val="cyan"/>
        </w:rPr>
        <w:t>on</w:t>
      </w:r>
      <w:r w:rsidRPr="002A6FB7">
        <w:rPr>
          <w:rStyle w:val="StyleUnderline"/>
        </w:rPr>
        <w:t xml:space="preserve"> </w:t>
      </w:r>
      <w:r w:rsidRPr="002A6FB7">
        <w:rPr>
          <w:rStyle w:val="StyleUnderline"/>
          <w:highlight w:val="cyan"/>
        </w:rPr>
        <w:t>the</w:t>
      </w:r>
      <w:r w:rsidRPr="002A6FB7">
        <w:rPr>
          <w:rStyle w:val="StyleUnderline"/>
        </w:rPr>
        <w:t xml:space="preserve"> global </w:t>
      </w:r>
      <w:r w:rsidRPr="002A6FB7">
        <w:rPr>
          <w:rStyle w:val="StyleUnderline"/>
          <w:highlight w:val="cyan"/>
        </w:rPr>
        <w:t>climate</w:t>
      </w:r>
      <w:r w:rsidRPr="002A6FB7">
        <w:rPr>
          <w:rStyle w:val="StyleUnderline"/>
        </w:rPr>
        <w:t xml:space="preserve"> crisis. </w:t>
      </w:r>
      <w:r w:rsidRPr="002A6FB7">
        <w:rPr>
          <w:rStyle w:val="StyleUnderline"/>
          <w:highlight w:val="cyan"/>
        </w:rPr>
        <w:t xml:space="preserve">But </w:t>
      </w:r>
      <w:r w:rsidRPr="002A6FB7">
        <w:rPr>
          <w:rStyle w:val="Emphasis"/>
          <w:highlight w:val="cyan"/>
        </w:rPr>
        <w:t>the Moon’s atmosphere isn’t</w:t>
      </w:r>
      <w:r w:rsidRPr="002A6FB7">
        <w:rPr>
          <w:rStyle w:val="Emphasis"/>
        </w:rPr>
        <w:t xml:space="preserve"> necessarily as </w:t>
      </w:r>
      <w:r w:rsidRPr="002A6FB7">
        <w:rPr>
          <w:rStyle w:val="Emphasis"/>
          <w:highlight w:val="cyan"/>
        </w:rPr>
        <w:t>fragile</w:t>
      </w:r>
      <w:r w:rsidRPr="002A6FB7">
        <w:rPr>
          <w:rStyle w:val="Emphasis"/>
        </w:rPr>
        <w:t xml:space="preserve"> as the Earth’s. Hypothetically speaking</w:t>
      </w:r>
      <w:r w:rsidRPr="002A6FB7">
        <w:rPr>
          <w:rStyle w:val="StyleUnderline"/>
        </w:rPr>
        <w:t xml:space="preserve">, </w:t>
      </w:r>
      <w:r w:rsidRPr="002A6FB7">
        <w:rPr>
          <w:rStyle w:val="StyleUnderline"/>
          <w:highlight w:val="cyan"/>
        </w:rPr>
        <w:t>there’s nothing to stop a</w:t>
      </w:r>
      <w:r w:rsidRPr="002A6FB7">
        <w:rPr>
          <w:rStyle w:val="StyleUnderline"/>
        </w:rPr>
        <w:t xml:space="preserve"> </w:t>
      </w:r>
      <w:r w:rsidRPr="002A6FB7">
        <w:rPr>
          <w:rStyle w:val="StyleUnderline"/>
          <w:highlight w:val="cyan"/>
        </w:rPr>
        <w:t>billionaire</w:t>
      </w:r>
      <w:r w:rsidRPr="002A6FB7">
        <w:rPr>
          <w:rStyle w:val="StyleUnderline"/>
        </w:rPr>
        <w:t xml:space="preserve"> </w:t>
      </w:r>
      <w:r w:rsidRPr="002A6FB7">
        <w:rPr>
          <w:rStyle w:val="StyleUnderline"/>
          <w:highlight w:val="cyan"/>
        </w:rPr>
        <w:t xml:space="preserve">from </w:t>
      </w:r>
      <w:r w:rsidRPr="002A6FB7">
        <w:rPr>
          <w:rStyle w:val="Emphasis"/>
          <w:highlight w:val="cyan"/>
        </w:rPr>
        <w:t>building a facility on the Moon to mine crypto</w:t>
      </w:r>
      <w:r w:rsidRPr="002A6FB7">
        <w:rPr>
          <w:rStyle w:val="Emphasis"/>
        </w:rPr>
        <w:t>currency</w:t>
      </w:r>
      <w:r w:rsidRPr="002A6FB7">
        <w:rPr>
          <w:sz w:val="16"/>
        </w:rPr>
        <w:t xml:space="preserve">. They would, of course, need to be able to build their own batteries, have experience with artificial intelligence and supercomputers, and already have their own satellite network set up in space – all boxes Elon Musk can tick today. And, in the near-future, </w:t>
      </w:r>
      <w:r w:rsidRPr="002A6FB7">
        <w:rPr>
          <w:rStyle w:val="StyleUnderline"/>
          <w:highlight w:val="cyan"/>
        </w:rPr>
        <w:t xml:space="preserve">as we </w:t>
      </w:r>
      <w:r w:rsidRPr="002A6FB7">
        <w:rPr>
          <w:rStyle w:val="Emphasis"/>
          <w:highlight w:val="cyan"/>
        </w:rPr>
        <w:t>perfect</w:t>
      </w:r>
      <w:r w:rsidRPr="002A6FB7">
        <w:rPr>
          <w:rStyle w:val="Emphasis"/>
        </w:rPr>
        <w:t xml:space="preserve"> deep </w:t>
      </w:r>
      <w:r w:rsidRPr="002A6FB7">
        <w:rPr>
          <w:rStyle w:val="Emphasis"/>
          <w:highlight w:val="cyan"/>
        </w:rPr>
        <w:t>space</w:t>
      </w:r>
      <w:r w:rsidRPr="002A6FB7">
        <w:rPr>
          <w:rStyle w:val="Emphasis"/>
        </w:rPr>
        <w:t xml:space="preserve"> </w:t>
      </w:r>
      <w:r w:rsidRPr="002A6FB7">
        <w:rPr>
          <w:rStyle w:val="Emphasis"/>
          <w:highlight w:val="cyan"/>
        </w:rPr>
        <w:t>transmission</w:t>
      </w:r>
      <w:r w:rsidRPr="002A6FB7">
        <w:rPr>
          <w:rStyle w:val="Emphasis"/>
        </w:rPr>
        <w:t xml:space="preserve"> </w:t>
      </w:r>
      <w:r w:rsidRPr="002A6FB7">
        <w:rPr>
          <w:rStyle w:val="Emphasis"/>
          <w:highlight w:val="cyan"/>
        </w:rPr>
        <w:t>tech</w:t>
      </w:r>
      <w:r w:rsidRPr="002A6FB7">
        <w:rPr>
          <w:rStyle w:val="Emphasis"/>
        </w:rPr>
        <w:t xml:space="preserve">nology, </w:t>
      </w:r>
      <w:r w:rsidRPr="002A6FB7">
        <w:rPr>
          <w:rStyle w:val="Emphasis"/>
          <w:highlight w:val="cyan"/>
        </w:rPr>
        <w:t>wh</w:t>
      </w:r>
      <w:r w:rsidRPr="002A6FB7">
        <w:rPr>
          <w:rStyle w:val="StyleUnderline"/>
          <w:highlight w:val="cyan"/>
        </w:rPr>
        <w:t xml:space="preserve">at’s to stop a billionaire from putting a </w:t>
      </w:r>
      <w:r w:rsidRPr="002A6FB7">
        <w:rPr>
          <w:rStyle w:val="Emphasis"/>
          <w:highlight w:val="cyan"/>
        </w:rPr>
        <w:t>supercomputer</w:t>
      </w:r>
      <w:r w:rsidRPr="002A6FB7">
        <w:rPr>
          <w:rStyle w:val="Emphasis"/>
        </w:rPr>
        <w:t xml:space="preserve"> on a satellite</w:t>
      </w:r>
      <w:r w:rsidRPr="002A6FB7">
        <w:rPr>
          <w:rStyle w:val="StyleUnderline"/>
        </w:rPr>
        <w:t xml:space="preserve"> and sending </w:t>
      </w:r>
      <w:r w:rsidRPr="002A6FB7">
        <w:rPr>
          <w:rStyle w:val="Emphasis"/>
        </w:rPr>
        <w:t xml:space="preserve">it somewhere </w:t>
      </w:r>
      <w:r w:rsidRPr="002A6FB7">
        <w:rPr>
          <w:rStyle w:val="Emphasis"/>
          <w:highlight w:val="cyan"/>
        </w:rPr>
        <w:t>in deep space to mine cryptocurrency</w:t>
      </w:r>
      <w:r w:rsidRPr="002A6FB7">
        <w:rPr>
          <w:rStyle w:val="Emphasis"/>
        </w:rPr>
        <w:t xml:space="preserve"> 24/7 </w:t>
      </w:r>
      <w:r w:rsidRPr="002A6FB7">
        <w:rPr>
          <w:rStyle w:val="Emphasis"/>
          <w:highlight w:val="cyan"/>
        </w:rPr>
        <w:t>at</w:t>
      </w:r>
      <w:r w:rsidRPr="002A6FB7">
        <w:rPr>
          <w:rStyle w:val="Emphasis"/>
        </w:rPr>
        <w:t xml:space="preserve"> near </w:t>
      </w:r>
      <w:r w:rsidRPr="002A6FB7">
        <w:rPr>
          <w:rStyle w:val="Emphasis"/>
          <w:highlight w:val="cyan"/>
        </w:rPr>
        <w:t>absolute-zero</w:t>
      </w:r>
      <w:r w:rsidRPr="002A6FB7">
        <w:rPr>
          <w:rStyle w:val="Emphasis"/>
        </w:rPr>
        <w:t xml:space="preserve"> temperatures? </w:t>
      </w:r>
      <w:r w:rsidRPr="002A6FB7">
        <w:rPr>
          <w:sz w:val="16"/>
        </w:rPr>
        <w:t>All of this is conjecture, but the writing is on the wall. Cr</w:t>
      </w:r>
      <w:r w:rsidRPr="002A6FB7">
        <w:rPr>
          <w:rStyle w:val="StyleUnderline"/>
        </w:rPr>
        <w:t xml:space="preserve">yptocurrency enthusiasts fear what the </w:t>
      </w:r>
      <w:r w:rsidRPr="002A6FB7">
        <w:rPr>
          <w:rStyle w:val="Emphasis"/>
        </w:rPr>
        <w:t xml:space="preserve">experts are consistently warning: </w:t>
      </w:r>
      <w:r w:rsidRPr="002A6FB7">
        <w:rPr>
          <w:rStyle w:val="Emphasis"/>
          <w:highlight w:val="cyan"/>
        </w:rPr>
        <w:t>regulation is coming</w:t>
      </w:r>
      <w:r w:rsidRPr="002A6FB7">
        <w:rPr>
          <w:rStyle w:val="Emphasis"/>
        </w:rPr>
        <w:t xml:space="preserve">. </w:t>
      </w:r>
      <w:r w:rsidRPr="002A6FB7">
        <w:rPr>
          <w:sz w:val="16"/>
        </w:rPr>
        <w:t xml:space="preserve">Eventually, it’s possible </w:t>
      </w:r>
      <w:r w:rsidRPr="002A6FB7">
        <w:rPr>
          <w:rStyle w:val="StyleUnderline"/>
          <w:highlight w:val="cyan"/>
        </w:rPr>
        <w:t>crypto</w:t>
      </w:r>
      <w:r w:rsidRPr="002A6FB7">
        <w:rPr>
          <w:rStyle w:val="StyleUnderline"/>
        </w:rPr>
        <w:t xml:space="preserve">currency mining </w:t>
      </w:r>
      <w:r w:rsidRPr="002A6FB7">
        <w:rPr>
          <w:rStyle w:val="StyleUnderline"/>
          <w:highlight w:val="cyan"/>
        </w:rPr>
        <w:t>could become</w:t>
      </w:r>
      <w:r w:rsidRPr="002A6FB7">
        <w:rPr>
          <w:rStyle w:val="StyleUnderline"/>
        </w:rPr>
        <w:t xml:space="preserve"> </w:t>
      </w:r>
      <w:r w:rsidRPr="002A6FB7">
        <w:rPr>
          <w:rStyle w:val="Emphasis"/>
          <w:highlight w:val="cyan"/>
        </w:rPr>
        <w:t>regulated</w:t>
      </w:r>
      <w:r w:rsidRPr="002A6FB7">
        <w:rPr>
          <w:rStyle w:val="Emphasis"/>
        </w:rPr>
        <w:t xml:space="preserve"> with </w:t>
      </w:r>
      <w:r w:rsidRPr="002A6FB7">
        <w:rPr>
          <w:rStyle w:val="Emphasis"/>
          <w:highlight w:val="cyan"/>
        </w:rPr>
        <w:t>harsh policies</w:t>
      </w:r>
      <w:r w:rsidRPr="002A6FB7">
        <w:rPr>
          <w:rStyle w:val="StyleUnderline"/>
          <w:highlight w:val="cyan"/>
        </w:rPr>
        <w:t xml:space="preserve"> designed to </w:t>
      </w:r>
      <w:r w:rsidRPr="002A6FB7">
        <w:rPr>
          <w:rStyle w:val="Emphasis"/>
          <w:highlight w:val="cyan"/>
        </w:rPr>
        <w:t>keep mining</w:t>
      </w:r>
      <w:r w:rsidRPr="002A6FB7">
        <w:rPr>
          <w:rStyle w:val="Emphasis"/>
        </w:rPr>
        <w:t xml:space="preserve"> operations </w:t>
      </w:r>
      <w:r w:rsidRPr="002A6FB7">
        <w:rPr>
          <w:rStyle w:val="Emphasis"/>
          <w:highlight w:val="cyan"/>
        </w:rPr>
        <w:t>from</w:t>
      </w:r>
      <w:r w:rsidRPr="002A6FB7">
        <w:rPr>
          <w:rStyle w:val="Emphasis"/>
        </w:rPr>
        <w:t xml:space="preserve"> further </w:t>
      </w:r>
      <w:r w:rsidRPr="002A6FB7">
        <w:rPr>
          <w:rStyle w:val="Emphasis"/>
          <w:highlight w:val="cyan"/>
        </w:rPr>
        <w:t>damaging the environment</w:t>
      </w:r>
      <w:r w:rsidRPr="002A6FB7">
        <w:rPr>
          <w:rStyle w:val="Emphasis"/>
        </w:rPr>
        <w:t>.</w:t>
      </w:r>
      <w:r w:rsidRPr="002A6FB7">
        <w:rPr>
          <w:rStyle w:val="StyleUnderline"/>
        </w:rPr>
        <w:t xml:space="preserve"> This could </w:t>
      </w:r>
      <w:r w:rsidRPr="002A6FB7">
        <w:rPr>
          <w:rStyle w:val="StyleUnderline"/>
          <w:highlight w:val="cyan"/>
        </w:rPr>
        <w:t>seriously hinder the market</w:t>
      </w:r>
      <w:r w:rsidRPr="002A6FB7">
        <w:rPr>
          <w:rStyle w:val="StyleUnderline"/>
        </w:rPr>
        <w:t xml:space="preserve">. </w:t>
      </w:r>
      <w:r w:rsidRPr="002A6FB7">
        <w:rPr>
          <w:sz w:val="16"/>
        </w:rPr>
        <w:t xml:space="preserve">If humanity walks away from terrestrial mining to save the planet, we’ll be leaving unfathomable amounts of money on table. Billionaires don’t become billionaires by doing that. </w:t>
      </w:r>
      <w:r w:rsidRPr="002A6FB7">
        <w:rPr>
          <w:rStyle w:val="Emphasis"/>
          <w:highlight w:val="cyan"/>
        </w:rPr>
        <w:t>The only logical path forward</w:t>
      </w:r>
      <w:r w:rsidRPr="002A6FB7">
        <w:rPr>
          <w:rStyle w:val="StyleUnderline"/>
        </w:rPr>
        <w:t xml:space="preserve">, barring some unknown new green mining technology, </w:t>
      </w:r>
      <w:r w:rsidRPr="002A6FB7">
        <w:rPr>
          <w:rStyle w:val="Emphasis"/>
          <w:highlight w:val="cyan"/>
        </w:rPr>
        <w:t>may</w:t>
      </w:r>
      <w:r w:rsidRPr="002A6FB7">
        <w:rPr>
          <w:rStyle w:val="Emphasis"/>
        </w:rPr>
        <w:t xml:space="preserve"> </w:t>
      </w:r>
      <w:r w:rsidRPr="002A6FB7">
        <w:rPr>
          <w:rStyle w:val="Emphasis"/>
          <w:highlight w:val="cyan"/>
        </w:rPr>
        <w:t>be</w:t>
      </w:r>
      <w:r w:rsidRPr="002A6FB7">
        <w:rPr>
          <w:rStyle w:val="Emphasis"/>
        </w:rPr>
        <w:t xml:space="preserve"> </w:t>
      </w:r>
      <w:r w:rsidRPr="002A6FB7">
        <w:rPr>
          <w:rStyle w:val="Emphasis"/>
          <w:highlight w:val="cyan"/>
        </w:rPr>
        <w:t>moving</w:t>
      </w:r>
      <w:r w:rsidRPr="002A6FB7">
        <w:rPr>
          <w:rStyle w:val="Emphasis"/>
        </w:rPr>
        <w:t xml:space="preserve"> the </w:t>
      </w:r>
      <w:r w:rsidRPr="002A6FB7">
        <w:rPr>
          <w:rStyle w:val="Emphasis"/>
          <w:highlight w:val="cyan"/>
        </w:rPr>
        <w:t>crypto</w:t>
      </w:r>
      <w:r w:rsidRPr="002A6FB7">
        <w:rPr>
          <w:rStyle w:val="Emphasis"/>
        </w:rPr>
        <w:t xml:space="preserve">currency industry </w:t>
      </w:r>
      <w:r w:rsidRPr="002A6FB7">
        <w:rPr>
          <w:rStyle w:val="Emphasis"/>
          <w:highlight w:val="cyan"/>
        </w:rPr>
        <w:t>to space</w:t>
      </w:r>
      <w:r w:rsidRPr="002A6FB7">
        <w:rPr>
          <w:rStyle w:val="StyleUnderline"/>
          <w:highlight w:val="cyan"/>
        </w:rPr>
        <w:t>.</w:t>
      </w:r>
    </w:p>
    <w:p w14:paraId="6BD53D1C" w14:textId="77777777" w:rsidR="002A6FB7" w:rsidRPr="002A6FB7" w:rsidRDefault="002A6FB7" w:rsidP="002A6FB7">
      <w:pPr>
        <w:rPr>
          <w:rStyle w:val="StyleUnderline"/>
        </w:rPr>
      </w:pPr>
    </w:p>
    <w:p w14:paraId="6E9649FD" w14:textId="77777777" w:rsidR="002A6FB7" w:rsidRPr="002A6FB7" w:rsidRDefault="002A6FB7" w:rsidP="002A6FB7">
      <w:pPr>
        <w:pStyle w:val="Heading4"/>
        <w:rPr>
          <w:rFonts w:cs="Times New Roman"/>
        </w:rPr>
      </w:pPr>
      <w:r w:rsidRPr="002A6FB7">
        <w:rPr>
          <w:rFonts w:cs="Times New Roman"/>
        </w:rPr>
        <w:t xml:space="preserve">Cryptocurrency reach a </w:t>
      </w:r>
      <w:r w:rsidRPr="002A6FB7">
        <w:rPr>
          <w:rFonts w:cs="Times New Roman"/>
          <w:u w:val="single"/>
        </w:rPr>
        <w:t>wide</w:t>
      </w:r>
      <w:r w:rsidRPr="002A6FB7">
        <w:rPr>
          <w:rFonts w:cs="Times New Roman"/>
        </w:rPr>
        <w:t xml:space="preserve"> rollout---that builds </w:t>
      </w:r>
      <w:r w:rsidRPr="002A6FB7">
        <w:rPr>
          <w:rFonts w:cs="Times New Roman"/>
          <w:u w:val="single"/>
        </w:rPr>
        <w:t>resilience</w:t>
      </w:r>
      <w:r w:rsidRPr="002A6FB7">
        <w:rPr>
          <w:rFonts w:cs="Times New Roman"/>
        </w:rPr>
        <w:t xml:space="preserve"> to </w:t>
      </w:r>
      <w:r w:rsidRPr="002A6FB7">
        <w:rPr>
          <w:rFonts w:cs="Times New Roman"/>
          <w:u w:val="single"/>
        </w:rPr>
        <w:t>survive</w:t>
      </w:r>
      <w:r w:rsidRPr="002A6FB7">
        <w:rPr>
          <w:rFonts w:cs="Times New Roman"/>
        </w:rPr>
        <w:t xml:space="preserve"> inevitable </w:t>
      </w:r>
      <w:r w:rsidRPr="002A6FB7">
        <w:rPr>
          <w:rFonts w:cs="Times New Roman"/>
          <w:u w:val="single"/>
        </w:rPr>
        <w:t>existential filters</w:t>
      </w:r>
      <w:r w:rsidRPr="002A6FB7">
        <w:rPr>
          <w:rFonts w:cs="Times New Roman"/>
        </w:rPr>
        <w:t>.</w:t>
      </w:r>
    </w:p>
    <w:p w14:paraId="16A161A1" w14:textId="77777777" w:rsidR="002A6FB7" w:rsidRPr="002A6FB7" w:rsidRDefault="002A6FB7" w:rsidP="002A6FB7">
      <w:r w:rsidRPr="002A6FB7">
        <w:t xml:space="preserve">Alex </w:t>
      </w:r>
      <w:r w:rsidRPr="002A6FB7">
        <w:rPr>
          <w:rStyle w:val="Style13ptBold"/>
        </w:rPr>
        <w:t>McShane 21</w:t>
      </w:r>
      <w:r w:rsidRPr="002A6FB7">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482B148F" w14:textId="77777777" w:rsidR="002A6FB7" w:rsidRPr="002A6FB7" w:rsidRDefault="002A6FB7" w:rsidP="002A6FB7">
      <w:pPr>
        <w:rPr>
          <w:sz w:val="16"/>
        </w:rPr>
      </w:pPr>
      <w:proofErr w:type="gramStart"/>
      <w:r w:rsidRPr="002A6FB7">
        <w:rPr>
          <w:sz w:val="16"/>
        </w:rPr>
        <w:t>TL;DR</w:t>
      </w:r>
      <w:proofErr w:type="gramEnd"/>
      <w:r w:rsidRPr="002A6FB7">
        <w:rPr>
          <w:sz w:val="16"/>
        </w:rPr>
        <w:t xml:space="preserve"> - </w:t>
      </w:r>
      <w:r w:rsidRPr="002A6FB7">
        <w:rPr>
          <w:rStyle w:val="StyleUnderline"/>
        </w:rPr>
        <w:t xml:space="preserve">An </w:t>
      </w:r>
      <w:r w:rsidRPr="002A6FB7">
        <w:rPr>
          <w:rStyle w:val="Emphasis"/>
          <w:highlight w:val="cyan"/>
        </w:rPr>
        <w:t>ex</w:t>
      </w:r>
      <w:r w:rsidRPr="002A6FB7">
        <w:rPr>
          <w:rStyle w:val="Emphasis"/>
        </w:rPr>
        <w:t xml:space="preserve">istential </w:t>
      </w:r>
      <w:r w:rsidRPr="002A6FB7">
        <w:rPr>
          <w:rStyle w:val="Emphasis"/>
          <w:highlight w:val="cyan"/>
        </w:rPr>
        <w:t>risk</w:t>
      </w:r>
      <w:r w:rsidRPr="002A6FB7">
        <w:rPr>
          <w:rStyle w:val="StyleUnderline"/>
          <w:highlight w:val="cyan"/>
        </w:rPr>
        <w:t xml:space="preserve"> is</w:t>
      </w:r>
      <w:r w:rsidRPr="002A6FB7">
        <w:rPr>
          <w:rStyle w:val="StyleUnderline"/>
        </w:rPr>
        <w:t xml:space="preserve"> the possibility of an </w:t>
      </w:r>
      <w:r w:rsidRPr="002A6FB7">
        <w:rPr>
          <w:rStyle w:val="Emphasis"/>
        </w:rPr>
        <w:t>event</w:t>
      </w:r>
      <w:r w:rsidRPr="002A6FB7">
        <w:rPr>
          <w:rStyle w:val="StyleUnderline"/>
        </w:rPr>
        <w:t xml:space="preserve"> or </w:t>
      </w:r>
      <w:r w:rsidRPr="002A6FB7">
        <w:rPr>
          <w:rStyle w:val="Emphasis"/>
        </w:rPr>
        <w:t>series of events</w:t>
      </w:r>
      <w:r w:rsidRPr="002A6FB7">
        <w:rPr>
          <w:rStyle w:val="StyleUnderline"/>
        </w:rPr>
        <w:t xml:space="preserve"> that could </w:t>
      </w:r>
      <w:r w:rsidRPr="002A6FB7">
        <w:rPr>
          <w:rStyle w:val="Emphasis"/>
        </w:rPr>
        <w:t>drastically curtail</w:t>
      </w:r>
      <w:r w:rsidRPr="002A6FB7">
        <w:rPr>
          <w:rStyle w:val="StyleUnderline"/>
        </w:rPr>
        <w:t xml:space="preserve"> humanity’s potential. A</w:t>
      </w:r>
      <w:r w:rsidRPr="002A6FB7">
        <w:rPr>
          <w:sz w:val="16"/>
        </w:rPr>
        <w:t xml:space="preserve"> hypothetical </w:t>
      </w:r>
      <w:r w:rsidRPr="002A6FB7">
        <w:rPr>
          <w:rStyle w:val="Emphasis"/>
          <w:highlight w:val="cyan"/>
        </w:rPr>
        <w:t>global catastrophe</w:t>
      </w:r>
      <w:r w:rsidRPr="002A6FB7">
        <w:rPr>
          <w:sz w:val="16"/>
        </w:rPr>
        <w:t xml:space="preserve"> could be anthropogenic or non-anthropogenic and internal or external in nature. </w:t>
      </w:r>
      <w:r w:rsidRPr="002A6FB7">
        <w:rPr>
          <w:rStyle w:val="StyleUnderline"/>
        </w:rPr>
        <w:t xml:space="preserve">The </w:t>
      </w:r>
      <w:r w:rsidRPr="002A6FB7">
        <w:rPr>
          <w:rStyle w:val="Emphasis"/>
          <w:highlight w:val="cyan"/>
        </w:rPr>
        <w:t>adoption</w:t>
      </w:r>
      <w:r w:rsidRPr="002A6FB7">
        <w:rPr>
          <w:rStyle w:val="StyleUnderline"/>
          <w:highlight w:val="cyan"/>
        </w:rPr>
        <w:t xml:space="preserve"> of </w:t>
      </w:r>
      <w:r w:rsidRPr="002A6FB7">
        <w:rPr>
          <w:rStyle w:val="Emphasis"/>
          <w:highlight w:val="cyan"/>
        </w:rPr>
        <w:t>Bitcoin</w:t>
      </w:r>
      <w:r w:rsidRPr="002A6FB7">
        <w:rPr>
          <w:rStyle w:val="StyleUnderline"/>
        </w:rPr>
        <w:t xml:space="preserve"> will </w:t>
      </w:r>
      <w:r w:rsidRPr="002A6FB7">
        <w:rPr>
          <w:rStyle w:val="Emphasis"/>
          <w:highlight w:val="cyan"/>
        </w:rPr>
        <w:t>better position us</w:t>
      </w:r>
      <w:r w:rsidRPr="002A6FB7">
        <w:rPr>
          <w:rStyle w:val="StyleUnderline"/>
          <w:highlight w:val="cyan"/>
        </w:rPr>
        <w:t xml:space="preserve"> to address these</w:t>
      </w:r>
      <w:r w:rsidRPr="002A6FB7">
        <w:rPr>
          <w:rStyle w:val="StyleUnderline"/>
        </w:rPr>
        <w:t xml:space="preserve"> risks as a society</w:t>
      </w:r>
      <w:r w:rsidRPr="002A6FB7">
        <w:rPr>
          <w:sz w:val="16"/>
        </w:rPr>
        <w:t xml:space="preserve">. </w:t>
      </w:r>
    </w:p>
    <w:p w14:paraId="37C09F32" w14:textId="77777777" w:rsidR="002A6FB7" w:rsidRPr="002A6FB7" w:rsidRDefault="002A6FB7" w:rsidP="002A6FB7">
      <w:pPr>
        <w:rPr>
          <w:sz w:val="16"/>
        </w:rPr>
      </w:pPr>
      <w:r w:rsidRPr="002A6FB7">
        <w:rPr>
          <w:sz w:val="16"/>
        </w:rPr>
        <w:t>EXTERNAL NON-ANTHROPOGENIC</w:t>
      </w:r>
    </w:p>
    <w:p w14:paraId="73A8148E" w14:textId="77777777" w:rsidR="002A6FB7" w:rsidRPr="002A6FB7" w:rsidRDefault="002A6FB7" w:rsidP="002A6FB7">
      <w:pPr>
        <w:rPr>
          <w:sz w:val="16"/>
        </w:rPr>
      </w:pPr>
      <w:r w:rsidRPr="002A6FB7">
        <w:rPr>
          <w:rStyle w:val="StyleUnderline"/>
        </w:rPr>
        <w:t xml:space="preserve">A </w:t>
      </w:r>
      <w:r w:rsidRPr="002A6FB7">
        <w:rPr>
          <w:rStyle w:val="Emphasis"/>
        </w:rPr>
        <w:t xml:space="preserve">catastrophic </w:t>
      </w:r>
      <w:r w:rsidRPr="002A6FB7">
        <w:rPr>
          <w:rStyle w:val="Emphasis"/>
          <w:highlight w:val="cyan"/>
        </w:rPr>
        <w:t>collision</w:t>
      </w:r>
      <w:r w:rsidRPr="002A6FB7">
        <w:rPr>
          <w:rStyle w:val="StyleUnderline"/>
          <w:highlight w:val="cyan"/>
        </w:rPr>
        <w:t xml:space="preserve"> with</w:t>
      </w:r>
      <w:r w:rsidRPr="002A6FB7">
        <w:rPr>
          <w:rStyle w:val="StyleUnderline"/>
        </w:rPr>
        <w:t xml:space="preserve"> an </w:t>
      </w:r>
      <w:r w:rsidRPr="002A6FB7">
        <w:rPr>
          <w:rStyle w:val="Emphasis"/>
        </w:rPr>
        <w:t>astronomical object</w:t>
      </w:r>
      <w:r w:rsidRPr="002A6FB7">
        <w:rPr>
          <w:rStyle w:val="StyleUnderline"/>
        </w:rPr>
        <w:t xml:space="preserve">, such as </w:t>
      </w:r>
      <w:r w:rsidRPr="002A6FB7">
        <w:rPr>
          <w:rStyle w:val="StyleUnderline"/>
          <w:highlight w:val="cyan"/>
        </w:rPr>
        <w:t xml:space="preserve">an </w:t>
      </w:r>
      <w:r w:rsidRPr="002A6FB7">
        <w:rPr>
          <w:rStyle w:val="Emphasis"/>
          <w:highlight w:val="cyan"/>
        </w:rPr>
        <w:t>asteroid</w:t>
      </w:r>
      <w:r w:rsidRPr="002A6FB7">
        <w:rPr>
          <w:sz w:val="16"/>
        </w:rPr>
        <w:t xml:space="preserve"> impact </w:t>
      </w:r>
      <w:r w:rsidRPr="002A6FB7">
        <w:rPr>
          <w:rStyle w:val="StyleUnderline"/>
        </w:rPr>
        <w:t xml:space="preserve">would be an external non-anthropogenic risk. This has </w:t>
      </w:r>
      <w:r w:rsidRPr="002A6FB7">
        <w:rPr>
          <w:rStyle w:val="Emphasis"/>
          <w:highlight w:val="cyan"/>
        </w:rPr>
        <w:t>already occurred</w:t>
      </w:r>
      <w:r w:rsidRPr="002A6FB7">
        <w:rPr>
          <w:rStyle w:val="StyleUnderline"/>
        </w:rPr>
        <w:t xml:space="preserve"> here several times</w:t>
      </w:r>
      <w:r w:rsidRPr="002A6FB7">
        <w:rPr>
          <w:sz w:val="16"/>
        </w:rPr>
        <w:t>. During the Permian Triassic period (ending 250 million years ago) an astronomical impact killed 90 percent of the species on Earth. It took tens of millions of years for life on Earth to repopulate and Earth’s intelligence potential to recover.</w:t>
      </w:r>
    </w:p>
    <w:p w14:paraId="12299229" w14:textId="77777777" w:rsidR="002A6FB7" w:rsidRPr="002A6FB7" w:rsidRDefault="002A6FB7" w:rsidP="002A6FB7">
      <w:pPr>
        <w:rPr>
          <w:sz w:val="16"/>
        </w:rPr>
      </w:pPr>
      <w:r w:rsidRPr="002A6FB7">
        <w:rPr>
          <w:sz w:val="16"/>
        </w:rPr>
        <w:t xml:space="preserve">One interesting external non-anthropogenic risk is </w:t>
      </w:r>
      <w:r w:rsidRPr="002A6FB7">
        <w:rPr>
          <w:rStyle w:val="StyleUnderline"/>
        </w:rPr>
        <w:t>Earth’s reflected light</w:t>
      </w:r>
      <w:r w:rsidRPr="002A6FB7">
        <w:rPr>
          <w:sz w:val="16"/>
        </w:rPr>
        <w:t xml:space="preserve">, which </w:t>
      </w:r>
      <w:r w:rsidRPr="002A6FB7">
        <w:rPr>
          <w:rStyle w:val="StyleUnderline"/>
        </w:rPr>
        <w:t xml:space="preserve">could be measured by an </w:t>
      </w:r>
      <w:r w:rsidRPr="002A6FB7">
        <w:rPr>
          <w:rStyle w:val="Emphasis"/>
          <w:highlight w:val="cyan"/>
        </w:rPr>
        <w:t>e</w:t>
      </w:r>
      <w:r w:rsidRPr="002A6FB7">
        <w:rPr>
          <w:rStyle w:val="Emphasis"/>
        </w:rPr>
        <w:t>xternal in</w:t>
      </w:r>
      <w:r w:rsidRPr="002A6FB7">
        <w:rPr>
          <w:rStyle w:val="Emphasis"/>
          <w:highlight w:val="cyan"/>
        </w:rPr>
        <w:t>t</w:t>
      </w:r>
      <w:r w:rsidRPr="002A6FB7">
        <w:rPr>
          <w:rStyle w:val="Emphasis"/>
        </w:rPr>
        <w:t>elligence</w:t>
      </w:r>
      <w:r w:rsidRPr="002A6FB7">
        <w:rPr>
          <w:rStyle w:val="StyleUnderline"/>
        </w:rPr>
        <w:t xml:space="preserve"> who then come to </w:t>
      </w:r>
      <w:r w:rsidRPr="002A6FB7">
        <w:rPr>
          <w:rStyle w:val="Emphasis"/>
          <w:highlight w:val="cyan"/>
        </w:rPr>
        <w:t>extinguish us</w:t>
      </w:r>
      <w:r w:rsidRPr="002A6FB7">
        <w:rPr>
          <w:sz w:val="16"/>
        </w:rPr>
        <w:t>. (The topic of our own signal bringing about this death by misadventure is discussed further below.)</w:t>
      </w:r>
    </w:p>
    <w:p w14:paraId="5FD8EB0F" w14:textId="77777777" w:rsidR="002A6FB7" w:rsidRPr="002A6FB7" w:rsidRDefault="002A6FB7" w:rsidP="002A6FB7">
      <w:pPr>
        <w:rPr>
          <w:rStyle w:val="StyleUnderline"/>
        </w:rPr>
      </w:pPr>
      <w:r w:rsidRPr="002A6FB7">
        <w:rPr>
          <w:rStyle w:val="StyleUnderline"/>
        </w:rPr>
        <w:t xml:space="preserve">What does this have to do with </w:t>
      </w:r>
      <w:r w:rsidRPr="002A6FB7">
        <w:rPr>
          <w:rStyle w:val="StyleUnderline"/>
          <w:highlight w:val="cyan"/>
        </w:rPr>
        <w:t>Bitcoin</w:t>
      </w:r>
      <w:r w:rsidRPr="002A6FB7">
        <w:rPr>
          <w:rStyle w:val="StyleUnderline"/>
        </w:rPr>
        <w:t>?</w:t>
      </w:r>
    </w:p>
    <w:p w14:paraId="1FBE992F" w14:textId="77777777" w:rsidR="002A6FB7" w:rsidRPr="002A6FB7" w:rsidRDefault="002A6FB7" w:rsidP="002A6FB7">
      <w:pPr>
        <w:rPr>
          <w:sz w:val="16"/>
        </w:rPr>
      </w:pPr>
      <w:r w:rsidRPr="002A6FB7">
        <w:rPr>
          <w:rStyle w:val="StyleUnderline"/>
        </w:rPr>
        <w:t xml:space="preserve">Generally, hard money </w:t>
      </w:r>
      <w:r w:rsidRPr="002A6FB7">
        <w:rPr>
          <w:rStyle w:val="StyleUnderline"/>
          <w:highlight w:val="cyan"/>
        </w:rPr>
        <w:t>facilitates</w:t>
      </w:r>
      <w:r w:rsidRPr="002A6FB7">
        <w:rPr>
          <w:rStyle w:val="StyleUnderline"/>
        </w:rPr>
        <w:t xml:space="preserve"> greater </w:t>
      </w:r>
      <w:r w:rsidRPr="002A6FB7">
        <w:rPr>
          <w:rStyle w:val="Emphasis"/>
          <w:highlight w:val="cyan"/>
        </w:rPr>
        <w:t>innovation</w:t>
      </w:r>
      <w:r w:rsidRPr="002A6FB7">
        <w:rPr>
          <w:rStyle w:val="StyleUnderline"/>
        </w:rPr>
        <w:t xml:space="preserve"> and </w:t>
      </w:r>
      <w:r w:rsidRPr="002A6FB7">
        <w:rPr>
          <w:rStyle w:val="Emphasis"/>
        </w:rPr>
        <w:t>technological process</w:t>
      </w:r>
      <w:r w:rsidRPr="002A6FB7">
        <w:rPr>
          <w:sz w:val="16"/>
        </w:rPr>
        <w:t xml:space="preserve">. At this point one might argue that if we do not migrate to some degree from Earth as a </w:t>
      </w:r>
      <w:proofErr w:type="gramStart"/>
      <w:r w:rsidRPr="002A6FB7">
        <w:rPr>
          <w:sz w:val="16"/>
        </w:rPr>
        <w:t>species, and</w:t>
      </w:r>
      <w:proofErr w:type="gramEnd"/>
      <w:r w:rsidRPr="002A6FB7">
        <w:rPr>
          <w:sz w:val="16"/>
        </w:rPr>
        <w:t xml:space="preserve">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p>
    <w:p w14:paraId="6E0767C7" w14:textId="77777777" w:rsidR="002A6FB7" w:rsidRPr="002A6FB7" w:rsidRDefault="002A6FB7" w:rsidP="002A6FB7">
      <w:pPr>
        <w:rPr>
          <w:sz w:val="16"/>
        </w:rPr>
      </w:pPr>
      <w:r w:rsidRPr="002A6FB7">
        <w:rPr>
          <w:rStyle w:val="StyleUnderline"/>
        </w:rPr>
        <w:t xml:space="preserve">Bitcoin is not only </w:t>
      </w:r>
      <w:r w:rsidRPr="002A6FB7">
        <w:rPr>
          <w:rStyle w:val="StyleUnderline"/>
          <w:highlight w:val="cyan"/>
        </w:rPr>
        <w:t xml:space="preserve">the </w:t>
      </w:r>
      <w:r w:rsidRPr="002A6FB7">
        <w:rPr>
          <w:rStyle w:val="Emphasis"/>
          <w:highlight w:val="cyan"/>
        </w:rPr>
        <w:t>hardest</w:t>
      </w:r>
      <w:r w:rsidRPr="002A6FB7">
        <w:rPr>
          <w:rStyle w:val="StyleUnderline"/>
          <w:highlight w:val="cyan"/>
        </w:rPr>
        <w:t xml:space="preserve"> money</w:t>
      </w:r>
      <w:r w:rsidRPr="002A6FB7">
        <w:rPr>
          <w:rStyle w:val="StyleUnderline"/>
        </w:rPr>
        <w:t xml:space="preserve"> known to man, </w:t>
      </w:r>
      <w:proofErr w:type="gramStart"/>
      <w:r w:rsidRPr="002A6FB7">
        <w:rPr>
          <w:rStyle w:val="StyleUnderline"/>
        </w:rPr>
        <w:t>it is</w:t>
      </w:r>
      <w:proofErr w:type="gramEnd"/>
      <w:r w:rsidRPr="002A6FB7">
        <w:rPr>
          <w:rStyle w:val="StyleUnderline"/>
        </w:rPr>
        <w:t xml:space="preserve"> the </w:t>
      </w:r>
      <w:r w:rsidRPr="002A6FB7">
        <w:rPr>
          <w:rStyle w:val="Emphasis"/>
        </w:rPr>
        <w:t>most responsible</w:t>
      </w:r>
      <w:r w:rsidRPr="002A6FB7">
        <w:rPr>
          <w:sz w:val="16"/>
        </w:rPr>
        <w:t xml:space="preserve"> from this standpoint. </w:t>
      </w:r>
      <w:r w:rsidRPr="002A6FB7">
        <w:rPr>
          <w:rStyle w:val="StyleUnderline"/>
        </w:rPr>
        <w:t>Bitcoin</w:t>
      </w:r>
      <w:r w:rsidRPr="002A6FB7">
        <w:rPr>
          <w:sz w:val="16"/>
        </w:rPr>
        <w:t xml:space="preserve"> as it currently operates is currency that </w:t>
      </w:r>
      <w:r w:rsidRPr="002A6FB7">
        <w:rPr>
          <w:rStyle w:val="StyleUnderline"/>
        </w:rPr>
        <w:t xml:space="preserve">can provide </w:t>
      </w:r>
      <w:r w:rsidRPr="002A6FB7">
        <w:rPr>
          <w:rStyle w:val="StyleUnderline"/>
          <w:highlight w:val="cyan"/>
        </w:rPr>
        <w:t>a</w:t>
      </w:r>
      <w:r w:rsidRPr="002A6FB7">
        <w:rPr>
          <w:rStyle w:val="StyleUnderline"/>
        </w:rPr>
        <w:t xml:space="preserve"> </w:t>
      </w:r>
      <w:r w:rsidRPr="002A6FB7">
        <w:rPr>
          <w:rStyle w:val="Emphasis"/>
        </w:rPr>
        <w:t xml:space="preserve">monetary </w:t>
      </w:r>
      <w:r w:rsidRPr="002A6FB7">
        <w:rPr>
          <w:rStyle w:val="Emphasis"/>
          <w:highlight w:val="cyan"/>
        </w:rPr>
        <w:t>framework</w:t>
      </w:r>
      <w:r w:rsidRPr="002A6FB7">
        <w:rPr>
          <w:rStyle w:val="StyleUnderline"/>
          <w:highlight w:val="cyan"/>
        </w:rPr>
        <w:t xml:space="preserve"> on which</w:t>
      </w:r>
      <w:r w:rsidRPr="002A6FB7">
        <w:rPr>
          <w:rStyle w:val="StyleUnderline"/>
        </w:rPr>
        <w:t xml:space="preserve"> humans </w:t>
      </w:r>
      <w:r w:rsidRPr="002A6FB7">
        <w:rPr>
          <w:rStyle w:val="StyleUnderline"/>
          <w:highlight w:val="cyan"/>
        </w:rPr>
        <w:t>can achieve</w:t>
      </w:r>
      <w:r w:rsidRPr="002A6FB7">
        <w:rPr>
          <w:rStyle w:val="StyleUnderline"/>
        </w:rPr>
        <w:t xml:space="preserve"> greater </w:t>
      </w:r>
      <w:r w:rsidRPr="002A6FB7">
        <w:rPr>
          <w:rStyle w:val="Emphasis"/>
        </w:rPr>
        <w:t>capital growth</w:t>
      </w:r>
      <w:r w:rsidRPr="002A6FB7">
        <w:rPr>
          <w:rStyle w:val="StyleUnderline"/>
        </w:rPr>
        <w:t xml:space="preserve">, </w:t>
      </w:r>
      <w:r w:rsidRPr="002A6FB7">
        <w:rPr>
          <w:rStyle w:val="Emphasis"/>
        </w:rPr>
        <w:t>collaboration</w:t>
      </w:r>
      <w:r w:rsidRPr="002A6FB7">
        <w:rPr>
          <w:rStyle w:val="StyleUnderline"/>
        </w:rPr>
        <w:t xml:space="preserve">, </w:t>
      </w:r>
      <w:r w:rsidRPr="002A6FB7">
        <w:rPr>
          <w:rStyle w:val="Emphasis"/>
          <w:highlight w:val="cyan"/>
        </w:rPr>
        <w:t>resource allocation</w:t>
      </w:r>
      <w:r w:rsidRPr="002A6FB7">
        <w:rPr>
          <w:rStyle w:val="StyleUnderline"/>
          <w:highlight w:val="cyan"/>
        </w:rPr>
        <w:t>, and</w:t>
      </w:r>
      <w:r w:rsidRPr="002A6FB7">
        <w:rPr>
          <w:rStyle w:val="StyleUnderline"/>
        </w:rPr>
        <w:t xml:space="preserve"> therefore </w:t>
      </w:r>
      <w:r w:rsidRPr="002A6FB7">
        <w:rPr>
          <w:rStyle w:val="Emphasis"/>
          <w:highlight w:val="cyan"/>
        </w:rPr>
        <w:t>tech</w:t>
      </w:r>
      <w:r w:rsidRPr="002A6FB7">
        <w:rPr>
          <w:rStyle w:val="Emphasis"/>
        </w:rPr>
        <w:t xml:space="preserve">nological </w:t>
      </w:r>
      <w:r w:rsidRPr="002A6FB7">
        <w:rPr>
          <w:rStyle w:val="Emphasis"/>
          <w:highlight w:val="cyan"/>
        </w:rPr>
        <w:t>progress</w:t>
      </w:r>
      <w:r w:rsidRPr="002A6FB7">
        <w:rPr>
          <w:rStyle w:val="StyleUnderline"/>
        </w:rPr>
        <w:t xml:space="preserve">. Because the </w:t>
      </w:r>
      <w:r w:rsidRPr="002A6FB7">
        <w:rPr>
          <w:rStyle w:val="Emphasis"/>
        </w:rPr>
        <w:t>terminal supply</w:t>
      </w:r>
      <w:r w:rsidRPr="002A6FB7">
        <w:rPr>
          <w:rStyle w:val="StyleUnderline"/>
        </w:rPr>
        <w:t xml:space="preserve"> of Bitcoin is </w:t>
      </w:r>
      <w:r w:rsidRPr="002A6FB7">
        <w:rPr>
          <w:rStyle w:val="Emphasis"/>
        </w:rPr>
        <w:t>capped</w:t>
      </w:r>
      <w:r w:rsidRPr="002A6FB7">
        <w:rPr>
          <w:rStyle w:val="StyleUnderline"/>
        </w:rPr>
        <w:t xml:space="preserve">, we can </w:t>
      </w:r>
      <w:r w:rsidRPr="002A6FB7">
        <w:rPr>
          <w:rStyle w:val="Emphasis"/>
        </w:rPr>
        <w:t>store value</w:t>
      </w:r>
      <w:r w:rsidRPr="002A6FB7">
        <w:rPr>
          <w:rStyle w:val="StyleUnderline"/>
        </w:rPr>
        <w:t xml:space="preserve"> in it </w:t>
      </w:r>
      <w:r w:rsidRPr="002A6FB7">
        <w:rPr>
          <w:rStyle w:val="Emphasis"/>
        </w:rPr>
        <w:t>indefinitely</w:t>
      </w:r>
      <w:r w:rsidRPr="002A6FB7">
        <w:rPr>
          <w:rStyle w:val="StyleUnderline"/>
        </w:rPr>
        <w:t xml:space="preserve"> as a society</w:t>
      </w:r>
      <w:r w:rsidRPr="002A6FB7">
        <w:rPr>
          <w:sz w:val="16"/>
        </w:rPr>
        <w:t>.</w:t>
      </w:r>
    </w:p>
    <w:p w14:paraId="2D2536FA" w14:textId="77777777" w:rsidR="002A6FB7" w:rsidRPr="002A6FB7" w:rsidRDefault="002A6FB7" w:rsidP="002A6FB7">
      <w:pPr>
        <w:rPr>
          <w:sz w:val="16"/>
        </w:rPr>
      </w:pPr>
      <w:r w:rsidRPr="002A6FB7">
        <w:rPr>
          <w:sz w:val="16"/>
        </w:rPr>
        <w:t xml:space="preserve">66 </w:t>
      </w:r>
      <w:proofErr w:type="gramStart"/>
      <w:r w:rsidRPr="002A6FB7">
        <w:rPr>
          <w:sz w:val="16"/>
        </w:rPr>
        <w:t>Million</w:t>
      </w:r>
      <w:proofErr w:type="gramEnd"/>
      <w:r w:rsidRPr="002A6FB7">
        <w:rPr>
          <w:sz w:val="16"/>
        </w:rPr>
        <w:t xml:space="preserve">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w:t>
      </w:r>
      <w:proofErr w:type="spellStart"/>
      <w:r w:rsidRPr="002A6FB7">
        <w:rPr>
          <w:sz w:val="16"/>
        </w:rPr>
        <w:t>between</w:t>
      </w:r>
      <w:proofErr w:type="spellEnd"/>
      <w:r w:rsidRPr="002A6FB7">
        <w:rPr>
          <w:sz w:val="16"/>
        </w:rPr>
        <w:t xml:space="preserve"> 4 and 8 million years ago.</w:t>
      </w:r>
    </w:p>
    <w:p w14:paraId="07BAEE10" w14:textId="77777777" w:rsidR="002A6FB7" w:rsidRPr="002A6FB7" w:rsidRDefault="002A6FB7" w:rsidP="002A6FB7">
      <w:pPr>
        <w:rPr>
          <w:sz w:val="16"/>
        </w:rPr>
      </w:pPr>
      <w:r w:rsidRPr="002A6FB7">
        <w:rPr>
          <w:sz w:val="16"/>
        </w:rPr>
        <w:t xml:space="preserve">An important distinction between </w:t>
      </w:r>
      <w:r w:rsidRPr="002A6FB7">
        <w:rPr>
          <w:rStyle w:val="Emphasis"/>
        </w:rPr>
        <w:t>astronomical impacts</w:t>
      </w:r>
      <w:r w:rsidRPr="002A6FB7">
        <w:rPr>
          <w:rStyle w:val="StyleUnderline"/>
        </w:rPr>
        <w:t xml:space="preserve"> or </w:t>
      </w:r>
      <w:r w:rsidRPr="002A6FB7">
        <w:rPr>
          <w:rStyle w:val="Emphasis"/>
          <w:highlight w:val="cyan"/>
        </w:rPr>
        <w:t>super-volcanic events</w:t>
      </w:r>
      <w:r w:rsidRPr="002A6FB7">
        <w:rPr>
          <w:sz w:val="16"/>
        </w:rPr>
        <w:t xml:space="preserve"> of the past and such events </w:t>
      </w:r>
      <w:r w:rsidRPr="002A6FB7">
        <w:rPr>
          <w:rStyle w:val="StyleUnderline"/>
          <w:highlight w:val="cyan"/>
        </w:rPr>
        <w:t>if they</w:t>
      </w:r>
      <w:r w:rsidRPr="002A6FB7">
        <w:rPr>
          <w:rStyle w:val="StyleUnderline"/>
        </w:rPr>
        <w:t xml:space="preserve"> were to </w:t>
      </w:r>
      <w:r w:rsidRPr="002A6FB7">
        <w:rPr>
          <w:rStyle w:val="StyleUnderline"/>
          <w:highlight w:val="cyan"/>
        </w:rPr>
        <w:t>happen</w:t>
      </w:r>
      <w:r w:rsidRPr="002A6FB7">
        <w:rPr>
          <w:rStyle w:val="StyleUnderline"/>
        </w:rPr>
        <w:t xml:space="preserve"> today</w:t>
      </w:r>
      <w:r w:rsidRPr="002A6FB7">
        <w:rPr>
          <w:sz w:val="16"/>
        </w:rPr>
        <w:t xml:space="preserve"> is that one could argue that </w:t>
      </w:r>
      <w:r w:rsidRPr="002A6FB7">
        <w:rPr>
          <w:rStyle w:val="StyleUnderline"/>
        </w:rPr>
        <w:t xml:space="preserve">our </w:t>
      </w:r>
      <w:r w:rsidRPr="002A6FB7">
        <w:rPr>
          <w:rStyle w:val="Emphasis"/>
          <w:highlight w:val="cyan"/>
        </w:rPr>
        <w:t>intelligence</w:t>
      </w:r>
      <w:r w:rsidRPr="002A6FB7">
        <w:rPr>
          <w:rStyle w:val="Emphasis"/>
        </w:rPr>
        <w:t xml:space="preserve"> potential</w:t>
      </w:r>
      <w:r w:rsidRPr="002A6FB7">
        <w:rPr>
          <w:rStyle w:val="StyleUnderline"/>
        </w:rPr>
        <w:t xml:space="preserve"> </w:t>
      </w:r>
      <w:r w:rsidRPr="002A6FB7">
        <w:rPr>
          <w:rStyle w:val="StyleUnderline"/>
          <w:highlight w:val="cyan"/>
        </w:rPr>
        <w:t xml:space="preserve">is now </w:t>
      </w:r>
      <w:r w:rsidRPr="002A6FB7">
        <w:rPr>
          <w:rStyle w:val="Emphasis"/>
          <w:highlight w:val="cyan"/>
        </w:rPr>
        <w:t>mature</w:t>
      </w:r>
      <w:r w:rsidRPr="002A6FB7">
        <w:rPr>
          <w:rStyle w:val="StyleUnderline"/>
        </w:rPr>
        <w:t xml:space="preserve"> enough </w:t>
      </w:r>
      <w:r w:rsidRPr="002A6FB7">
        <w:rPr>
          <w:rStyle w:val="StyleUnderline"/>
          <w:highlight w:val="cyan"/>
        </w:rPr>
        <w:t xml:space="preserve">to </w:t>
      </w:r>
      <w:r w:rsidRPr="002A6FB7">
        <w:rPr>
          <w:rStyle w:val="Emphasis"/>
          <w:highlight w:val="cyan"/>
        </w:rPr>
        <w:t>tackle</w:t>
      </w:r>
      <w:r w:rsidRPr="002A6FB7">
        <w:rPr>
          <w:rStyle w:val="StyleUnderline"/>
        </w:rPr>
        <w:t xml:space="preserve"> certain of the external existential </w:t>
      </w:r>
      <w:r w:rsidRPr="002A6FB7">
        <w:rPr>
          <w:rStyle w:val="StyleUnderline"/>
          <w:highlight w:val="cyan"/>
        </w:rPr>
        <w:t>risks</w:t>
      </w:r>
      <w:r w:rsidRPr="002A6FB7">
        <w:rPr>
          <w:sz w:val="16"/>
        </w:rPr>
        <w:t xml:space="preserve">. Today, the risk posed by an asteroid impact or something similar would still be external in its origin, but at what point does the burden of responsibility to migrate </w:t>
      </w:r>
      <w:proofErr w:type="gramStart"/>
      <w:r w:rsidRPr="002A6FB7">
        <w:rPr>
          <w:sz w:val="16"/>
        </w:rPr>
        <w:t>off of</w:t>
      </w:r>
      <w:proofErr w:type="gramEnd"/>
      <w:r w:rsidRPr="002A6FB7">
        <w:rPr>
          <w:sz w:val="16"/>
        </w:rPr>
        <w:t xml:space="preserve">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p>
    <w:p w14:paraId="294B9C1A" w14:textId="77777777" w:rsidR="002A6FB7" w:rsidRPr="002A6FB7" w:rsidRDefault="002A6FB7" w:rsidP="002A6FB7">
      <w:pPr>
        <w:rPr>
          <w:sz w:val="16"/>
        </w:rPr>
      </w:pPr>
      <w:r w:rsidRPr="002A6FB7">
        <w:rPr>
          <w:sz w:val="16"/>
        </w:rPr>
        <w:t xml:space="preserve">At what point do </w:t>
      </w:r>
      <w:r w:rsidRPr="002A6FB7">
        <w:rPr>
          <w:rStyle w:val="Emphasis"/>
          <w:highlight w:val="cyan"/>
        </w:rPr>
        <w:t>innovation dampening</w:t>
      </w:r>
      <w:r w:rsidRPr="002A6FB7">
        <w:rPr>
          <w:sz w:val="16"/>
        </w:rPr>
        <w:t xml:space="preserve"> authoritarian states and their mandated </w:t>
      </w:r>
      <w:r w:rsidRPr="002A6FB7">
        <w:rPr>
          <w:rStyle w:val="Emphasis"/>
          <w:highlight w:val="cyan"/>
        </w:rPr>
        <w:t>broken money</w:t>
      </w:r>
      <w:r w:rsidRPr="002A6FB7">
        <w:rPr>
          <w:rStyle w:val="StyleUnderline"/>
          <w:highlight w:val="cyan"/>
        </w:rPr>
        <w:t xml:space="preserve"> cause society to </w:t>
      </w:r>
      <w:r w:rsidRPr="002A6FB7">
        <w:rPr>
          <w:rStyle w:val="Emphasis"/>
          <w:highlight w:val="cyan"/>
        </w:rPr>
        <w:t>stall</w:t>
      </w:r>
      <w:r w:rsidRPr="002A6FB7">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2A6FB7">
        <w:rPr>
          <w:rStyle w:val="StyleUnderline"/>
          <w:highlight w:val="cyan"/>
        </w:rPr>
        <w:t xml:space="preserve">Government money is an </w:t>
      </w:r>
      <w:r w:rsidRPr="002A6FB7">
        <w:rPr>
          <w:rStyle w:val="Emphasis"/>
          <w:highlight w:val="cyan"/>
        </w:rPr>
        <w:t>existential risk</w:t>
      </w:r>
      <w:r w:rsidRPr="002A6FB7">
        <w:rPr>
          <w:sz w:val="16"/>
        </w:rPr>
        <w:t xml:space="preserve">. Bitcoin is not only a solution, </w:t>
      </w:r>
      <w:proofErr w:type="gramStart"/>
      <w:r w:rsidRPr="002A6FB7">
        <w:rPr>
          <w:sz w:val="16"/>
        </w:rPr>
        <w:t>it is</w:t>
      </w:r>
      <w:proofErr w:type="gramEnd"/>
      <w:r w:rsidRPr="002A6FB7">
        <w:rPr>
          <w:sz w:val="16"/>
        </w:rPr>
        <w:t xml:space="preserve"> a societal responsibility.</w:t>
      </w:r>
    </w:p>
    <w:p w14:paraId="54B06570" w14:textId="77777777" w:rsidR="002A6FB7" w:rsidRPr="002A6FB7" w:rsidRDefault="002A6FB7" w:rsidP="002A6FB7">
      <w:pPr>
        <w:rPr>
          <w:sz w:val="16"/>
        </w:rPr>
      </w:pPr>
      <w:r w:rsidRPr="002A6FB7">
        <w:rPr>
          <w:sz w:val="16"/>
        </w:rPr>
        <w:t>INTERNAL ANTHROPOGENIC</w:t>
      </w:r>
    </w:p>
    <w:p w14:paraId="0E306B48" w14:textId="77777777" w:rsidR="002A6FB7" w:rsidRPr="002A6FB7" w:rsidRDefault="002A6FB7" w:rsidP="002A6FB7">
      <w:pPr>
        <w:rPr>
          <w:sz w:val="16"/>
        </w:rPr>
      </w:pPr>
      <w:r w:rsidRPr="002A6FB7">
        <w:rPr>
          <w:rStyle w:val="Emphasis"/>
          <w:highlight w:val="cyan"/>
        </w:rPr>
        <w:t>Nuclear war</w:t>
      </w:r>
      <w:r w:rsidRPr="002A6FB7">
        <w:rPr>
          <w:rStyle w:val="StyleUnderline"/>
          <w:highlight w:val="cyan"/>
        </w:rPr>
        <w:t xml:space="preserve"> is one example</w:t>
      </w:r>
      <w:r w:rsidRPr="002A6FB7">
        <w:rPr>
          <w:rStyle w:val="StyleUnderline"/>
        </w:rPr>
        <w:t xml:space="preserve"> of an internal anthropogenic risk</w:t>
      </w:r>
      <w:r w:rsidRPr="002A6FB7">
        <w:rPr>
          <w:sz w:val="16"/>
        </w:rPr>
        <w:t xml:space="preserve">. That is, should nuclear war arise, it would be both </w:t>
      </w:r>
      <w:proofErr w:type="spellStart"/>
      <w:r w:rsidRPr="002A6FB7">
        <w:rPr>
          <w:sz w:val="16"/>
        </w:rPr>
        <w:t>self destructive</w:t>
      </w:r>
      <w:proofErr w:type="spellEnd"/>
      <w:r w:rsidRPr="002A6FB7">
        <w:rPr>
          <w:sz w:val="16"/>
        </w:rPr>
        <w:t xml:space="preserve">, and relatively </w:t>
      </w:r>
      <w:proofErr w:type="spellStart"/>
      <w:r w:rsidRPr="002A6FB7">
        <w:rPr>
          <w:sz w:val="16"/>
        </w:rPr>
        <w:t>self contained</w:t>
      </w:r>
      <w:proofErr w:type="spellEnd"/>
      <w:r w:rsidRPr="002A6FB7">
        <w:rPr>
          <w:sz w:val="16"/>
        </w:rPr>
        <w:t xml:space="preserve"> on a cosmic scale. It follows that </w:t>
      </w:r>
      <w:r w:rsidRPr="002A6FB7">
        <w:rPr>
          <w:rStyle w:val="Emphasis"/>
          <w:highlight w:val="cyan"/>
        </w:rPr>
        <w:t>bio</w:t>
      </w:r>
      <w:r w:rsidRPr="002A6FB7">
        <w:rPr>
          <w:rStyle w:val="StyleUnderline"/>
        </w:rPr>
        <w:t xml:space="preserve">logical </w:t>
      </w:r>
      <w:r w:rsidRPr="002A6FB7">
        <w:rPr>
          <w:rStyle w:val="Emphasis"/>
          <w:highlight w:val="cyan"/>
        </w:rPr>
        <w:t>war</w:t>
      </w:r>
      <w:r w:rsidRPr="002A6FB7">
        <w:rPr>
          <w:rStyle w:val="StyleUnderline"/>
        </w:rPr>
        <w:t>fare is an internal anthropogenic risk</w:t>
      </w:r>
      <w:r w:rsidRPr="002A6FB7">
        <w:rPr>
          <w:sz w:val="16"/>
        </w:rPr>
        <w:t xml:space="preserve">, the reality of which we as a species can surely understand now. If I were to hazard a </w:t>
      </w:r>
      <w:proofErr w:type="gramStart"/>
      <w:r w:rsidRPr="002A6FB7">
        <w:rPr>
          <w:sz w:val="16"/>
        </w:rPr>
        <w:t>guess</w:t>
      </w:r>
      <w:proofErr w:type="gramEnd"/>
      <w:r w:rsidRPr="002A6FB7">
        <w:rPr>
          <w:sz w:val="16"/>
        </w:rPr>
        <w:t xml:space="preserve"> I would say virtual emergencies and </w:t>
      </w:r>
      <w:r w:rsidRPr="002A6FB7">
        <w:rPr>
          <w:rStyle w:val="Emphasis"/>
          <w:highlight w:val="cyan"/>
        </w:rPr>
        <w:t>cyber pandemics</w:t>
      </w:r>
      <w:r w:rsidRPr="002A6FB7">
        <w:rPr>
          <w:rStyle w:val="StyleUnderline"/>
        </w:rPr>
        <w:t xml:space="preserve"> are next</w:t>
      </w:r>
      <w:r w:rsidRPr="002A6FB7">
        <w:rPr>
          <w:sz w:val="16"/>
        </w:rPr>
        <w:t xml:space="preserve">. These </w:t>
      </w:r>
      <w:proofErr w:type="spellStart"/>
      <w:r w:rsidRPr="002A6FB7">
        <w:rPr>
          <w:sz w:val="16"/>
        </w:rPr>
        <w:t>self constructed</w:t>
      </w:r>
      <w:proofErr w:type="spellEnd"/>
      <w:r w:rsidRPr="002A6FB7">
        <w:rPr>
          <w:sz w:val="16"/>
        </w:rPr>
        <w:t xml:space="preserve"> catastrophes are the government’s misguided attempts at proof of work. This is a topic for another time. Do not surrender your ability to think and speak freely.</w:t>
      </w:r>
    </w:p>
    <w:p w14:paraId="72906AB7" w14:textId="77777777" w:rsidR="002A6FB7" w:rsidRPr="002A6FB7" w:rsidRDefault="002A6FB7" w:rsidP="002A6FB7">
      <w:pPr>
        <w:rPr>
          <w:sz w:val="16"/>
        </w:rPr>
      </w:pPr>
      <w:r w:rsidRPr="002A6FB7">
        <w:rPr>
          <w:sz w:val="16"/>
        </w:rPr>
        <w:t xml:space="preserve">The second law of thermodynamics can </w:t>
      </w:r>
      <w:proofErr w:type="gramStart"/>
      <w:r w:rsidRPr="002A6FB7">
        <w:rPr>
          <w:sz w:val="16"/>
        </w:rPr>
        <w:t>summed</w:t>
      </w:r>
      <w:proofErr w:type="gramEnd"/>
      <w:r w:rsidRPr="002A6FB7">
        <w:rPr>
          <w:sz w:val="16"/>
        </w:rPr>
        <w:t xml:space="preserve"> thus, processes that involve the transfer or conversion of heat energy are irreversible. The law indicates we have not observed a spontaneous transfer of energy from cold to hot. Another way to think of this is that there </w:t>
      </w:r>
      <w:proofErr w:type="gramStart"/>
      <w:r w:rsidRPr="002A6FB7">
        <w:rPr>
          <w:sz w:val="16"/>
        </w:rPr>
        <w:t>is</w:t>
      </w:r>
      <w:proofErr w:type="gramEnd"/>
      <w:r w:rsidRPr="002A6FB7">
        <w:rPr>
          <w:sz w:val="16"/>
        </w:rPr>
        <w:t xml:space="preserve"> no such thing as cold, only lesser degrees of hot. Nothing cannot transfer. So broadly, within a closed system, the second law of thermodynamics would indicate that all differences tend to level out.</w:t>
      </w:r>
    </w:p>
    <w:p w14:paraId="295AEC36" w14:textId="77777777" w:rsidR="002A6FB7" w:rsidRPr="002A6FB7" w:rsidRDefault="002A6FB7" w:rsidP="002A6FB7">
      <w:pPr>
        <w:rPr>
          <w:sz w:val="16"/>
        </w:rPr>
      </w:pPr>
      <w:proofErr w:type="gramStart"/>
      <w:r w:rsidRPr="002A6FB7">
        <w:rPr>
          <w:sz w:val="16"/>
        </w:rPr>
        <w:t>So</w:t>
      </w:r>
      <w:proofErr w:type="gramEnd"/>
      <w:r w:rsidRPr="002A6FB7">
        <w:rPr>
          <w:sz w:val="16"/>
        </w:rPr>
        <w:t xml:space="preserve"> what has this got to do with Bitcoin?</w:t>
      </w:r>
    </w:p>
    <w:p w14:paraId="2024A5AA" w14:textId="77777777" w:rsidR="002A6FB7" w:rsidRPr="002A6FB7" w:rsidRDefault="002A6FB7" w:rsidP="002A6FB7">
      <w:pPr>
        <w:rPr>
          <w:sz w:val="16"/>
        </w:rPr>
      </w:pPr>
      <w:r w:rsidRPr="002A6FB7">
        <w:rPr>
          <w:sz w:val="16"/>
        </w:rPr>
        <w:t xml:space="preserve">Well firstly, all hardware is subject to entropy. </w:t>
      </w:r>
      <w:r w:rsidRPr="002A6FB7">
        <w:rPr>
          <w:rStyle w:val="StyleUnderline"/>
          <w:highlight w:val="cyan"/>
        </w:rPr>
        <w:t xml:space="preserve">The </w:t>
      </w:r>
      <w:r w:rsidRPr="002A6FB7">
        <w:rPr>
          <w:rStyle w:val="Emphasis"/>
          <w:highlight w:val="cyan"/>
        </w:rPr>
        <w:t>distributed</w:t>
      </w:r>
      <w:r w:rsidRPr="002A6FB7">
        <w:rPr>
          <w:rStyle w:val="Emphasis"/>
        </w:rPr>
        <w:t xml:space="preserve"> nature</w:t>
      </w:r>
      <w:r w:rsidRPr="002A6FB7">
        <w:rPr>
          <w:rStyle w:val="StyleUnderline"/>
        </w:rPr>
        <w:t xml:space="preserve"> of the </w:t>
      </w:r>
      <w:r w:rsidRPr="002A6FB7">
        <w:rPr>
          <w:rStyle w:val="StyleUnderline"/>
          <w:highlight w:val="cyan"/>
        </w:rPr>
        <w:t>blockchain increases</w:t>
      </w:r>
      <w:r w:rsidRPr="002A6FB7">
        <w:rPr>
          <w:rStyle w:val="StyleUnderline"/>
        </w:rPr>
        <w:t xml:space="preserve"> the </w:t>
      </w:r>
      <w:r w:rsidRPr="002A6FB7">
        <w:rPr>
          <w:rStyle w:val="StyleUnderline"/>
          <w:highlight w:val="cyan"/>
        </w:rPr>
        <w:t>probability</w:t>
      </w:r>
      <w:r w:rsidRPr="002A6FB7">
        <w:rPr>
          <w:rStyle w:val="StyleUnderline"/>
        </w:rPr>
        <w:t xml:space="preserve"> that </w:t>
      </w:r>
      <w:r w:rsidRPr="002A6FB7">
        <w:rPr>
          <w:rStyle w:val="StyleUnderline"/>
          <w:highlight w:val="cyan"/>
        </w:rPr>
        <w:t xml:space="preserve">it will </w:t>
      </w:r>
      <w:r w:rsidRPr="002A6FB7">
        <w:rPr>
          <w:rStyle w:val="Emphasis"/>
          <w:highlight w:val="cyan"/>
        </w:rPr>
        <w:t>survive</w:t>
      </w:r>
      <w:r w:rsidRPr="002A6FB7">
        <w:rPr>
          <w:rStyle w:val="StyleUnderline"/>
        </w:rPr>
        <w:t xml:space="preserve"> centralized </w:t>
      </w:r>
      <w:r w:rsidRPr="002A6FB7">
        <w:rPr>
          <w:rStyle w:val="StyleUnderline"/>
          <w:highlight w:val="cyan"/>
        </w:rPr>
        <w:t>entropy</w:t>
      </w:r>
      <w:r w:rsidRPr="002A6FB7">
        <w:rPr>
          <w:sz w:val="16"/>
        </w:rPr>
        <w:t xml:space="preserve">. At Bitcoin’s inception, imagine a failure because Satoshi’s computer randomly crashed. Distributed networks are inherently hedged against this </w:t>
      </w:r>
      <w:proofErr w:type="gramStart"/>
      <w:r w:rsidRPr="002A6FB7">
        <w:rPr>
          <w:sz w:val="16"/>
        </w:rPr>
        <w:t>particular centralized</w:t>
      </w:r>
      <w:proofErr w:type="gramEnd"/>
      <w:r w:rsidRPr="002A6FB7">
        <w:rPr>
          <w:sz w:val="16"/>
        </w:rPr>
        <w:t xml:space="preserve"> form of existential risk.</w:t>
      </w:r>
    </w:p>
    <w:p w14:paraId="38F440A0" w14:textId="77777777" w:rsidR="002A6FB7" w:rsidRPr="002A6FB7" w:rsidRDefault="002A6FB7" w:rsidP="002A6FB7">
      <w:pPr>
        <w:rPr>
          <w:sz w:val="16"/>
        </w:rPr>
      </w:pPr>
      <w:r w:rsidRPr="002A6FB7">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p>
    <w:p w14:paraId="0D601A1D" w14:textId="77777777" w:rsidR="002A6FB7" w:rsidRPr="002A6FB7" w:rsidRDefault="002A6FB7" w:rsidP="002A6FB7">
      <w:pPr>
        <w:rPr>
          <w:sz w:val="16"/>
        </w:rPr>
      </w:pPr>
      <w:r w:rsidRPr="002A6FB7">
        <w:rPr>
          <w:sz w:val="16"/>
        </w:rPr>
        <w:t xml:space="preserve">Bitcoin uses proof of work to stave off entropy. The system cannot stay dormant. It must continue to use proof of work to advance the state of the chain, and to fight entropy to secure the monetary value </w:t>
      </w:r>
      <w:proofErr w:type="gramStart"/>
      <w:r w:rsidRPr="002A6FB7">
        <w:rPr>
          <w:sz w:val="16"/>
        </w:rPr>
        <w:t>all of</w:t>
      </w:r>
      <w:proofErr w:type="gramEnd"/>
      <w:r w:rsidRPr="002A6FB7">
        <w:rPr>
          <w:sz w:val="16"/>
        </w:rPr>
        <w:t xml:space="preserve"> the users have stored in the network. The U.S. dollar, as many have pointed out, relies on proof of war, or distributed political energies to maintain dominance. Its methodology can be described as haphazard at best.</w:t>
      </w:r>
    </w:p>
    <w:p w14:paraId="3AD671CC" w14:textId="77777777" w:rsidR="002A6FB7" w:rsidRPr="002A6FB7" w:rsidRDefault="002A6FB7" w:rsidP="002A6FB7">
      <w:pPr>
        <w:rPr>
          <w:sz w:val="16"/>
        </w:rPr>
      </w:pPr>
      <w:r w:rsidRPr="002A6FB7">
        <w:rPr>
          <w:sz w:val="16"/>
        </w:rPr>
        <w:t>INTERNAL NON-ANTHROPOGENIC</w:t>
      </w:r>
    </w:p>
    <w:p w14:paraId="4FD87FD7" w14:textId="77777777" w:rsidR="002A6FB7" w:rsidRPr="002A6FB7" w:rsidRDefault="002A6FB7" w:rsidP="002A6FB7">
      <w:pPr>
        <w:rPr>
          <w:sz w:val="16"/>
        </w:rPr>
      </w:pPr>
      <w:r w:rsidRPr="002A6FB7">
        <w:rPr>
          <w:sz w:val="16"/>
        </w:rPr>
        <w:t xml:space="preserve">One internal non-anthropogenic risk is that of a super-volcanic eruption, provided it wasn’t humans who brought about the eruption. </w:t>
      </w:r>
      <w:r w:rsidRPr="002A6FB7">
        <w:rPr>
          <w:rStyle w:val="StyleUnderline"/>
        </w:rPr>
        <w:t xml:space="preserve">Just like with external non-anthropogenic risks, </w:t>
      </w:r>
      <w:r w:rsidRPr="002A6FB7">
        <w:rPr>
          <w:rStyle w:val="StyleUnderline"/>
          <w:highlight w:val="cyan"/>
        </w:rPr>
        <w:t>Bitcoin</w:t>
      </w:r>
      <w:r w:rsidRPr="002A6FB7">
        <w:rPr>
          <w:rStyle w:val="StyleUnderline"/>
        </w:rPr>
        <w:t xml:space="preserve"> alone cannot </w:t>
      </w:r>
      <w:r w:rsidRPr="002A6FB7">
        <w:rPr>
          <w:rStyle w:val="Emphasis"/>
        </w:rPr>
        <w:t>prevent</w:t>
      </w:r>
      <w:r w:rsidRPr="002A6FB7">
        <w:rPr>
          <w:rStyle w:val="StyleUnderline"/>
        </w:rPr>
        <w:t xml:space="preserve"> them, but it </w:t>
      </w:r>
      <w:r w:rsidRPr="002A6FB7">
        <w:rPr>
          <w:rStyle w:val="StyleUnderline"/>
          <w:highlight w:val="cyan"/>
        </w:rPr>
        <w:t>can help</w:t>
      </w:r>
      <w:r w:rsidRPr="002A6FB7">
        <w:rPr>
          <w:rStyle w:val="StyleUnderline"/>
        </w:rPr>
        <w:t xml:space="preserve"> humans </w:t>
      </w:r>
      <w:r w:rsidRPr="002A6FB7">
        <w:rPr>
          <w:rStyle w:val="Emphasis"/>
          <w:highlight w:val="cyan"/>
        </w:rPr>
        <w:t>prepare</w:t>
      </w:r>
      <w:r w:rsidRPr="002A6FB7">
        <w:rPr>
          <w:rStyle w:val="StyleUnderline"/>
        </w:rPr>
        <w:t xml:space="preserve"> for them </w:t>
      </w:r>
      <w:r w:rsidRPr="002A6FB7">
        <w:rPr>
          <w:rStyle w:val="StyleUnderline"/>
          <w:highlight w:val="cyan"/>
        </w:rPr>
        <w:t xml:space="preserve">such that we may </w:t>
      </w:r>
      <w:r w:rsidRPr="002A6FB7">
        <w:rPr>
          <w:rStyle w:val="Emphasis"/>
          <w:highlight w:val="cyan"/>
        </w:rPr>
        <w:t>survive</w:t>
      </w:r>
      <w:r w:rsidRPr="002A6FB7">
        <w:rPr>
          <w:rStyle w:val="StyleUnderline"/>
        </w:rPr>
        <w:t xml:space="preserve"> these relatively small </w:t>
      </w:r>
      <w:r w:rsidRPr="002A6FB7">
        <w:rPr>
          <w:rStyle w:val="Emphasis"/>
        </w:rPr>
        <w:t xml:space="preserve">intelligence </w:t>
      </w:r>
      <w:r w:rsidRPr="002A6FB7">
        <w:rPr>
          <w:rStyle w:val="Emphasis"/>
          <w:highlight w:val="cyan"/>
        </w:rPr>
        <w:t>filters</w:t>
      </w:r>
      <w:r w:rsidRPr="002A6FB7">
        <w:rPr>
          <w:rStyle w:val="StyleUnderline"/>
        </w:rPr>
        <w:t xml:space="preserve"> the universe throws our way</w:t>
      </w:r>
      <w:r w:rsidRPr="002A6FB7">
        <w:rPr>
          <w:sz w:val="16"/>
        </w:rPr>
        <w:t>.</w:t>
      </w:r>
    </w:p>
    <w:p w14:paraId="3FAD480D" w14:textId="77777777" w:rsidR="002A6FB7" w:rsidRPr="002A6FB7" w:rsidRDefault="002A6FB7" w:rsidP="002A6FB7">
      <w:pPr>
        <w:rPr>
          <w:sz w:val="16"/>
        </w:rPr>
      </w:pPr>
      <w:r w:rsidRPr="002A6FB7">
        <w:rPr>
          <w:rStyle w:val="StyleUnderline"/>
        </w:rPr>
        <w:t xml:space="preserve">Bitcoin </w:t>
      </w:r>
      <w:r w:rsidRPr="002A6FB7">
        <w:rPr>
          <w:rStyle w:val="StyleUnderline"/>
          <w:highlight w:val="cyan"/>
        </w:rPr>
        <w:t>allows</w:t>
      </w:r>
      <w:r w:rsidRPr="002A6FB7">
        <w:rPr>
          <w:rStyle w:val="StyleUnderline"/>
        </w:rPr>
        <w:t xml:space="preserve"> for fundamental </w:t>
      </w:r>
      <w:r w:rsidRPr="002A6FB7">
        <w:rPr>
          <w:rStyle w:val="Emphasis"/>
          <w:highlight w:val="cyan"/>
        </w:rPr>
        <w:t>capital accumulation</w:t>
      </w:r>
      <w:r w:rsidRPr="002A6FB7">
        <w:rPr>
          <w:rStyle w:val="StyleUnderline"/>
        </w:rPr>
        <w:t xml:space="preserve"> and human </w:t>
      </w:r>
      <w:proofErr w:type="gramStart"/>
      <w:r w:rsidRPr="002A6FB7">
        <w:rPr>
          <w:rStyle w:val="Emphasis"/>
        </w:rPr>
        <w:t>innovation</w:t>
      </w:r>
      <w:r w:rsidRPr="002A6FB7">
        <w:rPr>
          <w:rStyle w:val="StyleUnderline"/>
        </w:rPr>
        <w:t xml:space="preserve">, </w:t>
      </w:r>
      <w:r w:rsidRPr="002A6FB7">
        <w:rPr>
          <w:rStyle w:val="StyleUnderline"/>
          <w:highlight w:val="cyan"/>
        </w:rPr>
        <w:t>and</w:t>
      </w:r>
      <w:proofErr w:type="gramEnd"/>
      <w:r w:rsidRPr="002A6FB7">
        <w:rPr>
          <w:rStyle w:val="StyleUnderline"/>
        </w:rPr>
        <w:t xml:space="preserve"> promotes </w:t>
      </w:r>
      <w:r w:rsidRPr="002A6FB7">
        <w:rPr>
          <w:rStyle w:val="Emphasis"/>
          <w:highlight w:val="cyan"/>
        </w:rPr>
        <w:t>collaboration</w:t>
      </w:r>
      <w:r w:rsidRPr="002A6FB7">
        <w:rPr>
          <w:rStyle w:val="StyleUnderline"/>
        </w:rPr>
        <w:t xml:space="preserve"> to such a degree </w:t>
      </w:r>
      <w:r w:rsidRPr="002A6FB7">
        <w:rPr>
          <w:rStyle w:val="StyleUnderline"/>
          <w:highlight w:val="cyan"/>
        </w:rPr>
        <w:t>that</w:t>
      </w:r>
      <w:r w:rsidRPr="002A6FB7">
        <w:rPr>
          <w:rStyle w:val="StyleUnderline"/>
        </w:rPr>
        <w:t xml:space="preserve"> we will find an </w:t>
      </w:r>
      <w:r w:rsidRPr="002A6FB7">
        <w:rPr>
          <w:rStyle w:val="Emphasis"/>
          <w:highlight w:val="cyan"/>
        </w:rPr>
        <w:t>increase</w:t>
      </w:r>
      <w:r w:rsidRPr="002A6FB7">
        <w:rPr>
          <w:rStyle w:val="Emphasis"/>
        </w:rPr>
        <w:t xml:space="preserve">d </w:t>
      </w:r>
      <w:r w:rsidRPr="002A6FB7">
        <w:rPr>
          <w:rStyle w:val="Emphasis"/>
          <w:highlight w:val="cyan"/>
        </w:rPr>
        <w:t>collective problem solving power</w:t>
      </w:r>
      <w:r w:rsidRPr="002A6FB7">
        <w:rPr>
          <w:rStyle w:val="StyleUnderline"/>
          <w:highlight w:val="cyan"/>
        </w:rPr>
        <w:t xml:space="preserve"> </w:t>
      </w:r>
      <w:r w:rsidRPr="002A6FB7">
        <w:rPr>
          <w:rStyle w:val="Emphasis"/>
          <w:sz w:val="24"/>
          <w:szCs w:val="26"/>
          <w:highlight w:val="cyan"/>
        </w:rPr>
        <w:t>as</w:t>
      </w:r>
      <w:r w:rsidRPr="002A6FB7">
        <w:rPr>
          <w:rStyle w:val="Emphasis"/>
          <w:sz w:val="24"/>
          <w:szCs w:val="26"/>
        </w:rPr>
        <w:t xml:space="preserve"> humans the further Bitcoin </w:t>
      </w:r>
      <w:r w:rsidRPr="002A6FB7">
        <w:rPr>
          <w:rStyle w:val="Emphasis"/>
          <w:sz w:val="24"/>
          <w:szCs w:val="26"/>
          <w:highlight w:val="cyan"/>
        </w:rPr>
        <w:t>adoption spreads</w:t>
      </w:r>
      <w:r w:rsidRPr="002A6FB7">
        <w:rPr>
          <w:sz w:val="16"/>
        </w:rPr>
        <w:t xml:space="preserve">. It is worth mentioning that Bitcoin also maintains and appreciates wealth to such a degree that often those of us to </w:t>
      </w:r>
      <w:proofErr w:type="spellStart"/>
      <w:r w:rsidRPr="002A6FB7">
        <w:rPr>
          <w:sz w:val="16"/>
        </w:rPr>
        <w:t>chose</w:t>
      </w:r>
      <w:proofErr w:type="spellEnd"/>
      <w:r w:rsidRPr="002A6FB7">
        <w:rPr>
          <w:sz w:val="16"/>
        </w:rPr>
        <w:t xml:space="preserve"> to live our lives on a Bitcoin standard will experience relatively greater freedoms, and vastly greater amounts of free time than our peers who chose to continue their lives on a fiat </w:t>
      </w:r>
      <w:proofErr w:type="gramStart"/>
      <w:r w:rsidRPr="002A6FB7">
        <w:rPr>
          <w:sz w:val="16"/>
        </w:rPr>
        <w:t>standard, and</w:t>
      </w:r>
      <w:proofErr w:type="gramEnd"/>
      <w:r w:rsidRPr="002A6FB7">
        <w:rPr>
          <w:sz w:val="16"/>
        </w:rPr>
        <w:t xml:space="preserve"> are perpetually working to outpace their chronic debt. Many </w:t>
      </w:r>
      <w:proofErr w:type="spellStart"/>
      <w:r w:rsidRPr="002A6FB7">
        <w:rPr>
          <w:sz w:val="16"/>
        </w:rPr>
        <w:t>Bitcoiners</w:t>
      </w:r>
      <w:proofErr w:type="spellEnd"/>
      <w:r w:rsidRPr="002A6FB7">
        <w:rPr>
          <w:sz w:val="16"/>
        </w:rPr>
        <w:t xml:space="preserve"> will likely forego that newfound free time to work and continue to provide value to others in whatever area interests them, because Bitcoin incentivizes the collaborative accumulation of capital but also the responsible reallocation of it.</w:t>
      </w:r>
    </w:p>
    <w:p w14:paraId="75B1F89B" w14:textId="77777777" w:rsidR="002A6FB7" w:rsidRPr="002A6FB7" w:rsidRDefault="002A6FB7" w:rsidP="002A6FB7">
      <w:pPr>
        <w:rPr>
          <w:sz w:val="16"/>
        </w:rPr>
      </w:pPr>
      <w:r w:rsidRPr="002A6FB7">
        <w:rPr>
          <w:sz w:val="16"/>
        </w:rPr>
        <w:t>EXTERNAL ANTHROPOGENIC</w:t>
      </w:r>
    </w:p>
    <w:p w14:paraId="479B4300" w14:textId="77777777" w:rsidR="002A6FB7" w:rsidRPr="002A6FB7" w:rsidRDefault="002A6FB7" w:rsidP="002A6FB7">
      <w:pPr>
        <w:rPr>
          <w:sz w:val="16"/>
        </w:rPr>
      </w:pPr>
      <w:r w:rsidRPr="002A6FB7">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p>
    <w:p w14:paraId="2A663809" w14:textId="77777777" w:rsidR="002A6FB7" w:rsidRPr="002A6FB7" w:rsidRDefault="002A6FB7" w:rsidP="002A6FB7">
      <w:pPr>
        <w:rPr>
          <w:sz w:val="16"/>
        </w:rPr>
      </w:pPr>
      <w:r w:rsidRPr="002A6FB7">
        <w:rPr>
          <w:rStyle w:val="StyleUnderline"/>
        </w:rPr>
        <w:t>The probability that we send messages</w:t>
      </w:r>
      <w:r w:rsidRPr="002A6FB7">
        <w:rPr>
          <w:sz w:val="16"/>
        </w:rPr>
        <w:t xml:space="preserve"> of consequence </w:t>
      </w:r>
      <w:r w:rsidRPr="002A6FB7">
        <w:rPr>
          <w:rStyle w:val="StyleUnderline"/>
        </w:rPr>
        <w:t>into the cosmos that</w:t>
      </w:r>
      <w:r w:rsidRPr="002A6FB7">
        <w:rPr>
          <w:sz w:val="16"/>
        </w:rPr>
        <w:t xml:space="preserve"> in turn </w:t>
      </w:r>
      <w:r w:rsidRPr="002A6FB7">
        <w:rPr>
          <w:rStyle w:val="StyleUnderline"/>
        </w:rPr>
        <w:t>cause</w:t>
      </w:r>
      <w:r w:rsidRPr="002A6FB7">
        <w:rPr>
          <w:sz w:val="16"/>
        </w:rPr>
        <w:t xml:space="preserve"> some other </w:t>
      </w:r>
      <w:r w:rsidRPr="002A6FB7">
        <w:rPr>
          <w:rStyle w:val="StyleUnderline"/>
        </w:rPr>
        <w:t>far-flung intelligence</w:t>
      </w:r>
      <w:r w:rsidRPr="002A6FB7">
        <w:rPr>
          <w:sz w:val="16"/>
        </w:rPr>
        <w:t xml:space="preserve">, with knowledge enough to reach us, </w:t>
      </w:r>
      <w:r w:rsidRPr="002A6FB7">
        <w:rPr>
          <w:rStyle w:val="StyleUnderline"/>
        </w:rPr>
        <w:t>to come and bring</w:t>
      </w:r>
      <w:r w:rsidRPr="002A6FB7">
        <w:rPr>
          <w:sz w:val="16"/>
        </w:rPr>
        <w:t xml:space="preserve"> about our own </w:t>
      </w:r>
      <w:r w:rsidRPr="002A6FB7">
        <w:rPr>
          <w:rStyle w:val="StyleUnderline"/>
        </w:rPr>
        <w:t>destruction</w:t>
      </w:r>
      <w:r w:rsidRPr="002A6FB7">
        <w:rPr>
          <w:sz w:val="16"/>
        </w:rPr>
        <w:t xml:space="preserve"> is next to zero, but it </w:t>
      </w:r>
      <w:r w:rsidRPr="002A6FB7">
        <w:rPr>
          <w:rStyle w:val="StyleUnderline"/>
        </w:rPr>
        <w:t>isn’t zero</w:t>
      </w:r>
      <w:r w:rsidRPr="002A6FB7">
        <w:rPr>
          <w:sz w:val="16"/>
        </w:rPr>
        <w:t>.</w:t>
      </w:r>
    </w:p>
    <w:p w14:paraId="2E806D5D" w14:textId="77777777" w:rsidR="002A6FB7" w:rsidRPr="002A6FB7" w:rsidRDefault="002A6FB7" w:rsidP="002A6FB7">
      <w:pPr>
        <w:rPr>
          <w:sz w:val="16"/>
        </w:rPr>
      </w:pPr>
      <w:r w:rsidRPr="002A6FB7">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p>
    <w:p w14:paraId="0FF05630" w14:textId="77777777" w:rsidR="002A6FB7" w:rsidRPr="002A6FB7" w:rsidRDefault="002A6FB7" w:rsidP="002A6FB7">
      <w:pPr>
        <w:rPr>
          <w:sz w:val="16"/>
        </w:rPr>
      </w:pPr>
      <w:r w:rsidRPr="002A6FB7">
        <w:rPr>
          <w:rStyle w:val="StyleUnderline"/>
        </w:rPr>
        <w:t>A Bitcoin standard</w:t>
      </w:r>
      <w:r w:rsidRPr="002A6FB7">
        <w:rPr>
          <w:sz w:val="16"/>
        </w:rPr>
        <w:t xml:space="preserve"> is not only our current best bet, </w:t>
      </w:r>
      <w:proofErr w:type="gramStart"/>
      <w:r w:rsidRPr="002A6FB7">
        <w:rPr>
          <w:sz w:val="16"/>
        </w:rPr>
        <w:t xml:space="preserve">it </w:t>
      </w:r>
      <w:r w:rsidRPr="002A6FB7">
        <w:rPr>
          <w:rStyle w:val="StyleUnderline"/>
        </w:rPr>
        <w:t>is</w:t>
      </w:r>
      <w:proofErr w:type="gramEnd"/>
      <w:r w:rsidRPr="002A6FB7">
        <w:rPr>
          <w:rStyle w:val="StyleUnderline"/>
        </w:rPr>
        <w:t xml:space="preserve"> the </w:t>
      </w:r>
      <w:r w:rsidRPr="002A6FB7">
        <w:rPr>
          <w:rStyle w:val="Emphasis"/>
        </w:rPr>
        <w:t>only</w:t>
      </w:r>
      <w:r w:rsidRPr="002A6FB7">
        <w:rPr>
          <w:rStyle w:val="StyleUnderline"/>
        </w:rPr>
        <w:t xml:space="preserve"> monetary vehicle that will</w:t>
      </w:r>
      <w:r w:rsidRPr="002A6FB7">
        <w:rPr>
          <w:sz w:val="16"/>
        </w:rPr>
        <w:t xml:space="preserve"> take us from here, or </w:t>
      </w:r>
      <w:r w:rsidRPr="002A6FB7">
        <w:rPr>
          <w:rStyle w:val="StyleUnderline"/>
        </w:rPr>
        <w:t>enable us to</w:t>
      </w:r>
      <w:r w:rsidRPr="002A6FB7">
        <w:rPr>
          <w:sz w:val="16"/>
        </w:rPr>
        <w:t xml:space="preserve"> build technology that can </w:t>
      </w:r>
      <w:r w:rsidRPr="002A6FB7">
        <w:rPr>
          <w:rStyle w:val="StyleUnderline"/>
        </w:rPr>
        <w:t>effectively communicate with places in the universe where other intelligence has emerged</w:t>
      </w:r>
      <w:r w:rsidRPr="002A6FB7">
        <w:rPr>
          <w:sz w:val="16"/>
        </w:rPr>
        <w:t xml:space="preserve">. The other reason this </w:t>
      </w:r>
      <w:r w:rsidRPr="002A6FB7">
        <w:rPr>
          <w:rStyle w:val="Emphasis"/>
        </w:rPr>
        <w:t>fatal</w:t>
      </w:r>
      <w:r w:rsidRPr="002A6FB7">
        <w:rPr>
          <w:rStyle w:val="StyleUnderline"/>
        </w:rPr>
        <w:t xml:space="preserve"> miscommunication is </w:t>
      </w:r>
      <w:r w:rsidRPr="002A6FB7">
        <w:rPr>
          <w:rStyle w:val="Emphasis"/>
        </w:rPr>
        <w:t>unlikely</w:t>
      </w:r>
      <w:r w:rsidRPr="002A6FB7">
        <w:rPr>
          <w:rStyle w:val="StyleUnderline"/>
        </w:rPr>
        <w:t xml:space="preserve"> to occur</w:t>
      </w:r>
      <w:r w:rsidRPr="002A6FB7">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p>
    <w:p w14:paraId="12273B45" w14:textId="77777777" w:rsidR="002A6FB7" w:rsidRPr="002A6FB7" w:rsidRDefault="002A6FB7" w:rsidP="002A6FB7">
      <w:pPr>
        <w:rPr>
          <w:sz w:val="16"/>
        </w:rPr>
      </w:pPr>
      <w:r w:rsidRPr="002A6FB7">
        <w:rPr>
          <w:sz w:val="16"/>
        </w:rPr>
        <w:t xml:space="preserve">The most distant human made object from the earth is the Voyager 1, which is over 13 billion miles away. (For perspective, </w:t>
      </w:r>
      <w:proofErr w:type="spellStart"/>
      <w:r w:rsidRPr="002A6FB7">
        <w:rPr>
          <w:sz w:val="16"/>
        </w:rPr>
        <w:t>Apha</w:t>
      </w:r>
      <w:proofErr w:type="spellEnd"/>
      <w:r w:rsidRPr="002A6FB7">
        <w:rPr>
          <w:sz w:val="16"/>
        </w:rPr>
        <w:t xml:space="preserve"> </w:t>
      </w:r>
      <w:proofErr w:type="spellStart"/>
      <w:r w:rsidRPr="002A6FB7">
        <w:rPr>
          <w:sz w:val="16"/>
        </w:rPr>
        <w:t>Centuri</w:t>
      </w:r>
      <w:proofErr w:type="spellEnd"/>
      <w:r w:rsidRPr="002A6FB7">
        <w:rPr>
          <w:sz w:val="16"/>
        </w:rPr>
        <w:t xml:space="preserve">, the nearest star system to Earth, is 25 trillion miles away.) Human radio signals have announced our presence and our intelligence to the cosmos since around 1900. The first human radio signals have </w:t>
      </w:r>
      <w:proofErr w:type="spellStart"/>
      <w:proofErr w:type="gramStart"/>
      <w:r w:rsidRPr="002A6FB7">
        <w:rPr>
          <w:sz w:val="16"/>
        </w:rPr>
        <w:t>all ready</w:t>
      </w:r>
      <w:proofErr w:type="spellEnd"/>
      <w:proofErr w:type="gramEnd"/>
      <w:r w:rsidRPr="002A6FB7">
        <w:rPr>
          <w:sz w:val="16"/>
        </w:rPr>
        <w:t xml:space="preserve"> traveled 114 light years, that is 681,920,540,000,000 miles. Although the reach of our radio signals is very great, the probability of us being heard and subsequently extinguished is negligible. External anthropogenic risks are the least of our concerns </w:t>
      </w:r>
      <w:proofErr w:type="gramStart"/>
      <w:r w:rsidRPr="002A6FB7">
        <w:rPr>
          <w:sz w:val="16"/>
        </w:rPr>
        <w:t>at the moment</w:t>
      </w:r>
      <w:proofErr w:type="gramEnd"/>
      <w:r w:rsidRPr="002A6FB7">
        <w:rPr>
          <w:sz w:val="16"/>
        </w:rPr>
        <w:t>.</w:t>
      </w:r>
    </w:p>
    <w:p w14:paraId="061972A7" w14:textId="77777777" w:rsidR="002A6FB7" w:rsidRPr="002A6FB7" w:rsidRDefault="002A6FB7" w:rsidP="002A6FB7">
      <w:pPr>
        <w:rPr>
          <w:sz w:val="16"/>
        </w:rPr>
      </w:pPr>
      <w:r w:rsidRPr="002A6FB7">
        <w:rPr>
          <w:sz w:val="16"/>
        </w:rPr>
        <w:t xml:space="preserve">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w:t>
      </w:r>
      <w:proofErr w:type="gramStart"/>
      <w:r w:rsidRPr="002A6FB7">
        <w:rPr>
          <w:sz w:val="16"/>
        </w:rPr>
        <w:t>at the moment</w:t>
      </w:r>
      <w:proofErr w:type="gramEnd"/>
      <w:r w:rsidRPr="002A6FB7">
        <w:rPr>
          <w:sz w:val="16"/>
        </w:rPr>
        <w:t xml:space="preserve"> there is nothing we can do to prevent the Sun from becoming a red giant star and subsuming the Earth.</w:t>
      </w:r>
    </w:p>
    <w:p w14:paraId="145ACE80" w14:textId="32F78C12" w:rsidR="002A6FB7" w:rsidRPr="002A6FB7" w:rsidRDefault="002A6FB7" w:rsidP="002A6FB7">
      <w:pPr>
        <w:rPr>
          <w:sz w:val="16"/>
        </w:rPr>
      </w:pPr>
      <w:r w:rsidRPr="002A6FB7">
        <w:rPr>
          <w:sz w:val="16"/>
        </w:rPr>
        <w:t xml:space="preserve">But we do already have the </w:t>
      </w:r>
      <w:r w:rsidRPr="002A6FB7">
        <w:rPr>
          <w:rStyle w:val="StyleUnderline"/>
        </w:rPr>
        <w:t>monetary technology</w:t>
      </w:r>
      <w:r w:rsidRPr="002A6FB7">
        <w:rPr>
          <w:sz w:val="16"/>
        </w:rPr>
        <w:t xml:space="preserve"> upon which to </w:t>
      </w:r>
      <w:r w:rsidRPr="002A6FB7">
        <w:rPr>
          <w:rStyle w:val="Emphasis"/>
        </w:rPr>
        <w:t>engineer solutions</w:t>
      </w:r>
      <w:r w:rsidRPr="002A6FB7">
        <w:rPr>
          <w:rStyle w:val="StyleUnderline"/>
        </w:rPr>
        <w:t xml:space="preserve"> to </w:t>
      </w:r>
      <w:r w:rsidRPr="002A6FB7">
        <w:rPr>
          <w:sz w:val="16"/>
        </w:rPr>
        <w:t xml:space="preserve">some of these </w:t>
      </w:r>
      <w:r w:rsidRPr="002A6FB7">
        <w:rPr>
          <w:rStyle w:val="StyleUnderline"/>
        </w:rPr>
        <w:t xml:space="preserve">problems. </w:t>
      </w:r>
      <w:r w:rsidRPr="002A6FB7">
        <w:rPr>
          <w:rStyle w:val="StyleUnderline"/>
          <w:highlight w:val="cyan"/>
        </w:rPr>
        <w:t>We have</w:t>
      </w:r>
      <w:r w:rsidRPr="002A6FB7">
        <w:rPr>
          <w:rStyle w:val="StyleUnderline"/>
        </w:rPr>
        <w:t xml:space="preserve"> the </w:t>
      </w:r>
      <w:r w:rsidRPr="002A6FB7">
        <w:rPr>
          <w:rStyle w:val="Emphasis"/>
          <w:highlight w:val="cyan"/>
        </w:rPr>
        <w:t>potential</w:t>
      </w:r>
      <w:r w:rsidRPr="002A6FB7">
        <w:rPr>
          <w:rStyle w:val="StyleUnderline"/>
        </w:rPr>
        <w:t xml:space="preserve"> as humans </w:t>
      </w:r>
      <w:r w:rsidRPr="002A6FB7">
        <w:rPr>
          <w:rStyle w:val="StyleUnderline"/>
          <w:highlight w:val="cyan"/>
        </w:rPr>
        <w:t>to prevent</w:t>
      </w:r>
      <w:r w:rsidRPr="002A6FB7">
        <w:rPr>
          <w:rStyle w:val="StyleUnderline"/>
        </w:rPr>
        <w:t xml:space="preserve"> internal </w:t>
      </w:r>
      <w:r w:rsidRPr="002A6FB7">
        <w:rPr>
          <w:rStyle w:val="Emphasis"/>
        </w:rPr>
        <w:t xml:space="preserve">global </w:t>
      </w:r>
      <w:r w:rsidRPr="002A6FB7">
        <w:rPr>
          <w:rStyle w:val="Emphasis"/>
          <w:highlight w:val="cyan"/>
        </w:rPr>
        <w:t>catastrophes</w:t>
      </w:r>
      <w:r w:rsidRPr="002A6FB7">
        <w:rPr>
          <w:sz w:val="16"/>
        </w:rPr>
        <w:t xml:space="preserve">, both those set on by us and not. Survival and longevity </w:t>
      </w:r>
      <w:proofErr w:type="gramStart"/>
      <w:r w:rsidRPr="002A6FB7">
        <w:rPr>
          <w:sz w:val="16"/>
        </w:rPr>
        <w:t>is</w:t>
      </w:r>
      <w:proofErr w:type="gramEnd"/>
      <w:r w:rsidRPr="002A6FB7">
        <w:rPr>
          <w:sz w:val="16"/>
        </w:rPr>
        <w:t xml:space="preserve"> arguably our greatest task as a species. Adopting Bitcoin, and protecting this network is proceeding with diligence and a long eye toward the future in </w:t>
      </w:r>
      <w:proofErr w:type="gramStart"/>
      <w:r w:rsidRPr="002A6FB7">
        <w:rPr>
          <w:sz w:val="16"/>
        </w:rPr>
        <w:t>all of</w:t>
      </w:r>
      <w:proofErr w:type="gramEnd"/>
      <w:r w:rsidRPr="002A6FB7">
        <w:rPr>
          <w:sz w:val="16"/>
        </w:rPr>
        <w:t xml:space="preserve"> our political and scientific affairs. The existential risks of living are great, though it is human nature for our ambitions to </w:t>
      </w:r>
      <w:proofErr w:type="spellStart"/>
      <w:r w:rsidRPr="002A6FB7">
        <w:rPr>
          <w:sz w:val="16"/>
        </w:rPr>
        <w:t>out pace</w:t>
      </w:r>
      <w:proofErr w:type="spellEnd"/>
      <w:r w:rsidRPr="002A6FB7">
        <w:rPr>
          <w:sz w:val="16"/>
        </w:rPr>
        <w:t xml:space="preserve"> our current abilities. The only evidence of life is change. To change is to exit fiat currency, it is to use Bitcoin instead. </w:t>
      </w:r>
    </w:p>
    <w:p w14:paraId="7B494FDD" w14:textId="77777777" w:rsidR="002A6FB7" w:rsidRPr="002A6FB7" w:rsidRDefault="002A6FB7" w:rsidP="002A6FB7">
      <w:pPr>
        <w:pStyle w:val="Heading2"/>
        <w:rPr>
          <w:rFonts w:cs="Times New Roman"/>
        </w:rPr>
      </w:pPr>
      <w:r w:rsidRPr="002A6FB7">
        <w:rPr>
          <w:rFonts w:cs="Times New Roman"/>
        </w:rPr>
        <w:t>OFF</w:t>
      </w:r>
    </w:p>
    <w:p w14:paraId="4689C56D" w14:textId="77777777" w:rsidR="002A6FB7" w:rsidRPr="002A6FB7" w:rsidRDefault="002A6FB7" w:rsidP="002A6FB7">
      <w:pPr>
        <w:pStyle w:val="Heading3"/>
        <w:rPr>
          <w:rFonts w:cs="Times New Roman"/>
        </w:rPr>
      </w:pPr>
      <w:r w:rsidRPr="002A6FB7">
        <w:rPr>
          <w:rFonts w:cs="Times New Roman"/>
        </w:rPr>
        <w:t>NC – Guardianship CP</w:t>
      </w:r>
    </w:p>
    <w:p w14:paraId="7900DAE2" w14:textId="77777777" w:rsidR="008729A3" w:rsidRPr="00E70AB6" w:rsidRDefault="008729A3" w:rsidP="008729A3">
      <w:pPr>
        <w:pStyle w:val="Heading4"/>
      </w:pPr>
      <w:r>
        <w:t xml:space="preserve">Expanding PTD causes </w:t>
      </w:r>
      <w:r>
        <w:rPr>
          <w:u w:val="single"/>
        </w:rPr>
        <w:t>recessions</w:t>
      </w:r>
      <w:r>
        <w:t xml:space="preserve"> and </w:t>
      </w:r>
      <w:r>
        <w:rPr>
          <w:u w:val="single"/>
        </w:rPr>
        <w:t>destroys</w:t>
      </w:r>
      <w:r>
        <w:t xml:space="preserve"> the environment – it shatters the entire </w:t>
      </w:r>
      <w:r>
        <w:rPr>
          <w:u w:val="single"/>
        </w:rPr>
        <w:t>legal-regulatory</w:t>
      </w:r>
      <w:r w:rsidRPr="00E70AB6">
        <w:t xml:space="preserve"> balance</w:t>
      </w:r>
    </w:p>
    <w:p w14:paraId="30D9FD33" w14:textId="77777777" w:rsidR="008729A3" w:rsidRPr="003230CE" w:rsidRDefault="008729A3" w:rsidP="008729A3">
      <w:r w:rsidRPr="003230CE">
        <w:rPr>
          <w:rStyle w:val="Style13ptBold"/>
        </w:rPr>
        <w:t>Huffman 15</w:t>
      </w:r>
      <w:r w:rsidRPr="003230CE">
        <w:t xml:space="preserve"> [James L. Huffman is Dean Emeritus of Lewis &amp; Clark Law School and a Visiting Fellow at the Hoover Institution. He holds degrees from Montana State University (BS), The Fletcher School of Tufts University (MA) and the University of Chicago (JD). "WHY LIBERATING THE PUBLIC TRUST DOCTRINE IS BAD FOR THE PUBLIC." </w:t>
      </w:r>
      <w:r>
        <w:t xml:space="preserve"> </w:t>
      </w:r>
      <w:r w:rsidRPr="003230CE">
        <w:t>https://law.lclark.edu/live/files/19611-45-2huffman</w:t>
      </w:r>
      <w:r>
        <w:t>]</w:t>
      </w:r>
    </w:p>
    <w:p w14:paraId="35D352FD" w14:textId="77777777" w:rsidR="008729A3" w:rsidRDefault="008729A3" w:rsidP="008729A3">
      <w:pPr>
        <w:rPr>
          <w:rStyle w:val="StyleUnderline"/>
        </w:rPr>
      </w:pPr>
      <w:r w:rsidRPr="00E70AB6">
        <w:rPr>
          <w:sz w:val="16"/>
        </w:rPr>
        <w:t xml:space="preserve">Since the beginning of the modern environmental movement in the 1960s, environmental advocates have been in search of ways to circumvent the twin obstacles of political compromise and vested property rights. In a 1970 article, Professor Joseph </w:t>
      </w:r>
      <w:r w:rsidRPr="00374295">
        <w:rPr>
          <w:rStyle w:val="Emphasis"/>
          <w:highlight w:val="cyan"/>
        </w:rPr>
        <w:t>Sax</w:t>
      </w:r>
      <w:r w:rsidRPr="00E70AB6">
        <w:rPr>
          <w:sz w:val="16"/>
        </w:rPr>
        <w:t xml:space="preserve"> </w:t>
      </w:r>
      <w:r w:rsidRPr="00374295">
        <w:rPr>
          <w:rStyle w:val="StyleUnderline"/>
          <w:highlight w:val="cyan"/>
        </w:rPr>
        <w:t>suggested</w:t>
      </w:r>
      <w:r w:rsidRPr="00E70AB6">
        <w:rPr>
          <w:rStyle w:val="StyleUnderline"/>
        </w:rPr>
        <w:t xml:space="preserve"> that the</w:t>
      </w:r>
      <w:r w:rsidRPr="00E70AB6">
        <w:rPr>
          <w:sz w:val="16"/>
        </w:rPr>
        <w:t xml:space="preserve"> common law </w:t>
      </w:r>
      <w:r w:rsidRPr="00374295">
        <w:rPr>
          <w:rStyle w:val="Emphasis"/>
          <w:highlight w:val="cyan"/>
        </w:rPr>
        <w:t>public trust doctrine</w:t>
      </w:r>
      <w:r w:rsidRPr="00374295">
        <w:rPr>
          <w:sz w:val="16"/>
          <w:highlight w:val="cyan"/>
        </w:rPr>
        <w:t xml:space="preserve"> </w:t>
      </w:r>
      <w:r w:rsidRPr="00374295">
        <w:rPr>
          <w:rStyle w:val="StyleUnderline"/>
          <w:highlight w:val="cyan"/>
        </w:rPr>
        <w:t>might provide</w:t>
      </w:r>
      <w:r w:rsidRPr="00E70AB6">
        <w:rPr>
          <w:rStyle w:val="StyleUnderline"/>
        </w:rPr>
        <w:t xml:space="preserve"> an </w:t>
      </w:r>
      <w:r w:rsidRPr="00374295">
        <w:rPr>
          <w:rStyle w:val="StyleUnderline"/>
          <w:highlight w:val="cyan"/>
        </w:rPr>
        <w:t>avenue for</w:t>
      </w:r>
      <w:r w:rsidRPr="00E70AB6">
        <w:rPr>
          <w:rStyle w:val="StyleUnderline"/>
        </w:rPr>
        <w:t xml:space="preserve"> judicial </w:t>
      </w:r>
      <w:r w:rsidRPr="00374295">
        <w:rPr>
          <w:rStyle w:val="StyleUnderline"/>
          <w:highlight w:val="cyan"/>
        </w:rPr>
        <w:t>intervention</w:t>
      </w:r>
      <w:r w:rsidRPr="00E70AB6">
        <w:rPr>
          <w:rStyle w:val="StyleUnderline"/>
        </w:rPr>
        <w:t xml:space="preserve"> in the name of claimed public rights in a wide array of natural resources</w:t>
      </w:r>
      <w:r w:rsidRPr="00E70AB6">
        <w:rPr>
          <w:sz w:val="16"/>
        </w:rPr>
        <w:t xml:space="preserve">. Because the traditional doctrine was narrowly limited in terms of both public rights and affected resources, Sax published a second article ten years later, calling for courts to liberate the public trust doctrine from its historical parameters. While a few judges responded with generally limited extensions of the doctrine, </w:t>
      </w:r>
      <w:r w:rsidRPr="00E70AB6">
        <w:rPr>
          <w:rStyle w:val="StyleUnderline"/>
        </w:rPr>
        <w:t xml:space="preserve">Sax’s </w:t>
      </w:r>
      <w:r w:rsidRPr="00374295">
        <w:rPr>
          <w:rStyle w:val="StyleUnderline"/>
          <w:highlight w:val="cyan"/>
        </w:rPr>
        <w:t xml:space="preserve">plea has been </w:t>
      </w:r>
      <w:r w:rsidRPr="00374295">
        <w:rPr>
          <w:rStyle w:val="Emphasis"/>
          <w:highlight w:val="cyan"/>
        </w:rPr>
        <w:t>ignored</w:t>
      </w:r>
      <w:r w:rsidRPr="00374295">
        <w:rPr>
          <w:sz w:val="16"/>
          <w:highlight w:val="cyan"/>
        </w:rPr>
        <w:t xml:space="preserve"> </w:t>
      </w:r>
      <w:r w:rsidRPr="00374295">
        <w:rPr>
          <w:rStyle w:val="StyleUnderline"/>
          <w:highlight w:val="cyan"/>
        </w:rPr>
        <w:t>by most courts</w:t>
      </w:r>
      <w:r w:rsidRPr="00E70AB6">
        <w:rPr>
          <w:sz w:val="16"/>
        </w:rPr>
        <w:t>—but not by academics</w:t>
      </w:r>
      <w:r w:rsidRPr="00374295">
        <w:rPr>
          <w:sz w:val="16"/>
          <w:highlight w:val="cyan"/>
        </w:rPr>
        <w:t xml:space="preserve">. </w:t>
      </w:r>
      <w:r w:rsidRPr="00374295">
        <w:rPr>
          <w:rStyle w:val="StyleUnderline"/>
          <w:highlight w:val="cyan"/>
        </w:rPr>
        <w:t>A flood of law review articles</w:t>
      </w:r>
      <w:r w:rsidRPr="00E70AB6">
        <w:rPr>
          <w:rStyle w:val="StyleUnderline"/>
        </w:rPr>
        <w:t xml:space="preserve"> </w:t>
      </w:r>
      <w:proofErr w:type="gramStart"/>
      <w:r w:rsidRPr="00E70AB6">
        <w:rPr>
          <w:rStyle w:val="StyleUnderline"/>
        </w:rPr>
        <w:t>have</w:t>
      </w:r>
      <w:proofErr w:type="gramEnd"/>
      <w:r w:rsidRPr="00E70AB6">
        <w:rPr>
          <w:rStyle w:val="StyleUnderline"/>
        </w:rPr>
        <w:t xml:space="preserve"> resorted to shoddy history</w:t>
      </w:r>
      <w:r w:rsidRPr="00E70AB6">
        <w:rPr>
          <w:sz w:val="16"/>
        </w:rPr>
        <w:t xml:space="preserve">, retrospective theorizing about the origins and purposes of the doctrine, appeals to higher law and moral imperatives, and confusion of the idea of public trust in representative government with the public rights protected by the public trust doctrine in </w:t>
      </w:r>
      <w:r w:rsidRPr="00E70AB6">
        <w:rPr>
          <w:rStyle w:val="StyleUnderline"/>
        </w:rPr>
        <w:t xml:space="preserve">efforts to </w:t>
      </w:r>
      <w:r w:rsidRPr="00374295">
        <w:rPr>
          <w:rStyle w:val="StyleUnderline"/>
          <w:highlight w:val="cyan"/>
        </w:rPr>
        <w:t>persuade courts to</w:t>
      </w:r>
      <w:r w:rsidRPr="00E70AB6">
        <w:rPr>
          <w:rStyle w:val="StyleUnderline"/>
        </w:rPr>
        <w:t xml:space="preserve"> </w:t>
      </w:r>
      <w:r w:rsidRPr="00374295">
        <w:rPr>
          <w:rStyle w:val="Emphasis"/>
          <w:highlight w:val="cyan"/>
        </w:rPr>
        <w:t>liberate the doctrine</w:t>
      </w:r>
      <w:r w:rsidRPr="00374295">
        <w:rPr>
          <w:sz w:val="16"/>
          <w:highlight w:val="cyan"/>
        </w:rPr>
        <w:t xml:space="preserve">. </w:t>
      </w:r>
      <w:r w:rsidRPr="00374295">
        <w:rPr>
          <w:rStyle w:val="StyleUnderline"/>
          <w:highlight w:val="cyan"/>
        </w:rPr>
        <w:t>Implicit</w:t>
      </w:r>
      <w:r w:rsidRPr="00E70AB6">
        <w:rPr>
          <w:sz w:val="16"/>
        </w:rPr>
        <w:t xml:space="preserve">, if not explicit, </w:t>
      </w:r>
      <w:r w:rsidRPr="00E70AB6">
        <w:rPr>
          <w:rStyle w:val="StyleUnderline"/>
        </w:rPr>
        <w:t xml:space="preserve">in </w:t>
      </w:r>
      <w:proofErr w:type="gramStart"/>
      <w:r w:rsidRPr="00E70AB6">
        <w:rPr>
          <w:rStyle w:val="StyleUnderline"/>
        </w:rPr>
        <w:t>all of</w:t>
      </w:r>
      <w:proofErr w:type="gramEnd"/>
      <w:r w:rsidRPr="00E70AB6">
        <w:rPr>
          <w:rStyle w:val="StyleUnderline"/>
        </w:rPr>
        <w:t xml:space="preserve"> these </w:t>
      </w:r>
      <w:r w:rsidRPr="00374295">
        <w:rPr>
          <w:rStyle w:val="StyleUnderline"/>
        </w:rPr>
        <w:t xml:space="preserve">arguments </w:t>
      </w:r>
      <w:r w:rsidRPr="00374295">
        <w:rPr>
          <w:rStyle w:val="StyleUnderline"/>
          <w:highlight w:val="cyan"/>
        </w:rPr>
        <w:t>is the claim</w:t>
      </w:r>
      <w:r w:rsidRPr="00E70AB6">
        <w:rPr>
          <w:rStyle w:val="StyleUnderline"/>
        </w:rPr>
        <w:t xml:space="preserve"> that the common law origins of American law and </w:t>
      </w:r>
      <w:r w:rsidRPr="00374295">
        <w:rPr>
          <w:rStyle w:val="StyleUnderline"/>
          <w:highlight w:val="cyan"/>
        </w:rPr>
        <w:t>the</w:t>
      </w:r>
      <w:r w:rsidRPr="00E70AB6">
        <w:rPr>
          <w:rStyle w:val="StyleUnderline"/>
        </w:rPr>
        <w:t xml:space="preserve"> American </w:t>
      </w:r>
      <w:r w:rsidRPr="00374295">
        <w:rPr>
          <w:rStyle w:val="StyleUnderline"/>
          <w:highlight w:val="cyan"/>
        </w:rPr>
        <w:t>judicial system vest courts with authority to</w:t>
      </w:r>
      <w:r w:rsidRPr="00E70AB6">
        <w:rPr>
          <w:rStyle w:val="StyleUnderline"/>
        </w:rPr>
        <w:t xml:space="preserve"> </w:t>
      </w:r>
      <w:r w:rsidRPr="00E70AB6">
        <w:rPr>
          <w:rStyle w:val="Emphasis"/>
        </w:rPr>
        <w:t>amend old law</w:t>
      </w:r>
      <w:r w:rsidRPr="00E70AB6">
        <w:rPr>
          <w:rStyle w:val="StyleUnderline"/>
        </w:rPr>
        <w:t xml:space="preserve"> and </w:t>
      </w:r>
      <w:r w:rsidRPr="00374295">
        <w:rPr>
          <w:rStyle w:val="Emphasis"/>
          <w:highlight w:val="cyan"/>
        </w:rPr>
        <w:t>make new law</w:t>
      </w:r>
      <w:r w:rsidRPr="00374295">
        <w:rPr>
          <w:sz w:val="16"/>
          <w:highlight w:val="cyan"/>
        </w:rPr>
        <w:t xml:space="preserve">. </w:t>
      </w:r>
      <w:r w:rsidRPr="00374295">
        <w:rPr>
          <w:rStyle w:val="StyleUnderline"/>
          <w:highlight w:val="cyan"/>
        </w:rPr>
        <w:t>At risk in this</w:t>
      </w:r>
      <w:r w:rsidRPr="00E70AB6">
        <w:rPr>
          <w:rStyle w:val="StyleUnderline"/>
        </w:rPr>
        <w:t xml:space="preserve"> vast and imaginative </w:t>
      </w:r>
      <w:r w:rsidRPr="00374295">
        <w:rPr>
          <w:rStyle w:val="StyleUnderline"/>
          <w:highlight w:val="cyan"/>
        </w:rPr>
        <w:t>effort to liberate</w:t>
      </w:r>
      <w:r w:rsidRPr="00E70AB6">
        <w:rPr>
          <w:rStyle w:val="StyleUnderline"/>
        </w:rPr>
        <w:t xml:space="preserve"> the public trust </w:t>
      </w:r>
      <w:r w:rsidRPr="00374295">
        <w:rPr>
          <w:rStyle w:val="StyleUnderline"/>
          <w:highlight w:val="cyan"/>
        </w:rPr>
        <w:t>doctrine</w:t>
      </w:r>
      <w:r w:rsidRPr="00E70AB6">
        <w:rPr>
          <w:rStyle w:val="StyleUnderline"/>
        </w:rPr>
        <w:t xml:space="preserve"> from its common law confines </w:t>
      </w:r>
      <w:r w:rsidRPr="00374295">
        <w:rPr>
          <w:rStyle w:val="StyleUnderline"/>
          <w:highlight w:val="cyan"/>
        </w:rPr>
        <w:t>are</w:t>
      </w:r>
      <w:r w:rsidRPr="00E70AB6">
        <w:rPr>
          <w:rStyle w:val="StyleUnderline"/>
        </w:rPr>
        <w:t xml:space="preserve"> the </w:t>
      </w:r>
      <w:r w:rsidRPr="00E70AB6">
        <w:rPr>
          <w:sz w:val="16"/>
          <w:szCs w:val="16"/>
        </w:rPr>
        <w:t xml:space="preserve">constitutional </w:t>
      </w:r>
      <w:r w:rsidRPr="00FE7533">
        <w:rPr>
          <w:rStyle w:val="Emphasis"/>
          <w:highlight w:val="cyan"/>
        </w:rPr>
        <w:t>separation of powers</w:t>
      </w:r>
      <w:r w:rsidRPr="00E70AB6">
        <w:rPr>
          <w:sz w:val="16"/>
          <w:szCs w:val="16"/>
        </w:rPr>
        <w:t xml:space="preserve">, the </w:t>
      </w:r>
      <w:r w:rsidRPr="00FE7533">
        <w:rPr>
          <w:rStyle w:val="Emphasis"/>
          <w:highlight w:val="cyan"/>
        </w:rPr>
        <w:t>rule of law</w:t>
      </w:r>
      <w:r w:rsidRPr="00E70AB6">
        <w:rPr>
          <w:sz w:val="16"/>
          <w:szCs w:val="16"/>
        </w:rPr>
        <w:t xml:space="preserve">, due process and secure property rights, and </w:t>
      </w:r>
      <w:r w:rsidRPr="00E70AB6">
        <w:rPr>
          <w:rStyle w:val="StyleUnderline"/>
        </w:rPr>
        <w:t xml:space="preserve">the </w:t>
      </w:r>
      <w:r w:rsidRPr="00374295">
        <w:rPr>
          <w:rStyle w:val="Emphasis"/>
          <w:highlight w:val="cyan"/>
        </w:rPr>
        <w:t>economic prosperity</w:t>
      </w:r>
      <w:r w:rsidRPr="00374295">
        <w:rPr>
          <w:rStyle w:val="StyleUnderline"/>
          <w:highlight w:val="cyan"/>
        </w:rPr>
        <w:t xml:space="preserve"> on which</w:t>
      </w:r>
      <w:r w:rsidRPr="00E70AB6">
        <w:rPr>
          <w:rStyle w:val="StyleUnderline"/>
        </w:rPr>
        <w:t xml:space="preserve"> </w:t>
      </w:r>
      <w:r w:rsidRPr="00374295">
        <w:rPr>
          <w:rStyle w:val="StyleUnderline"/>
          <w:highlight w:val="cyan"/>
        </w:rPr>
        <w:t xml:space="preserve">environmental </w:t>
      </w:r>
      <w:r w:rsidRPr="00374295">
        <w:rPr>
          <w:rStyle w:val="Emphasis"/>
          <w:highlight w:val="cyan"/>
        </w:rPr>
        <w:t>protection</w:t>
      </w:r>
      <w:r w:rsidRPr="00E70AB6">
        <w:rPr>
          <w:rStyle w:val="StyleUnderline"/>
        </w:rPr>
        <w:t xml:space="preserve"> ultimately </w:t>
      </w:r>
      <w:r w:rsidRPr="00374295">
        <w:rPr>
          <w:rStyle w:val="Emphasis"/>
          <w:highlight w:val="cyan"/>
        </w:rPr>
        <w:t>depends</w:t>
      </w:r>
      <w:r w:rsidRPr="00E70AB6">
        <w:rPr>
          <w:rStyle w:val="StyleUnderline"/>
        </w:rPr>
        <w:t xml:space="preserve">. </w:t>
      </w:r>
    </w:p>
    <w:p w14:paraId="07237600" w14:textId="77777777" w:rsidR="008729A3" w:rsidRPr="00CE1188" w:rsidRDefault="008729A3" w:rsidP="008729A3">
      <w:pPr>
        <w:pStyle w:val="Heading4"/>
      </w:pPr>
      <w:r>
        <w:t xml:space="preserve">Failed recovery causes </w:t>
      </w:r>
      <w:r>
        <w:rPr>
          <w:u w:val="single"/>
        </w:rPr>
        <w:t>global crises</w:t>
      </w:r>
      <w:r>
        <w:t xml:space="preserve"> and extinction </w:t>
      </w:r>
    </w:p>
    <w:p w14:paraId="7672996A" w14:textId="77777777" w:rsidR="008729A3" w:rsidRDefault="008729A3" w:rsidP="008729A3">
      <w:r>
        <w:rPr>
          <w:rStyle w:val="Style13ptBold"/>
        </w:rPr>
        <w:t xml:space="preserve">McClennan ’21 </w:t>
      </w:r>
      <w:r w:rsidRPr="00786336">
        <w:t xml:space="preserve">[Marsh, writing with the SK and Zurich Insurance Groups; 2021; Global Professional Services firm, advised by the National University of Singapore, the Oxford Martin School at Oxford University, Wharton Risk Management and Decision Processes Center at the University of Pennsylvania; World Economic Forum, “The Global Risks Report 2021,” </w:t>
      </w:r>
      <w:hyperlink r:id="rId7" w:history="1">
        <w:r w:rsidRPr="00E45979">
          <w:rPr>
            <w:rStyle w:val="Hyperlink"/>
          </w:rPr>
          <w:t>https://www3.weforum.org/docs/WEF_The_Global_Risks_Report_2021.pdf</w:t>
        </w:r>
      </w:hyperlink>
      <w:r w:rsidRPr="00786336">
        <w:t>]</w:t>
      </w:r>
    </w:p>
    <w:p w14:paraId="25747949" w14:textId="77777777" w:rsidR="008729A3" w:rsidRPr="00B56B78" w:rsidRDefault="008729A3" w:rsidP="008729A3">
      <w:pPr>
        <w:rPr>
          <w:rStyle w:val="Style13ptBold"/>
          <w:b w:val="0"/>
          <w:bCs w:val="0"/>
          <w:sz w:val="16"/>
        </w:rPr>
      </w:pPr>
      <w:r w:rsidRPr="00B56B78">
        <w:rPr>
          <w:rStyle w:val="Style13ptBold"/>
          <w:sz w:val="16"/>
        </w:rPr>
        <w:t>Executive Summary</w:t>
      </w:r>
    </w:p>
    <w:p w14:paraId="005DB014" w14:textId="77777777" w:rsidR="008729A3" w:rsidRPr="00B56B78" w:rsidRDefault="008729A3" w:rsidP="008729A3">
      <w:pPr>
        <w:rPr>
          <w:sz w:val="16"/>
        </w:rPr>
      </w:pPr>
      <w:r w:rsidRPr="00245B1A">
        <w:rPr>
          <w:rStyle w:val="StyleUnderline"/>
        </w:rPr>
        <w:t>The</w:t>
      </w:r>
      <w:r w:rsidRPr="00C04C06">
        <w:rPr>
          <w:rStyle w:val="StyleUnderline"/>
        </w:rPr>
        <w:t xml:space="preserve"> immediate</w:t>
      </w:r>
      <w:r w:rsidRPr="00B56B78">
        <w:rPr>
          <w:sz w:val="16"/>
        </w:rPr>
        <w:t xml:space="preserve"> human and </w:t>
      </w:r>
      <w:r w:rsidRPr="00B2393F">
        <w:rPr>
          <w:rStyle w:val="Emphasis"/>
          <w:highlight w:val="cyan"/>
        </w:rPr>
        <w:t>economic cost</w:t>
      </w:r>
      <w:r w:rsidRPr="00C04C06">
        <w:rPr>
          <w:rStyle w:val="StyleUnderline"/>
        </w:rPr>
        <w:t xml:space="preserve"> of COVID-19 </w:t>
      </w:r>
      <w:r w:rsidRPr="00B2393F">
        <w:rPr>
          <w:rStyle w:val="StyleUnderline"/>
          <w:highlight w:val="cyan"/>
        </w:rPr>
        <w:t xml:space="preserve">is </w:t>
      </w:r>
      <w:r w:rsidRPr="00B2393F">
        <w:rPr>
          <w:rStyle w:val="Emphasis"/>
          <w:highlight w:val="cyan"/>
        </w:rPr>
        <w:t>severe</w:t>
      </w:r>
      <w:r w:rsidRPr="00B2393F">
        <w:rPr>
          <w:rStyle w:val="StyleUnderline"/>
          <w:highlight w:val="cyan"/>
        </w:rPr>
        <w:t xml:space="preserve">. It threatens to </w:t>
      </w:r>
      <w:r w:rsidRPr="00B2393F">
        <w:rPr>
          <w:rStyle w:val="Emphasis"/>
          <w:highlight w:val="cyan"/>
        </w:rPr>
        <w:t>scale</w:t>
      </w:r>
      <w:r w:rsidRPr="00C04C06">
        <w:rPr>
          <w:rStyle w:val="Emphasis"/>
        </w:rPr>
        <w:t xml:space="preserve"> back</w:t>
      </w:r>
      <w:r w:rsidRPr="00C04C06">
        <w:rPr>
          <w:rStyle w:val="StyleUnderline"/>
        </w:rPr>
        <w:t xml:space="preserve"> years of progress on </w:t>
      </w:r>
      <w:r w:rsidRPr="00C04C06">
        <w:rPr>
          <w:rStyle w:val="Emphasis"/>
        </w:rPr>
        <w:t xml:space="preserve">reducing </w:t>
      </w:r>
      <w:r w:rsidRPr="00B2393F">
        <w:rPr>
          <w:rStyle w:val="Emphasis"/>
          <w:highlight w:val="cyan"/>
        </w:rPr>
        <w:t>poverty</w:t>
      </w:r>
      <w:r w:rsidRPr="00C04C06">
        <w:rPr>
          <w:rStyle w:val="StyleUnderline"/>
        </w:rPr>
        <w:t xml:space="preserve"> and </w:t>
      </w:r>
      <w:r w:rsidRPr="00C04C06">
        <w:rPr>
          <w:rStyle w:val="Emphasis"/>
        </w:rPr>
        <w:t>inequality</w:t>
      </w:r>
      <w:r w:rsidRPr="00C04C06">
        <w:rPr>
          <w:rStyle w:val="StyleUnderline"/>
        </w:rPr>
        <w:t xml:space="preserve"> </w:t>
      </w:r>
      <w:r w:rsidRPr="00B2393F">
        <w:rPr>
          <w:rStyle w:val="StyleUnderline"/>
          <w:highlight w:val="cyan"/>
        </w:rPr>
        <w:t>and</w:t>
      </w:r>
      <w:r w:rsidRPr="00B56B78">
        <w:rPr>
          <w:sz w:val="16"/>
        </w:rPr>
        <w:t xml:space="preserve"> to </w:t>
      </w:r>
      <w:r w:rsidRPr="00C04C06">
        <w:rPr>
          <w:rStyle w:val="StyleUnderline"/>
        </w:rPr>
        <w:t xml:space="preserve">further </w:t>
      </w:r>
      <w:r w:rsidRPr="00B2393F">
        <w:rPr>
          <w:rStyle w:val="Emphasis"/>
          <w:highlight w:val="cyan"/>
        </w:rPr>
        <w:t>weaken</w:t>
      </w:r>
      <w:r w:rsidRPr="00C04C06">
        <w:rPr>
          <w:rStyle w:val="Emphasis"/>
        </w:rPr>
        <w:t xml:space="preserve"> social </w:t>
      </w:r>
      <w:r w:rsidRPr="00B2393F">
        <w:rPr>
          <w:rStyle w:val="Emphasis"/>
          <w:highlight w:val="cyan"/>
        </w:rPr>
        <w:t>cohesion</w:t>
      </w:r>
      <w:r w:rsidRPr="00B2393F">
        <w:rPr>
          <w:rStyle w:val="StyleUnderline"/>
          <w:highlight w:val="cyan"/>
        </w:rPr>
        <w:t xml:space="preserve"> and </w:t>
      </w:r>
      <w:r w:rsidRPr="00B2393F">
        <w:rPr>
          <w:rStyle w:val="Emphasis"/>
          <w:highlight w:val="cyan"/>
        </w:rPr>
        <w:t>global coop</w:t>
      </w:r>
      <w:r w:rsidRPr="00C04C06">
        <w:rPr>
          <w:rStyle w:val="Emphasis"/>
        </w:rPr>
        <w:t>eration</w:t>
      </w:r>
      <w:r w:rsidRPr="00B56B78">
        <w:rPr>
          <w:sz w:val="16"/>
        </w:rPr>
        <w:t xml:space="preserve">. Job losses, a widening digital divide, disrupted social interactions, and </w:t>
      </w:r>
      <w:r w:rsidRPr="00B2393F">
        <w:rPr>
          <w:rStyle w:val="Emphasis"/>
          <w:highlight w:val="cyan"/>
        </w:rPr>
        <w:t>abrupt shifts</w:t>
      </w:r>
      <w:r w:rsidRPr="00C04C06">
        <w:rPr>
          <w:rStyle w:val="StyleUnderline"/>
        </w:rPr>
        <w:t xml:space="preserve"> in markets could </w:t>
      </w:r>
      <w:r w:rsidRPr="00B2393F">
        <w:rPr>
          <w:rStyle w:val="StyleUnderline"/>
          <w:highlight w:val="cyan"/>
        </w:rPr>
        <w:t>lead to</w:t>
      </w:r>
      <w:r w:rsidRPr="00C04C06">
        <w:rPr>
          <w:rStyle w:val="StyleUnderline"/>
        </w:rPr>
        <w:t xml:space="preserve"> </w:t>
      </w:r>
      <w:r w:rsidRPr="00C04C06">
        <w:rPr>
          <w:rStyle w:val="Emphasis"/>
        </w:rPr>
        <w:t>dire consequences</w:t>
      </w:r>
      <w:r w:rsidRPr="00C04C06">
        <w:rPr>
          <w:rStyle w:val="StyleUnderline"/>
        </w:rPr>
        <w:t xml:space="preserve"> and lost opportunities for</w:t>
      </w:r>
      <w:r w:rsidRPr="00B56B78">
        <w:rPr>
          <w:sz w:val="16"/>
        </w:rPr>
        <w:t xml:space="preserve"> large parts of </w:t>
      </w:r>
      <w:r w:rsidRPr="00C04C06">
        <w:rPr>
          <w:rStyle w:val="StyleUnderline"/>
        </w:rPr>
        <w:t xml:space="preserve">the global </w:t>
      </w:r>
      <w:r w:rsidRPr="0080700F">
        <w:rPr>
          <w:rStyle w:val="StyleUnderline"/>
        </w:rPr>
        <w:t>population. The ramifications</w:t>
      </w:r>
      <w:r w:rsidRPr="00B56B78">
        <w:rPr>
          <w:sz w:val="16"/>
        </w:rPr>
        <w:t xml:space="preserve">—in the form of social unrest, </w:t>
      </w:r>
      <w:r w:rsidRPr="0080700F">
        <w:rPr>
          <w:rStyle w:val="StyleUnderline"/>
        </w:rPr>
        <w:t xml:space="preserve">political </w:t>
      </w:r>
      <w:r w:rsidRPr="00B2393F">
        <w:rPr>
          <w:rStyle w:val="Emphasis"/>
          <w:highlight w:val="cyan"/>
        </w:rPr>
        <w:t>fragmentation</w:t>
      </w:r>
      <w:r w:rsidRPr="00B2393F">
        <w:rPr>
          <w:rStyle w:val="StyleUnderline"/>
          <w:highlight w:val="cyan"/>
        </w:rPr>
        <w:t xml:space="preserve"> and</w:t>
      </w:r>
      <w:r w:rsidRPr="0080700F">
        <w:rPr>
          <w:rStyle w:val="StyleUnderline"/>
        </w:rPr>
        <w:t xml:space="preserve"> </w:t>
      </w:r>
      <w:r w:rsidRPr="0080700F">
        <w:rPr>
          <w:rStyle w:val="Emphasis"/>
        </w:rPr>
        <w:t xml:space="preserve">geopolitical </w:t>
      </w:r>
      <w:r w:rsidRPr="00B2393F">
        <w:rPr>
          <w:rStyle w:val="Emphasis"/>
          <w:highlight w:val="cyan"/>
        </w:rPr>
        <w:t>tensions</w:t>
      </w:r>
      <w:r w:rsidRPr="00B56B78">
        <w:rPr>
          <w:sz w:val="16"/>
        </w:rPr>
        <w:t>—</w:t>
      </w:r>
      <w:r w:rsidRPr="00B2393F">
        <w:rPr>
          <w:rStyle w:val="StyleUnderline"/>
          <w:highlight w:val="cyan"/>
        </w:rPr>
        <w:t xml:space="preserve">will </w:t>
      </w:r>
      <w:r w:rsidRPr="00B2393F">
        <w:rPr>
          <w:rStyle w:val="Emphasis"/>
          <w:highlight w:val="cyan"/>
        </w:rPr>
        <w:t>shape</w:t>
      </w:r>
      <w:r w:rsidRPr="0080700F">
        <w:rPr>
          <w:rStyle w:val="Emphasis"/>
        </w:rPr>
        <w:t xml:space="preserve"> the </w:t>
      </w:r>
      <w:r w:rsidRPr="00B2393F">
        <w:rPr>
          <w:rStyle w:val="Emphasis"/>
          <w:highlight w:val="cyan"/>
        </w:rPr>
        <w:t>effectiveness</w:t>
      </w:r>
      <w:r w:rsidRPr="00B2393F">
        <w:rPr>
          <w:rStyle w:val="StyleUnderline"/>
          <w:highlight w:val="cyan"/>
        </w:rPr>
        <w:t xml:space="preserve"> of</w:t>
      </w:r>
      <w:r w:rsidRPr="0080700F">
        <w:rPr>
          <w:rStyle w:val="StyleUnderline"/>
        </w:rPr>
        <w:t xml:space="preserve"> our </w:t>
      </w:r>
      <w:r w:rsidRPr="00B2393F">
        <w:rPr>
          <w:rStyle w:val="StyleUnderline"/>
          <w:highlight w:val="cyan"/>
        </w:rPr>
        <w:t>responses to</w:t>
      </w:r>
      <w:r w:rsidRPr="0080700F">
        <w:rPr>
          <w:rStyle w:val="StyleUnderline"/>
        </w:rPr>
        <w:t xml:space="preserve"> the </w:t>
      </w:r>
      <w:r w:rsidRPr="00B2393F">
        <w:rPr>
          <w:rStyle w:val="Emphasis"/>
          <w:highlight w:val="cyan"/>
        </w:rPr>
        <w:t>other</w:t>
      </w:r>
      <w:r w:rsidRPr="0080700F">
        <w:rPr>
          <w:rStyle w:val="Emphasis"/>
        </w:rPr>
        <w:t xml:space="preserve"> key </w:t>
      </w:r>
      <w:r w:rsidRPr="00B2393F">
        <w:rPr>
          <w:rStyle w:val="Emphasis"/>
          <w:highlight w:val="cyan"/>
        </w:rPr>
        <w:t>threats</w:t>
      </w:r>
      <w:r w:rsidRPr="0080700F">
        <w:rPr>
          <w:rStyle w:val="StyleUnderline"/>
        </w:rPr>
        <w:t xml:space="preserve"> of the</w:t>
      </w:r>
      <w:r w:rsidRPr="00B56B78">
        <w:rPr>
          <w:sz w:val="16"/>
        </w:rPr>
        <w:t xml:space="preserve"> next </w:t>
      </w:r>
      <w:proofErr w:type="gramStart"/>
      <w:r w:rsidRPr="0080700F">
        <w:rPr>
          <w:rStyle w:val="StyleUnderline"/>
        </w:rPr>
        <w:t>decade:</w:t>
      </w:r>
      <w:proofErr w:type="gramEnd"/>
      <w:r w:rsidRPr="0080700F">
        <w:rPr>
          <w:rStyle w:val="StyleUnderline"/>
        </w:rPr>
        <w:t xml:space="preserve"> </w:t>
      </w:r>
      <w:r w:rsidRPr="00B2393F">
        <w:rPr>
          <w:rStyle w:val="Emphasis"/>
          <w:highlight w:val="cyan"/>
        </w:rPr>
        <w:t>cyber</w:t>
      </w:r>
      <w:r w:rsidRPr="0080700F">
        <w:rPr>
          <w:rStyle w:val="Emphasis"/>
        </w:rPr>
        <w:t>attacks</w:t>
      </w:r>
      <w:r w:rsidRPr="0080700F">
        <w:rPr>
          <w:rStyle w:val="StyleUnderline"/>
        </w:rPr>
        <w:t xml:space="preserve">, </w:t>
      </w:r>
      <w:r w:rsidRPr="00B2393F">
        <w:rPr>
          <w:rStyle w:val="Emphasis"/>
          <w:highlight w:val="cyan"/>
        </w:rPr>
        <w:t>w</w:t>
      </w:r>
      <w:r w:rsidRPr="0080700F">
        <w:rPr>
          <w:rStyle w:val="StyleUnderline"/>
        </w:rPr>
        <w:t xml:space="preserve">eapons of </w:t>
      </w:r>
      <w:r w:rsidRPr="00B2393F">
        <w:rPr>
          <w:rStyle w:val="Emphasis"/>
          <w:highlight w:val="cyan"/>
        </w:rPr>
        <w:t>m</w:t>
      </w:r>
      <w:r w:rsidRPr="0080700F">
        <w:rPr>
          <w:rStyle w:val="StyleUnderline"/>
        </w:rPr>
        <w:t xml:space="preserve">ass </w:t>
      </w:r>
      <w:r w:rsidRPr="00B2393F">
        <w:rPr>
          <w:rStyle w:val="Emphasis"/>
          <w:highlight w:val="cyan"/>
        </w:rPr>
        <w:t>d</w:t>
      </w:r>
      <w:r w:rsidRPr="0080700F">
        <w:rPr>
          <w:rStyle w:val="StyleUnderline"/>
        </w:rPr>
        <w:t xml:space="preserve">estruction </w:t>
      </w:r>
      <w:r w:rsidRPr="00B2393F">
        <w:rPr>
          <w:rStyle w:val="StyleUnderline"/>
          <w:highlight w:val="cyan"/>
        </w:rPr>
        <w:t>and</w:t>
      </w:r>
      <w:r w:rsidRPr="00B56B78">
        <w:rPr>
          <w:sz w:val="16"/>
        </w:rPr>
        <w:t xml:space="preserve">, most notably, </w:t>
      </w:r>
      <w:r w:rsidRPr="00B2393F">
        <w:rPr>
          <w:rStyle w:val="Emphasis"/>
          <w:highlight w:val="cyan"/>
        </w:rPr>
        <w:t>climate</w:t>
      </w:r>
      <w:r w:rsidRPr="0080700F">
        <w:rPr>
          <w:rStyle w:val="Emphasis"/>
        </w:rPr>
        <w:t xml:space="preserve"> change</w:t>
      </w:r>
      <w:r w:rsidRPr="00B56B78">
        <w:rPr>
          <w:sz w:val="16"/>
        </w:rPr>
        <w:t>.</w:t>
      </w:r>
    </w:p>
    <w:p w14:paraId="2538987A" w14:textId="77777777" w:rsidR="008729A3" w:rsidRPr="00B56B78" w:rsidRDefault="008729A3" w:rsidP="008729A3">
      <w:pPr>
        <w:rPr>
          <w:sz w:val="16"/>
        </w:rPr>
      </w:pPr>
      <w:r w:rsidRPr="00B56B78">
        <w:rPr>
          <w:sz w:val="16"/>
        </w:rPr>
        <w:t xml:space="preserve">In the Global Risks Report 2021, we share the results of the latest Global Risks Perception Survey (GRPS), followed by analysis of growing social, </w:t>
      </w:r>
      <w:proofErr w:type="gramStart"/>
      <w:r w:rsidRPr="0080700F">
        <w:rPr>
          <w:rStyle w:val="StyleUnderline"/>
        </w:rPr>
        <w:t>economic</w:t>
      </w:r>
      <w:proofErr w:type="gramEnd"/>
      <w:r w:rsidRPr="00B56B78">
        <w:rPr>
          <w:sz w:val="16"/>
        </w:rPr>
        <w:t xml:space="preserve"> and industrial </w:t>
      </w:r>
      <w:r w:rsidRPr="0080700F">
        <w:rPr>
          <w:rStyle w:val="StyleUnderline"/>
        </w:rPr>
        <w:t>divisions</w:t>
      </w:r>
      <w:r w:rsidRPr="00B56B78">
        <w:rPr>
          <w:sz w:val="16"/>
        </w:rPr>
        <w:t xml:space="preserve">, their interconnections, </w:t>
      </w:r>
      <w:r w:rsidRPr="0080700F">
        <w:rPr>
          <w:rStyle w:val="StyleUnderline"/>
        </w:rPr>
        <w:t>and</w:t>
      </w:r>
      <w:r w:rsidRPr="00B56B78">
        <w:rPr>
          <w:sz w:val="16"/>
        </w:rPr>
        <w:t xml:space="preserve"> their </w:t>
      </w:r>
      <w:r w:rsidRPr="0080700F">
        <w:rPr>
          <w:rStyle w:val="StyleUnderline"/>
        </w:rPr>
        <w:t xml:space="preserve">implications on our ability to resolve </w:t>
      </w:r>
      <w:r w:rsidRPr="0080700F">
        <w:rPr>
          <w:rStyle w:val="Emphasis"/>
        </w:rPr>
        <w:t>major global risks</w:t>
      </w:r>
      <w:r w:rsidRPr="0080700F">
        <w:rPr>
          <w:rStyle w:val="StyleUnderline"/>
        </w:rPr>
        <w:t xml:space="preserve"> requiring</w:t>
      </w:r>
      <w:r w:rsidRPr="00B56B78">
        <w:rPr>
          <w:sz w:val="16"/>
        </w:rPr>
        <w:t xml:space="preserve"> societal </w:t>
      </w:r>
      <w:r w:rsidRPr="0080700F">
        <w:rPr>
          <w:rStyle w:val="StyleUnderline"/>
        </w:rPr>
        <w:t>cohesion and</w:t>
      </w:r>
      <w:r w:rsidRPr="00B56B78">
        <w:rPr>
          <w:sz w:val="16"/>
        </w:rPr>
        <w:t xml:space="preserve"> global </w:t>
      </w:r>
      <w:r w:rsidRPr="0080700F">
        <w:rPr>
          <w:rStyle w:val="StyleUnderline"/>
        </w:rPr>
        <w:t>cooperation</w:t>
      </w:r>
      <w:r w:rsidRPr="00B56B78">
        <w:rPr>
          <w:sz w:val="16"/>
        </w:rPr>
        <w:t>. We conclude the report with proposals for enhancing resilience, drawing from the lessons of the pandemic as well as historical risk analysis. The key findings of the survey and the analysis are included below.</w:t>
      </w:r>
    </w:p>
    <w:p w14:paraId="073E566B" w14:textId="77777777" w:rsidR="008729A3" w:rsidRPr="00B56B78" w:rsidRDefault="008729A3" w:rsidP="008729A3">
      <w:pPr>
        <w:rPr>
          <w:sz w:val="16"/>
        </w:rPr>
      </w:pPr>
      <w:r w:rsidRPr="00B56B78">
        <w:rPr>
          <w:sz w:val="16"/>
        </w:rPr>
        <w:t>Global risks perceptions</w:t>
      </w:r>
    </w:p>
    <w:p w14:paraId="7D85FD6A" w14:textId="77777777" w:rsidR="008729A3" w:rsidRPr="00B56B78" w:rsidRDefault="008729A3" w:rsidP="008729A3">
      <w:pPr>
        <w:rPr>
          <w:sz w:val="16"/>
        </w:rPr>
      </w:pPr>
      <w:r w:rsidRPr="00B56B78">
        <w:rPr>
          <w:sz w:val="16"/>
        </w:rPr>
        <w:t xml:space="preserve">Among </w:t>
      </w:r>
      <w:r w:rsidRPr="0080700F">
        <w:rPr>
          <w:rStyle w:val="StyleUnderline"/>
        </w:rPr>
        <w:t xml:space="preserve">the </w:t>
      </w:r>
      <w:r w:rsidRPr="00B2393F">
        <w:rPr>
          <w:rStyle w:val="Emphasis"/>
          <w:highlight w:val="cyan"/>
        </w:rPr>
        <w:t>high</w:t>
      </w:r>
      <w:r w:rsidRPr="0080700F">
        <w:rPr>
          <w:rStyle w:val="Emphasis"/>
        </w:rPr>
        <w:t xml:space="preserve">est </w:t>
      </w:r>
      <w:r w:rsidRPr="00B2393F">
        <w:rPr>
          <w:rStyle w:val="Emphasis"/>
          <w:highlight w:val="cyan"/>
        </w:rPr>
        <w:t>likelihood</w:t>
      </w:r>
      <w:r w:rsidRPr="00B2393F">
        <w:rPr>
          <w:rStyle w:val="StyleUnderline"/>
          <w:highlight w:val="cyan"/>
        </w:rPr>
        <w:t xml:space="preserve"> risks</w:t>
      </w:r>
      <w:r w:rsidRPr="0080700F">
        <w:rPr>
          <w:rStyle w:val="StyleUnderline"/>
        </w:rPr>
        <w:t xml:space="preserve"> of the</w:t>
      </w:r>
      <w:r w:rsidRPr="00B56B78">
        <w:rPr>
          <w:sz w:val="16"/>
        </w:rPr>
        <w:t xml:space="preserve"> next </w:t>
      </w:r>
      <w:r w:rsidRPr="0080700F">
        <w:rPr>
          <w:rStyle w:val="StyleUnderline"/>
        </w:rPr>
        <w:t xml:space="preserve">ten years </w:t>
      </w:r>
      <w:r w:rsidRPr="00B2393F">
        <w:rPr>
          <w:rStyle w:val="StyleUnderline"/>
          <w:highlight w:val="cyan"/>
        </w:rPr>
        <w:t>are</w:t>
      </w:r>
      <w:r w:rsidRPr="0080700F">
        <w:rPr>
          <w:rStyle w:val="StyleUnderline"/>
        </w:rPr>
        <w:t xml:space="preserve"> </w:t>
      </w:r>
      <w:r w:rsidRPr="0080700F">
        <w:rPr>
          <w:rStyle w:val="Emphasis"/>
        </w:rPr>
        <w:t xml:space="preserve">extreme </w:t>
      </w:r>
      <w:r w:rsidRPr="00B2393F">
        <w:rPr>
          <w:rStyle w:val="Emphasis"/>
          <w:highlight w:val="cyan"/>
        </w:rPr>
        <w:t>weather</w:t>
      </w:r>
      <w:r w:rsidRPr="00B2393F">
        <w:rPr>
          <w:rStyle w:val="StyleUnderline"/>
          <w:highlight w:val="cyan"/>
        </w:rPr>
        <w:t xml:space="preserve">, </w:t>
      </w:r>
      <w:r w:rsidRPr="00B2393F">
        <w:rPr>
          <w:rStyle w:val="Emphasis"/>
          <w:highlight w:val="cyan"/>
        </w:rPr>
        <w:t>climate</w:t>
      </w:r>
      <w:r w:rsidRPr="0080700F">
        <w:rPr>
          <w:rStyle w:val="Emphasis"/>
        </w:rPr>
        <w:t xml:space="preserve"> action failure</w:t>
      </w:r>
      <w:r w:rsidRPr="0080700F">
        <w:rPr>
          <w:rStyle w:val="StyleUnderline"/>
        </w:rPr>
        <w:t xml:space="preserve"> and</w:t>
      </w:r>
      <w:r w:rsidRPr="00B56B78">
        <w:rPr>
          <w:sz w:val="16"/>
        </w:rPr>
        <w:t xml:space="preserve"> human-led </w:t>
      </w:r>
      <w:r w:rsidRPr="0080700F">
        <w:rPr>
          <w:rStyle w:val="StyleUnderline"/>
        </w:rPr>
        <w:t>environmental damage; as well as</w:t>
      </w:r>
      <w:r w:rsidRPr="00B56B78">
        <w:rPr>
          <w:sz w:val="16"/>
        </w:rPr>
        <w:t xml:space="preserve"> digital power concentration, </w:t>
      </w:r>
      <w:r w:rsidRPr="0080700F">
        <w:rPr>
          <w:rStyle w:val="StyleUnderline"/>
        </w:rPr>
        <w:t xml:space="preserve">digital </w:t>
      </w:r>
      <w:proofErr w:type="gramStart"/>
      <w:r w:rsidRPr="0080700F">
        <w:rPr>
          <w:rStyle w:val="Emphasis"/>
        </w:rPr>
        <w:t>inequality</w:t>
      </w:r>
      <w:proofErr w:type="gramEnd"/>
      <w:r w:rsidRPr="0080700F">
        <w:rPr>
          <w:rStyle w:val="StyleUnderline"/>
        </w:rPr>
        <w:t xml:space="preserve"> </w:t>
      </w:r>
      <w:r w:rsidRPr="00B2393F">
        <w:rPr>
          <w:rStyle w:val="StyleUnderline"/>
          <w:highlight w:val="cyan"/>
        </w:rPr>
        <w:t xml:space="preserve">and </w:t>
      </w:r>
      <w:r w:rsidRPr="00B2393F">
        <w:rPr>
          <w:rStyle w:val="Emphasis"/>
          <w:highlight w:val="cyan"/>
        </w:rPr>
        <w:t>cyber</w:t>
      </w:r>
      <w:r w:rsidRPr="0080700F">
        <w:rPr>
          <w:rStyle w:val="Emphasis"/>
        </w:rPr>
        <w:t xml:space="preserve">security </w:t>
      </w:r>
      <w:r w:rsidRPr="00B2393F">
        <w:rPr>
          <w:rStyle w:val="Emphasis"/>
          <w:highlight w:val="cyan"/>
        </w:rPr>
        <w:t>failure</w:t>
      </w:r>
      <w:r w:rsidRPr="0080700F">
        <w:rPr>
          <w:rStyle w:val="StyleUnderline"/>
        </w:rPr>
        <w:t xml:space="preserve">. Among the </w:t>
      </w:r>
      <w:r w:rsidRPr="00B2393F">
        <w:rPr>
          <w:rStyle w:val="Emphasis"/>
          <w:highlight w:val="cyan"/>
        </w:rPr>
        <w:t>high</w:t>
      </w:r>
      <w:r w:rsidRPr="0080700F">
        <w:rPr>
          <w:rStyle w:val="Emphasis"/>
        </w:rPr>
        <w:t xml:space="preserve">est </w:t>
      </w:r>
      <w:r w:rsidRPr="00B2393F">
        <w:rPr>
          <w:rStyle w:val="Emphasis"/>
          <w:highlight w:val="cyan"/>
        </w:rPr>
        <w:t>impact</w:t>
      </w:r>
      <w:r w:rsidRPr="0080700F">
        <w:rPr>
          <w:rStyle w:val="StyleUnderline"/>
        </w:rPr>
        <w:t xml:space="preserve"> risks</w:t>
      </w:r>
      <w:r w:rsidRPr="00B56B78">
        <w:rPr>
          <w:sz w:val="16"/>
        </w:rPr>
        <w:t xml:space="preserve"> of the next decade, </w:t>
      </w:r>
      <w:r w:rsidRPr="0080700F">
        <w:rPr>
          <w:rStyle w:val="Emphasis"/>
        </w:rPr>
        <w:t xml:space="preserve">infectious </w:t>
      </w:r>
      <w:r w:rsidRPr="00B2393F">
        <w:rPr>
          <w:rStyle w:val="Emphasis"/>
          <w:highlight w:val="cyan"/>
        </w:rPr>
        <w:t>diseases</w:t>
      </w:r>
      <w:r w:rsidRPr="0080700F">
        <w:rPr>
          <w:rStyle w:val="StyleUnderline"/>
        </w:rPr>
        <w:t xml:space="preserve"> are in the top</w:t>
      </w:r>
      <w:r w:rsidRPr="00B56B78">
        <w:rPr>
          <w:sz w:val="16"/>
        </w:rPr>
        <w:t xml:space="preserve"> spot, </w:t>
      </w:r>
      <w:r w:rsidRPr="0080700F">
        <w:rPr>
          <w:rStyle w:val="StyleUnderline"/>
        </w:rPr>
        <w:t>followed by climate</w:t>
      </w:r>
      <w:r w:rsidRPr="00B56B78">
        <w:rPr>
          <w:sz w:val="16"/>
        </w:rPr>
        <w:t xml:space="preserve"> action failure </w:t>
      </w:r>
      <w:r w:rsidRPr="0080700F">
        <w:rPr>
          <w:rStyle w:val="StyleUnderline"/>
        </w:rPr>
        <w:t>and</w:t>
      </w:r>
      <w:r w:rsidRPr="00B56B78">
        <w:rPr>
          <w:sz w:val="16"/>
        </w:rPr>
        <w:t xml:space="preserve"> other </w:t>
      </w:r>
      <w:r w:rsidRPr="00B2393F">
        <w:rPr>
          <w:rStyle w:val="Emphasis"/>
          <w:highlight w:val="cyan"/>
        </w:rPr>
        <w:t xml:space="preserve">environmental </w:t>
      </w:r>
      <w:proofErr w:type="gramStart"/>
      <w:r w:rsidRPr="00B2393F">
        <w:rPr>
          <w:rStyle w:val="Emphasis"/>
          <w:highlight w:val="cyan"/>
        </w:rPr>
        <w:t>risks</w:t>
      </w:r>
      <w:r w:rsidRPr="0080700F">
        <w:rPr>
          <w:rStyle w:val="StyleUnderline"/>
        </w:rPr>
        <w:t>;</w:t>
      </w:r>
      <w:proofErr w:type="gramEnd"/>
      <w:r w:rsidRPr="0080700F">
        <w:rPr>
          <w:rStyle w:val="StyleUnderline"/>
        </w:rPr>
        <w:t xml:space="preserve"> as well as </w:t>
      </w:r>
      <w:r w:rsidRPr="00B2393F">
        <w:rPr>
          <w:rStyle w:val="Emphasis"/>
          <w:highlight w:val="cyan"/>
        </w:rPr>
        <w:t>w</w:t>
      </w:r>
      <w:r w:rsidRPr="00B2393F">
        <w:rPr>
          <w:rStyle w:val="StyleUnderline"/>
          <w:highlight w:val="cyan"/>
        </w:rPr>
        <w:t xml:space="preserve">eapons of </w:t>
      </w:r>
      <w:r w:rsidRPr="00B2393F">
        <w:rPr>
          <w:rStyle w:val="Emphasis"/>
          <w:highlight w:val="cyan"/>
        </w:rPr>
        <w:t>m</w:t>
      </w:r>
      <w:r w:rsidRPr="00B2393F">
        <w:rPr>
          <w:rStyle w:val="StyleUnderline"/>
          <w:highlight w:val="cyan"/>
        </w:rPr>
        <w:t xml:space="preserve">ass </w:t>
      </w:r>
      <w:r w:rsidRPr="00B2393F">
        <w:rPr>
          <w:rStyle w:val="Emphasis"/>
          <w:highlight w:val="cyan"/>
        </w:rPr>
        <w:t>d</w:t>
      </w:r>
      <w:r w:rsidRPr="00B2393F">
        <w:rPr>
          <w:rStyle w:val="StyleUnderline"/>
          <w:highlight w:val="cyan"/>
        </w:rPr>
        <w:t>estruction</w:t>
      </w:r>
      <w:r w:rsidRPr="00B56B78">
        <w:rPr>
          <w:sz w:val="16"/>
        </w:rPr>
        <w:t xml:space="preserve">, livelihood crises, </w:t>
      </w:r>
      <w:r w:rsidRPr="00B2393F">
        <w:rPr>
          <w:rStyle w:val="Emphasis"/>
          <w:highlight w:val="cyan"/>
        </w:rPr>
        <w:t>debt crises</w:t>
      </w:r>
      <w:r w:rsidRPr="00B2393F">
        <w:rPr>
          <w:rStyle w:val="StyleUnderline"/>
          <w:highlight w:val="cyan"/>
        </w:rPr>
        <w:t xml:space="preserve"> and</w:t>
      </w:r>
      <w:r w:rsidRPr="0080700F">
        <w:rPr>
          <w:rStyle w:val="StyleUnderline"/>
        </w:rPr>
        <w:t xml:space="preserve"> IT </w:t>
      </w:r>
      <w:r w:rsidRPr="00B2393F">
        <w:rPr>
          <w:rStyle w:val="Emphasis"/>
          <w:highlight w:val="cyan"/>
        </w:rPr>
        <w:t>infrastructure</w:t>
      </w:r>
      <w:r w:rsidRPr="0080700F">
        <w:rPr>
          <w:rStyle w:val="Emphasis"/>
        </w:rPr>
        <w:t xml:space="preserve"> breakdown</w:t>
      </w:r>
      <w:r w:rsidRPr="00B56B78">
        <w:rPr>
          <w:sz w:val="16"/>
        </w:rPr>
        <w:t>.</w:t>
      </w:r>
    </w:p>
    <w:p w14:paraId="1857D4B4" w14:textId="77777777" w:rsidR="008729A3" w:rsidRPr="00B56B78" w:rsidRDefault="008729A3" w:rsidP="008729A3">
      <w:pPr>
        <w:rPr>
          <w:sz w:val="16"/>
        </w:rPr>
      </w:pPr>
      <w:r w:rsidRPr="00B56B78">
        <w:rPr>
          <w:sz w:val="16"/>
        </w:rPr>
        <w:t xml:space="preserve">When it comes to the time-horizon within which </w:t>
      </w:r>
      <w:r w:rsidRPr="00B2393F">
        <w:rPr>
          <w:rStyle w:val="StyleUnderline"/>
          <w:highlight w:val="cyan"/>
        </w:rPr>
        <w:t>these</w:t>
      </w:r>
      <w:r w:rsidRPr="003807D1">
        <w:rPr>
          <w:rStyle w:val="StyleUnderline"/>
        </w:rPr>
        <w:t xml:space="preserve"> risks will </w:t>
      </w:r>
      <w:r w:rsidRPr="00B2393F">
        <w:rPr>
          <w:rStyle w:val="StyleUnderline"/>
          <w:highlight w:val="cyan"/>
        </w:rPr>
        <w:t xml:space="preserve">become a </w:t>
      </w:r>
      <w:r w:rsidRPr="00B2393F">
        <w:rPr>
          <w:rStyle w:val="Emphasis"/>
          <w:highlight w:val="cyan"/>
        </w:rPr>
        <w:t>critical threat</w:t>
      </w:r>
      <w:r w:rsidRPr="003807D1">
        <w:rPr>
          <w:rStyle w:val="StyleUnderline"/>
        </w:rPr>
        <w:t xml:space="preserve"> to the world, the </w:t>
      </w:r>
      <w:r w:rsidRPr="00E06999">
        <w:rPr>
          <w:rStyle w:val="StyleUnderline"/>
        </w:rPr>
        <w:t xml:space="preserve">most </w:t>
      </w:r>
      <w:r w:rsidRPr="00E06999">
        <w:rPr>
          <w:rStyle w:val="Emphasis"/>
        </w:rPr>
        <w:t>imminent</w:t>
      </w:r>
      <w:r w:rsidRPr="003807D1">
        <w:rPr>
          <w:rStyle w:val="StyleUnderline"/>
        </w:rPr>
        <w:t xml:space="preserve"> threats</w:t>
      </w:r>
      <w:r w:rsidRPr="00B56B78">
        <w:rPr>
          <w:sz w:val="16"/>
        </w:rPr>
        <w:t xml:space="preserve"> – those that </w:t>
      </w:r>
      <w:r w:rsidRPr="003807D1">
        <w:rPr>
          <w:rStyle w:val="StyleUnderline"/>
        </w:rPr>
        <w:t>are</w:t>
      </w:r>
      <w:r w:rsidRPr="00B56B78">
        <w:rPr>
          <w:sz w:val="16"/>
        </w:rPr>
        <w:t xml:space="preserve"> most </w:t>
      </w:r>
      <w:r w:rsidRPr="003807D1">
        <w:rPr>
          <w:rStyle w:val="StyleUnderline"/>
        </w:rPr>
        <w:t xml:space="preserve">likely </w:t>
      </w:r>
      <w:r w:rsidRPr="00B2393F">
        <w:rPr>
          <w:rStyle w:val="StyleUnderline"/>
          <w:highlight w:val="cyan"/>
        </w:rPr>
        <w:t>in</w:t>
      </w:r>
      <w:r w:rsidRPr="003807D1">
        <w:rPr>
          <w:rStyle w:val="StyleUnderline"/>
        </w:rPr>
        <w:t xml:space="preserve"> the </w:t>
      </w:r>
      <w:r w:rsidRPr="003807D1">
        <w:rPr>
          <w:rStyle w:val="Emphasis"/>
        </w:rPr>
        <w:t xml:space="preserve">next </w:t>
      </w:r>
      <w:r w:rsidRPr="00B2393F">
        <w:rPr>
          <w:rStyle w:val="Emphasis"/>
          <w:highlight w:val="cyan"/>
        </w:rPr>
        <w:t>two years</w:t>
      </w:r>
      <w:r w:rsidRPr="00B56B78">
        <w:rPr>
          <w:sz w:val="16"/>
        </w:rPr>
        <w:t xml:space="preserve"> – include employment and livelihood crises, widespread youth disillusionment, digital inequality, economic stagnation, human-made environmental damage, erosion of societal cohesion, and terrorist attacks.</w:t>
      </w:r>
    </w:p>
    <w:p w14:paraId="7C87C757" w14:textId="77777777" w:rsidR="008729A3" w:rsidRPr="00B56B78" w:rsidRDefault="008729A3" w:rsidP="008729A3">
      <w:pPr>
        <w:rPr>
          <w:sz w:val="16"/>
        </w:rPr>
      </w:pPr>
      <w:r w:rsidRPr="003807D1">
        <w:rPr>
          <w:rStyle w:val="Emphasis"/>
        </w:rPr>
        <w:t>Economic risks</w:t>
      </w:r>
      <w:r w:rsidRPr="003807D1">
        <w:rPr>
          <w:rStyle w:val="StyleUnderline"/>
        </w:rPr>
        <w:t xml:space="preserve"> feature </w:t>
      </w:r>
      <w:r w:rsidRPr="0035232D">
        <w:rPr>
          <w:rStyle w:val="StyleUnderline"/>
        </w:rPr>
        <w:t>prominently</w:t>
      </w:r>
      <w:r w:rsidRPr="003807D1">
        <w:rPr>
          <w:rStyle w:val="StyleUnderline"/>
        </w:rPr>
        <w:t xml:space="preserve"> in the </w:t>
      </w:r>
      <w:proofErr w:type="gramStart"/>
      <w:r w:rsidRPr="003807D1">
        <w:rPr>
          <w:rStyle w:val="StyleUnderline"/>
        </w:rPr>
        <w:t>3-5 year</w:t>
      </w:r>
      <w:proofErr w:type="gramEnd"/>
      <w:r w:rsidRPr="003807D1">
        <w:rPr>
          <w:rStyle w:val="StyleUnderline"/>
        </w:rPr>
        <w:t xml:space="preserve"> timeframe</w:t>
      </w:r>
      <w:r w:rsidRPr="00B56B78">
        <w:rPr>
          <w:sz w:val="16"/>
        </w:rPr>
        <w:t xml:space="preserve">, including asset bubbles, price instability, commodity shocks and debt crises; </w:t>
      </w:r>
      <w:r w:rsidRPr="00B2393F">
        <w:rPr>
          <w:rStyle w:val="StyleUnderline"/>
          <w:highlight w:val="cyan"/>
        </w:rPr>
        <w:t>followed by</w:t>
      </w:r>
      <w:r w:rsidRPr="003807D1">
        <w:rPr>
          <w:rStyle w:val="StyleUnderline"/>
        </w:rPr>
        <w:t xml:space="preserve"> </w:t>
      </w:r>
      <w:r w:rsidRPr="003807D1">
        <w:rPr>
          <w:rStyle w:val="Emphasis"/>
        </w:rPr>
        <w:t>geopolitical risks</w:t>
      </w:r>
      <w:r w:rsidRPr="003807D1">
        <w:rPr>
          <w:rStyle w:val="StyleUnderline"/>
        </w:rPr>
        <w:t xml:space="preserve">, including </w:t>
      </w:r>
      <w:r w:rsidRPr="00B2393F">
        <w:rPr>
          <w:rStyle w:val="Emphasis"/>
          <w:highlight w:val="cyan"/>
        </w:rPr>
        <w:t>interstate</w:t>
      </w:r>
      <w:r w:rsidRPr="003807D1">
        <w:rPr>
          <w:rStyle w:val="Emphasis"/>
        </w:rPr>
        <w:t xml:space="preserve"> relations</w:t>
      </w:r>
      <w:r w:rsidRPr="003807D1">
        <w:rPr>
          <w:rStyle w:val="StyleUnderline"/>
        </w:rPr>
        <w:t xml:space="preserve"> and </w:t>
      </w:r>
      <w:r w:rsidRPr="00B2393F">
        <w:rPr>
          <w:rStyle w:val="Emphasis"/>
          <w:highlight w:val="cyan"/>
        </w:rPr>
        <w:t>conflict</w:t>
      </w:r>
      <w:r w:rsidRPr="003807D1">
        <w:rPr>
          <w:rStyle w:val="StyleUnderline"/>
        </w:rPr>
        <w:t xml:space="preserve">, and </w:t>
      </w:r>
      <w:r w:rsidRPr="003807D1">
        <w:rPr>
          <w:rStyle w:val="Emphasis"/>
        </w:rPr>
        <w:t xml:space="preserve">resource </w:t>
      </w:r>
      <w:proofErr w:type="spellStart"/>
      <w:r w:rsidRPr="003807D1">
        <w:rPr>
          <w:rStyle w:val="Emphasis"/>
        </w:rPr>
        <w:t>geopolitization</w:t>
      </w:r>
      <w:proofErr w:type="spellEnd"/>
      <w:r w:rsidRPr="00B56B78">
        <w:rPr>
          <w:sz w:val="16"/>
        </w:rPr>
        <w:t xml:space="preserve">. In the </w:t>
      </w:r>
      <w:proofErr w:type="gramStart"/>
      <w:r w:rsidRPr="00B56B78">
        <w:rPr>
          <w:sz w:val="16"/>
        </w:rPr>
        <w:t>5-10 year</w:t>
      </w:r>
      <w:proofErr w:type="gramEnd"/>
      <w:r w:rsidRPr="00B56B78">
        <w:rPr>
          <w:sz w:val="16"/>
        </w:rPr>
        <w:t xml:space="preserve"> horizon, environmental risks such as biodiversity loss, natural resource crises and climate action failure dominate; alongside weapons of mass destruction, adverse effects of technology and collapse of states or multilateral institutions.</w:t>
      </w:r>
    </w:p>
    <w:p w14:paraId="7FF75F85" w14:textId="77777777" w:rsidR="008729A3" w:rsidRPr="00B56B78" w:rsidRDefault="008729A3" w:rsidP="008729A3">
      <w:pPr>
        <w:rPr>
          <w:sz w:val="16"/>
        </w:rPr>
      </w:pPr>
      <w:r w:rsidRPr="00B56B78">
        <w:rPr>
          <w:sz w:val="16"/>
        </w:rPr>
        <w:t>Economic fragility and societal divisions are set to increase</w:t>
      </w:r>
    </w:p>
    <w:p w14:paraId="50186887" w14:textId="77777777" w:rsidR="008729A3" w:rsidRDefault="008729A3" w:rsidP="008729A3">
      <w:pPr>
        <w:rPr>
          <w:sz w:val="16"/>
        </w:rPr>
      </w:pPr>
      <w:r w:rsidRPr="00B56B78">
        <w:rPr>
          <w:sz w:val="16"/>
        </w:rPr>
        <w:t xml:space="preserve">Underlying disparities in healthcare, education, financial </w:t>
      </w:r>
      <w:proofErr w:type="gramStart"/>
      <w:r w:rsidRPr="00B56B78">
        <w:rPr>
          <w:sz w:val="16"/>
        </w:rPr>
        <w:t>stability</w:t>
      </w:r>
      <w:proofErr w:type="gramEnd"/>
      <w:r w:rsidRPr="00B56B78">
        <w:rPr>
          <w:sz w:val="16"/>
        </w:rPr>
        <w:t xml:space="preserve"> and technology have led the crisis to disproportionately impact certain groups and countries. Not only has COVID-19 caused more than two million deaths at the time of writing, but the economic and long-term health impacts will continue to have devastating consequences. </w:t>
      </w:r>
      <w:r w:rsidRPr="00B2393F">
        <w:rPr>
          <w:rStyle w:val="StyleUnderline"/>
          <w:highlight w:val="cyan"/>
        </w:rPr>
        <w:t>The</w:t>
      </w:r>
      <w:r w:rsidRPr="00245B1A">
        <w:rPr>
          <w:rStyle w:val="StyleUnderline"/>
        </w:rPr>
        <w:t xml:space="preserve"> pandemic’s </w:t>
      </w:r>
      <w:r w:rsidRPr="00245B1A">
        <w:rPr>
          <w:rStyle w:val="Emphasis"/>
        </w:rPr>
        <w:t xml:space="preserve">economic </w:t>
      </w:r>
      <w:r w:rsidRPr="00B2393F">
        <w:rPr>
          <w:rStyle w:val="Emphasis"/>
          <w:highlight w:val="cyan"/>
        </w:rPr>
        <w:t>shockwave</w:t>
      </w:r>
      <w:r w:rsidRPr="00B56B78">
        <w:rPr>
          <w:sz w:val="16"/>
        </w:rPr>
        <w:t xml:space="preserve">—working hours equivalent to 495 million jobs were lost in the second quarter of 2020 alone—will immediately increase inequality, but so can an uneven recovery. Only 28 economies are expected to have grown in 2020. Nearly 60% of respondents to the GRPS identified “infectious diseases” and “livelihood crises” as the top short-term threats to the world. Loss of lives and livelihoods </w:t>
      </w:r>
      <w:r w:rsidRPr="00B2393F">
        <w:rPr>
          <w:rStyle w:val="StyleUnderline"/>
          <w:highlight w:val="cyan"/>
        </w:rPr>
        <w:t>will increase</w:t>
      </w:r>
      <w:r w:rsidRPr="00245B1A">
        <w:rPr>
          <w:rStyle w:val="StyleUnderline"/>
        </w:rPr>
        <w:t xml:space="preserve"> the risk of “social </w:t>
      </w:r>
      <w:r w:rsidRPr="00B2393F">
        <w:rPr>
          <w:rStyle w:val="Emphasis"/>
          <w:highlight w:val="cyan"/>
        </w:rPr>
        <w:t>cohesion erosion</w:t>
      </w:r>
      <w:r w:rsidRPr="00B2393F">
        <w:rPr>
          <w:rStyle w:val="StyleUnderline"/>
          <w:highlight w:val="cyan"/>
        </w:rPr>
        <w:t>”</w:t>
      </w:r>
      <w:r w:rsidRPr="00B56B78">
        <w:rPr>
          <w:sz w:val="16"/>
        </w:rPr>
        <w:t xml:space="preserve">, also </w:t>
      </w:r>
      <w:r w:rsidRPr="00245B1A">
        <w:rPr>
          <w:rStyle w:val="StyleUnderline"/>
        </w:rPr>
        <w:t xml:space="preserve">a </w:t>
      </w:r>
      <w:r w:rsidRPr="00245B1A">
        <w:rPr>
          <w:rStyle w:val="Emphasis"/>
        </w:rPr>
        <w:t>critical short-term threat</w:t>
      </w:r>
      <w:r w:rsidRPr="00B56B78">
        <w:rPr>
          <w:sz w:val="16"/>
        </w:rPr>
        <w:t xml:space="preserve"> identified in the GRPS.</w:t>
      </w:r>
    </w:p>
    <w:p w14:paraId="536EDC95" w14:textId="77777777" w:rsidR="008729A3" w:rsidRDefault="008729A3" w:rsidP="008729A3">
      <w:pPr>
        <w:pStyle w:val="Heading4"/>
      </w:pPr>
      <w:r w:rsidRPr="00FE7533">
        <w:t>Rule of law causes extinction</w:t>
      </w:r>
    </w:p>
    <w:p w14:paraId="5F111C4A" w14:textId="77777777" w:rsidR="008729A3" w:rsidRDefault="008729A3" w:rsidP="008729A3">
      <w:r w:rsidRPr="00C47316">
        <w:rPr>
          <w:rStyle w:val="Style13ptBold"/>
        </w:rPr>
        <w:t>Feldman</w:t>
      </w:r>
      <w:r>
        <w:rPr>
          <w:rStyle w:val="Style13ptBold"/>
        </w:rPr>
        <w:t xml:space="preserve"> ‘8 </w:t>
      </w:r>
      <w:r>
        <w:t>[Noah; September 28; Professor of Law at Harvard University School of Law; New York Times, “When Judges Make Foreign Policy,” lexis]</w:t>
      </w:r>
    </w:p>
    <w:p w14:paraId="2E772CC2" w14:textId="77777777" w:rsidR="008729A3" w:rsidRPr="002346D5" w:rsidRDefault="008729A3" w:rsidP="008729A3">
      <w:pPr>
        <w:rPr>
          <w:sz w:val="16"/>
        </w:rPr>
      </w:pPr>
      <w:r w:rsidRPr="00D9743C">
        <w:rPr>
          <w:rStyle w:val="Emphasis"/>
        </w:rPr>
        <w:t xml:space="preserve">Why </w:t>
      </w:r>
      <w:r w:rsidRPr="00D9743C">
        <w:rPr>
          <w:rStyle w:val="Emphasis"/>
          <w:highlight w:val="cyan"/>
        </w:rPr>
        <w:t>We Need More Law</w:t>
      </w:r>
      <w:r w:rsidRPr="00D9743C">
        <w:rPr>
          <w:rStyle w:val="Emphasis"/>
        </w:rPr>
        <w:t>, More Than Ever</w:t>
      </w:r>
    </w:p>
    <w:p w14:paraId="2CFCDB34" w14:textId="77777777" w:rsidR="008729A3" w:rsidRPr="002346D5" w:rsidRDefault="008729A3" w:rsidP="008729A3">
      <w:pPr>
        <w:rPr>
          <w:sz w:val="16"/>
        </w:rPr>
      </w:pPr>
      <w:proofErr w:type="gramStart"/>
      <w:r w:rsidRPr="002346D5">
        <w:rPr>
          <w:sz w:val="16"/>
        </w:rPr>
        <w:t>So</w:t>
      </w:r>
      <w:proofErr w:type="gramEnd"/>
      <w:r w:rsidRPr="002346D5">
        <w:rPr>
          <w:sz w:val="16"/>
        </w:rPr>
        <w:t xml:space="preserve"> what do we need the Constitution to do for us now? The answer, I think, is that the Constitution must be read to help us remember that while the war on terror continues, </w:t>
      </w:r>
      <w:r w:rsidRPr="001C32A0">
        <w:rPr>
          <w:rStyle w:val="StyleUnderline"/>
          <w:highlight w:val="cyan"/>
        </w:rPr>
        <w:t>we are</w:t>
      </w:r>
      <w:r w:rsidRPr="002346D5">
        <w:rPr>
          <w:sz w:val="16"/>
        </w:rPr>
        <w:t xml:space="preserve"> also still </w:t>
      </w:r>
      <w:proofErr w:type="gramStart"/>
      <w:r w:rsidRPr="001C32A0">
        <w:rPr>
          <w:rStyle w:val="StyleUnderline"/>
          <w:highlight w:val="cyan"/>
        </w:rPr>
        <w:t>in the midst of</w:t>
      </w:r>
      <w:proofErr w:type="gramEnd"/>
      <w:r w:rsidRPr="00CD03C9">
        <w:rPr>
          <w:rStyle w:val="StyleUnderline"/>
        </w:rPr>
        <w:t xml:space="preserve"> a period of </w:t>
      </w:r>
      <w:r w:rsidRPr="00CD03C9">
        <w:rPr>
          <w:rStyle w:val="Emphasis"/>
        </w:rPr>
        <w:t xml:space="preserve">rapid </w:t>
      </w:r>
      <w:r w:rsidRPr="001C32A0">
        <w:rPr>
          <w:rStyle w:val="Emphasis"/>
          <w:highlight w:val="cyan"/>
        </w:rPr>
        <w:t>globalization</w:t>
      </w:r>
      <w:r w:rsidRPr="002346D5">
        <w:rPr>
          <w:sz w:val="16"/>
        </w:rPr>
        <w:t xml:space="preserve">. An enduring lesson of the Bush years is the extreme difficulty and cost of doing things by ourselves. We need to build and rebuild alliances — and law has historically been one of our best tools for doing so. In our present precarious situation, </w:t>
      </w:r>
      <w:r w:rsidRPr="001C32A0">
        <w:rPr>
          <w:rStyle w:val="StyleUnderline"/>
          <w:highlight w:val="cyan"/>
        </w:rPr>
        <w:t>it would be a</w:t>
      </w:r>
      <w:r w:rsidRPr="00CD03C9">
        <w:rPr>
          <w:rStyle w:val="StyleUnderline"/>
        </w:rPr>
        <w:t xml:space="preserve"> </w:t>
      </w:r>
      <w:r w:rsidRPr="00CD03C9">
        <w:rPr>
          <w:rStyle w:val="Emphasis"/>
        </w:rPr>
        <w:t xml:space="preserve">terrible </w:t>
      </w:r>
      <w:r w:rsidRPr="001C32A0">
        <w:rPr>
          <w:rStyle w:val="Emphasis"/>
          <w:highlight w:val="cyan"/>
        </w:rPr>
        <w:t>mistake</w:t>
      </w:r>
      <w:r w:rsidRPr="002346D5">
        <w:rPr>
          <w:sz w:val="16"/>
          <w:highlight w:val="cyan"/>
        </w:rPr>
        <w:t xml:space="preserve"> </w:t>
      </w:r>
      <w:r w:rsidRPr="001C32A0">
        <w:rPr>
          <w:rStyle w:val="StyleUnderline"/>
          <w:highlight w:val="cyan"/>
        </w:rPr>
        <w:t>to abandon</w:t>
      </w:r>
      <w:r w:rsidRPr="00CD03C9">
        <w:rPr>
          <w:rStyle w:val="StyleUnderline"/>
        </w:rPr>
        <w:t xml:space="preserve"> our historic position of</w:t>
      </w:r>
      <w:r w:rsidRPr="002346D5">
        <w:rPr>
          <w:sz w:val="16"/>
        </w:rPr>
        <w:t xml:space="preserve"> </w:t>
      </w:r>
      <w:r w:rsidRPr="001C32A0">
        <w:rPr>
          <w:rStyle w:val="Emphasis"/>
          <w:highlight w:val="cyan"/>
        </w:rPr>
        <w:t>leadership</w:t>
      </w:r>
      <w:r w:rsidRPr="002346D5">
        <w:rPr>
          <w:sz w:val="16"/>
          <w:highlight w:val="cyan"/>
        </w:rPr>
        <w:t xml:space="preserve"> </w:t>
      </w:r>
      <w:r w:rsidRPr="001C32A0">
        <w:rPr>
          <w:rStyle w:val="StyleUnderline"/>
          <w:highlight w:val="cyan"/>
        </w:rPr>
        <w:t>in</w:t>
      </w:r>
      <w:r w:rsidRPr="00CD03C9">
        <w:rPr>
          <w:rStyle w:val="StyleUnderline"/>
        </w:rPr>
        <w:t xml:space="preserve"> the </w:t>
      </w:r>
      <w:r w:rsidRPr="00CD03C9">
        <w:rPr>
          <w:rStyle w:val="Emphasis"/>
        </w:rPr>
        <w:t xml:space="preserve">global </w:t>
      </w:r>
      <w:r w:rsidRPr="001C32A0">
        <w:rPr>
          <w:rStyle w:val="Emphasis"/>
          <w:highlight w:val="cyan"/>
        </w:rPr>
        <w:t>spread of</w:t>
      </w:r>
      <w:r w:rsidRPr="00CD03C9">
        <w:rPr>
          <w:rStyle w:val="Emphasis"/>
        </w:rPr>
        <w:t xml:space="preserve"> the </w:t>
      </w:r>
      <w:r w:rsidRPr="00D9743C">
        <w:rPr>
          <w:rStyle w:val="Emphasis"/>
          <w:highlight w:val="cyan"/>
        </w:rPr>
        <w:t>r</w:t>
      </w:r>
      <w:r w:rsidRPr="002346D5">
        <w:rPr>
          <w:sz w:val="16"/>
        </w:rPr>
        <w:t xml:space="preserve">ule </w:t>
      </w:r>
      <w:r w:rsidRPr="00D9743C">
        <w:rPr>
          <w:rStyle w:val="Emphasis"/>
          <w:highlight w:val="cyan"/>
        </w:rPr>
        <w:t>o</w:t>
      </w:r>
      <w:r w:rsidRPr="002346D5">
        <w:rPr>
          <w:sz w:val="16"/>
        </w:rPr>
        <w:t xml:space="preserve">f </w:t>
      </w:r>
      <w:r w:rsidRPr="00D9743C">
        <w:rPr>
          <w:rStyle w:val="Emphasis"/>
          <w:highlight w:val="cyan"/>
        </w:rPr>
        <w:t>l</w:t>
      </w:r>
      <w:r w:rsidRPr="002346D5">
        <w:rPr>
          <w:sz w:val="16"/>
        </w:rPr>
        <w:t>aw.</w:t>
      </w:r>
    </w:p>
    <w:p w14:paraId="7B7233BA" w14:textId="77777777" w:rsidR="008729A3" w:rsidRPr="00CD03C9" w:rsidRDefault="008729A3" w:rsidP="008729A3">
      <w:pPr>
        <w:rPr>
          <w:rStyle w:val="Emphasis"/>
        </w:rPr>
      </w:pPr>
      <w:r w:rsidRPr="00CD03C9">
        <w:rPr>
          <w:rStyle w:val="StyleUnderline"/>
        </w:rPr>
        <w:t>Our leadership matters for</w:t>
      </w:r>
      <w:r w:rsidRPr="002346D5">
        <w:rPr>
          <w:sz w:val="16"/>
        </w:rPr>
        <w:t xml:space="preserve"> reasons both </w:t>
      </w:r>
      <w:r w:rsidRPr="00CD03C9">
        <w:rPr>
          <w:rStyle w:val="Emphasis"/>
        </w:rPr>
        <w:t>universal</w:t>
      </w:r>
      <w:r w:rsidRPr="002346D5">
        <w:rPr>
          <w:sz w:val="16"/>
        </w:rPr>
        <w:t xml:space="preserve"> </w:t>
      </w:r>
      <w:r w:rsidRPr="00CD03C9">
        <w:rPr>
          <w:rStyle w:val="StyleUnderline"/>
        </w:rPr>
        <w:t>and</w:t>
      </w:r>
      <w:r w:rsidRPr="002346D5">
        <w:rPr>
          <w:sz w:val="16"/>
        </w:rPr>
        <w:t xml:space="preserve"> </w:t>
      </w:r>
      <w:r w:rsidRPr="00CD03C9">
        <w:rPr>
          <w:rStyle w:val="Emphasis"/>
        </w:rPr>
        <w:t>national</w:t>
      </w:r>
      <w:r w:rsidRPr="002346D5">
        <w:rPr>
          <w:sz w:val="16"/>
        </w:rPr>
        <w:t xml:space="preserve">. Seen from the perspective of the world, </w:t>
      </w:r>
      <w:r w:rsidRPr="001C32A0">
        <w:rPr>
          <w:rStyle w:val="Emphasis"/>
          <w:highlight w:val="cyan"/>
        </w:rPr>
        <w:t>the fragmentation of power</w:t>
      </w:r>
      <w:r w:rsidRPr="002346D5">
        <w:rPr>
          <w:sz w:val="16"/>
        </w:rPr>
        <w:t xml:space="preserve"> </w:t>
      </w:r>
      <w:r w:rsidRPr="00CD03C9">
        <w:rPr>
          <w:rStyle w:val="StyleUnderline"/>
        </w:rPr>
        <w:t xml:space="preserve">after the cold war </w:t>
      </w:r>
      <w:r w:rsidRPr="001C32A0">
        <w:rPr>
          <w:rStyle w:val="StyleUnderline"/>
          <w:highlight w:val="cyan"/>
        </w:rPr>
        <w:t>creates</w:t>
      </w:r>
      <w:r w:rsidRPr="00CD03C9">
        <w:rPr>
          <w:rStyle w:val="StyleUnderline"/>
        </w:rPr>
        <w:t xml:space="preserve"> new</w:t>
      </w:r>
      <w:r w:rsidRPr="002346D5">
        <w:rPr>
          <w:sz w:val="16"/>
        </w:rPr>
        <w:t xml:space="preserve"> </w:t>
      </w:r>
      <w:r w:rsidRPr="00D9743C">
        <w:rPr>
          <w:rStyle w:val="Emphasis"/>
        </w:rPr>
        <w:t xml:space="preserve">dangers of </w:t>
      </w:r>
      <w:r w:rsidRPr="001C32A0">
        <w:rPr>
          <w:rStyle w:val="Emphasis"/>
          <w:highlight w:val="cyan"/>
        </w:rPr>
        <w:t>disorder</w:t>
      </w:r>
      <w:r w:rsidRPr="002346D5">
        <w:rPr>
          <w:sz w:val="16"/>
          <w:highlight w:val="cyan"/>
        </w:rPr>
        <w:t xml:space="preserve"> </w:t>
      </w:r>
      <w:r w:rsidRPr="00D9743C">
        <w:rPr>
          <w:rStyle w:val="StyleUnderline"/>
          <w:highlight w:val="cyan"/>
        </w:rPr>
        <w:t xml:space="preserve">that need to be </w:t>
      </w:r>
      <w:r w:rsidRPr="001C32A0">
        <w:rPr>
          <w:rStyle w:val="StyleUnderline"/>
          <w:highlight w:val="cyan"/>
        </w:rPr>
        <w:t>mitigated by the</w:t>
      </w:r>
      <w:r w:rsidRPr="002346D5">
        <w:rPr>
          <w:sz w:val="16"/>
        </w:rPr>
        <w:t xml:space="preserve"> sense of regularity and </w:t>
      </w:r>
      <w:r w:rsidRPr="001C32A0">
        <w:rPr>
          <w:rStyle w:val="Emphasis"/>
          <w:highlight w:val="cyan"/>
        </w:rPr>
        <w:t>predictability</w:t>
      </w:r>
      <w:r w:rsidRPr="002346D5">
        <w:rPr>
          <w:sz w:val="16"/>
        </w:rPr>
        <w:t xml:space="preserve"> </w:t>
      </w:r>
      <w:r w:rsidRPr="00CD03C9">
        <w:rPr>
          <w:rStyle w:val="StyleUnderline"/>
        </w:rPr>
        <w:t xml:space="preserve">that </w:t>
      </w:r>
      <w:r w:rsidRPr="00D9743C">
        <w:rPr>
          <w:rStyle w:val="StyleUnderline"/>
        </w:rPr>
        <w:t xml:space="preserve">only the </w:t>
      </w:r>
      <w:r w:rsidRPr="00D9743C">
        <w:rPr>
          <w:rStyle w:val="Emphasis"/>
        </w:rPr>
        <w:t xml:space="preserve">rule of law </w:t>
      </w:r>
      <w:r w:rsidRPr="00D9743C">
        <w:rPr>
          <w:rStyle w:val="StyleUnderline"/>
        </w:rPr>
        <w:t>can provide</w:t>
      </w:r>
      <w:r w:rsidRPr="002346D5">
        <w:rPr>
          <w:sz w:val="16"/>
        </w:rPr>
        <w:t xml:space="preserve">. </w:t>
      </w:r>
      <w:r w:rsidRPr="001C32A0">
        <w:rPr>
          <w:rStyle w:val="Emphasis"/>
          <w:highlight w:val="cyan"/>
        </w:rPr>
        <w:t>Terrorists</w:t>
      </w:r>
      <w:r w:rsidRPr="001C32A0">
        <w:rPr>
          <w:rStyle w:val="StyleUnderline"/>
          <w:highlight w:val="cyan"/>
        </w:rPr>
        <w:t xml:space="preserve"> need to be </w:t>
      </w:r>
      <w:r w:rsidRPr="001C32A0">
        <w:rPr>
          <w:rStyle w:val="Emphasis"/>
          <w:highlight w:val="cyan"/>
        </w:rPr>
        <w:t>deterred</w:t>
      </w:r>
      <w:r w:rsidRPr="002346D5">
        <w:rPr>
          <w:sz w:val="16"/>
        </w:rPr>
        <w:t xml:space="preserve">. </w:t>
      </w:r>
      <w:r w:rsidRPr="001C32A0">
        <w:rPr>
          <w:rStyle w:val="Emphasis"/>
          <w:highlight w:val="cyan"/>
        </w:rPr>
        <w:t>Failed states</w:t>
      </w:r>
      <w:r w:rsidRPr="002346D5">
        <w:rPr>
          <w:sz w:val="16"/>
          <w:highlight w:val="cyan"/>
        </w:rPr>
        <w:t xml:space="preserve"> </w:t>
      </w:r>
      <w:r w:rsidRPr="001C32A0">
        <w:rPr>
          <w:rStyle w:val="StyleUnderline"/>
          <w:highlight w:val="cyan"/>
        </w:rPr>
        <w:t>need to be brought under</w:t>
      </w:r>
      <w:r w:rsidRPr="00CD03C9">
        <w:rPr>
          <w:rStyle w:val="StyleUnderline"/>
        </w:rPr>
        <w:t xml:space="preserve"> the umbrella of </w:t>
      </w:r>
      <w:r w:rsidRPr="001C32A0">
        <w:rPr>
          <w:rStyle w:val="StyleUnderline"/>
          <w:highlight w:val="cyan"/>
        </w:rPr>
        <w:t>international organizations</w:t>
      </w:r>
      <w:r w:rsidRPr="002346D5">
        <w:rPr>
          <w:sz w:val="16"/>
        </w:rPr>
        <w:t xml:space="preserve"> so they can govern themselves. And </w:t>
      </w:r>
      <w:r w:rsidRPr="00D9743C">
        <w:rPr>
          <w:rStyle w:val="Emphasis"/>
        </w:rPr>
        <w:t xml:space="preserve">economic </w:t>
      </w:r>
      <w:r w:rsidRPr="00D9743C">
        <w:rPr>
          <w:rStyle w:val="Emphasis"/>
          <w:highlight w:val="cyan"/>
        </w:rPr>
        <w:t>interdependence</w:t>
      </w:r>
      <w:r w:rsidRPr="002346D5">
        <w:rPr>
          <w:sz w:val="16"/>
          <w:highlight w:val="cyan"/>
        </w:rPr>
        <w:t xml:space="preserve"> </w:t>
      </w:r>
      <w:r w:rsidRPr="00D9743C">
        <w:rPr>
          <w:rStyle w:val="StyleUnderline"/>
          <w:highlight w:val="cyan"/>
        </w:rPr>
        <w:t xml:space="preserve">demands </w:t>
      </w:r>
      <w:r w:rsidRPr="00D9743C">
        <w:rPr>
          <w:rStyle w:val="Emphasis"/>
          <w:highlight w:val="cyan"/>
        </w:rPr>
        <w:t>coordination</w:t>
      </w:r>
      <w:r w:rsidRPr="002346D5">
        <w:rPr>
          <w:sz w:val="16"/>
        </w:rPr>
        <w:t xml:space="preserve">, </w:t>
      </w:r>
      <w:r w:rsidRPr="00CD03C9">
        <w:rPr>
          <w:rStyle w:val="StyleUnderline"/>
        </w:rPr>
        <w:t xml:space="preserve">so that the collapse of one does not become the </w:t>
      </w:r>
      <w:r w:rsidRPr="00CD03C9">
        <w:rPr>
          <w:rStyle w:val="Emphasis"/>
        </w:rPr>
        <w:t>collapse of all.</w:t>
      </w:r>
    </w:p>
    <w:p w14:paraId="67375E9A" w14:textId="77777777" w:rsidR="008729A3" w:rsidRPr="002346D5" w:rsidRDefault="008729A3" w:rsidP="008729A3">
      <w:pPr>
        <w:rPr>
          <w:sz w:val="16"/>
        </w:rPr>
      </w:pPr>
      <w:r w:rsidRPr="002346D5">
        <w:rPr>
          <w:sz w:val="16"/>
        </w:rPr>
        <w:t>From a national perspective, our interest is less in the inherent value of advancing individual rights than in claiming that our allies are obligated to help us by virtue of legal commitments they have made. The Bush administration’s lawyers often insisted that law was a tool of the weak, and that therefore as a strong nation we had no need to engage it. But this notion of “lawfare” as a threat to the United States is based on a misunderstanding of the very essence of how law operates.</w:t>
      </w:r>
    </w:p>
    <w:p w14:paraId="523539D9" w14:textId="77777777" w:rsidR="008729A3" w:rsidRPr="002346D5" w:rsidRDefault="008729A3" w:rsidP="008729A3">
      <w:pPr>
        <w:rPr>
          <w:sz w:val="16"/>
        </w:rPr>
      </w:pPr>
      <w:r w:rsidRPr="002346D5">
        <w:rPr>
          <w:sz w:val="16"/>
        </w:rPr>
        <w:t>Law comes into being and is sustained not because the weak demand it but because it is a tool of the powerful — as it has been for the United States since World War II at least. The reason those with power prefer law to brute force is that it regularizes and legitimates the exercise of authority. It is easier and cheaper to get the compliance of weaker people or states by promising them rules and a fair hearing than by threatening them constantly with force. After all, if those wielding power really objected to the rule of law, they could abolish it, the way dictators and juntas have often done the world over.</w:t>
      </w:r>
    </w:p>
    <w:p w14:paraId="5EF915FE" w14:textId="77777777" w:rsidR="008729A3" w:rsidRDefault="008729A3" w:rsidP="008729A3">
      <w:r w:rsidRPr="002346D5">
        <w:rPr>
          <w:sz w:val="16"/>
        </w:rPr>
        <w:t xml:space="preserve">Law comes into being and is sustained not because the weak demand it but because it is a tool of the powerful — as it has been for the United States since World War II at least. </w:t>
      </w:r>
      <w:r w:rsidRPr="00D9743C">
        <w:rPr>
          <w:rStyle w:val="StyleUnderline"/>
        </w:rPr>
        <w:t xml:space="preserve">The reason those with power prefer </w:t>
      </w:r>
      <w:r w:rsidRPr="001C32A0">
        <w:rPr>
          <w:rStyle w:val="StyleUnderline"/>
          <w:highlight w:val="cyan"/>
        </w:rPr>
        <w:t xml:space="preserve">law </w:t>
      </w:r>
      <w:r w:rsidRPr="00D9743C">
        <w:rPr>
          <w:rStyle w:val="StyleUnderline"/>
        </w:rPr>
        <w:t xml:space="preserve">to </w:t>
      </w:r>
      <w:r w:rsidRPr="00D9743C">
        <w:rPr>
          <w:rStyle w:val="Emphasis"/>
        </w:rPr>
        <w:t>brute force</w:t>
      </w:r>
      <w:r w:rsidRPr="00D9743C">
        <w:rPr>
          <w:rStyle w:val="StyleUnderline"/>
        </w:rPr>
        <w:t xml:space="preserve"> is that it </w:t>
      </w:r>
      <w:r w:rsidRPr="001C32A0">
        <w:rPr>
          <w:rStyle w:val="Emphasis"/>
          <w:highlight w:val="cyan"/>
        </w:rPr>
        <w:t>regularizes</w:t>
      </w:r>
      <w:r w:rsidRPr="001C32A0">
        <w:rPr>
          <w:rStyle w:val="StyleUnderline"/>
          <w:highlight w:val="cyan"/>
        </w:rPr>
        <w:t xml:space="preserve"> and </w:t>
      </w:r>
      <w:r w:rsidRPr="001C32A0">
        <w:rPr>
          <w:rStyle w:val="Emphasis"/>
          <w:highlight w:val="cyan"/>
        </w:rPr>
        <w:t>legitimates</w:t>
      </w:r>
      <w:r w:rsidRPr="001C32A0">
        <w:rPr>
          <w:rStyle w:val="StyleUnderline"/>
          <w:highlight w:val="cyan"/>
        </w:rPr>
        <w:t xml:space="preserve"> the exercise of authority</w:t>
      </w:r>
      <w:r w:rsidRPr="002346D5">
        <w:rPr>
          <w:sz w:val="16"/>
        </w:rPr>
        <w:t xml:space="preserve">. It is easier and cheaper to get the compliance of weaker people or states by promising them rules and a fair hearing than by threatening them constantly with force. After all, </w:t>
      </w:r>
      <w:r w:rsidRPr="001C32A0">
        <w:rPr>
          <w:rStyle w:val="StyleUnderline"/>
          <w:highlight w:val="cyan"/>
        </w:rPr>
        <w:t xml:space="preserve">if </w:t>
      </w:r>
      <w:r w:rsidRPr="00D9743C">
        <w:rPr>
          <w:rStyle w:val="StyleUnderline"/>
          <w:highlight w:val="cyan"/>
        </w:rPr>
        <w:t xml:space="preserve">those </w:t>
      </w:r>
      <w:r w:rsidRPr="00D9743C">
        <w:rPr>
          <w:rStyle w:val="Emphasis"/>
          <w:highlight w:val="cyan"/>
        </w:rPr>
        <w:t>wielding power</w:t>
      </w:r>
      <w:r w:rsidRPr="007C04C2">
        <w:rPr>
          <w:rStyle w:val="StyleUnderline"/>
        </w:rPr>
        <w:t xml:space="preserve"> really </w:t>
      </w:r>
      <w:r w:rsidRPr="001C32A0">
        <w:rPr>
          <w:rStyle w:val="StyleUnderline"/>
          <w:highlight w:val="cyan"/>
        </w:rPr>
        <w:t xml:space="preserve">objected to the </w:t>
      </w:r>
      <w:r w:rsidRPr="00D9743C">
        <w:rPr>
          <w:rStyle w:val="Emphasis"/>
          <w:highlight w:val="cyan"/>
        </w:rPr>
        <w:t>r</w:t>
      </w:r>
      <w:r w:rsidRPr="00D9743C">
        <w:rPr>
          <w:rStyle w:val="StyleUnderline"/>
        </w:rPr>
        <w:t xml:space="preserve">ule </w:t>
      </w:r>
      <w:r w:rsidRPr="00D9743C">
        <w:rPr>
          <w:rStyle w:val="Emphasis"/>
          <w:highlight w:val="cyan"/>
        </w:rPr>
        <w:t>o</w:t>
      </w:r>
      <w:r w:rsidRPr="00D9743C">
        <w:rPr>
          <w:rStyle w:val="StyleUnderline"/>
        </w:rPr>
        <w:t xml:space="preserve">f </w:t>
      </w:r>
      <w:r w:rsidRPr="00D9743C">
        <w:rPr>
          <w:rStyle w:val="Emphasis"/>
          <w:highlight w:val="cyan"/>
        </w:rPr>
        <w:t>l</w:t>
      </w:r>
      <w:r w:rsidRPr="00D9743C">
        <w:rPr>
          <w:rStyle w:val="StyleUnderline"/>
        </w:rPr>
        <w:t>aw</w:t>
      </w:r>
      <w:r w:rsidRPr="001C32A0">
        <w:rPr>
          <w:rStyle w:val="StyleUnderline"/>
          <w:highlight w:val="cyan"/>
        </w:rPr>
        <w:t xml:space="preserve">, they could </w:t>
      </w:r>
      <w:r w:rsidRPr="001C32A0">
        <w:rPr>
          <w:rStyle w:val="Emphasis"/>
          <w:highlight w:val="cyan"/>
        </w:rPr>
        <w:t>abolish</w:t>
      </w:r>
      <w:r w:rsidRPr="001C32A0">
        <w:rPr>
          <w:rStyle w:val="StyleUnderline"/>
          <w:highlight w:val="cyan"/>
        </w:rPr>
        <w:t xml:space="preserve"> </w:t>
      </w:r>
      <w:r w:rsidRPr="00D9743C">
        <w:rPr>
          <w:rStyle w:val="StyleUnderline"/>
          <w:highlight w:val="cyan"/>
        </w:rPr>
        <w:t>it</w:t>
      </w:r>
      <w:r w:rsidRPr="002346D5">
        <w:rPr>
          <w:sz w:val="16"/>
          <w:highlight w:val="cyan"/>
        </w:rPr>
        <w:t xml:space="preserve">, </w:t>
      </w:r>
      <w:r w:rsidRPr="00D9743C">
        <w:rPr>
          <w:rStyle w:val="StyleUnderline"/>
          <w:highlight w:val="cyan"/>
        </w:rPr>
        <w:t xml:space="preserve">the way </w:t>
      </w:r>
      <w:r w:rsidRPr="00D9743C">
        <w:rPr>
          <w:rStyle w:val="Emphasis"/>
          <w:highlight w:val="cyan"/>
        </w:rPr>
        <w:t>dictators</w:t>
      </w:r>
      <w:r w:rsidRPr="002346D5">
        <w:rPr>
          <w:sz w:val="16"/>
        </w:rPr>
        <w:t xml:space="preserve"> and juntas </w:t>
      </w:r>
      <w:r w:rsidRPr="001C32A0">
        <w:rPr>
          <w:rStyle w:val="StyleUnderline"/>
          <w:highlight w:val="cyan"/>
        </w:rPr>
        <w:t>have</w:t>
      </w:r>
      <w:r w:rsidRPr="007C04C2">
        <w:rPr>
          <w:rStyle w:val="StyleUnderline"/>
        </w:rPr>
        <w:t xml:space="preserve"> often </w:t>
      </w:r>
      <w:r w:rsidRPr="001C32A0">
        <w:rPr>
          <w:rStyle w:val="StyleUnderline"/>
          <w:highlight w:val="cyan"/>
        </w:rPr>
        <w:t xml:space="preserve">done </w:t>
      </w:r>
      <w:r w:rsidRPr="001C32A0">
        <w:rPr>
          <w:rStyle w:val="Emphasis"/>
          <w:highlight w:val="cyan"/>
        </w:rPr>
        <w:t xml:space="preserve">the world </w:t>
      </w:r>
      <w:r w:rsidRPr="00D9743C">
        <w:rPr>
          <w:rStyle w:val="Emphasis"/>
        </w:rPr>
        <w:t>over</w:t>
      </w:r>
      <w:r w:rsidRPr="002346D5">
        <w:t>.</w:t>
      </w:r>
    </w:p>
    <w:p w14:paraId="14CD9B26" w14:textId="77777777" w:rsidR="008729A3" w:rsidRDefault="008729A3" w:rsidP="008729A3">
      <w:pPr>
        <w:pStyle w:val="Heading4"/>
      </w:pPr>
      <w:r>
        <w:t xml:space="preserve">SOP decline causes global nuke war </w:t>
      </w:r>
    </w:p>
    <w:p w14:paraId="2EC5CD88" w14:textId="77777777" w:rsidR="008729A3" w:rsidRPr="00C1109C" w:rsidRDefault="008729A3" w:rsidP="008729A3">
      <w:r>
        <w:t xml:space="preserve">Dr. G. John </w:t>
      </w:r>
      <w:proofErr w:type="spellStart"/>
      <w:r w:rsidRPr="00C1109C">
        <w:rPr>
          <w:rStyle w:val="Style13ptBold"/>
        </w:rPr>
        <w:t>Ikenberry</w:t>
      </w:r>
      <w:proofErr w:type="spellEnd"/>
      <w:r w:rsidRPr="00C1109C">
        <w:rPr>
          <w:rStyle w:val="Style13ptBold"/>
        </w:rPr>
        <w:t xml:space="preserve"> 1</w:t>
      </w:r>
      <w:r>
        <w:rPr>
          <w:rStyle w:val="Style13ptBold"/>
        </w:rPr>
        <w:t>5</w:t>
      </w:r>
      <w:r>
        <w:t xml:space="preserve">, PhD in Political Science from the University of Chicago, Albert G. Milbank Professor of </w:t>
      </w:r>
      <w:proofErr w:type="gramStart"/>
      <w:r>
        <w:t>Politics</w:t>
      </w:r>
      <w:proofErr w:type="gramEnd"/>
      <w:r>
        <w:t xml:space="preserve"> and International Affairs at Princeton University in the Department of Politics and the Princeton School of Public and International Affairs, “Getting Hegemony Right”, in Korean Attitudes Toward the United States: Changing Dynamics, Ed. Steinberg, p. 17-18</w:t>
      </w:r>
    </w:p>
    <w:p w14:paraId="756AB43E" w14:textId="77777777" w:rsidR="008729A3" w:rsidRPr="00C1109C" w:rsidRDefault="008729A3" w:rsidP="008729A3">
      <w:pPr>
        <w:rPr>
          <w:sz w:val="16"/>
        </w:rPr>
      </w:pPr>
      <w:r w:rsidRPr="009B1793">
        <w:rPr>
          <w:rStyle w:val="StyleUnderline"/>
        </w:rPr>
        <w:t xml:space="preserve">A </w:t>
      </w:r>
      <w:r w:rsidRPr="0050329E">
        <w:rPr>
          <w:rStyle w:val="Emphasis"/>
          <w:highlight w:val="cyan"/>
        </w:rPr>
        <w:t>critical</w:t>
      </w:r>
      <w:r w:rsidRPr="009B1793">
        <w:rPr>
          <w:rStyle w:val="Emphasis"/>
        </w:rPr>
        <w:t xml:space="preserve"> ingredient</w:t>
      </w:r>
      <w:r w:rsidRPr="009B1793">
        <w:rPr>
          <w:rStyle w:val="StyleUnderline"/>
        </w:rPr>
        <w:t xml:space="preserve"> </w:t>
      </w:r>
      <w:r w:rsidRPr="0050329E">
        <w:rPr>
          <w:rStyle w:val="StyleUnderline"/>
          <w:highlight w:val="cyan"/>
        </w:rPr>
        <w:t xml:space="preserve">in </w:t>
      </w:r>
      <w:r w:rsidRPr="0050329E">
        <w:rPr>
          <w:rStyle w:val="Emphasis"/>
          <w:highlight w:val="cyan"/>
        </w:rPr>
        <w:t>stabilizing</w:t>
      </w:r>
      <w:r w:rsidRPr="0050329E">
        <w:rPr>
          <w:rStyle w:val="StyleUnderline"/>
          <w:highlight w:val="cyan"/>
        </w:rPr>
        <w:t xml:space="preserve"> </w:t>
      </w:r>
      <w:r w:rsidRPr="0050329E">
        <w:rPr>
          <w:rStyle w:val="Emphasis"/>
          <w:highlight w:val="cyan"/>
        </w:rPr>
        <w:t>i</w:t>
      </w:r>
      <w:r w:rsidRPr="00C1109C">
        <w:rPr>
          <w:sz w:val="16"/>
        </w:rPr>
        <w:t xml:space="preserve">nternational </w:t>
      </w:r>
      <w:r w:rsidRPr="0050329E">
        <w:rPr>
          <w:rStyle w:val="Emphasis"/>
          <w:highlight w:val="cyan"/>
        </w:rPr>
        <w:t>r</w:t>
      </w:r>
      <w:r w:rsidRPr="00C1109C">
        <w:rPr>
          <w:sz w:val="16"/>
        </w:rPr>
        <w:t xml:space="preserve">elations </w:t>
      </w:r>
      <w:r w:rsidRPr="00D82ED9">
        <w:rPr>
          <w:rStyle w:val="StyleUnderline"/>
          <w:highlight w:val="cyan"/>
        </w:rPr>
        <w:t xml:space="preserve">in a world of </w:t>
      </w:r>
      <w:r w:rsidRPr="00D82ED9">
        <w:rPr>
          <w:rStyle w:val="Emphasis"/>
          <w:highlight w:val="cyan"/>
        </w:rPr>
        <w:t>radical power disparities</w:t>
      </w:r>
      <w:r w:rsidRPr="00D82ED9">
        <w:rPr>
          <w:rStyle w:val="StyleUnderline"/>
          <w:highlight w:val="cyan"/>
        </w:rPr>
        <w:t xml:space="preserve"> is</w:t>
      </w:r>
      <w:r w:rsidRPr="009B1793">
        <w:rPr>
          <w:rStyle w:val="StyleUnderline"/>
        </w:rPr>
        <w:t xml:space="preserve"> the </w:t>
      </w:r>
      <w:r w:rsidRPr="0050329E">
        <w:rPr>
          <w:rStyle w:val="Emphasis"/>
          <w:highlight w:val="cyan"/>
        </w:rPr>
        <w:t>character</w:t>
      </w:r>
      <w:r w:rsidRPr="0050329E">
        <w:rPr>
          <w:rStyle w:val="StyleUnderline"/>
          <w:highlight w:val="cyan"/>
        </w:rPr>
        <w:t xml:space="preserve"> of America</w:t>
      </w:r>
      <w:r w:rsidRPr="009B1793">
        <w:rPr>
          <w:rStyle w:val="StyleUnderline"/>
        </w:rPr>
        <w:t xml:space="preserve"> itself. The </w:t>
      </w:r>
      <w:r w:rsidRPr="009B1793">
        <w:rPr>
          <w:rStyle w:val="Emphasis"/>
        </w:rPr>
        <w:t>U</w:t>
      </w:r>
      <w:r w:rsidRPr="00C1109C">
        <w:rPr>
          <w:sz w:val="16"/>
        </w:rPr>
        <w:t xml:space="preserve">nited </w:t>
      </w:r>
      <w:r w:rsidRPr="009B1793">
        <w:rPr>
          <w:rStyle w:val="Emphasis"/>
        </w:rPr>
        <w:t>S</w:t>
      </w:r>
      <w:r w:rsidRPr="00C1109C">
        <w:rPr>
          <w:sz w:val="16"/>
        </w:rPr>
        <w:t xml:space="preserve">tates </w:t>
      </w:r>
      <w:r w:rsidRPr="009B1793">
        <w:rPr>
          <w:rStyle w:val="StyleUnderline"/>
        </w:rPr>
        <w:t>is</w:t>
      </w:r>
      <w:r w:rsidRPr="00C1109C">
        <w:rPr>
          <w:sz w:val="16"/>
        </w:rPr>
        <w:t xml:space="preserve"> indeed </w:t>
      </w:r>
      <w:r w:rsidRPr="009B1793">
        <w:rPr>
          <w:rStyle w:val="StyleUnderline"/>
        </w:rPr>
        <w:t xml:space="preserve">a global hegemon, but </w:t>
      </w:r>
      <w:r w:rsidRPr="009B1793">
        <w:rPr>
          <w:rStyle w:val="Emphasis"/>
        </w:rPr>
        <w:t>because</w:t>
      </w:r>
      <w:r w:rsidRPr="009B1793">
        <w:rPr>
          <w:rStyle w:val="StyleUnderline"/>
        </w:rPr>
        <w:t xml:space="preserve"> of its democratic </w:t>
      </w:r>
      <w:r w:rsidRPr="009B1793">
        <w:rPr>
          <w:rStyle w:val="Emphasis"/>
        </w:rPr>
        <w:t>institutions</w:t>
      </w:r>
      <w:r w:rsidRPr="009B1793">
        <w:rPr>
          <w:rStyle w:val="StyleUnderline"/>
        </w:rPr>
        <w:t xml:space="preserve"> and </w:t>
      </w:r>
      <w:r w:rsidRPr="009B1793">
        <w:rPr>
          <w:rStyle w:val="Emphasis"/>
        </w:rPr>
        <w:t>political traditions</w:t>
      </w:r>
      <w:r w:rsidRPr="009B1793">
        <w:rPr>
          <w:rStyle w:val="StyleUnderline"/>
        </w:rPr>
        <w:t xml:space="preserve"> it is</w:t>
      </w:r>
      <w:r w:rsidRPr="00C1109C">
        <w:rPr>
          <w:sz w:val="16"/>
        </w:rPr>
        <w:t xml:space="preserve">--or can be--a </w:t>
      </w:r>
      <w:r w:rsidRPr="009B1793">
        <w:rPr>
          <w:rStyle w:val="Emphasis"/>
        </w:rPr>
        <w:t>relatively benign</w:t>
      </w:r>
      <w:r w:rsidRPr="00C1109C">
        <w:rPr>
          <w:sz w:val="16"/>
        </w:rPr>
        <w:t xml:space="preserve"> one. Joseph Nye's arguments on "soft power" of course come to mind here, and there is much to his point. But, in fact, there are other, more significant aspects of the American way in foreign policy that protect the United States from the consequences of its own greatness.</w:t>
      </w:r>
    </w:p>
    <w:p w14:paraId="1991A690" w14:textId="77777777" w:rsidR="008729A3" w:rsidRPr="00C1109C" w:rsidRDefault="008729A3" w:rsidP="008729A3">
      <w:pPr>
        <w:rPr>
          <w:sz w:val="16"/>
        </w:rPr>
      </w:pPr>
      <w:r w:rsidRPr="009B1793">
        <w:rPr>
          <w:rStyle w:val="StyleUnderline"/>
        </w:rPr>
        <w:t xml:space="preserve">When other major states consider whether to </w:t>
      </w:r>
      <w:r w:rsidRPr="009B1793">
        <w:rPr>
          <w:rStyle w:val="Emphasis"/>
        </w:rPr>
        <w:t>work with</w:t>
      </w:r>
      <w:r w:rsidRPr="009B1793">
        <w:rPr>
          <w:rStyle w:val="StyleUnderline"/>
        </w:rPr>
        <w:t xml:space="preserve"> the </w:t>
      </w:r>
      <w:r w:rsidRPr="009B1793">
        <w:rPr>
          <w:rStyle w:val="Emphasis"/>
        </w:rPr>
        <w:t>U</w:t>
      </w:r>
      <w:r w:rsidRPr="00C1109C">
        <w:rPr>
          <w:sz w:val="16"/>
        </w:rPr>
        <w:t xml:space="preserve">nited </w:t>
      </w:r>
      <w:r w:rsidRPr="009B1793">
        <w:rPr>
          <w:rStyle w:val="Emphasis"/>
        </w:rPr>
        <w:t>S</w:t>
      </w:r>
      <w:r w:rsidRPr="00C1109C">
        <w:rPr>
          <w:sz w:val="16"/>
        </w:rPr>
        <w:t xml:space="preserve">tates </w:t>
      </w:r>
      <w:r w:rsidRPr="009B1793">
        <w:rPr>
          <w:rStyle w:val="StyleUnderline"/>
        </w:rPr>
        <w:t xml:space="preserve">or </w:t>
      </w:r>
      <w:r w:rsidRPr="009B1793">
        <w:rPr>
          <w:rStyle w:val="Emphasis"/>
        </w:rPr>
        <w:t>resist it</w:t>
      </w:r>
      <w:r w:rsidRPr="009B1793">
        <w:rPr>
          <w:rStyle w:val="StyleUnderline"/>
        </w:rPr>
        <w:t>, the fact that it is</w:t>
      </w:r>
      <w:r w:rsidRPr="00C1109C">
        <w:rPr>
          <w:sz w:val="16"/>
        </w:rPr>
        <w:t xml:space="preserve"> an open, </w:t>
      </w:r>
      <w:r w:rsidRPr="009B1793">
        <w:rPr>
          <w:rStyle w:val="Emphasis"/>
        </w:rPr>
        <w:t>stable</w:t>
      </w:r>
      <w:r w:rsidRPr="00C1109C">
        <w:rPr>
          <w:sz w:val="16"/>
        </w:rPr>
        <w:t xml:space="preserve"> democracy </w:t>
      </w:r>
      <w:r w:rsidRPr="009B1793">
        <w:rPr>
          <w:rStyle w:val="Emphasis"/>
        </w:rPr>
        <w:t>matters</w:t>
      </w:r>
      <w:r w:rsidRPr="009B1793">
        <w:rPr>
          <w:rStyle w:val="StyleUnderline"/>
        </w:rPr>
        <w:t xml:space="preserve">. </w:t>
      </w:r>
      <w:r w:rsidRPr="0050329E">
        <w:rPr>
          <w:rStyle w:val="StyleUnderline"/>
          <w:highlight w:val="cyan"/>
        </w:rPr>
        <w:t xml:space="preserve">The </w:t>
      </w:r>
      <w:r w:rsidRPr="0050329E">
        <w:rPr>
          <w:rStyle w:val="Emphasis"/>
          <w:highlight w:val="cyan"/>
        </w:rPr>
        <w:t>outside world</w:t>
      </w:r>
      <w:r w:rsidRPr="0050329E">
        <w:rPr>
          <w:rStyle w:val="StyleUnderline"/>
          <w:highlight w:val="cyan"/>
        </w:rPr>
        <w:t xml:space="preserve"> can </w:t>
      </w:r>
      <w:r w:rsidRPr="0050329E">
        <w:rPr>
          <w:rStyle w:val="Emphasis"/>
          <w:sz w:val="24"/>
          <w:szCs w:val="26"/>
          <w:highlight w:val="cyan"/>
        </w:rPr>
        <w:t>see</w:t>
      </w:r>
      <w:r w:rsidRPr="009B1793">
        <w:rPr>
          <w:rStyle w:val="Emphasis"/>
          <w:sz w:val="24"/>
          <w:szCs w:val="26"/>
        </w:rPr>
        <w:t xml:space="preserve"> American </w:t>
      </w:r>
      <w:r w:rsidRPr="0050329E">
        <w:rPr>
          <w:rStyle w:val="Emphasis"/>
          <w:sz w:val="24"/>
          <w:szCs w:val="26"/>
          <w:highlight w:val="cyan"/>
        </w:rPr>
        <w:t>policymaking at work</w:t>
      </w:r>
      <w:r w:rsidRPr="00C1109C">
        <w:rPr>
          <w:sz w:val="16"/>
          <w:szCs w:val="26"/>
        </w:rPr>
        <w:t xml:space="preserve"> </w:t>
      </w:r>
      <w:r w:rsidRPr="00C1109C">
        <w:rPr>
          <w:sz w:val="16"/>
        </w:rPr>
        <w:t>and can even find opportunities to enter the process and help shape how the overall order operates. Paris, London, Berlin, Moscow, Tokyo and even Beijing--in each of these capitals officials can readily find reasons to conclude that an engagement policy toward the United States will be more effective than balancing against U.S. power.</w:t>
      </w:r>
    </w:p>
    <w:p w14:paraId="03AF957E" w14:textId="77777777" w:rsidR="008729A3" w:rsidRPr="00C1109C" w:rsidRDefault="008729A3" w:rsidP="008729A3">
      <w:pPr>
        <w:rPr>
          <w:sz w:val="16"/>
        </w:rPr>
      </w:pPr>
      <w:r w:rsidRPr="00C1109C">
        <w:rPr>
          <w:sz w:val="16"/>
        </w:rPr>
        <w:t xml:space="preserve">America in large part stumbled into this open, institutionalized order in the 1940s, as it sought to rebuild the postwar world and to counter Soviet communism. In the late 1940s, in a pre-echo of today's situation, the United States was the world's dominant state--constituting 45 percent of world GNP, leading in military power, technology, finance and industry, and brimming with natural resources. But America nonetheless found itself building world order around stable and binding partnerships. Its calling card was its offer of Cold War security protection. But the intensity of political and economic cooperation between the United States and its partners went well beyond what was necessary to counter the Soviet threat. As the historian </w:t>
      </w:r>
      <w:proofErr w:type="spellStart"/>
      <w:r w:rsidRPr="00C1109C">
        <w:rPr>
          <w:sz w:val="16"/>
        </w:rPr>
        <w:t>Geir</w:t>
      </w:r>
      <w:proofErr w:type="spellEnd"/>
      <w:r w:rsidRPr="00C1109C">
        <w:rPr>
          <w:sz w:val="16"/>
        </w:rPr>
        <w:t xml:space="preserve"> </w:t>
      </w:r>
      <w:proofErr w:type="spellStart"/>
      <w:r w:rsidRPr="00C1109C">
        <w:rPr>
          <w:sz w:val="16"/>
        </w:rPr>
        <w:t>Lundestad</w:t>
      </w:r>
      <w:proofErr w:type="spellEnd"/>
      <w:r w:rsidRPr="00C1109C">
        <w:rPr>
          <w:sz w:val="16"/>
        </w:rPr>
        <w:t xml:space="preserve"> has observed, the expanding American political order in the half century after World War II was in important respects an "empire by invitation." </w:t>
      </w:r>
      <w:r w:rsidRPr="009B1793">
        <w:rPr>
          <w:rStyle w:val="StyleUnderline"/>
        </w:rPr>
        <w:t>The</w:t>
      </w:r>
      <w:r w:rsidRPr="00C1109C">
        <w:rPr>
          <w:sz w:val="16"/>
        </w:rPr>
        <w:t xml:space="preserve"> remarkable </w:t>
      </w:r>
      <w:r w:rsidRPr="009B1793">
        <w:rPr>
          <w:rStyle w:val="StyleUnderline"/>
        </w:rPr>
        <w:t xml:space="preserve">global </w:t>
      </w:r>
      <w:r w:rsidRPr="0050329E">
        <w:rPr>
          <w:rStyle w:val="StyleUnderline"/>
          <w:highlight w:val="cyan"/>
        </w:rPr>
        <w:t>reach of</w:t>
      </w:r>
      <w:r w:rsidRPr="009B1793">
        <w:rPr>
          <w:rStyle w:val="StyleUnderline"/>
        </w:rPr>
        <w:t xml:space="preserve"> American</w:t>
      </w:r>
      <w:r w:rsidRPr="00C1109C">
        <w:rPr>
          <w:sz w:val="16"/>
        </w:rPr>
        <w:t xml:space="preserve"> postwar </w:t>
      </w:r>
      <w:r w:rsidRPr="0050329E">
        <w:rPr>
          <w:rStyle w:val="Emphasis"/>
          <w:highlight w:val="cyan"/>
        </w:rPr>
        <w:t>heg</w:t>
      </w:r>
      <w:r w:rsidRPr="009B1793">
        <w:rPr>
          <w:rStyle w:val="StyleUnderline"/>
        </w:rPr>
        <w:t xml:space="preserve">emony </w:t>
      </w:r>
      <w:r w:rsidRPr="0050329E">
        <w:rPr>
          <w:rStyle w:val="StyleUnderline"/>
          <w:highlight w:val="cyan"/>
        </w:rPr>
        <w:t>has been</w:t>
      </w:r>
      <w:r w:rsidRPr="00C1109C">
        <w:rPr>
          <w:sz w:val="16"/>
        </w:rPr>
        <w:t xml:space="preserve"> at least in part </w:t>
      </w:r>
      <w:r w:rsidRPr="0050329E">
        <w:rPr>
          <w:rStyle w:val="StyleUnderline"/>
          <w:highlight w:val="cyan"/>
        </w:rPr>
        <w:t>driven by</w:t>
      </w:r>
      <w:r w:rsidRPr="00C1109C">
        <w:rPr>
          <w:sz w:val="16"/>
        </w:rPr>
        <w:t xml:space="preserve"> the </w:t>
      </w:r>
      <w:r w:rsidRPr="0050329E">
        <w:rPr>
          <w:rStyle w:val="StyleUnderline"/>
          <w:highlight w:val="cyan"/>
        </w:rPr>
        <w:t>efforts</w:t>
      </w:r>
      <w:r w:rsidRPr="00C1109C">
        <w:rPr>
          <w:sz w:val="16"/>
        </w:rPr>
        <w:t xml:space="preserve"> of European and Asian governments </w:t>
      </w:r>
      <w:r w:rsidRPr="0050329E">
        <w:rPr>
          <w:rStyle w:val="StyleUnderline"/>
          <w:highlight w:val="cyan"/>
        </w:rPr>
        <w:t>to</w:t>
      </w:r>
      <w:r w:rsidRPr="00C1109C">
        <w:rPr>
          <w:sz w:val="16"/>
        </w:rPr>
        <w:t xml:space="preserve"> harness U.S. power, </w:t>
      </w:r>
      <w:r w:rsidRPr="0050329E">
        <w:rPr>
          <w:rStyle w:val="StyleUnderline"/>
          <w:highlight w:val="cyan"/>
        </w:rPr>
        <w:t>render</w:t>
      </w:r>
      <w:r w:rsidRPr="00C1109C">
        <w:rPr>
          <w:sz w:val="16"/>
        </w:rPr>
        <w:t xml:space="preserve"> that </w:t>
      </w:r>
      <w:r w:rsidRPr="0050329E">
        <w:rPr>
          <w:rStyle w:val="StyleUnderline"/>
          <w:highlight w:val="cyan"/>
        </w:rPr>
        <w:t>power</w:t>
      </w:r>
      <w:r w:rsidRPr="00C1109C">
        <w:rPr>
          <w:sz w:val="16"/>
        </w:rPr>
        <w:t xml:space="preserve"> more </w:t>
      </w:r>
      <w:r w:rsidRPr="0050329E">
        <w:rPr>
          <w:rStyle w:val="Emphasis"/>
          <w:highlight w:val="cyan"/>
        </w:rPr>
        <w:t>predictable</w:t>
      </w:r>
      <w:r w:rsidRPr="00C1109C">
        <w:rPr>
          <w:sz w:val="16"/>
        </w:rPr>
        <w:t xml:space="preserve">, and use it to overcome their own regional insecurities. </w:t>
      </w:r>
      <w:r w:rsidRPr="009B1793">
        <w:rPr>
          <w:rStyle w:val="StyleUnderline"/>
        </w:rPr>
        <w:t>The result has been a vast system of</w:t>
      </w:r>
      <w:r w:rsidRPr="00C1109C">
        <w:rPr>
          <w:sz w:val="16"/>
        </w:rPr>
        <w:t xml:space="preserve"> America-centered </w:t>
      </w:r>
      <w:r w:rsidRPr="009B1793">
        <w:rPr>
          <w:rStyle w:val="StyleUnderline"/>
        </w:rPr>
        <w:t>economic and security partnerships</w:t>
      </w:r>
      <w:r w:rsidRPr="00C1109C">
        <w:rPr>
          <w:sz w:val="16"/>
        </w:rPr>
        <w:t>.</w:t>
      </w:r>
    </w:p>
    <w:p w14:paraId="0206B893" w14:textId="77777777" w:rsidR="008729A3" w:rsidRDefault="008729A3" w:rsidP="008729A3">
      <w:pPr>
        <w:rPr>
          <w:rStyle w:val="Emphasis"/>
        </w:rPr>
      </w:pPr>
      <w:r w:rsidRPr="00C1109C">
        <w:rPr>
          <w:sz w:val="16"/>
        </w:rPr>
        <w:t xml:space="preserve">Even though the United States looks like a wayward power to many around the world today, it nonetheless has an unusual ability to co-opt and reassure. Three elements matter most in making U.S. power more stable, </w:t>
      </w:r>
      <w:proofErr w:type="gramStart"/>
      <w:r w:rsidRPr="00C1109C">
        <w:rPr>
          <w:sz w:val="16"/>
        </w:rPr>
        <w:t>engaged</w:t>
      </w:r>
      <w:proofErr w:type="gramEnd"/>
      <w:r w:rsidRPr="00C1109C">
        <w:rPr>
          <w:sz w:val="16"/>
        </w:rPr>
        <w:t xml:space="preserve"> and restrained.</w:t>
      </w:r>
      <w:r>
        <w:rPr>
          <w:sz w:val="16"/>
        </w:rPr>
        <w:t xml:space="preserve"> </w:t>
      </w:r>
      <w:r w:rsidRPr="00C1109C">
        <w:rPr>
          <w:sz w:val="16"/>
        </w:rPr>
        <w:t xml:space="preserve">First, </w:t>
      </w:r>
      <w:r w:rsidRPr="009B1793">
        <w:rPr>
          <w:rStyle w:val="StyleUnderline"/>
        </w:rPr>
        <w:t xml:space="preserve">America's </w:t>
      </w:r>
      <w:r w:rsidRPr="0050329E">
        <w:rPr>
          <w:rStyle w:val="StyleUnderline"/>
          <w:highlight w:val="cyan"/>
        </w:rPr>
        <w:t>mature</w:t>
      </w:r>
      <w:r w:rsidRPr="009B1793">
        <w:rPr>
          <w:rStyle w:val="StyleUnderline"/>
        </w:rPr>
        <w:t xml:space="preserve"> </w:t>
      </w:r>
      <w:r w:rsidRPr="009B1793">
        <w:rPr>
          <w:rStyle w:val="Emphasis"/>
        </w:rPr>
        <w:t xml:space="preserve">political </w:t>
      </w:r>
      <w:r w:rsidRPr="0050329E">
        <w:rPr>
          <w:rStyle w:val="Emphasis"/>
          <w:highlight w:val="cyan"/>
        </w:rPr>
        <w:t>institutions</w:t>
      </w:r>
      <w:r w:rsidRPr="009B1793">
        <w:rPr>
          <w:rStyle w:val="StyleUnderline"/>
        </w:rPr>
        <w:t xml:space="preserve"> organized around the </w:t>
      </w:r>
      <w:r w:rsidRPr="009B1793">
        <w:rPr>
          <w:rStyle w:val="Emphasis"/>
        </w:rPr>
        <w:t>rule of law</w:t>
      </w:r>
      <w:r w:rsidRPr="009B1793">
        <w:rPr>
          <w:rStyle w:val="StyleUnderline"/>
        </w:rPr>
        <w:t xml:space="preserve"> have </w:t>
      </w:r>
      <w:r w:rsidRPr="0050329E">
        <w:rPr>
          <w:rStyle w:val="StyleUnderline"/>
          <w:highlight w:val="cyan"/>
        </w:rPr>
        <w:t>made it</w:t>
      </w:r>
      <w:r w:rsidRPr="009B1793">
        <w:rPr>
          <w:rStyle w:val="StyleUnderline"/>
        </w:rPr>
        <w:t xml:space="preserve"> a relatively </w:t>
      </w:r>
      <w:r w:rsidRPr="0050329E">
        <w:rPr>
          <w:rStyle w:val="Emphasis"/>
          <w:highlight w:val="cyan"/>
        </w:rPr>
        <w:t>predictable</w:t>
      </w:r>
      <w:r w:rsidRPr="009B1793">
        <w:rPr>
          <w:rStyle w:val="StyleUnderline"/>
        </w:rPr>
        <w:t xml:space="preserve"> and </w:t>
      </w:r>
      <w:r w:rsidRPr="009B1793">
        <w:rPr>
          <w:rStyle w:val="Emphasis"/>
        </w:rPr>
        <w:t>cooperative</w:t>
      </w:r>
      <w:r w:rsidRPr="009B1793">
        <w:rPr>
          <w:rStyle w:val="StyleUnderline"/>
        </w:rPr>
        <w:t xml:space="preserve"> hegemon. </w:t>
      </w:r>
      <w:r w:rsidRPr="0050329E">
        <w:rPr>
          <w:rStyle w:val="StyleUnderline"/>
          <w:highlight w:val="cyan"/>
        </w:rPr>
        <w:t>The</w:t>
      </w:r>
      <w:r w:rsidRPr="00C1109C">
        <w:rPr>
          <w:sz w:val="16"/>
        </w:rPr>
        <w:t xml:space="preserve"> pluralistic and </w:t>
      </w:r>
      <w:r w:rsidRPr="0050329E">
        <w:rPr>
          <w:rStyle w:val="Emphasis"/>
          <w:highlight w:val="cyan"/>
        </w:rPr>
        <w:t>regularized way</w:t>
      </w:r>
      <w:r w:rsidRPr="009B1793">
        <w:rPr>
          <w:rStyle w:val="StyleUnderline"/>
        </w:rPr>
        <w:t xml:space="preserve"> in which U.S.</w:t>
      </w:r>
      <w:r w:rsidRPr="00C1109C">
        <w:rPr>
          <w:sz w:val="16"/>
        </w:rPr>
        <w:t xml:space="preserve"> foreign and security </w:t>
      </w:r>
      <w:r w:rsidRPr="0050329E">
        <w:rPr>
          <w:rStyle w:val="StyleUnderline"/>
          <w:highlight w:val="cyan"/>
        </w:rPr>
        <w:t xml:space="preserve">policy is made </w:t>
      </w:r>
      <w:r w:rsidRPr="0050329E">
        <w:rPr>
          <w:rStyle w:val="Emphasis"/>
          <w:highlight w:val="cyan"/>
        </w:rPr>
        <w:t>reduces surprises</w:t>
      </w:r>
      <w:r w:rsidRPr="00C1109C">
        <w:rPr>
          <w:sz w:val="16"/>
        </w:rPr>
        <w:t xml:space="preserve"> and allows other states to build long-term, mutually beneficial relations. The governmental </w:t>
      </w:r>
      <w:r w:rsidRPr="0050329E">
        <w:rPr>
          <w:rStyle w:val="Emphasis"/>
          <w:sz w:val="24"/>
          <w:szCs w:val="26"/>
          <w:highlight w:val="cyan"/>
        </w:rPr>
        <w:t>s</w:t>
      </w:r>
      <w:r w:rsidRPr="009B1793">
        <w:rPr>
          <w:rStyle w:val="Emphasis"/>
          <w:sz w:val="24"/>
          <w:szCs w:val="26"/>
        </w:rPr>
        <w:t xml:space="preserve">eparation </w:t>
      </w:r>
      <w:r w:rsidRPr="0050329E">
        <w:rPr>
          <w:rStyle w:val="Emphasis"/>
          <w:sz w:val="24"/>
          <w:szCs w:val="26"/>
          <w:highlight w:val="cyan"/>
        </w:rPr>
        <w:t>o</w:t>
      </w:r>
      <w:r w:rsidRPr="009B1793">
        <w:rPr>
          <w:rStyle w:val="Emphasis"/>
          <w:sz w:val="24"/>
          <w:szCs w:val="26"/>
        </w:rPr>
        <w:t xml:space="preserve">f </w:t>
      </w:r>
      <w:r w:rsidRPr="0050329E">
        <w:rPr>
          <w:rStyle w:val="Emphasis"/>
          <w:sz w:val="24"/>
          <w:szCs w:val="26"/>
          <w:highlight w:val="cyan"/>
        </w:rPr>
        <w:t>p</w:t>
      </w:r>
      <w:r w:rsidRPr="009B1793">
        <w:rPr>
          <w:rStyle w:val="Emphasis"/>
          <w:sz w:val="24"/>
          <w:szCs w:val="26"/>
        </w:rPr>
        <w:t>owers</w:t>
      </w:r>
      <w:r w:rsidRPr="009B1793">
        <w:rPr>
          <w:rStyle w:val="StyleUnderline"/>
        </w:rPr>
        <w:t xml:space="preserve"> </w:t>
      </w:r>
      <w:r w:rsidRPr="0050329E">
        <w:rPr>
          <w:rStyle w:val="Emphasis"/>
          <w:highlight w:val="cyan"/>
        </w:rPr>
        <w:t>create</w:t>
      </w:r>
      <w:r w:rsidRPr="00C1109C">
        <w:rPr>
          <w:sz w:val="16"/>
        </w:rPr>
        <w:t xml:space="preserve">s </w:t>
      </w:r>
      <w:r w:rsidRPr="0050329E">
        <w:rPr>
          <w:rStyle w:val="StyleUnderline"/>
          <w:highlight w:val="cyan"/>
        </w:rPr>
        <w:t>a</w:t>
      </w:r>
      <w:r w:rsidRPr="009B1793">
        <w:rPr>
          <w:rStyle w:val="StyleUnderline"/>
        </w:rPr>
        <w:t xml:space="preserve"> </w:t>
      </w:r>
      <w:r w:rsidRPr="009B1793">
        <w:rPr>
          <w:rStyle w:val="Emphasis"/>
        </w:rPr>
        <w:t>shared</w:t>
      </w:r>
      <w:r w:rsidRPr="009B1793">
        <w:rPr>
          <w:rStyle w:val="StyleUnderline"/>
        </w:rPr>
        <w:t xml:space="preserve"> decision-making </w:t>
      </w:r>
      <w:r w:rsidRPr="0050329E">
        <w:rPr>
          <w:rStyle w:val="StyleUnderline"/>
          <w:highlight w:val="cyan"/>
        </w:rPr>
        <w:t>system that</w:t>
      </w:r>
      <w:r w:rsidRPr="009B1793">
        <w:rPr>
          <w:rStyle w:val="StyleUnderline"/>
        </w:rPr>
        <w:t xml:space="preserve"> </w:t>
      </w:r>
      <w:proofErr w:type="gramStart"/>
      <w:r w:rsidRPr="009B1793">
        <w:rPr>
          <w:rStyle w:val="Emphasis"/>
        </w:rPr>
        <w:t>opens up</w:t>
      </w:r>
      <w:proofErr w:type="gramEnd"/>
      <w:r w:rsidRPr="009B1793">
        <w:rPr>
          <w:rStyle w:val="StyleUnderline"/>
        </w:rPr>
        <w:t xml:space="preserve"> the process and </w:t>
      </w:r>
      <w:r w:rsidRPr="0050329E">
        <w:rPr>
          <w:rStyle w:val="Emphasis"/>
          <w:highlight w:val="cyan"/>
        </w:rPr>
        <w:t>reduces</w:t>
      </w:r>
      <w:r w:rsidRPr="009B1793">
        <w:rPr>
          <w:rStyle w:val="StyleUnderline"/>
        </w:rPr>
        <w:t xml:space="preserve"> the ability of any one leader to make </w:t>
      </w:r>
      <w:r w:rsidRPr="0050329E">
        <w:rPr>
          <w:rStyle w:val="Emphasis"/>
          <w:highlight w:val="cyan"/>
        </w:rPr>
        <w:t>abrupt</w:t>
      </w:r>
      <w:r w:rsidRPr="0050329E">
        <w:rPr>
          <w:rStyle w:val="Emphasis"/>
        </w:rPr>
        <w:t xml:space="preserve"> or aggressive </w:t>
      </w:r>
      <w:r w:rsidRPr="0050329E">
        <w:rPr>
          <w:rStyle w:val="Emphasis"/>
          <w:highlight w:val="cyan"/>
        </w:rPr>
        <w:t>moves</w:t>
      </w:r>
      <w:r w:rsidRPr="009B1793">
        <w:rPr>
          <w:rStyle w:val="StyleUnderline"/>
        </w:rPr>
        <w:t xml:space="preserve"> toward other states</w:t>
      </w:r>
      <w:r w:rsidRPr="00C1109C">
        <w:rPr>
          <w:sz w:val="16"/>
        </w:rPr>
        <w:t xml:space="preserve">. An active press and competitive party system also provide a service to outside states by generating information about U.S. policy and determining its seriousness of purpose. </w:t>
      </w:r>
      <w:r w:rsidRPr="009B1793">
        <w:rPr>
          <w:rStyle w:val="StyleUnderline"/>
        </w:rPr>
        <w:t xml:space="preserve">The </w:t>
      </w:r>
      <w:r w:rsidRPr="0050329E">
        <w:rPr>
          <w:rStyle w:val="Emphasis"/>
          <w:highlight w:val="cyan"/>
        </w:rPr>
        <w:t>messiness</w:t>
      </w:r>
      <w:r w:rsidRPr="009B1793">
        <w:rPr>
          <w:rStyle w:val="StyleUnderline"/>
        </w:rPr>
        <w:t xml:space="preserve"> of a democracy </w:t>
      </w:r>
      <w:r w:rsidRPr="0050329E">
        <w:rPr>
          <w:rStyle w:val="StyleUnderline"/>
          <w:highlight w:val="cyan"/>
        </w:rPr>
        <w:t>can</w:t>
      </w:r>
      <w:r w:rsidRPr="00C1109C">
        <w:rPr>
          <w:sz w:val="16"/>
        </w:rPr>
        <w:t xml:space="preserve">, indeed, </w:t>
      </w:r>
      <w:r w:rsidRPr="009B1793">
        <w:rPr>
          <w:rStyle w:val="StyleUnderline"/>
        </w:rPr>
        <w:t xml:space="preserve">frustrate American diplomats and </w:t>
      </w:r>
      <w:r w:rsidRPr="0050329E">
        <w:rPr>
          <w:rStyle w:val="Emphasis"/>
          <w:sz w:val="24"/>
          <w:szCs w:val="26"/>
          <w:highlight w:val="cyan"/>
        </w:rPr>
        <w:t>confuse foreign observers</w:t>
      </w:r>
      <w:r w:rsidRPr="00C1109C">
        <w:rPr>
          <w:sz w:val="16"/>
        </w:rPr>
        <w:t>. But over the long term, democratic institutions produce more consistent and credible policies--</w:t>
      </w:r>
      <w:proofErr w:type="spellStart"/>
      <w:r w:rsidRPr="00C1109C">
        <w:rPr>
          <w:sz w:val="16"/>
        </w:rPr>
        <w:t>policies</w:t>
      </w:r>
      <w:proofErr w:type="spellEnd"/>
      <w:r w:rsidRPr="00C1109C">
        <w:rPr>
          <w:sz w:val="16"/>
        </w:rPr>
        <w:t xml:space="preserve"> that do not reflect the capricious and idiosyncratic whims of an autocrat</w:t>
      </w:r>
    </w:p>
    <w:p w14:paraId="261C83E2" w14:textId="05690149" w:rsidR="002A6FB7" w:rsidRPr="002A6FB7" w:rsidRDefault="002A6FB7" w:rsidP="002A6FB7">
      <w:pPr>
        <w:pStyle w:val="Heading2"/>
        <w:rPr>
          <w:rFonts w:cs="Times New Roman"/>
        </w:rPr>
      </w:pPr>
      <w:r w:rsidRPr="002A6FB7">
        <w:rPr>
          <w:rFonts w:cs="Times New Roman"/>
        </w:rPr>
        <w:t>OFF</w:t>
      </w:r>
    </w:p>
    <w:p w14:paraId="149FEC63" w14:textId="1AED834C" w:rsidR="002A6FB7" w:rsidRPr="002A6FB7" w:rsidRDefault="002A6FB7" w:rsidP="002A6FB7">
      <w:pPr>
        <w:pStyle w:val="Heading3"/>
        <w:rPr>
          <w:rFonts w:cs="Times New Roman"/>
        </w:rPr>
      </w:pPr>
      <w:r w:rsidRPr="002A6FB7">
        <w:rPr>
          <w:rFonts w:cs="Times New Roman"/>
        </w:rPr>
        <w:t>NC – DA</w:t>
      </w:r>
    </w:p>
    <w:p w14:paraId="32A9E9C7" w14:textId="77777777" w:rsidR="002A6FB7" w:rsidRPr="002A6FB7" w:rsidRDefault="002A6FB7" w:rsidP="002A6FB7">
      <w:pPr>
        <w:pStyle w:val="Heading4"/>
        <w:rPr>
          <w:rFonts w:cs="Times New Roman"/>
          <w:u w:val="single"/>
        </w:rPr>
      </w:pPr>
      <w:r w:rsidRPr="002A6FB7">
        <w:rPr>
          <w:rFonts w:cs="Times New Roman"/>
        </w:rPr>
        <w:t xml:space="preserve">The plan </w:t>
      </w:r>
      <w:r w:rsidRPr="002A6FB7">
        <w:rPr>
          <w:rFonts w:cs="Times New Roman"/>
          <w:u w:val="single"/>
        </w:rPr>
        <w:t>upends local control</w:t>
      </w:r>
      <w:r w:rsidRPr="002A6FB7">
        <w:rPr>
          <w:rFonts w:cs="Times New Roman"/>
        </w:rPr>
        <w:t xml:space="preserve"> over </w:t>
      </w:r>
      <w:r w:rsidRPr="002A6FB7">
        <w:rPr>
          <w:rFonts w:cs="Times New Roman"/>
          <w:u w:val="single"/>
        </w:rPr>
        <w:t>ocean zoning</w:t>
      </w:r>
      <w:r w:rsidRPr="002A6FB7">
        <w:rPr>
          <w:rFonts w:cs="Times New Roman"/>
        </w:rPr>
        <w:t xml:space="preserve">—national interests expedite offshore renewables, local opposition </w:t>
      </w:r>
      <w:r w:rsidRPr="002A6FB7">
        <w:rPr>
          <w:rFonts w:cs="Times New Roman"/>
          <w:u w:val="single"/>
        </w:rPr>
        <w:t>prevents it</w:t>
      </w:r>
    </w:p>
    <w:p w14:paraId="3B7A32B6" w14:textId="77777777" w:rsidR="002A6FB7" w:rsidRPr="002A6FB7" w:rsidRDefault="002A6FB7" w:rsidP="002A6FB7">
      <w:proofErr w:type="spellStart"/>
      <w:r w:rsidRPr="002A6FB7">
        <w:rPr>
          <w:rStyle w:val="Style13ptBold"/>
        </w:rPr>
        <w:t>Ganong</w:t>
      </w:r>
      <w:proofErr w:type="spellEnd"/>
      <w:r w:rsidRPr="002A6FB7">
        <w:rPr>
          <w:rStyle w:val="Style13ptBold"/>
        </w:rPr>
        <w:t xml:space="preserve"> 11</w:t>
      </w:r>
      <w:r w:rsidRPr="002A6FB7">
        <w:t>, (J.D. Candidate at William &amp; Mary Law School, The Slippery Shelf: Ceding the Public Trust to Administrative Ambivalence in Offshore Development, scholarship.law.wm.edu/cgi/viewcontent.cgi?article=1535&amp;context=wmelpr)</w:t>
      </w:r>
    </w:p>
    <w:p w14:paraId="32D3AEE6" w14:textId="136A2577" w:rsidR="008729A3" w:rsidRPr="002A6FB7" w:rsidRDefault="002A6FB7" w:rsidP="002A6FB7">
      <w:r w:rsidRPr="002A6FB7">
        <w:t xml:space="preserve">Still, the Act garnered praise as a step in the right direction towards more cohesive management of the nation’s sea resources, as called for by a 2003 Pew Ocean Commission report,136 which provides part of a possible solution to allowing adjacent coastal states to command a response to negative impacts of projects in federal waters off their shores.137 </w:t>
      </w:r>
      <w:r w:rsidRPr="002A6FB7">
        <w:rPr>
          <w:rStyle w:val="StyleUnderline"/>
        </w:rPr>
        <w:t xml:space="preserve">The </w:t>
      </w:r>
      <w:r w:rsidRPr="002A6FB7">
        <w:rPr>
          <w:rStyle w:val="StyleUnderline"/>
          <w:highlight w:val="cyan"/>
        </w:rPr>
        <w:t>report calls</w:t>
      </w:r>
      <w:r w:rsidRPr="002A6FB7">
        <w:rPr>
          <w:rStyle w:val="StyleUnderline"/>
        </w:rPr>
        <w:t xml:space="preserve"> </w:t>
      </w:r>
      <w:r w:rsidRPr="002A6FB7">
        <w:rPr>
          <w:rStyle w:val="StyleUnderline"/>
          <w:highlight w:val="cyan"/>
        </w:rPr>
        <w:t>for the fed</w:t>
      </w:r>
      <w:r w:rsidRPr="002A6FB7">
        <w:rPr>
          <w:rStyle w:val="StyleUnderline"/>
        </w:rPr>
        <w:t xml:space="preserve">eral government </w:t>
      </w:r>
      <w:r w:rsidRPr="002A6FB7">
        <w:rPr>
          <w:rStyle w:val="StyleUnderline"/>
          <w:highlight w:val="cyan"/>
        </w:rPr>
        <w:t>to revamp</w:t>
      </w:r>
      <w:r w:rsidRPr="002A6FB7">
        <w:rPr>
          <w:rStyle w:val="StyleUnderline"/>
        </w:rPr>
        <w:t xml:space="preserve"> federal </w:t>
      </w:r>
      <w:r w:rsidRPr="002A6FB7">
        <w:rPr>
          <w:rStyle w:val="StyleUnderline"/>
          <w:highlight w:val="cyan"/>
        </w:rPr>
        <w:t>ocean laws</w:t>
      </w:r>
      <w:r w:rsidRPr="002A6FB7">
        <w:t xml:space="preserve"> to better protect ocean resources in the face of increasing ocean development.138 The report noted that “[t]he principal laws to protect our coastal zones, endangered marine mammals, ocean waters, and fisheries were enacted thirty years ago, on a crisis-by-crisis, sector-by-sector basis.”139 The result has rendered chaos for ocean management: “[p]</w:t>
      </w:r>
      <w:proofErr w:type="spellStart"/>
      <w:r w:rsidRPr="002A6FB7">
        <w:t>lagued</w:t>
      </w:r>
      <w:proofErr w:type="spellEnd"/>
      <w:r w:rsidRPr="002A6FB7">
        <w:t xml:space="preserve"> with systemic problems, U.S. ocean governance is in disarray.”140 The current state of affairs prompted </w:t>
      </w:r>
      <w:r w:rsidRPr="002A6FB7">
        <w:rPr>
          <w:rStyle w:val="StyleUnderline"/>
        </w:rPr>
        <w:t xml:space="preserve">the Commission to call for </w:t>
      </w:r>
      <w:r w:rsidRPr="002A6FB7">
        <w:rPr>
          <w:rStyle w:val="Emphasis"/>
        </w:rPr>
        <w:t>reformation of the federal government’s relationship to ocean resources</w:t>
      </w:r>
      <w:r w:rsidRPr="002A6FB7">
        <w:rPr>
          <w:rStyle w:val="StyleUnderline"/>
        </w:rPr>
        <w:t xml:space="preserve">, </w:t>
      </w:r>
      <w:r w:rsidRPr="002A6FB7">
        <w:t xml:space="preserve">with the report </w:t>
      </w:r>
      <w:r w:rsidRPr="002A6FB7">
        <w:rPr>
          <w:rStyle w:val="StyleUnderline"/>
        </w:rPr>
        <w:t>noting</w:t>
      </w:r>
      <w:r w:rsidRPr="002A6FB7">
        <w:t xml:space="preserve">, </w:t>
      </w:r>
      <w:r w:rsidRPr="002A6FB7">
        <w:rPr>
          <w:rStyle w:val="StyleUnderline"/>
        </w:rPr>
        <w:t>“[m]</w:t>
      </w:r>
      <w:proofErr w:type="spellStart"/>
      <w:r w:rsidRPr="002A6FB7">
        <w:rPr>
          <w:rStyle w:val="StyleUnderline"/>
        </w:rPr>
        <w:t>ost</w:t>
      </w:r>
      <w:proofErr w:type="spellEnd"/>
      <w:r w:rsidRPr="002A6FB7">
        <w:rPr>
          <w:rStyle w:val="StyleUnderline"/>
        </w:rPr>
        <w:t xml:space="preserve"> importantly, </w:t>
      </w:r>
      <w:r w:rsidRPr="002A6FB7">
        <w:rPr>
          <w:rStyle w:val="Emphasis"/>
        </w:rPr>
        <w:t xml:space="preserve">we </w:t>
      </w:r>
      <w:r w:rsidRPr="002A6FB7">
        <w:rPr>
          <w:rStyle w:val="Emphasis"/>
          <w:highlight w:val="cyan"/>
        </w:rPr>
        <w:t>must treat our oceans as a public trust</w:t>
      </w:r>
      <w:r w:rsidRPr="002A6FB7">
        <w:rPr>
          <w:rStyle w:val="Emphasis"/>
        </w:rPr>
        <w:t>.”</w:t>
      </w:r>
      <w:r w:rsidRPr="002A6FB7">
        <w:t xml:space="preserve">141 </w:t>
      </w:r>
      <w:r w:rsidRPr="002A6FB7">
        <w:rPr>
          <w:rStyle w:val="StyleUnderline"/>
        </w:rPr>
        <w:t>The report advocates implementing ocean zoning guided by a National Ocean Policy Act and administered by regional authorities.</w:t>
      </w:r>
      <w:r w:rsidRPr="002A6FB7">
        <w:t xml:space="preserve">142 Implementing the Pew Ocean Commission’s recommendations would aggrandize the Massachusetts Ocean Act of 2008 by installing a comprehensive ocean management policy and consequent zoning,143 administered through regional councils.144 While the plan calls for participation from various government officials and a broad range of stakeholders,145 it creates new governmental bodies146 </w:t>
      </w:r>
      <w:r w:rsidRPr="002A6FB7">
        <w:rPr>
          <w:rStyle w:val="StyleUnderline"/>
        </w:rPr>
        <w:t xml:space="preserve">at </w:t>
      </w:r>
      <w:r w:rsidRPr="002A6FB7">
        <w:rPr>
          <w:rStyle w:val="StyleUnderline"/>
          <w:highlight w:val="cyan"/>
        </w:rPr>
        <w:t xml:space="preserve">the expense of </w:t>
      </w:r>
      <w:r w:rsidRPr="002A6FB7">
        <w:rPr>
          <w:rStyle w:val="Emphasis"/>
          <w:highlight w:val="cyan"/>
        </w:rPr>
        <w:t>bypassing existing</w:t>
      </w:r>
      <w:r w:rsidRPr="002A6FB7">
        <w:rPr>
          <w:rStyle w:val="Emphasis"/>
        </w:rPr>
        <w:t xml:space="preserve"> governmental </w:t>
      </w:r>
      <w:r w:rsidRPr="002A6FB7">
        <w:rPr>
          <w:rStyle w:val="Emphasis"/>
          <w:highlight w:val="cyan"/>
        </w:rPr>
        <w:t>zoning structures</w:t>
      </w:r>
      <w:r w:rsidRPr="002A6FB7">
        <w:t xml:space="preserve"> rooted in the American tradition of local land use governance.147 </w:t>
      </w:r>
      <w:r w:rsidRPr="002A6FB7">
        <w:rPr>
          <w:rStyle w:val="StyleUnderline"/>
        </w:rPr>
        <w:t>This is</w:t>
      </w:r>
      <w:r w:rsidRPr="002A6FB7">
        <w:t xml:space="preserve"> perhaps </w:t>
      </w:r>
      <w:r w:rsidRPr="002A6FB7">
        <w:rPr>
          <w:rStyle w:val="StyleUnderline"/>
          <w:highlight w:val="cyan"/>
        </w:rPr>
        <w:t>detrimental to states’ roles as</w:t>
      </w:r>
      <w:r w:rsidRPr="002A6FB7">
        <w:rPr>
          <w:rStyle w:val="StyleUnderline"/>
        </w:rPr>
        <w:t xml:space="preserve"> public trust </w:t>
      </w:r>
      <w:r w:rsidRPr="002A6FB7">
        <w:rPr>
          <w:rStyle w:val="StyleUnderline"/>
          <w:highlight w:val="cyan"/>
        </w:rPr>
        <w:t>guardians</w:t>
      </w:r>
      <w:r w:rsidRPr="002A6FB7">
        <w:rPr>
          <w:rStyle w:val="StyleUnderline"/>
        </w:rPr>
        <w:t xml:space="preserve"> when local governments, who traditionally hold such zoning authority</w:t>
      </w:r>
      <w:r w:rsidRPr="002A6FB7">
        <w:t xml:space="preserve">,148 </w:t>
      </w:r>
      <w:r w:rsidRPr="002A6FB7">
        <w:rPr>
          <w:rStyle w:val="StyleUnderline"/>
        </w:rPr>
        <w:t>are situated nearest the project and</w:t>
      </w:r>
      <w:r w:rsidRPr="002A6FB7">
        <w:t xml:space="preserve">, resultantly, </w:t>
      </w:r>
      <w:r w:rsidRPr="002A6FB7">
        <w:rPr>
          <w:rStyle w:val="StyleUnderline"/>
          <w:highlight w:val="cyan"/>
        </w:rPr>
        <w:t>may be best attuned to the negative externalities</w:t>
      </w:r>
      <w:r w:rsidRPr="002A6FB7">
        <w:rPr>
          <w:rStyle w:val="StyleUnderline"/>
        </w:rPr>
        <w:t xml:space="preserve"> </w:t>
      </w:r>
      <w:r w:rsidRPr="002A6FB7">
        <w:rPr>
          <w:rStyle w:val="StyleUnderline"/>
          <w:highlight w:val="cyan"/>
        </w:rPr>
        <w:t>of</w:t>
      </w:r>
      <w:r w:rsidRPr="002A6FB7">
        <w:rPr>
          <w:rStyle w:val="StyleUnderline"/>
        </w:rPr>
        <w:t xml:space="preserve"> offshore </w:t>
      </w:r>
      <w:r w:rsidRPr="002A6FB7">
        <w:rPr>
          <w:rStyle w:val="StyleUnderline"/>
          <w:highlight w:val="cyan"/>
        </w:rPr>
        <w:t>projects</w:t>
      </w:r>
      <w:r w:rsidRPr="002A6FB7">
        <w:rPr>
          <w:rStyle w:val="StyleUnderline"/>
        </w:rPr>
        <w:t xml:space="preserve"> </w:t>
      </w:r>
      <w:r w:rsidRPr="002A6FB7">
        <w:rPr>
          <w:rStyle w:val="StyleUnderline"/>
          <w:highlight w:val="cyan"/>
        </w:rPr>
        <w:t>and</w:t>
      </w:r>
      <w:r w:rsidRPr="002A6FB7">
        <w:rPr>
          <w:rStyle w:val="StyleUnderline"/>
        </w:rPr>
        <w:t xml:space="preserve"> </w:t>
      </w:r>
      <w:r w:rsidRPr="002A6FB7">
        <w:rPr>
          <w:rStyle w:val="Emphasis"/>
        </w:rPr>
        <w:t xml:space="preserve">most </w:t>
      </w:r>
      <w:r w:rsidRPr="002A6FB7">
        <w:rPr>
          <w:rStyle w:val="Emphasis"/>
          <w:highlight w:val="cyan"/>
        </w:rPr>
        <w:t>cognizant of the public’s interest</w:t>
      </w:r>
      <w:r w:rsidRPr="002A6FB7">
        <w:rPr>
          <w:rStyle w:val="Emphasis"/>
        </w:rPr>
        <w:t xml:space="preserve"> </w:t>
      </w:r>
      <w:r w:rsidRPr="002A6FB7">
        <w:rPr>
          <w:rStyle w:val="Emphasis"/>
          <w:highlight w:val="cyan"/>
        </w:rPr>
        <w:t>in</w:t>
      </w:r>
      <w:r w:rsidRPr="002A6FB7">
        <w:rPr>
          <w:rStyle w:val="Emphasis"/>
        </w:rPr>
        <w:t xml:space="preserve"> those </w:t>
      </w:r>
      <w:r w:rsidRPr="002A6FB7">
        <w:rPr>
          <w:rStyle w:val="Emphasis"/>
          <w:highlight w:val="cyan"/>
        </w:rPr>
        <w:t>resources</w:t>
      </w:r>
      <w:r w:rsidRPr="002A6FB7">
        <w:rPr>
          <w:rStyle w:val="Emphasis"/>
        </w:rPr>
        <w:t xml:space="preserve"> </w:t>
      </w:r>
      <w:r w:rsidRPr="002A6FB7">
        <w:rPr>
          <w:rStyle w:val="Emphasis"/>
          <w:highlight w:val="cyan"/>
        </w:rPr>
        <w:t>affected</w:t>
      </w:r>
      <w:r w:rsidRPr="002A6FB7">
        <w:rPr>
          <w:rStyle w:val="Emphasis"/>
        </w:rPr>
        <w:t xml:space="preserve"> by a particular offshore project.</w:t>
      </w:r>
      <w:r w:rsidRPr="002A6FB7">
        <w:t xml:space="preserve">149 As discussed below, and as illustrated by the Cape Wind conflict, </w:t>
      </w:r>
      <w:r w:rsidRPr="002A6FB7">
        <w:rPr>
          <w:rStyle w:val="StyleUnderline"/>
        </w:rPr>
        <w:t>shifting ocean zoning authority to a</w:t>
      </w:r>
      <w:r w:rsidRPr="002A6FB7">
        <w:t xml:space="preserve"> new </w:t>
      </w:r>
      <w:r w:rsidRPr="002A6FB7">
        <w:rPr>
          <w:rStyle w:val="StyleUnderline"/>
        </w:rPr>
        <w:t>federal agency</w:t>
      </w:r>
      <w:r w:rsidRPr="002A6FB7">
        <w:t xml:space="preserve">, even one peppered with local stakeholders, </w:t>
      </w:r>
      <w:r w:rsidRPr="002A6FB7">
        <w:rPr>
          <w:rStyle w:val="StyleUnderline"/>
          <w:highlight w:val="cyan"/>
        </w:rPr>
        <w:t xml:space="preserve">might aggravate existing tensions </w:t>
      </w:r>
      <w:r w:rsidRPr="002A6FB7">
        <w:rPr>
          <w:rStyle w:val="StyleUnderline"/>
        </w:rPr>
        <w:t xml:space="preserve">between offshore development, national policy considerations, and </w:t>
      </w:r>
      <w:r w:rsidRPr="002A6FB7">
        <w:t xml:space="preserve">an American tradition of </w:t>
      </w:r>
      <w:r w:rsidRPr="002A6FB7">
        <w:rPr>
          <w:rStyle w:val="StyleUnderline"/>
        </w:rPr>
        <w:t>local control</w:t>
      </w:r>
      <w:r w:rsidRPr="002A6FB7">
        <w:t xml:space="preserve">. IV. SITING THE POWER AS KEY TO SITING WIND FARMS AND OTHER OFFSHORE PROJECTS Perhaps contributing to the Cape Wind conflict is the dissonance between the presupposition of local land use controls and national policy advancement. The latent tension between local land use control and national policy objectives could be mitigated by a cohesive national oceanic policy and consequent zoning, as suggested by the Pew Commission report.150 </w:t>
      </w:r>
      <w:r w:rsidRPr="002A6FB7">
        <w:rPr>
          <w:rStyle w:val="StyleUnderline"/>
        </w:rPr>
        <w:t xml:space="preserve">A </w:t>
      </w:r>
      <w:r w:rsidRPr="002A6FB7">
        <w:rPr>
          <w:rStyle w:val="StyleUnderline"/>
          <w:highlight w:val="cyan"/>
        </w:rPr>
        <w:t>national ocean policy</w:t>
      </w:r>
      <w:r w:rsidRPr="002A6FB7">
        <w:t xml:space="preserve"> that heeds the traditional structure of American zoning governance </w:t>
      </w:r>
      <w:r w:rsidRPr="002A6FB7">
        <w:rPr>
          <w:rStyle w:val="StyleUnderline"/>
          <w:highlight w:val="cyan"/>
        </w:rPr>
        <w:t>may</w:t>
      </w:r>
      <w:r w:rsidRPr="002A6FB7">
        <w:rPr>
          <w:rStyle w:val="StyleUnderline"/>
        </w:rPr>
        <w:t xml:space="preserve"> </w:t>
      </w:r>
      <w:r w:rsidRPr="002A6FB7">
        <w:t xml:space="preserve">both </w:t>
      </w:r>
      <w:r w:rsidRPr="002A6FB7">
        <w:rPr>
          <w:rStyle w:val="StyleUnderline"/>
          <w:highlight w:val="cyan"/>
        </w:rPr>
        <w:t>chill</w:t>
      </w:r>
      <w:r w:rsidRPr="002A6FB7">
        <w:rPr>
          <w:rStyle w:val="StyleUnderline"/>
        </w:rPr>
        <w:t xml:space="preserve"> paralyzing </w:t>
      </w:r>
      <w:r w:rsidRPr="002A6FB7">
        <w:rPr>
          <w:rStyle w:val="StyleUnderline"/>
          <w:highlight w:val="cyan"/>
        </w:rPr>
        <w:t>conflict and elevate</w:t>
      </w:r>
      <w:r w:rsidRPr="002A6FB7">
        <w:rPr>
          <w:rStyle w:val="StyleUnderline"/>
        </w:rPr>
        <w:t xml:space="preserve"> </w:t>
      </w:r>
      <w:r w:rsidRPr="002A6FB7">
        <w:rPr>
          <w:rStyle w:val="StyleUnderline"/>
          <w:highlight w:val="cyan"/>
        </w:rPr>
        <w:t>discourse</w:t>
      </w:r>
      <w:r w:rsidRPr="002A6FB7">
        <w:rPr>
          <w:rStyle w:val="StyleUnderline"/>
        </w:rPr>
        <w:t xml:space="preserve"> </w:t>
      </w:r>
      <w:r w:rsidRPr="002A6FB7">
        <w:rPr>
          <w:rStyle w:val="StyleUnderline"/>
          <w:highlight w:val="cyan"/>
        </w:rPr>
        <w:t>regarding</w:t>
      </w:r>
      <w:r w:rsidRPr="002A6FB7">
        <w:rPr>
          <w:rStyle w:val="StyleUnderline"/>
        </w:rPr>
        <w:t xml:space="preserve"> appropriate offshore </w:t>
      </w:r>
      <w:r w:rsidRPr="002A6FB7">
        <w:rPr>
          <w:rStyle w:val="StyleUnderline"/>
          <w:highlight w:val="cyan"/>
        </w:rPr>
        <w:t>development</w:t>
      </w:r>
      <w:r w:rsidRPr="002A6FB7">
        <w:rPr>
          <w:rStyle w:val="StyleUnderline"/>
        </w:rPr>
        <w:t>.151 The concept of local control over what space is used for what purpose has deep-seated origins in local governance:</w:t>
      </w:r>
      <w:r w:rsidRPr="002A6FB7">
        <w:t xml:space="preserve"> as Rosenberg suggests, “[t]he practice of state and local government supremacy over direct land utilization has strong support in American concepts of federalism and enacting federal preemption would interfere with traditional land use control authority and would likely be very politically unpopular in many parts of the United States.”152 Clearly, the </w:t>
      </w:r>
      <w:r w:rsidRPr="002A6FB7">
        <w:rPr>
          <w:rStyle w:val="StyleUnderline"/>
        </w:rPr>
        <w:t>Cape Wind</w:t>
      </w:r>
      <w:r w:rsidRPr="002A6FB7">
        <w:t xml:space="preserve"> project has </w:t>
      </w:r>
      <w:r w:rsidRPr="002A6FB7">
        <w:rPr>
          <w:rStyle w:val="StyleUnderline"/>
        </w:rPr>
        <w:t>illustrated how unpopular removing local control from significant development can be.</w:t>
      </w:r>
      <w:r w:rsidRPr="002A6FB7">
        <w:t xml:space="preserve">153 Perhaps the resistance to surrendering local control comes with good reason. Zoning powers were delegated to states, which in turn delegated such powers to municipalities and counties,154 due to federalism’s assumption that decision-making should occur at the most local level with capacity to solve the problem at issue.155 Whether </w:t>
      </w:r>
      <w:r w:rsidRPr="002A6FB7">
        <w:rPr>
          <w:rStyle w:val="StyleUnderline"/>
          <w:highlight w:val="cyan"/>
        </w:rPr>
        <w:t>local governments</w:t>
      </w:r>
      <w:r w:rsidRPr="002A6FB7">
        <w:t xml:space="preserve"> have the “capacity” to exhaustively </w:t>
      </w:r>
      <w:r w:rsidRPr="002A6FB7">
        <w:rPr>
          <w:rStyle w:val="StyleUnderline"/>
        </w:rPr>
        <w:t>analyze</w:t>
      </w:r>
      <w:r w:rsidRPr="002A6FB7">
        <w:t xml:space="preserve"> the impacts of </w:t>
      </w:r>
      <w:r w:rsidRPr="002A6FB7">
        <w:rPr>
          <w:rStyle w:val="StyleUnderline"/>
        </w:rPr>
        <w:t xml:space="preserve">an offshore wind farm might be arguable given that their </w:t>
      </w:r>
      <w:r w:rsidRPr="002A6FB7">
        <w:rPr>
          <w:rStyle w:val="StyleUnderline"/>
          <w:highlight w:val="cyan"/>
        </w:rPr>
        <w:t>perspective</w:t>
      </w:r>
      <w:r w:rsidRPr="002A6FB7">
        <w:rPr>
          <w:rStyle w:val="StyleUnderline"/>
        </w:rPr>
        <w:t xml:space="preserve"> </w:t>
      </w:r>
      <w:r w:rsidRPr="002A6FB7">
        <w:rPr>
          <w:rStyle w:val="StyleUnderline"/>
          <w:highlight w:val="cyan"/>
        </w:rPr>
        <w:t>is</w:t>
      </w:r>
      <w:r w:rsidRPr="002A6FB7">
        <w:rPr>
          <w:rStyle w:val="StyleUnderline"/>
        </w:rPr>
        <w:t xml:space="preserve"> often </w:t>
      </w:r>
      <w:r w:rsidRPr="002A6FB7">
        <w:rPr>
          <w:rStyle w:val="StyleUnderline"/>
          <w:highlight w:val="cyan"/>
        </w:rPr>
        <w:t>limited</w:t>
      </w:r>
      <w:r w:rsidRPr="002A6FB7">
        <w:rPr>
          <w:rStyle w:val="StyleUnderline"/>
        </w:rPr>
        <w:t xml:space="preserve"> to localized concerns</w:t>
      </w:r>
      <w:r w:rsidRPr="002A6FB7">
        <w:t xml:space="preserve">156 </w:t>
      </w:r>
      <w:r w:rsidRPr="002A6FB7">
        <w:rPr>
          <w:rStyle w:val="Emphasis"/>
          <w:highlight w:val="cyan"/>
        </w:rPr>
        <w:t>at the expense of broader concerns, like a national interest</w:t>
      </w:r>
      <w:r w:rsidRPr="002A6FB7">
        <w:rPr>
          <w:rStyle w:val="Emphasis"/>
        </w:rPr>
        <w:t xml:space="preserve"> in encouraging renewable energy generation</w:t>
      </w:r>
      <w:r w:rsidRPr="002A6FB7">
        <w:rPr>
          <w:rStyle w:val="StyleUnderline"/>
        </w:rPr>
        <w:t>.</w:t>
      </w:r>
      <w:r w:rsidRPr="002A6FB7">
        <w:t>157</w:t>
      </w:r>
    </w:p>
    <w:p w14:paraId="25766AF6" w14:textId="77777777" w:rsidR="002A6FB7" w:rsidRPr="002A6FB7" w:rsidRDefault="002A6FB7" w:rsidP="002A6FB7">
      <w:pPr>
        <w:pStyle w:val="Heading4"/>
        <w:rPr>
          <w:rFonts w:cs="Times New Roman"/>
          <w:u w:val="single"/>
        </w:rPr>
      </w:pPr>
      <w:r w:rsidRPr="002A6FB7">
        <w:rPr>
          <w:rFonts w:cs="Times New Roman"/>
        </w:rPr>
        <w:t xml:space="preserve">Local PTD </w:t>
      </w:r>
      <w:r w:rsidRPr="002A6FB7">
        <w:rPr>
          <w:rFonts w:cs="Times New Roman"/>
          <w:u w:val="single"/>
        </w:rPr>
        <w:t>obstructs offshore wind now</w:t>
      </w:r>
      <w:r w:rsidRPr="002A6FB7">
        <w:rPr>
          <w:rFonts w:cs="Times New Roman"/>
        </w:rPr>
        <w:t xml:space="preserve"> – increasing federal power </w:t>
      </w:r>
      <w:r w:rsidRPr="002A6FB7">
        <w:rPr>
          <w:rFonts w:cs="Times New Roman"/>
          <w:u w:val="single"/>
        </w:rPr>
        <w:t>over-rides this because of vast energy benefits</w:t>
      </w:r>
      <w:r w:rsidRPr="002A6FB7">
        <w:rPr>
          <w:rFonts w:cs="Times New Roman"/>
        </w:rPr>
        <w:t xml:space="preserve"> – OSW undermines </w:t>
      </w:r>
      <w:r w:rsidRPr="002A6FB7">
        <w:rPr>
          <w:rFonts w:cs="Times New Roman"/>
          <w:u w:val="single"/>
        </w:rPr>
        <w:t>ocean biodiversity</w:t>
      </w:r>
    </w:p>
    <w:p w14:paraId="4AF22EF1" w14:textId="77777777" w:rsidR="002A6FB7" w:rsidRPr="002A6FB7" w:rsidRDefault="002A6FB7" w:rsidP="002A6FB7">
      <w:proofErr w:type="spellStart"/>
      <w:r w:rsidRPr="002A6FB7">
        <w:rPr>
          <w:rStyle w:val="Style13ptBold"/>
        </w:rPr>
        <w:t>Ganong</w:t>
      </w:r>
      <w:proofErr w:type="spellEnd"/>
      <w:r w:rsidRPr="002A6FB7">
        <w:rPr>
          <w:rStyle w:val="Style13ptBold"/>
        </w:rPr>
        <w:t xml:space="preserve"> 11</w:t>
      </w:r>
      <w:r w:rsidRPr="002A6FB7">
        <w:t>, (J.D. Candidate at William &amp; Mary Law School, The Slippery Shelf: Ceding the Public Trust to Administrative Ambivalence in Offshore Development, scholarship.law.wm.edu/cgi/viewcontent.cgi?article=1535&amp;context=wmelpr)</w:t>
      </w:r>
    </w:p>
    <w:p w14:paraId="47FFA9A5" w14:textId="77777777" w:rsidR="002A6FB7" w:rsidRPr="002A6FB7" w:rsidRDefault="002A6FB7" w:rsidP="002A6FB7">
      <w:r w:rsidRPr="002A6FB7">
        <w:t xml:space="preserve">While these concerns are valid,161 the same rationale for </w:t>
      </w:r>
      <w:r w:rsidRPr="002A6FB7">
        <w:rPr>
          <w:rStyle w:val="StyleUnderline"/>
        </w:rPr>
        <w:t xml:space="preserve">seating decision-making power closest to those it affects would </w:t>
      </w:r>
      <w:r w:rsidRPr="002A6FB7">
        <w:t xml:space="preserve">seem to </w:t>
      </w:r>
      <w:r w:rsidRPr="002A6FB7">
        <w:rPr>
          <w:rStyle w:val="StyleUnderline"/>
        </w:rPr>
        <w:t xml:space="preserve">suggest </w:t>
      </w:r>
      <w:r w:rsidRPr="002A6FB7">
        <w:t xml:space="preserve">that </w:t>
      </w:r>
      <w:r w:rsidRPr="002A6FB7">
        <w:rPr>
          <w:rStyle w:val="StyleUnderline"/>
        </w:rPr>
        <w:t xml:space="preserve">communities </w:t>
      </w:r>
      <w:r w:rsidRPr="002A6FB7">
        <w:t xml:space="preserve">can </w:t>
      </w:r>
      <w:r w:rsidRPr="002A6FB7">
        <w:rPr>
          <w:rStyle w:val="StyleUnderline"/>
        </w:rPr>
        <w:t xml:space="preserve">capably assess the </w:t>
      </w:r>
      <w:proofErr w:type="gramStart"/>
      <w:r w:rsidRPr="002A6FB7">
        <w:t xml:space="preserve">particular </w:t>
      </w:r>
      <w:r w:rsidRPr="002A6FB7">
        <w:rPr>
          <w:rStyle w:val="StyleUnderline"/>
        </w:rPr>
        <w:t>project</w:t>
      </w:r>
      <w:proofErr w:type="gramEnd"/>
      <w:r w:rsidRPr="002A6FB7">
        <w:rPr>
          <w:rStyle w:val="StyleUnderline"/>
        </w:rPr>
        <w:t xml:space="preserve"> impacts affecting their shores</w:t>
      </w:r>
      <w:r w:rsidRPr="002A6FB7">
        <w:t xml:space="preserve">, navigable waterways, and citizens, thereby supporting the assertion that local governments should have some command of how spaces surrounding them are used. For instance, </w:t>
      </w:r>
      <w:r w:rsidRPr="002A6FB7">
        <w:rPr>
          <w:rStyle w:val="StyleUnderline"/>
          <w:highlight w:val="cyan"/>
        </w:rPr>
        <w:t>local communities</w:t>
      </w:r>
      <w:r w:rsidRPr="002A6FB7">
        <w:t xml:space="preserve"> have </w:t>
      </w:r>
      <w:r w:rsidRPr="002A6FB7">
        <w:rPr>
          <w:rStyle w:val="StyleUnderline"/>
          <w:highlight w:val="cyan"/>
        </w:rPr>
        <w:t>staged complaints</w:t>
      </w:r>
      <w:r w:rsidRPr="002A6FB7">
        <w:t xml:space="preserve"> that </w:t>
      </w:r>
      <w:r w:rsidRPr="002A6FB7">
        <w:rPr>
          <w:rStyle w:val="Emphasis"/>
          <w:highlight w:val="cyan"/>
        </w:rPr>
        <w:t>radiation</w:t>
      </w:r>
      <w:r w:rsidRPr="002A6FB7">
        <w:rPr>
          <w:rStyle w:val="StyleUnderline"/>
        </w:rPr>
        <w:t xml:space="preserve"> from wind turbines </w:t>
      </w:r>
      <w:r w:rsidRPr="002A6FB7">
        <w:rPr>
          <w:rStyle w:val="StyleUnderline"/>
          <w:highlight w:val="cyan"/>
        </w:rPr>
        <w:t xml:space="preserve">could </w:t>
      </w:r>
      <w:r w:rsidRPr="002A6FB7">
        <w:rPr>
          <w:rStyle w:val="Emphasis"/>
          <w:highlight w:val="cyan"/>
        </w:rPr>
        <w:t>pollute the water</w:t>
      </w:r>
      <w:r w:rsidRPr="002A6FB7">
        <w:rPr>
          <w:rStyle w:val="StyleUnderline"/>
        </w:rPr>
        <w:t xml:space="preserve"> and that turbine supports could </w:t>
      </w:r>
      <w:r w:rsidRPr="002A6FB7">
        <w:rPr>
          <w:rStyle w:val="StyleUnderline"/>
          <w:highlight w:val="cyan"/>
        </w:rPr>
        <w:t xml:space="preserve">attract </w:t>
      </w:r>
      <w:r w:rsidRPr="002A6FB7">
        <w:rPr>
          <w:rStyle w:val="Emphasis"/>
          <w:highlight w:val="cyan"/>
        </w:rPr>
        <w:t>jellyfish populations</w:t>
      </w:r>
      <w:r w:rsidRPr="002A6FB7">
        <w:rPr>
          <w:rStyle w:val="StyleUnderline"/>
        </w:rPr>
        <w:t xml:space="preserve"> </w:t>
      </w:r>
      <w:r w:rsidRPr="002A6FB7">
        <w:rPr>
          <w:rStyle w:val="StyleUnderline"/>
          <w:highlight w:val="cyan"/>
        </w:rPr>
        <w:t>that</w:t>
      </w:r>
      <w:r w:rsidRPr="002A6FB7">
        <w:rPr>
          <w:rStyle w:val="StyleUnderline"/>
        </w:rPr>
        <w:t xml:space="preserve"> would </w:t>
      </w:r>
      <w:r w:rsidRPr="002A6FB7">
        <w:rPr>
          <w:rStyle w:val="StyleUnderline"/>
          <w:highlight w:val="cyan"/>
        </w:rPr>
        <w:t>cause</w:t>
      </w:r>
      <w:r w:rsidRPr="002A6FB7">
        <w:rPr>
          <w:rStyle w:val="StyleUnderline"/>
        </w:rPr>
        <w:t xml:space="preserve"> a </w:t>
      </w:r>
      <w:r w:rsidRPr="002A6FB7">
        <w:rPr>
          <w:rStyle w:val="Emphasis"/>
          <w:highlight w:val="cyan"/>
        </w:rPr>
        <w:t>corresponding decrease in fish</w:t>
      </w:r>
      <w:r w:rsidRPr="002A6FB7">
        <w:t xml:space="preserve">, thereby affecting local fishermen.162 </w:t>
      </w:r>
      <w:r w:rsidRPr="002A6FB7">
        <w:rPr>
          <w:rStyle w:val="StyleUnderline"/>
        </w:rPr>
        <w:t>Without local fishermen to raise these concerns</w:t>
      </w:r>
      <w:r w:rsidRPr="002A6FB7">
        <w:t xml:space="preserve"> impacting their livelihood, </w:t>
      </w:r>
      <w:r w:rsidRPr="002A6FB7">
        <w:rPr>
          <w:rStyle w:val="StyleUnderline"/>
        </w:rPr>
        <w:t xml:space="preserve">this </w:t>
      </w:r>
      <w:r w:rsidRPr="002A6FB7">
        <w:rPr>
          <w:rStyle w:val="StyleUnderline"/>
          <w:highlight w:val="cyan"/>
        </w:rPr>
        <w:t>negative impact</w:t>
      </w:r>
      <w:r w:rsidRPr="002A6FB7">
        <w:rPr>
          <w:highlight w:val="cyan"/>
        </w:rPr>
        <w:t>,</w:t>
      </w:r>
      <w:r w:rsidRPr="002A6FB7">
        <w:t xml:space="preserve"> however small, </w:t>
      </w:r>
      <w:r w:rsidRPr="002A6FB7">
        <w:rPr>
          <w:rStyle w:val="StyleUnderline"/>
          <w:highlight w:val="cyan"/>
        </w:rPr>
        <w:t>to</w:t>
      </w:r>
      <w:r w:rsidRPr="002A6FB7">
        <w:t xml:space="preserve"> the </w:t>
      </w:r>
      <w:r w:rsidRPr="002A6FB7">
        <w:rPr>
          <w:rStyle w:val="Emphasis"/>
          <w:highlight w:val="cyan"/>
        </w:rPr>
        <w:t>biodi</w:t>
      </w:r>
      <w:r w:rsidRPr="002A6FB7">
        <w:rPr>
          <w:rStyle w:val="Emphasis"/>
        </w:rPr>
        <w:t>versity</w:t>
      </w:r>
      <w:r w:rsidRPr="002A6FB7">
        <w:t xml:space="preserve"> of the proposed project site </w:t>
      </w:r>
      <w:r w:rsidRPr="002A6FB7">
        <w:rPr>
          <w:rStyle w:val="Emphasis"/>
          <w:highlight w:val="cyan"/>
        </w:rPr>
        <w:t>might not be so zealously emphasized</w:t>
      </w:r>
      <w:r w:rsidRPr="002A6FB7">
        <w:rPr>
          <w:rStyle w:val="StyleUnderline"/>
        </w:rPr>
        <w:t>.</w:t>
      </w:r>
      <w:r w:rsidRPr="002A6FB7">
        <w:t xml:space="preserve"> Also, corollary to the proposition that community oversight of project impacts leads to parochial decision-making163 is that state and federal agencies may not make decisions in the best interests of individual communities </w:t>
      </w:r>
      <w:proofErr w:type="gramStart"/>
      <w:r w:rsidRPr="002A6FB7">
        <w:t>in an effort to</w:t>
      </w:r>
      <w:proofErr w:type="gramEnd"/>
      <w:r w:rsidRPr="002A6FB7">
        <w:t xml:space="preserve"> achieve broader policy goals. This is especially true when federal and state alternatives to local decision-making stand to receive significant revenues from the proposed projects. This is the case in the Cape Wind project, where a twenty-eight year lease for operating offshore wind turbines will generate $88,278 in annual federally assessed fees, more when the project becomes operational, twenty-seven percent of which will go to the Massachusetts commonwealth.164 In times of shrinking public budgets, such inducements might sway policy makers, even inadvertently, towards project approval while understating negative project impacts.165 Because </w:t>
      </w:r>
      <w:r w:rsidRPr="002A6FB7">
        <w:rPr>
          <w:rStyle w:val="StyleUnderline"/>
          <w:highlight w:val="cyan"/>
        </w:rPr>
        <w:t>those closest</w:t>
      </w:r>
      <w:r w:rsidRPr="002A6FB7">
        <w:rPr>
          <w:rStyle w:val="StyleUnderline"/>
        </w:rPr>
        <w:t xml:space="preserve"> to the project </w:t>
      </w:r>
      <w:r w:rsidRPr="002A6FB7">
        <w:rPr>
          <w:rStyle w:val="StyleUnderline"/>
          <w:highlight w:val="cyan"/>
        </w:rPr>
        <w:t>may best be able to articulate</w:t>
      </w:r>
      <w:r w:rsidRPr="002A6FB7">
        <w:rPr>
          <w:rStyle w:val="StyleUnderline"/>
        </w:rPr>
        <w:t xml:space="preserve"> </w:t>
      </w:r>
      <w:r w:rsidRPr="002A6FB7">
        <w:rPr>
          <w:rStyle w:val="StyleUnderline"/>
          <w:highlight w:val="cyan"/>
        </w:rPr>
        <w:t>negative</w:t>
      </w:r>
      <w:r w:rsidRPr="002A6FB7">
        <w:rPr>
          <w:rStyle w:val="StyleUnderline"/>
        </w:rPr>
        <w:t xml:space="preserve"> policy </w:t>
      </w:r>
      <w:r w:rsidRPr="002A6FB7">
        <w:rPr>
          <w:rStyle w:val="StyleUnderline"/>
          <w:highlight w:val="cyan"/>
        </w:rPr>
        <w:t>impacts</w:t>
      </w:r>
      <w:r w:rsidRPr="002A6FB7">
        <w:t xml:space="preserve">,166 </w:t>
      </w:r>
      <w:r w:rsidRPr="002A6FB7">
        <w:rPr>
          <w:rStyle w:val="StyleUnderline"/>
        </w:rPr>
        <w:t>local governments should play an active role in articulating negative externalities from offshore development projects as part of a state’s fulfillment of its role as guardian of the public trust.</w:t>
      </w:r>
      <w:r w:rsidRPr="002A6FB7">
        <w:t xml:space="preserve"> While local governments should play an active role by guiding development of projects in federal waters, </w:t>
      </w:r>
      <w:r w:rsidRPr="002A6FB7">
        <w:rPr>
          <w:rStyle w:val="StyleUnderline"/>
        </w:rPr>
        <w:t xml:space="preserve">national </w:t>
      </w:r>
      <w:r w:rsidRPr="002A6FB7">
        <w:rPr>
          <w:rStyle w:val="StyleUnderline"/>
          <w:highlight w:val="cyan"/>
        </w:rPr>
        <w:t>policy goals could be</w:t>
      </w:r>
      <w:r w:rsidRPr="002A6FB7">
        <w:rPr>
          <w:rStyle w:val="StyleUnderline"/>
        </w:rPr>
        <w:t xml:space="preserve"> </w:t>
      </w:r>
      <w:r w:rsidRPr="002A6FB7">
        <w:t>too</w:t>
      </w:r>
      <w:r w:rsidRPr="002A6FB7">
        <w:rPr>
          <w:rStyle w:val="StyleUnderline"/>
        </w:rPr>
        <w:t xml:space="preserve"> </w:t>
      </w:r>
      <w:r w:rsidRPr="002A6FB7">
        <w:rPr>
          <w:rStyle w:val="Emphasis"/>
          <w:highlight w:val="cyan"/>
        </w:rPr>
        <w:t>easily thwarted</w:t>
      </w:r>
      <w:r w:rsidRPr="002A6FB7">
        <w:rPr>
          <w:rStyle w:val="StyleUnderline"/>
          <w:highlight w:val="cyan"/>
        </w:rPr>
        <w:t xml:space="preserve"> if local communities</w:t>
      </w:r>
      <w:r w:rsidRPr="002A6FB7">
        <w:rPr>
          <w:rStyle w:val="StyleUnderline"/>
        </w:rPr>
        <w:t>, or</w:t>
      </w:r>
      <w:r w:rsidRPr="002A6FB7">
        <w:t xml:space="preserve"> even </w:t>
      </w:r>
      <w:r w:rsidRPr="002A6FB7">
        <w:rPr>
          <w:rStyle w:val="StyleUnderline"/>
        </w:rPr>
        <w:t xml:space="preserve">states, </w:t>
      </w:r>
      <w:r w:rsidRPr="002A6FB7">
        <w:rPr>
          <w:rStyle w:val="StyleUnderline"/>
          <w:highlight w:val="cyan"/>
        </w:rPr>
        <w:t>held veto</w:t>
      </w:r>
      <w:r w:rsidRPr="002A6FB7">
        <w:rPr>
          <w:rStyle w:val="StyleUnderline"/>
        </w:rPr>
        <w:t xml:space="preserve"> </w:t>
      </w:r>
      <w:r w:rsidRPr="002A6FB7">
        <w:rPr>
          <w:rStyle w:val="StyleUnderline"/>
          <w:highlight w:val="cyan"/>
        </w:rPr>
        <w:t>power</w:t>
      </w:r>
      <w:r w:rsidRPr="002A6FB7">
        <w:rPr>
          <w:rStyle w:val="StyleUnderline"/>
        </w:rPr>
        <w:t xml:space="preserve"> for offshore projects</w:t>
      </w:r>
      <w:r w:rsidRPr="002A6FB7">
        <w:t xml:space="preserve"> marginally impacting their shores, </w:t>
      </w:r>
      <w:r w:rsidRPr="002A6FB7">
        <w:rPr>
          <w:rStyle w:val="StyleUnderline"/>
        </w:rPr>
        <w:t>despite the fact that such projects promise renewable energy benefits to a much larger segment of the population</w:t>
      </w:r>
      <w:r w:rsidRPr="002A6FB7">
        <w:t xml:space="preserve"> than resides within their town lines.167 While understanding the Alliance dissent’s warning against polarizing the stewardship of ocean resources </w:t>
      </w:r>
      <w:r w:rsidRPr="002A6FB7">
        <w:rPr>
          <w:rStyle w:val="StyleUnderline"/>
        </w:rPr>
        <w:t>with furtherance of national energy policy goals</w:t>
      </w:r>
      <w:r w:rsidRPr="002A6FB7">
        <w:t xml:space="preserve">,168 </w:t>
      </w:r>
      <w:r w:rsidRPr="002A6FB7">
        <w:rPr>
          <w:rStyle w:val="StyleUnderline"/>
        </w:rPr>
        <w:t>it is important to note</w:t>
      </w:r>
      <w:r w:rsidRPr="002A6FB7">
        <w:t xml:space="preserve"> that </w:t>
      </w:r>
      <w:r w:rsidRPr="002A6FB7">
        <w:rPr>
          <w:rStyle w:val="StyleUnderline"/>
        </w:rPr>
        <w:t>the public trust doctrine should not be commandeered</w:t>
      </w:r>
      <w:r w:rsidRPr="002A6FB7">
        <w:t xml:space="preserve"> in the name of many </w:t>
      </w:r>
      <w:r w:rsidRPr="002A6FB7">
        <w:rPr>
          <w:rStyle w:val="StyleUnderline"/>
        </w:rPr>
        <w:t>to serve the private desires of a few</w:t>
      </w:r>
      <w:r w:rsidRPr="002A6FB7">
        <w:t xml:space="preserve">,169 </w:t>
      </w:r>
      <w:r w:rsidRPr="002A6FB7">
        <w:rPr>
          <w:rStyle w:val="StyleUnderline"/>
        </w:rPr>
        <w:t>a charge Cape Wind project opponents have encountered in their opposition to the project</w:t>
      </w:r>
      <w:r w:rsidRPr="002A6FB7">
        <w:t xml:space="preserve">.170 Yet in cases where competing values stake a claim to public trust doctrine arguments, such policy tensions are perhaps best left to resolution by the people, to whom powers are reserved by the Constitution’s Ninth and Tenth Amendments.171 Resolving these overarching policy conflicts could well be done through a comprehensive revamping of ocean legislation as suggested by the Pew Commission172 and as recommended by the U.S. Commission on Ocean Policy.173 </w:t>
      </w:r>
      <w:r w:rsidRPr="002A6FB7">
        <w:rPr>
          <w:rStyle w:val="StyleUnderline"/>
          <w:highlight w:val="cyan"/>
        </w:rPr>
        <w:t xml:space="preserve">Given the </w:t>
      </w:r>
      <w:r w:rsidRPr="002A6FB7">
        <w:rPr>
          <w:rStyle w:val="Emphasis"/>
          <w:highlight w:val="cyan"/>
        </w:rPr>
        <w:t>need for</w:t>
      </w:r>
      <w:r w:rsidRPr="002A6FB7">
        <w:rPr>
          <w:rStyle w:val="Emphasis"/>
        </w:rPr>
        <w:t xml:space="preserve"> federal </w:t>
      </w:r>
      <w:r w:rsidRPr="002A6FB7">
        <w:rPr>
          <w:rStyle w:val="Emphasis"/>
          <w:highlight w:val="cyan"/>
        </w:rPr>
        <w:t>policy to establish</w:t>
      </w:r>
      <w:r w:rsidRPr="002A6FB7">
        <w:rPr>
          <w:rStyle w:val="Emphasis"/>
        </w:rPr>
        <w:t xml:space="preserve"> a comprehensive </w:t>
      </w:r>
      <w:r w:rsidRPr="002A6FB7">
        <w:rPr>
          <w:rStyle w:val="Emphasis"/>
          <w:highlight w:val="cyan"/>
        </w:rPr>
        <w:t>offshore wind</w:t>
      </w:r>
      <w:r w:rsidRPr="002A6FB7">
        <w:rPr>
          <w:rStyle w:val="Emphasis"/>
        </w:rPr>
        <w:t xml:space="preserve"> power regulatory scheme</w:t>
      </w:r>
      <w:r w:rsidRPr="002A6FB7">
        <w:t xml:space="preserve">,174 </w:t>
      </w:r>
      <w:r w:rsidRPr="002A6FB7">
        <w:rPr>
          <w:rStyle w:val="StyleUnderline"/>
          <w:highlight w:val="cyan"/>
        </w:rPr>
        <w:t>the siting</w:t>
      </w:r>
      <w:r w:rsidRPr="002A6FB7">
        <w:rPr>
          <w:rStyle w:val="StyleUnderline"/>
        </w:rPr>
        <w:t xml:space="preserve"> of offshore </w:t>
      </w:r>
      <w:r w:rsidRPr="002A6FB7">
        <w:rPr>
          <w:rStyle w:val="StyleUnderline"/>
          <w:highlight w:val="cyan"/>
        </w:rPr>
        <w:t>projects located</w:t>
      </w:r>
      <w:r w:rsidRPr="002A6FB7">
        <w:rPr>
          <w:rStyle w:val="StyleUnderline"/>
        </w:rPr>
        <w:t xml:space="preserve"> in federal territorial </w:t>
      </w:r>
      <w:r w:rsidRPr="002A6FB7">
        <w:rPr>
          <w:rStyle w:val="StyleUnderline"/>
          <w:highlight w:val="cyan"/>
        </w:rPr>
        <w:t>waters should well</w:t>
      </w:r>
      <w:r w:rsidRPr="002A6FB7">
        <w:rPr>
          <w:rStyle w:val="StyleUnderline"/>
        </w:rPr>
        <w:t xml:space="preserve"> be </w:t>
      </w:r>
      <w:r w:rsidRPr="002A6FB7">
        <w:rPr>
          <w:rStyle w:val="StyleUnderline"/>
          <w:highlight w:val="cyan"/>
        </w:rPr>
        <w:t>the prerogative</w:t>
      </w:r>
      <w:r w:rsidRPr="002A6FB7">
        <w:rPr>
          <w:rStyle w:val="StyleUnderline"/>
        </w:rPr>
        <w:t xml:space="preserve"> of federal administrative agencies.</w:t>
      </w:r>
      <w:r w:rsidRPr="002A6FB7">
        <w:t>175 Yet, to best resolve the tension between the benefits and tradition of local oversight and the need for efficacy in implementing a comprehensive national policy,176 heed should be given to the state’s role in enforcing the public trust doctrine177 and, consequently, to negative externalities flagged by those trustees of the public trust as provided for by statutes like the Massachusetts Ocean Act of 2008.178 To achieve this framework of complete federal jurisdiction concordant with the state’s public trust role, Congress can act on the U.S. Commission on Ocean Policy’s recommendation to strengthen partnerships with nonfederal agencies, particularly states, to manage off shore development.179 How to do this raises another discussion.</w:t>
      </w:r>
    </w:p>
    <w:p w14:paraId="6A2BF8E1" w14:textId="77777777" w:rsidR="008729A3" w:rsidRDefault="008729A3" w:rsidP="008729A3">
      <w:pPr>
        <w:pStyle w:val="Heading4"/>
      </w:pPr>
      <w:r>
        <w:t>Their solvency author explicitly flags oceans as an area where the doctrine would be applied</w:t>
      </w:r>
    </w:p>
    <w:p w14:paraId="33F7C7D9" w14:textId="77777777" w:rsidR="008729A3" w:rsidRPr="00F76FA9" w:rsidRDefault="008729A3" w:rsidP="008729A3">
      <w:pPr>
        <w:rPr>
          <w:sz w:val="18"/>
          <w:szCs w:val="18"/>
        </w:rPr>
      </w:pPr>
      <w:r w:rsidRPr="00F76FA9">
        <w:rPr>
          <w:rStyle w:val="Style13ptBold"/>
        </w:rPr>
        <w:t xml:space="preserve">Babcock 19 </w:t>
      </w:r>
      <w:r>
        <w:rPr>
          <w:rStyle w:val="Style13ptBold"/>
          <w:b w:val="0"/>
          <w:sz w:val="22"/>
        </w:rPr>
        <w:t>[</w:t>
      </w:r>
      <w:r w:rsidRPr="00B54EBF">
        <w:t xml:space="preserve">H.,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B54EBF">
        <w:t>LeBoeuf</w:t>
      </w:r>
      <w:proofErr w:type="spellEnd"/>
      <w:r w:rsidRPr="00B54EBF">
        <w:t xml:space="preserve">, Lamb, </w:t>
      </w:r>
      <w:proofErr w:type="spellStart"/>
      <w:r w:rsidRPr="00B54EBF">
        <w:t>Leiby</w:t>
      </w:r>
      <w:proofErr w:type="spellEnd"/>
      <w:r w:rsidRPr="00B54EBF">
        <w:t xml:space="preserve"> &amp; </w:t>
      </w:r>
      <w:proofErr w:type="spellStart"/>
      <w:r w:rsidRPr="00B54EBF">
        <w:t>MacRae</w:t>
      </w:r>
      <w:proofErr w:type="spellEnd"/>
      <w:r w:rsidRPr="00B54EBF">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2019. THE PUBLIC TRUST DOCTRINE, OUTER SPACE, AND THE GLOBAL COMMONS: TIME TO CALL HOME ET. [online] Lawreview.syr.edu. p. 234-35 Available at: </w:t>
      </w:r>
      <w:hyperlink r:id="rId8" w:anchor="page=67" w:history="1">
        <w:r w:rsidRPr="00B54EBF">
          <w:rPr>
            <w:rStyle w:val="Hyperlink"/>
          </w:rPr>
          <w:t>https://lawreview.syr.edu/wp-content/uploads/2019/09/H-Babcock-Article-Final-Document-v2.pdf#page=67</w:t>
        </w:r>
      </w:hyperlink>
      <w:r w:rsidRPr="00B54EBF">
        <w:t>]</w:t>
      </w:r>
    </w:p>
    <w:p w14:paraId="39EA08E4" w14:textId="6C0611E7" w:rsidR="002A6FB7" w:rsidRPr="002A6FB7" w:rsidRDefault="008729A3" w:rsidP="002A6FB7">
      <w:r w:rsidRPr="00E65BCD">
        <w:rPr>
          <w:rStyle w:val="StyleUnderline"/>
        </w:rPr>
        <w:t>The</w:t>
      </w:r>
      <w:r>
        <w:t xml:space="preserve"> 1959 </w:t>
      </w:r>
      <w:r w:rsidRPr="004D5A0D">
        <w:rPr>
          <w:rStyle w:val="StyleUnderline"/>
          <w:highlight w:val="cyan"/>
        </w:rPr>
        <w:t>Antarctic</w:t>
      </w:r>
      <w:r w:rsidRPr="00E65BCD">
        <w:rPr>
          <w:rStyle w:val="StyleUnderline"/>
        </w:rPr>
        <w:t xml:space="preserve"> Treaty343</w:t>
      </w:r>
      <w:r>
        <w:t xml:space="preserve"> </w:t>
      </w:r>
      <w:r w:rsidRPr="004D5A0D">
        <w:rPr>
          <w:rStyle w:val="StyleUnderline"/>
          <w:highlight w:val="cyan"/>
        </w:rPr>
        <w:t xml:space="preserve">established “the </w:t>
      </w:r>
      <w:r w:rsidRPr="004D5A0D">
        <w:rPr>
          <w:rStyle w:val="Emphasis"/>
          <w:highlight w:val="cyan"/>
        </w:rPr>
        <w:t xml:space="preserve">foundation for </w:t>
      </w:r>
      <w:r w:rsidRPr="004D5A0D">
        <w:rPr>
          <w:rStyle w:val="Emphasis"/>
        </w:rPr>
        <w:t xml:space="preserve">international </w:t>
      </w:r>
      <w:r w:rsidRPr="004D5A0D">
        <w:rPr>
          <w:rStyle w:val="Emphasis"/>
          <w:highlight w:val="cyan"/>
        </w:rPr>
        <w:t>space law</w:t>
      </w:r>
      <w:r w:rsidRPr="004D5A0D">
        <w:rPr>
          <w:highlight w:val="cyan"/>
        </w:rPr>
        <w:t>.”</w:t>
      </w:r>
      <w:r>
        <w:t xml:space="preserve">344 </w:t>
      </w:r>
      <w:r w:rsidRPr="004D5A0D">
        <w:rPr>
          <w:rStyle w:val="Emphasis"/>
          <w:highlight w:val="cyan"/>
        </w:rPr>
        <w:t>Like</w:t>
      </w:r>
      <w:r w:rsidRPr="00E65BCD">
        <w:rPr>
          <w:rStyle w:val="Emphasis"/>
        </w:rPr>
        <w:t xml:space="preserve"> outer </w:t>
      </w:r>
      <w:r w:rsidRPr="004D5A0D">
        <w:rPr>
          <w:rStyle w:val="Emphasis"/>
          <w:highlight w:val="cyan"/>
        </w:rPr>
        <w:t>space</w:t>
      </w:r>
      <w:r w:rsidRPr="00E65BCD">
        <w:rPr>
          <w:rStyle w:val="StyleUnderline"/>
        </w:rPr>
        <w:t xml:space="preserve">, Antarctica and the </w:t>
      </w:r>
      <w:r w:rsidRPr="004D5A0D">
        <w:rPr>
          <w:rStyle w:val="StyleUnderline"/>
          <w:highlight w:val="cyan"/>
        </w:rPr>
        <w:t>oceans</w:t>
      </w:r>
      <w:r>
        <w:rPr>
          <w:rStyle w:val="StyleUnderline"/>
        </w:rPr>
        <w:t xml:space="preserve"> </w:t>
      </w:r>
      <w:r w:rsidRPr="00E65BCD">
        <w:rPr>
          <w:rStyle w:val="StyleUnderline"/>
        </w:rPr>
        <w:t>“</w:t>
      </w:r>
      <w:r w:rsidRPr="004D5A0D">
        <w:rPr>
          <w:rStyle w:val="StyleUnderline"/>
          <w:highlight w:val="cyan"/>
        </w:rPr>
        <w:t>presented</w:t>
      </w:r>
      <w:r w:rsidRPr="00E65BCD">
        <w:rPr>
          <w:rStyle w:val="StyleUnderline"/>
        </w:rPr>
        <w:t xml:space="preserve"> a </w:t>
      </w:r>
      <w:r w:rsidRPr="004D5A0D">
        <w:rPr>
          <w:rStyle w:val="StyleUnderline"/>
          <w:highlight w:val="cyan"/>
        </w:rPr>
        <w:t>dilemma</w:t>
      </w:r>
      <w:r w:rsidRPr="00E65BCD">
        <w:rPr>
          <w:rStyle w:val="StyleUnderline"/>
        </w:rPr>
        <w:t xml:space="preserve"> </w:t>
      </w:r>
      <w:r w:rsidRPr="004D5A0D">
        <w:rPr>
          <w:rStyle w:val="StyleUnderline"/>
          <w:highlight w:val="cyan"/>
        </w:rPr>
        <w:t>regarding</w:t>
      </w:r>
      <w:r w:rsidRPr="00E65BCD">
        <w:rPr>
          <w:rStyle w:val="StyleUnderline"/>
        </w:rPr>
        <w:t xml:space="preserve"> </w:t>
      </w:r>
      <w:r w:rsidRPr="004D5A0D">
        <w:rPr>
          <w:rStyle w:val="StyleUnderline"/>
          <w:highlight w:val="cyan"/>
        </w:rPr>
        <w:t>habitation</w:t>
      </w:r>
      <w:r w:rsidRPr="00E65BCD">
        <w:rPr>
          <w:rStyle w:val="StyleUnderline"/>
        </w:rPr>
        <w:t xml:space="preserve"> and defense</w:t>
      </w:r>
      <w:r>
        <w:t xml:space="preserve">. </w:t>
      </w:r>
      <w:r w:rsidRPr="00E65BCD">
        <w:rPr>
          <w:rStyle w:val="StyleUnderline"/>
        </w:rPr>
        <w:t>No nation</w:t>
      </w:r>
      <w:r>
        <w:rPr>
          <w:rStyle w:val="StyleUnderline"/>
        </w:rPr>
        <w:t xml:space="preserve"> </w:t>
      </w:r>
      <w:r w:rsidRPr="00E65BCD">
        <w:rPr>
          <w:rStyle w:val="StyleUnderline"/>
        </w:rPr>
        <w:t>occupied these territories and no nation desired a ‘race to own’</w:t>
      </w:r>
      <w:r>
        <w:t xml:space="preserve"> without a guarantee of who would emerge victorious.”345 </w:t>
      </w:r>
      <w:r w:rsidRPr="00E65BCD">
        <w:rPr>
          <w:rStyle w:val="StyleUnderline"/>
        </w:rPr>
        <w:t>Both the Antarctic Treaty</w:t>
      </w:r>
      <w:r>
        <w:rPr>
          <w:rStyle w:val="StyleUnderline"/>
        </w:rPr>
        <w:t xml:space="preserve"> </w:t>
      </w:r>
      <w:r w:rsidRPr="00E65BCD">
        <w:rPr>
          <w:rStyle w:val="StyleUnderline"/>
        </w:rPr>
        <w:t xml:space="preserve">and the Deep Seabed Hard Mineral Resources Act </w:t>
      </w:r>
      <w:r>
        <w:t xml:space="preserve">(the “Deep Seabed Act”)346 </w:t>
      </w:r>
      <w:r w:rsidRPr="00E65BCD">
        <w:rPr>
          <w:rStyle w:val="StyleUnderline"/>
        </w:rPr>
        <w:t>eschewed the concept of private property as well as the rights of</w:t>
      </w:r>
      <w:r>
        <w:rPr>
          <w:rStyle w:val="StyleUnderline"/>
        </w:rPr>
        <w:t xml:space="preserve"> </w:t>
      </w:r>
      <w:r w:rsidRPr="00E65BCD">
        <w:rPr>
          <w:rStyle w:val="StyleUnderline"/>
        </w:rPr>
        <w:t>first possession</w:t>
      </w:r>
      <w:r>
        <w:t xml:space="preserve">, in part, because the riches of those areas might allow developing nations to share in those riches as opposed to remaining economically marginalized.347 </w:t>
      </w:r>
      <w:r w:rsidRPr="004D5A0D">
        <w:rPr>
          <w:rStyle w:val="StyleUnderline"/>
          <w:highlight w:val="cyan"/>
        </w:rPr>
        <w:t>The Deep Seabed A</w:t>
      </w:r>
      <w:r w:rsidRPr="00E65BCD">
        <w:rPr>
          <w:rStyle w:val="StyleUnderline"/>
        </w:rPr>
        <w:t xml:space="preserve">ct </w:t>
      </w:r>
      <w:r w:rsidRPr="004D5A0D">
        <w:rPr>
          <w:rStyle w:val="Emphasis"/>
          <w:highlight w:val="cyan"/>
        </w:rPr>
        <w:t>provides</w:t>
      </w:r>
      <w:r w:rsidRPr="00E65BCD">
        <w:rPr>
          <w:rStyle w:val="Emphasis"/>
        </w:rPr>
        <w:t xml:space="preserve"> a </w:t>
      </w:r>
      <w:r w:rsidRPr="004D5A0D">
        <w:rPr>
          <w:rStyle w:val="Emphasis"/>
          <w:highlight w:val="cyan"/>
        </w:rPr>
        <w:t>model</w:t>
      </w:r>
      <w:r>
        <w:rPr>
          <w:rStyle w:val="StyleUnderline"/>
        </w:rPr>
        <w:t xml:space="preserve"> </w:t>
      </w:r>
      <w:r w:rsidRPr="004D5A0D">
        <w:rPr>
          <w:rStyle w:val="StyleUnderline"/>
          <w:highlight w:val="cyan"/>
        </w:rPr>
        <w:t>for</w:t>
      </w:r>
      <w:r w:rsidRPr="00E65BCD">
        <w:rPr>
          <w:rStyle w:val="StyleUnderline"/>
        </w:rPr>
        <w:t xml:space="preserve"> how to regulate activities in a commons, like outer space, which it</w:t>
      </w:r>
      <w:r>
        <w:rPr>
          <w:rStyle w:val="StyleUnderline"/>
        </w:rPr>
        <w:t xml:space="preserve"> </w:t>
      </w:r>
      <w:r w:rsidRPr="00E65BCD">
        <w:rPr>
          <w:rStyle w:val="StyleUnderline"/>
        </w:rPr>
        <w:t xml:space="preserve">manages to do without privatizing the </w:t>
      </w:r>
      <w:r w:rsidRPr="004D5A0D">
        <w:rPr>
          <w:rStyle w:val="StyleUnderline"/>
          <w:highlight w:val="cyan"/>
        </w:rPr>
        <w:t>marine r</w:t>
      </w:r>
      <w:r w:rsidRPr="00E65BCD">
        <w:rPr>
          <w:rStyle w:val="StyleUnderline"/>
        </w:rPr>
        <w:t>esource</w:t>
      </w:r>
      <w:r>
        <w:t xml:space="preserve">.348 </w:t>
      </w:r>
      <w:r w:rsidRPr="00E65BCD">
        <w:rPr>
          <w:rStyle w:val="StyleUnderline"/>
        </w:rPr>
        <w:t xml:space="preserve">As a result, </w:t>
      </w:r>
      <w:r w:rsidRPr="004D5A0D">
        <w:rPr>
          <w:rStyle w:val="StyleUnderline"/>
          <w:highlight w:val="cyan"/>
        </w:rPr>
        <w:t>it is “</w:t>
      </w:r>
      <w:r w:rsidRPr="004D5A0D">
        <w:rPr>
          <w:rStyle w:val="Emphasis"/>
          <w:highlight w:val="cyan"/>
        </w:rPr>
        <w:t>customary and accepted legal reasoning</w:t>
      </w:r>
      <w:r w:rsidRPr="00E65BCD">
        <w:rPr>
          <w:rStyle w:val="StyleUnderline"/>
        </w:rPr>
        <w:t xml:space="preserve">” </w:t>
      </w:r>
      <w:r w:rsidRPr="004D5A0D">
        <w:rPr>
          <w:rStyle w:val="StyleUnderline"/>
          <w:highlight w:val="cyan"/>
        </w:rPr>
        <w:t>to</w:t>
      </w:r>
      <w:r w:rsidRPr="00E65BCD">
        <w:rPr>
          <w:rStyle w:val="StyleUnderline"/>
        </w:rPr>
        <w:t xml:space="preserve"> </w:t>
      </w:r>
      <w:r w:rsidRPr="004D5A0D">
        <w:rPr>
          <w:rStyle w:val="StyleUnderline"/>
          <w:highlight w:val="cyan"/>
        </w:rPr>
        <w:t xml:space="preserve">analogize between private </w:t>
      </w:r>
      <w:r w:rsidRPr="004D5A0D">
        <w:rPr>
          <w:rStyle w:val="Emphasis"/>
          <w:highlight w:val="cyan"/>
        </w:rPr>
        <w:t>ownership rights outside of national sovereignty</w:t>
      </w:r>
      <w:r w:rsidRPr="00E65BCD">
        <w:rPr>
          <w:rStyle w:val="Emphasis"/>
        </w:rPr>
        <w:t xml:space="preserve">, </w:t>
      </w:r>
      <w:r w:rsidRPr="004D5A0D">
        <w:rPr>
          <w:rStyle w:val="Emphasis"/>
          <w:highlight w:val="cyan"/>
        </w:rPr>
        <w:t>like</w:t>
      </w:r>
      <w:r w:rsidRPr="00E65BCD">
        <w:rPr>
          <w:rStyle w:val="Emphasis"/>
        </w:rPr>
        <w:t xml:space="preserve"> those the Deep</w:t>
      </w:r>
      <w:r>
        <w:rPr>
          <w:rStyle w:val="Emphasis"/>
        </w:rPr>
        <w:t xml:space="preserve"> </w:t>
      </w:r>
      <w:r w:rsidRPr="004D5A0D">
        <w:rPr>
          <w:rStyle w:val="Emphasis"/>
          <w:highlight w:val="cyan"/>
        </w:rPr>
        <w:t>Seabed</w:t>
      </w:r>
      <w:r w:rsidRPr="00E65BCD">
        <w:rPr>
          <w:rStyle w:val="Emphasis"/>
        </w:rPr>
        <w:t xml:space="preserve"> </w:t>
      </w:r>
      <w:r w:rsidRPr="004D5A0D">
        <w:rPr>
          <w:rStyle w:val="Emphasis"/>
          <w:highlight w:val="cyan"/>
        </w:rPr>
        <w:t>Act</w:t>
      </w:r>
      <w:r w:rsidRPr="00E65BCD">
        <w:rPr>
          <w:rStyle w:val="Emphasis"/>
        </w:rPr>
        <w:t xml:space="preserve"> granted, and a “land claims recognition law for celestial</w:t>
      </w:r>
      <w:r>
        <w:rPr>
          <w:rStyle w:val="Emphasis"/>
        </w:rPr>
        <w:t xml:space="preserve"> </w:t>
      </w:r>
      <w:r w:rsidRPr="00E65BCD">
        <w:rPr>
          <w:rStyle w:val="Emphasis"/>
        </w:rPr>
        <w:t>bodies.</w:t>
      </w:r>
      <w:r w:rsidRPr="00E65BCD">
        <w:rPr>
          <w:rStyle w:val="StyleUnderline"/>
        </w:rPr>
        <w:t>”3</w:t>
      </w:r>
      <w:r>
        <w:t>49 “</w:t>
      </w:r>
      <w:r w:rsidRPr="00E65BCD">
        <w:rPr>
          <w:rStyle w:val="Emphasis"/>
        </w:rPr>
        <w:t xml:space="preserve">The </w:t>
      </w:r>
      <w:r w:rsidRPr="004D5A0D">
        <w:rPr>
          <w:rStyle w:val="Emphasis"/>
          <w:highlight w:val="cyan"/>
        </w:rPr>
        <w:t>oceans</w:t>
      </w:r>
      <w:r w:rsidRPr="00E65BCD">
        <w:rPr>
          <w:rStyle w:val="Emphasis"/>
        </w:rPr>
        <w:t xml:space="preserve"> </w:t>
      </w:r>
      <w:r w:rsidRPr="004D5A0D">
        <w:rPr>
          <w:rStyle w:val="Emphasis"/>
          <w:highlight w:val="cyan"/>
        </w:rPr>
        <w:t>and</w:t>
      </w:r>
      <w:r w:rsidRPr="00E65BCD">
        <w:rPr>
          <w:rStyle w:val="Emphasis"/>
        </w:rPr>
        <w:t xml:space="preserve"> </w:t>
      </w:r>
      <w:r w:rsidRPr="004D5A0D">
        <w:rPr>
          <w:rStyle w:val="Emphasis"/>
          <w:highlight w:val="cyan"/>
        </w:rPr>
        <w:t>Antarctica</w:t>
      </w:r>
      <w:r w:rsidRPr="00E65BCD">
        <w:rPr>
          <w:rStyle w:val="Emphasis"/>
        </w:rPr>
        <w:t xml:space="preserve"> . . . </w:t>
      </w:r>
      <w:r w:rsidRPr="004D5A0D">
        <w:rPr>
          <w:rStyle w:val="Emphasis"/>
          <w:highlight w:val="cyan"/>
        </w:rPr>
        <w:t>have much in common</w:t>
      </w:r>
      <w:r w:rsidRPr="00E65BCD">
        <w:rPr>
          <w:rStyle w:val="Emphasis"/>
        </w:rPr>
        <w:t xml:space="preserve"> with the</w:t>
      </w:r>
      <w:r>
        <w:rPr>
          <w:rStyle w:val="Emphasis"/>
        </w:rPr>
        <w:t xml:space="preserve"> </w:t>
      </w:r>
      <w:r w:rsidRPr="00E65BCD">
        <w:rPr>
          <w:rStyle w:val="Emphasis"/>
        </w:rPr>
        <w:t>moon.</w:t>
      </w:r>
      <w:r>
        <w:t xml:space="preserve"> They can be harsh environments that are difficult to reach to extract minerals [and are resource rich</w:t>
      </w:r>
      <w:r w:rsidRPr="00E65BCD">
        <w:rPr>
          <w:rStyle w:val="StyleUnderline"/>
        </w:rPr>
        <w:t>]. They are also designated</w:t>
      </w:r>
      <w:r>
        <w:rPr>
          <w:rStyle w:val="StyleUnderline"/>
        </w:rPr>
        <w:t xml:space="preserve"> </w:t>
      </w:r>
      <w:r w:rsidRPr="00E65BCD">
        <w:rPr>
          <w:rStyle w:val="StyleUnderline"/>
        </w:rPr>
        <w:t xml:space="preserve">international areas in which </w:t>
      </w:r>
      <w:r w:rsidRPr="00E65BCD">
        <w:rPr>
          <w:rStyle w:val="Emphasis"/>
        </w:rPr>
        <w:t>no nation has a sovereign claim</w:t>
      </w:r>
      <w:r>
        <w:t>.”350 The history of the earth’s oceans is a progression from “</w:t>
      </w:r>
      <w:r w:rsidRPr="00E65BCD">
        <w:rPr>
          <w:rStyle w:val="StyleUnderline"/>
        </w:rPr>
        <w:t>the domain of</w:t>
      </w:r>
      <w:r>
        <w:rPr>
          <w:rStyle w:val="StyleUnderline"/>
        </w:rPr>
        <w:t xml:space="preserve"> </w:t>
      </w:r>
      <w:r w:rsidRPr="00E65BCD">
        <w:rPr>
          <w:rStyle w:val="StyleUnderline"/>
        </w:rPr>
        <w:t>conquering armadas and privateers, when good legal title required as little</w:t>
      </w:r>
      <w:r>
        <w:rPr>
          <w:rStyle w:val="StyleUnderline"/>
        </w:rPr>
        <w:t xml:space="preserve"> </w:t>
      </w:r>
      <w:r w:rsidRPr="00E65BCD">
        <w:rPr>
          <w:rStyle w:val="StyleUnderline"/>
        </w:rPr>
        <w:t>as arbitrary lines drawn on a map</w:t>
      </w:r>
      <w:r>
        <w:t xml:space="preserve">,” </w:t>
      </w:r>
      <w:r w:rsidRPr="00E65BCD">
        <w:rPr>
          <w:rStyle w:val="StyleUnderline"/>
        </w:rPr>
        <w:t>to the concept of a “free sea” open to</w:t>
      </w:r>
      <w:r>
        <w:rPr>
          <w:rStyle w:val="StyleUnderline"/>
        </w:rPr>
        <w:t xml:space="preserve"> </w:t>
      </w:r>
      <w:r w:rsidRPr="00E65BCD">
        <w:rPr>
          <w:rStyle w:val="StyleUnderline"/>
        </w:rPr>
        <w:t>all countries, where no single country could “obstruct the use of that</w:t>
      </w:r>
      <w:r>
        <w:rPr>
          <w:rStyle w:val="StyleUnderline"/>
        </w:rPr>
        <w:t xml:space="preserve"> </w:t>
      </w:r>
      <w:r w:rsidRPr="00E65BCD">
        <w:rPr>
          <w:rStyle w:val="StyleUnderline"/>
        </w:rPr>
        <w:t>privilege.”</w:t>
      </w:r>
      <w:r>
        <w:t xml:space="preserve">351 </w:t>
      </w:r>
      <w:r w:rsidRPr="00E65BCD">
        <w:rPr>
          <w:rStyle w:val="Emphasis"/>
        </w:rPr>
        <w:t xml:space="preserve">International </w:t>
      </w:r>
      <w:r w:rsidRPr="004D5A0D">
        <w:rPr>
          <w:rStyle w:val="Emphasis"/>
          <w:highlight w:val="cyan"/>
        </w:rPr>
        <w:t>space law built on that history of open passage and “free sea</w:t>
      </w:r>
      <w:r w:rsidRPr="00E65BCD">
        <w:rPr>
          <w:rStyle w:val="Emphasis"/>
        </w:rPr>
        <w:t>.”</w:t>
      </w:r>
      <w:r>
        <w:t xml:space="preserve">352 The roots of the idea of granting non-space faring nations right of access can also be found in </w:t>
      </w:r>
      <w:r w:rsidRPr="00E65BCD">
        <w:rPr>
          <w:rStyle w:val="StyleUnderline"/>
        </w:rPr>
        <w:t>the</w:t>
      </w:r>
      <w:r>
        <w:t xml:space="preserve"> 1958 </w:t>
      </w:r>
      <w:r w:rsidRPr="00E65BCD">
        <w:rPr>
          <w:rStyle w:val="StyleUnderline"/>
        </w:rPr>
        <w:t>Geneva Convention</w:t>
      </w:r>
      <w:r>
        <w:t xml:space="preserve"> on the High Seas, which grant</w:t>
      </w:r>
      <w:r w:rsidRPr="00E65BCD">
        <w:rPr>
          <w:rStyle w:val="StyleUnderline"/>
        </w:rPr>
        <w:t>ed “landlocked states the right to sail the</w:t>
      </w:r>
      <w:r>
        <w:rPr>
          <w:rStyle w:val="StyleUnderline"/>
        </w:rPr>
        <w:t xml:space="preserve"> </w:t>
      </w:r>
      <w:r w:rsidRPr="00E65BCD">
        <w:rPr>
          <w:rStyle w:val="StyleUnderline"/>
        </w:rPr>
        <w:t>oceans by requiring their coastal neighbo</w:t>
      </w:r>
      <w:r>
        <w:t xml:space="preserve">rs to grant free passage over land and through territorial waters.”353 </w:t>
      </w:r>
      <w:r w:rsidRPr="00E65BCD">
        <w:rPr>
          <w:rStyle w:val="StyleUnderline"/>
        </w:rPr>
        <w:t>The legal framework of UNCLOS</w:t>
      </w:r>
      <w:r>
        <w:rPr>
          <w:rStyle w:val="StyleUnderline"/>
        </w:rPr>
        <w:t xml:space="preserve"> </w:t>
      </w:r>
      <w:r w:rsidRPr="00E65BCD">
        <w:rPr>
          <w:rStyle w:val="StyleUnderline"/>
        </w:rPr>
        <w:t>united “a broad spectrum of national and private interests into a shared</w:t>
      </w:r>
      <w:r>
        <w:rPr>
          <w:rStyle w:val="StyleUnderline"/>
        </w:rPr>
        <w:t xml:space="preserve"> </w:t>
      </w:r>
      <w:r w:rsidRPr="00E65BCD">
        <w:rPr>
          <w:rStyle w:val="StyleUnderline"/>
        </w:rPr>
        <w:t>agreement on the possession and usage of a seemingly borderless area of</w:t>
      </w:r>
      <w:r>
        <w:rPr>
          <w:rStyle w:val="StyleUnderline"/>
        </w:rPr>
        <w:t xml:space="preserve"> </w:t>
      </w:r>
      <w:r w:rsidRPr="00E65BCD">
        <w:rPr>
          <w:rStyle w:val="StyleUnderline"/>
        </w:rPr>
        <w:t xml:space="preserve">the global commons,” </w:t>
      </w:r>
      <w:r w:rsidRPr="004D5A0D">
        <w:rPr>
          <w:rStyle w:val="Emphasis"/>
          <w:highlight w:val="cyan"/>
        </w:rPr>
        <w:t>setting another useful precedent for outer space</w:t>
      </w:r>
      <w:r>
        <w:t>.354 However, UNCLOS, as a model, is impractical in “the vast reaches of outer space”—space is simply too vast and unlimited.355</w:t>
      </w:r>
    </w:p>
    <w:p w14:paraId="6263D955" w14:textId="77777777" w:rsidR="002A6FB7" w:rsidRPr="002A6FB7" w:rsidRDefault="002A6FB7" w:rsidP="002A6FB7">
      <w:pPr>
        <w:keepNext/>
        <w:keepLines/>
        <w:spacing w:before="40" w:after="0"/>
        <w:outlineLvl w:val="3"/>
        <w:rPr>
          <w:rFonts w:eastAsia="MS Gothic"/>
          <w:b/>
          <w:iCs/>
          <w:sz w:val="26"/>
        </w:rPr>
      </w:pPr>
      <w:r w:rsidRPr="002A6FB7">
        <w:rPr>
          <w:rFonts w:eastAsia="MS Gothic"/>
          <w:b/>
          <w:iCs/>
          <w:sz w:val="26"/>
        </w:rPr>
        <w:t xml:space="preserve">New turbines lead to invasive species – collapse </w:t>
      </w:r>
      <w:r w:rsidRPr="002A6FB7">
        <w:rPr>
          <w:rFonts w:eastAsia="MS Gothic"/>
          <w:b/>
          <w:iCs/>
          <w:sz w:val="26"/>
          <w:u w:val="single"/>
        </w:rPr>
        <w:t>global</w:t>
      </w:r>
      <w:r w:rsidRPr="002A6FB7">
        <w:rPr>
          <w:rFonts w:eastAsia="MS Gothic"/>
          <w:b/>
          <w:iCs/>
          <w:sz w:val="26"/>
        </w:rPr>
        <w:t xml:space="preserve"> biodiversity</w:t>
      </w:r>
    </w:p>
    <w:p w14:paraId="2B958F29" w14:textId="77777777" w:rsidR="002A6FB7" w:rsidRPr="002A6FB7" w:rsidRDefault="002A6FB7" w:rsidP="002A6FB7">
      <w:pPr>
        <w:rPr>
          <w:rFonts w:eastAsia="Cambria"/>
        </w:rPr>
      </w:pPr>
      <w:proofErr w:type="spellStart"/>
      <w:r w:rsidRPr="002A6FB7">
        <w:rPr>
          <w:rFonts w:eastAsia="Cambria"/>
          <w:b/>
          <w:bCs/>
          <w:sz w:val="26"/>
        </w:rPr>
        <w:t>Langhamer</w:t>
      </w:r>
      <w:proofErr w:type="spellEnd"/>
      <w:r w:rsidRPr="002A6FB7">
        <w:rPr>
          <w:rFonts w:eastAsia="Cambria"/>
          <w:b/>
          <w:bCs/>
          <w:sz w:val="26"/>
        </w:rPr>
        <w:t xml:space="preserve"> 12</w:t>
      </w:r>
      <w:r w:rsidRPr="002A6FB7">
        <w:rPr>
          <w:rFonts w:eastAsia="Cambria"/>
        </w:rPr>
        <w:t xml:space="preserve"> – Research Professor @ Norwegian University of Science and Technology</w:t>
      </w:r>
    </w:p>
    <w:p w14:paraId="23A1E659" w14:textId="77777777" w:rsidR="002A6FB7" w:rsidRPr="002A6FB7" w:rsidRDefault="002A6FB7" w:rsidP="002A6FB7">
      <w:pPr>
        <w:rPr>
          <w:rFonts w:eastAsia="Cambria"/>
        </w:rPr>
      </w:pPr>
      <w:r w:rsidRPr="002A6FB7">
        <w:rPr>
          <w:rFonts w:eastAsia="Cambria"/>
        </w:rPr>
        <w:t xml:space="preserve">(Olivia, “Artificial Reef Effect in relation to Offshore Renewable Energy Conversion: State of the Art,” The Scientific World Journal, </w:t>
      </w:r>
      <w:proofErr w:type="spellStart"/>
      <w:r w:rsidRPr="002A6FB7">
        <w:rPr>
          <w:rFonts w:eastAsia="Cambria"/>
        </w:rPr>
        <w:t>doi</w:t>
      </w:r>
      <w:proofErr w:type="spellEnd"/>
      <w:r w:rsidRPr="002A6FB7">
        <w:rPr>
          <w:rFonts w:eastAsia="Cambria"/>
        </w:rPr>
        <w:t>:  10.1100/2012/386713)//BB</w:t>
      </w:r>
    </w:p>
    <w:p w14:paraId="150E9EA1" w14:textId="77777777" w:rsidR="002A6FB7" w:rsidRPr="002A6FB7" w:rsidRDefault="002A6FB7" w:rsidP="002A6FB7">
      <w:pPr>
        <w:rPr>
          <w:rFonts w:eastAsia="Cambria"/>
          <w:u w:val="single"/>
        </w:rPr>
      </w:pPr>
      <w:r w:rsidRPr="002A6FB7">
        <w:rPr>
          <w:rFonts w:eastAsia="Cambria"/>
          <w:u w:val="single"/>
        </w:rPr>
        <w:t>One mitigating effect of offshore renewable energy on the local biodiversity may occur due to colonization by invasive species</w:t>
      </w:r>
      <w:r w:rsidRPr="002A6FB7">
        <w:rPr>
          <w:rFonts w:eastAsia="Cambria"/>
        </w:rPr>
        <w:t xml:space="preserve">. Ever since international shipping started, marine organisms have been distributed all over the world by ballast water or as fouling on boat hulls. This </w:t>
      </w:r>
      <w:r w:rsidRPr="002A6FB7">
        <w:rPr>
          <w:rFonts w:eastAsia="Cambria"/>
          <w:u w:val="single"/>
        </w:rPr>
        <w:t xml:space="preserve">introduction of </w:t>
      </w:r>
      <w:r w:rsidRPr="002A6FB7">
        <w:rPr>
          <w:rFonts w:eastAsia="Cambria"/>
          <w:highlight w:val="yellow"/>
          <w:u w:val="single"/>
        </w:rPr>
        <w:t>alien species</w:t>
      </w:r>
      <w:r w:rsidRPr="002A6FB7">
        <w:rPr>
          <w:rFonts w:eastAsia="Cambria"/>
          <w:u w:val="single"/>
        </w:rPr>
        <w:t xml:space="preserve"> has dramatic ecological effects</w:t>
      </w:r>
      <w:r w:rsidRPr="002A6FB7">
        <w:rPr>
          <w:rFonts w:eastAsia="Cambria"/>
        </w:rPr>
        <w:t xml:space="preserve">, since </w:t>
      </w:r>
      <w:r w:rsidRPr="002A6FB7">
        <w:rPr>
          <w:rFonts w:eastAsia="Cambria"/>
          <w:b/>
          <w:iCs/>
          <w:u w:val="single"/>
        </w:rPr>
        <w:t xml:space="preserve">it </w:t>
      </w:r>
      <w:r w:rsidRPr="002A6FB7">
        <w:rPr>
          <w:rFonts w:eastAsia="Cambria"/>
          <w:b/>
          <w:iCs/>
          <w:highlight w:val="yellow"/>
          <w:u w:val="single"/>
        </w:rPr>
        <w:t>can be a threat to global biod</w:t>
      </w:r>
      <w:r w:rsidRPr="002A6FB7">
        <w:rPr>
          <w:rFonts w:eastAsia="Cambria"/>
          <w:b/>
          <w:iCs/>
          <w:u w:val="single"/>
        </w:rPr>
        <w:t>iversity</w:t>
      </w:r>
      <w:r w:rsidRPr="002A6FB7">
        <w:rPr>
          <w:rFonts w:eastAsia="Cambria"/>
        </w:rPr>
        <w:t xml:space="preserve"> [52, 53] </w:t>
      </w:r>
      <w:r w:rsidRPr="002A6FB7">
        <w:rPr>
          <w:rFonts w:eastAsia="Cambria"/>
          <w:highlight w:val="yellow"/>
          <w:u w:val="single"/>
        </w:rPr>
        <w:t>and lead to</w:t>
      </w:r>
      <w:r w:rsidRPr="002A6FB7">
        <w:rPr>
          <w:rFonts w:eastAsia="Cambria"/>
          <w:u w:val="single"/>
        </w:rPr>
        <w:t xml:space="preserve"> </w:t>
      </w:r>
      <w:r w:rsidRPr="002A6FB7">
        <w:rPr>
          <w:rFonts w:eastAsia="Cambria"/>
        </w:rPr>
        <w:t>local</w:t>
      </w:r>
      <w:r w:rsidRPr="002A6FB7">
        <w:rPr>
          <w:rFonts w:eastAsia="Cambria"/>
          <w:u w:val="single"/>
        </w:rPr>
        <w:t xml:space="preserve"> </w:t>
      </w:r>
      <w:r w:rsidRPr="002A6FB7">
        <w:rPr>
          <w:rFonts w:eastAsia="Cambria"/>
          <w:highlight w:val="yellow"/>
          <w:u w:val="single"/>
        </w:rPr>
        <w:t>extinctions and fishery collapses</w:t>
      </w:r>
      <w:r w:rsidRPr="002A6FB7">
        <w:rPr>
          <w:rFonts w:eastAsia="Cambria"/>
        </w:rPr>
        <w:t xml:space="preserve"> [53]. </w:t>
      </w:r>
      <w:r w:rsidRPr="002A6FB7">
        <w:rPr>
          <w:rFonts w:eastAsia="Cambria"/>
          <w:u w:val="single"/>
        </w:rPr>
        <w:t xml:space="preserve">Artificial hard substrates offer habitats for </w:t>
      </w:r>
      <w:proofErr w:type="gramStart"/>
      <w:r w:rsidRPr="002A6FB7">
        <w:rPr>
          <w:rFonts w:eastAsia="Cambria"/>
        </w:rPr>
        <w:t>a large number of</w:t>
      </w:r>
      <w:proofErr w:type="gramEnd"/>
      <w:r w:rsidRPr="002A6FB7">
        <w:rPr>
          <w:rFonts w:eastAsia="Cambria"/>
        </w:rPr>
        <w:t xml:space="preserve"> </w:t>
      </w:r>
      <w:r w:rsidRPr="002A6FB7">
        <w:rPr>
          <w:rFonts w:eastAsia="Cambria"/>
          <w:u w:val="single"/>
        </w:rPr>
        <w:t>invasive species</w:t>
      </w:r>
      <w:r w:rsidRPr="002A6FB7">
        <w:rPr>
          <w:rFonts w:eastAsia="Cambria"/>
        </w:rPr>
        <w:t xml:space="preserve"> normally attached to rocky reefs [54]. In general, artificial structures do not host </w:t>
      </w:r>
      <w:proofErr w:type="gramStart"/>
      <w:r w:rsidRPr="002A6FB7">
        <w:rPr>
          <w:rFonts w:eastAsia="Cambria"/>
        </w:rPr>
        <w:t>exactly the same</w:t>
      </w:r>
      <w:proofErr w:type="gramEnd"/>
      <w:r w:rsidRPr="002A6FB7">
        <w:rPr>
          <w:rFonts w:eastAsia="Cambria"/>
        </w:rPr>
        <w:t xml:space="preserve"> species as a natural hard substrate [55, 56]. </w:t>
      </w:r>
      <w:r w:rsidRPr="002A6FB7">
        <w:rPr>
          <w:rFonts w:eastAsia="Cambria"/>
          <w:u w:val="single"/>
        </w:rPr>
        <w:t xml:space="preserve">The installation of </w:t>
      </w:r>
      <w:r w:rsidRPr="002A6FB7">
        <w:rPr>
          <w:rFonts w:eastAsia="Cambria"/>
          <w:highlight w:val="yellow"/>
          <w:u w:val="single"/>
        </w:rPr>
        <w:t>offshore renewable</w:t>
      </w:r>
      <w:r w:rsidRPr="002A6FB7">
        <w:rPr>
          <w:rFonts w:eastAsia="Cambria"/>
          <w:u w:val="single"/>
        </w:rPr>
        <w:t xml:space="preserve"> energy </w:t>
      </w:r>
      <w:r w:rsidRPr="002A6FB7">
        <w:rPr>
          <w:rFonts w:eastAsia="Cambria"/>
          <w:highlight w:val="yellow"/>
          <w:u w:val="single"/>
        </w:rPr>
        <w:t>parks</w:t>
      </w:r>
      <w:r w:rsidRPr="002A6FB7">
        <w:rPr>
          <w:rFonts w:eastAsia="Cambria"/>
        </w:rPr>
        <w:t xml:space="preserve"> may not only introduce hard substrata in otherwise sandy-dominated </w:t>
      </w:r>
      <w:proofErr w:type="gramStart"/>
      <w:r w:rsidRPr="002A6FB7">
        <w:rPr>
          <w:rFonts w:eastAsia="Cambria"/>
        </w:rPr>
        <w:t>bottoms, but</w:t>
      </w:r>
      <w:proofErr w:type="gramEnd"/>
      <w:r w:rsidRPr="002A6FB7">
        <w:rPr>
          <w:rFonts w:eastAsia="Cambria"/>
        </w:rPr>
        <w:t xml:space="preserve"> </w:t>
      </w:r>
      <w:r w:rsidRPr="002A6FB7">
        <w:rPr>
          <w:rFonts w:eastAsia="Cambria"/>
          <w:u w:val="single"/>
        </w:rPr>
        <w:t>can</w:t>
      </w:r>
      <w:r w:rsidRPr="002A6FB7">
        <w:rPr>
          <w:rFonts w:eastAsia="Cambria"/>
        </w:rPr>
        <w:t xml:space="preserve"> also </w:t>
      </w:r>
      <w:r w:rsidRPr="002A6FB7">
        <w:rPr>
          <w:rFonts w:eastAsia="Cambria"/>
          <w:highlight w:val="yellow"/>
          <w:u w:val="single"/>
        </w:rPr>
        <w:t>provide new habitats</w:t>
      </w:r>
      <w:r w:rsidRPr="002A6FB7">
        <w:rPr>
          <w:rFonts w:eastAsia="Cambria"/>
          <w:u w:val="single"/>
        </w:rPr>
        <w:t xml:space="preserve"> </w:t>
      </w:r>
      <w:r w:rsidRPr="002A6FB7">
        <w:rPr>
          <w:rFonts w:eastAsia="Cambria"/>
          <w:highlight w:val="yellow"/>
          <w:u w:val="single"/>
        </w:rPr>
        <w:t>for invasive species</w:t>
      </w:r>
      <w:r w:rsidRPr="002A6FB7">
        <w:rPr>
          <w:rFonts w:eastAsia="Cambria"/>
          <w:u w:val="single"/>
        </w:rPr>
        <w:t>.</w:t>
      </w:r>
      <w:r w:rsidRPr="002A6FB7">
        <w:rPr>
          <w:rFonts w:eastAsia="Cambria"/>
        </w:rPr>
        <w:t xml:space="preserve"> Different hydrodynamics, such as more shelter due to new structures may lead to colonization of organisms very different to those on nearby hard substrates and thereby establish and spread nonindigenous species [57</w:t>
      </w:r>
      <w:r w:rsidRPr="002A6FB7">
        <w:rPr>
          <w:rFonts w:eastAsia="Cambria"/>
          <w:u w:val="single"/>
        </w:rPr>
        <w:t xml:space="preserve">]. </w:t>
      </w:r>
      <w:r w:rsidRPr="002A6FB7">
        <w:rPr>
          <w:rFonts w:eastAsia="Cambria"/>
          <w:highlight w:val="yellow"/>
          <w:u w:val="single"/>
        </w:rPr>
        <w:t>On wind</w:t>
      </w:r>
      <w:r w:rsidRPr="002A6FB7">
        <w:rPr>
          <w:rFonts w:eastAsia="Cambria"/>
          <w:u w:val="single"/>
        </w:rPr>
        <w:t xml:space="preserve"> turbine </w:t>
      </w:r>
      <w:r w:rsidRPr="002A6FB7">
        <w:rPr>
          <w:rFonts w:eastAsia="Cambria"/>
          <w:highlight w:val="yellow"/>
          <w:u w:val="single"/>
        </w:rPr>
        <w:t>constructions</w:t>
      </w:r>
      <w:r w:rsidRPr="002A6FB7">
        <w:rPr>
          <w:rFonts w:eastAsia="Cambria"/>
          <w:u w:val="single"/>
        </w:rPr>
        <w:t xml:space="preserve"> in the North Sea and in the Baltic Sea the </w:t>
      </w:r>
      <w:r w:rsidRPr="002A6FB7">
        <w:rPr>
          <w:rFonts w:eastAsia="Cambria"/>
          <w:highlight w:val="yellow"/>
          <w:u w:val="single"/>
        </w:rPr>
        <w:t>presence of alien species has been recorded</w:t>
      </w:r>
      <w:r w:rsidRPr="002A6FB7">
        <w:rPr>
          <w:rFonts w:eastAsia="Cambria"/>
        </w:rPr>
        <w:t xml:space="preserve"> [58–60] </w:t>
      </w:r>
      <w:r w:rsidRPr="002A6FB7">
        <w:rPr>
          <w:rFonts w:eastAsia="Cambria"/>
          <w:highlight w:val="yellow"/>
          <w:u w:val="single"/>
        </w:rPr>
        <w:t>and may provide stepping-stones for spread</w:t>
      </w:r>
      <w:r w:rsidRPr="002A6FB7">
        <w:rPr>
          <w:rFonts w:eastAsia="Cambria"/>
          <w:u w:val="single"/>
        </w:rPr>
        <w:t>, which could facilitate the establishment of the new taxa in the recipient region.</w:t>
      </w:r>
    </w:p>
    <w:p w14:paraId="6CE8461A" w14:textId="77777777" w:rsidR="002A6FB7" w:rsidRPr="002A6FB7" w:rsidRDefault="002A6FB7" w:rsidP="002A6FB7">
      <w:pPr>
        <w:pStyle w:val="Heading4"/>
        <w:rPr>
          <w:rFonts w:cs="Times New Roman"/>
        </w:rPr>
      </w:pPr>
      <w:proofErr w:type="spellStart"/>
      <w:r w:rsidRPr="002A6FB7">
        <w:rPr>
          <w:rFonts w:cs="Times New Roman"/>
        </w:rPr>
        <w:t>BioD</w:t>
      </w:r>
      <w:proofErr w:type="spellEnd"/>
      <w:r w:rsidRPr="002A6FB7">
        <w:rPr>
          <w:rFonts w:cs="Times New Roman"/>
        </w:rPr>
        <w:t xml:space="preserve"> loss causes extinction and turns everything</w:t>
      </w:r>
    </w:p>
    <w:p w14:paraId="25D63574" w14:textId="77777777" w:rsidR="002A6FB7" w:rsidRPr="002A6FB7" w:rsidRDefault="002A6FB7" w:rsidP="002A6FB7">
      <w:r w:rsidRPr="002A6FB7">
        <w:rPr>
          <w:rStyle w:val="Style13ptBold"/>
        </w:rPr>
        <w:t>Torres 16</w:t>
      </w:r>
      <w:r w:rsidRPr="002A6FB7">
        <w:t xml:space="preserve"> (Phil, founder of the X-Risks Institute, an affiliate scholar at the Institute for Ethics and Emerging Technologies, and the author of The End: What Science and Religion Tell Us About the Apocalypse, "Biodiversity loss: An existential risk comparable to climate change," Bulletin of Atomic Scientists, 4/11, http://thebulletin.org/biodiversity-loss-existential-risk-comparable-climate-change9329)</w:t>
      </w:r>
    </w:p>
    <w:p w14:paraId="3D28B2F2" w14:textId="1461C255" w:rsidR="002A6FB7" w:rsidRPr="002A6FB7" w:rsidRDefault="002A6FB7" w:rsidP="002A6FB7">
      <w:pPr>
        <w:rPr>
          <w:rStyle w:val="StyleUnderline"/>
          <w:u w:val="none"/>
        </w:rPr>
      </w:pPr>
      <w:r w:rsidRPr="002A6FB7">
        <w:rPr>
          <w:sz w:val="16"/>
        </w:rPr>
        <w:t xml:space="preserve">But </w:t>
      </w:r>
      <w:r w:rsidRPr="002A6FB7">
        <w:rPr>
          <w:rStyle w:val="StyleUnderline"/>
        </w:rPr>
        <w:t>there is another existential threat</w:t>
      </w:r>
      <w:r w:rsidRPr="002A6FB7">
        <w:rPr>
          <w:sz w:val="16"/>
        </w:rPr>
        <w:t xml:space="preserve"> that the Bulletin </w:t>
      </w:r>
      <w:r w:rsidRPr="002A6FB7">
        <w:rPr>
          <w:rStyle w:val="StyleUnderline"/>
        </w:rPr>
        <w:t>overlooked</w:t>
      </w:r>
      <w:r w:rsidRPr="002A6FB7">
        <w:rPr>
          <w:sz w:val="16"/>
        </w:rPr>
        <w:t xml:space="preserve"> in its Doomsday Clock announcement: </w:t>
      </w:r>
      <w:r w:rsidRPr="002A6FB7">
        <w:rPr>
          <w:rStyle w:val="Emphasis"/>
        </w:rPr>
        <w:t>biodiversity loss</w:t>
      </w:r>
      <w:r w:rsidRPr="002A6FB7">
        <w:rPr>
          <w:sz w:val="16"/>
        </w:rPr>
        <w:t xml:space="preserve">. This phenomenon is often identified as one of the many consequences of climate change, and this is of course correct. But biodiversity loss is also a contributing factor behind climate change. For example, deforestation in the Amazon rainforest and elsewhere reduces the amount of carbon dioxide removed from the atmosphere by plants, a natural process that mitigates the effects of climate change. </w:t>
      </w:r>
      <w:proofErr w:type="gramStart"/>
      <w:r w:rsidRPr="002A6FB7">
        <w:rPr>
          <w:sz w:val="16"/>
        </w:rPr>
        <w:t>So</w:t>
      </w:r>
      <w:proofErr w:type="gramEnd"/>
      <w:r w:rsidRPr="002A6FB7">
        <w:rPr>
          <w:sz w:val="16"/>
        </w:rPr>
        <w:t xml:space="preserve"> the causal relation between climate change and biodiversity loss is bidirectional. 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sidRPr="002A6FB7">
        <w:rPr>
          <w:sz w:val="16"/>
        </w:rPr>
        <w:t>All of</w:t>
      </w:r>
      <w:proofErr w:type="gramEnd"/>
      <w:r w:rsidRPr="002A6FB7">
        <w:rPr>
          <w:sz w:val="16"/>
        </w:rPr>
        <w:t xml:space="preserve"> these phenomena have a direct impact on the health of the biosphere, and all would conceivably persist even if the problem of climate change were somehow immediately solved. Such considerations warrant decoupling biodiversity loss from climate </w:t>
      </w:r>
      <w:proofErr w:type="gramStart"/>
      <w:r w:rsidRPr="002A6FB7">
        <w:rPr>
          <w:sz w:val="16"/>
        </w:rPr>
        <w:t>change, because</w:t>
      </w:r>
      <w:proofErr w:type="gramEnd"/>
      <w:r w:rsidRPr="002A6FB7">
        <w:rPr>
          <w:sz w:val="16"/>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 The sixth extinction. </w:t>
      </w:r>
      <w:r w:rsidRPr="002A6FB7">
        <w:rPr>
          <w:rStyle w:val="StyleUnderline"/>
        </w:rPr>
        <w:t xml:space="preserve">The </w:t>
      </w:r>
      <w:r w:rsidRPr="002A6FB7">
        <w:rPr>
          <w:rStyle w:val="StyleUnderline"/>
          <w:highlight w:val="cyan"/>
        </w:rPr>
        <w:t>repercussions</w:t>
      </w:r>
      <w:r w:rsidRPr="002A6FB7">
        <w:rPr>
          <w:rStyle w:val="StyleUnderline"/>
        </w:rPr>
        <w:t xml:space="preserve"> of </w:t>
      </w:r>
      <w:r w:rsidRPr="002A6FB7">
        <w:rPr>
          <w:rStyle w:val="StyleUnderline"/>
          <w:highlight w:val="cyan"/>
        </w:rPr>
        <w:t>biod</w:t>
      </w:r>
      <w:r w:rsidRPr="002A6FB7">
        <w:rPr>
          <w:rStyle w:val="StyleUnderline"/>
        </w:rPr>
        <w:t xml:space="preserve">iversity </w:t>
      </w:r>
      <w:r w:rsidRPr="002A6FB7">
        <w:rPr>
          <w:rStyle w:val="StyleUnderline"/>
          <w:highlight w:val="cyan"/>
        </w:rPr>
        <w:t>loss</w:t>
      </w:r>
      <w:r w:rsidRPr="002A6FB7">
        <w:rPr>
          <w:rStyle w:val="StyleUnderline"/>
        </w:rPr>
        <w:t xml:space="preserve"> </w:t>
      </w:r>
      <w:r w:rsidRPr="002A6FB7">
        <w:rPr>
          <w:rStyle w:val="StyleUnderline"/>
          <w:highlight w:val="cyan"/>
        </w:rPr>
        <w:t>are</w:t>
      </w:r>
      <w:r w:rsidRPr="002A6FB7">
        <w:rPr>
          <w:rStyle w:val="StyleUnderline"/>
        </w:rPr>
        <w:t xml:space="preserve"> </w:t>
      </w:r>
      <w:r w:rsidRPr="002A6FB7">
        <w:rPr>
          <w:rStyle w:val="Emphasis"/>
        </w:rPr>
        <w:t xml:space="preserve">potentially </w:t>
      </w:r>
      <w:r w:rsidRPr="002A6FB7">
        <w:rPr>
          <w:rStyle w:val="Emphasis"/>
          <w:highlight w:val="cyan"/>
        </w:rPr>
        <w:t>as severe</w:t>
      </w:r>
      <w:r w:rsidRPr="002A6FB7">
        <w:rPr>
          <w:rStyle w:val="StyleUnderline"/>
          <w:highlight w:val="cyan"/>
        </w:rPr>
        <w:t xml:space="preserve"> as</w:t>
      </w:r>
      <w:r w:rsidRPr="002A6FB7">
        <w:rPr>
          <w:rStyle w:val="StyleUnderline"/>
        </w:rPr>
        <w:t xml:space="preserve"> those anticipated from </w:t>
      </w:r>
      <w:r w:rsidRPr="002A6FB7">
        <w:rPr>
          <w:rStyle w:val="StyleUnderline"/>
          <w:highlight w:val="cyan"/>
        </w:rPr>
        <w:t>climate change, or</w:t>
      </w:r>
      <w:r w:rsidRPr="002A6FB7">
        <w:rPr>
          <w:rStyle w:val="StyleUnderline"/>
        </w:rPr>
        <w:t xml:space="preserve"> even a </w:t>
      </w:r>
      <w:r w:rsidRPr="002A6FB7">
        <w:rPr>
          <w:rStyle w:val="StyleUnderline"/>
          <w:highlight w:val="cyan"/>
        </w:rPr>
        <w:t>nuclear conflict</w:t>
      </w:r>
      <w:r w:rsidRPr="002A6FB7">
        <w:rPr>
          <w:sz w:val="16"/>
        </w:rPr>
        <w:t xml:space="preserve">. For example, according to a 2015 study published in Science Advances, </w:t>
      </w:r>
      <w:r w:rsidRPr="002A6FB7">
        <w:rPr>
          <w:rStyle w:val="StyleUnderline"/>
        </w:rPr>
        <w:t>the best available evidence reveals “an exceptionally rapid loss of biodiversity over the last few centuries, indicating that a sixth mass extinction is already under way</w:t>
      </w:r>
      <w:r w:rsidRPr="002A6FB7">
        <w:rPr>
          <w:sz w:val="16"/>
        </w:rPr>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w:t>
      </w:r>
      <w:r w:rsidRPr="002A6FB7">
        <w:rPr>
          <w:rStyle w:val="StyleUnderline"/>
        </w:rPr>
        <w:t>multiple studies have confirmed that wild populations around the world are dwindling and disappearing</w:t>
      </w:r>
      <w:r w:rsidRPr="002A6FB7">
        <w:rPr>
          <w:sz w:val="16"/>
        </w:rPr>
        <w:t xml:space="preserve"> at an alarming rate.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 study published in </w:t>
      </w:r>
      <w:proofErr w:type="gramStart"/>
      <w:r w:rsidRPr="002A6FB7">
        <w:rPr>
          <w:sz w:val="16"/>
        </w:rPr>
        <w:t>Science</w:t>
      </w:r>
      <w:proofErr w:type="gramEnd"/>
      <w:r w:rsidRPr="002A6FB7">
        <w:rPr>
          <w:sz w:val="16"/>
        </w:rPr>
        <w:t xml:space="preserve"> does precisely this: It projects past trends of marine biodiversity loss into the 21st century, concluding that, unless significant changes are made to patterns of human activity, there will be virtually no more wild-caught seafood by 2048. Catastrophic consequences for civilization. The consequences of this rapid pruning of the evolutionary tree of life extend beyond the obvious. </w:t>
      </w:r>
      <w:r w:rsidRPr="002A6FB7">
        <w:rPr>
          <w:rStyle w:val="StyleUnderline"/>
        </w:rPr>
        <w:t>There could be surprising effects of biodiversity loss that scientists are unable to fully anticipate in advance</w:t>
      </w:r>
      <w:r w:rsidRPr="002A6FB7">
        <w:rPr>
          <w:sz w:val="16"/>
        </w:rPr>
        <w:t xml:space="preserve">. For example, </w:t>
      </w:r>
      <w:r w:rsidRPr="002A6FB7">
        <w:rPr>
          <w:rStyle w:val="StyleUnderline"/>
        </w:rPr>
        <w:t>prior research has shown that localized ecosystems can undergo abrupt and irreversible shifts when they reach a tipping point.</w:t>
      </w:r>
      <w:r w:rsidRPr="002A6FB7">
        <w:rPr>
          <w:sz w:val="16"/>
        </w:rPr>
        <w:t xml:space="preserve"> According to a 2012 paper published in Nature, there are reasons for thinking that </w:t>
      </w:r>
      <w:r w:rsidRPr="002A6FB7">
        <w:rPr>
          <w:rStyle w:val="Emphasis"/>
          <w:highlight w:val="cyan"/>
        </w:rPr>
        <w:t>we may be approaching a tipping point</w:t>
      </w:r>
      <w:r w:rsidRPr="002A6FB7">
        <w:rPr>
          <w:sz w:val="16"/>
        </w:rPr>
        <w:t xml:space="preserve"> of this sort </w:t>
      </w:r>
      <w:r w:rsidRPr="002A6FB7">
        <w:rPr>
          <w:rStyle w:val="Emphasis"/>
          <w:highlight w:val="cyan"/>
        </w:rPr>
        <w:t>in the global ecosystem</w:t>
      </w:r>
      <w:r w:rsidRPr="002A6FB7">
        <w:rPr>
          <w:sz w:val="16"/>
        </w:rPr>
        <w:t xml:space="preserve">, </w:t>
      </w:r>
      <w:r w:rsidRPr="002A6FB7">
        <w:rPr>
          <w:rStyle w:val="Emphasis"/>
          <w:highlight w:val="cyan"/>
        </w:rPr>
        <w:t>beyond which</w:t>
      </w:r>
      <w:r w:rsidRPr="002A6FB7">
        <w:rPr>
          <w:rStyle w:val="Emphasis"/>
        </w:rPr>
        <w:t xml:space="preserve"> the </w:t>
      </w:r>
      <w:r w:rsidRPr="002A6FB7">
        <w:rPr>
          <w:rStyle w:val="Emphasis"/>
          <w:highlight w:val="cyan"/>
        </w:rPr>
        <w:t>consequences could be</w:t>
      </w:r>
      <w:r w:rsidRPr="002A6FB7">
        <w:rPr>
          <w:rStyle w:val="Emphasis"/>
        </w:rPr>
        <w:t xml:space="preserve"> </w:t>
      </w:r>
      <w:r w:rsidRPr="002A6FB7">
        <w:rPr>
          <w:rStyle w:val="Emphasis"/>
          <w:highlight w:val="cyan"/>
        </w:rPr>
        <w:t>catastrophic</w:t>
      </w:r>
      <w:r w:rsidRPr="002A6FB7">
        <w:rPr>
          <w:rStyle w:val="Emphasis"/>
        </w:rPr>
        <w:t xml:space="preserve"> for civilization</w:t>
      </w:r>
      <w:r w:rsidRPr="002A6FB7">
        <w:rPr>
          <w:sz w:val="16"/>
        </w:rPr>
        <w:t xml:space="preserve">. As the authors write, a planetary-scale transition could precipitate “substantial losses of ecosystem services required to sustain the human population.” An ecosystem service is any ecological process that benefits humanity, such as food production and crop pollination. </w:t>
      </w:r>
      <w:r w:rsidRPr="002A6FB7">
        <w:rPr>
          <w:rStyle w:val="StyleUnderline"/>
        </w:rPr>
        <w:t xml:space="preserve">If the global ecosystem were to cross a tipping point and substantial ecosystem services were lost, the results could be </w:t>
      </w:r>
      <w:r w:rsidRPr="002A6FB7">
        <w:rPr>
          <w:rStyle w:val="StyleUnderline"/>
          <w:highlight w:val="cyan"/>
        </w:rPr>
        <w:t>“</w:t>
      </w:r>
      <w:r w:rsidRPr="002A6FB7">
        <w:rPr>
          <w:rStyle w:val="Emphasis"/>
          <w:highlight w:val="cyan"/>
        </w:rPr>
        <w:t>widespread social unrest, economic instability, and loss of human life</w:t>
      </w:r>
      <w:r w:rsidRPr="002A6FB7">
        <w:rPr>
          <w:rStyle w:val="StyleUnderline"/>
          <w:highlight w:val="cyan"/>
        </w:rPr>
        <w:t>.</w:t>
      </w:r>
      <w:r w:rsidRPr="002A6FB7">
        <w:rPr>
          <w:sz w:val="16"/>
        </w:rPr>
        <w:t xml:space="preserve">” According to Missouri Botanical Garden ecologist Adam Smith, one of the paper’s co-authors, </w:t>
      </w:r>
      <w:r w:rsidRPr="002A6FB7">
        <w:rPr>
          <w:rStyle w:val="StyleUnderline"/>
        </w:rPr>
        <w:t>this could occur in a matter of decades</w:t>
      </w:r>
      <w:r w:rsidRPr="002A6FB7">
        <w:rPr>
          <w:sz w:val="16"/>
        </w:rPr>
        <w:t xml:space="preserve">—far more quickly than most of the expected consequences of climate change, yet equally destructive. </w:t>
      </w:r>
      <w:r w:rsidRPr="002A6FB7">
        <w:rPr>
          <w:rStyle w:val="StyleUnderline"/>
          <w:highlight w:val="cyan"/>
        </w:rPr>
        <w:t>Biodiversity</w:t>
      </w:r>
      <w:r w:rsidRPr="002A6FB7">
        <w:rPr>
          <w:rStyle w:val="StyleUnderline"/>
        </w:rPr>
        <w:t xml:space="preserve"> loss </w:t>
      </w:r>
      <w:r w:rsidRPr="002A6FB7">
        <w:rPr>
          <w:rStyle w:val="StyleUnderline"/>
          <w:highlight w:val="cyan"/>
        </w:rPr>
        <w:t xml:space="preserve">is a </w:t>
      </w:r>
      <w:r w:rsidRPr="002A6FB7">
        <w:rPr>
          <w:rStyle w:val="Emphasis"/>
          <w:highlight w:val="cyan"/>
        </w:rPr>
        <w:t>“threat multiplier</w:t>
      </w:r>
      <w:r w:rsidRPr="002A6FB7">
        <w:rPr>
          <w:rStyle w:val="StyleUnderline"/>
          <w:highlight w:val="cyan"/>
        </w:rPr>
        <w:t>” that</w:t>
      </w:r>
      <w:r w:rsidRPr="002A6FB7">
        <w:rPr>
          <w:rStyle w:val="StyleUnderline"/>
        </w:rPr>
        <w:t>, by pushing societies to the brink of collapse, will exacerbate existing conflicts and</w:t>
      </w:r>
      <w:r w:rsidRPr="002A6FB7">
        <w:rPr>
          <w:sz w:val="16"/>
        </w:rPr>
        <w:t xml:space="preserve"> introduce entirely new struggles between state and non-state actors. Indeed, it </w:t>
      </w:r>
      <w:r w:rsidRPr="002A6FB7">
        <w:rPr>
          <w:rStyle w:val="Emphasis"/>
        </w:rPr>
        <w:t xml:space="preserve">could even </w:t>
      </w:r>
      <w:r w:rsidRPr="002A6FB7">
        <w:rPr>
          <w:rStyle w:val="Emphasis"/>
          <w:highlight w:val="cyan"/>
        </w:rPr>
        <w:t>fuel the rise of terrorism</w:t>
      </w:r>
      <w:r w:rsidRPr="002A6FB7">
        <w:rPr>
          <w:sz w:val="16"/>
        </w:rPr>
        <w:t xml:space="preserve">.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 “in as little as three human lifetimes,” as the </w:t>
      </w:r>
      <w:proofErr w:type="gramStart"/>
      <w:r w:rsidRPr="002A6FB7">
        <w:rPr>
          <w:sz w:val="16"/>
        </w:rPr>
        <w:t>aforementioned 2012</w:t>
      </w:r>
      <w:proofErr w:type="gramEnd"/>
      <w:r w:rsidRPr="002A6FB7">
        <w:rPr>
          <w:sz w:val="16"/>
        </w:rPr>
        <w:t xml:space="preserve"> Nature paper notes. Furthermore, the widespread decline of biological populations could plausibly initiate a dramatic transformation of the global ecosystem on an even faster timescale: perhaps a single human lifetime. </w:t>
      </w:r>
      <w:r w:rsidRPr="002A6FB7">
        <w:rPr>
          <w:rStyle w:val="StyleUnderline"/>
        </w:rPr>
        <w:t xml:space="preserve">The unavoidable conclusion is that </w:t>
      </w:r>
      <w:r w:rsidRPr="002A6FB7">
        <w:rPr>
          <w:rStyle w:val="StyleUnderline"/>
          <w:highlight w:val="cyan"/>
        </w:rPr>
        <w:t xml:space="preserve">biodiversity loss </w:t>
      </w:r>
      <w:r w:rsidRPr="002A6FB7">
        <w:rPr>
          <w:rStyle w:val="Emphasis"/>
          <w:highlight w:val="cyan"/>
        </w:rPr>
        <w:t>constitutes an existential</w:t>
      </w:r>
      <w:r w:rsidRPr="002A6FB7">
        <w:rPr>
          <w:rStyle w:val="Emphasis"/>
        </w:rPr>
        <w:t xml:space="preserve"> </w:t>
      </w:r>
      <w:proofErr w:type="gramStart"/>
      <w:r w:rsidRPr="002A6FB7">
        <w:rPr>
          <w:rStyle w:val="Emphasis"/>
          <w:highlight w:val="cyan"/>
        </w:rPr>
        <w:t>threat</w:t>
      </w:r>
      <w:r w:rsidRPr="002A6FB7">
        <w:rPr>
          <w:sz w:val="16"/>
        </w:rPr>
        <w:t xml:space="preserve"> in its own right</w:t>
      </w:r>
      <w:proofErr w:type="gramEnd"/>
      <w:r w:rsidRPr="002A6FB7">
        <w:rPr>
          <w:sz w:val="16"/>
        </w:rPr>
        <w:t xml:space="preserve">. As such, it ought to be considered alongside climate change and nuclear weapons as </w:t>
      </w:r>
      <w:r w:rsidRPr="002A6FB7">
        <w:rPr>
          <w:rStyle w:val="Emphasis"/>
        </w:rPr>
        <w:t>one of the most significant contemporary risks to</w:t>
      </w:r>
      <w:r w:rsidRPr="002A6FB7">
        <w:rPr>
          <w:sz w:val="16"/>
        </w:rPr>
        <w:t xml:space="preserve"> human prosperity and </w:t>
      </w:r>
      <w:r w:rsidRPr="002A6FB7">
        <w:rPr>
          <w:rStyle w:val="Emphasis"/>
        </w:rPr>
        <w:t>survival</w:t>
      </w:r>
      <w:r w:rsidRPr="002A6FB7">
        <w:rPr>
          <w:sz w:val="16"/>
        </w:rPr>
        <w:t>.</w:t>
      </w:r>
    </w:p>
    <w:p w14:paraId="7D98A025" w14:textId="16A6C0C9" w:rsidR="008729A3" w:rsidRDefault="008729A3" w:rsidP="002A6FB7">
      <w:pPr>
        <w:pStyle w:val="Heading2"/>
        <w:rPr>
          <w:rFonts w:cs="Times New Roman"/>
        </w:rPr>
      </w:pPr>
      <w:r>
        <w:rPr>
          <w:rFonts w:cs="Times New Roman"/>
        </w:rPr>
        <w:t>OFF</w:t>
      </w:r>
    </w:p>
    <w:p w14:paraId="163E9CC3" w14:textId="3566116E" w:rsidR="008729A3" w:rsidRDefault="008729A3" w:rsidP="008729A3">
      <w:pPr>
        <w:pStyle w:val="Heading3"/>
      </w:pPr>
      <w:r>
        <w:t>NC – T</w:t>
      </w:r>
    </w:p>
    <w:p w14:paraId="27B76CFF" w14:textId="61C068A5" w:rsidR="008729A3" w:rsidRPr="00753766" w:rsidRDefault="008729A3" w:rsidP="008729A3">
      <w:pPr>
        <w:pStyle w:val="Heading4"/>
        <w:rPr>
          <w:rFonts w:cs="Arial"/>
        </w:rPr>
      </w:pPr>
      <w:r w:rsidRPr="00753766">
        <w:rPr>
          <w:rFonts w:cs="Arial"/>
        </w:rPr>
        <w:t xml:space="preserve">Interpretation: </w:t>
      </w:r>
      <w:r>
        <w:rPr>
          <w:rFonts w:cs="Arial"/>
        </w:rPr>
        <w:t>Restrictions on appropriation require bans on use, occupation, or any other means</w:t>
      </w:r>
    </w:p>
    <w:p w14:paraId="42DD49C7" w14:textId="77777777" w:rsidR="008729A3" w:rsidRPr="00753766" w:rsidRDefault="008729A3" w:rsidP="008729A3">
      <w:r w:rsidRPr="00753766">
        <w:rPr>
          <w:rStyle w:val="Style13ptBold"/>
        </w:rPr>
        <w:t>Babcock 19</w:t>
      </w:r>
      <w:r w:rsidRPr="00753766">
        <w:t xml:space="preserve"> Professor of Law, Georgetown University Law </w:t>
      </w:r>
      <w:proofErr w:type="spellStart"/>
      <w:r w:rsidRPr="00753766">
        <w:t>Cente</w:t>
      </w:r>
      <w:proofErr w:type="spellEnd"/>
      <w:r w:rsidRPr="00753766">
        <w:t>. Babcock, Hope M. "The Public Trust Doctrine, Outer Space, and the Global Commons: Time to Call Home ET." Syracuse L. Rev. 69 (2019): 191.</w:t>
      </w:r>
    </w:p>
    <w:p w14:paraId="3E643AA6" w14:textId="77777777" w:rsidR="008729A3" w:rsidRPr="00753766" w:rsidRDefault="008729A3" w:rsidP="008729A3">
      <w:r w:rsidRPr="00753766">
        <w:rPr>
          <w:rStyle w:val="Emphasis"/>
          <w:highlight w:val="cyan"/>
        </w:rPr>
        <w:t>Article II</w:t>
      </w:r>
      <w:r w:rsidRPr="00753766">
        <w:rPr>
          <w:rStyle w:val="Emphasis"/>
        </w:rPr>
        <w:t xml:space="preserve"> </w:t>
      </w:r>
      <w:r w:rsidRPr="00753766">
        <w:t xml:space="preserve">is one of those succeeding provisions that curtails “the freedom of use outlined in Article [I] by declaring that </w:t>
      </w:r>
      <w:r w:rsidRPr="00753766">
        <w:rPr>
          <w:rStyle w:val="StyleUnderline"/>
          <w:highlight w:val="cyan"/>
        </w:rPr>
        <w:t>outer space</w:t>
      </w:r>
      <w:r w:rsidRPr="00753766">
        <w:t>, including the [m]</w:t>
      </w:r>
      <w:proofErr w:type="spellStart"/>
      <w:r w:rsidRPr="00753766">
        <w:t>oon</w:t>
      </w:r>
      <w:proofErr w:type="spellEnd"/>
      <w:r w:rsidRPr="00753766">
        <w:t xml:space="preserve"> and other celestial bodies, </w:t>
      </w:r>
      <w:r w:rsidRPr="00753766">
        <w:rPr>
          <w:rStyle w:val="StyleUnderline"/>
          <w:highlight w:val="cyan"/>
        </w:rPr>
        <w:t xml:space="preserve">is not subject to </w:t>
      </w:r>
      <w:r w:rsidRPr="00753766">
        <w:rPr>
          <w:rStyle w:val="Emphasis"/>
          <w:highlight w:val="cyan"/>
        </w:rPr>
        <w:t>national appropriation</w:t>
      </w:r>
      <w:r w:rsidRPr="00753766">
        <w:t xml:space="preserve">.”147 It flatly </w:t>
      </w:r>
      <w:r w:rsidRPr="008729A3">
        <w:rPr>
          <w:rStyle w:val="StyleUnderline"/>
          <w:highlight w:val="cyan"/>
        </w:rPr>
        <w:t>prohibits national appropriation</w:t>
      </w:r>
      <w:r w:rsidRPr="00753766">
        <w:t xml:space="preserve"> of any celestial body in outer space “</w:t>
      </w:r>
      <w:r w:rsidRPr="00753766">
        <w:rPr>
          <w:rStyle w:val="StyleUnderline"/>
          <w:highlight w:val="cyan"/>
        </w:rPr>
        <w:t>by means of use or occupation</w:t>
      </w:r>
      <w:r w:rsidRPr="00753766">
        <w:rPr>
          <w:rStyle w:val="StyleUnderline"/>
        </w:rPr>
        <w:t xml:space="preserve">, </w:t>
      </w:r>
      <w:r w:rsidRPr="008729A3">
        <w:rPr>
          <w:rStyle w:val="StyleUnderline"/>
          <w:highlight w:val="cyan"/>
        </w:rPr>
        <w:t>or by any other means</w:t>
      </w:r>
      <w:r w:rsidRPr="00753766">
        <w:t>.”148 However, “</w:t>
      </w:r>
      <w:r w:rsidRPr="00753766">
        <w:rPr>
          <w:rStyle w:val="StyleUnderline"/>
        </w:rPr>
        <w:t>many types of ‘</w:t>
      </w:r>
      <w:r w:rsidRPr="00753766">
        <w:rPr>
          <w:rStyle w:val="StyleUnderline"/>
          <w:highlight w:val="cyan"/>
        </w:rPr>
        <w:t>use’ or ‘exploitation’</w:t>
      </w:r>
      <w:r w:rsidRPr="00753766">
        <w:t xml:space="preserve">. . </w:t>
      </w:r>
      <w:r w:rsidRPr="00753766">
        <w:rPr>
          <w:rStyle w:val="StyleUnderline"/>
        </w:rPr>
        <w:t xml:space="preserve">. </w:t>
      </w:r>
      <w:r w:rsidRPr="00753766">
        <w:rPr>
          <w:rStyle w:val="Emphasis"/>
          <w:highlight w:val="cyan"/>
        </w:rPr>
        <w:t>are inconceivable without appropriation</w:t>
      </w:r>
      <w:r w:rsidRPr="00753766">
        <w:rPr>
          <w:rStyle w:val="StyleUnderline"/>
        </w:rPr>
        <w:t xml:space="preserve"> of some degree at least </w:t>
      </w:r>
      <w:r w:rsidRPr="00753766">
        <w:rPr>
          <w:rStyle w:val="StyleUnderline"/>
          <w:highlight w:val="cyan"/>
        </w:rPr>
        <w:t>of any materials taken</w:t>
      </w:r>
      <w:r w:rsidRPr="00753766">
        <w:rPr>
          <w:rStyle w:val="StyleUnderline"/>
        </w:rPr>
        <w:t xml:space="preserve">,” </w:t>
      </w:r>
      <w:r w:rsidRPr="00753766">
        <w:rPr>
          <w:rStyle w:val="Emphasis"/>
          <w:highlight w:val="cyan"/>
        </w:rPr>
        <w:t>like ore or water</w:t>
      </w:r>
      <w:r w:rsidRPr="00753766">
        <w:t xml:space="preserve">.149 If this view of Article II’s prohibitory language is correct, then “it is not at all farfetched to say that </w:t>
      </w:r>
      <w:r w:rsidRPr="00753766">
        <w:rPr>
          <w:rStyle w:val="StyleUnderline"/>
          <w:highlight w:val="cyan"/>
        </w:rPr>
        <w:t>the OS</w:t>
      </w:r>
      <w:r w:rsidRPr="00753766">
        <w:rPr>
          <w:rStyle w:val="StyleUnderline"/>
        </w:rPr>
        <w:t xml:space="preserve">T actually </w:t>
      </w:r>
      <w:r w:rsidRPr="00753766">
        <w:rPr>
          <w:rStyle w:val="StyleUnderline"/>
          <w:highlight w:val="cyan"/>
        </w:rPr>
        <w:t>installs a blanket prohibition</w:t>
      </w:r>
      <w:r w:rsidRPr="00753766">
        <w:rPr>
          <w:rStyle w:val="StyleUnderline"/>
        </w:rPr>
        <w:t xml:space="preserve"> </w:t>
      </w:r>
      <w:r w:rsidRPr="00753766">
        <w:rPr>
          <w:rStyle w:val="StyleUnderline"/>
          <w:highlight w:val="cyan"/>
        </w:rPr>
        <w:t>on</w:t>
      </w:r>
      <w:r w:rsidRPr="00753766">
        <w:rPr>
          <w:rStyle w:val="StyleUnderline"/>
        </w:rPr>
        <w:t xml:space="preserve"> many </w:t>
      </w:r>
      <w:r w:rsidRPr="00753766">
        <w:rPr>
          <w:rStyle w:val="StyleUnderline"/>
          <w:highlight w:val="cyan"/>
        </w:rPr>
        <w:t>beneficial</w:t>
      </w:r>
      <w:r w:rsidRPr="00753766">
        <w:rPr>
          <w:rStyle w:val="StyleUnderline"/>
        </w:rPr>
        <w:t xml:space="preserve"> forms of </w:t>
      </w:r>
      <w:r w:rsidRPr="00753766">
        <w:rPr>
          <w:rStyle w:val="StyleUnderline"/>
          <w:highlight w:val="cyan"/>
        </w:rPr>
        <w:t>developmen</w:t>
      </w:r>
      <w:r w:rsidRPr="00753766">
        <w:rPr>
          <w:highlight w:val="cyan"/>
        </w:rPr>
        <w:t>t</w:t>
      </w:r>
      <w:r w:rsidRPr="00753766">
        <w:t xml:space="preserve">.”150 However, the OST </w:t>
      </w:r>
      <w:r w:rsidRPr="008729A3">
        <w:rPr>
          <w:rStyle w:val="Emphasis"/>
        </w:rPr>
        <w:t>only</w:t>
      </w:r>
      <w:r w:rsidRPr="008729A3">
        <w:t xml:space="preserve"> prohibits </w:t>
      </w:r>
      <w:r w:rsidRPr="008729A3">
        <w:rPr>
          <w:rStyle w:val="Emphasis"/>
        </w:rPr>
        <w:t>an appropriation that constitutes</w:t>
      </w:r>
      <w:r w:rsidRPr="008729A3">
        <w:t xml:space="preserve"> </w:t>
      </w:r>
      <w:r w:rsidRPr="008729A3">
        <w:rPr>
          <w:rStyle w:val="StyleUnderline"/>
        </w:rPr>
        <w:t>a “long-term use</w:t>
      </w:r>
      <w:r w:rsidRPr="008729A3">
        <w:t xml:space="preserve"> </w:t>
      </w:r>
      <w:r w:rsidRPr="008729A3">
        <w:rPr>
          <w:rStyle w:val="Emphasis"/>
        </w:rPr>
        <w:t>and permanent occupation</w:t>
      </w:r>
      <w:r w:rsidRPr="006C0CFC">
        <w:rPr>
          <w:rStyle w:val="Emphasis"/>
        </w:rPr>
        <w:t>, to the exclusion of all others</w:t>
      </w:r>
      <w:r w:rsidRPr="00753766">
        <w:t>.”151</w:t>
      </w:r>
    </w:p>
    <w:p w14:paraId="3583684E" w14:textId="0E668B05" w:rsidR="008729A3" w:rsidRDefault="008729A3" w:rsidP="008729A3"/>
    <w:p w14:paraId="3CF083F3" w14:textId="3498287E" w:rsidR="008729A3" w:rsidRDefault="008729A3" w:rsidP="008729A3">
      <w:pPr>
        <w:pStyle w:val="Heading4"/>
      </w:pPr>
      <w:r>
        <w:t xml:space="preserve">Violation – </w:t>
      </w:r>
      <w:proofErr w:type="spellStart"/>
      <w:r>
        <w:t>aff</w:t>
      </w:r>
      <w:proofErr w:type="spellEnd"/>
      <w:r>
        <w:t xml:space="preserve"> is a reduction on which companies can use it, not a restriction</w:t>
      </w:r>
    </w:p>
    <w:p w14:paraId="4C5640FD" w14:textId="2408143C" w:rsidR="008729A3" w:rsidRDefault="008729A3" w:rsidP="008729A3"/>
    <w:p w14:paraId="64FD11F8" w14:textId="47C66BDD" w:rsidR="008729A3" w:rsidRDefault="008729A3" w:rsidP="008729A3">
      <w:pPr>
        <w:pStyle w:val="Heading4"/>
      </w:pPr>
      <w:r>
        <w:t>Bidirectionality</w:t>
      </w:r>
    </w:p>
    <w:p w14:paraId="3795BCF4" w14:textId="2224C8D1" w:rsidR="008729A3" w:rsidRDefault="008729A3" w:rsidP="008729A3"/>
    <w:p w14:paraId="7838B0FF" w14:textId="18FDAAFA" w:rsidR="008729A3" w:rsidRDefault="008729A3" w:rsidP="008729A3">
      <w:pPr>
        <w:pStyle w:val="Heading4"/>
      </w:pPr>
      <w:r>
        <w:t>Limits</w:t>
      </w:r>
    </w:p>
    <w:p w14:paraId="256250CF" w14:textId="5694F06B" w:rsidR="008729A3" w:rsidRDefault="008729A3" w:rsidP="008729A3"/>
    <w:p w14:paraId="2AD80A2B" w14:textId="10513DF0" w:rsidR="008729A3" w:rsidRPr="008729A3" w:rsidRDefault="008729A3" w:rsidP="008729A3">
      <w:pPr>
        <w:pStyle w:val="Heading4"/>
      </w:pPr>
      <w:r>
        <w:t xml:space="preserve">C/A reasonability + no </w:t>
      </w:r>
      <w:proofErr w:type="spellStart"/>
      <w:r>
        <w:t>rvis</w:t>
      </w:r>
      <w:proofErr w:type="spellEnd"/>
    </w:p>
    <w:p w14:paraId="72AEBF34" w14:textId="7BCCDF1F" w:rsidR="002A6FB7" w:rsidRPr="002A6FB7" w:rsidRDefault="002A6FB7" w:rsidP="002A6FB7">
      <w:pPr>
        <w:pStyle w:val="Heading2"/>
        <w:rPr>
          <w:rFonts w:cs="Times New Roman"/>
        </w:rPr>
      </w:pPr>
      <w:r w:rsidRPr="002A6FB7">
        <w:rPr>
          <w:rFonts w:cs="Times New Roman"/>
        </w:rPr>
        <w:t>Case</w:t>
      </w:r>
    </w:p>
    <w:p w14:paraId="57A80C03" w14:textId="732B10D2" w:rsidR="002A6FB7" w:rsidRDefault="002A6FB7" w:rsidP="002A6FB7">
      <w:pPr>
        <w:pStyle w:val="Heading3"/>
        <w:rPr>
          <w:rFonts w:cs="Times New Roman"/>
        </w:rPr>
      </w:pPr>
      <w:r w:rsidRPr="002A6FB7">
        <w:rPr>
          <w:rFonts w:cs="Times New Roman"/>
        </w:rPr>
        <w:t>Heritage Adv</w:t>
      </w:r>
    </w:p>
    <w:p w14:paraId="56313948" w14:textId="57DBC6AA" w:rsidR="002A6FB7" w:rsidRDefault="008729A3" w:rsidP="008729A3">
      <w:pPr>
        <w:pStyle w:val="Heading4"/>
      </w:pPr>
      <w:r>
        <w:t xml:space="preserve">Myers takes out the </w:t>
      </w:r>
      <w:proofErr w:type="spellStart"/>
      <w:r>
        <w:t>aff</w:t>
      </w:r>
      <w:proofErr w:type="spellEnd"/>
      <w:r>
        <w:t xml:space="preserve"> – says that if property rights aren’t granted there will be inevitable conflict.</w:t>
      </w:r>
    </w:p>
    <w:p w14:paraId="7F3785FF" w14:textId="77777777" w:rsidR="002A6FB7" w:rsidRPr="002A6FB7" w:rsidRDefault="002A6FB7" w:rsidP="002A6FB7"/>
    <w:p w14:paraId="385A6A4C" w14:textId="77777777" w:rsidR="002A6FB7" w:rsidRPr="002A6FB7" w:rsidRDefault="002A6FB7" w:rsidP="002A6FB7">
      <w:pPr>
        <w:pStyle w:val="Heading4"/>
        <w:rPr>
          <w:rFonts w:cs="Times New Roman"/>
        </w:rPr>
      </w:pPr>
      <w:r w:rsidRPr="002A6FB7">
        <w:rPr>
          <w:rFonts w:cs="Times New Roman"/>
        </w:rPr>
        <w:t>Mining is unsustainable.</w:t>
      </w:r>
    </w:p>
    <w:p w14:paraId="7FACC0A5" w14:textId="77777777" w:rsidR="002A6FB7" w:rsidRPr="002A6FB7" w:rsidRDefault="002A6FB7" w:rsidP="002A6FB7">
      <w:pPr>
        <w:rPr>
          <w:color w:val="000000" w:themeColor="text1"/>
        </w:rPr>
      </w:pPr>
      <w:proofErr w:type="spellStart"/>
      <w:r w:rsidRPr="002A6FB7">
        <w:rPr>
          <w:rStyle w:val="Style13ptBold"/>
        </w:rPr>
        <w:t>Gardenyes</w:t>
      </w:r>
      <w:proofErr w:type="spellEnd"/>
      <w:r w:rsidRPr="002A6FB7">
        <w:rPr>
          <w:rStyle w:val="Style13ptBold"/>
        </w:rPr>
        <w:t xml:space="preserve"> 2017</w:t>
      </w:r>
      <w:r w:rsidRPr="002A6FB7">
        <w:rPr>
          <w:color w:val="000000" w:themeColor="text1"/>
        </w:rPr>
        <w:t xml:space="preserve"> (</w:t>
      </w:r>
      <w:proofErr w:type="spellStart"/>
      <w:r w:rsidRPr="002A6FB7">
        <w:rPr>
          <w:color w:val="000000" w:themeColor="text1"/>
        </w:rPr>
        <w:t>Distri</w:t>
      </w:r>
      <w:proofErr w:type="spellEnd"/>
      <w:r w:rsidRPr="002A6FB7">
        <w:rPr>
          <w:color w:val="000000" w:themeColor="text1"/>
        </w:rPr>
        <w:t xml:space="preserve"> </w:t>
      </w:r>
      <w:proofErr w:type="spellStart"/>
      <w:r w:rsidRPr="002A6FB7">
        <w:rPr>
          <w:color w:val="000000" w:themeColor="text1"/>
        </w:rPr>
        <w:t>Josep</w:t>
      </w:r>
      <w:proofErr w:type="spellEnd"/>
      <w:r w:rsidRPr="002A6FB7">
        <w:rPr>
          <w:color w:val="000000" w:themeColor="text1"/>
        </w:rPr>
        <w:t xml:space="preserve"> </w:t>
      </w:r>
      <w:proofErr w:type="spellStart"/>
      <w:r w:rsidRPr="002A6FB7">
        <w:rPr>
          <w:color w:val="000000" w:themeColor="text1"/>
        </w:rPr>
        <w:t>Gardenyes</w:t>
      </w:r>
      <w:proofErr w:type="spellEnd"/>
      <w:r w:rsidRPr="002A6FB7">
        <w:rPr>
          <w:color w:val="000000" w:themeColor="text1"/>
        </w:rPr>
        <w:t xml:space="preserve">, Marxist and anarchist writer, "New Technologies, Extraterrestrial Exploitation, And The Future Of Capitalism", It's Going Down, January 28 2017, </w:t>
      </w:r>
      <w:hyperlink r:id="rId9" w:history="1">
        <w:r w:rsidRPr="002A6FB7">
          <w:rPr>
            <w:rStyle w:val="Hyperlink"/>
            <w:color w:val="000000" w:themeColor="text1"/>
          </w:rPr>
          <w:t>https://itsgoingdown.org/new-technologies-extraterrestrial-exploitation-future-capitalism/</w:t>
        </w:r>
      </w:hyperlink>
      <w:r w:rsidRPr="002A6FB7">
        <w:rPr>
          <w:color w:val="000000" w:themeColor="text1"/>
        </w:rPr>
        <w:t>, mmv)</w:t>
      </w:r>
    </w:p>
    <w:p w14:paraId="21676E62" w14:textId="77777777" w:rsidR="002A6FB7" w:rsidRPr="002A6FB7" w:rsidRDefault="002A6FB7" w:rsidP="002A6FB7">
      <w:pPr>
        <w:rPr>
          <w:color w:val="000000" w:themeColor="text1"/>
          <w:sz w:val="16"/>
        </w:rPr>
      </w:pPr>
      <w:r w:rsidRPr="002A6FB7">
        <w:rPr>
          <w:rStyle w:val="StyleUnderline"/>
          <w:color w:val="000000" w:themeColor="text1"/>
        </w:rPr>
        <w:t>2017 is the year of Google’s Lunar X Prize, through which the North American corporation</w:t>
      </w:r>
      <w:r w:rsidRPr="002A6FB7">
        <w:rPr>
          <w:color w:val="000000" w:themeColor="text1"/>
          <w:sz w:val="16"/>
        </w:rPr>
        <w:t xml:space="preserve"> (as important to 21st century capitalism as Ford was to 20th century capitalism) </w:t>
      </w:r>
      <w:r w:rsidRPr="002A6FB7">
        <w:rPr>
          <w:rStyle w:val="StyleUnderline"/>
          <w:color w:val="000000" w:themeColor="text1"/>
        </w:rPr>
        <w:t>is offering $20 million to the first company that manages to send a landing craft to the moon, drive 500 meters, and transmit high-resolution images back to Earth</w:t>
      </w:r>
      <w:r w:rsidRPr="002A6FB7">
        <w:rPr>
          <w:color w:val="000000" w:themeColor="text1"/>
          <w:sz w:val="16"/>
        </w:rPr>
        <w:t xml:space="preserve">. But they </w:t>
      </w:r>
      <w:proofErr w:type="gramStart"/>
      <w:r w:rsidRPr="002A6FB7">
        <w:rPr>
          <w:color w:val="000000" w:themeColor="text1"/>
          <w:sz w:val="16"/>
        </w:rPr>
        <w:t>have to</w:t>
      </w:r>
      <w:proofErr w:type="gramEnd"/>
      <w:r w:rsidRPr="002A6FB7">
        <w:rPr>
          <w:color w:val="000000" w:themeColor="text1"/>
          <w:sz w:val="16"/>
        </w:rPr>
        <w:t xml:space="preserve"> do it this year. And there are already various teams that are getting ready to meet the challenge. </w:t>
      </w:r>
      <w:r w:rsidRPr="002A6FB7">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2A6FB7">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2A6FB7">
        <w:rPr>
          <w:rStyle w:val="StyleUnderline"/>
          <w:color w:val="000000" w:themeColor="text1"/>
        </w:rPr>
        <w:t xml:space="preserve">Another company, Planetary Resources, claims that the mining of metals and water on asteroids could be a </w:t>
      </w:r>
      <w:proofErr w:type="gramStart"/>
      <w:r w:rsidRPr="002A6FB7">
        <w:rPr>
          <w:rStyle w:val="StyleUnderline"/>
          <w:color w:val="000000" w:themeColor="text1"/>
        </w:rPr>
        <w:t>trillion dollar</w:t>
      </w:r>
      <w:proofErr w:type="gramEnd"/>
      <w:r w:rsidRPr="002A6FB7">
        <w:rPr>
          <w:rStyle w:val="StyleUnderline"/>
          <w:color w:val="000000" w:themeColor="text1"/>
        </w:rPr>
        <w:t xml:space="preserve"> business</w:t>
      </w:r>
      <w:r w:rsidRPr="002A6FB7">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2A6FB7">
        <w:rPr>
          <w:rStyle w:val="StyleUnderline"/>
          <w:color w:val="000000" w:themeColor="text1"/>
        </w:rPr>
        <w:t>On the 14th of January, Space X returned to space. It’s one of the companies of Elon Musk</w:t>
      </w:r>
      <w:r w:rsidRPr="002A6FB7">
        <w:rPr>
          <w:color w:val="000000" w:themeColor="text1"/>
          <w:sz w:val="16"/>
        </w:rPr>
        <w:t xml:space="preserve"> (who is also preparing self-driving cars for commercial sale; the technology already </w:t>
      </w:r>
      <w:proofErr w:type="gramStart"/>
      <w:r w:rsidRPr="002A6FB7">
        <w:rPr>
          <w:color w:val="000000" w:themeColor="text1"/>
          <w:sz w:val="16"/>
        </w:rPr>
        <w:t>works</w:t>
      </w:r>
      <w:proofErr w:type="gramEnd"/>
      <w:r w:rsidRPr="002A6FB7">
        <w:rPr>
          <w:color w:val="000000" w:themeColor="text1"/>
          <w:sz w:val="16"/>
        </w:rPr>
        <w:t xml:space="preserve"> and the only obstacle are the legal regulations), </w:t>
      </w:r>
      <w:r w:rsidRPr="002A6FB7">
        <w:rPr>
          <w:rStyle w:val="StyleUnderline"/>
          <w:color w:val="000000" w:themeColor="text1"/>
        </w:rPr>
        <w:t>the billionaire whose personal crusade is the colonization of Mars in the next two decades</w:t>
      </w:r>
      <w:r w:rsidRPr="002A6FB7">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2A6FB7">
        <w:rPr>
          <w:rStyle w:val="StyleUnderline"/>
          <w:color w:val="000000" w:themeColor="text1"/>
        </w:rPr>
        <w:t>The autonomous and reusable rockets</w:t>
      </w:r>
      <w:r w:rsidRPr="002A6FB7">
        <w:rPr>
          <w:color w:val="000000" w:themeColor="text1"/>
          <w:sz w:val="16"/>
        </w:rPr>
        <w:t xml:space="preserve"> (one could say, environmentally friendly) </w:t>
      </w:r>
      <w:r w:rsidRPr="002A6FB7">
        <w:rPr>
          <w:rStyle w:val="StyleUnderline"/>
          <w:color w:val="000000" w:themeColor="text1"/>
        </w:rPr>
        <w:t>are one of the foundations of Musk’s plan for reaching Mars in a commercially feasible way</w:t>
      </w:r>
      <w:r w:rsidRPr="002A6FB7">
        <w:rPr>
          <w:color w:val="000000" w:themeColor="text1"/>
          <w:sz w:val="16"/>
        </w:rPr>
        <w:t xml:space="preserve">. He has already developed a business plan for developing the technology and acquiring the resources needed to complete the mission. </w:t>
      </w:r>
      <w:r w:rsidRPr="002A6FB7">
        <w:rPr>
          <w:rStyle w:val="StyleUnderline"/>
          <w:color w:val="000000" w:themeColor="text1"/>
        </w:rPr>
        <w:t>These are not isolated or insignificant companies. And the State is also paying attention to extraterrestrial colonization</w:t>
      </w:r>
      <w:r w:rsidRPr="002A6FB7">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2A6FB7">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2A6FB7">
        <w:rPr>
          <w:color w:val="000000" w:themeColor="text1"/>
          <w:sz w:val="16"/>
        </w:rPr>
        <w:t xml:space="preserve">. </w:t>
      </w:r>
      <w:r w:rsidRPr="002A6FB7">
        <w:rPr>
          <w:rStyle w:val="StyleUnderline"/>
          <w:color w:val="000000" w:themeColor="text1"/>
        </w:rPr>
        <w:t xml:space="preserve">In effect, </w:t>
      </w:r>
      <w:r w:rsidRPr="002A6FB7">
        <w:rPr>
          <w:rStyle w:val="StyleUnderline"/>
          <w:color w:val="000000" w:themeColor="text1"/>
          <w:highlight w:val="green"/>
        </w:rPr>
        <w:t>they can mine the moon until it’s empty</w:t>
      </w:r>
      <w:r w:rsidRPr="002A6FB7">
        <w:rPr>
          <w:rStyle w:val="StyleUnderline"/>
          <w:color w:val="000000" w:themeColor="text1"/>
        </w:rPr>
        <w:t>, but the private companies working there with their robotic factories couldn’t be considered the owners</w:t>
      </w:r>
      <w:r w:rsidRPr="002A6FB7">
        <w:rPr>
          <w:color w:val="000000" w:themeColor="text1"/>
          <w:sz w:val="16"/>
        </w:rPr>
        <w:t xml:space="preserve">. </w:t>
      </w:r>
      <w:r w:rsidRPr="002A6FB7">
        <w:rPr>
          <w:rStyle w:val="StyleUnderline"/>
          <w:color w:val="000000" w:themeColor="text1"/>
        </w:rPr>
        <w:t xml:space="preserve">The dotcom boom, which burst in 2000, </w:t>
      </w:r>
      <w:r w:rsidRPr="002A6FB7">
        <w:rPr>
          <w:rStyle w:val="StyleUnderline"/>
          <w:color w:val="000000" w:themeColor="text1"/>
          <w:highlight w:val="green"/>
        </w:rPr>
        <w:t xml:space="preserve">shows that immense amounts of capital can be invested in companies that do not generate any profits </w:t>
      </w:r>
      <w:r w:rsidRPr="002A6FB7">
        <w:rPr>
          <w:rStyle w:val="StyleUnderline"/>
          <w:color w:val="000000" w:themeColor="text1"/>
        </w:rPr>
        <w:t xml:space="preserve">for quite a few </w:t>
      </w:r>
      <w:r w:rsidRPr="002A6FB7">
        <w:rPr>
          <w:rStyle w:val="StyleUnderline"/>
          <w:color w:val="000000" w:themeColor="text1"/>
          <w:highlight w:val="green"/>
        </w:rPr>
        <w:t>years before provoking a crash</w:t>
      </w:r>
      <w:r w:rsidRPr="002A6FB7">
        <w:rPr>
          <w:color w:val="000000" w:themeColor="text1"/>
          <w:sz w:val="16"/>
        </w:rPr>
        <w:t xml:space="preserve"> (in this case, it was six years). </w:t>
      </w:r>
      <w:r w:rsidRPr="002A6FB7">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2A6FB7">
        <w:rPr>
          <w:color w:val="000000" w:themeColor="text1"/>
          <w:sz w:val="16"/>
        </w:rPr>
        <w:t xml:space="preserve">. </w:t>
      </w:r>
      <w:r w:rsidRPr="002A6FB7">
        <w:rPr>
          <w:rStyle w:val="StyleUnderline"/>
          <w:color w:val="000000" w:themeColor="text1"/>
        </w:rPr>
        <w:t xml:space="preserve">We are at </w:t>
      </w:r>
      <w:r w:rsidRPr="002A6FB7">
        <w:rPr>
          <w:rStyle w:val="StyleUnderline"/>
          <w:color w:val="000000" w:themeColor="text1"/>
          <w:highlight w:val="green"/>
        </w:rPr>
        <w:t>the beginning of a phase of massive investment</w:t>
      </w:r>
      <w:r w:rsidRPr="002A6FB7">
        <w:rPr>
          <w:rStyle w:val="StyleUnderline"/>
          <w:color w:val="000000" w:themeColor="text1"/>
        </w:rPr>
        <w:t xml:space="preserve"> and growth </w:t>
      </w:r>
      <w:r w:rsidRPr="002A6FB7">
        <w:rPr>
          <w:rStyle w:val="StyleUnderline"/>
          <w:color w:val="000000" w:themeColor="text1"/>
          <w:highlight w:val="green"/>
        </w:rPr>
        <w:t xml:space="preserve">in the new sector of </w:t>
      </w:r>
      <w:r w:rsidRPr="002A6FB7">
        <w:rPr>
          <w:rStyle w:val="StyleUnderline"/>
          <w:color w:val="000000" w:themeColor="text1"/>
        </w:rPr>
        <w:t xml:space="preserve">extraterrestrial transport and </w:t>
      </w:r>
      <w:r w:rsidRPr="002A6FB7">
        <w:rPr>
          <w:rStyle w:val="StyleUnderline"/>
          <w:color w:val="000000" w:themeColor="text1"/>
          <w:highlight w:val="green"/>
        </w:rPr>
        <w:t>mining</w:t>
      </w:r>
      <w:r w:rsidRPr="002A6FB7">
        <w:rPr>
          <w:rStyle w:val="StyleUnderline"/>
          <w:color w:val="000000" w:themeColor="text1"/>
        </w:rPr>
        <w:t>. The venture capitalists of this sector enjoy the advantage that the logistical foundation of their dream</w:t>
      </w:r>
      <w:r w:rsidRPr="002A6FB7">
        <w:rPr>
          <w:color w:val="000000" w:themeColor="text1"/>
          <w:sz w:val="16"/>
        </w:rPr>
        <w:t xml:space="preserve"> (</w:t>
      </w:r>
      <w:r w:rsidRPr="002A6FB7">
        <w:rPr>
          <w:rStyle w:val="StyleUnderline"/>
          <w:color w:val="000000" w:themeColor="text1"/>
        </w:rPr>
        <w:t>everything connected with the launching of satellites, with their crucial military and commercial uses</w:t>
      </w:r>
      <w:r w:rsidRPr="002A6FB7">
        <w:rPr>
          <w:color w:val="000000" w:themeColor="text1"/>
          <w:sz w:val="16"/>
        </w:rPr>
        <w:t xml:space="preserve">) </w:t>
      </w:r>
      <w:r w:rsidRPr="002A6FB7">
        <w:rPr>
          <w:rStyle w:val="StyleUnderline"/>
          <w:color w:val="000000" w:themeColor="text1"/>
        </w:rPr>
        <w:t>is already in place and profitable</w:t>
      </w:r>
      <w:r w:rsidRPr="002A6FB7">
        <w:rPr>
          <w:color w:val="000000" w:themeColor="text1"/>
          <w:sz w:val="16"/>
        </w:rPr>
        <w:t xml:space="preserve">. Similarly, </w:t>
      </w:r>
      <w:r w:rsidRPr="002A6FB7">
        <w:rPr>
          <w:rStyle w:val="StyleUnderline"/>
          <w:color w:val="000000" w:themeColor="text1"/>
        </w:rPr>
        <w:t>Columbus didn’t have to invent the long-distance ships or the navigation equipment</w:t>
      </w:r>
      <w:r w:rsidRPr="002A6FB7">
        <w:rPr>
          <w:color w:val="000000" w:themeColor="text1"/>
          <w:sz w:val="16"/>
        </w:rPr>
        <w:t xml:space="preserve"> (which had already been developed by the Portuguese in the luxurious commercial circuits of the Indian Ocean), </w:t>
      </w:r>
      <w:r w:rsidRPr="002A6FB7">
        <w:rPr>
          <w:rStyle w:val="StyleUnderline"/>
          <w:color w:val="000000" w:themeColor="text1"/>
        </w:rPr>
        <w:t>he just had to take them further</w:t>
      </w:r>
      <w:r w:rsidRPr="002A6FB7">
        <w:rPr>
          <w:color w:val="000000" w:themeColor="text1"/>
          <w:sz w:val="16"/>
        </w:rPr>
        <w:t xml:space="preserve">. </w:t>
      </w:r>
      <w:r w:rsidRPr="002A6FB7">
        <w:rPr>
          <w:rStyle w:val="StyleUnderline"/>
          <w:color w:val="000000" w:themeColor="text1"/>
          <w:highlight w:val="green"/>
        </w:rPr>
        <w:t xml:space="preserve">They still have </w:t>
      </w:r>
      <w:r w:rsidRPr="002A6FB7">
        <w:rPr>
          <w:rStyle w:val="StyleUnderline"/>
          <w:color w:val="000000" w:themeColor="text1"/>
        </w:rPr>
        <w:t xml:space="preserve">a few </w:t>
      </w:r>
      <w:r w:rsidRPr="002A6FB7">
        <w:rPr>
          <w:rStyle w:val="StyleUnderline"/>
          <w:color w:val="000000" w:themeColor="text1"/>
          <w:highlight w:val="green"/>
        </w:rPr>
        <w:t xml:space="preserve">years to yield profits </w:t>
      </w:r>
      <w:r w:rsidRPr="002A6FB7">
        <w:rPr>
          <w:rStyle w:val="StyleUnderline"/>
          <w:color w:val="000000" w:themeColor="text1"/>
        </w:rPr>
        <w:t xml:space="preserve">with extraterrestrial extraction </w:t>
      </w:r>
      <w:r w:rsidRPr="002A6FB7">
        <w:rPr>
          <w:rStyle w:val="StyleUnderline"/>
          <w:color w:val="000000" w:themeColor="text1"/>
          <w:highlight w:val="green"/>
        </w:rPr>
        <w:t>before the bubble bursts</w:t>
      </w:r>
      <w:r w:rsidRPr="002A6FB7">
        <w:rPr>
          <w:rStyle w:val="StyleUnderline"/>
          <w:color w:val="000000" w:themeColor="text1"/>
        </w:rPr>
        <w:t xml:space="preserve">. If they achieve it, </w:t>
      </w:r>
      <w:r w:rsidRPr="002A6FB7">
        <w:rPr>
          <w:rStyle w:val="StyleUnderline"/>
          <w:color w:val="000000" w:themeColor="text1"/>
          <w:highlight w:val="green"/>
        </w:rPr>
        <w:t>capitalism will</w:t>
      </w:r>
      <w:r w:rsidRPr="002A6FB7">
        <w:rPr>
          <w:rStyle w:val="StyleUnderline"/>
          <w:color w:val="000000" w:themeColor="text1"/>
        </w:rPr>
        <w:t xml:space="preserve"> once again </w:t>
      </w:r>
      <w:r w:rsidRPr="002A6FB7">
        <w:rPr>
          <w:rStyle w:val="StyleUnderline"/>
          <w:color w:val="000000" w:themeColor="text1"/>
          <w:highlight w:val="green"/>
        </w:rPr>
        <w:t>undergo an intense growth and the moment of maximum vulnerability</w:t>
      </w:r>
      <w:r w:rsidRPr="002A6FB7">
        <w:rPr>
          <w:rStyle w:val="StyleUnderline"/>
          <w:color w:val="000000" w:themeColor="text1"/>
        </w:rPr>
        <w:t xml:space="preserve"> and maximum popular rage that the institutions now face will have passed</w:t>
      </w:r>
      <w:r w:rsidRPr="002A6FB7">
        <w:rPr>
          <w:color w:val="000000" w:themeColor="text1"/>
          <w:sz w:val="16"/>
        </w:rPr>
        <w:t xml:space="preserve">. </w:t>
      </w:r>
      <w:r w:rsidRPr="002A6FB7">
        <w:rPr>
          <w:rStyle w:val="StyleUnderline"/>
          <w:color w:val="000000" w:themeColor="text1"/>
        </w:rPr>
        <w:t>Extraterrestrial colonization is no longer a trope of science fiction</w:t>
      </w:r>
      <w:r w:rsidRPr="002A6FB7">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2A6FB7">
        <w:rPr>
          <w:rStyle w:val="StyleUnderline"/>
          <w:color w:val="000000" w:themeColor="text1"/>
        </w:rPr>
        <w:t xml:space="preserve">Since the 19th century, there have been occasional works that posed journeys beyond Planet Earth, but the </w:t>
      </w:r>
      <w:r w:rsidRPr="002A6FB7">
        <w:rPr>
          <w:rStyle w:val="StyleUnderline"/>
          <w:color w:val="000000" w:themeColor="text1"/>
          <w:highlight w:val="green"/>
        </w:rPr>
        <w:t>current frenetic production is</w:t>
      </w:r>
      <w:r w:rsidRPr="002A6FB7">
        <w:rPr>
          <w:rStyle w:val="StyleUnderline"/>
          <w:color w:val="000000" w:themeColor="text1"/>
        </w:rPr>
        <w:t xml:space="preserve"> qualitatively and quantitatively </w:t>
      </w:r>
      <w:r w:rsidRPr="002A6FB7">
        <w:rPr>
          <w:rStyle w:val="StyleUnderline"/>
          <w:color w:val="000000" w:themeColor="text1"/>
          <w:highlight w:val="green"/>
        </w:rPr>
        <w:t>incomparable</w:t>
      </w:r>
      <w:r w:rsidRPr="002A6FB7">
        <w:rPr>
          <w:color w:val="000000" w:themeColor="text1"/>
          <w:sz w:val="16"/>
        </w:rPr>
        <w:t xml:space="preserve">. </w:t>
      </w:r>
      <w:r w:rsidRPr="002A6FB7">
        <w:rPr>
          <w:rStyle w:val="StyleUnderline"/>
          <w:color w:val="000000" w:themeColor="text1"/>
        </w:rPr>
        <w:t xml:space="preserve">Its effect is not only the normalization of extraterrestrial activity, </w:t>
      </w:r>
      <w:proofErr w:type="gramStart"/>
      <w:r w:rsidRPr="002A6FB7">
        <w:rPr>
          <w:rStyle w:val="StyleUnderline"/>
          <w:color w:val="000000" w:themeColor="text1"/>
        </w:rPr>
        <w:t>it</w:t>
      </w:r>
      <w:proofErr w:type="gramEnd"/>
      <w:r w:rsidRPr="002A6FB7">
        <w:rPr>
          <w:rStyle w:val="StyleUnderline"/>
          <w:color w:val="000000" w:themeColor="text1"/>
        </w:rPr>
        <w:t xml:space="preserve"> also </w:t>
      </w:r>
      <w:r w:rsidRPr="002A6FB7">
        <w:rPr>
          <w:rStyle w:val="StyleUnderline"/>
          <w:color w:val="000000" w:themeColor="text1"/>
          <w:highlight w:val="green"/>
        </w:rPr>
        <w:t xml:space="preserve">accustoms us to </w:t>
      </w:r>
      <w:r w:rsidRPr="002A6FB7">
        <w:rPr>
          <w:rStyle w:val="StyleUnderline"/>
          <w:color w:val="000000" w:themeColor="text1"/>
        </w:rPr>
        <w:t xml:space="preserve">imagine the first steps of taking our civilization and the </w:t>
      </w:r>
      <w:r w:rsidRPr="002A6FB7">
        <w:rPr>
          <w:rStyle w:val="StyleUnderline"/>
          <w:color w:val="000000" w:themeColor="text1"/>
          <w:highlight w:val="green"/>
        </w:rPr>
        <w:t>capitalist economy beyond the Earth</w:t>
      </w:r>
      <w:r w:rsidRPr="002A6FB7">
        <w:rPr>
          <w:rStyle w:val="StyleUnderline"/>
          <w:color w:val="000000" w:themeColor="text1"/>
        </w:rPr>
        <w:t>’s gravity well</w:t>
      </w:r>
      <w:r w:rsidRPr="002A6FB7">
        <w:rPr>
          <w:color w:val="000000" w:themeColor="text1"/>
          <w:sz w:val="16"/>
        </w:rPr>
        <w:t>.</w:t>
      </w:r>
    </w:p>
    <w:p w14:paraId="18026392" w14:textId="77777777" w:rsidR="002A6FB7" w:rsidRPr="002A6FB7" w:rsidRDefault="002A6FB7" w:rsidP="002A6FB7">
      <w:pPr>
        <w:rPr>
          <w:color w:val="000000" w:themeColor="text1"/>
          <w:sz w:val="16"/>
        </w:rPr>
      </w:pPr>
    </w:p>
    <w:p w14:paraId="2EB293D5" w14:textId="77777777" w:rsidR="002A6FB7" w:rsidRPr="002A6FB7" w:rsidRDefault="002A6FB7" w:rsidP="002A6FB7">
      <w:pPr>
        <w:pStyle w:val="Heading4"/>
        <w:rPr>
          <w:rFonts w:cs="Times New Roman"/>
        </w:rPr>
      </w:pPr>
      <w:r w:rsidRPr="002A6FB7">
        <w:rPr>
          <w:rFonts w:cs="Times New Roman"/>
        </w:rPr>
        <w:t>Barriers to current tech are too high to solve resources</w:t>
      </w:r>
    </w:p>
    <w:p w14:paraId="13DE2A46" w14:textId="77777777" w:rsidR="002A6FB7" w:rsidRPr="002A6FB7" w:rsidRDefault="002A6FB7" w:rsidP="002A6FB7">
      <w:pPr>
        <w:rPr>
          <w:rStyle w:val="Style13ptBold"/>
          <w:b w:val="0"/>
          <w:bCs w:val="0"/>
          <w:color w:val="000000" w:themeColor="text1"/>
          <w:sz w:val="18"/>
          <w:szCs w:val="18"/>
        </w:rPr>
      </w:pPr>
      <w:proofErr w:type="spellStart"/>
      <w:r w:rsidRPr="002A6FB7">
        <w:rPr>
          <w:rStyle w:val="Style13ptBold"/>
        </w:rPr>
        <w:t>Riederer</w:t>
      </w:r>
      <w:proofErr w:type="spellEnd"/>
      <w:r w:rsidRPr="002A6FB7">
        <w:rPr>
          <w:rStyle w:val="Style13ptBold"/>
        </w:rPr>
        <w:t xml:space="preserve"> 14</w:t>
      </w:r>
      <w:r w:rsidRPr="002A6FB7">
        <w:rPr>
          <w:rStyle w:val="Style13ptBold"/>
          <w:color w:val="000000" w:themeColor="text1"/>
        </w:rPr>
        <w:t xml:space="preserve"> </w:t>
      </w:r>
      <w:r w:rsidRPr="002A6FB7">
        <w:rPr>
          <w:rStyle w:val="Style13ptBold"/>
          <w:b w:val="0"/>
          <w:bCs w:val="0"/>
          <w:color w:val="000000" w:themeColor="text1"/>
          <w:sz w:val="18"/>
          <w:szCs w:val="18"/>
        </w:rPr>
        <w:t>- editor-in-chief of Guernica magazine and writer at The New Yorker</w:t>
      </w:r>
    </w:p>
    <w:p w14:paraId="4D087561" w14:textId="77777777" w:rsidR="002A6FB7" w:rsidRPr="002A6FB7" w:rsidRDefault="002A6FB7" w:rsidP="002A6FB7">
      <w:pPr>
        <w:rPr>
          <w:rStyle w:val="Style13ptBold"/>
          <w:b w:val="0"/>
          <w:bCs w:val="0"/>
          <w:color w:val="000000" w:themeColor="text1"/>
          <w:sz w:val="18"/>
          <w:szCs w:val="18"/>
        </w:rPr>
      </w:pPr>
      <w:r w:rsidRPr="002A6FB7">
        <w:rPr>
          <w:rStyle w:val="Style13ptBold"/>
          <w:b w:val="0"/>
          <w:bCs w:val="0"/>
          <w:color w:val="000000" w:themeColor="text1"/>
          <w:sz w:val="18"/>
          <w:szCs w:val="18"/>
        </w:rPr>
        <w:t xml:space="preserve">Rachel </w:t>
      </w:r>
      <w:proofErr w:type="spellStart"/>
      <w:r w:rsidRPr="002A6FB7">
        <w:rPr>
          <w:rStyle w:val="Style13ptBold"/>
          <w:b w:val="0"/>
          <w:bCs w:val="0"/>
          <w:color w:val="000000" w:themeColor="text1"/>
          <w:sz w:val="18"/>
          <w:szCs w:val="18"/>
        </w:rPr>
        <w:t>Riederer</w:t>
      </w:r>
      <w:proofErr w:type="spellEnd"/>
      <w:r w:rsidRPr="002A6FB7">
        <w:rPr>
          <w:rStyle w:val="Style13ptBold"/>
          <w:b w:val="0"/>
          <w:bCs w:val="0"/>
          <w:color w:val="000000" w:themeColor="text1"/>
          <w:sz w:val="18"/>
          <w:szCs w:val="18"/>
        </w:rPr>
        <w:t>, “Silicon Valley Says Space Mining Is Awesome and Will Change Life on Earth. That’s Only Half Right”, New Republic,  4/19/14</w:t>
      </w:r>
      <w:r w:rsidRPr="002A6FB7">
        <w:rPr>
          <w:rStyle w:val="Style13ptBold"/>
          <w:color w:val="000000" w:themeColor="text1"/>
          <w:sz w:val="18"/>
          <w:szCs w:val="18"/>
        </w:rPr>
        <w:t xml:space="preserve"> , </w:t>
      </w:r>
      <w:hyperlink r:id="rId10" w:history="1">
        <w:r w:rsidRPr="002A6FB7">
          <w:rPr>
            <w:rStyle w:val="Hyperlink"/>
            <w:bCs/>
            <w:color w:val="000000" w:themeColor="text1"/>
            <w:sz w:val="18"/>
            <w:szCs w:val="18"/>
          </w:rPr>
          <w:t>https://newrepublic.com/article/117815/space-mining-will-not-solve-earths-conflict-over-natural-resources</w:t>
        </w:r>
      </w:hyperlink>
    </w:p>
    <w:p w14:paraId="26F9C223" w14:textId="0877B36D" w:rsidR="002A6FB7" w:rsidRPr="002A6FB7" w:rsidRDefault="002A6FB7" w:rsidP="002A6FB7">
      <w:pPr>
        <w:rPr>
          <w:sz w:val="16"/>
        </w:rPr>
      </w:pPr>
      <w:r w:rsidRPr="002A6FB7">
        <w:rPr>
          <w:sz w:val="16"/>
        </w:rPr>
        <w:t xml:space="preserve">It's become clear that there’s just not enough stuff on Earth to go around. We’re constantly fighting over land and water, jockeying for access to our home planet’s diamonds or oil or sugarcane or schools of fish. In the last few </w:t>
      </w:r>
      <w:proofErr w:type="gramStart"/>
      <w:r w:rsidRPr="002A6FB7">
        <w:rPr>
          <w:sz w:val="16"/>
        </w:rPr>
        <w:t>years</w:t>
      </w:r>
      <w:proofErr w:type="gramEnd"/>
      <w:r w:rsidRPr="002A6FB7">
        <w:rPr>
          <w:sz w:val="16"/>
        </w:rPr>
        <w:t xml:space="preserve">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t>
      </w:r>
      <w:proofErr w:type="gramStart"/>
      <w:r w:rsidRPr="002A6FB7">
        <w:rPr>
          <w:sz w:val="16"/>
        </w:rPr>
        <w:t>With</w:t>
      </w:r>
      <w:proofErr w:type="gramEnd"/>
      <w:r w:rsidRPr="002A6FB7">
        <w:rPr>
          <w:sz w:val="16"/>
        </w:rPr>
        <w:t xml:space="preserve"> His Murder Texas Is Bracing for a Blue Wave in 2020. Yes, Texas. America’s Most Powerful Gun Supporter What Indigenous Rights Have to Do </w:t>
      </w:r>
      <w:proofErr w:type="gramStart"/>
      <w:r w:rsidRPr="002A6FB7">
        <w:rPr>
          <w:sz w:val="16"/>
        </w:rPr>
        <w:t>With</w:t>
      </w:r>
      <w:proofErr w:type="gramEnd"/>
      <w:r w:rsidRPr="002A6FB7">
        <w:rPr>
          <w:sz w:val="16"/>
        </w:rPr>
        <w:t xml:space="preserve">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2A6FB7">
        <w:rPr>
          <w:rStyle w:val="StyleUnderline"/>
          <w:color w:val="000000" w:themeColor="text1"/>
        </w:rPr>
        <w:t>If you haul an asteroid the size of a house to Earth, it could have more platinum on it than has ever been mined in the history of the world. More gold than has ever been mined in the history of the world.</w:t>
      </w:r>
      <w:r w:rsidRPr="002A6FB7">
        <w:rPr>
          <w:sz w:val="16"/>
        </w:rPr>
        <w:t xml:space="preserve"> When that happens”—and here his voice takes on the dreamy tone familiar to fans of "COSMOS: A Spacetime Odyssey," the Fox series he hosts</w:t>
      </w:r>
      <w:proofErr w:type="gramStart"/>
      <w:r w:rsidRPr="002A6FB7">
        <w:rPr>
          <w:sz w:val="16"/>
        </w:rPr>
        <w:t>—“</w:t>
      </w:r>
      <w:proofErr w:type="gramEnd"/>
      <w:r w:rsidRPr="002A6FB7">
        <w:rPr>
          <w:sz w:val="16"/>
        </w:rPr>
        <w:t>the scarcity that has led to human-to-human violence, there’s a chance it could all go away.”</w:t>
      </w:r>
      <w:r w:rsidRPr="002A6FB7">
        <w:rPr>
          <w:rStyle w:val="StyleUnderline"/>
          <w:color w:val="000000" w:themeColor="text1"/>
        </w:rPr>
        <w:t xml:space="preserve"> Tyson admitted that he was being “a little hopeful”—he has also noted that it is far more likely that any resources found in space will be </w:t>
      </w:r>
      <w:proofErr w:type="gramStart"/>
      <w:r w:rsidRPr="002A6FB7">
        <w:rPr>
          <w:rStyle w:val="StyleUnderline"/>
          <w:color w:val="000000" w:themeColor="text1"/>
        </w:rPr>
        <w:t>put to use</w:t>
      </w:r>
      <w:proofErr w:type="gramEnd"/>
      <w:r w:rsidRPr="002A6FB7">
        <w:rPr>
          <w:rStyle w:val="StyleUnderline"/>
          <w:color w:val="000000" w:themeColor="text1"/>
        </w:rPr>
        <w:t xml:space="preserve"> in </w:t>
      </w:r>
      <w:r w:rsidRPr="002A6FB7">
        <w:rPr>
          <w:rStyle w:val="Emphasis"/>
        </w:rPr>
        <w:t>space first</w:t>
      </w:r>
      <w:r w:rsidRPr="002A6FB7">
        <w:rPr>
          <w:rStyle w:val="StyleUnderline"/>
          <w:color w:val="000000" w:themeColor="text1"/>
        </w:rPr>
        <w:t>, not hauled back to Earth (more on that later)—but his comment captures the aura of starry-eyed excitement that surrounds space mining ventures.</w:t>
      </w:r>
      <w:r w:rsidRPr="002A6FB7">
        <w:rPr>
          <w:sz w:val="16"/>
        </w:rPr>
        <w:t xml:space="preserve"> At Slate, Will </w:t>
      </w:r>
      <w:proofErr w:type="spellStart"/>
      <w:r w:rsidRPr="002A6FB7">
        <w:rPr>
          <w:sz w:val="16"/>
        </w:rPr>
        <w:t>Oremus</w:t>
      </w:r>
      <w:proofErr w:type="spellEnd"/>
      <w:r w:rsidRPr="002A6FB7">
        <w:rPr>
          <w:sz w:val="16"/>
        </w:rPr>
        <w:t xml:space="preserve">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w:t>
      </w:r>
      <w:proofErr w:type="gramStart"/>
      <w:r w:rsidRPr="002A6FB7">
        <w:rPr>
          <w:sz w:val="16"/>
        </w:rPr>
        <w:t>fuels</w:t>
      </w:r>
      <w:proofErr w:type="gramEnd"/>
      <w:r w:rsidRPr="002A6FB7">
        <w:rPr>
          <w:sz w:val="16"/>
        </w:rPr>
        <w:t xml:space="preserve"> and everyone can afford a platinum case for their iPhone. And there is great potential for resource extraction in space, though </w:t>
      </w:r>
      <w:r w:rsidRPr="002A6FB7">
        <w:rPr>
          <w:rStyle w:val="StyleUnderline"/>
        </w:rPr>
        <w:t>these ventures</w:t>
      </w:r>
      <w:r w:rsidRPr="002A6FB7">
        <w:rPr>
          <w:sz w:val="16"/>
        </w:rPr>
        <w:t xml:space="preserve"> will </w:t>
      </w:r>
      <w:r w:rsidRPr="002A6FB7">
        <w:rPr>
          <w:rStyle w:val="StyleUnderline"/>
        </w:rPr>
        <w:t>carry great upfront costs and plenty of uncertainty</w:t>
      </w:r>
      <w:r w:rsidRPr="002A6FB7">
        <w:rPr>
          <w:sz w:val="16"/>
        </w:rPr>
        <w:t xml:space="preserve"> about whether they will </w:t>
      </w:r>
      <w:proofErr w:type="gramStart"/>
      <w:r w:rsidRPr="002A6FB7">
        <w:rPr>
          <w:sz w:val="16"/>
        </w:rPr>
        <w:t>actually come</w:t>
      </w:r>
      <w:proofErr w:type="gramEnd"/>
      <w:r w:rsidRPr="002A6FB7">
        <w:rPr>
          <w:sz w:val="16"/>
        </w:rPr>
        <w:t xml:space="preserve"> to fruition. </w:t>
      </w:r>
      <w:r w:rsidRPr="002A6FB7">
        <w:rPr>
          <w:rStyle w:val="Emphasis"/>
        </w:rPr>
        <w:t>Many deadlines and timeline estimates</w:t>
      </w:r>
      <w:r w:rsidRPr="002A6FB7">
        <w:rPr>
          <w:sz w:val="16"/>
        </w:rPr>
        <w:t xml:space="preserve"> are fast approaching or </w:t>
      </w:r>
      <w:r w:rsidRPr="002A6FB7">
        <w:rPr>
          <w:rStyle w:val="Emphasis"/>
        </w:rPr>
        <w:t>have passed already</w:t>
      </w:r>
      <w:r w:rsidRPr="002A6FB7">
        <w:rPr>
          <w:sz w:val="16"/>
        </w:rPr>
        <w:t xml:space="preserve">. </w:t>
      </w:r>
      <w:r w:rsidRPr="002A6FB7">
        <w:rPr>
          <w:rStyle w:val="StyleUnderline"/>
          <w:color w:val="000000" w:themeColor="text1"/>
          <w:highlight w:val="green"/>
        </w:rPr>
        <w:t>What’s misleading</w:t>
      </w:r>
      <w:r w:rsidRPr="002A6FB7">
        <w:rPr>
          <w:rStyle w:val="StyleUnderline"/>
          <w:color w:val="000000" w:themeColor="text1"/>
        </w:rPr>
        <w:t xml:space="preserve"> about these projects </w:t>
      </w:r>
      <w:r w:rsidRPr="002A6FB7">
        <w:rPr>
          <w:rStyle w:val="StyleUnderline"/>
          <w:color w:val="000000" w:themeColor="text1"/>
          <w:highlight w:val="green"/>
        </w:rPr>
        <w:t>is</w:t>
      </w:r>
      <w:r w:rsidRPr="002A6FB7">
        <w:rPr>
          <w:rStyle w:val="StyleUnderline"/>
          <w:color w:val="000000" w:themeColor="text1"/>
        </w:rPr>
        <w:t xml:space="preserve">n’t that they’re subject to budget problems and delays, but that they come couched in </w:t>
      </w:r>
      <w:r w:rsidRPr="002A6FB7">
        <w:rPr>
          <w:rStyle w:val="StyleUnderline"/>
          <w:color w:val="000000" w:themeColor="text1"/>
          <w:highlight w:val="green"/>
        </w:rPr>
        <w:t>overblown rhetoric about</w:t>
      </w:r>
      <w:r w:rsidRPr="002A6FB7">
        <w:rPr>
          <w:rStyle w:val="StyleUnderline"/>
          <w:color w:val="000000" w:themeColor="text1"/>
        </w:rPr>
        <w:t xml:space="preserve"> their </w:t>
      </w:r>
      <w:r w:rsidRPr="002A6FB7">
        <w:rPr>
          <w:rStyle w:val="StyleUnderline"/>
          <w:color w:val="000000" w:themeColor="text1"/>
          <w:highlight w:val="green"/>
        </w:rPr>
        <w:t>potential to</w:t>
      </w:r>
      <w:r w:rsidRPr="002A6FB7">
        <w:rPr>
          <w:rStyle w:val="StyleUnderline"/>
          <w:color w:val="000000" w:themeColor="text1"/>
        </w:rPr>
        <w:t xml:space="preserve"> radically </w:t>
      </w:r>
      <w:r w:rsidRPr="002A6FB7">
        <w:rPr>
          <w:rStyle w:val="StyleUnderline"/>
          <w:color w:val="000000" w:themeColor="text1"/>
          <w:highlight w:val="green"/>
        </w:rPr>
        <w:t>alter</w:t>
      </w:r>
      <w:r w:rsidRPr="002A6FB7">
        <w:rPr>
          <w:rStyle w:val="StyleUnderline"/>
          <w:color w:val="000000" w:themeColor="text1"/>
        </w:rPr>
        <w:t xml:space="preserve"> human </w:t>
      </w:r>
      <w:r w:rsidRPr="002A6FB7">
        <w:rPr>
          <w:rStyle w:val="StyleUnderline"/>
          <w:color w:val="000000" w:themeColor="text1"/>
          <w:highlight w:val="green"/>
        </w:rPr>
        <w:t>life</w:t>
      </w:r>
      <w:r w:rsidRPr="002A6FB7">
        <w:rPr>
          <w:rStyle w:val="StyleUnderline"/>
          <w:color w:val="000000" w:themeColor="text1"/>
        </w:rPr>
        <w:t xml:space="preserve">, to </w:t>
      </w:r>
      <w:r w:rsidRPr="002A6FB7">
        <w:rPr>
          <w:rStyle w:val="StyleUnderline"/>
          <w:color w:val="000000" w:themeColor="text1"/>
          <w:highlight w:val="green"/>
        </w:rPr>
        <w:t>do away with</w:t>
      </w:r>
      <w:r w:rsidRPr="002A6FB7">
        <w:rPr>
          <w:rStyle w:val="StyleUnderline"/>
          <w:color w:val="000000" w:themeColor="text1"/>
        </w:rPr>
        <w:t xml:space="preserve"> the notion of </w:t>
      </w:r>
      <w:r w:rsidRPr="002A6FB7">
        <w:rPr>
          <w:rStyle w:val="StyleUnderline"/>
          <w:color w:val="000000" w:themeColor="text1"/>
          <w:highlight w:val="green"/>
        </w:rPr>
        <w:t>scarcity</w:t>
      </w:r>
      <w:r w:rsidRPr="002A6FB7">
        <w:rPr>
          <w:rStyle w:val="StyleUnderline"/>
          <w:color w:val="000000" w:themeColor="text1"/>
        </w:rPr>
        <w:t xml:space="preserve"> and deliver us to a future of plenty and peace. It’s a pattern that has become familiar in Silicon Valley: </w:t>
      </w:r>
      <w:r w:rsidRPr="002A6FB7">
        <w:rPr>
          <w:rStyle w:val="Emphasis"/>
        </w:rPr>
        <w:t>develop a plan for a business that will</w:t>
      </w:r>
      <w:r w:rsidRPr="002A6FB7">
        <w:rPr>
          <w:rStyle w:val="StyleUnderline"/>
        </w:rPr>
        <w:t xml:space="preserve"> do something cool</w:t>
      </w:r>
      <w:r w:rsidRPr="002A6FB7">
        <w:rPr>
          <w:rStyle w:val="StyleUnderline"/>
          <w:color w:val="000000" w:themeColor="text1"/>
        </w:rPr>
        <w:t xml:space="preserve"> and </w:t>
      </w:r>
      <w:r w:rsidRPr="002A6FB7">
        <w:rPr>
          <w:rStyle w:val="Emphasis"/>
        </w:rPr>
        <w:t xml:space="preserve">make a lot of </w:t>
      </w:r>
      <w:proofErr w:type="gramStart"/>
      <w:r w:rsidRPr="002A6FB7">
        <w:rPr>
          <w:rStyle w:val="Emphasis"/>
        </w:rPr>
        <w:t>money</w:t>
      </w:r>
      <w:r w:rsidRPr="002A6FB7">
        <w:rPr>
          <w:rStyle w:val="StyleUnderline"/>
          <w:color w:val="000000" w:themeColor="text1"/>
        </w:rPr>
        <w:t xml:space="preserve">, </w:t>
      </w:r>
      <w:r w:rsidRPr="002A6FB7">
        <w:rPr>
          <w:rStyle w:val="Emphasis"/>
        </w:rPr>
        <w:t>but</w:t>
      </w:r>
      <w:proofErr w:type="gramEnd"/>
      <w:r w:rsidRPr="002A6FB7">
        <w:rPr>
          <w:rStyle w:val="Emphasis"/>
        </w:rPr>
        <w:t xml:space="preserve"> describe it instead as something that will change the world</w:t>
      </w:r>
      <w:r w:rsidRPr="002A6FB7">
        <w:rPr>
          <w:rStyle w:val="StyleUnderline"/>
          <w:color w:val="000000" w:themeColor="text1"/>
        </w:rPr>
        <w:t>.</w:t>
      </w:r>
      <w:r w:rsidRPr="002A6FB7">
        <w:rPr>
          <w:sz w:val="16"/>
        </w:rPr>
        <w:t xml:space="preserve"> 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t>
      </w:r>
      <w:proofErr w:type="gramStart"/>
      <w:r w:rsidRPr="002A6FB7">
        <w:rPr>
          <w:sz w:val="16"/>
        </w:rPr>
        <w:t>with the exception of</w:t>
      </w:r>
      <w:proofErr w:type="gramEnd"/>
      <w:r w:rsidRPr="002A6FB7">
        <w:rPr>
          <w:sz w:val="16"/>
        </w:rPr>
        <w:t xml:space="preserve">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2A6FB7">
        <w:rPr>
          <w:sz w:val="16"/>
        </w:rPr>
        <w:t>Pulham</w:t>
      </w:r>
      <w:proofErr w:type="spellEnd"/>
      <w:r w:rsidRPr="002A6FB7">
        <w:rPr>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w:t>
      </w:r>
      <w:proofErr w:type="gramStart"/>
      <w:r w:rsidRPr="002A6FB7">
        <w:rPr>
          <w:sz w:val="16"/>
        </w:rPr>
        <w:t>have to</w:t>
      </w:r>
      <w:proofErr w:type="gramEnd"/>
      <w:r w:rsidRPr="002A6FB7">
        <w:rPr>
          <w:sz w:val="16"/>
        </w:rPr>
        <w:t xml:space="preserve"> get there first. </w:t>
      </w:r>
      <w:r w:rsidRPr="002A6FB7">
        <w:rPr>
          <w:rStyle w:val="StyleUnderline"/>
          <w:color w:val="000000" w:themeColor="text1"/>
        </w:rPr>
        <w:t xml:space="preserve">The “getting there first” will not be simple, or cheap. Most of the asteroids in the solar system are in the asteroid belt between Mars and Jupiter. But the orbit paths of some near-Earth asteroids, or NEAs, bring them relatively close to our planet—that is, within around 30 million miles. Planetary Resources has developed what is essentially an outer-space drone: a small telescope-equipped spacecraft, around the size of a desktop computer, that will survey near-Earth asteroids. Once </w:t>
      </w:r>
      <w:r w:rsidRPr="002A6FB7">
        <w:rPr>
          <w:rStyle w:val="StyleUnderline"/>
          <w:color w:val="000000" w:themeColor="text1"/>
          <w:highlight w:val="green"/>
        </w:rPr>
        <w:t>an asteroid</w:t>
      </w:r>
      <w:r w:rsidRPr="002A6FB7">
        <w:rPr>
          <w:rStyle w:val="StyleUnderline"/>
          <w:color w:val="000000" w:themeColor="text1"/>
        </w:rPr>
        <w:t xml:space="preserve"> is identified and determined to be valuable, the extraction could begin, though that </w:t>
      </w:r>
      <w:r w:rsidRPr="002A6FB7">
        <w:rPr>
          <w:rStyle w:val="StyleUnderline"/>
          <w:color w:val="000000" w:themeColor="text1"/>
          <w:highlight w:val="green"/>
        </w:rPr>
        <w:t>introduces</w:t>
      </w:r>
      <w:r w:rsidRPr="002A6FB7">
        <w:rPr>
          <w:rStyle w:val="StyleUnderline"/>
          <w:color w:val="000000" w:themeColor="text1"/>
        </w:rPr>
        <w:t xml:space="preserve"> a new set of </w:t>
      </w:r>
      <w:r w:rsidRPr="002A6FB7">
        <w:rPr>
          <w:rStyle w:val="StyleUnderline"/>
          <w:color w:val="000000" w:themeColor="text1"/>
          <w:highlight w:val="green"/>
        </w:rPr>
        <w:t>technical obstacles</w:t>
      </w:r>
      <w:r w:rsidRPr="002A6FB7">
        <w:rPr>
          <w:rStyle w:val="StyleUnderline"/>
          <w:color w:val="000000" w:themeColor="text1"/>
        </w:rPr>
        <w:t xml:space="preserve">. Because of the difficulty and </w:t>
      </w:r>
      <w:r w:rsidRPr="002A6FB7">
        <w:rPr>
          <w:rStyle w:val="StyleUnderline"/>
          <w:color w:val="000000" w:themeColor="text1"/>
          <w:highlight w:val="green"/>
        </w:rPr>
        <w:t>expense of getting heavy machinery</w:t>
      </w:r>
      <w:r w:rsidRPr="002A6FB7">
        <w:rPr>
          <w:rStyle w:val="StyleUnderline"/>
          <w:color w:val="000000" w:themeColor="text1"/>
        </w:rPr>
        <w:t xml:space="preserve"> from Earth </w:t>
      </w:r>
      <w:r w:rsidRPr="002A6FB7">
        <w:rPr>
          <w:rStyle w:val="StyleUnderline"/>
          <w:color w:val="000000" w:themeColor="text1"/>
          <w:highlight w:val="green"/>
        </w:rPr>
        <w:t>into space</w:t>
      </w:r>
      <w:r w:rsidRPr="002A6FB7">
        <w:rPr>
          <w:rStyle w:val="StyleUnderline"/>
          <w:color w:val="000000" w:themeColor="text1"/>
        </w:rPr>
        <w:t>, some have suggested using 3D printing technology to use materials found in space to create the necessary equipment.</w:t>
      </w:r>
      <w:r w:rsidRPr="002A6FB7">
        <w:rPr>
          <w:sz w:val="16"/>
        </w:rPr>
        <w:t xml:space="preserve"> Then, some modified version of a terrestrial mining method, like drilling or magnetic separation, could be used for the mining itself. </w:t>
      </w:r>
      <w:r w:rsidRPr="002A6FB7">
        <w:rPr>
          <w:rStyle w:val="StyleUnderline"/>
        </w:rPr>
        <w:t>But these extraction processes have been developed for the pressure and gravity of Earth, and they would need to be overhauled to function in the low-gravity, vacuum environment of space</w:t>
      </w:r>
      <w:r w:rsidRPr="002A6FB7">
        <w:rPr>
          <w:sz w:val="16"/>
        </w:rPr>
        <w:t xml:space="preserve">. If this part of the process sounds unclear, it’s because it is. To give an idea of the scale—in time and difficulty—of these kinds of operations, consider the government’s version of asteroid prospecting. In April, </w:t>
      </w:r>
      <w:r w:rsidRPr="002A6FB7">
        <w:rPr>
          <w:rStyle w:val="StyleUnderline"/>
        </w:rPr>
        <w:t xml:space="preserve">NASA greenlighted a mission in which a spacecraft called </w:t>
      </w:r>
      <w:r w:rsidRPr="002A6FB7">
        <w:rPr>
          <w:rStyle w:val="StyleUnderline"/>
          <w:highlight w:val="green"/>
        </w:rPr>
        <w:t>OSIRIS-</w:t>
      </w:r>
      <w:proofErr w:type="spellStart"/>
      <w:r w:rsidRPr="002A6FB7">
        <w:rPr>
          <w:rStyle w:val="StyleUnderline"/>
          <w:highlight w:val="green"/>
        </w:rPr>
        <w:t>REx</w:t>
      </w:r>
      <w:proofErr w:type="spellEnd"/>
      <w:r w:rsidRPr="002A6FB7">
        <w:rPr>
          <w:rStyle w:val="StyleUnderline"/>
          <w:highlight w:val="green"/>
        </w:rPr>
        <w:t xml:space="preserve"> will rendezvous with an asteroid</w:t>
      </w:r>
      <w:r w:rsidRPr="002A6FB7">
        <w:rPr>
          <w:rStyle w:val="StyleUnderline"/>
        </w:rPr>
        <w:t xml:space="preserve"> called Bennu. OSIRIS-Rex is scheduled to launch in 2016, reach the asteroid in 2018, reconnoiter it for over a year, and then bring back samples for scientific study</w:t>
      </w:r>
      <w:r w:rsidRPr="002A6FB7">
        <w:rPr>
          <w:sz w:val="16"/>
        </w:rPr>
        <w:t xml:space="preserve">. </w:t>
      </w:r>
      <w:r w:rsidRPr="002A6FB7">
        <w:rPr>
          <w:rStyle w:val="StyleUnderline"/>
        </w:rPr>
        <w:t xml:space="preserve">The amount of asteroid that </w:t>
      </w:r>
      <w:r w:rsidRPr="002A6FB7">
        <w:rPr>
          <w:rStyle w:val="StyleUnderline"/>
          <w:highlight w:val="green"/>
        </w:rPr>
        <w:t>NASA plans to collect</w:t>
      </w:r>
      <w:r w:rsidRPr="002A6FB7">
        <w:rPr>
          <w:rStyle w:val="StyleUnderline"/>
        </w:rPr>
        <w:t xml:space="preserve"> after all this time and trouble? </w:t>
      </w:r>
      <w:r w:rsidRPr="002A6FB7">
        <w:rPr>
          <w:rStyle w:val="StyleUnderline"/>
          <w:highlight w:val="green"/>
        </w:rPr>
        <w:t>Two ounces</w:t>
      </w:r>
      <w:r w:rsidRPr="002A6FB7">
        <w:rPr>
          <w:sz w:val="16"/>
        </w:rPr>
        <w:t xml:space="preserve">. A major premise of private space mining companies is that they will be able to work far faster and more economically than </w:t>
      </w:r>
      <w:proofErr w:type="gramStart"/>
      <w:r w:rsidRPr="002A6FB7">
        <w:rPr>
          <w:sz w:val="16"/>
        </w:rPr>
        <w:t>NASA, and</w:t>
      </w:r>
      <w:proofErr w:type="gramEnd"/>
      <w:r w:rsidRPr="002A6FB7">
        <w:rPr>
          <w:sz w:val="16"/>
        </w:rPr>
        <w:t xml:space="preserve"> will be willing to take on levels of risk beyond that of a government operation, but the scale and timeline of OSIRIS-</w:t>
      </w:r>
      <w:proofErr w:type="spellStart"/>
      <w:r w:rsidRPr="002A6FB7">
        <w:rPr>
          <w:sz w:val="16"/>
        </w:rPr>
        <w:t>REx</w:t>
      </w:r>
      <w:proofErr w:type="spellEnd"/>
      <w:r w:rsidRPr="002A6FB7">
        <w:rPr>
          <w:sz w:val="16"/>
        </w:rPr>
        <w:t xml:space="preserve"> shows how complex these operations will be, even for the swiftest companies. Rick </w:t>
      </w:r>
      <w:proofErr w:type="spellStart"/>
      <w:r w:rsidRPr="002A6FB7">
        <w:rPr>
          <w:sz w:val="16"/>
        </w:rPr>
        <w:t>Sternbach</w:t>
      </w:r>
      <w:proofErr w:type="spellEnd"/>
      <w:r w:rsidRPr="002A6FB7">
        <w:rPr>
          <w:sz w:val="16"/>
        </w:rPr>
        <w:t xml:space="preserve">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w:t>
      </w:r>
      <w:r w:rsidRPr="002A6FB7">
        <w:rPr>
          <w:rStyle w:val="Emphasis"/>
          <w:highlight w:val="green"/>
        </w:rPr>
        <w:t>retrieval flight would last between six and ten years</w:t>
      </w:r>
      <w:r w:rsidRPr="002A6FB7">
        <w:rPr>
          <w:sz w:val="16"/>
        </w:rPr>
        <w:t xml:space="preserve">.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2A6FB7">
        <w:rPr>
          <w:sz w:val="16"/>
        </w:rPr>
        <w:t>InfoSpace</w:t>
      </w:r>
      <w:proofErr w:type="spellEnd"/>
      <w:r w:rsidRPr="002A6FB7">
        <w:rPr>
          <w:sz w:val="16"/>
        </w:rPr>
        <w:t xml:space="preserv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w:t>
      </w:r>
      <w:proofErr w:type="gramStart"/>
      <w:r w:rsidRPr="002A6FB7">
        <w:rPr>
          <w:sz w:val="16"/>
        </w:rPr>
        <w:t>All of</w:t>
      </w:r>
      <w:proofErr w:type="gramEnd"/>
      <w:r w:rsidRPr="002A6FB7">
        <w:rPr>
          <w:sz w:val="16"/>
        </w:rPr>
        <w:t xml:space="preserve">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w:t>
      </w:r>
      <w:proofErr w:type="gramStart"/>
      <w:r w:rsidRPr="002A6FB7">
        <w:rPr>
          <w:sz w:val="16"/>
        </w:rPr>
        <w:t>telling</w:t>
      </w:r>
      <w:proofErr w:type="gramEnd"/>
      <w:r w:rsidRPr="002A6FB7">
        <w:rPr>
          <w:sz w:val="16"/>
        </w:rPr>
        <w:t xml:space="preserve">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2A6FB7">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2A6FB7">
        <w:rPr>
          <w:sz w:val="16"/>
        </w:rPr>
        <w:t xml:space="preserve">The space-mining notion is immensely appealing: the sky is full of infinite riches and abundance leads to peace. But why wouldn’t riches from the heavens cause conflicts and problems? Their vulgar terrestrial cousins always have. </w:t>
      </w:r>
      <w:r w:rsidRPr="002A6FB7">
        <w:rPr>
          <w:rStyle w:val="StyleUnderline"/>
          <w:color w:val="000000" w:themeColor="text1"/>
        </w:rPr>
        <w:t xml:space="preserve">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Earth—the barriers to entry in terms of both technology and capital are so immense that it is only open to entrepreneurs who are already billionaires. </w:t>
      </w:r>
      <w:r w:rsidRPr="002A6FB7">
        <w:rPr>
          <w:sz w:val="16"/>
        </w:rPr>
        <w:t xml:space="preserve">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w:t>
      </w:r>
      <w:r w:rsidRPr="002A6FB7">
        <w:rPr>
          <w:rStyle w:val="StyleUnderline"/>
        </w:rPr>
        <w:t>Planetary Adventures has shifted its focus from precious metals "to</w:t>
      </w:r>
      <w:r w:rsidRPr="002A6FB7">
        <w:rPr>
          <w:sz w:val="16"/>
        </w:rPr>
        <w:t xml:space="preserve"> a more mundane space resource: </w:t>
      </w:r>
      <w:r w:rsidRPr="002A6FB7">
        <w:rPr>
          <w:rStyle w:val="StyleUnderline"/>
        </w:rPr>
        <w:t>water</w:t>
      </w:r>
      <w:r w:rsidRPr="002A6FB7">
        <w:rPr>
          <w:sz w:val="16"/>
        </w:rPr>
        <w:t xml:space="preserve">," </w:t>
      </w:r>
      <w:r w:rsidRPr="002A6FB7">
        <w:rPr>
          <w:rStyle w:val="StyleUnderline"/>
        </w:rPr>
        <w:t>which "</w:t>
      </w:r>
      <w:r w:rsidRPr="002A6FB7">
        <w:rPr>
          <w:rStyle w:val="Emphasis"/>
        </w:rPr>
        <w:t>could be processed into fuel to extend the useful lives of aging commercial satellites</w:t>
      </w:r>
      <w:r w:rsidRPr="002A6FB7">
        <w:rPr>
          <w:rStyle w:val="StyleUnderline"/>
        </w:rPr>
        <w:t>.</w:t>
      </w:r>
      <w:r w:rsidRPr="002A6FB7">
        <w:rPr>
          <w:sz w:val="16"/>
        </w:rPr>
        <w:t xml:space="preserve">" Granted, water has been a part of Planetary </w:t>
      </w:r>
      <w:proofErr w:type="spellStart"/>
      <w:r w:rsidRPr="002A6FB7">
        <w:rPr>
          <w:sz w:val="16"/>
        </w:rPr>
        <w:t>Resources’s</w:t>
      </w:r>
      <w:proofErr w:type="spellEnd"/>
      <w:r w:rsidRPr="002A6FB7">
        <w:rPr>
          <w:sz w:val="16"/>
        </w:rPr>
        <w:t xml:space="preserve">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w:t>
      </w:r>
      <w:proofErr w:type="gramStart"/>
      <w:r w:rsidRPr="002A6FB7">
        <w:rPr>
          <w:sz w:val="16"/>
        </w:rPr>
        <w:t>profitable in its own right, but</w:t>
      </w:r>
      <w:proofErr w:type="gramEnd"/>
      <w:r w:rsidRPr="002A6FB7">
        <w:rPr>
          <w:sz w:val="16"/>
        </w:rPr>
        <w:t xml:space="preserve"> it doesn’t conjure the same Panglossian platitudes as giant chunks of space gold do. That's just as well. It's a more practical approach for the near future. </w:t>
      </w:r>
      <w:r w:rsidRPr="002A6FB7">
        <w:rPr>
          <w:rStyle w:val="Emphasis"/>
          <w:highlight w:val="green"/>
        </w:rPr>
        <w:t>Because of</w:t>
      </w:r>
      <w:r w:rsidRPr="002A6FB7">
        <w:rPr>
          <w:rStyle w:val="Emphasis"/>
        </w:rPr>
        <w:t xml:space="preserve"> the tremendous </w:t>
      </w:r>
      <w:r w:rsidRPr="002A6FB7">
        <w:rPr>
          <w:rStyle w:val="Emphasis"/>
          <w:highlight w:val="green"/>
        </w:rPr>
        <w:t>cost</w:t>
      </w:r>
      <w:r w:rsidRPr="002A6FB7">
        <w:rPr>
          <w:rStyle w:val="Emphasis"/>
        </w:rPr>
        <w:t xml:space="preserve">—both in terms of energy and money—of launching something out of Earth’s atmosphere or back into it, </w:t>
      </w:r>
      <w:r w:rsidRPr="002A6FB7">
        <w:rPr>
          <w:rStyle w:val="Emphasis"/>
          <w:highlight w:val="green"/>
        </w:rPr>
        <w:t>the most efficient use of resources extracted in space will be</w:t>
      </w:r>
      <w:r w:rsidRPr="002A6FB7">
        <w:rPr>
          <w:rStyle w:val="Emphasis"/>
        </w:rPr>
        <w:t xml:space="preserve"> right there: </w:t>
      </w:r>
      <w:r w:rsidRPr="002A6FB7">
        <w:rPr>
          <w:rStyle w:val="Emphasis"/>
          <w:highlight w:val="green"/>
        </w:rPr>
        <w:t>in space</w:t>
      </w:r>
      <w:r w:rsidRPr="002A6FB7">
        <w:rPr>
          <w:sz w:val="16"/>
        </w:rPr>
        <w:t>. And that, in turn, should help bring the peace-and-abundance rhetoric back down to Earth. It's like much of what Silicon Valley invents: Not as awesome as the elevator pitch makes it sound, but useful in its own little way.</w:t>
      </w:r>
    </w:p>
    <w:p w14:paraId="59ACC4E2" w14:textId="77777777" w:rsidR="002A6FB7" w:rsidRPr="002A6FB7" w:rsidRDefault="002A6FB7" w:rsidP="002A6FB7"/>
    <w:p w14:paraId="6F5B2420" w14:textId="77777777" w:rsidR="002A6FB7" w:rsidRPr="002A6FB7" w:rsidRDefault="002A6FB7" w:rsidP="002A6FB7">
      <w:pPr>
        <w:pStyle w:val="Heading4"/>
        <w:rPr>
          <w:rFonts w:cs="Times New Roman"/>
        </w:rPr>
      </w:pPr>
      <w:r w:rsidRPr="002A6FB7">
        <w:rPr>
          <w:rFonts w:cs="Times New Roman"/>
        </w:rPr>
        <w:t>Warming doesn’t trigger extinction</w:t>
      </w:r>
    </w:p>
    <w:p w14:paraId="0D15B2B4" w14:textId="77777777" w:rsidR="002A6FB7" w:rsidRPr="002A6FB7" w:rsidRDefault="002A6FB7" w:rsidP="002A6FB7">
      <w:r w:rsidRPr="002A6FB7">
        <w:rPr>
          <w:rStyle w:val="Style13ptBold"/>
        </w:rPr>
        <w:t>IBD 18</w:t>
      </w:r>
      <w:r w:rsidRPr="002A6FB7">
        <w:t xml:space="preserve"> [</w:t>
      </w:r>
      <w:proofErr w:type="spellStart"/>
      <w:r w:rsidRPr="002A6FB7">
        <w:t>Investors</w:t>
      </w:r>
      <w:proofErr w:type="spellEnd"/>
      <w:r w:rsidRPr="002A6FB7">
        <w:t xml:space="preserve"> Business Daily, Citing Study from Peer reviewed journal by Lewis and Curry, “Here's One Global Warming Study Nobody Wants You </w:t>
      </w:r>
      <w:proofErr w:type="gramStart"/>
      <w:r w:rsidRPr="002A6FB7">
        <w:t>To</w:t>
      </w:r>
      <w:proofErr w:type="gramEnd"/>
      <w:r w:rsidRPr="002A6FB7">
        <w:t xml:space="preserve"> See”, 4/25/18, https://www.investors.com/politics/editorials/global-warming-computer-models-co2-emissions/]</w:t>
      </w:r>
    </w:p>
    <w:p w14:paraId="147556DF" w14:textId="77777777" w:rsidR="002A6FB7" w:rsidRPr="002A6FB7" w:rsidRDefault="002A6FB7" w:rsidP="002A6FB7">
      <w:pPr>
        <w:rPr>
          <w:sz w:val="16"/>
        </w:rPr>
      </w:pPr>
      <w:r w:rsidRPr="002A6FB7">
        <w:rPr>
          <w:sz w:val="16"/>
        </w:rPr>
        <w:t xml:space="preserve">Settled Science: A </w:t>
      </w:r>
      <w:r w:rsidRPr="002A6FB7">
        <w:rPr>
          <w:rStyle w:val="Emphasis"/>
          <w:highlight w:val="yellow"/>
        </w:rPr>
        <w:t>new study</w:t>
      </w:r>
      <w:r w:rsidRPr="002A6FB7">
        <w:rPr>
          <w:rStyle w:val="Emphasis"/>
        </w:rPr>
        <w:t xml:space="preserve"> published </w:t>
      </w:r>
      <w:r w:rsidRPr="002A6FB7">
        <w:rPr>
          <w:rStyle w:val="Emphasis"/>
          <w:highlight w:val="yellow"/>
        </w:rPr>
        <w:t>in a peer-reviewed journal finds</w:t>
      </w:r>
      <w:r w:rsidRPr="002A6FB7">
        <w:rPr>
          <w:u w:val="single"/>
        </w:rPr>
        <w:t xml:space="preserve"> that </w:t>
      </w:r>
      <w:r w:rsidRPr="002A6FB7">
        <w:rPr>
          <w:rStyle w:val="Emphasis"/>
          <w:highlight w:val="yellow"/>
        </w:rPr>
        <w:t>climate models exaggerate</w:t>
      </w:r>
      <w:r w:rsidRPr="002A6FB7">
        <w:rPr>
          <w:u w:val="single"/>
        </w:rPr>
        <w:t xml:space="preserve"> the global </w:t>
      </w:r>
      <w:r w:rsidRPr="002A6FB7">
        <w:rPr>
          <w:highlight w:val="yellow"/>
          <w:u w:val="single"/>
        </w:rPr>
        <w:t>warming from CO2</w:t>
      </w:r>
      <w:r w:rsidRPr="002A6FB7">
        <w:rPr>
          <w:u w:val="single"/>
        </w:rPr>
        <w:t xml:space="preserve"> emissions </w:t>
      </w:r>
      <w:r w:rsidRPr="002A6FB7">
        <w:rPr>
          <w:highlight w:val="yellow"/>
          <w:u w:val="single"/>
        </w:rPr>
        <w:t>by</w:t>
      </w:r>
      <w:r w:rsidRPr="002A6FB7">
        <w:rPr>
          <w:u w:val="single"/>
        </w:rPr>
        <w:t xml:space="preserve"> as much as </w:t>
      </w:r>
      <w:r w:rsidRPr="002A6FB7">
        <w:rPr>
          <w:highlight w:val="yellow"/>
          <w:u w:val="single"/>
        </w:rPr>
        <w:t>45%</w:t>
      </w:r>
      <w:r w:rsidRPr="002A6FB7">
        <w:rPr>
          <w:u w:val="single"/>
        </w:rPr>
        <w:t>.</w:t>
      </w:r>
      <w:r w:rsidRPr="002A6FB7">
        <w:rPr>
          <w:sz w:val="16"/>
        </w:rPr>
        <w:t xml:space="preserve"> If these findings hold true, it's huge news. No wonder the mainstream press is ignoring it.</w:t>
      </w:r>
    </w:p>
    <w:p w14:paraId="74925451" w14:textId="77777777" w:rsidR="002A6FB7" w:rsidRPr="002A6FB7" w:rsidRDefault="002A6FB7" w:rsidP="002A6FB7">
      <w:pPr>
        <w:rPr>
          <w:sz w:val="16"/>
        </w:rPr>
      </w:pPr>
      <w:r w:rsidRPr="002A6FB7">
        <w:rPr>
          <w:sz w:val="16"/>
        </w:rPr>
        <w:t xml:space="preserve">In the study, authors </w:t>
      </w:r>
      <w:r w:rsidRPr="002A6FB7">
        <w:rPr>
          <w:u w:val="single"/>
        </w:rPr>
        <w:t xml:space="preserve">Nic Lewis and Judith Curry looked at </w:t>
      </w:r>
      <w:r w:rsidRPr="002A6FB7">
        <w:rPr>
          <w:highlight w:val="yellow"/>
          <w:u w:val="single"/>
        </w:rPr>
        <w:t>actual temperature records</w:t>
      </w:r>
      <w:r w:rsidRPr="002A6FB7">
        <w:rPr>
          <w:u w:val="single"/>
        </w:rPr>
        <w:t xml:space="preserve"> and </w:t>
      </w:r>
      <w:r w:rsidRPr="002A6FB7">
        <w:rPr>
          <w:highlight w:val="yellow"/>
          <w:u w:val="single"/>
        </w:rPr>
        <w:t>compared</w:t>
      </w:r>
      <w:r w:rsidRPr="002A6FB7">
        <w:rPr>
          <w:u w:val="single"/>
        </w:rPr>
        <w:t xml:space="preserve"> them </w:t>
      </w:r>
      <w:r w:rsidRPr="002A6FB7">
        <w:rPr>
          <w:highlight w:val="yellow"/>
          <w:u w:val="single"/>
        </w:rPr>
        <w:t>with climate</w:t>
      </w:r>
      <w:r w:rsidRPr="002A6FB7">
        <w:rPr>
          <w:u w:val="single"/>
        </w:rPr>
        <w:t xml:space="preserve"> change computer </w:t>
      </w:r>
      <w:r w:rsidRPr="002A6FB7">
        <w:rPr>
          <w:highlight w:val="yellow"/>
          <w:u w:val="single"/>
        </w:rPr>
        <w:t>models</w:t>
      </w:r>
      <w:r w:rsidRPr="002A6FB7">
        <w:rPr>
          <w:sz w:val="16"/>
        </w:rPr>
        <w:t xml:space="preserve">. What they </w:t>
      </w:r>
      <w:r w:rsidRPr="002A6FB7">
        <w:rPr>
          <w:u w:val="single"/>
        </w:rPr>
        <w:t>found</w:t>
      </w:r>
      <w:r w:rsidRPr="002A6FB7">
        <w:rPr>
          <w:sz w:val="16"/>
        </w:rPr>
        <w:t xml:space="preserve"> is that </w:t>
      </w:r>
      <w:r w:rsidRPr="002A6FB7">
        <w:rPr>
          <w:u w:val="single"/>
        </w:rPr>
        <w:t xml:space="preserve">the </w:t>
      </w:r>
      <w:r w:rsidRPr="002A6FB7">
        <w:rPr>
          <w:highlight w:val="yellow"/>
          <w:u w:val="single"/>
        </w:rPr>
        <w:t>planet has shown</w:t>
      </w:r>
      <w:r w:rsidRPr="002A6FB7">
        <w:rPr>
          <w:u w:val="single"/>
        </w:rPr>
        <w:t xml:space="preserve"> itself to be </w:t>
      </w:r>
      <w:r w:rsidRPr="002A6FB7">
        <w:rPr>
          <w:rStyle w:val="Emphasis"/>
          <w:highlight w:val="yellow"/>
        </w:rPr>
        <w:t>far less sensitive</w:t>
      </w:r>
      <w:r w:rsidRPr="002A6FB7">
        <w:rPr>
          <w:highlight w:val="yellow"/>
          <w:u w:val="single"/>
        </w:rPr>
        <w:t xml:space="preserve"> to increases in CO2 </w:t>
      </w:r>
      <w:r w:rsidRPr="002A6FB7">
        <w:rPr>
          <w:u w:val="single"/>
        </w:rPr>
        <w:t>than the climate models say</w:t>
      </w:r>
      <w:r w:rsidRPr="002A6FB7">
        <w:rPr>
          <w:sz w:val="16"/>
        </w:rPr>
        <w:t xml:space="preserve">. As a result, they say, </w:t>
      </w:r>
      <w:r w:rsidRPr="002A6FB7">
        <w:rPr>
          <w:u w:val="single"/>
        </w:rPr>
        <w:t xml:space="preserve">the planet </w:t>
      </w:r>
      <w:r w:rsidRPr="002A6FB7">
        <w:rPr>
          <w:highlight w:val="yellow"/>
          <w:u w:val="single"/>
        </w:rPr>
        <w:t>will warm less than</w:t>
      </w:r>
      <w:r w:rsidRPr="002A6FB7">
        <w:rPr>
          <w:u w:val="single"/>
        </w:rPr>
        <w:t xml:space="preserve"> the </w:t>
      </w:r>
      <w:r w:rsidRPr="002A6FB7">
        <w:rPr>
          <w:highlight w:val="yellow"/>
          <w:u w:val="single"/>
        </w:rPr>
        <w:t>models predict</w:t>
      </w:r>
      <w:r w:rsidRPr="002A6FB7">
        <w:rPr>
          <w:sz w:val="16"/>
        </w:rPr>
        <w:t>, even if we continue pumping CO2 into the atmosphere.</w:t>
      </w:r>
    </w:p>
    <w:p w14:paraId="2CB9A72E" w14:textId="77777777" w:rsidR="002A6FB7" w:rsidRPr="002A6FB7" w:rsidRDefault="002A6FB7" w:rsidP="002A6FB7">
      <w:pPr>
        <w:rPr>
          <w:u w:val="single"/>
        </w:rPr>
      </w:pPr>
      <w:r w:rsidRPr="002A6FB7">
        <w:rPr>
          <w:sz w:val="16"/>
        </w:rPr>
        <w:t>As Lewis explains: "</w:t>
      </w:r>
      <w:r w:rsidRPr="002A6FB7">
        <w:rPr>
          <w:u w:val="single"/>
        </w:rPr>
        <w:t xml:space="preserve">Our results imply that, for any future emissions scenario, </w:t>
      </w:r>
      <w:r w:rsidRPr="002A6FB7">
        <w:rPr>
          <w:highlight w:val="yellow"/>
          <w:u w:val="single"/>
        </w:rPr>
        <w:t>future warming is</w:t>
      </w:r>
      <w:r w:rsidRPr="002A6FB7">
        <w:rPr>
          <w:u w:val="single"/>
        </w:rPr>
        <w:t xml:space="preserve"> likely to be </w:t>
      </w:r>
      <w:r w:rsidRPr="002A6FB7">
        <w:rPr>
          <w:rStyle w:val="Emphasis"/>
          <w:highlight w:val="yellow"/>
        </w:rPr>
        <w:t>substantially lower</w:t>
      </w:r>
      <w:r w:rsidRPr="002A6FB7">
        <w:rPr>
          <w:highlight w:val="yellow"/>
          <w:u w:val="single"/>
        </w:rPr>
        <w:t xml:space="preserve"> than</w:t>
      </w:r>
      <w:r w:rsidRPr="002A6FB7">
        <w:rPr>
          <w:u w:val="single"/>
        </w:rPr>
        <w:t xml:space="preserve"> the central computer </w:t>
      </w:r>
      <w:r w:rsidRPr="002A6FB7">
        <w:rPr>
          <w:rStyle w:val="Emphasis"/>
        </w:rPr>
        <w:t>model-simulated</w:t>
      </w:r>
      <w:r w:rsidRPr="002A6FB7">
        <w:rPr>
          <w:u w:val="single"/>
        </w:rPr>
        <w:t xml:space="preserve"> level </w:t>
      </w:r>
      <w:r w:rsidRPr="002A6FB7">
        <w:rPr>
          <w:highlight w:val="yellow"/>
          <w:u w:val="single"/>
        </w:rPr>
        <w:t>projected by</w:t>
      </w:r>
      <w:r w:rsidRPr="002A6FB7">
        <w:rPr>
          <w:u w:val="single"/>
        </w:rPr>
        <w:t xml:space="preserve"> the (United Nations </w:t>
      </w:r>
      <w:r w:rsidRPr="002A6FB7">
        <w:rPr>
          <w:rStyle w:val="Emphasis"/>
          <w:highlight w:val="yellow"/>
        </w:rPr>
        <w:t>I</w:t>
      </w:r>
      <w:r w:rsidRPr="002A6FB7">
        <w:rPr>
          <w:u w:val="single"/>
        </w:rPr>
        <w:t xml:space="preserve">ntergovernmental </w:t>
      </w:r>
      <w:r w:rsidRPr="002A6FB7">
        <w:rPr>
          <w:rStyle w:val="Emphasis"/>
          <w:highlight w:val="yellow"/>
        </w:rPr>
        <w:t>P</w:t>
      </w:r>
      <w:r w:rsidRPr="002A6FB7">
        <w:rPr>
          <w:u w:val="single"/>
        </w:rPr>
        <w:t xml:space="preserve">anel on </w:t>
      </w:r>
      <w:r w:rsidRPr="002A6FB7">
        <w:rPr>
          <w:rStyle w:val="Emphasis"/>
          <w:highlight w:val="yellow"/>
        </w:rPr>
        <w:t>C</w:t>
      </w:r>
      <w:r w:rsidRPr="002A6FB7">
        <w:rPr>
          <w:u w:val="single"/>
        </w:rPr>
        <w:t xml:space="preserve">limate </w:t>
      </w:r>
      <w:r w:rsidRPr="002A6FB7">
        <w:rPr>
          <w:rStyle w:val="Emphasis"/>
          <w:highlight w:val="yellow"/>
        </w:rPr>
        <w:t>C</w:t>
      </w:r>
      <w:r w:rsidRPr="002A6FB7">
        <w:rPr>
          <w:u w:val="single"/>
        </w:rPr>
        <w:t>hange), and highly unlikely to exceed that level.</w:t>
      </w:r>
    </w:p>
    <w:p w14:paraId="694F5E02" w14:textId="77777777" w:rsidR="002A6FB7" w:rsidRPr="002A6FB7" w:rsidRDefault="002A6FB7" w:rsidP="002A6FB7">
      <w:pPr>
        <w:rPr>
          <w:sz w:val="16"/>
        </w:rPr>
      </w:pPr>
      <w:r w:rsidRPr="002A6FB7">
        <w:rPr>
          <w:u w:val="single"/>
        </w:rPr>
        <w:t>How much lower</w:t>
      </w:r>
      <w:r w:rsidRPr="002A6FB7">
        <w:rPr>
          <w:sz w:val="16"/>
        </w:rPr>
        <w:t xml:space="preserve">? Lewis and Curry say that </w:t>
      </w:r>
      <w:r w:rsidRPr="002A6FB7">
        <w:rPr>
          <w:u w:val="single"/>
        </w:rPr>
        <w:t>their findings show temperature increases will be 30%-45% lower than the climate models say</w:t>
      </w:r>
      <w:r w:rsidRPr="002A6FB7">
        <w:rPr>
          <w:sz w:val="16"/>
        </w:rPr>
        <w:t xml:space="preserve">. If they are right, then </w:t>
      </w:r>
      <w:r w:rsidRPr="002A6FB7">
        <w:rPr>
          <w:u w:val="single"/>
        </w:rPr>
        <w:t xml:space="preserve">there's </w:t>
      </w:r>
      <w:r w:rsidRPr="002A6FB7">
        <w:rPr>
          <w:rStyle w:val="Emphasis"/>
        </w:rPr>
        <w:t>little to worry about</w:t>
      </w:r>
      <w:r w:rsidRPr="002A6FB7">
        <w:rPr>
          <w:u w:val="single"/>
        </w:rPr>
        <w:t>, even if we don't drastically reduce CO2 emissions</w:t>
      </w:r>
      <w:r w:rsidRPr="002A6FB7">
        <w:rPr>
          <w:sz w:val="16"/>
        </w:rPr>
        <w:t>.</w:t>
      </w:r>
    </w:p>
    <w:p w14:paraId="24D66BD0" w14:textId="77777777" w:rsidR="002A6FB7" w:rsidRPr="002A6FB7" w:rsidRDefault="002A6FB7" w:rsidP="002A6FB7">
      <w:pPr>
        <w:rPr>
          <w:sz w:val="16"/>
        </w:rPr>
      </w:pPr>
      <w:r w:rsidRPr="002A6FB7">
        <w:rPr>
          <w:sz w:val="16"/>
        </w:rPr>
        <w:t xml:space="preserve">The </w:t>
      </w:r>
      <w:r w:rsidRPr="002A6FB7">
        <w:rPr>
          <w:highlight w:val="yellow"/>
          <w:u w:val="single"/>
        </w:rPr>
        <w:t>planet will warm</w:t>
      </w:r>
      <w:r w:rsidRPr="002A6FB7">
        <w:rPr>
          <w:u w:val="single"/>
        </w:rPr>
        <w:t xml:space="preserve"> from human activity, but </w:t>
      </w:r>
      <w:r w:rsidRPr="002A6FB7">
        <w:rPr>
          <w:rStyle w:val="Emphasis"/>
          <w:highlight w:val="yellow"/>
        </w:rPr>
        <w:t>not nearly enough to cause</w:t>
      </w:r>
      <w:r w:rsidRPr="002A6FB7">
        <w:rPr>
          <w:rStyle w:val="Emphasis"/>
        </w:rPr>
        <w:t xml:space="preserve"> the sort of </w:t>
      </w:r>
      <w:r w:rsidRPr="002A6FB7">
        <w:rPr>
          <w:rStyle w:val="Emphasis"/>
          <w:highlight w:val="yellow"/>
        </w:rPr>
        <w:t>end-of-the-world calamities</w:t>
      </w:r>
      <w:r w:rsidRPr="002A6FB7">
        <w:rPr>
          <w:u w:val="single"/>
        </w:rPr>
        <w:t xml:space="preserve"> we keep hearing about.</w:t>
      </w:r>
      <w:r w:rsidRPr="002A6FB7">
        <w:rPr>
          <w:sz w:val="16"/>
        </w:rPr>
        <w:t xml:space="preserve"> In fact, the </w:t>
      </w:r>
      <w:r w:rsidRPr="002A6FB7">
        <w:rPr>
          <w:u w:val="single"/>
        </w:rPr>
        <w:t xml:space="preserve">resulting warming would be </w:t>
      </w:r>
      <w:r w:rsidRPr="002A6FB7">
        <w:rPr>
          <w:rStyle w:val="Emphasis"/>
          <w:highlight w:val="yellow"/>
        </w:rPr>
        <w:t xml:space="preserve">below </w:t>
      </w:r>
      <w:r w:rsidRPr="002A6FB7">
        <w:rPr>
          <w:rStyle w:val="Emphasis"/>
        </w:rPr>
        <w:t>the target</w:t>
      </w:r>
      <w:r w:rsidRPr="002A6FB7">
        <w:rPr>
          <w:u w:val="single"/>
        </w:rPr>
        <w:t xml:space="preserve"> set at the </w:t>
      </w:r>
      <w:r w:rsidRPr="002A6FB7">
        <w:rPr>
          <w:highlight w:val="yellow"/>
          <w:u w:val="single"/>
        </w:rPr>
        <w:t>Paris</w:t>
      </w:r>
      <w:r w:rsidRPr="002A6FB7">
        <w:rPr>
          <w:u w:val="single"/>
        </w:rPr>
        <w:t xml:space="preserve"> agreement</w:t>
      </w:r>
      <w:r w:rsidRPr="002A6FB7">
        <w:rPr>
          <w:sz w:val="16"/>
        </w:rPr>
        <w:t>.</w:t>
      </w:r>
    </w:p>
    <w:p w14:paraId="50F2D26B" w14:textId="77777777" w:rsidR="002A6FB7" w:rsidRPr="002A6FB7" w:rsidRDefault="002A6FB7" w:rsidP="002A6FB7">
      <w:pPr>
        <w:rPr>
          <w:sz w:val="16"/>
        </w:rPr>
      </w:pPr>
      <w:r w:rsidRPr="002A6FB7">
        <w:rPr>
          <w:sz w:val="16"/>
        </w:rPr>
        <w:t>This would be tremendously good news.</w:t>
      </w:r>
    </w:p>
    <w:p w14:paraId="0E7F3422" w14:textId="77777777" w:rsidR="002A6FB7" w:rsidRPr="002A6FB7" w:rsidRDefault="002A6FB7" w:rsidP="002A6FB7">
      <w:pPr>
        <w:rPr>
          <w:u w:val="single"/>
        </w:rPr>
      </w:pPr>
      <w:r w:rsidRPr="002A6FB7">
        <w:rPr>
          <w:sz w:val="16"/>
        </w:rPr>
        <w:t xml:space="preserve">The fact that the Lewis and Curry </w:t>
      </w:r>
      <w:r w:rsidRPr="002A6FB7">
        <w:rPr>
          <w:u w:val="single"/>
        </w:rPr>
        <w:t xml:space="preserve">study </w:t>
      </w:r>
      <w:r w:rsidRPr="002A6FB7">
        <w:rPr>
          <w:highlight w:val="yellow"/>
          <w:u w:val="single"/>
        </w:rPr>
        <w:t>appears in</w:t>
      </w:r>
      <w:r w:rsidRPr="002A6FB7">
        <w:rPr>
          <w:u w:val="single"/>
        </w:rPr>
        <w:t xml:space="preserve"> the peer-reviewed </w:t>
      </w:r>
      <w:r w:rsidRPr="002A6FB7">
        <w:rPr>
          <w:highlight w:val="yellow"/>
          <w:u w:val="single"/>
        </w:rPr>
        <w:t>A</w:t>
      </w:r>
      <w:r w:rsidRPr="002A6FB7">
        <w:rPr>
          <w:u w:val="single"/>
        </w:rPr>
        <w:t xml:space="preserve">merican </w:t>
      </w:r>
      <w:r w:rsidRPr="002A6FB7">
        <w:rPr>
          <w:highlight w:val="yellow"/>
          <w:u w:val="single"/>
        </w:rPr>
        <w:t>M</w:t>
      </w:r>
      <w:r w:rsidRPr="002A6FB7">
        <w:rPr>
          <w:u w:val="single"/>
        </w:rPr>
        <w:t xml:space="preserve">eteorological </w:t>
      </w:r>
      <w:r w:rsidRPr="002A6FB7">
        <w:rPr>
          <w:highlight w:val="yellow"/>
          <w:u w:val="single"/>
        </w:rPr>
        <w:t>S</w:t>
      </w:r>
      <w:r w:rsidRPr="002A6FB7">
        <w:rPr>
          <w:u w:val="single"/>
        </w:rPr>
        <w:t xml:space="preserve">ociety's </w:t>
      </w:r>
      <w:r w:rsidRPr="002A6FB7">
        <w:rPr>
          <w:highlight w:val="yellow"/>
          <w:u w:val="single"/>
        </w:rPr>
        <w:t>Journal of Climate</w:t>
      </w:r>
      <w:r w:rsidRPr="002A6FB7">
        <w:rPr>
          <w:u w:val="single"/>
        </w:rPr>
        <w:t xml:space="preserve"> lends credibility to their findings.</w:t>
      </w:r>
      <w:r w:rsidRPr="002A6FB7">
        <w:rPr>
          <w:sz w:val="16"/>
        </w:rPr>
        <w:t xml:space="preserve"> This is </w:t>
      </w:r>
      <w:r w:rsidRPr="002A6FB7">
        <w:rPr>
          <w:u w:val="single"/>
        </w:rPr>
        <w:t xml:space="preserve">the </w:t>
      </w:r>
      <w:r w:rsidRPr="002A6FB7">
        <w:rPr>
          <w:highlight w:val="yellow"/>
          <w:u w:val="single"/>
        </w:rPr>
        <w:t>same journal</w:t>
      </w:r>
      <w:r w:rsidRPr="002A6FB7">
        <w:rPr>
          <w:sz w:val="16"/>
        </w:rPr>
        <w:t xml:space="preserve">, after all, </w:t>
      </w:r>
      <w:r w:rsidRPr="002A6FB7">
        <w:rPr>
          <w:u w:val="single"/>
        </w:rPr>
        <w:t xml:space="preserve">that recently </w:t>
      </w:r>
      <w:r w:rsidRPr="002A6FB7">
        <w:rPr>
          <w:highlight w:val="yellow"/>
          <w:u w:val="single"/>
        </w:rPr>
        <w:t>published</w:t>
      </w:r>
      <w:r w:rsidRPr="002A6FB7">
        <w:rPr>
          <w:u w:val="single"/>
        </w:rPr>
        <w:t xml:space="preserve"> widely covered </w:t>
      </w:r>
      <w:r w:rsidRPr="002A6FB7">
        <w:rPr>
          <w:highlight w:val="yellow"/>
          <w:u w:val="single"/>
        </w:rPr>
        <w:t>studies saying</w:t>
      </w:r>
      <w:r w:rsidRPr="002A6FB7">
        <w:rPr>
          <w:u w:val="single"/>
        </w:rPr>
        <w:t xml:space="preserve"> the Sahara has been growing and the </w:t>
      </w:r>
      <w:r w:rsidRPr="002A6FB7">
        <w:rPr>
          <w:rStyle w:val="Emphasis"/>
          <w:highlight w:val="yellow"/>
        </w:rPr>
        <w:t>climate boundary</w:t>
      </w:r>
      <w:r w:rsidRPr="002A6FB7">
        <w:rPr>
          <w:highlight w:val="yellow"/>
          <w:u w:val="single"/>
        </w:rPr>
        <w:t xml:space="preserve"> in</w:t>
      </w:r>
      <w:r w:rsidRPr="002A6FB7">
        <w:rPr>
          <w:u w:val="single"/>
        </w:rPr>
        <w:t xml:space="preserve"> central </w:t>
      </w:r>
      <w:r w:rsidRPr="002A6FB7">
        <w:rPr>
          <w:highlight w:val="yellow"/>
          <w:u w:val="single"/>
        </w:rPr>
        <w:t xml:space="preserve">U.S. </w:t>
      </w:r>
      <w:r w:rsidRPr="002A6FB7">
        <w:rPr>
          <w:rStyle w:val="Emphasis"/>
          <w:highlight w:val="yellow"/>
        </w:rPr>
        <w:t>has shifted</w:t>
      </w:r>
      <w:r w:rsidRPr="002A6FB7">
        <w:rPr>
          <w:rStyle w:val="Emphasis"/>
        </w:rPr>
        <w:t xml:space="preserve"> 140 miles to the east</w:t>
      </w:r>
      <w:r w:rsidRPr="002A6FB7">
        <w:rPr>
          <w:u w:val="single"/>
        </w:rPr>
        <w:t xml:space="preserve"> </w:t>
      </w:r>
      <w:r w:rsidRPr="002A6FB7">
        <w:rPr>
          <w:highlight w:val="yellow"/>
          <w:u w:val="single"/>
        </w:rPr>
        <w:t>because of</w:t>
      </w:r>
      <w:r w:rsidRPr="002A6FB7">
        <w:rPr>
          <w:u w:val="single"/>
        </w:rPr>
        <w:t xml:space="preserve"> global </w:t>
      </w:r>
      <w:r w:rsidRPr="002A6FB7">
        <w:rPr>
          <w:highlight w:val="yellow"/>
          <w:u w:val="single"/>
        </w:rPr>
        <w:t>warming</w:t>
      </w:r>
      <w:r w:rsidRPr="002A6FB7">
        <w:rPr>
          <w:u w:val="single"/>
        </w:rPr>
        <w:t>.</w:t>
      </w:r>
    </w:p>
    <w:p w14:paraId="40FFA6FC" w14:textId="77777777" w:rsidR="002A6FB7" w:rsidRPr="002A6FB7" w:rsidRDefault="002A6FB7" w:rsidP="002A6FB7">
      <w:pPr>
        <w:rPr>
          <w:sz w:val="16"/>
        </w:rPr>
      </w:pPr>
      <w:r w:rsidRPr="002A6FB7">
        <w:rPr>
          <w:sz w:val="16"/>
        </w:rPr>
        <w:t xml:space="preserve">The Lewis and Curry findings </w:t>
      </w:r>
      <w:r w:rsidRPr="002A6FB7">
        <w:rPr>
          <w:u w:val="single"/>
        </w:rPr>
        <w:t xml:space="preserve">come after </w:t>
      </w:r>
      <w:r w:rsidRPr="002A6FB7">
        <w:rPr>
          <w:highlight w:val="yellow"/>
          <w:u w:val="single"/>
        </w:rPr>
        <w:t>another study</w:t>
      </w:r>
      <w:r w:rsidRPr="002A6FB7">
        <w:rPr>
          <w:u w:val="single"/>
        </w:rPr>
        <w:t xml:space="preserve">, published </w:t>
      </w:r>
      <w:r w:rsidRPr="002A6FB7">
        <w:rPr>
          <w:highlight w:val="yellow"/>
          <w:u w:val="single"/>
        </w:rPr>
        <w:t>in the</w:t>
      </w:r>
      <w:r w:rsidRPr="002A6FB7">
        <w:rPr>
          <w:u w:val="single"/>
        </w:rPr>
        <w:t xml:space="preserve"> prestigious </w:t>
      </w:r>
      <w:r w:rsidRPr="002A6FB7">
        <w:rPr>
          <w:highlight w:val="yellow"/>
          <w:u w:val="single"/>
        </w:rPr>
        <w:t>journal Nature,</w:t>
      </w:r>
      <w:r w:rsidRPr="002A6FB7">
        <w:rPr>
          <w:u w:val="single"/>
        </w:rPr>
        <w:t xml:space="preserve"> that </w:t>
      </w:r>
      <w:r w:rsidRPr="002A6FB7">
        <w:rPr>
          <w:highlight w:val="yellow"/>
          <w:u w:val="single"/>
        </w:rPr>
        <w:t>found</w:t>
      </w:r>
      <w:r w:rsidRPr="002A6FB7">
        <w:rPr>
          <w:u w:val="single"/>
        </w:rPr>
        <w:t xml:space="preserve"> the </w:t>
      </w:r>
      <w:r w:rsidRPr="002A6FB7">
        <w:rPr>
          <w:rStyle w:val="Emphasis"/>
        </w:rPr>
        <w:t xml:space="preserve">long-held view that a </w:t>
      </w:r>
      <w:r w:rsidRPr="002A6FB7">
        <w:rPr>
          <w:rStyle w:val="Emphasis"/>
          <w:highlight w:val="yellow"/>
        </w:rPr>
        <w:t>doubling of CO2</w:t>
      </w:r>
      <w:r w:rsidRPr="002A6FB7">
        <w:rPr>
          <w:rStyle w:val="Emphasis"/>
        </w:rPr>
        <w:t xml:space="preserve"> </w:t>
      </w:r>
      <w:r w:rsidRPr="002A6FB7">
        <w:rPr>
          <w:rStyle w:val="Emphasis"/>
          <w:highlight w:val="yellow"/>
        </w:rPr>
        <w:t>would boost</w:t>
      </w:r>
      <w:r w:rsidRPr="002A6FB7">
        <w:rPr>
          <w:rStyle w:val="Emphasis"/>
        </w:rPr>
        <w:t xml:space="preserve"> global temperatures</w:t>
      </w:r>
      <w:r w:rsidRPr="002A6FB7">
        <w:rPr>
          <w:u w:val="single"/>
        </w:rPr>
        <w:t xml:space="preserve"> as much as </w:t>
      </w:r>
      <w:r w:rsidRPr="002A6FB7">
        <w:rPr>
          <w:highlight w:val="yellow"/>
          <w:u w:val="single"/>
        </w:rPr>
        <w:t>4.5 degrees C</w:t>
      </w:r>
      <w:r w:rsidRPr="002A6FB7">
        <w:rPr>
          <w:u w:val="single"/>
        </w:rPr>
        <w:t xml:space="preserve">elsius </w:t>
      </w:r>
      <w:r w:rsidRPr="002A6FB7">
        <w:rPr>
          <w:rStyle w:val="Emphasis"/>
        </w:rPr>
        <w:t xml:space="preserve">was </w:t>
      </w:r>
      <w:r w:rsidRPr="002A6FB7">
        <w:rPr>
          <w:rStyle w:val="Emphasis"/>
          <w:highlight w:val="yellow"/>
        </w:rPr>
        <w:t>wrong</w:t>
      </w:r>
      <w:r w:rsidRPr="002A6FB7">
        <w:rPr>
          <w:b/>
          <w:sz w:val="16"/>
        </w:rPr>
        <w:t>.</w:t>
      </w:r>
      <w:r w:rsidRPr="002A6FB7">
        <w:rPr>
          <w:sz w:val="16"/>
        </w:rPr>
        <w:t xml:space="preserve"> The </w:t>
      </w:r>
      <w:r w:rsidRPr="002A6FB7">
        <w:rPr>
          <w:u w:val="single"/>
        </w:rPr>
        <w:t>most temperatures would likely climb is 3.4 degrees</w:t>
      </w:r>
      <w:r w:rsidRPr="002A6FB7">
        <w:rPr>
          <w:sz w:val="16"/>
        </w:rPr>
        <w:t>.</w:t>
      </w:r>
    </w:p>
    <w:p w14:paraId="29C82408" w14:textId="44986008" w:rsidR="002A6FB7" w:rsidRPr="002A6FB7" w:rsidRDefault="002A6FB7" w:rsidP="002A6FB7">
      <w:pPr>
        <w:rPr>
          <w:u w:val="single"/>
        </w:rPr>
      </w:pPr>
      <w:r w:rsidRPr="002A6FB7">
        <w:rPr>
          <w:sz w:val="16"/>
        </w:rPr>
        <w:t xml:space="preserve">It also follows a </w:t>
      </w:r>
      <w:r w:rsidRPr="002A6FB7">
        <w:rPr>
          <w:u w:val="single"/>
        </w:rPr>
        <w:t xml:space="preserve">study published in </w:t>
      </w:r>
      <w:proofErr w:type="gramStart"/>
      <w:r w:rsidRPr="002A6FB7">
        <w:rPr>
          <w:u w:val="single"/>
        </w:rPr>
        <w:t>Science</w:t>
      </w:r>
      <w:proofErr w:type="gramEnd"/>
      <w:r w:rsidRPr="002A6FB7">
        <w:rPr>
          <w:u w:val="single"/>
        </w:rPr>
        <w:t xml:space="preserve">, which found that </w:t>
      </w:r>
      <w:r w:rsidRPr="002A6FB7">
        <w:rPr>
          <w:highlight w:val="yellow"/>
          <w:u w:val="single"/>
        </w:rPr>
        <w:t>rocks contain</w:t>
      </w:r>
      <w:r w:rsidRPr="002A6FB7">
        <w:rPr>
          <w:u w:val="single"/>
        </w:rPr>
        <w:t xml:space="preserve"> vast amounts of </w:t>
      </w:r>
      <w:r w:rsidRPr="002A6FB7">
        <w:rPr>
          <w:highlight w:val="yellow"/>
          <w:u w:val="single"/>
        </w:rPr>
        <w:t>nitrogen that plants could use to</w:t>
      </w:r>
      <w:r w:rsidRPr="002A6FB7">
        <w:rPr>
          <w:u w:val="single"/>
        </w:rPr>
        <w:t xml:space="preserve"> grow and absorb more CO2, potentially </w:t>
      </w:r>
      <w:r w:rsidRPr="002A6FB7">
        <w:rPr>
          <w:highlight w:val="yellow"/>
          <w:u w:val="single"/>
        </w:rPr>
        <w:t>offset</w:t>
      </w:r>
      <w:r w:rsidRPr="002A6FB7">
        <w:rPr>
          <w:u w:val="single"/>
        </w:rPr>
        <w:t xml:space="preserve">ting at least some of the effects of </w:t>
      </w:r>
      <w:r w:rsidRPr="002A6FB7">
        <w:rPr>
          <w:highlight w:val="yellow"/>
          <w:u w:val="single"/>
        </w:rPr>
        <w:t>CO2</w:t>
      </w:r>
      <w:r w:rsidRPr="002A6FB7">
        <w:rPr>
          <w:u w:val="single"/>
        </w:rPr>
        <w:t xml:space="preserve"> emissions and reducing future temperature increases.</w:t>
      </w:r>
    </w:p>
    <w:p w14:paraId="24A8EB2C" w14:textId="77777777" w:rsidR="002A6FB7" w:rsidRPr="002A6FB7" w:rsidRDefault="002A6FB7" w:rsidP="002A6FB7">
      <w:pPr>
        <w:rPr>
          <w:u w:val="single"/>
        </w:rPr>
      </w:pPr>
    </w:p>
    <w:p w14:paraId="6601162C" w14:textId="77777777" w:rsidR="002A6FB7" w:rsidRPr="002A6FB7" w:rsidRDefault="002A6FB7" w:rsidP="002A6FB7">
      <w:pPr>
        <w:pStyle w:val="Heading4"/>
        <w:rPr>
          <w:rFonts w:cs="Times New Roman"/>
        </w:rPr>
      </w:pPr>
      <w:r w:rsidRPr="002A6FB7">
        <w:rPr>
          <w:rFonts w:cs="Times New Roman"/>
        </w:rPr>
        <w:t>No water wars</w:t>
      </w:r>
    </w:p>
    <w:p w14:paraId="684DA58F" w14:textId="77777777" w:rsidR="002A6FB7" w:rsidRPr="002A6FB7" w:rsidRDefault="002A6FB7" w:rsidP="002A6FB7">
      <w:proofErr w:type="spellStart"/>
      <w:r w:rsidRPr="002A6FB7">
        <w:rPr>
          <w:rStyle w:val="Style13ptBold"/>
        </w:rPr>
        <w:t>Gleick</w:t>
      </w:r>
      <w:proofErr w:type="spellEnd"/>
      <w:r w:rsidRPr="002A6FB7">
        <w:rPr>
          <w:rStyle w:val="Style13ptBold"/>
        </w:rPr>
        <w:t xml:space="preserve"> 18</w:t>
      </w:r>
      <w:r w:rsidRPr="002A6FB7">
        <w:t xml:space="preserve"> [Peter </w:t>
      </w:r>
      <w:proofErr w:type="spellStart"/>
      <w:r w:rsidRPr="002A6FB7">
        <w:t>Gleick</w:t>
      </w:r>
      <w:proofErr w:type="spellEnd"/>
      <w:r w:rsidRPr="002A6FB7">
        <w:t xml:space="preserve">, MacArthur “Genius” Fellowship and was elected to the U.S. National Academy of Sciences, world-renowned expert, innovator, and communicator on water and climate issues, cofounded the Pacific Institute, which he led as president until mid-2016, </w:t>
      </w:r>
      <w:proofErr w:type="spellStart"/>
      <w:r w:rsidRPr="002A6FB7">
        <w:t>pHd</w:t>
      </w:r>
      <w:proofErr w:type="spellEnd"/>
      <w:r w:rsidRPr="002A6FB7">
        <w:t xml:space="preserve"> from UC Berkeley, and Charles Iceland, s Director, Global and National Water Initiatives with WRI’s Food, Forests, and Water Programs, “Water, Security, &amp; Conflict”, https://pacinst.org/wp-content/uploads/2018/08/Water-Security-and-Conflict_Aug-2018-2.pdf]</w:t>
      </w:r>
    </w:p>
    <w:p w14:paraId="05D54647" w14:textId="77777777" w:rsidR="002A6FB7" w:rsidRPr="002A6FB7" w:rsidRDefault="002A6FB7" w:rsidP="002A6FB7">
      <w:r w:rsidRPr="002A6FB7">
        <w:t>3.2. The Role of Governance in Water Security</w:t>
      </w:r>
    </w:p>
    <w:p w14:paraId="61F5D7C6" w14:textId="77777777" w:rsidR="002A6FB7" w:rsidRPr="002A6FB7" w:rsidRDefault="002A6FB7" w:rsidP="002A6FB7">
      <w:pPr>
        <w:rPr>
          <w:sz w:val="16"/>
        </w:rPr>
      </w:pPr>
      <w:r w:rsidRPr="002A6FB7">
        <w:rPr>
          <w:rStyle w:val="Emphasis"/>
          <w:highlight w:val="yellow"/>
        </w:rPr>
        <w:t>Most water crises do not end in conflict</w:t>
      </w:r>
      <w:r w:rsidRPr="002A6FB7">
        <w:rPr>
          <w:highlight w:val="yellow"/>
          <w:u w:val="single"/>
        </w:rPr>
        <w:t>, migration, or</w:t>
      </w:r>
      <w:r w:rsidRPr="002A6FB7">
        <w:rPr>
          <w:u w:val="single"/>
        </w:rPr>
        <w:t xml:space="preserve"> acute </w:t>
      </w:r>
      <w:r w:rsidRPr="002A6FB7">
        <w:rPr>
          <w:highlight w:val="yellow"/>
          <w:u w:val="single"/>
        </w:rPr>
        <w:t>food insecurity</w:t>
      </w:r>
      <w:r w:rsidRPr="002A6FB7">
        <w:rPr>
          <w:sz w:val="16"/>
        </w:rPr>
        <w:t xml:space="preserve">. Instead, </w:t>
      </w:r>
      <w:r w:rsidRPr="002A6FB7">
        <w:rPr>
          <w:rStyle w:val="Emphasis"/>
          <w:highlight w:val="yellow"/>
        </w:rPr>
        <w:t>people muddle through until the crises recede</w:t>
      </w:r>
      <w:r w:rsidRPr="002A6FB7">
        <w:rPr>
          <w:highlight w:val="yellow"/>
          <w:u w:val="single"/>
        </w:rPr>
        <w:t>. Some crises</w:t>
      </w:r>
      <w:r w:rsidRPr="002A6FB7">
        <w:rPr>
          <w:u w:val="single"/>
        </w:rPr>
        <w:t xml:space="preserve"> even </w:t>
      </w:r>
      <w:r w:rsidRPr="002A6FB7">
        <w:rPr>
          <w:rStyle w:val="Emphasis"/>
          <w:highlight w:val="yellow"/>
        </w:rPr>
        <w:t>generate cooperation</w:t>
      </w:r>
      <w:r w:rsidRPr="002A6FB7">
        <w:rPr>
          <w:highlight w:val="yellow"/>
          <w:u w:val="single"/>
        </w:rPr>
        <w:t xml:space="preserve"> among</w:t>
      </w:r>
      <w:r w:rsidRPr="002A6FB7">
        <w:rPr>
          <w:u w:val="single"/>
        </w:rPr>
        <w:t xml:space="preserve"> local or </w:t>
      </w:r>
      <w:r w:rsidRPr="002A6FB7">
        <w:rPr>
          <w:highlight w:val="yellow"/>
          <w:u w:val="single"/>
        </w:rPr>
        <w:t>regional parties. Understanding why water crises lead to adverse outcomes</w:t>
      </w:r>
      <w:r w:rsidRPr="002A6FB7">
        <w:rPr>
          <w:u w:val="single"/>
        </w:rPr>
        <w:t xml:space="preserve"> in some places and better outcomes in others will help inform strategies for reducing the risks of conflict. Why, for example, did </w:t>
      </w:r>
      <w:r w:rsidRPr="002A6FB7">
        <w:rPr>
          <w:highlight w:val="yellow"/>
          <w:u w:val="single"/>
        </w:rPr>
        <w:t>Syria sink into civil war following</w:t>
      </w:r>
      <w:r w:rsidRPr="002A6FB7">
        <w:rPr>
          <w:u w:val="single"/>
        </w:rPr>
        <w:t xml:space="preserve"> a record-breaking five-year </w:t>
      </w:r>
      <w:r w:rsidRPr="002A6FB7">
        <w:rPr>
          <w:highlight w:val="yellow"/>
          <w:u w:val="single"/>
        </w:rPr>
        <w:t xml:space="preserve">drought, </w:t>
      </w:r>
      <w:proofErr w:type="gramStart"/>
      <w:r w:rsidRPr="002A6FB7">
        <w:rPr>
          <w:highlight w:val="yellow"/>
          <w:u w:val="single"/>
        </w:rPr>
        <w:t>while .</w:t>
      </w:r>
      <w:proofErr w:type="spellStart"/>
      <w:r w:rsidRPr="002A6FB7">
        <w:rPr>
          <w:highlight w:val="yellow"/>
          <w:u w:val="single"/>
        </w:rPr>
        <w:t>Iordan</w:t>
      </w:r>
      <w:proofErr w:type="spellEnd"/>
      <w:proofErr w:type="gramEnd"/>
      <w:r w:rsidRPr="002A6FB7">
        <w:rPr>
          <w:highlight w:val="yellow"/>
          <w:u w:val="single"/>
        </w:rPr>
        <w:t xml:space="preserve"> and Lebanon avoided strife</w:t>
      </w:r>
      <w:r w:rsidRPr="002A6FB7">
        <w:rPr>
          <w:u w:val="single"/>
        </w:rPr>
        <w:t xml:space="preserve"> following that same drought (Adams et al. 2018)? This </w:t>
      </w:r>
      <w:r w:rsidRPr="002A6FB7">
        <w:rPr>
          <w:highlight w:val="yellow"/>
          <w:u w:val="single"/>
        </w:rPr>
        <w:t>requires integrating analyses of</w:t>
      </w:r>
      <w:r w:rsidRPr="002A6FB7">
        <w:rPr>
          <w:u w:val="single"/>
        </w:rPr>
        <w:t xml:space="preserve"> meteorological and </w:t>
      </w:r>
      <w:r w:rsidRPr="002A6FB7">
        <w:rPr>
          <w:highlight w:val="yellow"/>
          <w:u w:val="single"/>
        </w:rPr>
        <w:t>resource-related events with</w:t>
      </w:r>
      <w:r w:rsidRPr="002A6FB7">
        <w:rPr>
          <w:u w:val="single"/>
        </w:rPr>
        <w:t xml:space="preserve"> the diverse </w:t>
      </w:r>
      <w:r w:rsidRPr="002A6FB7">
        <w:rPr>
          <w:highlight w:val="yellow"/>
          <w:u w:val="single"/>
        </w:rPr>
        <w:t>social, political, and economic dynamics</w:t>
      </w:r>
      <w:r w:rsidRPr="002A6FB7">
        <w:rPr>
          <w:u w:val="single"/>
        </w:rPr>
        <w:t xml:space="preserve"> at play.</w:t>
      </w:r>
    </w:p>
    <w:p w14:paraId="472DE13C" w14:textId="1FDB8C0C" w:rsidR="002A6FB7" w:rsidRPr="002A6FB7" w:rsidRDefault="002A6FB7" w:rsidP="002A6FB7">
      <w:pPr>
        <w:rPr>
          <w:sz w:val="16"/>
        </w:rPr>
      </w:pPr>
      <w:r w:rsidRPr="002A6FB7">
        <w:rPr>
          <w:u w:val="single"/>
        </w:rPr>
        <w:t>We can postulate—based on research conducted by Wolf and his colleagues</w:t>
      </w:r>
      <w:r w:rsidRPr="002A6FB7">
        <w:rPr>
          <w:sz w:val="16"/>
        </w:rPr>
        <w:t xml:space="preserve"> (2003) on transboundary basins— </w:t>
      </w:r>
      <w:r w:rsidRPr="002A6FB7">
        <w:rPr>
          <w:u w:val="single"/>
        </w:rPr>
        <w:t xml:space="preserve">that </w:t>
      </w:r>
      <w:r w:rsidRPr="002A6FB7">
        <w:rPr>
          <w:highlight w:val="yellow"/>
          <w:u w:val="single"/>
        </w:rPr>
        <w:t>when rapid change</w:t>
      </w:r>
      <w:r w:rsidRPr="002A6FB7">
        <w:rPr>
          <w:u w:val="single"/>
        </w:rPr>
        <w:t xml:space="preserve">, either on the institutional side or in the physical system, </w:t>
      </w:r>
      <w:r w:rsidRPr="002A6FB7">
        <w:rPr>
          <w:rStyle w:val="Emphasis"/>
          <w:highlight w:val="yellow"/>
        </w:rPr>
        <w:t>outpaces</w:t>
      </w:r>
      <w:r w:rsidRPr="002A6FB7">
        <w:rPr>
          <w:rStyle w:val="Emphasis"/>
        </w:rPr>
        <w:t xml:space="preserve"> the </w:t>
      </w:r>
      <w:r w:rsidRPr="002A6FB7">
        <w:rPr>
          <w:rStyle w:val="Emphasis"/>
          <w:highlight w:val="yellow"/>
        </w:rPr>
        <w:t>institutional capacity</w:t>
      </w:r>
      <w:r w:rsidRPr="002A6FB7">
        <w:rPr>
          <w:u w:val="single"/>
        </w:rPr>
        <w:t xml:space="preserve"> to absorb that change, the </w:t>
      </w:r>
      <w:r w:rsidRPr="002A6FB7">
        <w:rPr>
          <w:rStyle w:val="Emphasis"/>
          <w:highlight w:val="yellow"/>
        </w:rPr>
        <w:t>stage is set for</w:t>
      </w:r>
      <w:r w:rsidRPr="002A6FB7">
        <w:rPr>
          <w:rStyle w:val="Emphasis"/>
        </w:rPr>
        <w:t xml:space="preserve"> possible </w:t>
      </w:r>
      <w:r w:rsidRPr="002A6FB7">
        <w:rPr>
          <w:rStyle w:val="Emphasis"/>
          <w:highlight w:val="yellow"/>
        </w:rPr>
        <w:t>water insecurity</w:t>
      </w:r>
      <w:r w:rsidRPr="002A6FB7">
        <w:rPr>
          <w:sz w:val="16"/>
        </w:rPr>
        <w:t xml:space="preserve">. Therefore, when we go looking for water insecurity, we </w:t>
      </w:r>
      <w:r w:rsidRPr="002A6FB7">
        <w:rPr>
          <w:u w:val="single"/>
        </w:rPr>
        <w:t xml:space="preserve">need to be on the </w:t>
      </w:r>
      <w:r w:rsidRPr="002A6FB7">
        <w:rPr>
          <w:highlight w:val="yellow"/>
          <w:u w:val="single"/>
        </w:rPr>
        <w:t>lookout fo</w:t>
      </w:r>
      <w:r w:rsidRPr="002A6FB7">
        <w:rPr>
          <w:u w:val="single"/>
        </w:rPr>
        <w:t xml:space="preserve">r large-scale water-related change and </w:t>
      </w:r>
      <w:r w:rsidRPr="002A6FB7">
        <w:rPr>
          <w:highlight w:val="yellow"/>
          <w:u w:val="single"/>
        </w:rPr>
        <w:t>low capacity to handle</w:t>
      </w:r>
      <w:r w:rsidRPr="002A6FB7">
        <w:rPr>
          <w:u w:val="single"/>
        </w:rPr>
        <w:t xml:space="preserve"> such </w:t>
      </w:r>
      <w:r w:rsidRPr="002A6FB7">
        <w:rPr>
          <w:highlight w:val="yellow"/>
          <w:u w:val="single"/>
        </w:rPr>
        <w:t>change</w:t>
      </w:r>
      <w:r w:rsidRPr="002A6FB7">
        <w:rPr>
          <w:sz w:val="16"/>
        </w:rPr>
        <w:t xml:space="preserve"> (this Is what the Water, Peace, and Security [WPS] consortium is attempting to do via the development of a near </w:t>
      </w:r>
      <w:proofErr w:type="spellStart"/>
      <w:r w:rsidRPr="002A6FB7">
        <w:rPr>
          <w:sz w:val="16"/>
        </w:rPr>
        <w:t>realtime</w:t>
      </w:r>
      <w:proofErr w:type="spellEnd"/>
      <w:r w:rsidRPr="002A6FB7">
        <w:rPr>
          <w:sz w:val="16"/>
        </w:rPr>
        <w:t xml:space="preserve"> global early warning system for potential water-related threats to human security—more on this further on in this brief).</w:t>
      </w:r>
    </w:p>
    <w:p w14:paraId="6B2BD1C5" w14:textId="7EB3F0AD" w:rsidR="002A6FB7" w:rsidRDefault="002A6FB7" w:rsidP="002A6FB7">
      <w:pPr>
        <w:pStyle w:val="Heading3"/>
        <w:rPr>
          <w:rFonts w:cs="Times New Roman"/>
        </w:rPr>
      </w:pPr>
      <w:r w:rsidRPr="002A6FB7">
        <w:rPr>
          <w:rFonts w:cs="Times New Roman"/>
        </w:rPr>
        <w:t>Norming Adv</w:t>
      </w:r>
    </w:p>
    <w:p w14:paraId="62A5CF29" w14:textId="2540CDA6" w:rsidR="008729A3" w:rsidRDefault="008729A3" w:rsidP="008729A3">
      <w:pPr>
        <w:pStyle w:val="Heading4"/>
      </w:pPr>
      <w:r>
        <w:t>Customary international law is garbage</w:t>
      </w:r>
    </w:p>
    <w:p w14:paraId="0E09534E" w14:textId="77777777" w:rsidR="008729A3" w:rsidRDefault="008729A3" w:rsidP="008729A3">
      <w:r>
        <w:t xml:space="preserve">Michael </w:t>
      </w:r>
      <w:r w:rsidRPr="00627A05">
        <w:rPr>
          <w:rStyle w:val="Style13ptBold"/>
        </w:rPr>
        <w:t>Williams</w:t>
      </w:r>
      <w:r>
        <w:t xml:space="preserve"> 20</w:t>
      </w:r>
      <w:r w:rsidRPr="00627A05">
        <w:rPr>
          <w:rStyle w:val="Style13ptBold"/>
        </w:rPr>
        <w:t>21</w:t>
      </w:r>
      <w:r>
        <w:t xml:space="preserve"> [Filling the Void: Why Existing International Law is Not Suited to Mitigating Space Debris] [DS] [http://www.mjilonline.org/filling-the-void-why-existing-international-law-is-not-suited-to-mitigating-space-debris/]</w:t>
      </w:r>
    </w:p>
    <w:p w14:paraId="58250FDD" w14:textId="1613C3E0" w:rsidR="008729A3" w:rsidRDefault="008729A3" w:rsidP="008729A3">
      <w:r>
        <w:t xml:space="preserve">Space and the sea have long been paralleled, each seen as a type of res communis. There has been a push to try to understand the former through a similar lens as the latter. Space, however, provides new and complex issues that do not lend themselves well to being approached through existing frameworks. One such issue forthcoming is addressing the fear of the Kessler </w:t>
      </w:r>
      <w:proofErr w:type="gramStart"/>
      <w:r>
        <w:t>syndrome[</w:t>
      </w:r>
      <w:proofErr w:type="gramEnd"/>
      <w:r>
        <w:t xml:space="preserve">1]. The Kessler syndrome, also known as ablation cascade or collision cascading, is a theoretical scenario in which a high density of space debris pollution increases the density of space debris as objects collide. As objects collide, more objects are produced generating a positive feedback loop and the likelihood of collisions increases exponentially. The fear is that as the density of space debris in low earth orbits (LEO) is increased, our ability to access space is diminished. Rockets traversing in a LEO can be rendered inoperable, or even destroyed, by pieces of debris no larger than golf balls. This fear has risen drastically as states, such as China beginning in 2007, have begun testing anti-satellite missiles which turn one item of space debris into several thousands.[2] The Treaty on Principles Governing the Activities of States in the Exploration and Use of Outer Space, including the Moon and Other Celestial Bodies applies international law to space, but </w:t>
      </w:r>
      <w:r w:rsidRPr="00627A05">
        <w:rPr>
          <w:rStyle w:val="StyleUnderline"/>
        </w:rPr>
        <w:t>current international law</w:t>
      </w:r>
      <w:r w:rsidRPr="00627A05">
        <w:t xml:space="preserve"> – absent a new treaty – </w:t>
      </w:r>
      <w:r w:rsidRPr="00627A05">
        <w:rPr>
          <w:rStyle w:val="StyleUnderline"/>
        </w:rPr>
        <w:t>is insufficient to address the Kessler syndrome</w:t>
      </w:r>
      <w:r>
        <w:t xml:space="preserve">.[3] As it currently stands, </w:t>
      </w:r>
      <w:r w:rsidRPr="00627A05">
        <w:rPr>
          <w:rStyle w:val="StyleUnderline"/>
          <w:highlight w:val="cyan"/>
        </w:rPr>
        <w:t xml:space="preserve">soft </w:t>
      </w:r>
      <w:r w:rsidRPr="008729A3">
        <w:rPr>
          <w:rStyle w:val="StyleUnderline"/>
          <w:highlight w:val="cyan"/>
        </w:rPr>
        <w:t xml:space="preserve">law, customary international law, and existing treaties do </w:t>
      </w:r>
      <w:r w:rsidRPr="00627A05">
        <w:rPr>
          <w:rStyle w:val="StyleUnderline"/>
          <w:highlight w:val="cyan"/>
        </w:rPr>
        <w:t xml:space="preserve">not sufficiently address the issue </w:t>
      </w:r>
      <w:r w:rsidRPr="008729A3">
        <w:rPr>
          <w:rStyle w:val="StyleUnderline"/>
        </w:rPr>
        <w:t>of space debris</w:t>
      </w:r>
      <w:r>
        <w:t xml:space="preserve">. The strongest argument for a </w:t>
      </w:r>
      <w:r w:rsidRPr="00627A05">
        <w:rPr>
          <w:rStyle w:val="StyleUnderline"/>
          <w:highlight w:val="cyan"/>
        </w:rPr>
        <w:t>soft law</w:t>
      </w:r>
      <w:r>
        <w:t xml:space="preserve"> approach to space debris mitigation is the Space Debris Mitigation Guidelines, </w:t>
      </w:r>
      <w:r w:rsidRPr="00627A05">
        <w:rPr>
          <w:rStyle w:val="StyleUnderline"/>
          <w:highlight w:val="cyan"/>
        </w:rPr>
        <w:t>drafted by the Committee on the Peaceful Uses of Outer Space</w:t>
      </w:r>
      <w:r>
        <w:t xml:space="preserve"> and endorsed by the United Nations General Assembly in 2007.[4] As part of these guidelines, member states are encouraged to utilize rockets that limit debris produced during normal operations and that any manmade object placed in LEO should only reside there so long as they remain operational and should be removed from orbit in a controlled fashion following termination of operation. As these requirements are all soft law, none of them are mandatory and member states are encouraged to comply on their own initiative. </w:t>
      </w:r>
      <w:r w:rsidRPr="00627A05">
        <w:rPr>
          <w:rStyle w:val="StyleUnderline"/>
          <w:highlight w:val="cyan"/>
        </w:rPr>
        <w:t>This approach fails</w:t>
      </w:r>
      <w:r>
        <w:t xml:space="preserve"> to solve the issue for the same host of reasons that soft law has proven largely insufficient to address large scale tragedies of the common issues. Spacefaring member states have </w:t>
      </w:r>
      <w:r w:rsidRPr="00627A05">
        <w:rPr>
          <w:rStyle w:val="StyleUnderline"/>
          <w:highlight w:val="cyan"/>
        </w:rPr>
        <w:t>no incentive to comply, no penalty for noncompliance, and, perhaps more uniquely, the technology is still undeveloped that allows for full compliance</w:t>
      </w:r>
      <w:r>
        <w:t xml:space="preserve">. The recently signed Artemis Accords, however, holds that NASA and member states shall act in a manner that is consistent with the Space Debris Mitigation Guidelines, but it </w:t>
      </w:r>
      <w:r w:rsidRPr="00627A05">
        <w:rPr>
          <w:rStyle w:val="StyleUnderline"/>
          <w:highlight w:val="cyan"/>
        </w:rPr>
        <w:t>remains unclear to what extent member states will regulate</w:t>
      </w:r>
      <w:r>
        <w:t xml:space="preserve"> the rapidly growing number of space fairing corporations.[5] Customary international law faces several hurdles when addressing this issue and ultimately stumbles, proving insufficient. When drafting the United Nations Convention on the Law of the Sea (UNCLOS), there were </w:t>
      </w:r>
      <w:r w:rsidRPr="00627A05">
        <w:rPr>
          <w:rStyle w:val="StyleUnderline"/>
        </w:rPr>
        <w:t>thousands of years of seafaring to look to for what the existing customary law was at that time.</w:t>
      </w:r>
      <w:r>
        <w:t xml:space="preserve">[6] This is not the case with spacefaring, and parallels that can be established – if any – do not provide a strong enough foundation to build on. The </w:t>
      </w:r>
      <w:r w:rsidRPr="00627A05">
        <w:t>Debris Mitigation Guidelines could either be a codification of customary international law in 2007 or could have become customary international law</w:t>
      </w:r>
      <w:r>
        <w:t xml:space="preserve"> through practice and </w:t>
      </w:r>
      <w:proofErr w:type="spellStart"/>
      <w:r>
        <w:t>opinio</w:t>
      </w:r>
      <w:proofErr w:type="spellEnd"/>
      <w:r>
        <w:t xml:space="preserve"> juris since endorsement. </w:t>
      </w:r>
      <w:proofErr w:type="spellStart"/>
      <w:r>
        <w:t>It</w:t>
      </w:r>
      <w:r>
        <w:t>e</w:t>
      </w:r>
      <w:proofErr w:type="spellEnd"/>
      <w:r>
        <w:t xml:space="preserve"> is unlikely that it codified customary international law as there is such a short window of time and so few states participated in this process of space debris mitigation before 2007. Equally unlikely is that it has become customary international law since 2007. Customary international law requires the practice of states engaged in the action – a small number here – but </w:t>
      </w:r>
      <w:r w:rsidRPr="00627A05">
        <w:rPr>
          <w:rStyle w:val="StyleUnderline"/>
        </w:rPr>
        <w:t xml:space="preserve">there has been hardly any compliance with the guidelines beyond verbal promises and guarantees. There has been zero </w:t>
      </w:r>
      <w:proofErr w:type="spellStart"/>
      <w:r w:rsidRPr="00627A05">
        <w:rPr>
          <w:rStyle w:val="StyleUnderline"/>
        </w:rPr>
        <w:t>opinio</w:t>
      </w:r>
      <w:proofErr w:type="spellEnd"/>
      <w:r w:rsidRPr="00627A05">
        <w:rPr>
          <w:rStyle w:val="StyleUnderline"/>
        </w:rPr>
        <w:t xml:space="preserve"> juris on the subject, unsurprising given the lack of state practice.</w:t>
      </w:r>
      <w:r>
        <w:t xml:space="preserve"> Even if we viewed the Debris Mitigation Guidelines as binding member states through customary international law, </w:t>
      </w:r>
      <w:r w:rsidRPr="00627A05">
        <w:rPr>
          <w:rStyle w:val="StyleUnderline"/>
        </w:rPr>
        <w:t>this would again fail to address the debris left in space by corporations.</w:t>
      </w:r>
      <w:r>
        <w:rPr>
          <w:rStyle w:val="StyleUnderline"/>
        </w:rPr>
        <w:t xml:space="preserve"> </w:t>
      </w:r>
      <w:r>
        <w:t xml:space="preserve">The Space Liability Convention, in conjunction with Article 31 of the Vienna Convention on the Law of Treaties, could be seen as addressing the issue of manmade space debris, but this stretches the bounds of treaty interpretation to its uttermost limits.[7] </w:t>
      </w:r>
      <w:r w:rsidRPr="00627A05">
        <w:rPr>
          <w:rStyle w:val="StyleUnderline"/>
          <w:highlight w:val="cyan"/>
        </w:rPr>
        <w:t>There has only been one claim</w:t>
      </w:r>
      <w:r>
        <w:t xml:space="preserve"> under the Space Liability Convention so it can hardly be argued there is sufficient subsequent practice.[8] The definitions contained within the Space Liability Convention have, to some academics and scholars, been viewed as covering space debris. This interpretation is only possible due to the wide array of tracking of space debris and its origins.[9] Absent being able to understand where space debris originated it would be </w:t>
      </w:r>
      <w:r w:rsidRPr="00627A05">
        <w:rPr>
          <w:rStyle w:val="StyleUnderline"/>
          <w:highlight w:val="cyan"/>
        </w:rPr>
        <w:t>impossible to assign liability</w:t>
      </w:r>
      <w:r>
        <w:t xml:space="preserve"> to the launching state or party. Even with tracking, fault-based liability hardly addresses space debris that is the result of a true accident. The Outer Space Treaty and the Registration Convention, the two other major treaties in the international space law regime create a patchwork </w:t>
      </w:r>
      <w:r w:rsidRPr="00627A05">
        <w:rPr>
          <w:rStyle w:val="StyleUnderline"/>
          <w:highlight w:val="cyan"/>
        </w:rPr>
        <w:t>framework that is nearly too vague to be usable</w:t>
      </w:r>
      <w:r>
        <w:t>.[10] To truly address this issue, and others, in this new frontier, a treaty of the magnitude of UNCLOS is needed. A treaty of this scale is necessary, compared to a mere framework convention, to protect the rights of all mankind, including nations who have not yet ventured into space. To truly address the issue, such a treaty would need to hold member states strictly liable for the acts committed by private entities within their borders. As with natural resources in the high seas, we cannot let the first nations to reach space pollute it beyond usability before other nations are able to partake as well. Space, and access to it, must be a resource for all mankind.</w:t>
      </w:r>
    </w:p>
    <w:p w14:paraId="0F4E19D5" w14:textId="4241AF5C" w:rsidR="008729A3" w:rsidRDefault="008729A3" w:rsidP="008729A3"/>
    <w:p w14:paraId="446FE620" w14:textId="77777777" w:rsidR="008729A3" w:rsidRPr="00AA21BA" w:rsidRDefault="008729A3" w:rsidP="008729A3">
      <w:pPr>
        <w:pStyle w:val="Heading4"/>
      </w:pPr>
      <w:r w:rsidRPr="00AA21BA">
        <w:t>Bad voting procedures</w:t>
      </w:r>
      <w:r>
        <w:t>.</w:t>
      </w:r>
    </w:p>
    <w:p w14:paraId="13DC3976" w14:textId="77777777" w:rsidR="008729A3" w:rsidRPr="003E4C7A" w:rsidRDefault="008729A3" w:rsidP="008729A3">
      <w:r>
        <w:t xml:space="preserve">Hugo </w:t>
      </w:r>
      <w:r w:rsidRPr="00FF1D8B">
        <w:rPr>
          <w:rStyle w:val="Style13ptBold"/>
        </w:rPr>
        <w:t>Peter</w:t>
      </w:r>
      <w:r>
        <w:t xml:space="preserve"> 4/23/20</w:t>
      </w:r>
      <w:r w:rsidRPr="00FF1D8B">
        <w:rPr>
          <w:rStyle w:val="Style13ptBold"/>
        </w:rPr>
        <w:t>21</w:t>
      </w:r>
      <w:r>
        <w:t xml:space="preserve"> [THE IMPORTANCE OF THE UN COPUOS IN THE SPACE DEBRIS MITIGATION: WHAT EVOLUTION FOR THE UN COPUOS?] [DS] [https://conference.sdo.esoc.esa.int/proceedings/sdc8/paper/194/SDC8-paper194.pdf]</w:t>
      </w:r>
    </w:p>
    <w:p w14:paraId="0295238F" w14:textId="77777777" w:rsidR="008729A3" w:rsidRDefault="008729A3" w:rsidP="008729A3">
      <w:r>
        <w:t xml:space="preserve">REFLECTION ON THE VOTING PROCEDURE IN THE UN COPUOS 2.1 REFLECTION ON THE CONSENSUS The </w:t>
      </w:r>
      <w:r w:rsidRPr="00627A05">
        <w:rPr>
          <w:rStyle w:val="StyleUnderline"/>
          <w:highlight w:val="cyan"/>
        </w:rPr>
        <w:t>voting procedure</w:t>
      </w:r>
      <w:r>
        <w:t xml:space="preserve"> of the UN COPUOS </w:t>
      </w:r>
      <w:r w:rsidRPr="00627A05">
        <w:rPr>
          <w:rStyle w:val="StyleUnderline"/>
          <w:highlight w:val="cyan"/>
        </w:rPr>
        <w:t>is</w:t>
      </w:r>
      <w:r>
        <w:t xml:space="preserve"> the </w:t>
      </w:r>
      <w:proofErr w:type="gramStart"/>
      <w:r w:rsidRPr="00627A05">
        <w:rPr>
          <w:rStyle w:val="StyleUnderline"/>
          <w:highlight w:val="cyan"/>
        </w:rPr>
        <w:t>consensus</w:t>
      </w:r>
      <w:proofErr w:type="gramEnd"/>
      <w:r>
        <w:t xml:space="preserve"> and it seems quite complicated to change it. The history of the UN COPUOS explains the adoption of the vote by consensus against the unanimity vote on the one hand – which was championed by the USSR (the Union of Soviet Socialist Republics) and the majority vote on the other hand – which was supported by the USA. A compromise was finally reached through the adoption of the consensus voting procedure [21]. However, as </w:t>
      </w:r>
      <w:proofErr w:type="spellStart"/>
      <w:r>
        <w:t>Eilene</w:t>
      </w:r>
      <w:proofErr w:type="spellEnd"/>
      <w:r>
        <w:t xml:space="preserve"> Galloway mentions: “</w:t>
      </w:r>
      <w:r w:rsidRPr="00AA21BA">
        <w:rPr>
          <w:rStyle w:val="Emphasis"/>
        </w:rPr>
        <w:t>That meant that every member of the Committee had a veto right</w:t>
      </w:r>
      <w:r>
        <w:t xml:space="preserve">” [22]. As a result, it allows </w:t>
      </w:r>
      <w:r w:rsidRPr="00627A05">
        <w:rPr>
          <w:rStyle w:val="StyleUnderline"/>
          <w:highlight w:val="cyan"/>
        </w:rPr>
        <w:t xml:space="preserve">each State </w:t>
      </w:r>
      <w:r w:rsidRPr="00AA21BA">
        <w:rPr>
          <w:rStyle w:val="StyleUnderline"/>
        </w:rPr>
        <w:t xml:space="preserve">to </w:t>
      </w:r>
      <w:r w:rsidRPr="00627A05">
        <w:rPr>
          <w:rStyle w:val="StyleUnderline"/>
          <w:highlight w:val="cyan"/>
        </w:rPr>
        <w:t>sink any project they disagree with</w:t>
      </w:r>
      <w:r>
        <w:t xml:space="preserve">. Although </w:t>
      </w:r>
      <w:proofErr w:type="gramStart"/>
      <w:r>
        <w:t>similar to</w:t>
      </w:r>
      <w:proofErr w:type="gramEnd"/>
      <w:r>
        <w:t xml:space="preserve"> the unanimity procedure, the consensus procedure should not be confused with the former. While unanimity is the expression of the agreement of each voting member to a proposal - which means that if one does not agree, the proposition will not be validated. When the vote happens, if no States opposes it, then the proposal is passed. </w:t>
      </w:r>
      <w:proofErr w:type="gramStart"/>
      <w:r>
        <w:t>As a consequence</w:t>
      </w:r>
      <w:proofErr w:type="gramEnd"/>
      <w:r>
        <w:t xml:space="preserve">, in the case of consensus, States do not express their full agreement. Some may not agree but not to the extent of opposition which would signify the failure to adopt the text [23]. From a formal perspective if these two procedures are quite similar, their legal consequences are widely different. Instruments adopted by unanimity will have a stronger impact and States will be morally more bound by such instruments whereas </w:t>
      </w:r>
      <w:r w:rsidRPr="00627A05">
        <w:rPr>
          <w:rStyle w:val="StyleUnderline"/>
          <w:highlight w:val="cyan"/>
        </w:rPr>
        <w:t>consensus</w:t>
      </w:r>
      <w:r>
        <w:t xml:space="preserve"> instruments, while easier to adopt, </w:t>
      </w:r>
      <w:r w:rsidRPr="00627A05">
        <w:rPr>
          <w:rStyle w:val="StyleUnderline"/>
          <w:highlight w:val="cyan"/>
        </w:rPr>
        <w:t xml:space="preserve">will have a lighter impact on the </w:t>
      </w:r>
      <w:proofErr w:type="spellStart"/>
      <w:r w:rsidRPr="00627A05">
        <w:rPr>
          <w:rStyle w:val="StyleUnderline"/>
          <w:highlight w:val="cyan"/>
        </w:rPr>
        <w:t>behaviour</w:t>
      </w:r>
      <w:proofErr w:type="spellEnd"/>
      <w:r w:rsidRPr="00627A05">
        <w:rPr>
          <w:rStyle w:val="StyleUnderline"/>
          <w:highlight w:val="cyan"/>
        </w:rPr>
        <w:t xml:space="preserve"> of States</w:t>
      </w:r>
      <w:r>
        <w:t xml:space="preserve">. Consensus was chosen </w:t>
      </w:r>
      <w:proofErr w:type="gramStart"/>
      <w:r>
        <w:t>so as to</w:t>
      </w:r>
      <w:proofErr w:type="gramEnd"/>
      <w:r>
        <w:t xml:space="preserve"> avoid permanent blockage as the Committee was built during the Cold War and the opposition between the two blocs was so strong that each one would have blocked any initiative coming from the opposite camp. Considering the current context and composition of the UN COPUOS and the fact that the Committee does not rely on the opposition between two blocs any longer but instead operates on multilateral rivalry, it may be time to think about an evolution of the voting procedure. Unanimity appears to be a utopic voting procedure, considering the many oppositions between States. Consequently, it would not allow the UN COPUOS to be more effective or reliable. The main goal of such a change would be to allow member States to adopt </w:t>
      </w:r>
      <w:r w:rsidRPr="00627A05">
        <w:rPr>
          <w:rStyle w:val="StyleUnderline"/>
          <w:highlight w:val="cyan"/>
        </w:rPr>
        <w:t>stronger instruments</w:t>
      </w:r>
      <w:r>
        <w:t xml:space="preserve"> that </w:t>
      </w:r>
      <w:r w:rsidRPr="00627A05">
        <w:rPr>
          <w:rStyle w:val="StyleUnderline"/>
          <w:highlight w:val="cyan"/>
        </w:rPr>
        <w:t>could better address the current challenges</w:t>
      </w:r>
      <w:r>
        <w:t xml:space="preserve">, primarily </w:t>
      </w:r>
      <w:r w:rsidRPr="00627A05">
        <w:rPr>
          <w:rStyle w:val="StyleUnderline"/>
          <w:highlight w:val="cyan"/>
        </w:rPr>
        <w:t>space debris</w:t>
      </w:r>
      <w:r>
        <w:t xml:space="preserve">. The UN COPUOS could move towards the adoption of a qualified majority procedure. While the simple majority would not be strong enough and would create the risk that only half the members respect the adoption of legal instruments, a qualified majority, at the 2/3 or 3/5 for example, could be a reasonable solution. It would both allow to enforce instruments with a stronger base that reveals the clear agreement of a large majority and at the same time enable those who disagree to clearly express their opposition without blocking the adoption of the instrument. 2.2 REFLECTION ON THE ‘ONE VOTE PER STATE’ PRINCIPLE Concerning the vote, another debatable point is discussed by Bin Cheng: ’the </w:t>
      </w:r>
      <w:r w:rsidRPr="00627A05">
        <w:rPr>
          <w:rStyle w:val="StyleUnderline"/>
          <w:highlight w:val="cyan"/>
        </w:rPr>
        <w:t>one vote per</w:t>
      </w:r>
      <w:r>
        <w:t xml:space="preserve"> State’ principle, which is directly inspired by the UN Charter and its article 18 paragraph 1 [24]. In his analysis of domestic law, Professor Cheng states that this rule </w:t>
      </w:r>
      <w:r w:rsidRPr="00627A05">
        <w:rPr>
          <w:rStyle w:val="StyleUnderline"/>
          <w:highlight w:val="cyan"/>
        </w:rPr>
        <w:t>is not</w:t>
      </w:r>
      <w:r>
        <w:t xml:space="preserve"> the most </w:t>
      </w:r>
      <w:r w:rsidRPr="00627A05">
        <w:rPr>
          <w:rStyle w:val="StyleUnderline"/>
          <w:highlight w:val="cyan"/>
        </w:rPr>
        <w:t>democratic</w:t>
      </w:r>
      <w:r>
        <w:t xml:space="preserve"> one. From the State’s point of view, it appears democratic as each State is equal no matter what its size or capabilities are. </w:t>
      </w:r>
      <w:r w:rsidRPr="00627A05">
        <w:rPr>
          <w:rStyle w:val="StyleUnderline"/>
          <w:highlight w:val="cyan"/>
        </w:rPr>
        <w:t xml:space="preserve">From the </w:t>
      </w:r>
      <w:proofErr w:type="gramStart"/>
      <w:r w:rsidRPr="00627A05">
        <w:rPr>
          <w:rStyle w:val="StyleUnderline"/>
          <w:highlight w:val="cyan"/>
        </w:rPr>
        <w:t>population’s</w:t>
      </w:r>
      <w:proofErr w:type="gramEnd"/>
      <w:r w:rsidRPr="00627A05">
        <w:rPr>
          <w:rStyle w:val="StyleUnderline"/>
          <w:highlight w:val="cyan"/>
        </w:rPr>
        <w:t xml:space="preserve"> and citizens’ perspective</w:t>
      </w:r>
      <w:r>
        <w:t xml:space="preserve"> however – which is the analysis of Bin Cheng, it is not the case any longer. Indeed, in this case, it means that while each State has the same importance, their </w:t>
      </w:r>
      <w:r w:rsidRPr="00627A05">
        <w:rPr>
          <w:rStyle w:val="StyleUnderline"/>
          <w:highlight w:val="cyan"/>
        </w:rPr>
        <w:t>citizens are not</w:t>
      </w:r>
      <w:r>
        <w:t xml:space="preserve"> in any case </w:t>
      </w:r>
      <w:r w:rsidRPr="00627A05">
        <w:rPr>
          <w:rStyle w:val="StyleUnderline"/>
          <w:highlight w:val="cyan"/>
        </w:rPr>
        <w:t>taken into consideration</w:t>
      </w:r>
      <w:r>
        <w:t xml:space="preserve">. Even though this reflection is worth discussing, it seems complicated to individualize the vote according to the number of citizens or, for example, according to the capabilities of each State. In a global context, such as the UN’s, to </w:t>
      </w:r>
      <w:proofErr w:type="spellStart"/>
      <w:r>
        <w:t>favour</w:t>
      </w:r>
      <w:proofErr w:type="spellEnd"/>
      <w:r>
        <w:t xml:space="preserve"> population size instead of State equality seems inequal as it would mean that large countries will always have a preponderant vote and will weigh more on the world forum. The principle of ‘one vote per State’ establishes legal equality in law which is already disturbed by factual inequalities linked to the importance and weight of the economies, the diplomacy, and the technology that some States enjoy. Hence, it seems counterproductive to bring changes that could lead to more disequilibrium. In the case of the UN COPUOS and space matters, such an idea of considering the population or any other means could make the UN COPUOS disappear. The ‘one vote per State’ rule in the Committee guarantees equality between States, no matter whether they have space capabilities or not, and no matter how developed these capabilities are. 2.3 FINAL REFLECTION Finally, while the voting procedure should be reviewed and maybe updated to the current situation (end of the Cold War, more member States, development of space capabilities all over the world), the ‘one vote per State’ rule should remain unchanged to guarantee equality between States within the UN COPUOS and between spacefaring and non-spacefaring nations. Keeping hold of this rule will allow States and the UN COPUOS to carry on with negotiations without taking the risk of losing the interest of smaller States. It will also guarantee the same weight to every State on the global work carried out by the Committee and its </w:t>
      </w:r>
      <w:proofErr w:type="spellStart"/>
      <w:r>
        <w:t>SubCommittees</w:t>
      </w:r>
      <w:proofErr w:type="spellEnd"/>
      <w:r>
        <w:t xml:space="preserve">. And lastly, it will allow States with capacities in development as well as the ones which do not have any yet, to focus on developing them. Conversely, the consensus rule could be </w:t>
      </w:r>
      <w:r w:rsidRPr="00627A05">
        <w:rPr>
          <w:rStyle w:val="StyleUnderline"/>
          <w:highlight w:val="cyan"/>
        </w:rPr>
        <w:t>the object of a serious reflection</w:t>
      </w:r>
      <w:r>
        <w:t xml:space="preserve"> within the Committee and particularly within its Legal Sub-Committee </w:t>
      </w:r>
      <w:proofErr w:type="gramStart"/>
      <w:r>
        <w:t>so as to</w:t>
      </w:r>
      <w:proofErr w:type="gramEnd"/>
      <w:r>
        <w:t xml:space="preserve"> examine how it could evolve and what the consequences of such a medication could be. Moreover, the UN COPUOS creates a precedent which could lead other organs of the UN to adopt the consensus rule, even though article 18 of the United Nations Charter only mentions majority or qualified majority. The passage from consensus to qualified majority could help the UN COPUOS to grow and gather more States from all over the world, just like the UNGA and its 193 member States. Such a modification could allow the UN COPUOS to reconnect with its great past. While hard law was established as a predominant model for space law, the blockages within the Committee and its </w:t>
      </w:r>
      <w:proofErr w:type="spellStart"/>
      <w:r>
        <w:t>SubCommittees</w:t>
      </w:r>
      <w:proofErr w:type="spellEnd"/>
      <w:r>
        <w:t xml:space="preserve"> render them useless and unable to adopt new hard law instrument. The tendency nowadays in the UN COPUOS and space law in general turns towards soft law even though it is non-binding. The traditional opposition between hard and soft laws needs to change, </w:t>
      </w:r>
      <w:proofErr w:type="gramStart"/>
      <w:r>
        <w:t>generally speaking but</w:t>
      </w:r>
      <w:proofErr w:type="gramEnd"/>
      <w:r>
        <w:t xml:space="preserve"> more specifically in the case of the UN COPUOS if it wants to be relevant in the next decades.</w:t>
      </w:r>
    </w:p>
    <w:p w14:paraId="6CF131FD" w14:textId="77777777" w:rsidR="008729A3" w:rsidRDefault="008729A3" w:rsidP="008729A3"/>
    <w:p w14:paraId="0EB80833" w14:textId="77777777" w:rsidR="008729A3" w:rsidRPr="008729A3" w:rsidRDefault="008729A3" w:rsidP="008729A3"/>
    <w:p w14:paraId="5F7F682A" w14:textId="3C618677" w:rsidR="008729A3" w:rsidRDefault="008729A3" w:rsidP="008729A3">
      <w:pPr>
        <w:pStyle w:val="Heading4"/>
      </w:pPr>
      <w:r>
        <w:t xml:space="preserve">Hart gives 10000000000 alt causes including militarization, </w:t>
      </w:r>
      <w:proofErr w:type="spellStart"/>
      <w:r>
        <w:t>etc</w:t>
      </w:r>
      <w:proofErr w:type="spellEnd"/>
      <w:r>
        <w:t xml:space="preserve"> – </w:t>
      </w:r>
      <w:proofErr w:type="spellStart"/>
      <w:r>
        <w:t>aff</w:t>
      </w:r>
      <w:proofErr w:type="spellEnd"/>
      <w:r>
        <w:t xml:space="preserve"> has no effect</w:t>
      </w:r>
    </w:p>
    <w:p w14:paraId="6EE000E2" w14:textId="77777777" w:rsidR="008729A3" w:rsidRPr="008729A3" w:rsidRDefault="008729A3" w:rsidP="008729A3"/>
    <w:p w14:paraId="1BCDAF2F" w14:textId="77777777" w:rsidR="008729A3" w:rsidRDefault="008729A3" w:rsidP="008729A3">
      <w:pPr>
        <w:pStyle w:val="Heading4"/>
        <w:rPr>
          <w:u w:val="single"/>
        </w:rPr>
      </w:pPr>
      <w:bookmarkStart w:id="0" w:name="_Hlk30232566"/>
      <w:r>
        <w:t xml:space="preserve">No space war – it’s </w:t>
      </w:r>
      <w:r w:rsidRPr="0054154A">
        <w:rPr>
          <w:u w:val="single"/>
        </w:rPr>
        <w:t>hype</w:t>
      </w:r>
      <w:r>
        <w:t xml:space="preserve"> and </w:t>
      </w:r>
      <w:r w:rsidRPr="0054154A">
        <w:rPr>
          <w:u w:val="single"/>
        </w:rPr>
        <w:t>systems are redundant</w:t>
      </w:r>
    </w:p>
    <w:p w14:paraId="3CC65E83" w14:textId="77777777" w:rsidR="008729A3" w:rsidRPr="000600AC" w:rsidRDefault="008729A3" w:rsidP="008729A3">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szCs w:val="24"/>
        </w:rPr>
        <w:t>]</w:t>
      </w:r>
    </w:p>
    <w:p w14:paraId="2124A986" w14:textId="77777777" w:rsidR="008729A3" w:rsidRPr="004D120B" w:rsidRDefault="008729A3" w:rsidP="008729A3">
      <w:pPr>
        <w:rPr>
          <w:sz w:val="16"/>
        </w:rPr>
      </w:pPr>
      <w:r w:rsidRPr="004D120B">
        <w:rPr>
          <w:sz w:val="16"/>
        </w:rPr>
        <w:t xml:space="preserve">In the last two years, </w:t>
      </w:r>
      <w:r w:rsidRPr="00152A1C">
        <w:rPr>
          <w:highlight w:val="yellow"/>
          <w:u w:val="single"/>
        </w:rPr>
        <w:t>we’ve seen</w:t>
      </w:r>
      <w:r w:rsidRPr="004D120B">
        <w:rPr>
          <w:sz w:val="16"/>
        </w:rPr>
        <w:t xml:space="preserve"> rising </w:t>
      </w:r>
      <w:r w:rsidRPr="00152A1C">
        <w:rPr>
          <w:rStyle w:val="Emphasis"/>
          <w:highlight w:val="yellow"/>
        </w:rPr>
        <w:t>hysteria</w:t>
      </w:r>
      <w:r w:rsidRPr="00152A1C">
        <w:rPr>
          <w:sz w:val="16"/>
          <w:highlight w:val="yellow"/>
        </w:rPr>
        <w:t xml:space="preserve"> </w:t>
      </w:r>
      <w:r w:rsidRPr="00152A1C">
        <w:rPr>
          <w:highlight w:val="yellow"/>
          <w:u w:val="single"/>
        </w:rPr>
        <w:t>over</w:t>
      </w:r>
      <w:r w:rsidRPr="004D120B">
        <w:rPr>
          <w:u w:val="single"/>
        </w:rPr>
        <w:t xml:space="preserve"> a future </w:t>
      </w:r>
      <w:r w:rsidRPr="00152A1C">
        <w:rPr>
          <w:rStyle w:val="Emphasis"/>
          <w:highlight w:val="yellow"/>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152A1C">
        <w:rPr>
          <w:highlight w:val="yellow"/>
          <w:u w:val="single"/>
        </w:rPr>
        <w:t>from the</w:t>
      </w:r>
      <w:r w:rsidRPr="004D120B">
        <w:rPr>
          <w:u w:val="single"/>
        </w:rPr>
        <w:t xml:space="preserve"> US </w:t>
      </w:r>
      <w:r w:rsidRPr="00152A1C">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152A1C">
        <w:rPr>
          <w:highlight w:val="yellow"/>
          <w:u w:val="single"/>
        </w:rPr>
        <w:t>and</w:t>
      </w:r>
      <w:r w:rsidRPr="004D120B">
        <w:rPr>
          <w:sz w:val="16"/>
        </w:rPr>
        <w:t xml:space="preserve"> </w:t>
      </w:r>
      <w:r w:rsidRPr="004D120B">
        <w:rPr>
          <w:rStyle w:val="Emphasis"/>
        </w:rPr>
        <w:t xml:space="preserve">credulous </w:t>
      </w:r>
      <w:r w:rsidRPr="00152A1C">
        <w:rPr>
          <w:rStyle w:val="Emphasis"/>
          <w:highlight w:val="yellow"/>
        </w:rPr>
        <w:t>press</w:t>
      </w:r>
      <w:r w:rsidRPr="004D120B">
        <w:rPr>
          <w:sz w:val="16"/>
        </w:rPr>
        <w:t xml:space="preserve">. </w:t>
      </w:r>
      <w:r w:rsidRPr="00152A1C">
        <w:rPr>
          <w:highlight w:val="yellow"/>
          <w:u w:val="single"/>
        </w:rPr>
        <w:t>This</w:t>
      </w:r>
      <w:r w:rsidRPr="004D120B">
        <w:rPr>
          <w:u w:val="single"/>
        </w:rPr>
        <w:t xml:space="preserve"> reporting</w:t>
      </w:r>
      <w:r w:rsidRPr="004D120B">
        <w:rPr>
          <w:sz w:val="16"/>
        </w:rPr>
        <w:t xml:space="preserve"> doesn’t only </w:t>
      </w:r>
      <w:r w:rsidRPr="00152A1C">
        <w:rPr>
          <w:rStyle w:val="Emphasis"/>
          <w:highlight w:val="yellow"/>
        </w:rPr>
        <w:t>muddy</w:t>
      </w:r>
      <w:r w:rsidRPr="004D120B">
        <w:rPr>
          <w:rStyle w:val="Emphasis"/>
        </w:rPr>
        <w:t xml:space="preserve"> public </w:t>
      </w:r>
      <w:r w:rsidRPr="00152A1C">
        <w:rPr>
          <w:rStyle w:val="Emphasis"/>
          <w:highlight w:val="yellow"/>
        </w:rPr>
        <w:t>debate</w:t>
      </w:r>
      <w:r w:rsidRPr="00152A1C">
        <w:rPr>
          <w:sz w:val="16"/>
          <w:highlight w:val="yellow"/>
        </w:rPr>
        <w:t xml:space="preserve"> </w:t>
      </w:r>
      <w:r w:rsidRPr="00152A1C">
        <w:rPr>
          <w:highlight w:val="yellow"/>
          <w:u w:val="single"/>
        </w:rPr>
        <w:t>over</w:t>
      </w:r>
      <w:r w:rsidRPr="004D120B">
        <w:rPr>
          <w:sz w:val="16"/>
        </w:rPr>
        <w:t xml:space="preserve"> whether we really need expensive systems. It could also become a self-fulfilling prophecy. The irony is that nothing makes </w:t>
      </w:r>
      <w:r w:rsidRPr="00152A1C">
        <w:rPr>
          <w:highlight w:val="yellow"/>
          <w:u w:val="single"/>
        </w:rPr>
        <w:t>the</w:t>
      </w:r>
      <w:r w:rsidRPr="004D120B">
        <w:rPr>
          <w:sz w:val="16"/>
        </w:rPr>
        <w:t xml:space="preserve"> currently </w:t>
      </w:r>
      <w:r w:rsidRPr="00152A1C">
        <w:rPr>
          <w:rStyle w:val="Emphasis"/>
          <w:highlight w:val="yellow"/>
        </w:rPr>
        <w:t>slim possibility</w:t>
      </w:r>
      <w:r w:rsidRPr="00152A1C">
        <w:rPr>
          <w:highlight w:val="yellow"/>
          <w:u w:val="single"/>
        </w:rPr>
        <w:t xml:space="preserve"> of </w:t>
      </w:r>
      <w:r w:rsidRPr="00152A1C">
        <w:rPr>
          <w:rStyle w:val="Emphasis"/>
          <w:highlight w:val="yellow"/>
        </w:rPr>
        <w:t>war in space</w:t>
      </w:r>
      <w:r w:rsidRPr="004D120B">
        <w:rPr>
          <w:sz w:val="16"/>
        </w:rPr>
        <w:t xml:space="preserve"> more likely than fearmongering over the threat of war in space.</w:t>
      </w:r>
    </w:p>
    <w:p w14:paraId="16883CAB" w14:textId="77777777" w:rsidR="008729A3" w:rsidRPr="004D120B" w:rsidRDefault="008729A3" w:rsidP="008729A3">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038C2E70" w14:textId="77777777" w:rsidR="008729A3" w:rsidRPr="004D120B" w:rsidRDefault="008729A3" w:rsidP="008729A3">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33DE28A6" w14:textId="77777777" w:rsidR="008729A3" w:rsidRPr="004D120B" w:rsidRDefault="008729A3" w:rsidP="008729A3">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6CCA375A" w14:textId="77777777" w:rsidR="008729A3" w:rsidRPr="004D120B" w:rsidRDefault="008729A3" w:rsidP="008729A3">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24BA69BD" w14:textId="77777777" w:rsidR="008729A3" w:rsidRPr="004D120B" w:rsidRDefault="008729A3" w:rsidP="008729A3">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152A1C">
        <w:rPr>
          <w:rStyle w:val="Emphasis"/>
          <w:highlight w:val="yellow"/>
        </w:rPr>
        <w:t>no country</w:t>
      </w:r>
      <w:r w:rsidRPr="004D120B">
        <w:rPr>
          <w:u w:val="single"/>
        </w:rPr>
        <w:t xml:space="preserve"> in the world </w:t>
      </w:r>
      <w:r w:rsidRPr="00152A1C">
        <w:rPr>
          <w:highlight w:val="yellow"/>
          <w:u w:val="single"/>
        </w:rPr>
        <w:t>has</w:t>
      </w:r>
      <w:r w:rsidRPr="004D120B">
        <w:rPr>
          <w:u w:val="single"/>
        </w:rPr>
        <w:t xml:space="preserve"> yet </w:t>
      </w:r>
      <w:r w:rsidRPr="00152A1C">
        <w:rPr>
          <w:rStyle w:val="Emphasis"/>
          <w:highlight w:val="yellow"/>
        </w:rPr>
        <w:t>weaponized space</w:t>
      </w:r>
      <w:r w:rsidRPr="004D120B">
        <w:rPr>
          <w:sz w:val="16"/>
        </w:rPr>
        <w:t xml:space="preserve">. Contrary to CNN, </w:t>
      </w:r>
      <w:r w:rsidRPr="00152A1C">
        <w:rPr>
          <w:rStyle w:val="Emphasis"/>
          <w:highlight w:val="yellow"/>
        </w:rPr>
        <w:t>stock</w:t>
      </w:r>
      <w:r w:rsidRPr="004D120B">
        <w:rPr>
          <w:u w:val="single"/>
        </w:rPr>
        <w:t xml:space="preserve"> market </w:t>
      </w:r>
      <w:r w:rsidRPr="00152A1C">
        <w:rPr>
          <w:rStyle w:val="Emphasis"/>
          <w:highlight w:val="yellow"/>
        </w:rPr>
        <w:t>transactions</w:t>
      </w:r>
      <w:r w:rsidRPr="00152A1C">
        <w:rPr>
          <w:highlight w:val="yellow"/>
          <w:u w:val="single"/>
        </w:rPr>
        <w:t xml:space="preserve"> are </w:t>
      </w:r>
      <w:r w:rsidRPr="00152A1C">
        <w:rPr>
          <w:rStyle w:val="Emphasis"/>
          <w:highlight w:val="yellow"/>
        </w:rPr>
        <w:t>not</w:t>
      </w:r>
      <w:r w:rsidRPr="004D120B">
        <w:rPr>
          <w:u w:val="single"/>
        </w:rPr>
        <w:t xml:space="preserve"> </w:t>
      </w:r>
      <w:r w:rsidRPr="004D120B">
        <w:rPr>
          <w:sz w:val="16"/>
        </w:rPr>
        <w:t xml:space="preserve">timed nor </w:t>
      </w:r>
      <w:r w:rsidRPr="00152A1C">
        <w:rPr>
          <w:highlight w:val="yellow"/>
          <w:u w:val="single"/>
        </w:rPr>
        <w:t xml:space="preserve">synchronized through </w:t>
      </w:r>
      <w:r w:rsidRPr="00152A1C">
        <w:rPr>
          <w:rStyle w:val="Emphasis"/>
          <w:highlight w:val="yellow"/>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152A1C">
        <w:rPr>
          <w:rStyle w:val="Emphasis"/>
          <w:highlight w:val="yellow"/>
        </w:rPr>
        <w:t>missiles</w:t>
      </w:r>
      <w:r w:rsidRPr="004D120B">
        <w:rPr>
          <w:u w:val="single"/>
        </w:rPr>
        <w:t xml:space="preserve"> can </w:t>
      </w:r>
      <w:r w:rsidRPr="00152A1C">
        <w:rPr>
          <w:highlight w:val="yellow"/>
          <w:u w:val="single"/>
        </w:rPr>
        <w:t>find their targets</w:t>
      </w:r>
      <w:r w:rsidRPr="004D120B">
        <w:rPr>
          <w:sz w:val="16"/>
        </w:rPr>
        <w:t xml:space="preserve"> even </w:t>
      </w:r>
      <w:r w:rsidRPr="00152A1C">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152A1C">
        <w:rPr>
          <w:rStyle w:val="Emphasis"/>
          <w:highlight w:val="yellow"/>
        </w:rPr>
        <w:t>IMUs don’t rely</w:t>
      </w:r>
      <w:r w:rsidRPr="00152A1C">
        <w:rPr>
          <w:highlight w:val="yellow"/>
          <w:u w:val="single"/>
        </w:rPr>
        <w:t xml:space="preserve"> on </w:t>
      </w:r>
      <w:r w:rsidRPr="00152A1C">
        <w:rPr>
          <w:rStyle w:val="Emphasis"/>
          <w:highlight w:val="yellow"/>
        </w:rPr>
        <w:t>sat</w:t>
      </w:r>
      <w:r w:rsidRPr="004D120B">
        <w:rPr>
          <w:u w:val="single"/>
        </w:rPr>
        <w:t xml:space="preserve">ellite </w:t>
      </w:r>
      <w:r w:rsidRPr="00152A1C">
        <w:rPr>
          <w:rStyle w:val="Emphasis"/>
          <w:highlight w:val="yellow"/>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1E773CD2" w14:textId="77777777" w:rsidR="008729A3" w:rsidRPr="004D120B" w:rsidRDefault="008729A3" w:rsidP="008729A3">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5F6510DD" w14:textId="77777777" w:rsidR="008729A3" w:rsidRPr="004D120B" w:rsidRDefault="008729A3" w:rsidP="008729A3">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4344E08D" w14:textId="77777777" w:rsidR="008729A3" w:rsidRPr="004D120B" w:rsidRDefault="008729A3" w:rsidP="008729A3">
      <w:pPr>
        <w:rPr>
          <w:sz w:val="16"/>
        </w:rPr>
      </w:pPr>
      <w:r w:rsidRPr="004D120B">
        <w:rPr>
          <w:sz w:val="16"/>
        </w:rPr>
        <w:t>The Reality</w:t>
      </w:r>
    </w:p>
    <w:p w14:paraId="44675B23" w14:textId="77777777" w:rsidR="008729A3" w:rsidRPr="004D120B" w:rsidRDefault="008729A3" w:rsidP="008729A3">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4C20265B" w14:textId="77777777" w:rsidR="008729A3" w:rsidRPr="004D120B" w:rsidRDefault="008729A3" w:rsidP="008729A3">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086C4655" w14:textId="77777777" w:rsidR="008729A3" w:rsidRPr="004D120B" w:rsidRDefault="008729A3" w:rsidP="008729A3">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3CD2D31E" w14:textId="77777777" w:rsidR="008729A3" w:rsidRPr="004D120B" w:rsidRDefault="008729A3" w:rsidP="008729A3">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7EF9EE20" w14:textId="77777777" w:rsidR="008729A3" w:rsidRPr="004D120B" w:rsidRDefault="008729A3" w:rsidP="008729A3">
      <w:pPr>
        <w:rPr>
          <w:sz w:val="16"/>
        </w:rPr>
      </w:pPr>
      <w:r w:rsidRPr="004D120B">
        <w:rPr>
          <w:sz w:val="16"/>
        </w:rPr>
        <w:t xml:space="preserve">Further, </w:t>
      </w:r>
      <w:r w:rsidRPr="004D120B">
        <w:rPr>
          <w:u w:val="single"/>
        </w:rPr>
        <w:t xml:space="preserve">the </w:t>
      </w:r>
      <w:r w:rsidRPr="00152A1C">
        <w:rPr>
          <w:rStyle w:val="Emphasis"/>
          <w:highlight w:val="yellow"/>
        </w:rPr>
        <w:t>U</w:t>
      </w:r>
      <w:r w:rsidRPr="004D120B">
        <w:rPr>
          <w:u w:val="single"/>
        </w:rPr>
        <w:t xml:space="preserve">nited </w:t>
      </w:r>
      <w:r w:rsidRPr="00152A1C">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152A1C">
        <w:rPr>
          <w:rStyle w:val="Emphasis"/>
          <w:highlight w:val="yellow"/>
        </w:rPr>
        <w:t>sat</w:t>
      </w:r>
      <w:r w:rsidRPr="004D120B">
        <w:rPr>
          <w:sz w:val="16"/>
        </w:rPr>
        <w:t>ellite</w:t>
      </w:r>
      <w:r w:rsidRPr="00152A1C">
        <w:rPr>
          <w:rStyle w:val="Emphasis"/>
          <w:highlight w:val="yellow"/>
        </w:rPr>
        <w:t>s</w:t>
      </w:r>
      <w:r w:rsidRPr="004D120B">
        <w:rPr>
          <w:sz w:val="16"/>
        </w:rPr>
        <w:t xml:space="preserve">, </w:t>
      </w:r>
      <w:r w:rsidRPr="00152A1C">
        <w:rPr>
          <w:highlight w:val="yellow"/>
          <w:u w:val="single"/>
        </w:rPr>
        <w:t xml:space="preserve">have </w:t>
      </w:r>
      <w:r w:rsidRPr="00152A1C">
        <w:rPr>
          <w:rStyle w:val="Emphasis"/>
          <w:highlight w:val="yellow"/>
        </w:rPr>
        <w:t>capabilities to maneuver</w:t>
      </w:r>
      <w:r w:rsidRPr="004D120B">
        <w:rPr>
          <w:sz w:val="16"/>
        </w:rPr>
        <w:t xml:space="preserve">. </w:t>
      </w:r>
      <w:r w:rsidRPr="00152A1C">
        <w:rPr>
          <w:highlight w:val="yellow"/>
          <w:u w:val="single"/>
        </w:rPr>
        <w:t xml:space="preserve">Many are </w:t>
      </w:r>
      <w:r w:rsidRPr="00152A1C">
        <w:rPr>
          <w:rStyle w:val="Emphasis"/>
          <w:highlight w:val="yellow"/>
        </w:rPr>
        <w:t>hardened</w:t>
      </w:r>
      <w:r w:rsidRPr="00152A1C">
        <w:rPr>
          <w:sz w:val="16"/>
          <w:highlight w:val="yellow"/>
        </w:rPr>
        <w:t xml:space="preserve"> </w:t>
      </w:r>
      <w:r w:rsidRPr="00152A1C">
        <w:rPr>
          <w:highlight w:val="yellow"/>
          <w:u w:val="single"/>
        </w:rPr>
        <w:t xml:space="preserve">against </w:t>
      </w:r>
      <w:r w:rsidRPr="00152A1C">
        <w:rPr>
          <w:rStyle w:val="Emphasis"/>
          <w:highlight w:val="yellow"/>
        </w:rPr>
        <w:t>e</w:t>
      </w:r>
      <w:r w:rsidRPr="004D120B">
        <w:rPr>
          <w:u w:val="single"/>
        </w:rPr>
        <w:t>lectro-</w:t>
      </w:r>
      <w:r w:rsidRPr="00152A1C">
        <w:rPr>
          <w:rStyle w:val="Emphasis"/>
          <w:highlight w:val="yellow"/>
        </w:rPr>
        <w:t>m</w:t>
      </w:r>
      <w:r w:rsidRPr="004D120B">
        <w:rPr>
          <w:u w:val="single"/>
        </w:rPr>
        <w:t xml:space="preserve">agnetic </w:t>
      </w:r>
      <w:r w:rsidRPr="00152A1C">
        <w:rPr>
          <w:rStyle w:val="Emphasis"/>
          <w:highlight w:val="yellow"/>
        </w:rPr>
        <w:t>p</w:t>
      </w:r>
      <w:r w:rsidRPr="004D120B">
        <w:rPr>
          <w:u w:val="single"/>
        </w:rPr>
        <w:t>ulse</w:t>
      </w:r>
      <w:r w:rsidRPr="004D120B">
        <w:rPr>
          <w:sz w:val="16"/>
        </w:rPr>
        <w:t xml:space="preserve">, </w:t>
      </w:r>
      <w:r w:rsidRPr="00152A1C">
        <w:rPr>
          <w:highlight w:val="yellow"/>
          <w:u w:val="single"/>
        </w:rPr>
        <w:t xml:space="preserve">sport </w:t>
      </w:r>
      <w:r w:rsidRPr="00152A1C">
        <w:rPr>
          <w:rStyle w:val="Emphasis"/>
          <w:highlight w:val="yellow"/>
        </w:rPr>
        <w:t>“shutters”</w:t>
      </w:r>
      <w:r w:rsidRPr="00152A1C">
        <w:rPr>
          <w:highlight w:val="yellow"/>
          <w:u w:val="single"/>
        </w:rPr>
        <w:t xml:space="preserve"> to protect</w:t>
      </w:r>
      <w:r w:rsidRPr="004D120B">
        <w:rPr>
          <w:u w:val="single"/>
        </w:rPr>
        <w:t xml:space="preserve"> optical “eyes” </w:t>
      </w:r>
      <w:r w:rsidRPr="00152A1C">
        <w:rPr>
          <w:highlight w:val="yellow"/>
          <w:u w:val="single"/>
        </w:rPr>
        <w:t>from</w:t>
      </w:r>
      <w:r w:rsidRPr="004D120B">
        <w:rPr>
          <w:u w:val="single"/>
        </w:rPr>
        <w:t xml:space="preserve"> solar </w:t>
      </w:r>
      <w:r w:rsidRPr="00152A1C">
        <w:rPr>
          <w:rStyle w:val="Emphasis"/>
          <w:highlight w:val="yellow"/>
        </w:rPr>
        <w:t xml:space="preserve">flares and </w:t>
      </w:r>
      <w:proofErr w:type="gramStart"/>
      <w:r w:rsidRPr="00152A1C">
        <w:rPr>
          <w:rStyle w:val="Emphasis"/>
          <w:highlight w:val="yellow"/>
        </w:rPr>
        <w:t>lasers</w:t>
      </w:r>
      <w:r w:rsidRPr="00152A1C">
        <w:rPr>
          <w:highlight w:val="yellow"/>
          <w:u w:val="single"/>
        </w:rPr>
        <w:t>, and</w:t>
      </w:r>
      <w:proofErr w:type="gramEnd"/>
      <w:r w:rsidRPr="004D120B">
        <w:rPr>
          <w:u w:val="single"/>
        </w:rPr>
        <w:t xml:space="preserve"> use radio </w:t>
      </w:r>
      <w:r w:rsidRPr="00152A1C">
        <w:rPr>
          <w:rStyle w:val="Emphasis"/>
          <w:highlight w:val="yellow"/>
        </w:rPr>
        <w:t>frequency hop</w:t>
      </w:r>
      <w:r w:rsidRPr="004D120B">
        <w:rPr>
          <w:u w:val="single"/>
        </w:rPr>
        <w:t xml:space="preserve">ping </w:t>
      </w:r>
      <w:r w:rsidRPr="00152A1C">
        <w:rPr>
          <w:highlight w:val="yellow"/>
          <w:u w:val="single"/>
        </w:rPr>
        <w:t xml:space="preserve">to </w:t>
      </w:r>
      <w:r w:rsidRPr="00152A1C">
        <w:rPr>
          <w:rStyle w:val="Emphasis"/>
          <w:highlight w:val="yellow"/>
        </w:rPr>
        <w:t>resist jamming</w:t>
      </w:r>
      <w:r w:rsidRPr="004D120B">
        <w:rPr>
          <w:sz w:val="16"/>
        </w:rPr>
        <w:t>.</w:t>
      </w:r>
    </w:p>
    <w:p w14:paraId="553145B9" w14:textId="77777777" w:rsidR="008729A3" w:rsidRPr="004D120B" w:rsidRDefault="008729A3" w:rsidP="008729A3">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5E4CAD09" w14:textId="77777777" w:rsidR="008729A3" w:rsidRPr="004D120B" w:rsidRDefault="008729A3" w:rsidP="008729A3">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3E972283" w14:textId="77777777" w:rsidR="008729A3" w:rsidRDefault="008729A3" w:rsidP="008729A3">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52A1C">
        <w:rPr>
          <w:rStyle w:val="Emphasis"/>
          <w:highlight w:val="yellow"/>
        </w:rPr>
        <w:t>No</w:t>
      </w:r>
      <w:r w:rsidRPr="004D120B">
        <w:rPr>
          <w:sz w:val="16"/>
        </w:rPr>
        <w:t xml:space="preserve"> potential </w:t>
      </w:r>
      <w:r w:rsidRPr="00152A1C">
        <w:rPr>
          <w:rStyle w:val="Emphasis"/>
          <w:highlight w:val="yellow"/>
        </w:rPr>
        <w:t>adversary</w:t>
      </w:r>
      <w:r w:rsidRPr="00152A1C">
        <w:rPr>
          <w:sz w:val="16"/>
          <w:highlight w:val="yellow"/>
        </w:rPr>
        <w:t xml:space="preserve"> </w:t>
      </w:r>
      <w:r w:rsidRPr="00152A1C">
        <w:rPr>
          <w:highlight w:val="yellow"/>
          <w:u w:val="single"/>
        </w:rPr>
        <w:t>has</w:t>
      </w:r>
      <w:r w:rsidRPr="004D120B">
        <w:rPr>
          <w:sz w:val="16"/>
        </w:rPr>
        <w:t xml:space="preserve"> such </w:t>
      </w:r>
      <w:r w:rsidRPr="00152A1C">
        <w:rPr>
          <w:highlight w:val="yellow"/>
          <w:u w:val="single"/>
        </w:rPr>
        <w:t>capabilities</w:t>
      </w:r>
      <w:r w:rsidRPr="00152A1C">
        <w:rPr>
          <w:sz w:val="16"/>
          <w:highlight w:val="yellow"/>
        </w:rPr>
        <w:t xml:space="preserve">, </w:t>
      </w:r>
      <w:r w:rsidRPr="00152A1C">
        <w:rPr>
          <w:highlight w:val="yellow"/>
          <w:u w:val="single"/>
        </w:rPr>
        <w:t xml:space="preserve">nor will they </w:t>
      </w:r>
      <w:r w:rsidRPr="00152A1C">
        <w:rPr>
          <w:rStyle w:val="Emphasis"/>
          <w:highlight w:val="yellow"/>
        </w:rPr>
        <w:t>ever</w:t>
      </w:r>
      <w:r w:rsidRPr="004D120B">
        <w:rPr>
          <w:u w:val="single"/>
        </w:rPr>
        <w:t xml:space="preserve"> likely do so</w:t>
      </w:r>
      <w:r w:rsidRPr="004D120B">
        <w:rPr>
          <w:sz w:val="16"/>
        </w:rPr>
        <w:t xml:space="preserve">. </w:t>
      </w:r>
      <w:r w:rsidRPr="00152A1C">
        <w:rPr>
          <w:highlight w:val="yellow"/>
          <w:u w:val="single"/>
        </w:rPr>
        <w:t>There is</w:t>
      </w:r>
      <w:r w:rsidRPr="004D120B">
        <w:rPr>
          <w:u w:val="single"/>
        </w:rPr>
        <w:t xml:space="preserve"> just </w:t>
      </w:r>
      <w:r w:rsidRPr="00152A1C">
        <w:rPr>
          <w:rStyle w:val="Emphasis"/>
          <w:highlight w:val="yellow"/>
        </w:rPr>
        <w:t>too much redundancy</w:t>
      </w:r>
      <w:r w:rsidRPr="004D120B">
        <w:rPr>
          <w:u w:val="single"/>
        </w:rPr>
        <w:t xml:space="preserve"> in the system</w:t>
      </w:r>
      <w:r w:rsidRPr="004D120B">
        <w:rPr>
          <w:sz w:val="16"/>
        </w:rPr>
        <w:t>.</w:t>
      </w:r>
    </w:p>
    <w:bookmarkEnd w:id="0"/>
    <w:p w14:paraId="70B8BD15" w14:textId="77777777" w:rsidR="002A6FB7" w:rsidRPr="002A6FB7" w:rsidRDefault="002A6FB7" w:rsidP="002A6FB7"/>
    <w:sectPr w:rsidR="002A6FB7" w:rsidRPr="002A6F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760E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A6FB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760E8"/>
    <w:rsid w:val="006A2AD0"/>
    <w:rsid w:val="006C2375"/>
    <w:rsid w:val="006D4ECC"/>
    <w:rsid w:val="00722258"/>
    <w:rsid w:val="007243E5"/>
    <w:rsid w:val="00766EA0"/>
    <w:rsid w:val="007A2226"/>
    <w:rsid w:val="007F5B66"/>
    <w:rsid w:val="00823A1C"/>
    <w:rsid w:val="00845B9D"/>
    <w:rsid w:val="00860984"/>
    <w:rsid w:val="008729A3"/>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7DD22"/>
  <w15:chartTrackingRefBased/>
  <w15:docId w15:val="{E870D708-DE55-4BFC-8BB0-CD61B7509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760E8"/>
    <w:rPr>
      <w:rFonts w:ascii="Times New Roman" w:hAnsi="Times New Roman" w:cs="Times New Roman"/>
    </w:rPr>
  </w:style>
  <w:style w:type="paragraph" w:styleId="Heading1">
    <w:name w:val="heading 1"/>
    <w:aliases w:val="Pocket"/>
    <w:basedOn w:val="Normal"/>
    <w:next w:val="Normal"/>
    <w:link w:val="Heading1Char"/>
    <w:qFormat/>
    <w:rsid w:val="006760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60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Citation,Tag Char Char,Bold Cite,Cite 1,Read Char,Heading 3 Char1 Char Char,Heading 3 Char Char1 Char Char,Read Char Ch,Text 7,3: Cite"/>
    <w:basedOn w:val="Normal"/>
    <w:next w:val="Normal"/>
    <w:link w:val="Heading3Char"/>
    <w:uiPriority w:val="2"/>
    <w:unhideWhenUsed/>
    <w:qFormat/>
    <w:rsid w:val="006760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111111,No Spacing11111,No Spacing4,ta,tag,No Spacing5,No Spacing21,tags,Car, Ch,t"/>
    <w:basedOn w:val="Normal"/>
    <w:next w:val="Normal"/>
    <w:link w:val="Heading4Char"/>
    <w:uiPriority w:val="3"/>
    <w:unhideWhenUsed/>
    <w:qFormat/>
    <w:rsid w:val="006760E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760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60E8"/>
  </w:style>
  <w:style w:type="character" w:customStyle="1" w:styleId="Heading1Char">
    <w:name w:val="Heading 1 Char"/>
    <w:aliases w:val="Pocket Char"/>
    <w:basedOn w:val="DefaultParagraphFont"/>
    <w:link w:val="Heading1"/>
    <w:rsid w:val="006760E8"/>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6760E8"/>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Citation Char,Tag Char Char Char,Bold Cite Char1,Cite 1 Char,Read Char Char,Read Char Ch Char"/>
    <w:basedOn w:val="DefaultParagraphFont"/>
    <w:link w:val="Heading3"/>
    <w:uiPriority w:val="2"/>
    <w:rsid w:val="006760E8"/>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 Char, Ch Char"/>
    <w:basedOn w:val="DefaultParagraphFont"/>
    <w:link w:val="Heading4"/>
    <w:uiPriority w:val="3"/>
    <w:rsid w:val="006760E8"/>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B"/>
    <w:basedOn w:val="DefaultParagraphFont"/>
    <w:link w:val="textbold"/>
    <w:uiPriority w:val="7"/>
    <w:qFormat/>
    <w:rsid w:val="006760E8"/>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760E8"/>
    <w:rPr>
      <w:b/>
      <w:bCs/>
      <w:sz w:val="21"/>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c"/>
    <w:basedOn w:val="DefaultParagraphFont"/>
    <w:uiPriority w:val="6"/>
    <w:qFormat/>
    <w:rsid w:val="006760E8"/>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uiPriority w:val="99"/>
    <w:unhideWhenUsed/>
    <w:rsid w:val="006760E8"/>
    <w:rPr>
      <w:color w:val="auto"/>
      <w:u w:val="none"/>
    </w:rPr>
  </w:style>
  <w:style w:type="character" w:styleId="FollowedHyperlink">
    <w:name w:val="FollowedHyperlink"/>
    <w:basedOn w:val="DefaultParagraphFont"/>
    <w:uiPriority w:val="99"/>
    <w:semiHidden/>
    <w:unhideWhenUsed/>
    <w:rsid w:val="006760E8"/>
    <w:rPr>
      <w:color w:val="auto"/>
      <w:u w:val="none"/>
    </w:rPr>
  </w:style>
  <w:style w:type="paragraph" w:customStyle="1" w:styleId="Analytic">
    <w:name w:val="Analytic"/>
    <w:basedOn w:val="Heading4"/>
    <w:autoRedefine/>
    <w:uiPriority w:val="4"/>
    <w:qFormat/>
    <w:rsid w:val="006760E8"/>
    <w:rPr>
      <w:color w:val="C00000"/>
    </w:rPr>
  </w:style>
  <w:style w:type="paragraph" w:customStyle="1" w:styleId="textbold">
    <w:name w:val="text bold"/>
    <w:basedOn w:val="Normal"/>
    <w:link w:val="Emphasis"/>
    <w:uiPriority w:val="7"/>
    <w:qFormat/>
    <w:rsid w:val="002A6FB7"/>
    <w:pPr>
      <w:widowControl w:val="0"/>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Emphasis1">
    <w:name w:val="Emphasis1"/>
    <w:basedOn w:val="Normal"/>
    <w:autoRedefine/>
    <w:uiPriority w:val="7"/>
    <w:qFormat/>
    <w:rsid w:val="002A6FB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2A6F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wreview.syr.edu/wp-content/uploads/2019/09/H-Babcock-Article-Final-Document-v2.pdf" TargetMode="External"/><Relationship Id="rId3" Type="http://schemas.openxmlformats.org/officeDocument/2006/relationships/styles" Target="styles.xml"/><Relationship Id="rId7" Type="http://schemas.openxmlformats.org/officeDocument/2006/relationships/hyperlink" Target="https://www3.weforum.org/docs/WEF_The_Global_Risks_Report_2021.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avidloy.org/downloads/Loy%20Are%20Humans%20Special.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newrepublic.com/article/117815/space-mining-will-not-solve-earths-conflict-over-natural-resources" TargetMode="External"/><Relationship Id="rId4" Type="http://schemas.openxmlformats.org/officeDocument/2006/relationships/settings" Target="settings.xml"/><Relationship Id="rId9" Type="http://schemas.openxmlformats.org/officeDocument/2006/relationships/hyperlink" Target="https://itsgoingdown.org/new-technologies-extraterrestrial-exploitation-future-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19945</Words>
  <Characters>113687</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2</cp:revision>
  <dcterms:created xsi:type="dcterms:W3CDTF">2022-02-19T22:45:00Z</dcterms:created>
  <dcterms:modified xsi:type="dcterms:W3CDTF">2022-02-19T23:12:00Z</dcterms:modified>
</cp:coreProperties>
</file>