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360DF" w14:textId="77777777" w:rsidR="00933D5B" w:rsidRDefault="00933D5B" w:rsidP="00933D5B">
      <w:pPr>
        <w:pStyle w:val="Heading2"/>
      </w:pPr>
      <w:r>
        <w:t>OFF</w:t>
      </w:r>
    </w:p>
    <w:p w14:paraId="02A8187E" w14:textId="77777777" w:rsidR="00933D5B" w:rsidRPr="001D53E7" w:rsidRDefault="00933D5B" w:rsidP="00933D5B">
      <w:pPr>
        <w:pStyle w:val="Heading3"/>
      </w:pPr>
      <w:r>
        <w:t>NC – Long</w:t>
      </w:r>
    </w:p>
    <w:p w14:paraId="05C04636" w14:textId="77777777" w:rsidR="00933D5B" w:rsidRPr="00CC12D8" w:rsidRDefault="00933D5B" w:rsidP="00933D5B">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3C522E15" w14:textId="77777777" w:rsidR="00933D5B" w:rsidRPr="003769E8" w:rsidRDefault="00933D5B" w:rsidP="00933D5B">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37BEA965" w14:textId="77777777" w:rsidR="00933D5B" w:rsidRPr="00A23C1F" w:rsidRDefault="00933D5B" w:rsidP="00933D5B">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28756714" w14:textId="77777777" w:rsidR="00933D5B" w:rsidRPr="008E2E65" w:rsidRDefault="00933D5B" w:rsidP="00933D5B">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s the no-self anger-</w:t>
      </w:r>
      <w:proofErr w:type="spellStart"/>
      <w:r w:rsidRPr="008E2E65">
        <w:rPr>
          <w:sz w:val="16"/>
        </w:rPr>
        <w:t>eliminativist</w:t>
      </w:r>
      <w:proofErr w:type="spellEnd"/>
      <w:r w:rsidRPr="008E2E65">
        <w:rPr>
          <w:sz w:val="16"/>
        </w:rPr>
        <w:t xml:space="preserve">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3B002682" w14:textId="77777777" w:rsidR="00933D5B" w:rsidRPr="00EB6300" w:rsidRDefault="00933D5B" w:rsidP="00933D5B">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w:t>
      </w:r>
      <w:proofErr w:type="spellStart"/>
      <w:r w:rsidRPr="008E2E65">
        <w:rPr>
          <w:sz w:val="16"/>
        </w:rPr>
        <w:t>Karuṇā</w:t>
      </w:r>
      <w:proofErr w:type="spellEnd"/>
      <w:r w:rsidRPr="008E2E65">
        <w:rPr>
          <w:sz w:val="16"/>
        </w:rPr>
        <w:t xml:space="preserve">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0FD22491" w14:textId="77777777" w:rsidR="00933D5B" w:rsidRPr="007E1878" w:rsidRDefault="00933D5B" w:rsidP="00933D5B">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0BD19244" w14:textId="77777777" w:rsidR="00933D5B" w:rsidRPr="007E1878" w:rsidRDefault="00933D5B" w:rsidP="00933D5B">
      <w:r w:rsidRPr="007E1878">
        <w:rPr>
          <w:rStyle w:val="Style13ptBold"/>
        </w:rPr>
        <w:t>Loy 17</w:t>
      </w:r>
      <w:r w:rsidRPr="007E1878">
        <w:t xml:space="preserve"> David R Loy, former </w:t>
      </w:r>
      <w:proofErr w:type="spellStart"/>
      <w:r w:rsidRPr="007E1878">
        <w:t>Besl</w:t>
      </w:r>
      <w:proofErr w:type="spellEnd"/>
      <w:r w:rsidRPr="007E1878">
        <w:t xml:space="preserve"> Professor of Ethics/Religion and Society at Xavier University, teacher in </w:t>
      </w:r>
      <w:proofErr w:type="spellStart"/>
      <w:r w:rsidRPr="007E1878">
        <w:t>Sanbo</w:t>
      </w:r>
      <w:proofErr w:type="spellEnd"/>
      <w:r w:rsidRPr="007E1878">
        <w:t xml:space="preserve"> </w:t>
      </w:r>
      <w:proofErr w:type="spellStart"/>
      <w:r w:rsidRPr="007E1878">
        <w:t>Kyodan</w:t>
      </w:r>
      <w:proofErr w:type="spellEnd"/>
      <w:r w:rsidRPr="007E1878">
        <w:t xml:space="preserve"> Buddhism. M.A. in Asian philosophy from the University of Hawaii in 1975, and Ph.D. in philosophy in 1984 from the National University of Singapore. “Are Humans Special?” Tikkun, Vol. 32, No. 1, Winter 2017, </w:t>
      </w:r>
      <w:hyperlink r:id="rId6" w:history="1">
        <w:r w:rsidRPr="007E1878">
          <w:rPr>
            <w:rStyle w:val="Hyperlink"/>
          </w:rPr>
          <w:t>http://www.davidloy.org/downloads/Loy%20Are%20Humans%20Special.pdf</w:t>
        </w:r>
      </w:hyperlink>
      <w:r w:rsidRPr="007E1878">
        <w:t xml:space="preserve">. </w:t>
      </w:r>
    </w:p>
    <w:p w14:paraId="01E4E80A" w14:textId="77777777" w:rsidR="00933D5B" w:rsidRPr="007E33B5" w:rsidRDefault="00933D5B" w:rsidP="00933D5B">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45A676FD" w14:textId="77777777" w:rsidR="00933D5B" w:rsidRPr="007E33B5" w:rsidRDefault="00933D5B" w:rsidP="00933D5B">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w:t>
      </w:r>
      <w:proofErr w:type="spellStart"/>
      <w:r w:rsidRPr="007E33B5">
        <w:rPr>
          <w:sz w:val="16"/>
        </w:rPr>
        <w:t>sp</w:t>
      </w:r>
      <w:proofErr w:type="spellEnd"/>
      <w:r w:rsidRPr="007E33B5">
        <w:rPr>
          <w:sz w:val="16"/>
        </w:rPr>
        <w:t xml:space="preserve"> </w:t>
      </w:r>
      <w:proofErr w:type="spellStart"/>
      <w:r w:rsidRPr="007E33B5">
        <w:rPr>
          <w:sz w:val="16"/>
        </w:rPr>
        <w:t>cial</w:t>
      </w:r>
      <w:proofErr w:type="spellEnd"/>
      <w:r w:rsidRPr="007E33B5">
        <w:rPr>
          <w:sz w:val="16"/>
        </w:rPr>
        <w:t xml:space="preserve">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1E2F99F6" w14:textId="77777777" w:rsidR="00933D5B" w:rsidRPr="007E33B5" w:rsidRDefault="00933D5B" w:rsidP="00933D5B">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233238E0" w14:textId="77777777" w:rsidR="00933D5B" w:rsidRPr="007E33B5" w:rsidRDefault="00933D5B" w:rsidP="00933D5B">
      <w:pPr>
        <w:rPr>
          <w:sz w:val="16"/>
          <w:szCs w:val="16"/>
        </w:rPr>
      </w:pPr>
      <w:r w:rsidRPr="007E33B5">
        <w:rPr>
          <w:sz w:val="16"/>
          <w:szCs w:val="16"/>
        </w:rPr>
        <w:t>The Responsibility of Being Special</w:t>
      </w:r>
    </w:p>
    <w:p w14:paraId="58BCC04A" w14:textId="77777777" w:rsidR="00933D5B" w:rsidRPr="007E33B5" w:rsidRDefault="00933D5B" w:rsidP="00933D5B">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5C29CBB2" w14:textId="77777777" w:rsidR="00933D5B" w:rsidRPr="007E33B5" w:rsidRDefault="00933D5B" w:rsidP="00933D5B">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4A784C52" w14:textId="77777777" w:rsidR="00933D5B" w:rsidRPr="007E33B5" w:rsidRDefault="00933D5B" w:rsidP="00933D5B">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0414CBC5" w14:textId="77777777" w:rsidR="00933D5B" w:rsidRDefault="00933D5B" w:rsidP="00933D5B">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2CDA0036" w14:textId="77777777" w:rsidR="00933D5B" w:rsidRPr="00D27866" w:rsidRDefault="00933D5B" w:rsidP="00933D5B">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4246E192" w14:textId="77777777" w:rsidR="00933D5B" w:rsidRPr="00EF4753" w:rsidRDefault="00933D5B" w:rsidP="00933D5B">
      <w:proofErr w:type="spellStart"/>
      <w:r w:rsidRPr="00B050CF">
        <w:rPr>
          <w:rStyle w:val="Style13ptBold"/>
        </w:rPr>
        <w:t>Gál</w:t>
      </w:r>
      <w:proofErr w:type="spellEnd"/>
      <w:r w:rsidRPr="00B050CF">
        <w:rPr>
          <w:rStyle w:val="Style13ptBold"/>
        </w:rPr>
        <w:t xml:space="preserve"> 20</w:t>
      </w:r>
      <w:r>
        <w:t xml:space="preserve"> </w:t>
      </w:r>
      <w:proofErr w:type="spellStart"/>
      <w:r>
        <w:t>Réka</w:t>
      </w:r>
      <w:proofErr w:type="spellEnd"/>
      <w:r>
        <w:t xml:space="preserve"> </w:t>
      </w:r>
      <w:proofErr w:type="spellStart"/>
      <w:r>
        <w:t>Gál</w:t>
      </w:r>
      <w:proofErr w:type="spellEnd"/>
      <w:r>
        <w:t>,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t>A</w:t>
      </w:r>
      <w:proofErr w:type="gramEnd"/>
      <w:r>
        <w:t xml:space="preserve"> American and Media Studies, Humboldt Universität </w:t>
      </w:r>
      <w:proofErr w:type="spellStart"/>
      <w:r>
        <w:t>zu</w:t>
      </w:r>
      <w:proofErr w:type="spellEnd"/>
      <w:r>
        <w:t xml:space="preserve"> Berlin, M.A Cultural Studies, Humboldt Universität </w:t>
      </w:r>
      <w:proofErr w:type="spellStart"/>
      <w:r>
        <w:t>zu</w:t>
      </w:r>
      <w:proofErr w:type="spellEnd"/>
      <w:r>
        <w:t xml:space="preserve"> Berlin. "Climate Change, COVID-19, and the Space Cabin: A Politics of Care in the Shadow of Space Colonization." mezosfera.org, </w:t>
      </w:r>
      <w:proofErr w:type="gramStart"/>
      <w:r>
        <w:t>Oct,</w:t>
      </w:r>
      <w:proofErr w:type="gramEnd"/>
      <w:r>
        <w:t xml:space="preserve"> 2020, mezosfera.org/climate-change-covid-19-and-the-space-cabin-a-politics-of-care-in-the-shadow-of-space-colonization.</w:t>
      </w:r>
    </w:p>
    <w:p w14:paraId="34488298" w14:textId="77777777" w:rsidR="00933D5B" w:rsidRPr="0081380B" w:rsidRDefault="00933D5B" w:rsidP="00933D5B">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5CC6D1EA" w14:textId="77777777" w:rsidR="00933D5B" w:rsidRPr="0081380B" w:rsidRDefault="00933D5B" w:rsidP="00933D5B">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526FEFE6" w14:textId="77777777" w:rsidR="00933D5B" w:rsidRPr="001E340C" w:rsidRDefault="00933D5B" w:rsidP="00933D5B">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2B5327FE" w14:textId="77777777" w:rsidR="00933D5B" w:rsidRPr="001E340C" w:rsidRDefault="00933D5B" w:rsidP="00933D5B">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w:t>
      </w:r>
      <w:proofErr w:type="spellStart"/>
      <w:r w:rsidRPr="001E340C">
        <w:rPr>
          <w:sz w:val="16"/>
        </w:rPr>
        <w:t>Chachra</w:t>
      </w:r>
      <w:proofErr w:type="spellEnd"/>
      <w:r w:rsidRPr="001E340C">
        <w:rPr>
          <w:sz w:val="16"/>
        </w:rPr>
        <w:t xml:space="preserve">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30320228" w14:textId="77777777" w:rsidR="00933D5B" w:rsidRPr="001E340C" w:rsidRDefault="00933D5B" w:rsidP="00933D5B">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w:t>
      </w:r>
      <w:proofErr w:type="spellStart"/>
      <w:r w:rsidRPr="0081380B">
        <w:rPr>
          <w:sz w:val="16"/>
        </w:rPr>
        <w:t>Orsolya</w:t>
      </w:r>
      <w:proofErr w:type="spellEnd"/>
      <w:r w:rsidRPr="0081380B">
        <w:rPr>
          <w:sz w:val="16"/>
        </w:rPr>
        <w:t xml:space="preserve"> </w:t>
      </w:r>
      <w:proofErr w:type="spellStart"/>
      <w:r w:rsidRPr="0081380B">
        <w:rPr>
          <w:sz w:val="16"/>
        </w:rPr>
        <w:t>Ferencz</w:t>
      </w:r>
      <w:proofErr w:type="spellEnd"/>
      <w:r w:rsidRPr="0081380B">
        <w:rPr>
          <w:sz w:val="16"/>
        </w:rPr>
        <w:t xml:space="preserve">,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 xml:space="preserve">Social scientist Laura </w:t>
      </w:r>
      <w:proofErr w:type="spellStart"/>
      <w:r w:rsidRPr="001E340C">
        <w:rPr>
          <w:sz w:val="16"/>
        </w:rPr>
        <w:t>Forlano</w:t>
      </w:r>
      <w:proofErr w:type="spellEnd"/>
      <w:r w:rsidRPr="001E340C">
        <w:rPr>
          <w:sz w:val="16"/>
        </w:rPr>
        <w:t xml:space="preserve">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w:t>
      </w:r>
      <w:proofErr w:type="spellStart"/>
      <w:r w:rsidRPr="001E340C">
        <w:rPr>
          <w:sz w:val="16"/>
        </w:rPr>
        <w:t>Hā’ena</w:t>
      </w:r>
      <w:proofErr w:type="spellEnd"/>
      <w:r w:rsidRPr="001E340C">
        <w:rPr>
          <w:sz w:val="16"/>
        </w:rPr>
        <w:t xml:space="preserve">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w:t>
      </w:r>
      <w:proofErr w:type="spellStart"/>
      <w:r w:rsidRPr="001E340C">
        <w:rPr>
          <w:sz w:val="16"/>
        </w:rPr>
        <w:t>Hā’ena</w:t>
      </w:r>
      <w:proofErr w:type="spellEnd"/>
      <w:r w:rsidRPr="001E340C">
        <w:rPr>
          <w:sz w:val="16"/>
        </w:rPr>
        <w:t xml:space="preserve"> are providing care-based, restorative justice: the ocean ecosystem has fallen victim to injustice (overfishing), and remedying this ought to help heal the party wounded by the injustice, which is in this case the ocean.30</w:t>
      </w:r>
    </w:p>
    <w:p w14:paraId="09898BEE" w14:textId="77777777" w:rsidR="00933D5B" w:rsidRPr="0081380B" w:rsidRDefault="00933D5B" w:rsidP="00933D5B">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 xml:space="preserve">as in the example of the fishing moratorium of the </w:t>
      </w:r>
      <w:proofErr w:type="spellStart"/>
      <w:r w:rsidRPr="0081380B">
        <w:rPr>
          <w:sz w:val="16"/>
        </w:rPr>
        <w:t>Hā’ena</w:t>
      </w:r>
      <w:proofErr w:type="spellEnd"/>
      <w:r w:rsidRPr="0081380B">
        <w:rPr>
          <w:sz w:val="16"/>
        </w:rPr>
        <w:t>,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7CC9E34D" w14:textId="77777777" w:rsidR="00933D5B" w:rsidRPr="0081380B" w:rsidRDefault="00933D5B" w:rsidP="00933D5B">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682209DD" w14:textId="77777777" w:rsidR="00933D5B" w:rsidRPr="0081380B" w:rsidRDefault="00933D5B" w:rsidP="00933D5B">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w:t>
      </w:r>
      <w:proofErr w:type="gramStart"/>
      <w:r w:rsidRPr="0081380B">
        <w:rPr>
          <w:rStyle w:val="StyleUnderline"/>
        </w:rPr>
        <w:t>isolation</w:t>
      </w:r>
      <w:proofErr w:type="gramEnd"/>
      <w:r w:rsidRPr="0081380B">
        <w:rPr>
          <w:rStyle w:val="StyleUnderline"/>
        </w:rPr>
        <w:t xml:space="preserve">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 xml:space="preserve">.41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w:t>
      </w:r>
      <w:proofErr w:type="spellStart"/>
      <w:r w:rsidRPr="0081380B">
        <w:rPr>
          <w:sz w:val="16"/>
        </w:rPr>
        <w:t>Gökçe</w:t>
      </w:r>
      <w:proofErr w:type="spellEnd"/>
      <w:r w:rsidRPr="0081380B">
        <w:rPr>
          <w:sz w:val="16"/>
        </w:rPr>
        <w:t xml:space="preserve"> </w:t>
      </w:r>
      <w:proofErr w:type="spellStart"/>
      <w:r w:rsidRPr="0081380B">
        <w:rPr>
          <w:sz w:val="16"/>
        </w:rPr>
        <w:t>Günel</w:t>
      </w:r>
      <w:proofErr w:type="spellEnd"/>
      <w:r w:rsidRPr="0081380B">
        <w:rPr>
          <w:sz w:val="16"/>
        </w:rPr>
        <w:t xml:space="preserve">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w:t>
      </w:r>
      <w:proofErr w:type="spellStart"/>
      <w:r w:rsidRPr="0081380B">
        <w:rPr>
          <w:sz w:val="16"/>
        </w:rPr>
        <w:t>theworkers</w:t>
      </w:r>
      <w:proofErr w:type="spellEnd"/>
      <w:r w:rsidRPr="0081380B">
        <w:rPr>
          <w:sz w:val="16"/>
        </w:rPr>
        <w:t xml:space="preserve"> who are cleaning our hospitals, nursing our sick and harvesting food – most of them immigrants, predominantly women43 – better, as they are the reason we have clean hospitals, transport, and food on our tables, even during a global pandemic.44</w:t>
      </w:r>
    </w:p>
    <w:p w14:paraId="7CE15E17" w14:textId="77777777" w:rsidR="00933D5B" w:rsidRPr="001D53E7" w:rsidRDefault="00933D5B" w:rsidP="00933D5B"/>
    <w:p w14:paraId="6CE38D64" w14:textId="77777777" w:rsidR="00933D5B" w:rsidRDefault="00933D5B" w:rsidP="00933D5B">
      <w:pPr>
        <w:pStyle w:val="Heading2"/>
      </w:pPr>
      <w:r>
        <w:t>OFF</w:t>
      </w:r>
    </w:p>
    <w:p w14:paraId="70B42B0A" w14:textId="77777777" w:rsidR="00933D5B" w:rsidRPr="001D53E7" w:rsidRDefault="00933D5B" w:rsidP="00933D5B">
      <w:pPr>
        <w:pStyle w:val="Heading3"/>
      </w:pPr>
      <w:r>
        <w:t>NC – Crypto</w:t>
      </w:r>
    </w:p>
    <w:p w14:paraId="4AE40642" w14:textId="5F29E053" w:rsidR="00933D5B" w:rsidRDefault="002A140E" w:rsidP="00933D5B">
      <w:pPr>
        <w:pStyle w:val="Heading4"/>
      </w:pPr>
      <w:bookmarkStart w:id="0" w:name="_Hlk96174531"/>
      <w:r>
        <w:t>States</w:t>
      </w:r>
      <w:r w:rsidR="00933D5B">
        <w:t xml:space="preserve"> ought to create significant subsidies for private entities to create terrestrially accessible blockchain verification computing centers and cryptocurrency mining centers on the Moon and Deep Space. </w:t>
      </w:r>
      <w:r>
        <w:t xml:space="preserve">States ought to apply the </w:t>
      </w:r>
      <w:proofErr w:type="spellStart"/>
      <w:r>
        <w:t>princeiples</w:t>
      </w:r>
      <w:proofErr w:type="spellEnd"/>
      <w:r>
        <w:t xml:space="preserve"> of the Public Trust Doctrine to outer space as well as the limited use of private property management claims in all other instances.</w:t>
      </w:r>
    </w:p>
    <w:p w14:paraId="28D0F3E9" w14:textId="77777777" w:rsidR="00933D5B" w:rsidRDefault="00933D5B" w:rsidP="00933D5B"/>
    <w:p w14:paraId="6BA7E591" w14:textId="77777777" w:rsidR="002A140E" w:rsidRPr="0042124D" w:rsidRDefault="002A140E" w:rsidP="002A140E">
      <w:pPr>
        <w:pStyle w:val="Heading4"/>
      </w:pPr>
      <w:r>
        <w:t xml:space="preserve">The plan would </w:t>
      </w:r>
      <w:r>
        <w:rPr>
          <w:u w:val="single"/>
        </w:rPr>
        <w:t>destroy</w:t>
      </w:r>
      <w:r>
        <w:t xml:space="preserve"> the </w:t>
      </w:r>
      <w:r>
        <w:rPr>
          <w:u w:val="single"/>
        </w:rPr>
        <w:t>basic value</w:t>
      </w:r>
      <w:r>
        <w:t xml:space="preserve"> of crypto by making </w:t>
      </w:r>
      <w:r>
        <w:rPr>
          <w:u w:val="single"/>
        </w:rPr>
        <w:t>property rights</w:t>
      </w:r>
      <w:r>
        <w:t xml:space="preserve"> reliant on </w:t>
      </w:r>
      <w:r>
        <w:rPr>
          <w:u w:val="single"/>
        </w:rPr>
        <w:t>government approval</w:t>
      </w:r>
      <w:r>
        <w:t xml:space="preserve">, which nukes </w:t>
      </w:r>
      <w:r>
        <w:rPr>
          <w:u w:val="single"/>
        </w:rPr>
        <w:t>adoption</w:t>
      </w:r>
      <w:r>
        <w:t xml:space="preserve"> and </w:t>
      </w:r>
      <w:r>
        <w:rPr>
          <w:u w:val="single"/>
        </w:rPr>
        <w:t>value</w:t>
      </w:r>
      <w:r>
        <w:t xml:space="preserve"> – appropriation is </w:t>
      </w:r>
      <w:r>
        <w:rPr>
          <w:u w:val="single"/>
        </w:rPr>
        <w:t>key</w:t>
      </w:r>
    </w:p>
    <w:p w14:paraId="231EE549" w14:textId="77777777" w:rsidR="002A140E" w:rsidRPr="0042124D" w:rsidRDefault="002A140E" w:rsidP="002A140E">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734EF3DD" w14:textId="77777777" w:rsidR="002A140E" w:rsidRPr="0042124D" w:rsidRDefault="002A140E" w:rsidP="002A140E">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36EE5707" w14:textId="77777777" w:rsidR="002A140E" w:rsidRPr="0042124D" w:rsidRDefault="002A140E" w:rsidP="002A140E">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708D7730" w14:textId="77777777" w:rsidR="002A140E" w:rsidRPr="0042124D" w:rsidRDefault="002A140E" w:rsidP="002A140E">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7E226FDC" w14:textId="77777777" w:rsidR="002A140E" w:rsidRPr="0042124D" w:rsidRDefault="002A140E" w:rsidP="002A140E">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 xml:space="preserve">seize, </w:t>
      </w:r>
      <w:proofErr w:type="gramStart"/>
      <w:r w:rsidRPr="0042124D">
        <w:rPr>
          <w:rStyle w:val="Emphasis"/>
          <w:highlight w:val="cyan"/>
        </w:rPr>
        <w:t>freeze</w:t>
      </w:r>
      <w:proofErr w:type="gramEnd"/>
      <w:r w:rsidRPr="0042124D">
        <w:rPr>
          <w:rStyle w:val="Emphasis"/>
          <w:highlight w:val="cyan"/>
        </w:rPr>
        <w:t xml:space="preserv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5B988F9F" w14:textId="114676C2" w:rsidR="00933D5B" w:rsidRPr="002A140E" w:rsidRDefault="002A140E" w:rsidP="00933D5B">
      <w:pPr>
        <w:rPr>
          <w:u w:val="singl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7A591154" w14:textId="77777777" w:rsidR="002A140E" w:rsidRPr="001D53E7" w:rsidRDefault="002A140E" w:rsidP="00933D5B"/>
    <w:p w14:paraId="06CA9AFC" w14:textId="77777777" w:rsidR="00933D5B" w:rsidRDefault="00933D5B" w:rsidP="00933D5B">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25A86F52" w14:textId="77777777" w:rsidR="00933D5B" w:rsidRPr="0081599A" w:rsidRDefault="00933D5B" w:rsidP="00933D5B">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49C351FD" w14:textId="77777777" w:rsidR="00933D5B" w:rsidRDefault="00933D5B" w:rsidP="00933D5B">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652D2F66" w14:textId="77777777" w:rsidR="00933D5B" w:rsidRPr="006C79D9" w:rsidRDefault="00933D5B" w:rsidP="00933D5B">
      <w:pPr>
        <w:rPr>
          <w:rStyle w:val="StyleUnderline"/>
        </w:rPr>
      </w:pPr>
    </w:p>
    <w:p w14:paraId="118049C1" w14:textId="77777777" w:rsidR="00933D5B" w:rsidRPr="00105E8F" w:rsidRDefault="00933D5B" w:rsidP="00933D5B">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019A2199" w14:textId="77777777" w:rsidR="00933D5B" w:rsidRDefault="00933D5B" w:rsidP="00933D5B">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11078BB4" w14:textId="77777777" w:rsidR="00933D5B" w:rsidRPr="00B854A5" w:rsidRDefault="00933D5B" w:rsidP="00933D5B">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698736CE" w14:textId="77777777" w:rsidR="00933D5B" w:rsidRPr="00B854A5" w:rsidRDefault="00933D5B" w:rsidP="00933D5B">
      <w:pPr>
        <w:rPr>
          <w:sz w:val="16"/>
        </w:rPr>
      </w:pPr>
      <w:r w:rsidRPr="00B854A5">
        <w:rPr>
          <w:sz w:val="16"/>
        </w:rPr>
        <w:t>EXTERNAL NON-ANTHROPOGENIC</w:t>
      </w:r>
    </w:p>
    <w:p w14:paraId="034E6DF2" w14:textId="77777777" w:rsidR="00933D5B" w:rsidRPr="00B854A5" w:rsidRDefault="00933D5B" w:rsidP="00933D5B">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72DC8453" w14:textId="77777777" w:rsidR="00933D5B" w:rsidRPr="00B854A5" w:rsidRDefault="00933D5B" w:rsidP="00933D5B">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10CD52D4" w14:textId="77777777" w:rsidR="00933D5B" w:rsidRPr="00B854A5" w:rsidRDefault="00933D5B" w:rsidP="00933D5B">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2FEF3DFF" w14:textId="77777777" w:rsidR="00933D5B" w:rsidRPr="002D078B" w:rsidRDefault="00933D5B" w:rsidP="00933D5B">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082A3535" w14:textId="77777777" w:rsidR="00933D5B" w:rsidRPr="002D078B" w:rsidRDefault="00933D5B" w:rsidP="00933D5B">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5647F65D" w14:textId="77777777" w:rsidR="00933D5B" w:rsidRPr="002D078B" w:rsidRDefault="00933D5B" w:rsidP="00933D5B">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21C32BE6" w14:textId="77777777" w:rsidR="00933D5B" w:rsidRPr="002D078B" w:rsidRDefault="00933D5B" w:rsidP="00933D5B">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5777CF6D" w14:textId="77777777" w:rsidR="00933D5B" w:rsidRPr="002D078B" w:rsidRDefault="00933D5B" w:rsidP="00933D5B">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2A5D5D45" w14:textId="77777777" w:rsidR="00933D5B" w:rsidRPr="002D078B" w:rsidRDefault="00933D5B" w:rsidP="00933D5B">
      <w:pPr>
        <w:rPr>
          <w:sz w:val="16"/>
        </w:rPr>
      </w:pPr>
      <w:r w:rsidRPr="002D078B">
        <w:rPr>
          <w:sz w:val="16"/>
        </w:rPr>
        <w:t>INTERNAL ANTHROPOGENIC</w:t>
      </w:r>
    </w:p>
    <w:p w14:paraId="5ACFDD48" w14:textId="77777777" w:rsidR="00933D5B" w:rsidRPr="002D078B" w:rsidRDefault="00933D5B" w:rsidP="00933D5B">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7368FC5A" w14:textId="77777777" w:rsidR="00933D5B" w:rsidRPr="002D078B" w:rsidRDefault="00933D5B" w:rsidP="00933D5B">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1DA609CD" w14:textId="77777777" w:rsidR="00933D5B" w:rsidRPr="002D078B" w:rsidRDefault="00933D5B" w:rsidP="00933D5B">
      <w:pPr>
        <w:rPr>
          <w:sz w:val="16"/>
        </w:rPr>
      </w:pPr>
      <w:proofErr w:type="gramStart"/>
      <w:r w:rsidRPr="002D078B">
        <w:rPr>
          <w:sz w:val="16"/>
        </w:rPr>
        <w:t>So</w:t>
      </w:r>
      <w:proofErr w:type="gramEnd"/>
      <w:r w:rsidRPr="002D078B">
        <w:rPr>
          <w:sz w:val="16"/>
        </w:rPr>
        <w:t xml:space="preserve"> what has this got to do with Bitcoin?</w:t>
      </w:r>
    </w:p>
    <w:p w14:paraId="05D2AFC1" w14:textId="77777777" w:rsidR="00933D5B" w:rsidRPr="002D078B" w:rsidRDefault="00933D5B" w:rsidP="00933D5B">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7EAD2E04" w14:textId="77777777" w:rsidR="00933D5B" w:rsidRPr="002D078B" w:rsidRDefault="00933D5B" w:rsidP="00933D5B">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54CB446A" w14:textId="77777777" w:rsidR="00933D5B" w:rsidRPr="002D078B" w:rsidRDefault="00933D5B" w:rsidP="00933D5B">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150C852E" w14:textId="77777777" w:rsidR="00933D5B" w:rsidRPr="002D078B" w:rsidRDefault="00933D5B" w:rsidP="00933D5B">
      <w:pPr>
        <w:rPr>
          <w:sz w:val="16"/>
        </w:rPr>
      </w:pPr>
      <w:r w:rsidRPr="002D078B">
        <w:rPr>
          <w:sz w:val="16"/>
        </w:rPr>
        <w:t>INTERNAL NON-ANTHROPOGENIC</w:t>
      </w:r>
    </w:p>
    <w:p w14:paraId="1C5DF40E" w14:textId="77777777" w:rsidR="00933D5B" w:rsidRPr="002D078B" w:rsidRDefault="00933D5B" w:rsidP="00933D5B">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5B68755B" w14:textId="77777777" w:rsidR="00933D5B" w:rsidRPr="002D078B" w:rsidRDefault="00933D5B" w:rsidP="00933D5B">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516B0DB5" w14:textId="77777777" w:rsidR="00933D5B" w:rsidRPr="002D078B" w:rsidRDefault="00933D5B" w:rsidP="00933D5B">
      <w:pPr>
        <w:rPr>
          <w:sz w:val="16"/>
        </w:rPr>
      </w:pPr>
      <w:r w:rsidRPr="002D078B">
        <w:rPr>
          <w:sz w:val="16"/>
        </w:rPr>
        <w:t>EXTERNAL ANTHROPOGENIC</w:t>
      </w:r>
    </w:p>
    <w:p w14:paraId="12F9B6F1" w14:textId="77777777" w:rsidR="00933D5B" w:rsidRPr="002D078B" w:rsidRDefault="00933D5B" w:rsidP="00933D5B">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10EBFB65" w14:textId="77777777" w:rsidR="00933D5B" w:rsidRPr="002D078B" w:rsidRDefault="00933D5B" w:rsidP="00933D5B">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4817FBE0" w14:textId="77777777" w:rsidR="00933D5B" w:rsidRPr="002D078B" w:rsidRDefault="00933D5B" w:rsidP="00933D5B">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5B26A454" w14:textId="77777777" w:rsidR="00933D5B" w:rsidRPr="002D078B" w:rsidRDefault="00933D5B" w:rsidP="00933D5B">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747B1031" w14:textId="77777777" w:rsidR="00933D5B" w:rsidRPr="002D078B" w:rsidRDefault="00933D5B" w:rsidP="00933D5B">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3029144C" w14:textId="77777777" w:rsidR="00933D5B" w:rsidRPr="002D078B" w:rsidRDefault="00933D5B" w:rsidP="00933D5B">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32FC820D" w14:textId="77777777" w:rsidR="00933D5B" w:rsidRDefault="00933D5B" w:rsidP="00933D5B">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bookmarkEnd w:id="0"/>
    <w:p w14:paraId="688464C8" w14:textId="46FF3A92" w:rsidR="00933D5B" w:rsidRDefault="00933D5B" w:rsidP="00933D5B">
      <w:pPr>
        <w:pStyle w:val="Heading2"/>
      </w:pPr>
      <w:r>
        <w:t>OFF</w:t>
      </w:r>
    </w:p>
    <w:p w14:paraId="4876C130" w14:textId="29C9AFF5" w:rsidR="00933D5B" w:rsidRDefault="00933D5B" w:rsidP="00933D5B">
      <w:pPr>
        <w:pStyle w:val="Heading3"/>
      </w:pPr>
      <w:r>
        <w:t>NC – CP</w:t>
      </w:r>
    </w:p>
    <w:p w14:paraId="55A18D30" w14:textId="234EC2B0" w:rsidR="00E87FBB" w:rsidRDefault="00832478" w:rsidP="002A140E">
      <w:pPr>
        <w:pStyle w:val="Heading4"/>
      </w:pPr>
      <w:r>
        <w:t xml:space="preserve">The United States </w:t>
      </w:r>
      <w:r w:rsidR="00933D5B">
        <w:t xml:space="preserve">should pass legislation to increase the scope of the Public Trust Doctrine to </w:t>
      </w:r>
      <w:r w:rsidR="00E87FBB">
        <w:t>outer space as well as to limit the use of private property management claims.</w:t>
      </w:r>
      <w:r>
        <w:t xml:space="preserve"> States except for the United States should </w:t>
      </w:r>
      <w:r>
        <w:t>apply the principles of the Public Trust Doctrine to outer space as well as the limited use of private property management claims</w:t>
      </w:r>
      <w:r>
        <w:t>.</w:t>
      </w:r>
    </w:p>
    <w:p w14:paraId="7F884AF4" w14:textId="63AE7816" w:rsidR="00A95652" w:rsidRDefault="00933D5B" w:rsidP="00933D5B">
      <w:pPr>
        <w:pStyle w:val="Heading2"/>
      </w:pPr>
      <w:r>
        <w:t>OFF</w:t>
      </w:r>
    </w:p>
    <w:p w14:paraId="359A0EB9" w14:textId="43ED2CFD" w:rsidR="00933D5B" w:rsidRDefault="00933D5B" w:rsidP="00933D5B">
      <w:pPr>
        <w:pStyle w:val="Heading3"/>
      </w:pPr>
      <w:r>
        <w:t>NC – DA</w:t>
      </w:r>
    </w:p>
    <w:p w14:paraId="459F6426" w14:textId="77777777" w:rsidR="00933D5B" w:rsidRPr="00F135A7" w:rsidRDefault="00933D5B" w:rsidP="00933D5B">
      <w:pPr>
        <w:pStyle w:val="Heading4"/>
      </w:pPr>
      <w:r w:rsidRPr="00F135A7">
        <w:t xml:space="preserve">SCOTUS will </w:t>
      </w:r>
      <w:r w:rsidRPr="00F135A7">
        <w:rPr>
          <w:u w:val="single"/>
        </w:rPr>
        <w:t>avoid</w:t>
      </w:r>
      <w:r w:rsidRPr="00F135A7">
        <w:t xml:space="preserve"> sweeping ruling in West Virginia v. EPA – a broad ruling wrecks </w:t>
      </w:r>
      <w:r w:rsidRPr="00F135A7">
        <w:rPr>
          <w:u w:val="single"/>
        </w:rPr>
        <w:t>climate response</w:t>
      </w:r>
      <w:r w:rsidRPr="00F135A7">
        <w:t xml:space="preserve"> and </w:t>
      </w:r>
      <w:r w:rsidRPr="00F135A7">
        <w:rPr>
          <w:u w:val="single"/>
        </w:rPr>
        <w:t>turns the case</w:t>
      </w:r>
    </w:p>
    <w:p w14:paraId="0ED1DC80" w14:textId="77777777" w:rsidR="00933D5B" w:rsidRPr="00F135A7" w:rsidRDefault="00933D5B" w:rsidP="00933D5B">
      <w:r w:rsidRPr="00F135A7">
        <w:rPr>
          <w:rStyle w:val="Style13ptBold"/>
        </w:rPr>
        <w:t>Farah 11-1</w:t>
      </w:r>
      <w:r w:rsidRPr="00F135A7">
        <w:t xml:space="preserve"> [</w:t>
      </w:r>
      <w:proofErr w:type="spellStart"/>
      <w:r w:rsidRPr="00F135A7">
        <w:t>Niina</w:t>
      </w:r>
      <w:proofErr w:type="spellEnd"/>
      <w:r w:rsidRPr="00F135A7">
        <w:t xml:space="preserve"> H. Farah, E&amp;E News legal reporter, 11-1-2021 https://www.eenews.net/articles/what-the-supreme-courts-move-means-for-epa-climate-rules/]</w:t>
      </w:r>
    </w:p>
    <w:p w14:paraId="2404D40C" w14:textId="77777777" w:rsidR="00933D5B" w:rsidRPr="00F135A7" w:rsidRDefault="00933D5B" w:rsidP="00933D5B">
      <w:pPr>
        <w:rPr>
          <w:rStyle w:val="StyleUnderline"/>
        </w:rPr>
      </w:pPr>
      <w:r w:rsidRPr="005E4A49">
        <w:rPr>
          <w:rStyle w:val="StyleUnderline"/>
          <w:highlight w:val="green"/>
        </w:rPr>
        <w:t>The</w:t>
      </w:r>
      <w:r w:rsidRPr="00F135A7">
        <w:rPr>
          <w:rStyle w:val="StyleUnderline"/>
        </w:rPr>
        <w:t xml:space="preserve"> Supreme </w:t>
      </w:r>
      <w:r w:rsidRPr="005E4A49">
        <w:rPr>
          <w:rStyle w:val="StyleUnderline"/>
          <w:highlight w:val="green"/>
        </w:rPr>
        <w:t>Court may be poised to put</w:t>
      </w:r>
      <w:r w:rsidRPr="00F135A7">
        <w:rPr>
          <w:rStyle w:val="StyleUnderline"/>
        </w:rPr>
        <w:t xml:space="preserve"> new </w:t>
      </w:r>
      <w:r w:rsidRPr="005E4A49">
        <w:rPr>
          <w:rStyle w:val="StyleUnderline"/>
          <w:highlight w:val="green"/>
        </w:rPr>
        <w:t>guardrails on</w:t>
      </w:r>
      <w:r w:rsidRPr="00F135A7">
        <w:rPr>
          <w:rStyle w:val="StyleUnderline"/>
        </w:rPr>
        <w:t xml:space="preserve"> the </w:t>
      </w:r>
      <w:r w:rsidRPr="005E4A49">
        <w:rPr>
          <w:rStyle w:val="StyleUnderline"/>
          <w:highlight w:val="green"/>
        </w:rPr>
        <w:t>Biden</w:t>
      </w:r>
      <w:r w:rsidRPr="00F135A7">
        <w:rPr>
          <w:rStyle w:val="StyleUnderline"/>
        </w:rPr>
        <w:t xml:space="preserve"> administration’s </w:t>
      </w:r>
      <w:r w:rsidRPr="005E4A49">
        <w:rPr>
          <w:rStyle w:val="StyleUnderline"/>
          <w:highlight w:val="green"/>
        </w:rPr>
        <w:t>climate agenda</w:t>
      </w:r>
      <w:r w:rsidRPr="00F135A7">
        <w:rPr>
          <w:rStyle w:val="StyleUnderline"/>
        </w:rPr>
        <w:t xml:space="preserve"> after justices agreed last week to consider the extent of EPA’s authority to regulate carbon emissions.</w:t>
      </w:r>
    </w:p>
    <w:p w14:paraId="68479704" w14:textId="77777777" w:rsidR="00933D5B" w:rsidRPr="00F135A7" w:rsidRDefault="00933D5B" w:rsidP="00933D5B">
      <w:r w:rsidRPr="005E4A49">
        <w:rPr>
          <w:rStyle w:val="StyleUnderline"/>
          <w:highlight w:val="green"/>
        </w:rPr>
        <w:t xml:space="preserve">The court sent </w:t>
      </w:r>
      <w:r w:rsidRPr="005E4A49">
        <w:rPr>
          <w:rStyle w:val="Emphasis"/>
          <w:highlight w:val="green"/>
        </w:rPr>
        <w:t>shock waves</w:t>
      </w:r>
      <w:r w:rsidRPr="00F135A7">
        <w:t xml:space="preserve"> </w:t>
      </w:r>
      <w:r w:rsidRPr="00F135A7">
        <w:rPr>
          <w:rStyle w:val="StyleUnderline"/>
        </w:rPr>
        <w:t xml:space="preserve">through the legal world </w:t>
      </w:r>
      <w:r w:rsidRPr="005E4A49">
        <w:rPr>
          <w:rStyle w:val="StyleUnderline"/>
          <w:highlight w:val="green"/>
        </w:rPr>
        <w:t>when it agreed</w:t>
      </w:r>
      <w:r w:rsidRPr="00F135A7">
        <w:rPr>
          <w:rStyle w:val="StyleUnderline"/>
        </w:rPr>
        <w:t xml:space="preserve"> Friday </w:t>
      </w:r>
      <w:r w:rsidRPr="005E4A49">
        <w:rPr>
          <w:rStyle w:val="StyleUnderline"/>
          <w:highlight w:val="green"/>
        </w:rPr>
        <w:t>to consider</w:t>
      </w:r>
      <w:r w:rsidRPr="00F135A7">
        <w:rPr>
          <w:rStyle w:val="StyleUnderline"/>
        </w:rPr>
        <w:t xml:space="preserve"> a consolidated challenge from Republican-led states and coal companies.</w:t>
      </w:r>
      <w:r w:rsidRPr="00F135A7">
        <w:t xml:space="preserve"> The challenge stemmed from a federal court ruling that struck down a Trump-era regulation gutting EPA’s climate rule for power plants (E&amp;E News PM, Oct. 29).</w:t>
      </w:r>
    </w:p>
    <w:p w14:paraId="1D79594F" w14:textId="77777777" w:rsidR="00933D5B" w:rsidRPr="00F135A7" w:rsidRDefault="00933D5B" w:rsidP="00933D5B">
      <w:r w:rsidRPr="00F135A7">
        <w:t>When the justices issue their ruling in the EPA case, which is expected by next summer, the decision could provide the first indication of how the court’s new 6-3 conservative majority will approach questions of the federal government’s role in curbing global climate change.</w:t>
      </w:r>
    </w:p>
    <w:p w14:paraId="5363F1E8" w14:textId="77777777" w:rsidR="00933D5B" w:rsidRPr="00F135A7" w:rsidRDefault="00933D5B" w:rsidP="00933D5B">
      <w:pPr>
        <w:rPr>
          <w:rStyle w:val="StyleUnderline"/>
        </w:rPr>
      </w:pPr>
      <w:r w:rsidRPr="00F135A7">
        <w:t>“</w:t>
      </w:r>
      <w:r w:rsidRPr="00F135A7">
        <w:rPr>
          <w:rStyle w:val="StyleUnderline"/>
        </w:rPr>
        <w:t>This is</w:t>
      </w:r>
      <w:r w:rsidRPr="00F135A7">
        <w:t xml:space="preserve"> likely to result in </w:t>
      </w:r>
      <w:r w:rsidRPr="005E4A49">
        <w:rPr>
          <w:rStyle w:val="Emphasis"/>
          <w:highlight w:val="green"/>
        </w:rPr>
        <w:t>one of the most significant</w:t>
      </w:r>
      <w:r w:rsidRPr="00F135A7">
        <w:rPr>
          <w:rStyle w:val="Emphasis"/>
        </w:rPr>
        <w:t xml:space="preserve"> </w:t>
      </w:r>
      <w:r w:rsidRPr="005E4A49">
        <w:rPr>
          <w:rStyle w:val="Emphasis"/>
          <w:highlight w:val="green"/>
        </w:rPr>
        <w:t>environmental rulings</w:t>
      </w:r>
      <w:r w:rsidRPr="00F135A7">
        <w:t xml:space="preserve"> the court has </w:t>
      </w:r>
      <w:r w:rsidRPr="00F135A7">
        <w:rPr>
          <w:rStyle w:val="Emphasis"/>
        </w:rPr>
        <w:t>ever</w:t>
      </w:r>
      <w:r w:rsidRPr="00F135A7">
        <w:t xml:space="preserve"> reached,” </w:t>
      </w:r>
      <w:r w:rsidRPr="00F135A7">
        <w:rPr>
          <w:rStyle w:val="StyleUnderline"/>
        </w:rPr>
        <w:t>said Robert Percival, director of the Environmental Law Program at the University of Maryland’s law school.</w:t>
      </w:r>
    </w:p>
    <w:p w14:paraId="3C4432B0" w14:textId="77777777" w:rsidR="00933D5B" w:rsidRPr="00F135A7" w:rsidRDefault="00933D5B" w:rsidP="00933D5B">
      <w:r w:rsidRPr="00F135A7">
        <w:rPr>
          <w:rStyle w:val="StyleUnderline"/>
        </w:rPr>
        <w:t xml:space="preserve">The court’s </w:t>
      </w:r>
      <w:r w:rsidRPr="005E4A49">
        <w:rPr>
          <w:rStyle w:val="StyleUnderline"/>
          <w:highlight w:val="green"/>
        </w:rPr>
        <w:t>decision</w:t>
      </w:r>
      <w:r w:rsidRPr="00F135A7">
        <w:rPr>
          <w:rStyle w:val="StyleUnderline"/>
        </w:rPr>
        <w:t xml:space="preserve"> </w:t>
      </w:r>
      <w:r w:rsidRPr="005E4A49">
        <w:rPr>
          <w:rStyle w:val="StyleUnderline"/>
          <w:highlight w:val="green"/>
        </w:rPr>
        <w:t>could</w:t>
      </w:r>
      <w:r w:rsidRPr="00F135A7">
        <w:rPr>
          <w:rStyle w:val="StyleUnderline"/>
        </w:rPr>
        <w:t xml:space="preserve"> place new </w:t>
      </w:r>
      <w:r w:rsidRPr="005E4A49">
        <w:rPr>
          <w:rStyle w:val="StyleUnderline"/>
          <w:highlight w:val="green"/>
        </w:rPr>
        <w:t>limit</w:t>
      </w:r>
      <w:r w:rsidRPr="00F135A7">
        <w:rPr>
          <w:rStyle w:val="StyleUnderline"/>
        </w:rPr>
        <w:t>s on</w:t>
      </w:r>
      <w:r w:rsidRPr="00F135A7">
        <w:t xml:space="preserve"> </w:t>
      </w:r>
      <w:r w:rsidRPr="00F135A7">
        <w:rPr>
          <w:rStyle w:val="StyleUnderline"/>
        </w:rPr>
        <w:t xml:space="preserve">how expansively </w:t>
      </w:r>
      <w:r w:rsidRPr="005E4A49">
        <w:rPr>
          <w:rStyle w:val="StyleUnderline"/>
          <w:highlight w:val="green"/>
        </w:rPr>
        <w:t>EPA</w:t>
      </w:r>
      <w:r w:rsidRPr="00F135A7">
        <w:rPr>
          <w:rStyle w:val="StyleUnderline"/>
        </w:rPr>
        <w:t xml:space="preserve"> can interpret its </w:t>
      </w:r>
      <w:r w:rsidRPr="005E4A49">
        <w:rPr>
          <w:rStyle w:val="StyleUnderline"/>
          <w:highlight w:val="green"/>
        </w:rPr>
        <w:t>authority</w:t>
      </w:r>
      <w:r w:rsidRPr="00F135A7">
        <w:rPr>
          <w:rStyle w:val="StyleUnderline"/>
        </w:rPr>
        <w:t xml:space="preserve"> </w:t>
      </w:r>
      <w:r w:rsidRPr="005E4A49">
        <w:rPr>
          <w:rStyle w:val="StyleUnderline"/>
          <w:highlight w:val="green"/>
        </w:rPr>
        <w:t>to use the</w:t>
      </w:r>
      <w:r w:rsidRPr="00F135A7">
        <w:rPr>
          <w:rStyle w:val="StyleUnderline"/>
        </w:rPr>
        <w:t xml:space="preserve"> </w:t>
      </w:r>
      <w:r w:rsidRPr="005E4A49">
        <w:rPr>
          <w:rStyle w:val="Emphasis"/>
          <w:highlight w:val="green"/>
        </w:rPr>
        <w:t>C</w:t>
      </w:r>
      <w:r w:rsidRPr="00F135A7">
        <w:rPr>
          <w:rStyle w:val="StyleUnderline"/>
        </w:rPr>
        <w:t xml:space="preserve">lean </w:t>
      </w:r>
      <w:r w:rsidRPr="005E4A49">
        <w:rPr>
          <w:rStyle w:val="Emphasis"/>
          <w:highlight w:val="green"/>
        </w:rPr>
        <w:t>A</w:t>
      </w:r>
      <w:r w:rsidRPr="00F135A7">
        <w:rPr>
          <w:rStyle w:val="StyleUnderline"/>
        </w:rPr>
        <w:t xml:space="preserve">ir </w:t>
      </w:r>
      <w:r w:rsidRPr="005E4A49">
        <w:rPr>
          <w:rStyle w:val="Emphasis"/>
          <w:highlight w:val="green"/>
        </w:rPr>
        <w:t>A</w:t>
      </w:r>
      <w:r w:rsidRPr="00F135A7">
        <w:rPr>
          <w:rStyle w:val="StyleUnderline"/>
        </w:rPr>
        <w:t xml:space="preserve">ct to </w:t>
      </w:r>
      <w:r w:rsidRPr="005E4A49">
        <w:rPr>
          <w:rStyle w:val="StyleUnderline"/>
          <w:highlight w:val="green"/>
        </w:rPr>
        <w:t xml:space="preserve">address </w:t>
      </w:r>
      <w:r w:rsidRPr="005E4A49">
        <w:rPr>
          <w:rStyle w:val="Emphasis"/>
          <w:highlight w:val="green"/>
        </w:rPr>
        <w:t>climate change</w:t>
      </w:r>
      <w:r w:rsidRPr="00F135A7">
        <w:t>.</w:t>
      </w:r>
    </w:p>
    <w:p w14:paraId="1F5968E0" w14:textId="77777777" w:rsidR="00933D5B" w:rsidRPr="00F135A7" w:rsidRDefault="00933D5B" w:rsidP="00933D5B">
      <w:r w:rsidRPr="00F135A7">
        <w:t>Friday’s order coincided with the beginning of global climate negotiations at the 26th Conference of the Parties, or COP, in Glasgow, Scotland. It also comes as Congress is negotiating a Democratic spending package that would pump more than $500 billion into addressing climate change. The Biden administration’s goal is to cut U.S. greenhouse gas emissions in half by 2030 and put the electricity sector on a path to zeroing out carbon emissions by 2035.</w:t>
      </w:r>
    </w:p>
    <w:p w14:paraId="4419122C" w14:textId="77777777" w:rsidR="00933D5B" w:rsidRPr="00F135A7" w:rsidRDefault="00933D5B" w:rsidP="00933D5B">
      <w:r w:rsidRPr="00F135A7">
        <w:t>West Virginia Attorney General Patrick Morrisey (R) praised the justices’ decision to review the ruling earlier this year by the U.S. Court of Appeals for the District of Columbia Circuit, which scrapped the Trump administration’s Affordable Clean Energy rule and handed the Biden team a clean slate to draft a new regulation for coal-fired power plant emissions (</w:t>
      </w:r>
      <w:proofErr w:type="spellStart"/>
      <w:r w:rsidRPr="00F135A7">
        <w:t>Greenwire</w:t>
      </w:r>
      <w:proofErr w:type="spellEnd"/>
      <w:r w:rsidRPr="00F135A7">
        <w:t>, Jan. 19).</w:t>
      </w:r>
    </w:p>
    <w:p w14:paraId="10DAEFB0" w14:textId="77777777" w:rsidR="00933D5B" w:rsidRPr="00F135A7" w:rsidRDefault="00933D5B" w:rsidP="00933D5B">
      <w:r w:rsidRPr="00F135A7">
        <w:t>“This is a tremendous victory for West Virginia and our nation. We are extremely grateful for the Supreme Court’s willingness to hear our case," Morrisey said in a statement Friday.</w:t>
      </w:r>
    </w:p>
    <w:p w14:paraId="3A29F447" w14:textId="77777777" w:rsidR="00933D5B" w:rsidRPr="00F135A7" w:rsidRDefault="00933D5B" w:rsidP="00933D5B">
      <w:r w:rsidRPr="00F135A7">
        <w:t>"This shows the Court realizes the seriousness of this case and shares our concern that the D.C. Circuit granted EPA too much authority," he continued. "Given the insurmountable costs of President Biden’s proposals, our team is eager to present West Virginia’s case as to why the Supreme Court should define the reach of EPA’s authority once and for all."</w:t>
      </w:r>
    </w:p>
    <w:p w14:paraId="768D0A40" w14:textId="77777777" w:rsidR="00933D5B" w:rsidRPr="00F135A7" w:rsidRDefault="00933D5B" w:rsidP="00933D5B">
      <w:pPr>
        <w:rPr>
          <w:rStyle w:val="StyleUnderline"/>
        </w:rPr>
      </w:pPr>
      <w:r w:rsidRPr="00F135A7">
        <w:rPr>
          <w:rStyle w:val="StyleUnderline"/>
        </w:rPr>
        <w:t>White House national climate adviser Gina McCarthy said yesterday that the administration believes the high court will uphold EPA’s ability to regulate carbon emissions across the electricity sector.</w:t>
      </w:r>
    </w:p>
    <w:p w14:paraId="1BCF3DE0" w14:textId="77777777" w:rsidR="00933D5B" w:rsidRPr="00F135A7" w:rsidRDefault="00933D5B" w:rsidP="00933D5B">
      <w:pPr>
        <w:rPr>
          <w:rStyle w:val="StyleUnderline"/>
        </w:rPr>
      </w:pPr>
      <w:r w:rsidRPr="00F135A7">
        <w:rPr>
          <w:rStyle w:val="StyleUnderline"/>
        </w:rPr>
        <w:t xml:space="preserve">"The </w:t>
      </w:r>
      <w:r w:rsidRPr="005E4A49">
        <w:rPr>
          <w:rStyle w:val="StyleUnderline"/>
          <w:highlight w:val="green"/>
        </w:rPr>
        <w:t>courts</w:t>
      </w:r>
      <w:r w:rsidRPr="00F135A7">
        <w:rPr>
          <w:rStyle w:val="StyleUnderline"/>
        </w:rPr>
        <w:t xml:space="preserve"> have </w:t>
      </w:r>
      <w:r w:rsidRPr="005E4A49">
        <w:rPr>
          <w:rStyle w:val="StyleUnderline"/>
          <w:highlight w:val="green"/>
        </w:rPr>
        <w:t>repeatedly upheld</w:t>
      </w:r>
      <w:r w:rsidRPr="00F135A7">
        <w:rPr>
          <w:rStyle w:val="StyleUnderline"/>
        </w:rPr>
        <w:t xml:space="preserve"> the </w:t>
      </w:r>
      <w:r w:rsidRPr="005E4A49">
        <w:rPr>
          <w:rStyle w:val="StyleUnderline"/>
          <w:highlight w:val="green"/>
        </w:rPr>
        <w:t>EPA’s authority</w:t>
      </w:r>
      <w:r w:rsidRPr="00F135A7">
        <w:rPr>
          <w:rStyle w:val="StyleUnderline"/>
        </w:rPr>
        <w:t xml:space="preserve"> to regulate dangerous power plant pollution," she told reporters on a call. She noted that the appeals court had struck down the Trump-era rule that would have weakened power plant regulations.</w:t>
      </w:r>
    </w:p>
    <w:p w14:paraId="78858154" w14:textId="77777777" w:rsidR="00933D5B" w:rsidRPr="00F135A7" w:rsidRDefault="00933D5B" w:rsidP="00933D5B">
      <w:pPr>
        <w:rPr>
          <w:rStyle w:val="StyleUnderline"/>
        </w:rPr>
      </w:pPr>
      <w:r w:rsidRPr="00F135A7">
        <w:rPr>
          <w:rStyle w:val="StyleUnderline"/>
        </w:rPr>
        <w:t xml:space="preserve">McCarthy said </w:t>
      </w:r>
      <w:r w:rsidRPr="005E4A49">
        <w:rPr>
          <w:rStyle w:val="StyleUnderline"/>
          <w:highlight w:val="green"/>
        </w:rPr>
        <w:t>the White House is confident</w:t>
      </w:r>
      <w:r w:rsidRPr="00F135A7">
        <w:rPr>
          <w:rStyle w:val="StyleUnderline"/>
        </w:rPr>
        <w:t xml:space="preserve"> that </w:t>
      </w:r>
      <w:r w:rsidRPr="005E4A49">
        <w:rPr>
          <w:rStyle w:val="StyleUnderline"/>
          <w:highlight w:val="green"/>
        </w:rPr>
        <w:t>the</w:t>
      </w:r>
      <w:r w:rsidRPr="00F135A7">
        <w:rPr>
          <w:rStyle w:val="StyleUnderline"/>
        </w:rPr>
        <w:t xml:space="preserve"> Supreme </w:t>
      </w:r>
      <w:r w:rsidRPr="005E4A49">
        <w:rPr>
          <w:rStyle w:val="StyleUnderline"/>
          <w:highlight w:val="green"/>
        </w:rPr>
        <w:t>Court will</w:t>
      </w:r>
      <w:r w:rsidRPr="00F135A7">
        <w:rPr>
          <w:rStyle w:val="StyleUnderline"/>
        </w:rPr>
        <w:t xml:space="preserve"> rule in a way that </w:t>
      </w:r>
      <w:r w:rsidRPr="005E4A49">
        <w:rPr>
          <w:rStyle w:val="StyleUnderline"/>
          <w:highlight w:val="green"/>
        </w:rPr>
        <w:t>affirm</w:t>
      </w:r>
      <w:r w:rsidRPr="00F135A7">
        <w:rPr>
          <w:rStyle w:val="StyleUnderline"/>
        </w:rPr>
        <w:t>s that “</w:t>
      </w:r>
      <w:r w:rsidRPr="005E4A49">
        <w:rPr>
          <w:rStyle w:val="StyleUnderline"/>
          <w:highlight w:val="green"/>
        </w:rPr>
        <w:t>EPA</w:t>
      </w:r>
      <w:r w:rsidRPr="00F135A7">
        <w:rPr>
          <w:rStyle w:val="StyleUnderline"/>
        </w:rPr>
        <w:t xml:space="preserve"> has not just the right but the </w:t>
      </w:r>
      <w:r w:rsidRPr="005E4A49">
        <w:rPr>
          <w:rStyle w:val="StyleUnderline"/>
          <w:highlight w:val="green"/>
        </w:rPr>
        <w:t>authority</w:t>
      </w:r>
      <w:r w:rsidRPr="00F135A7">
        <w:rPr>
          <w:rStyle w:val="StyleUnderline"/>
        </w:rPr>
        <w:t xml:space="preserve"> and responsibility to keep our families and communities safe from pollution."</w:t>
      </w:r>
    </w:p>
    <w:p w14:paraId="34BF743E" w14:textId="77777777" w:rsidR="00933D5B" w:rsidRPr="00F135A7" w:rsidRDefault="00933D5B" w:rsidP="00933D5B">
      <w:r w:rsidRPr="00F135A7">
        <w:t>Critics of the Supreme Court decision to hear the case said that in most instances, federal courts wait for an agency to enact a rule before they weigh in on a legal controversy around the agency’s power to regulate.</w:t>
      </w:r>
    </w:p>
    <w:p w14:paraId="2FDB4AC3" w14:textId="77777777" w:rsidR="00933D5B" w:rsidRPr="00F135A7" w:rsidRDefault="00933D5B" w:rsidP="00933D5B">
      <w:r w:rsidRPr="00F135A7">
        <w:t>"In that sense, this seems like a power grab. But we don’t know yet," said Bethany Davis Noll, executive director of the State Energy &amp; Environmental Impact Center at New York University School of Law.</w:t>
      </w:r>
    </w:p>
    <w:p w14:paraId="0ACFE552" w14:textId="77777777" w:rsidR="00933D5B" w:rsidRPr="00F135A7" w:rsidRDefault="00933D5B" w:rsidP="00933D5B">
      <w:r w:rsidRPr="00F135A7">
        <w:t>Instead of reinstating the Obama-era Clean Power Plan — which interpreted the "best system of emission reduction" to include emissions trading or shifting generation to renewable energy — EPA under Biden opted to start from scratch. The power sector has already surpassed the 2015 Clean Power Plan’s emissions reductions target a decade early.</w:t>
      </w:r>
    </w:p>
    <w:p w14:paraId="649D4365" w14:textId="77777777" w:rsidR="00933D5B" w:rsidRPr="00F135A7" w:rsidRDefault="00933D5B" w:rsidP="00933D5B">
      <w:r w:rsidRPr="00F135A7">
        <w:t>The agency under Biden has yet to publish a draft proposal, and observers says it may now choose to wait for the Supreme Court’s decision before writing a new carbon rule.</w:t>
      </w:r>
    </w:p>
    <w:p w14:paraId="002F53E9" w14:textId="77777777" w:rsidR="00933D5B" w:rsidRPr="00F135A7" w:rsidRDefault="00933D5B" w:rsidP="00933D5B">
      <w:r w:rsidRPr="00F135A7">
        <w:t xml:space="preserve">EPA did not respond to a request for comment on the Supreme Court’s </w:t>
      </w:r>
      <w:proofErr w:type="gramStart"/>
      <w:r w:rsidRPr="00F135A7">
        <w:t>order</w:t>
      </w:r>
      <w:proofErr w:type="gramEnd"/>
      <w:r w:rsidRPr="00F135A7">
        <w:t xml:space="preserve"> but agency Administrator Michael Regan defended the agency’s authority Friday on Twitter.</w:t>
      </w:r>
    </w:p>
    <w:p w14:paraId="32B2B96F" w14:textId="77777777" w:rsidR="00933D5B" w:rsidRPr="00F135A7" w:rsidRDefault="00933D5B" w:rsidP="00933D5B">
      <w:r w:rsidRPr="00F135A7">
        <w:t>"Power plant carbon pollution hurts families and communities, and threatens businesses and workers," he tweeted. "The Courts have repeatedly upheld EPA’s authority to regulate dangerous power plant carbon pollution."</w:t>
      </w:r>
    </w:p>
    <w:p w14:paraId="0D809C1D" w14:textId="77777777" w:rsidR="00933D5B" w:rsidRPr="00F135A7" w:rsidRDefault="00933D5B" w:rsidP="00933D5B">
      <w:pPr>
        <w:rPr>
          <w:rStyle w:val="Emphasis"/>
        </w:rPr>
      </w:pPr>
      <w:r w:rsidRPr="00F135A7">
        <w:rPr>
          <w:rStyle w:val="Emphasis"/>
        </w:rPr>
        <w:t>Agency powers</w:t>
      </w:r>
    </w:p>
    <w:p w14:paraId="19F1BCA9" w14:textId="77777777" w:rsidR="00933D5B" w:rsidRPr="00F135A7" w:rsidRDefault="00933D5B" w:rsidP="00933D5B">
      <w:r w:rsidRPr="00F135A7">
        <w:t xml:space="preserve">Several </w:t>
      </w:r>
      <w:r w:rsidRPr="00F135A7">
        <w:rPr>
          <w:rStyle w:val="StyleUnderline"/>
        </w:rPr>
        <w:t>observers</w:t>
      </w:r>
      <w:r w:rsidRPr="00F135A7">
        <w:t xml:space="preserve"> </w:t>
      </w:r>
      <w:r w:rsidRPr="00F135A7">
        <w:rPr>
          <w:rStyle w:val="StyleUnderline"/>
        </w:rPr>
        <w:t>said</w:t>
      </w:r>
      <w:r w:rsidRPr="00F135A7">
        <w:t xml:space="preserve"> </w:t>
      </w:r>
      <w:r w:rsidRPr="00F135A7">
        <w:rPr>
          <w:rStyle w:val="StyleUnderline"/>
        </w:rPr>
        <w:t>the Supreme Court’s eventual ruling in the case could be limited to power plants</w:t>
      </w:r>
      <w:r w:rsidRPr="00F135A7">
        <w:t>, while others predicted a bigger blow to emissions regulation for other sectors.</w:t>
      </w:r>
    </w:p>
    <w:p w14:paraId="69DF54BE" w14:textId="77777777" w:rsidR="00933D5B" w:rsidRPr="00F135A7" w:rsidRDefault="00933D5B" w:rsidP="00933D5B">
      <w:r w:rsidRPr="00F135A7">
        <w:t xml:space="preserve">"The issue just gets dumped back in Congress’ lap," said Jeff </w:t>
      </w:r>
      <w:proofErr w:type="spellStart"/>
      <w:r w:rsidRPr="00F135A7">
        <w:t>Holmstead</w:t>
      </w:r>
      <w:proofErr w:type="spellEnd"/>
      <w:r w:rsidRPr="00F135A7">
        <w:t>, a partner at the law and lobbying firm Bracewell LLP, of the possible consequences of the court’s limiting EPA’s power.</w:t>
      </w:r>
    </w:p>
    <w:p w14:paraId="37C2E374" w14:textId="77777777" w:rsidR="00933D5B" w:rsidRPr="00F135A7" w:rsidRDefault="00933D5B" w:rsidP="00933D5B">
      <w:r w:rsidRPr="00F135A7">
        <w:t>"Any kind of meaningful regulatory program could be well off the table," he said.</w:t>
      </w:r>
    </w:p>
    <w:p w14:paraId="4A9C983B" w14:textId="77777777" w:rsidR="00933D5B" w:rsidRPr="00F135A7" w:rsidRDefault="00933D5B" w:rsidP="00933D5B">
      <w:pPr>
        <w:rPr>
          <w:rStyle w:val="StyleUnderline"/>
        </w:rPr>
      </w:pPr>
      <w:r w:rsidRPr="005E4A49">
        <w:rPr>
          <w:rStyle w:val="Emphasis"/>
          <w:highlight w:val="green"/>
        </w:rPr>
        <w:t>A more concerning</w:t>
      </w:r>
      <w:r w:rsidRPr="00F135A7">
        <w:t xml:space="preserve"> — </w:t>
      </w:r>
      <w:r w:rsidRPr="005E4A49">
        <w:rPr>
          <w:rStyle w:val="Emphasis"/>
          <w:highlight w:val="green"/>
        </w:rPr>
        <w:t>but less likely</w:t>
      </w:r>
      <w:r w:rsidRPr="00F135A7">
        <w:t xml:space="preserve"> — </w:t>
      </w:r>
      <w:r w:rsidRPr="005E4A49">
        <w:rPr>
          <w:rStyle w:val="Emphasis"/>
          <w:highlight w:val="green"/>
        </w:rPr>
        <w:t>possibility</w:t>
      </w:r>
      <w:r w:rsidRPr="00F135A7">
        <w:t xml:space="preserve"> </w:t>
      </w:r>
      <w:r w:rsidRPr="005E4A49">
        <w:rPr>
          <w:rStyle w:val="StyleUnderline"/>
          <w:highlight w:val="green"/>
        </w:rPr>
        <w:t>would be if the</w:t>
      </w:r>
      <w:r w:rsidRPr="00F135A7">
        <w:rPr>
          <w:rStyle w:val="StyleUnderline"/>
        </w:rPr>
        <w:t xml:space="preserve"> high </w:t>
      </w:r>
      <w:r w:rsidRPr="005E4A49">
        <w:rPr>
          <w:rStyle w:val="StyleUnderline"/>
          <w:highlight w:val="green"/>
        </w:rPr>
        <w:t>court used the case to</w:t>
      </w:r>
      <w:r w:rsidRPr="00F135A7">
        <w:rPr>
          <w:rStyle w:val="StyleUnderline"/>
        </w:rPr>
        <w:t xml:space="preserve"> </w:t>
      </w:r>
      <w:proofErr w:type="gramStart"/>
      <w:r w:rsidRPr="00F135A7">
        <w:rPr>
          <w:rStyle w:val="StyleUnderline"/>
        </w:rPr>
        <w:t xml:space="preserve">more </w:t>
      </w:r>
      <w:r w:rsidRPr="005E4A49">
        <w:rPr>
          <w:rStyle w:val="Emphasis"/>
          <w:highlight w:val="green"/>
        </w:rPr>
        <w:t>broadly undermine</w:t>
      </w:r>
      <w:r w:rsidRPr="00F135A7">
        <w:rPr>
          <w:rStyle w:val="StyleUnderline"/>
        </w:rPr>
        <w:t xml:space="preserve"> the regulatory </w:t>
      </w:r>
      <w:r w:rsidRPr="005E4A49">
        <w:rPr>
          <w:rStyle w:val="StyleUnderline"/>
          <w:highlight w:val="green"/>
        </w:rPr>
        <w:t>authority of</w:t>
      </w:r>
      <w:r w:rsidRPr="00F135A7">
        <w:rPr>
          <w:rStyle w:val="StyleUnderline"/>
        </w:rPr>
        <w:t xml:space="preserve"> federal </w:t>
      </w:r>
      <w:r w:rsidRPr="005E4A49">
        <w:rPr>
          <w:rStyle w:val="StyleUnderline"/>
          <w:highlight w:val="green"/>
        </w:rPr>
        <w:t>agencies</w:t>
      </w:r>
      <w:proofErr w:type="gramEnd"/>
      <w:r w:rsidRPr="00F135A7">
        <w:rPr>
          <w:rStyle w:val="StyleUnderline"/>
        </w:rPr>
        <w:t>.</w:t>
      </w:r>
    </w:p>
    <w:p w14:paraId="7488E706" w14:textId="77777777" w:rsidR="00933D5B" w:rsidRPr="00F135A7" w:rsidRDefault="00933D5B" w:rsidP="00933D5B">
      <w:pPr>
        <w:rPr>
          <w:rStyle w:val="StyleUnderline"/>
        </w:rPr>
      </w:pPr>
      <w:r w:rsidRPr="00F135A7">
        <w:t>"</w:t>
      </w:r>
      <w:r w:rsidRPr="00F135A7">
        <w:rPr>
          <w:rStyle w:val="StyleUnderline"/>
        </w:rPr>
        <w:t>It’s possible that what the court is seeking to review here is Section 111(d) itself,"</w:t>
      </w:r>
      <w:r w:rsidRPr="00F135A7">
        <w:t xml:space="preserve"> </w:t>
      </w:r>
      <w:r w:rsidRPr="00F135A7">
        <w:rPr>
          <w:rStyle w:val="StyleUnderline"/>
        </w:rPr>
        <w:t>said Michael Burger, executive director of Columbia Law School’s Sabin Center for Climate Change Law.</w:t>
      </w:r>
    </w:p>
    <w:p w14:paraId="4313B7FB" w14:textId="77777777" w:rsidR="00933D5B" w:rsidRPr="00F135A7" w:rsidRDefault="00933D5B" w:rsidP="00933D5B">
      <w:r w:rsidRPr="00F135A7">
        <w:t>He referred to the part of the Clean Air Act that EPA used to regulate carbon emissions from existing power plants under former presidents Obama and Trump.</w:t>
      </w:r>
    </w:p>
    <w:p w14:paraId="6685FA1D" w14:textId="77777777" w:rsidR="00933D5B" w:rsidRPr="00F135A7" w:rsidRDefault="00933D5B" w:rsidP="00933D5B">
      <w:r w:rsidRPr="00F135A7">
        <w:rPr>
          <w:rStyle w:val="StyleUnderline"/>
        </w:rPr>
        <w:t>"</w:t>
      </w:r>
      <w:r w:rsidRPr="005E4A49">
        <w:rPr>
          <w:rStyle w:val="StyleUnderline"/>
          <w:highlight w:val="green"/>
        </w:rPr>
        <w:t>If that’s the case,</w:t>
      </w:r>
      <w:r w:rsidRPr="005E4A49">
        <w:rPr>
          <w:highlight w:val="green"/>
        </w:rPr>
        <w:t xml:space="preserve"> </w:t>
      </w:r>
      <w:r w:rsidRPr="005E4A49">
        <w:rPr>
          <w:rStyle w:val="Emphasis"/>
          <w:highlight w:val="green"/>
        </w:rPr>
        <w:t>the broadest threat</w:t>
      </w:r>
      <w:r w:rsidRPr="00F135A7">
        <w:t xml:space="preserve"> here </w:t>
      </w:r>
      <w:r w:rsidRPr="005E4A49">
        <w:rPr>
          <w:rStyle w:val="Emphasis"/>
          <w:highlight w:val="green"/>
        </w:rPr>
        <w:t>is not just</w:t>
      </w:r>
      <w:r w:rsidRPr="00F135A7">
        <w:t xml:space="preserve"> about climate change, or about </w:t>
      </w:r>
      <w:r w:rsidRPr="005E4A49">
        <w:rPr>
          <w:rStyle w:val="Emphasis"/>
          <w:highlight w:val="green"/>
        </w:rPr>
        <w:t>EPA</w:t>
      </w:r>
      <w:r w:rsidRPr="00F135A7">
        <w:rPr>
          <w:rStyle w:val="Emphasis"/>
        </w:rPr>
        <w:t>’s authority</w:t>
      </w:r>
      <w:r w:rsidRPr="00F135A7">
        <w:t xml:space="preserve">, </w:t>
      </w:r>
      <w:r w:rsidRPr="005E4A49">
        <w:rPr>
          <w:rStyle w:val="StyleUnderline"/>
          <w:highlight w:val="green"/>
        </w:rPr>
        <w:t>but</w:t>
      </w:r>
      <w:r w:rsidRPr="00F135A7">
        <w:t xml:space="preserve"> it’s about </w:t>
      </w:r>
      <w:r w:rsidRPr="00F135A7">
        <w:rPr>
          <w:rStyle w:val="StyleUnderline"/>
        </w:rPr>
        <w:t xml:space="preserve">the </w:t>
      </w:r>
      <w:r w:rsidRPr="005E4A49">
        <w:rPr>
          <w:rStyle w:val="StyleUnderline"/>
          <w:highlight w:val="green"/>
        </w:rPr>
        <w:t>power of the court to review</w:t>
      </w:r>
      <w:r w:rsidRPr="00F135A7">
        <w:t xml:space="preserve"> congressional authorizations of </w:t>
      </w:r>
      <w:r w:rsidRPr="005E4A49">
        <w:rPr>
          <w:rStyle w:val="StyleUnderline"/>
          <w:highlight w:val="green"/>
        </w:rPr>
        <w:t>agency action</w:t>
      </w:r>
      <w:r w:rsidRPr="00F135A7">
        <w:t>," he said.</w:t>
      </w:r>
    </w:p>
    <w:p w14:paraId="3CD913E3" w14:textId="77777777" w:rsidR="00933D5B" w:rsidRPr="00F135A7" w:rsidRDefault="00933D5B" w:rsidP="00933D5B">
      <w:r w:rsidRPr="005E4A49">
        <w:rPr>
          <w:rStyle w:val="StyleUnderline"/>
          <w:highlight w:val="green"/>
        </w:rPr>
        <w:t xml:space="preserve">In a </w:t>
      </w:r>
      <w:r w:rsidRPr="005E4A49">
        <w:rPr>
          <w:rStyle w:val="Emphasis"/>
          <w:highlight w:val="green"/>
        </w:rPr>
        <w:t>worst-case scenario</w:t>
      </w:r>
      <w:r w:rsidRPr="00F135A7">
        <w:t xml:space="preserve">, </w:t>
      </w:r>
      <w:r w:rsidRPr="00F135A7">
        <w:rPr>
          <w:rStyle w:val="StyleUnderline"/>
        </w:rPr>
        <w:t xml:space="preserve">the high court could give itself authority to tell Congress </w:t>
      </w:r>
      <w:proofErr w:type="gramStart"/>
      <w:r w:rsidRPr="00F135A7">
        <w:rPr>
          <w:rStyle w:val="StyleUnderline"/>
        </w:rPr>
        <w:t>"in</w:t>
      </w:r>
      <w:proofErr w:type="gramEnd"/>
      <w:r w:rsidRPr="00F135A7">
        <w:rPr>
          <w:rStyle w:val="StyleUnderline"/>
        </w:rPr>
        <w:t xml:space="preserve"> almost any instance" that it has to be more specific about delegating authority to agencies</w:t>
      </w:r>
      <w:r w:rsidRPr="00F135A7">
        <w:t>, Burger added.</w:t>
      </w:r>
    </w:p>
    <w:p w14:paraId="6EDCADC6" w14:textId="77777777" w:rsidR="00933D5B" w:rsidRPr="00F135A7" w:rsidRDefault="00933D5B" w:rsidP="00933D5B">
      <w:r w:rsidRPr="00F135A7">
        <w:t>In their petitions to the Supreme Court, the coal companies and states targeting EPA’s power to regulate raised concerns about whether Congress had clearly given the agency the authority to address utility emissions on a broad, systemwide basis.</w:t>
      </w:r>
    </w:p>
    <w:p w14:paraId="23037B9E" w14:textId="77777777" w:rsidR="00933D5B" w:rsidRPr="00F135A7" w:rsidRDefault="00933D5B" w:rsidP="00933D5B">
      <w:pPr>
        <w:rPr>
          <w:rStyle w:val="StyleUnderline"/>
        </w:rPr>
      </w:pPr>
      <w:r w:rsidRPr="00F135A7">
        <w:rPr>
          <w:rStyle w:val="StyleUnderline"/>
        </w:rPr>
        <w:t>The challengers</w:t>
      </w:r>
      <w:r w:rsidRPr="00F135A7">
        <w:t xml:space="preserve"> also </w:t>
      </w:r>
      <w:r w:rsidRPr="00F135A7">
        <w:rPr>
          <w:rStyle w:val="StyleUnderline"/>
        </w:rPr>
        <w:t xml:space="preserve">asked the </w:t>
      </w:r>
      <w:r w:rsidRPr="005E4A49">
        <w:rPr>
          <w:rStyle w:val="StyleUnderline"/>
          <w:highlight w:val="green"/>
        </w:rPr>
        <w:t>justices</w:t>
      </w:r>
      <w:r w:rsidRPr="00F135A7">
        <w:rPr>
          <w:rStyle w:val="StyleUnderline"/>
        </w:rPr>
        <w:t xml:space="preserve"> to </w:t>
      </w:r>
      <w:r w:rsidRPr="005E4A49">
        <w:rPr>
          <w:rStyle w:val="StyleUnderline"/>
          <w:highlight w:val="green"/>
        </w:rPr>
        <w:t>weigh in on</w:t>
      </w:r>
      <w:r w:rsidRPr="00F135A7">
        <w:rPr>
          <w:rStyle w:val="StyleUnderline"/>
        </w:rPr>
        <w:t xml:space="preserve"> whether Congress could lawfully allow EPA to act on emissions under Section 111(d) of the Clean Air Act under the </w:t>
      </w:r>
      <w:r w:rsidRPr="005E4A49">
        <w:rPr>
          <w:rStyle w:val="Emphasis"/>
          <w:highlight w:val="green"/>
        </w:rPr>
        <w:t>non-delegation</w:t>
      </w:r>
      <w:r w:rsidRPr="00F135A7">
        <w:rPr>
          <w:rStyle w:val="Emphasis"/>
        </w:rPr>
        <w:t xml:space="preserve"> doctrine</w:t>
      </w:r>
      <w:r w:rsidRPr="00F135A7">
        <w:rPr>
          <w:rStyle w:val="StyleUnderline"/>
        </w:rPr>
        <w:t>,</w:t>
      </w:r>
      <w:r w:rsidRPr="00F135A7">
        <w:t xml:space="preserve"> which says that lawmakers cannot hand off their legislative authority to executive agencies. </w:t>
      </w:r>
      <w:r w:rsidRPr="00F135A7">
        <w:rPr>
          <w:rStyle w:val="StyleUnderline"/>
        </w:rPr>
        <w:t xml:space="preserve">The Supreme </w:t>
      </w:r>
      <w:r w:rsidRPr="005E4A49">
        <w:rPr>
          <w:rStyle w:val="StyleUnderline"/>
          <w:highlight w:val="green"/>
        </w:rPr>
        <w:t>Court’s</w:t>
      </w:r>
      <w:r w:rsidRPr="00F135A7">
        <w:rPr>
          <w:rStyle w:val="StyleUnderline"/>
        </w:rPr>
        <w:t xml:space="preserve"> </w:t>
      </w:r>
      <w:r w:rsidRPr="005E4A49">
        <w:rPr>
          <w:rStyle w:val="StyleUnderline"/>
          <w:highlight w:val="green"/>
        </w:rPr>
        <w:t>conservative</w:t>
      </w:r>
      <w:r w:rsidRPr="00F135A7">
        <w:rPr>
          <w:rStyle w:val="StyleUnderline"/>
        </w:rPr>
        <w:t xml:space="preserve"> </w:t>
      </w:r>
      <w:r w:rsidRPr="005E4A49">
        <w:rPr>
          <w:rStyle w:val="StyleUnderline"/>
          <w:highlight w:val="green"/>
        </w:rPr>
        <w:t xml:space="preserve">wing </w:t>
      </w:r>
      <w:r w:rsidRPr="005E4A49">
        <w:rPr>
          <w:rStyle w:val="Emphasis"/>
          <w:highlight w:val="green"/>
        </w:rPr>
        <w:t>has expressed interest</w:t>
      </w:r>
      <w:r w:rsidRPr="005E4A49">
        <w:rPr>
          <w:rStyle w:val="StyleUnderline"/>
          <w:highlight w:val="green"/>
        </w:rPr>
        <w:t xml:space="preserve"> in reviving the</w:t>
      </w:r>
      <w:r w:rsidRPr="00F135A7">
        <w:rPr>
          <w:rStyle w:val="StyleUnderline"/>
        </w:rPr>
        <w:t xml:space="preserve"> long-dormant legal </w:t>
      </w:r>
      <w:r w:rsidRPr="005E4A49">
        <w:rPr>
          <w:rStyle w:val="StyleUnderline"/>
          <w:highlight w:val="green"/>
        </w:rPr>
        <w:t>doctrine</w:t>
      </w:r>
      <w:r w:rsidRPr="00F135A7">
        <w:rPr>
          <w:rStyle w:val="StyleUnderline"/>
        </w:rPr>
        <w:t>.</w:t>
      </w:r>
    </w:p>
    <w:p w14:paraId="57AA2B72" w14:textId="77777777" w:rsidR="00933D5B" w:rsidRPr="00F135A7" w:rsidRDefault="00933D5B" w:rsidP="00933D5B">
      <w:r w:rsidRPr="005E4A49">
        <w:rPr>
          <w:rStyle w:val="StyleUnderline"/>
          <w:highlight w:val="green"/>
        </w:rPr>
        <w:t>That</w:t>
      </w:r>
      <w:r w:rsidRPr="005E4A49">
        <w:rPr>
          <w:highlight w:val="green"/>
        </w:rPr>
        <w:t xml:space="preserve"> </w:t>
      </w:r>
      <w:r w:rsidRPr="005E4A49">
        <w:rPr>
          <w:rStyle w:val="StyleUnderline"/>
          <w:highlight w:val="green"/>
        </w:rPr>
        <w:t>argument</w:t>
      </w:r>
      <w:r w:rsidRPr="00F135A7">
        <w:t xml:space="preserve"> could </w:t>
      </w:r>
      <w:r w:rsidRPr="005E4A49">
        <w:rPr>
          <w:rStyle w:val="StyleUnderline"/>
          <w:highlight w:val="green"/>
        </w:rPr>
        <w:t>threaten</w:t>
      </w:r>
      <w:r w:rsidRPr="00F135A7">
        <w:t xml:space="preserve"> </w:t>
      </w:r>
      <w:r w:rsidRPr="005E4A49">
        <w:rPr>
          <w:rStyle w:val="StyleUnderline"/>
          <w:highlight w:val="green"/>
        </w:rPr>
        <w:t>not only</w:t>
      </w:r>
      <w:r w:rsidRPr="00F135A7">
        <w:t xml:space="preserve"> </w:t>
      </w:r>
      <w:r w:rsidRPr="005E4A49">
        <w:rPr>
          <w:rStyle w:val="StyleUnderline"/>
          <w:highlight w:val="green"/>
        </w:rPr>
        <w:t>Biden’s</w:t>
      </w:r>
      <w:r w:rsidRPr="005E4A49">
        <w:rPr>
          <w:highlight w:val="green"/>
        </w:rPr>
        <w:t xml:space="preserve"> </w:t>
      </w:r>
      <w:r w:rsidRPr="005E4A49">
        <w:rPr>
          <w:rStyle w:val="StyleUnderline"/>
          <w:highlight w:val="green"/>
        </w:rPr>
        <w:t>rule</w:t>
      </w:r>
      <w:r w:rsidRPr="00F135A7">
        <w:rPr>
          <w:rStyle w:val="StyleUnderline"/>
        </w:rPr>
        <w:t xml:space="preserve"> proposals</w:t>
      </w:r>
      <w:r w:rsidRPr="00F135A7">
        <w:t xml:space="preserve">, </w:t>
      </w:r>
      <w:r w:rsidRPr="005E4A49">
        <w:rPr>
          <w:rStyle w:val="StyleUnderline"/>
          <w:highlight w:val="green"/>
        </w:rPr>
        <w:t>but</w:t>
      </w:r>
      <w:r w:rsidRPr="00F135A7">
        <w:rPr>
          <w:rStyle w:val="StyleUnderline"/>
        </w:rPr>
        <w:t xml:space="preserve"> also</w:t>
      </w:r>
      <w:r w:rsidRPr="00F135A7">
        <w:t xml:space="preserve"> </w:t>
      </w:r>
      <w:r w:rsidRPr="005E4A49">
        <w:rPr>
          <w:rStyle w:val="Emphasis"/>
          <w:highlight w:val="green"/>
        </w:rPr>
        <w:t>existing regulations</w:t>
      </w:r>
      <w:r w:rsidRPr="00F135A7">
        <w:t>.</w:t>
      </w:r>
    </w:p>
    <w:p w14:paraId="3651A675" w14:textId="77777777" w:rsidR="00933D5B" w:rsidRPr="00880F9A" w:rsidRDefault="00933D5B" w:rsidP="00933D5B">
      <w:pPr>
        <w:pStyle w:val="Heading4"/>
      </w:pPr>
      <w:r>
        <w:t xml:space="preserve">But he could flip based on </w:t>
      </w:r>
      <w:r>
        <w:rPr>
          <w:u w:val="single"/>
        </w:rPr>
        <w:t>institutional capital</w:t>
      </w:r>
      <w:r>
        <w:t>.</w:t>
      </w:r>
    </w:p>
    <w:p w14:paraId="756B9B83" w14:textId="77777777" w:rsidR="00933D5B" w:rsidRDefault="00933D5B" w:rsidP="00933D5B">
      <w:proofErr w:type="spellStart"/>
      <w:r w:rsidRPr="005E06B4">
        <w:rPr>
          <w:rStyle w:val="Style13ptBold"/>
        </w:rPr>
        <w:t>Biskupic</w:t>
      </w:r>
      <w:proofErr w:type="spellEnd"/>
      <w:r>
        <w:rPr>
          <w:rStyle w:val="Style13ptBold"/>
        </w:rPr>
        <w:t xml:space="preserve"> ’</w:t>
      </w:r>
      <w:r w:rsidRPr="005E06B4">
        <w:rPr>
          <w:rStyle w:val="Style13ptBold"/>
        </w:rPr>
        <w:t>19</w:t>
      </w:r>
      <w:r>
        <w:t xml:space="preserve"> [Joan; March 26; Visiting Law Professor at the University of California-Irvine, interviewing Chief Justice Roberts and quoting Judge </w:t>
      </w:r>
      <w:proofErr w:type="spellStart"/>
      <w:r>
        <w:t>Luttig</w:t>
      </w:r>
      <w:proofErr w:type="spellEnd"/>
      <w:r>
        <w:t>; The Chief: The Life and Turbulent Times of Chief Justice John Roberts, “Prologue,” Hachette Book Group]</w:t>
      </w:r>
    </w:p>
    <w:p w14:paraId="3C39D598" w14:textId="77777777" w:rsidR="00933D5B" w:rsidRPr="00794D76" w:rsidRDefault="00933D5B" w:rsidP="00933D5B">
      <w:pPr>
        <w:rPr>
          <w:sz w:val="16"/>
        </w:rPr>
      </w:pPr>
      <w:r w:rsidRPr="005D6994">
        <w:rPr>
          <w:rStyle w:val="StyleUnderline"/>
        </w:rPr>
        <w:t xml:space="preserve">ROBERTS HAS AN </w:t>
      </w:r>
      <w:r w:rsidRPr="005D6994">
        <w:rPr>
          <w:rStyle w:val="Emphasis"/>
        </w:rPr>
        <w:t>UNCANNY ABILITY</w:t>
      </w:r>
      <w:r w:rsidRPr="005D6994">
        <w:rPr>
          <w:rStyle w:val="StyleUnderline"/>
        </w:rPr>
        <w:t xml:space="preserve"> TO </w:t>
      </w:r>
      <w:r w:rsidRPr="005D6994">
        <w:rPr>
          <w:rStyle w:val="Emphasis"/>
        </w:rPr>
        <w:t>SIZE UP A SITUATION</w:t>
      </w:r>
      <w:r w:rsidRPr="005D6994">
        <w:rPr>
          <w:rStyle w:val="StyleUnderline"/>
        </w:rPr>
        <w:t xml:space="preserve"> AND </w:t>
      </w:r>
      <w:r w:rsidRPr="005D6994">
        <w:rPr>
          <w:rStyle w:val="Emphasis"/>
        </w:rPr>
        <w:t>calibrate his responses</w:t>
      </w:r>
      <w:r w:rsidRPr="005D6994">
        <w:rPr>
          <w:rStyle w:val="StyleUnderline"/>
        </w:rPr>
        <w:t xml:space="preserve">. His </w:t>
      </w:r>
      <w:r w:rsidRPr="005D6994">
        <w:rPr>
          <w:rStyle w:val="Emphasis"/>
        </w:rPr>
        <w:t xml:space="preserve">longtime </w:t>
      </w:r>
      <w:r w:rsidRPr="005D6994">
        <w:rPr>
          <w:rStyle w:val="Emphasis"/>
          <w:highlight w:val="cyan"/>
        </w:rPr>
        <w:t>associates</w:t>
      </w:r>
      <w:r w:rsidRPr="005D6994">
        <w:rPr>
          <w:rStyle w:val="StyleUnderline"/>
          <w:highlight w:val="cyan"/>
        </w:rPr>
        <w:t xml:space="preserve"> compare him to a </w:t>
      </w:r>
      <w:r w:rsidRPr="005D6994">
        <w:rPr>
          <w:rStyle w:val="Emphasis"/>
          <w:highlight w:val="cyan"/>
        </w:rPr>
        <w:t>master of three-d</w:t>
      </w:r>
      <w:r w:rsidRPr="005D6994">
        <w:rPr>
          <w:rStyle w:val="Emphasis"/>
        </w:rPr>
        <w:t xml:space="preserve">imensional </w:t>
      </w:r>
      <w:r w:rsidRPr="005D6994">
        <w:rPr>
          <w:rStyle w:val="Emphasis"/>
          <w:highlight w:val="cyan"/>
        </w:rPr>
        <w:t>chess</w:t>
      </w:r>
      <w:r w:rsidRPr="005D6994">
        <w:rPr>
          <w:rStyle w:val="StyleUnderline"/>
          <w:highlight w:val="cyan"/>
        </w:rPr>
        <w:t xml:space="preserve"> who anticipates </w:t>
      </w:r>
      <w:r w:rsidRPr="005D6994">
        <w:rPr>
          <w:rStyle w:val="Emphasis"/>
          <w:highlight w:val="cyan"/>
        </w:rPr>
        <w:t>all</w:t>
      </w:r>
      <w:r w:rsidRPr="005D6994">
        <w:rPr>
          <w:rStyle w:val="Emphasis"/>
        </w:rPr>
        <w:t xml:space="preserve"> the possible </w:t>
      </w:r>
      <w:r w:rsidRPr="005D6994">
        <w:rPr>
          <w:rStyle w:val="Emphasis"/>
          <w:highlight w:val="cyan"/>
        </w:rPr>
        <w:t>moves</w:t>
      </w:r>
      <w:r w:rsidRPr="005D6994">
        <w:rPr>
          <w:rStyle w:val="StyleUnderline"/>
        </w:rPr>
        <w:t xml:space="preserve"> his opponents might make. “John Roberts has always </w:t>
      </w:r>
      <w:r w:rsidRPr="005D6994">
        <w:rPr>
          <w:rStyle w:val="Emphasis"/>
        </w:rPr>
        <w:t>seen everything</w:t>
      </w:r>
      <w:r w:rsidRPr="005D6994">
        <w:rPr>
          <w:rStyle w:val="StyleUnderline"/>
        </w:rPr>
        <w:t xml:space="preserve"> </w:t>
      </w:r>
      <w:r w:rsidRPr="005D6994">
        <w:rPr>
          <w:rStyle w:val="StyleUnderline"/>
          <w:highlight w:val="cyan"/>
        </w:rPr>
        <w:t>with</w:t>
      </w:r>
      <w:r w:rsidRPr="005D6994">
        <w:rPr>
          <w:rStyle w:val="StyleUnderline"/>
        </w:rPr>
        <w:t xml:space="preserve"> </w:t>
      </w:r>
      <w:r w:rsidRPr="005D6994">
        <w:rPr>
          <w:rStyle w:val="Emphasis"/>
        </w:rPr>
        <w:t xml:space="preserve">pristine </w:t>
      </w:r>
      <w:r w:rsidRPr="005D6994">
        <w:rPr>
          <w:rStyle w:val="Emphasis"/>
          <w:highlight w:val="cyan"/>
        </w:rPr>
        <w:t>clarity</w:t>
      </w:r>
      <w:r w:rsidRPr="005D6994">
        <w:rPr>
          <w:rStyle w:val="StyleUnderline"/>
        </w:rPr>
        <w:t>, and</w:t>
      </w:r>
      <w:r w:rsidRPr="00794D76">
        <w:rPr>
          <w:sz w:val="16"/>
        </w:rPr>
        <w:t xml:space="preserve"> almost </w:t>
      </w:r>
      <w:r w:rsidRPr="005D6994">
        <w:rPr>
          <w:rStyle w:val="Emphasis"/>
          <w:highlight w:val="cyan"/>
        </w:rPr>
        <w:t>instantly</w:t>
      </w:r>
      <w:r w:rsidRPr="005D6994">
        <w:rPr>
          <w:rStyle w:val="StyleUnderline"/>
        </w:rPr>
        <w:t>,” said</w:t>
      </w:r>
      <w:r w:rsidRPr="00794D76">
        <w:rPr>
          <w:sz w:val="16"/>
        </w:rPr>
        <w:t xml:space="preserve"> J. Michael </w:t>
      </w:r>
      <w:proofErr w:type="spellStart"/>
      <w:r w:rsidRPr="005D6994">
        <w:rPr>
          <w:rStyle w:val="StyleUnderline"/>
        </w:rPr>
        <w:t>Luttig</w:t>
      </w:r>
      <w:proofErr w:type="spellEnd"/>
      <w:r w:rsidRPr="00794D76">
        <w:rPr>
          <w:sz w:val="16"/>
        </w:rPr>
        <w:t>, whose career paralleled Roberts’s from the Reagan administration to the federal appellate court level to the day in July 2005 that they were both interviewed by President George W. Bush as part of the nomination process for the Supreme Court.12</w:t>
      </w:r>
    </w:p>
    <w:p w14:paraId="11C3FC5E" w14:textId="77777777" w:rsidR="00933D5B" w:rsidRPr="00794D76" w:rsidRDefault="00933D5B" w:rsidP="00933D5B">
      <w:pPr>
        <w:rPr>
          <w:sz w:val="16"/>
        </w:rPr>
      </w:pPr>
      <w:r w:rsidRPr="00794D76">
        <w:rPr>
          <w:sz w:val="16"/>
        </w:rPr>
        <w:t>The chief justice is appointed for life, as are the eight associate justices. Like each of them, he is entitled to a single vote on cases. But the chief justice has special authority to oversee oral arguments and set the agenda for the justices’ private sessions. He regularly decides who writes the opinions that become the law of the land. As such, the chief justice has been called “the first among equals.” To appreciate the influence of a chief justice, one need only understand that while there have been forty-five presidents of the United States, there have been only seventeen chief justices.</w:t>
      </w:r>
    </w:p>
    <w:p w14:paraId="26B554F4" w14:textId="77777777" w:rsidR="00933D5B" w:rsidRPr="00794D76" w:rsidRDefault="00933D5B" w:rsidP="00933D5B">
      <w:pPr>
        <w:rPr>
          <w:sz w:val="16"/>
        </w:rPr>
      </w:pPr>
      <w:r w:rsidRPr="00794D76">
        <w:rPr>
          <w:sz w:val="16"/>
        </w:rPr>
        <w:t>The chief justice position is mentioned only once in the Constitution, and that mention is not in Article III, which establishes the judiciary. It is in Article I, covering Congress, and says the chief justice presides over the Senate during any impeachment trial of the president. The power of the position has grown over time and today the chief justice runs the Judicial Conference of the United States, a group that sets policy for federal courts nationwide. The chief justice also chooses the individual judges who sit on the Foreign Intelligence Surveillance Court and other select panels.13</w:t>
      </w:r>
    </w:p>
    <w:p w14:paraId="1588CDF7" w14:textId="77777777" w:rsidR="00933D5B" w:rsidRPr="00794D76" w:rsidRDefault="00933D5B" w:rsidP="00933D5B">
      <w:pPr>
        <w:rPr>
          <w:sz w:val="16"/>
        </w:rPr>
      </w:pPr>
      <w:r w:rsidRPr="00794D76">
        <w:rPr>
          <w:sz w:val="16"/>
        </w:rPr>
        <w:t xml:space="preserve">Even from the beginning of his tenure, Roberts could count on four like-minded votes for most of his positions: those of Scalia, Kennedy, Thomas, and Alito. Of course, Kennedy split off on some social issues, most notably involving gay rights and abortion. But Roberts prevailed, with Kennedy’s vote, to eliminate campaign finance regulations, erode the federal Voting Rights Act, and expand opportunities for the expression of religion in public places. Two decisions that defined the Roberts Court were the 2010 Citizens United v. Federal Election Commission and the 2013 Shelby County v. Holder. </w:t>
      </w:r>
    </w:p>
    <w:p w14:paraId="3C522E7C" w14:textId="77777777" w:rsidR="00933D5B" w:rsidRPr="00794D76" w:rsidRDefault="00933D5B" w:rsidP="00933D5B">
      <w:pPr>
        <w:rPr>
          <w:sz w:val="16"/>
        </w:rPr>
      </w:pPr>
      <w:r w:rsidRPr="00794D76">
        <w:rPr>
          <w:sz w:val="16"/>
        </w:rPr>
        <w:t>Respectively, these rulings made it easier for corporations and labor unions to influence the outcome of elections and sharply reduced the ability of African Americans and other minorities to block discriminatory electoral practices. Shelby County capped Roberts’s decades-long effort (sometimes obvious, sometimes subtle) to limit the reach of the Voting Rights Act.14</w:t>
      </w:r>
    </w:p>
    <w:p w14:paraId="37CE15E7" w14:textId="77777777" w:rsidR="00933D5B" w:rsidRPr="00794D76" w:rsidRDefault="00933D5B" w:rsidP="00933D5B">
      <w:pPr>
        <w:rPr>
          <w:sz w:val="16"/>
        </w:rPr>
      </w:pPr>
      <w:r w:rsidRPr="00794D76">
        <w:rPr>
          <w:sz w:val="16"/>
        </w:rPr>
        <w:t xml:space="preserve">Those and a series of other 5–4 rulings, including the decision that would transform labor union funding in June 2018, buttressed the perception that the Court majority was politically </w:t>
      </w:r>
      <w:proofErr w:type="gramStart"/>
      <w:r w:rsidRPr="00794D76">
        <w:rPr>
          <w:sz w:val="16"/>
        </w:rPr>
        <w:t>motivated</w:t>
      </w:r>
      <w:proofErr w:type="gramEnd"/>
      <w:r w:rsidRPr="00794D76">
        <w:rPr>
          <w:sz w:val="16"/>
        </w:rPr>
        <w:t xml:space="preserve"> and that Roberts was engaged in the partisanship he claimed to abhor. If the chief justice had a single message for the public, it was that the Court was above politicking. “We don’t work as Democrats or Republicans,” he told one audience in 2016.15</w:t>
      </w:r>
    </w:p>
    <w:p w14:paraId="782B0400" w14:textId="77777777" w:rsidR="00933D5B" w:rsidRPr="00794D76" w:rsidRDefault="00933D5B" w:rsidP="00933D5B">
      <w:pPr>
        <w:rPr>
          <w:sz w:val="16"/>
        </w:rPr>
      </w:pPr>
      <w:r w:rsidRPr="005D6994">
        <w:rPr>
          <w:rStyle w:val="StyleUnderline"/>
          <w:highlight w:val="cyan"/>
        </w:rPr>
        <w:t xml:space="preserve">Roberts </w:t>
      </w:r>
      <w:r w:rsidRPr="005D6994">
        <w:rPr>
          <w:rStyle w:val="Emphasis"/>
          <w:highlight w:val="cyan"/>
        </w:rPr>
        <w:t>understood</w:t>
      </w:r>
      <w:r w:rsidRPr="005D6994">
        <w:rPr>
          <w:rStyle w:val="StyleUnderline"/>
        </w:rPr>
        <w:t xml:space="preserve"> that </w:t>
      </w:r>
      <w:r w:rsidRPr="005D6994">
        <w:rPr>
          <w:rStyle w:val="Emphasis"/>
          <w:highlight w:val="cyan"/>
        </w:rPr>
        <w:t>public regard</w:t>
      </w:r>
      <w:r w:rsidRPr="005D6994">
        <w:rPr>
          <w:rStyle w:val="StyleUnderline"/>
          <w:highlight w:val="cyan"/>
        </w:rPr>
        <w:t xml:space="preserve"> was </w:t>
      </w:r>
      <w:r w:rsidRPr="005D6994">
        <w:rPr>
          <w:rStyle w:val="Emphasis"/>
          <w:highlight w:val="cyan"/>
        </w:rPr>
        <w:t>crucial</w:t>
      </w:r>
      <w:r w:rsidRPr="005D6994">
        <w:rPr>
          <w:rStyle w:val="StyleUnderline"/>
          <w:highlight w:val="cyan"/>
        </w:rPr>
        <w:t xml:space="preserve"> to the</w:t>
      </w:r>
      <w:r w:rsidRPr="005D6994">
        <w:rPr>
          <w:rStyle w:val="StyleUnderline"/>
        </w:rPr>
        <w:t xml:space="preserve"> </w:t>
      </w:r>
      <w:r w:rsidRPr="005D6994">
        <w:rPr>
          <w:rStyle w:val="Emphasis"/>
        </w:rPr>
        <w:t xml:space="preserve">Supreme </w:t>
      </w:r>
      <w:r w:rsidRPr="005D6994">
        <w:rPr>
          <w:rStyle w:val="Emphasis"/>
          <w:highlight w:val="cyan"/>
        </w:rPr>
        <w:t>Court</w:t>
      </w:r>
      <w:r w:rsidRPr="005D6994">
        <w:rPr>
          <w:rStyle w:val="Emphasis"/>
        </w:rPr>
        <w:t>’s stature</w:t>
      </w:r>
      <w:r w:rsidRPr="00794D76">
        <w:rPr>
          <w:sz w:val="16"/>
        </w:rPr>
        <w:t xml:space="preserve"> in American life. He had studied the reputations of past chief justices and had worried, too, about what history would make of him. </w:t>
      </w:r>
      <w:r w:rsidRPr="00794D76">
        <w:rPr>
          <w:rStyle w:val="StyleUnderline"/>
        </w:rPr>
        <w:t>“You wonder if you’re</w:t>
      </w:r>
      <w:r w:rsidRPr="00794D76">
        <w:rPr>
          <w:sz w:val="16"/>
        </w:rPr>
        <w:t xml:space="preserve"> going to be </w:t>
      </w:r>
      <w:r w:rsidRPr="00794D76">
        <w:rPr>
          <w:rStyle w:val="StyleUnderline"/>
        </w:rPr>
        <w:t>John Marshall or</w:t>
      </w:r>
      <w:r w:rsidRPr="00794D76">
        <w:rPr>
          <w:sz w:val="16"/>
        </w:rPr>
        <w:t xml:space="preserve"> you’re going to be </w:t>
      </w:r>
      <w:r w:rsidRPr="00794D76">
        <w:rPr>
          <w:rStyle w:val="StyleUnderline"/>
        </w:rPr>
        <w:t>Roger Taney,” he</w:t>
      </w:r>
      <w:r w:rsidRPr="00794D76">
        <w:rPr>
          <w:sz w:val="16"/>
        </w:rPr>
        <w:t xml:space="preserve"> had </w:t>
      </w:r>
      <w:r w:rsidRPr="00794D76">
        <w:rPr>
          <w:rStyle w:val="StyleUnderline"/>
        </w:rPr>
        <w:t>said</w:t>
      </w:r>
      <w:r w:rsidRPr="00794D76">
        <w:rPr>
          <w:sz w:val="16"/>
        </w:rPr>
        <w:t xml:space="preserve"> in an earlier appearance, referring to the revered forefather of judicial review and to the reviled author of the Dred Scott decision that said slaves were not citizens. </w:t>
      </w:r>
      <w:r w:rsidRPr="00794D76">
        <w:rPr>
          <w:rStyle w:val="StyleUnderline"/>
        </w:rPr>
        <w:t>“The answer is</w:t>
      </w:r>
      <w:r w:rsidRPr="00794D76">
        <w:rPr>
          <w:sz w:val="16"/>
        </w:rPr>
        <w:t xml:space="preserve">, of course, </w:t>
      </w:r>
      <w:r w:rsidRPr="00794D76">
        <w:rPr>
          <w:rStyle w:val="StyleUnderline"/>
        </w:rPr>
        <w:t xml:space="preserve">you are </w:t>
      </w:r>
      <w:r w:rsidRPr="00794D76">
        <w:rPr>
          <w:rStyle w:val="Emphasis"/>
        </w:rPr>
        <w:t>certainly not</w:t>
      </w:r>
      <w:r w:rsidRPr="00794D76">
        <w:rPr>
          <w:sz w:val="16"/>
        </w:rPr>
        <w:t xml:space="preserve"> going to be John </w:t>
      </w:r>
      <w:r w:rsidRPr="005D6994">
        <w:rPr>
          <w:rStyle w:val="StyleUnderline"/>
        </w:rPr>
        <w:t xml:space="preserve">Marshall. But you want to </w:t>
      </w:r>
      <w:r w:rsidRPr="005D6994">
        <w:rPr>
          <w:rStyle w:val="Emphasis"/>
        </w:rPr>
        <w:t>avoid the danger</w:t>
      </w:r>
      <w:r w:rsidRPr="005D6994">
        <w:rPr>
          <w:rStyle w:val="StyleUnderline"/>
        </w:rPr>
        <w:t xml:space="preserve"> of</w:t>
      </w:r>
      <w:r w:rsidRPr="00794D76">
        <w:rPr>
          <w:sz w:val="16"/>
        </w:rPr>
        <w:t xml:space="preserve"> being Roger </w:t>
      </w:r>
      <w:r w:rsidRPr="005D6994">
        <w:rPr>
          <w:rStyle w:val="StyleUnderline"/>
        </w:rPr>
        <w:t>Taney.”</w:t>
      </w:r>
      <w:r w:rsidRPr="00794D76">
        <w:rPr>
          <w:sz w:val="16"/>
        </w:rPr>
        <w:t>16</w:t>
      </w:r>
    </w:p>
    <w:p w14:paraId="25455FF9" w14:textId="77777777" w:rsidR="00933D5B" w:rsidRPr="00794D76" w:rsidRDefault="00933D5B" w:rsidP="00933D5B">
      <w:pPr>
        <w:rPr>
          <w:sz w:val="16"/>
        </w:rPr>
      </w:pPr>
      <w:r w:rsidRPr="00794D76">
        <w:rPr>
          <w:sz w:val="16"/>
        </w:rPr>
        <w:t>ROBERTS HAS ALMOST ALWAYS HAD PERFECT TIMING. WHEN HE CAME to Washington in 1980 and teamed up with Dean Colson in Rehnquist’s chambers, conservatism was on the rise. He participated in the Reagan and George H.W. Bush administrations’ efforts to select individuals for the federal bench who fit their agenda of less government regulation and less intervention on social issues to help the needy.</w:t>
      </w:r>
    </w:p>
    <w:p w14:paraId="717FA38D" w14:textId="77777777" w:rsidR="00933D5B" w:rsidRPr="00794D76" w:rsidRDefault="00933D5B" w:rsidP="00933D5B">
      <w:pPr>
        <w:rPr>
          <w:sz w:val="16"/>
        </w:rPr>
      </w:pPr>
      <w:r w:rsidRPr="00794D76">
        <w:rPr>
          <w:sz w:val="16"/>
        </w:rPr>
        <w:t>Indeed, behind Roberts’s affable demeanor and his calibrated opinions is a judge with deep ideological roots. Like other conservatives, Roberts believes in a “color-blind” approach, and therefore favors an end to affirmative action and other racial remedies launched in the 1960s. “The way to stop discrimination on the basis of race is to stop discriminating on the basis of race,” he wrote in an opinion soon after becoming chief justice. He likened the programs that benefited minorities to the segregation that was prohibited in the landmark 1954 decision in Brown v. Board of Education.17</w:t>
      </w:r>
    </w:p>
    <w:p w14:paraId="48B25F18" w14:textId="77777777" w:rsidR="00933D5B" w:rsidRPr="00794D76" w:rsidRDefault="00933D5B" w:rsidP="00933D5B">
      <w:pPr>
        <w:rPr>
          <w:sz w:val="16"/>
        </w:rPr>
      </w:pPr>
      <w:r w:rsidRPr="00794D76">
        <w:rPr>
          <w:sz w:val="16"/>
        </w:rPr>
        <w:t xml:space="preserve">Yet </w:t>
      </w:r>
      <w:r w:rsidRPr="00794D76">
        <w:rPr>
          <w:rStyle w:val="StyleUnderline"/>
          <w:highlight w:val="cyan"/>
        </w:rPr>
        <w:t>Roberts</w:t>
      </w:r>
      <w:r w:rsidRPr="00794D76">
        <w:rPr>
          <w:rStyle w:val="StyleUnderline"/>
        </w:rPr>
        <w:t xml:space="preserve"> has</w:t>
      </w:r>
      <w:r w:rsidRPr="00794D76">
        <w:rPr>
          <w:sz w:val="16"/>
        </w:rPr>
        <w:t xml:space="preserve"> at times </w:t>
      </w:r>
      <w:r w:rsidRPr="00794D76">
        <w:rPr>
          <w:rStyle w:val="Emphasis"/>
          <w:highlight w:val="cyan"/>
        </w:rPr>
        <w:t>set aside</w:t>
      </w:r>
      <w:r w:rsidRPr="00794D76">
        <w:rPr>
          <w:rStyle w:val="StyleUnderline"/>
        </w:rPr>
        <w:t xml:space="preserve"> his </w:t>
      </w:r>
      <w:r w:rsidRPr="00794D76">
        <w:rPr>
          <w:rStyle w:val="Emphasis"/>
          <w:highlight w:val="cyan"/>
        </w:rPr>
        <w:t>ideological</w:t>
      </w:r>
      <w:r w:rsidRPr="00794D76">
        <w:rPr>
          <w:rStyle w:val="Emphasis"/>
        </w:rPr>
        <w:t xml:space="preserve"> and political </w:t>
      </w:r>
      <w:r w:rsidRPr="00794D76">
        <w:rPr>
          <w:rStyle w:val="Emphasis"/>
          <w:highlight w:val="cyan"/>
        </w:rPr>
        <w:t>interests</w:t>
      </w:r>
      <w:r w:rsidRPr="00794D76">
        <w:rPr>
          <w:rStyle w:val="StyleUnderline"/>
          <w:highlight w:val="cyan"/>
        </w:rPr>
        <w:t xml:space="preserve"> on behalf of</w:t>
      </w:r>
      <w:r w:rsidRPr="00794D76">
        <w:rPr>
          <w:rStyle w:val="StyleUnderline"/>
        </w:rPr>
        <w:t xml:space="preserve"> his commitments to the Court’s </w:t>
      </w:r>
      <w:r w:rsidRPr="00794D76">
        <w:rPr>
          <w:rStyle w:val="Emphasis"/>
          <w:highlight w:val="cyan"/>
        </w:rPr>
        <w:t>institutional reputation</w:t>
      </w:r>
      <w:r w:rsidRPr="00794D76">
        <w:rPr>
          <w:rStyle w:val="StyleUnderline"/>
          <w:highlight w:val="cyan"/>
        </w:rPr>
        <w:t xml:space="preserve"> and</w:t>
      </w:r>
      <w:r w:rsidRPr="00794D76">
        <w:rPr>
          <w:rStyle w:val="StyleUnderline"/>
        </w:rPr>
        <w:t xml:space="preserve"> </w:t>
      </w:r>
      <w:r w:rsidRPr="00794D76">
        <w:rPr>
          <w:rStyle w:val="Emphasis"/>
        </w:rPr>
        <w:t xml:space="preserve">his own </w:t>
      </w:r>
      <w:r w:rsidRPr="00794D76">
        <w:rPr>
          <w:rStyle w:val="Emphasis"/>
          <w:highlight w:val="cyan"/>
        </w:rPr>
        <w:t>public image</w:t>
      </w:r>
      <w:r w:rsidRPr="00794D76">
        <w:rPr>
          <w:sz w:val="16"/>
        </w:rPr>
        <w:t xml:space="preserve">. In 2012, </w:t>
      </w:r>
      <w:r w:rsidRPr="00794D76">
        <w:rPr>
          <w:rStyle w:val="StyleUnderline"/>
        </w:rPr>
        <w:t>when he voted to uphold</w:t>
      </w:r>
      <w:r w:rsidRPr="00794D76">
        <w:rPr>
          <w:sz w:val="16"/>
        </w:rPr>
        <w:t xml:space="preserve"> the health-care overhaul known as </w:t>
      </w:r>
      <w:r w:rsidRPr="00794D76">
        <w:rPr>
          <w:rStyle w:val="StyleUnderline"/>
        </w:rPr>
        <w:t xml:space="preserve">the </w:t>
      </w:r>
      <w:r w:rsidRPr="00794D76">
        <w:rPr>
          <w:rStyle w:val="StyleUnderline"/>
          <w:highlight w:val="cyan"/>
        </w:rPr>
        <w:t>A</w:t>
      </w:r>
      <w:r w:rsidRPr="00794D76">
        <w:rPr>
          <w:sz w:val="16"/>
        </w:rPr>
        <w:t xml:space="preserve">ffordable </w:t>
      </w:r>
      <w:r w:rsidRPr="00794D76">
        <w:rPr>
          <w:rStyle w:val="StyleUnderline"/>
          <w:highlight w:val="cyan"/>
        </w:rPr>
        <w:t>C</w:t>
      </w:r>
      <w:r w:rsidRPr="00794D76">
        <w:rPr>
          <w:sz w:val="16"/>
        </w:rPr>
        <w:t xml:space="preserve">are </w:t>
      </w:r>
      <w:r w:rsidRPr="00794D76">
        <w:rPr>
          <w:rStyle w:val="StyleUnderline"/>
          <w:highlight w:val="cyan"/>
        </w:rPr>
        <w:t>A</w:t>
      </w:r>
      <w:r w:rsidRPr="00794D76">
        <w:rPr>
          <w:sz w:val="16"/>
        </w:rPr>
        <w:t xml:space="preserve">ct, sponsored by President Obama, </w:t>
      </w:r>
      <w:r w:rsidRPr="00794D76">
        <w:rPr>
          <w:rStyle w:val="StyleUnderline"/>
        </w:rPr>
        <w:t>he outraged conservatives. He had</w:t>
      </w:r>
      <w:r w:rsidRPr="00794D76">
        <w:rPr>
          <w:sz w:val="16"/>
        </w:rPr>
        <w:t xml:space="preserve">, in fact, </w:t>
      </w:r>
      <w:r w:rsidRPr="00794D76">
        <w:rPr>
          <w:rStyle w:val="Emphasis"/>
        </w:rPr>
        <w:t>first voted behind closed doors</w:t>
      </w:r>
      <w:r w:rsidRPr="00794D76">
        <w:rPr>
          <w:sz w:val="16"/>
        </w:rPr>
        <w:t xml:space="preserve"> with other conservative justices </w:t>
      </w:r>
      <w:r w:rsidRPr="00794D76">
        <w:rPr>
          <w:rStyle w:val="StyleUnderline"/>
        </w:rPr>
        <w:t xml:space="preserve">to invalidate the law. But then he </w:t>
      </w:r>
      <w:r w:rsidRPr="00794D76">
        <w:rPr>
          <w:rStyle w:val="Emphasis"/>
        </w:rPr>
        <w:t>changed his vote</w:t>
      </w:r>
      <w:r w:rsidRPr="00794D76">
        <w:rPr>
          <w:sz w:val="16"/>
        </w:rPr>
        <w:t>.</w:t>
      </w:r>
    </w:p>
    <w:p w14:paraId="7DF6F3C2" w14:textId="77777777" w:rsidR="00933D5B" w:rsidRPr="00794D76" w:rsidRDefault="00933D5B" w:rsidP="00933D5B">
      <w:pPr>
        <w:rPr>
          <w:sz w:val="16"/>
        </w:rPr>
      </w:pPr>
      <w:r w:rsidRPr="00794D76">
        <w:rPr>
          <w:rStyle w:val="StyleUnderline"/>
        </w:rPr>
        <w:t xml:space="preserve">That episode, involving </w:t>
      </w:r>
      <w:r w:rsidRPr="00794D76">
        <w:rPr>
          <w:rStyle w:val="Emphasis"/>
        </w:rPr>
        <w:t>not just one</w:t>
      </w:r>
      <w:r w:rsidRPr="00794D76">
        <w:rPr>
          <w:rStyle w:val="StyleUnderline"/>
        </w:rPr>
        <w:t xml:space="preserve"> but a </w:t>
      </w:r>
      <w:r w:rsidRPr="00794D76">
        <w:rPr>
          <w:rStyle w:val="Emphasis"/>
        </w:rPr>
        <w:t xml:space="preserve">series of </w:t>
      </w:r>
      <w:r w:rsidRPr="00794D76">
        <w:rPr>
          <w:rStyle w:val="Emphasis"/>
          <w:highlight w:val="cyan"/>
        </w:rPr>
        <w:t>switched votes</w:t>
      </w:r>
      <w:r w:rsidRPr="00794D76">
        <w:rPr>
          <w:rStyle w:val="StyleUnderline"/>
          <w:highlight w:val="cyan"/>
        </w:rPr>
        <w:t>, revealed</w:t>
      </w:r>
      <w:r w:rsidRPr="00794D76">
        <w:rPr>
          <w:rStyle w:val="StyleUnderline"/>
        </w:rPr>
        <w:t xml:space="preserve"> in full for the first time</w:t>
      </w:r>
      <w:r w:rsidRPr="00794D76">
        <w:rPr>
          <w:sz w:val="16"/>
        </w:rPr>
        <w:t xml:space="preserve">, forms a central part of this book exploring </w:t>
      </w:r>
      <w:r w:rsidRPr="00794D76">
        <w:rPr>
          <w:rStyle w:val="StyleUnderline"/>
        </w:rPr>
        <w:t>the</w:t>
      </w:r>
      <w:r w:rsidRPr="00794D76">
        <w:rPr>
          <w:sz w:val="16"/>
        </w:rPr>
        <w:t xml:space="preserve"> work and </w:t>
      </w:r>
      <w:r w:rsidRPr="00794D76">
        <w:rPr>
          <w:rStyle w:val="Emphasis"/>
          <w:highlight w:val="cyan"/>
        </w:rPr>
        <w:t>motivations</w:t>
      </w:r>
      <w:r w:rsidRPr="00794D76">
        <w:rPr>
          <w:rStyle w:val="StyleUnderline"/>
          <w:highlight w:val="cyan"/>
        </w:rPr>
        <w:t xml:space="preserve"> of</w:t>
      </w:r>
      <w:r w:rsidRPr="00794D76">
        <w:rPr>
          <w:rStyle w:val="StyleUnderline"/>
        </w:rPr>
        <w:t xml:space="preserve"> the</w:t>
      </w:r>
      <w:r w:rsidRPr="00794D76">
        <w:rPr>
          <w:sz w:val="16"/>
        </w:rPr>
        <w:t xml:space="preserve"> most powerful </w:t>
      </w:r>
      <w:r w:rsidRPr="00794D76">
        <w:rPr>
          <w:rStyle w:val="StyleUnderline"/>
        </w:rPr>
        <w:t>judge</w:t>
      </w:r>
      <w:r w:rsidRPr="00794D76">
        <w:rPr>
          <w:sz w:val="16"/>
        </w:rPr>
        <w:t xml:space="preserve"> in America. </w:t>
      </w:r>
      <w:r w:rsidRPr="00794D76">
        <w:rPr>
          <w:rStyle w:val="StyleUnderline"/>
        </w:rPr>
        <w:t>It is</w:t>
      </w:r>
      <w:r w:rsidRPr="00794D76">
        <w:rPr>
          <w:sz w:val="16"/>
        </w:rPr>
        <w:t xml:space="preserve"> also </w:t>
      </w:r>
      <w:r w:rsidRPr="00794D76">
        <w:rPr>
          <w:rStyle w:val="StyleUnderline"/>
        </w:rPr>
        <w:t>an example of</w:t>
      </w:r>
      <w:r w:rsidRPr="00794D76">
        <w:rPr>
          <w:sz w:val="16"/>
        </w:rPr>
        <w:t xml:space="preserve"> one of two possible </w:t>
      </w:r>
      <w:r w:rsidRPr="00794D76">
        <w:rPr>
          <w:rStyle w:val="StyleUnderline"/>
        </w:rPr>
        <w:t>paths</w:t>
      </w:r>
      <w:r w:rsidRPr="00794D76">
        <w:rPr>
          <w:sz w:val="16"/>
        </w:rPr>
        <w:t xml:space="preserve"> now </w:t>
      </w:r>
      <w:r w:rsidRPr="00794D76">
        <w:rPr>
          <w:rStyle w:val="StyleUnderline"/>
        </w:rPr>
        <w:t xml:space="preserve">before </w:t>
      </w:r>
      <w:r w:rsidRPr="001367E7">
        <w:rPr>
          <w:rStyle w:val="StyleUnderline"/>
          <w:highlight w:val="cyan"/>
        </w:rPr>
        <w:t>Roberts</w:t>
      </w:r>
      <w:r w:rsidRPr="00794D76">
        <w:rPr>
          <w:sz w:val="16"/>
        </w:rPr>
        <w:t>: to hew even more to his conservative roots or to work for common ground.</w:t>
      </w:r>
    </w:p>
    <w:p w14:paraId="05F243BB" w14:textId="77777777" w:rsidR="00933D5B" w:rsidRPr="00794D76" w:rsidRDefault="00933D5B" w:rsidP="00933D5B">
      <w:pPr>
        <w:rPr>
          <w:sz w:val="16"/>
        </w:rPr>
      </w:pPr>
      <w:r w:rsidRPr="00794D76">
        <w:rPr>
          <w:sz w:val="16"/>
        </w:rPr>
        <w:t xml:space="preserve">At sixty-four, Roberts is grayer, although he still has the upright carriage that makes him look taller than his five feet and nine inches. He moves with tight discipline, arms close to his sides, shoulders squared. He favors white dress shirts, nondescript ties, and gold cuff links. When he addresses audiences outside the Court, </w:t>
      </w:r>
      <w:r w:rsidRPr="00794D76">
        <w:rPr>
          <w:rStyle w:val="Emphasis"/>
          <w:highlight w:val="cyan"/>
        </w:rPr>
        <w:t>his</w:t>
      </w:r>
      <w:r w:rsidRPr="00794D76">
        <w:rPr>
          <w:rStyle w:val="Emphasis"/>
        </w:rPr>
        <w:t xml:space="preserve"> core </w:t>
      </w:r>
      <w:r w:rsidRPr="00794D76">
        <w:rPr>
          <w:rStyle w:val="Emphasis"/>
          <w:highlight w:val="cyan"/>
        </w:rPr>
        <w:t>message</w:t>
      </w:r>
      <w:r w:rsidRPr="00794D76">
        <w:rPr>
          <w:rStyle w:val="StyleUnderline"/>
          <w:highlight w:val="cyan"/>
        </w:rPr>
        <w:t xml:space="preserve"> remains</w:t>
      </w:r>
      <w:r w:rsidRPr="00794D76">
        <w:rPr>
          <w:rStyle w:val="StyleUnderline"/>
        </w:rPr>
        <w:t xml:space="preserve"> the same: the justices </w:t>
      </w:r>
      <w:r w:rsidRPr="00794D76">
        <w:rPr>
          <w:rStyle w:val="Emphasis"/>
        </w:rPr>
        <w:t xml:space="preserve">do </w:t>
      </w:r>
      <w:r w:rsidRPr="00794D76">
        <w:rPr>
          <w:rStyle w:val="Emphasis"/>
          <w:highlight w:val="cyan"/>
        </w:rPr>
        <w:t>no</w:t>
      </w:r>
      <w:r w:rsidRPr="00794D76">
        <w:rPr>
          <w:rStyle w:val="Emphasis"/>
        </w:rPr>
        <w:t>t advance</w:t>
      </w:r>
      <w:r w:rsidRPr="00794D76">
        <w:rPr>
          <w:rStyle w:val="StyleUnderline"/>
        </w:rPr>
        <w:t xml:space="preserve"> </w:t>
      </w:r>
      <w:r w:rsidRPr="00794D76">
        <w:rPr>
          <w:rStyle w:val="StyleUnderline"/>
          <w:highlight w:val="cyan"/>
        </w:rPr>
        <w:t>political positions</w:t>
      </w:r>
      <w:r w:rsidRPr="00794D76">
        <w:rPr>
          <w:sz w:val="16"/>
        </w:rPr>
        <w:t>.</w:t>
      </w:r>
    </w:p>
    <w:p w14:paraId="3A1CFFED" w14:textId="77777777" w:rsidR="00933D5B" w:rsidRDefault="00933D5B" w:rsidP="00933D5B">
      <w:pPr>
        <w:pStyle w:val="Heading4"/>
      </w:pPr>
      <w:r>
        <w:t xml:space="preserve">PTD link – expanding PTD to the federal government is overwhelmingly political </w:t>
      </w:r>
    </w:p>
    <w:p w14:paraId="0592FA46" w14:textId="77777777" w:rsidR="00933D5B" w:rsidRPr="00FA6C7F" w:rsidRDefault="00933D5B" w:rsidP="00933D5B">
      <w:pPr>
        <w:rPr>
          <w:rStyle w:val="Style13ptBold"/>
          <w:b w:val="0"/>
          <w:bCs w:val="0"/>
          <w:szCs w:val="18"/>
        </w:rPr>
      </w:pPr>
      <w:proofErr w:type="spellStart"/>
      <w:r>
        <w:rPr>
          <w:rStyle w:val="Style13ptBold"/>
        </w:rPr>
        <w:t>Juhn</w:t>
      </w:r>
      <w:proofErr w:type="spellEnd"/>
      <w:r>
        <w:rPr>
          <w:rStyle w:val="Style13ptBold"/>
        </w:rPr>
        <w:t xml:space="preserve"> 21</w:t>
      </w:r>
      <w:r w:rsidRPr="00E116B1">
        <w:t xml:space="preserve">- J.D. Candidate, 2022, Fordham University School of Law; B.A., 2013, Wellesley College (Mina, “Taking a Stand: Climate Change Litigants and the Viability of Constitutional Claims,” Fordham Law Review Vol. 89 Issue 6 Article 14 (2021), Accessed Online at </w:t>
      </w:r>
      <w:hyperlink r:id="rId7" w:history="1">
        <w:r w:rsidRPr="00E116B1">
          <w:rPr>
            <w:rStyle w:val="Hyperlink"/>
          </w:rPr>
          <w:t>https://ir.lawnet.fordham.edu/cgi/viewcontent.cgi?article=5868&amp;context=flr</w:t>
        </w:r>
      </w:hyperlink>
      <w:r w:rsidRPr="00E116B1">
        <w:t>, Accessed Online on 7-21-21, DG)</w:t>
      </w:r>
    </w:p>
    <w:p w14:paraId="7297F45E" w14:textId="77777777" w:rsidR="00933D5B" w:rsidRPr="00853060" w:rsidRDefault="00933D5B" w:rsidP="00933D5B">
      <w:pPr>
        <w:rPr>
          <w:u w:val="single"/>
        </w:rPr>
      </w:pPr>
      <w:r w:rsidRPr="00E116B1">
        <w:rPr>
          <w:rStyle w:val="StyleUnderline"/>
          <w:highlight w:val="cyan"/>
        </w:rPr>
        <w:t>The public trust doctrine</w:t>
      </w:r>
      <w:r w:rsidRPr="00FA6C7F">
        <w:rPr>
          <w:rStyle w:val="StyleUnderline"/>
        </w:rPr>
        <w:t>,</w:t>
      </w:r>
      <w:r w:rsidRPr="00FA6C7F">
        <w:rPr>
          <w:sz w:val="16"/>
        </w:rPr>
        <w:t xml:space="preserve"> </w:t>
      </w:r>
      <w:r w:rsidRPr="00FA6C7F">
        <w:rPr>
          <w:rStyle w:val="StyleUnderline"/>
        </w:rPr>
        <w:t>another source of legal rights for environmental plaintiffs</w:t>
      </w:r>
      <w:r w:rsidRPr="00E116B1">
        <w:rPr>
          <w:rStyle w:val="StyleUnderline"/>
          <w:highlight w:val="cyan"/>
        </w:rPr>
        <w:t>,</w:t>
      </w:r>
      <w:r w:rsidRPr="00FA6C7F">
        <w:rPr>
          <w:rStyle w:val="StyleUnderline"/>
        </w:rPr>
        <w:t xml:space="preserve"> </w:t>
      </w:r>
      <w:r w:rsidRPr="00E116B1">
        <w:rPr>
          <w:rStyle w:val="StyleUnderline"/>
          <w:highlight w:val="cyan"/>
        </w:rPr>
        <w:t>is a foundational legal principle</w:t>
      </w:r>
      <w:r w:rsidRPr="00FA6C7F">
        <w:rPr>
          <w:rStyle w:val="StyleUnderline"/>
        </w:rPr>
        <w:t xml:space="preserve"> derived from ancient Roman law</w:t>
      </w:r>
      <w:r w:rsidRPr="00FA6C7F">
        <w:rPr>
          <w:sz w:val="16"/>
        </w:rPr>
        <w:t xml:space="preserve">.126 </w:t>
      </w:r>
      <w:r w:rsidRPr="00FA6C7F">
        <w:rPr>
          <w:rStyle w:val="StyleUnderline"/>
        </w:rPr>
        <w:t>The doctrine contends that a sovereign’s natural resources constitute an ecological trust</w:t>
      </w:r>
      <w:r w:rsidRPr="00FA6C7F">
        <w:rPr>
          <w:sz w:val="16"/>
        </w:rPr>
        <w:t xml:space="preserve"> or endowment </w:t>
      </w:r>
      <w:r w:rsidRPr="00FA6C7F">
        <w:rPr>
          <w:rStyle w:val="StyleUnderline"/>
        </w:rPr>
        <w:t>and that the government is its trustee</w:t>
      </w:r>
      <w:r w:rsidRPr="00FA6C7F">
        <w:rPr>
          <w:sz w:val="16"/>
        </w:rPr>
        <w:t xml:space="preserve">, responsible for maintaining and protecting these resources for the public welfare.127 Some scholars argue that constitutional underpinnings justify the public trust doctrine, characterizing the public trust as based on the inherent and inalienable rights of the citizenry that the Constitution preserves through its social contract.128 American courts recognize that states have certain obligations under the public trust doctrine.129 Recently, </w:t>
      </w:r>
      <w:r w:rsidRPr="00E116B1">
        <w:rPr>
          <w:rStyle w:val="StyleUnderline"/>
          <w:highlight w:val="cyan"/>
        </w:rPr>
        <w:t>environmentalist</w:t>
      </w:r>
      <w:r w:rsidRPr="00FA6C7F">
        <w:rPr>
          <w:rStyle w:val="StyleUnderline"/>
        </w:rPr>
        <w:t xml:space="preserve"> plaintiffs and </w:t>
      </w:r>
      <w:r w:rsidRPr="00E116B1">
        <w:rPr>
          <w:rStyle w:val="StyleUnderline"/>
          <w:highlight w:val="cyan"/>
        </w:rPr>
        <w:t>commentators</w:t>
      </w:r>
      <w:r w:rsidRPr="00FA6C7F">
        <w:rPr>
          <w:rStyle w:val="StyleUnderline"/>
        </w:rPr>
        <w:t xml:space="preserve"> have </w:t>
      </w:r>
      <w:r w:rsidRPr="00E116B1">
        <w:rPr>
          <w:rStyle w:val="StyleUnderline"/>
          <w:highlight w:val="cyan"/>
        </w:rPr>
        <w:t>argued</w:t>
      </w:r>
      <w:r w:rsidRPr="00FA6C7F">
        <w:rPr>
          <w:rStyle w:val="StyleUnderline"/>
        </w:rPr>
        <w:t xml:space="preserve"> that </w:t>
      </w:r>
      <w:r w:rsidRPr="00E116B1">
        <w:rPr>
          <w:rStyle w:val="StyleUnderline"/>
          <w:highlight w:val="cyan"/>
        </w:rPr>
        <w:t>the states’ responsibility to hold</w:t>
      </w:r>
      <w:r w:rsidRPr="00FA6C7F">
        <w:rPr>
          <w:rStyle w:val="StyleUnderline"/>
        </w:rPr>
        <w:t xml:space="preserve"> natural </w:t>
      </w:r>
      <w:r w:rsidRPr="00E116B1">
        <w:rPr>
          <w:rStyle w:val="StyleUnderline"/>
          <w:highlight w:val="cyan"/>
        </w:rPr>
        <w:t>resources in trust</w:t>
      </w:r>
      <w:r w:rsidRPr="00FA6C7F">
        <w:rPr>
          <w:rStyle w:val="StyleUnderline"/>
        </w:rPr>
        <w:t>, as well as the federal government’s holding of public trust resources</w:t>
      </w:r>
      <w:r w:rsidRPr="00FA6C7F">
        <w:rPr>
          <w:sz w:val="16"/>
        </w:rPr>
        <w:t xml:space="preserve"> via its control </w:t>
      </w:r>
      <w:r w:rsidRPr="00E116B1">
        <w:rPr>
          <w:sz w:val="16"/>
          <w:highlight w:val="cyan"/>
        </w:rPr>
        <w:t>over</w:t>
      </w:r>
      <w:r w:rsidRPr="00FA6C7F">
        <w:rPr>
          <w:sz w:val="16"/>
        </w:rPr>
        <w:t xml:space="preserve"> territories, the seas, and waters, </w:t>
      </w:r>
      <w:r w:rsidRPr="00FA6C7F">
        <w:rPr>
          <w:rStyle w:val="StyleUnderline"/>
        </w:rPr>
        <w:t>justifies the extension of the public trust doctrine to the atmosphere.</w:t>
      </w:r>
      <w:r w:rsidRPr="00FA6C7F">
        <w:rPr>
          <w:sz w:val="16"/>
        </w:rPr>
        <w:t xml:space="preserve">130 This movement seeks to establish the recognition of an “atmospheric trust doctrine” that would impose a legal and fiduciary duty on governments to protect the atmosphere and implement policies to reduce carbon dioxide emissions.131 </w:t>
      </w:r>
      <w:r w:rsidRPr="00FA6C7F">
        <w:rPr>
          <w:rStyle w:val="StyleUnderline"/>
        </w:rPr>
        <w:t>Proponents</w:t>
      </w:r>
      <w:r w:rsidRPr="00FA6C7F">
        <w:rPr>
          <w:sz w:val="16"/>
        </w:rPr>
        <w:t xml:space="preserve"> of the atmospheric trust doctrine contend that the atmosphere is “a single public trust asset in its entirety” and </w:t>
      </w:r>
      <w:r w:rsidRPr="00E116B1">
        <w:rPr>
          <w:rStyle w:val="StyleUnderline"/>
          <w:highlight w:val="cyan"/>
        </w:rPr>
        <w:t>seek a judicial remedy</w:t>
      </w:r>
      <w:r w:rsidRPr="00FA6C7F">
        <w:rPr>
          <w:rStyle w:val="StyleUnderline"/>
        </w:rPr>
        <w:t xml:space="preserve"> to compel governments to implement emissions </w:t>
      </w:r>
      <w:r w:rsidRPr="00E116B1">
        <w:rPr>
          <w:rStyle w:val="StyleUnderline"/>
          <w:highlight w:val="cyan"/>
        </w:rPr>
        <w:t>policies</w:t>
      </w:r>
      <w:r w:rsidRPr="00FA6C7F">
        <w:rPr>
          <w:sz w:val="16"/>
        </w:rPr>
        <w:t xml:space="preserve"> that would ensure the preservation of this natural resource.132 Thus far, </w:t>
      </w:r>
      <w:r w:rsidRPr="00FA6C7F">
        <w:rPr>
          <w:rStyle w:val="StyleUnderline"/>
        </w:rPr>
        <w:t>lawsuits brought under the public trust doctrine are often dismissed on procedural grounds</w:t>
      </w:r>
      <w:r w:rsidRPr="00FA6C7F">
        <w:rPr>
          <w:sz w:val="16"/>
        </w:rPr>
        <w:t xml:space="preserve">.133 For example, in Clean Air Council, the plaintiffs alleged that the Trump administration’s regulatory rollbacks violated the public trust doctrine and constitutional due process.134 </w:t>
      </w:r>
      <w:r w:rsidRPr="00FA6C7F">
        <w:rPr>
          <w:rStyle w:val="StyleUnderline"/>
        </w:rPr>
        <w:t>The district court dismissed the plaintiffs’ public trust argument for lack of standing</w:t>
      </w:r>
      <w:r w:rsidRPr="00FA6C7F">
        <w:rPr>
          <w:sz w:val="16"/>
        </w:rPr>
        <w:t xml:space="preserve"> and, in the alternative, for failure to state a claim.135 Similarly, in Sanders-Reed ex rel. Sanders-Reed v. Martinez,136 an environmental nonprofit and a minor plaintiff sued the state of New Mexico, seeking a judgment declaring that the public trust doctrine imposes a duty on the state to regulate greenhouse gas emissions.137 </w:t>
      </w:r>
      <w:r w:rsidRPr="00E116B1">
        <w:rPr>
          <w:rStyle w:val="StyleUnderline"/>
          <w:highlight w:val="cyan"/>
        </w:rPr>
        <w:t>The court</w:t>
      </w:r>
      <w:r w:rsidRPr="00FA6C7F">
        <w:rPr>
          <w:sz w:val="16"/>
        </w:rPr>
        <w:t xml:space="preserve"> granted summary judgment for the state </w:t>
      </w:r>
      <w:r w:rsidRPr="00E116B1">
        <w:rPr>
          <w:sz w:val="16"/>
        </w:rPr>
        <w:t xml:space="preserve">and </w:t>
      </w:r>
      <w:r w:rsidRPr="00E116B1">
        <w:rPr>
          <w:rStyle w:val="StyleUnderline"/>
          <w:highlight w:val="cyan"/>
        </w:rPr>
        <w:t>held that</w:t>
      </w:r>
      <w:r w:rsidRPr="00FA6C7F">
        <w:rPr>
          <w:rStyle w:val="StyleUnderline"/>
        </w:rPr>
        <w:t xml:space="preserve">, despite the state’s duty to protect the atmosphere </w:t>
      </w:r>
      <w:r w:rsidRPr="00FA6C7F">
        <w:rPr>
          <w:sz w:val="16"/>
        </w:rPr>
        <w:t>under the New Mexico Constitution,</w:t>
      </w:r>
      <w:r w:rsidRPr="00E116B1">
        <w:rPr>
          <w:sz w:val="16"/>
          <w:highlight w:val="cyan"/>
        </w:rPr>
        <w:t xml:space="preserve">138 </w:t>
      </w:r>
      <w:r w:rsidRPr="00E116B1">
        <w:rPr>
          <w:rStyle w:val="StyleUnderline"/>
          <w:highlight w:val="cyan"/>
        </w:rPr>
        <w:t>the case required a politica</w:t>
      </w:r>
      <w:r w:rsidRPr="00FA6C7F">
        <w:rPr>
          <w:rStyle w:val="StyleUnderline"/>
        </w:rPr>
        <w:t xml:space="preserve">l, rather than a judicial, </w:t>
      </w:r>
      <w:r w:rsidRPr="00E116B1">
        <w:rPr>
          <w:rStyle w:val="StyleUnderline"/>
          <w:highlight w:val="cyan"/>
        </w:rPr>
        <w:t>resolution</w:t>
      </w:r>
      <w:r w:rsidRPr="00FA6C7F">
        <w:rPr>
          <w:rStyle w:val="StyleUnderline"/>
        </w:rPr>
        <w:t>.</w:t>
      </w:r>
      <w:r w:rsidRPr="00FA6C7F">
        <w:rPr>
          <w:sz w:val="16"/>
        </w:rPr>
        <w:t xml:space="preserve">139 In other instances, </w:t>
      </w:r>
      <w:r w:rsidRPr="00FA6C7F">
        <w:rPr>
          <w:rStyle w:val="StyleUnderline"/>
        </w:rPr>
        <w:t>courts have disputed the extension of a state’s obligations under the public trust doctrine to the federal government.</w:t>
      </w:r>
      <w:r w:rsidRPr="00FA6C7F">
        <w:rPr>
          <w:sz w:val="16"/>
        </w:rPr>
        <w:t xml:space="preserve"> In Alec L. v. Jackson,140 minor plaintiffs sued the federal government for violating the public trust doctrine and sought to compel stronger action to reduce greenhouse gas emissions.141 </w:t>
      </w:r>
      <w:r w:rsidRPr="00FA6C7F">
        <w:rPr>
          <w:rStyle w:val="StyleUnderline"/>
        </w:rPr>
        <w:t xml:space="preserve">The district court dismissed the suit, </w:t>
      </w:r>
      <w:r w:rsidRPr="00E116B1">
        <w:rPr>
          <w:rStyle w:val="StyleUnderline"/>
          <w:highlight w:val="cyan"/>
        </w:rPr>
        <w:t>rejecting</w:t>
      </w:r>
      <w:r w:rsidRPr="00FA6C7F">
        <w:rPr>
          <w:rStyle w:val="StyleUnderline"/>
        </w:rPr>
        <w:t xml:space="preserve"> the existence </w:t>
      </w:r>
      <w:r w:rsidRPr="00E116B1">
        <w:rPr>
          <w:rStyle w:val="StyleUnderline"/>
          <w:highlight w:val="cyan"/>
        </w:rPr>
        <w:t>of a federal public trust</w:t>
      </w:r>
      <w:r w:rsidRPr="00FA6C7F">
        <w:rPr>
          <w:rStyle w:val="StyleUnderline"/>
        </w:rPr>
        <w:t xml:space="preserve"> doctrine and holding that even if the doctrine existed, it </w:t>
      </w:r>
      <w:r w:rsidRPr="00E116B1">
        <w:rPr>
          <w:rStyle w:val="StyleUnderline"/>
          <w:highlight w:val="cyan"/>
        </w:rPr>
        <w:t>was displaced under the CA</w:t>
      </w:r>
      <w:r w:rsidRPr="00FA6C7F">
        <w:rPr>
          <w:rStyle w:val="StyleUnderline"/>
        </w:rPr>
        <w:t>A.</w:t>
      </w:r>
      <w:r w:rsidRPr="00FA6C7F">
        <w:rPr>
          <w:sz w:val="16"/>
        </w:rPr>
        <w:t xml:space="preserve">142 </w:t>
      </w:r>
      <w:r w:rsidRPr="00FA6C7F">
        <w:rPr>
          <w:rStyle w:val="StyleUnderline"/>
        </w:rPr>
        <w:t>The court wrote that granting the plaintiffs’ request for declaratory and injunctive relief would amount to the judicial branch making, implementing, and monitoring policy</w:t>
      </w:r>
      <w:r w:rsidRPr="00FA6C7F">
        <w:rPr>
          <w:sz w:val="16"/>
        </w:rPr>
        <w:t xml:space="preserve"> to regulate carbon dioxide emissions, </w:t>
      </w:r>
      <w:r w:rsidRPr="00FA6C7F">
        <w:rPr>
          <w:rStyle w:val="StyleUnderline"/>
        </w:rPr>
        <w:t xml:space="preserve">a decision </w:t>
      </w:r>
      <w:r w:rsidRPr="00E116B1">
        <w:rPr>
          <w:rStyle w:val="StyleUnderline"/>
          <w:highlight w:val="cyan"/>
        </w:rPr>
        <w:t>that the court held was better left to the political branches</w:t>
      </w:r>
      <w:r w:rsidRPr="00FA6C7F">
        <w:rPr>
          <w:sz w:val="16"/>
        </w:rPr>
        <w:t xml:space="preserve">.143 Thus, atmospheric trust </w:t>
      </w:r>
      <w:r w:rsidRPr="00E116B1">
        <w:rPr>
          <w:rStyle w:val="StyleUnderline"/>
          <w:highlight w:val="cyan"/>
        </w:rPr>
        <w:t>litigation has</w:t>
      </w:r>
      <w:r w:rsidRPr="00FA6C7F">
        <w:rPr>
          <w:rStyle w:val="StyleUnderline"/>
        </w:rPr>
        <w:t xml:space="preserve"> often </w:t>
      </w:r>
      <w:r w:rsidRPr="00E116B1">
        <w:rPr>
          <w:rStyle w:val="StyleUnderline"/>
          <w:highlight w:val="cyan"/>
        </w:rPr>
        <w:t>been stymied by</w:t>
      </w:r>
      <w:r w:rsidRPr="00FA6C7F">
        <w:rPr>
          <w:rStyle w:val="StyleUnderline"/>
        </w:rPr>
        <w:t xml:space="preserve"> justiciability </w:t>
      </w:r>
      <w:r w:rsidRPr="00E116B1">
        <w:rPr>
          <w:rStyle w:val="StyleUnderline"/>
          <w:highlight w:val="cyan"/>
        </w:rPr>
        <w:t>doctrines and</w:t>
      </w:r>
      <w:r w:rsidRPr="00FA6C7F">
        <w:rPr>
          <w:rStyle w:val="StyleUnderline"/>
        </w:rPr>
        <w:t xml:space="preserve"> the general </w:t>
      </w:r>
      <w:r w:rsidRPr="00E116B1">
        <w:rPr>
          <w:rStyle w:val="StyleUnderline"/>
          <w:highlight w:val="cyan"/>
        </w:rPr>
        <w:t>judicial consensus</w:t>
      </w:r>
      <w:r w:rsidRPr="00FA6C7F">
        <w:rPr>
          <w:rStyle w:val="StyleUnderline"/>
        </w:rPr>
        <w:t xml:space="preserve"> that the public trust doctrine only imposes state obligations.</w:t>
      </w:r>
    </w:p>
    <w:p w14:paraId="4A86A90B" w14:textId="77777777" w:rsidR="00933D5B" w:rsidRPr="00E13FA4" w:rsidRDefault="00933D5B" w:rsidP="00933D5B">
      <w:pPr>
        <w:pStyle w:val="Heading4"/>
        <w:rPr>
          <w:b w:val="0"/>
          <w:bCs/>
        </w:rPr>
      </w:pPr>
      <w:r w:rsidRPr="00E62D1F">
        <w:rPr>
          <w:u w:val="single"/>
        </w:rPr>
        <w:t>Biden delegation key</w:t>
      </w:r>
      <w:r>
        <w:t xml:space="preserve"> to </w:t>
      </w:r>
      <w:r>
        <w:rPr>
          <w:u w:val="single"/>
        </w:rPr>
        <w:t>every impact</w:t>
      </w:r>
      <w:r>
        <w:t xml:space="preserve"> </w:t>
      </w:r>
      <w:r w:rsidRPr="00E13FA4">
        <w:rPr>
          <w:b w:val="0"/>
        </w:rPr>
        <w:t xml:space="preserve">– especially key to </w:t>
      </w:r>
      <w:r w:rsidRPr="00E13FA4">
        <w:rPr>
          <w:b w:val="0"/>
          <w:u w:val="single"/>
        </w:rPr>
        <w:t>end COVID</w:t>
      </w:r>
      <w:r w:rsidRPr="00E13FA4">
        <w:rPr>
          <w:b w:val="0"/>
        </w:rPr>
        <w:t xml:space="preserve">, solve </w:t>
      </w:r>
      <w:r w:rsidRPr="00E13FA4">
        <w:rPr>
          <w:b w:val="0"/>
          <w:u w:val="single"/>
        </w:rPr>
        <w:t>climate change</w:t>
      </w:r>
      <w:r w:rsidRPr="00E13FA4">
        <w:rPr>
          <w:b w:val="0"/>
        </w:rPr>
        <w:t xml:space="preserve">, manage </w:t>
      </w:r>
      <w:r w:rsidRPr="00E13FA4">
        <w:rPr>
          <w:b w:val="0"/>
          <w:u w:val="single"/>
        </w:rPr>
        <w:t>nuclear waste</w:t>
      </w:r>
      <w:r w:rsidRPr="00E13FA4">
        <w:rPr>
          <w:b w:val="0"/>
        </w:rPr>
        <w:t xml:space="preserve">, and </w:t>
      </w:r>
      <w:r w:rsidRPr="00E13FA4">
        <w:rPr>
          <w:b w:val="0"/>
          <w:u w:val="single"/>
        </w:rPr>
        <w:t>regulate Juul</w:t>
      </w:r>
    </w:p>
    <w:p w14:paraId="2B0FDE3E" w14:textId="77777777" w:rsidR="00933D5B" w:rsidRDefault="00933D5B" w:rsidP="00933D5B">
      <w:r>
        <w:rPr>
          <w:rStyle w:val="Style13ptBold"/>
        </w:rPr>
        <w:t xml:space="preserve">Mullen and Singh 20 </w:t>
      </w:r>
      <w:r w:rsidRPr="006D5DA5">
        <w:t xml:space="preserve">---- Hannah Mullen is a Graduate Fellow at the Appellate Courts Immersion Clinic (Georgetown Law) and a former clerk on the D.C. Circuit for the Honorable Merrick Garland with a JD (Harvard Law School), </w:t>
      </w:r>
      <w:proofErr w:type="spellStart"/>
      <w:r w:rsidRPr="006D5DA5">
        <w:t>Sejal</w:t>
      </w:r>
      <w:proofErr w:type="spellEnd"/>
      <w:r w:rsidRPr="006D5DA5">
        <w:t xml:space="preserve"> Singh is</w:t>
      </w:r>
      <w:r>
        <w:t xml:space="preserve"> a Justice Catalyst Fellow at Public Citizen Litigation Group, former labor policy expert at the Congressional Progressive Caucus Center, and former Teaching Fellow in Constitutional law (Harvard Law School) with a JD (Harvard Law School), “The Supreme Court Wants to Revive a Doctrine That Would Paralyze Biden’s Administration,” </w:t>
      </w:r>
      <w:r>
        <w:rPr>
          <w:i/>
          <w:iCs/>
        </w:rPr>
        <w:t>Slate</w:t>
      </w:r>
      <w:r>
        <w:t xml:space="preserve">, 12/1, </w:t>
      </w:r>
      <w:hyperlink r:id="rId8" w:history="1">
        <w:r w:rsidRPr="00CC71DC">
          <w:rPr>
            <w:rStyle w:val="Hyperlink"/>
          </w:rPr>
          <w:t>https://slate.com/news-and-politics/2020/12/supreme-court-gundy-doctrine-administrative-state.html</w:t>
        </w:r>
      </w:hyperlink>
    </w:p>
    <w:p w14:paraId="1ACDC2CC" w14:textId="77777777" w:rsidR="00933D5B" w:rsidRPr="006D5DA5" w:rsidRDefault="00933D5B" w:rsidP="00933D5B">
      <w:pPr>
        <w:rPr>
          <w:rStyle w:val="Emphasis"/>
        </w:rPr>
      </w:pPr>
      <w:r w:rsidRPr="006D5DA5">
        <w:rPr>
          <w:sz w:val="14"/>
        </w:rPr>
        <w:t xml:space="preserve">Joe </w:t>
      </w:r>
      <w:r w:rsidRPr="005E4A49">
        <w:rPr>
          <w:rStyle w:val="StyleUnderline"/>
          <w:highlight w:val="green"/>
        </w:rPr>
        <w:t>Biden promised</w:t>
      </w:r>
      <w:r w:rsidRPr="006D5DA5">
        <w:rPr>
          <w:sz w:val="14"/>
        </w:rPr>
        <w:t xml:space="preserve"> us </w:t>
      </w:r>
      <w:r w:rsidRPr="006D5DA5">
        <w:rPr>
          <w:rStyle w:val="StyleUnderline"/>
        </w:rPr>
        <w:t>an FDR-sized presidency</w:t>
      </w:r>
      <w:r w:rsidRPr="006D5DA5">
        <w:rPr>
          <w:sz w:val="14"/>
        </w:rPr>
        <w:t>—</w:t>
      </w:r>
      <w:r w:rsidRPr="006D5DA5">
        <w:rPr>
          <w:rStyle w:val="StyleUnderline"/>
        </w:rPr>
        <w:t xml:space="preserve">starting with </w:t>
      </w:r>
      <w:r w:rsidRPr="005E4A49">
        <w:rPr>
          <w:rStyle w:val="Emphasis"/>
          <w:highlight w:val="green"/>
        </w:rPr>
        <w:t>bold action to halt</w:t>
      </w:r>
      <w:r w:rsidRPr="006D5DA5">
        <w:rPr>
          <w:rStyle w:val="Emphasis"/>
        </w:rPr>
        <w:t xml:space="preserve"> the spread of </w:t>
      </w:r>
      <w:r w:rsidRPr="005E4A49">
        <w:rPr>
          <w:rStyle w:val="Emphasis"/>
          <w:highlight w:val="green"/>
        </w:rPr>
        <w:t>COVID</w:t>
      </w:r>
      <w:r w:rsidRPr="006D5DA5">
        <w:rPr>
          <w:rStyle w:val="Emphasis"/>
        </w:rPr>
        <w:t>-19</w:t>
      </w:r>
      <w:r w:rsidRPr="006D5DA5">
        <w:rPr>
          <w:sz w:val="14"/>
        </w:rPr>
        <w:t xml:space="preserve">, </w:t>
      </w:r>
      <w:r w:rsidRPr="005E4A49">
        <w:rPr>
          <w:rStyle w:val="Emphasis"/>
          <w:highlight w:val="green"/>
        </w:rPr>
        <w:t>end the</w:t>
      </w:r>
      <w:r w:rsidRPr="006D5DA5">
        <w:rPr>
          <w:rStyle w:val="Emphasis"/>
        </w:rPr>
        <w:t xml:space="preserve"> worst economic </w:t>
      </w:r>
      <w:r w:rsidRPr="005E4A49">
        <w:rPr>
          <w:rStyle w:val="Emphasis"/>
          <w:highlight w:val="green"/>
        </w:rPr>
        <w:t>downturn</w:t>
      </w:r>
      <w:r w:rsidRPr="006D5DA5">
        <w:rPr>
          <w:rStyle w:val="Emphasis"/>
        </w:rPr>
        <w:t xml:space="preserve"> in decades</w:t>
      </w:r>
      <w:r w:rsidRPr="006D5DA5">
        <w:rPr>
          <w:sz w:val="14"/>
        </w:rPr>
        <w:t xml:space="preserve">, </w:t>
      </w:r>
      <w:r w:rsidRPr="005E4A49">
        <w:rPr>
          <w:rStyle w:val="StyleUnderline"/>
          <w:highlight w:val="green"/>
        </w:rPr>
        <w:t>and</w:t>
      </w:r>
      <w:r w:rsidRPr="005E4A49">
        <w:rPr>
          <w:sz w:val="14"/>
          <w:highlight w:val="green"/>
        </w:rPr>
        <w:t xml:space="preserve"> </w:t>
      </w:r>
      <w:r w:rsidRPr="005E4A49">
        <w:rPr>
          <w:rStyle w:val="Emphasis"/>
          <w:highlight w:val="green"/>
        </w:rPr>
        <w:t>stop the climate crisis</w:t>
      </w:r>
      <w:r w:rsidRPr="005E4A49">
        <w:rPr>
          <w:sz w:val="14"/>
          <w:highlight w:val="green"/>
        </w:rPr>
        <w:t xml:space="preserve">. </w:t>
      </w:r>
      <w:r w:rsidRPr="005E4A49">
        <w:rPr>
          <w:rStyle w:val="StyleUnderline"/>
          <w:highlight w:val="green"/>
        </w:rPr>
        <w:t xml:space="preserve">Biden could use </w:t>
      </w:r>
      <w:r w:rsidRPr="005E4A49">
        <w:rPr>
          <w:rStyle w:val="Emphasis"/>
          <w:highlight w:val="green"/>
        </w:rPr>
        <w:t>regulation</w:t>
      </w:r>
      <w:r w:rsidRPr="005E4A49">
        <w:rPr>
          <w:sz w:val="14"/>
          <w:highlight w:val="green"/>
        </w:rPr>
        <w:t xml:space="preserve"> </w:t>
      </w:r>
      <w:r w:rsidRPr="005E4A49">
        <w:rPr>
          <w:rStyle w:val="StyleUnderline"/>
          <w:highlight w:val="green"/>
        </w:rPr>
        <w:t>and</w:t>
      </w:r>
      <w:r w:rsidRPr="005E4A49">
        <w:rPr>
          <w:sz w:val="14"/>
          <w:highlight w:val="green"/>
        </w:rPr>
        <w:t xml:space="preserve"> </w:t>
      </w:r>
      <w:r w:rsidRPr="005E4A49">
        <w:rPr>
          <w:rStyle w:val="Emphasis"/>
          <w:highlight w:val="green"/>
        </w:rPr>
        <w:t>executive action</w:t>
      </w:r>
      <w:r w:rsidRPr="005E4A49">
        <w:rPr>
          <w:sz w:val="14"/>
          <w:highlight w:val="green"/>
        </w:rPr>
        <w:t xml:space="preserve"> </w:t>
      </w:r>
      <w:r w:rsidRPr="005E4A49">
        <w:rPr>
          <w:rStyle w:val="StyleUnderline"/>
          <w:highlight w:val="green"/>
        </w:rPr>
        <w:t>to</w:t>
      </w:r>
      <w:r w:rsidRPr="006D5DA5">
        <w:rPr>
          <w:rStyle w:val="StyleUnderline"/>
        </w:rPr>
        <w:t xml:space="preserve"> move quickly to</w:t>
      </w:r>
      <w:r w:rsidRPr="006D5DA5">
        <w:rPr>
          <w:sz w:val="14"/>
        </w:rPr>
        <w:t xml:space="preserve"> </w:t>
      </w:r>
      <w:r w:rsidRPr="005E4A49">
        <w:rPr>
          <w:rStyle w:val="Emphasis"/>
          <w:highlight w:val="green"/>
        </w:rPr>
        <w:t>decarbonize</w:t>
      </w:r>
      <w:r w:rsidRPr="006D5DA5">
        <w:rPr>
          <w:rStyle w:val="Emphasis"/>
        </w:rPr>
        <w:t xml:space="preserve"> the economy</w:t>
      </w:r>
      <w:r w:rsidRPr="006D5DA5">
        <w:rPr>
          <w:sz w:val="14"/>
        </w:rPr>
        <w:t xml:space="preserve">, </w:t>
      </w:r>
      <w:r w:rsidRPr="006D5DA5">
        <w:rPr>
          <w:rStyle w:val="Emphasis"/>
        </w:rPr>
        <w:t>cancel student loan debt,</w:t>
      </w:r>
      <w:r w:rsidRPr="006D5DA5">
        <w:rPr>
          <w:sz w:val="14"/>
        </w:rPr>
        <w:t xml:space="preserve"> </w:t>
      </w:r>
      <w:r w:rsidRPr="005E4A49">
        <w:rPr>
          <w:rStyle w:val="StyleUnderline"/>
          <w:highlight w:val="green"/>
        </w:rPr>
        <w:t>and</w:t>
      </w:r>
      <w:r w:rsidRPr="005E4A49">
        <w:rPr>
          <w:sz w:val="14"/>
          <w:highlight w:val="green"/>
        </w:rPr>
        <w:t xml:space="preserve"> </w:t>
      </w:r>
      <w:r w:rsidRPr="005E4A49">
        <w:rPr>
          <w:rStyle w:val="Emphasis"/>
          <w:highlight w:val="green"/>
        </w:rPr>
        <w:t>raise wages</w:t>
      </w:r>
      <w:r w:rsidRPr="006D5DA5">
        <w:rPr>
          <w:sz w:val="14"/>
        </w:rPr>
        <w:t xml:space="preserve">. </w:t>
      </w:r>
      <w:r w:rsidRPr="006D5DA5">
        <w:rPr>
          <w:rStyle w:val="StyleUnderline"/>
        </w:rPr>
        <w:t>But</w:t>
      </w:r>
      <w:r w:rsidRPr="006D5DA5">
        <w:rPr>
          <w:sz w:val="14"/>
        </w:rPr>
        <w:t xml:space="preserve"> a </w:t>
      </w:r>
      <w:r w:rsidRPr="006D5DA5">
        <w:rPr>
          <w:rStyle w:val="StyleUnderline"/>
        </w:rPr>
        <w:t>Biden</w:t>
      </w:r>
      <w:r w:rsidRPr="006D5DA5">
        <w:rPr>
          <w:sz w:val="14"/>
        </w:rPr>
        <w:t xml:space="preserve"> administration </w:t>
      </w:r>
      <w:r w:rsidRPr="006D5DA5">
        <w:rPr>
          <w:rStyle w:val="StyleUnderline"/>
        </w:rPr>
        <w:t>has a</w:t>
      </w:r>
      <w:r w:rsidRPr="006D5DA5">
        <w:rPr>
          <w:sz w:val="14"/>
        </w:rPr>
        <w:t xml:space="preserve">n even bigger </w:t>
      </w:r>
      <w:r w:rsidRPr="006D5DA5">
        <w:rPr>
          <w:rStyle w:val="StyleUnderline"/>
        </w:rPr>
        <w:t>problem</w:t>
      </w:r>
      <w:r w:rsidRPr="006D5DA5">
        <w:rPr>
          <w:sz w:val="14"/>
        </w:rPr>
        <w:t xml:space="preserve"> than two long-shot special elections in Georgia: </w:t>
      </w:r>
      <w:r w:rsidRPr="005E4A49">
        <w:rPr>
          <w:rStyle w:val="StyleUnderline"/>
          <w:highlight w:val="green"/>
        </w:rPr>
        <w:t>the</w:t>
      </w:r>
      <w:r w:rsidRPr="006D5DA5">
        <w:rPr>
          <w:sz w:val="14"/>
        </w:rPr>
        <w:t xml:space="preserve"> new 6–3 </w:t>
      </w:r>
      <w:r w:rsidRPr="006D5DA5">
        <w:rPr>
          <w:rStyle w:val="StyleUnderline"/>
        </w:rPr>
        <w:t>conservative majority on the</w:t>
      </w:r>
      <w:r w:rsidRPr="006D5DA5">
        <w:rPr>
          <w:sz w:val="14"/>
        </w:rPr>
        <w:t xml:space="preserve"> Supreme </w:t>
      </w:r>
      <w:r w:rsidRPr="005E4A49">
        <w:rPr>
          <w:rStyle w:val="StyleUnderline"/>
          <w:highlight w:val="green"/>
        </w:rPr>
        <w:t>Court</w:t>
      </w:r>
      <w:r w:rsidRPr="005E4A49">
        <w:rPr>
          <w:sz w:val="14"/>
          <w:highlight w:val="green"/>
        </w:rPr>
        <w:t xml:space="preserve"> </w:t>
      </w:r>
      <w:r w:rsidRPr="005E4A49">
        <w:rPr>
          <w:rStyle w:val="Emphasis"/>
          <w:highlight w:val="green"/>
        </w:rPr>
        <w:t>may soon burn down</w:t>
      </w:r>
      <w:r w:rsidRPr="006D5DA5">
        <w:rPr>
          <w:rStyle w:val="Emphasis"/>
        </w:rPr>
        <w:t xml:space="preserve"> the federal government’s </w:t>
      </w:r>
      <w:r w:rsidRPr="005E4A49">
        <w:rPr>
          <w:rStyle w:val="Emphasis"/>
          <w:highlight w:val="green"/>
        </w:rPr>
        <w:t>regulatory powers</w:t>
      </w:r>
      <w:r w:rsidRPr="006D5DA5">
        <w:rPr>
          <w:rStyle w:val="Emphasis"/>
        </w:rPr>
        <w:t>.</w:t>
      </w:r>
    </w:p>
    <w:p w14:paraId="62B6D084" w14:textId="77777777" w:rsidR="00933D5B" w:rsidRPr="003366EA" w:rsidRDefault="00933D5B" w:rsidP="00933D5B">
      <w:pPr>
        <w:rPr>
          <w:sz w:val="14"/>
        </w:rPr>
      </w:pPr>
      <w:r w:rsidRPr="003366EA">
        <w:rPr>
          <w:sz w:val="14"/>
        </w:rPr>
        <w:t xml:space="preserve">At least five </w:t>
      </w:r>
      <w:r w:rsidRPr="006D5DA5">
        <w:rPr>
          <w:rStyle w:val="StyleUnderline"/>
        </w:rPr>
        <w:t>conservative justices</w:t>
      </w:r>
      <w:r w:rsidRPr="003366EA">
        <w:rPr>
          <w:sz w:val="14"/>
        </w:rPr>
        <w:t xml:space="preserve"> have signaled that they </w:t>
      </w:r>
      <w:r w:rsidRPr="006D5DA5">
        <w:rPr>
          <w:rStyle w:val="StyleUnderline"/>
        </w:rPr>
        <w:t>are</w:t>
      </w:r>
      <w:r w:rsidRPr="003366EA">
        <w:rPr>
          <w:sz w:val="14"/>
        </w:rPr>
        <w:t xml:space="preserve"> </w:t>
      </w:r>
      <w:r w:rsidRPr="006D5DA5">
        <w:rPr>
          <w:rStyle w:val="Emphasis"/>
        </w:rPr>
        <w:t>eager to revive</w:t>
      </w:r>
      <w:r w:rsidRPr="003366EA">
        <w:rPr>
          <w:sz w:val="14"/>
        </w:rPr>
        <w:t xml:space="preserve"> the “</w:t>
      </w:r>
      <w:r w:rsidRPr="006D5DA5">
        <w:rPr>
          <w:rStyle w:val="StyleUnderline"/>
        </w:rPr>
        <w:t>non-delegation</w:t>
      </w:r>
      <w:r w:rsidRPr="003366EA">
        <w:rPr>
          <w:sz w:val="14"/>
        </w:rPr>
        <w:t xml:space="preserve"> doctrine,” the constitutional principle that Congress can’t give (“delegate”) too much lawmaking power to the executive branch. On paper, the rule requires Congress, when delegating power to an agency, to articulate an “intelligible principle” (like air pollution regulation needed “to protect public health”) to guide the agency’s exercise of that power. But in practice, the nondelegation doctrine is effectively dead. The court has only struck down two statutes on nondelegation grounds—and none since 1935.</w:t>
      </w:r>
    </w:p>
    <w:p w14:paraId="1A6A51F0" w14:textId="77777777" w:rsidR="00933D5B" w:rsidRPr="003366EA" w:rsidRDefault="00933D5B" w:rsidP="00933D5B">
      <w:pPr>
        <w:rPr>
          <w:sz w:val="14"/>
        </w:rPr>
      </w:pPr>
      <w:r w:rsidRPr="003366EA">
        <w:rPr>
          <w:sz w:val="14"/>
        </w:rPr>
        <w:t xml:space="preserve">Today, </w:t>
      </w:r>
      <w:r w:rsidRPr="003366EA">
        <w:rPr>
          <w:rStyle w:val="Emphasis"/>
        </w:rPr>
        <w:t>most</w:t>
      </w:r>
      <w:r w:rsidRPr="003366EA">
        <w:rPr>
          <w:sz w:val="14"/>
        </w:rPr>
        <w:t xml:space="preserve"> of the government’s </w:t>
      </w:r>
      <w:r w:rsidRPr="003366EA">
        <w:rPr>
          <w:rStyle w:val="StyleUnderline"/>
        </w:rPr>
        <w:t>work is done through the “administrative state,”</w:t>
      </w:r>
      <w:r w:rsidRPr="003366EA">
        <w:rPr>
          <w:sz w:val="14"/>
        </w:rPr>
        <w:t xml:space="preserve"> the administrative agencies and offices, </w:t>
      </w:r>
      <w:r w:rsidRPr="003366EA">
        <w:rPr>
          <w:rStyle w:val="StyleUnderline"/>
        </w:rPr>
        <w:t>like the</w:t>
      </w:r>
      <w:r w:rsidRPr="003366EA">
        <w:rPr>
          <w:sz w:val="14"/>
        </w:rPr>
        <w:t xml:space="preserve"> </w:t>
      </w:r>
      <w:r w:rsidRPr="003366EA">
        <w:rPr>
          <w:rStyle w:val="Emphasis"/>
        </w:rPr>
        <w:t>E</w:t>
      </w:r>
      <w:r w:rsidRPr="003366EA">
        <w:rPr>
          <w:sz w:val="14"/>
        </w:rPr>
        <w:t xml:space="preserve">nvironmental </w:t>
      </w:r>
      <w:r w:rsidRPr="003366EA">
        <w:rPr>
          <w:rStyle w:val="Emphasis"/>
        </w:rPr>
        <w:t>P</w:t>
      </w:r>
      <w:r w:rsidRPr="003366EA">
        <w:rPr>
          <w:sz w:val="14"/>
        </w:rPr>
        <w:t xml:space="preserve">rotection </w:t>
      </w:r>
      <w:r w:rsidRPr="003366EA">
        <w:rPr>
          <w:rStyle w:val="Emphasis"/>
        </w:rPr>
        <w:t>A</w:t>
      </w:r>
      <w:r w:rsidRPr="003366EA">
        <w:rPr>
          <w:sz w:val="14"/>
        </w:rPr>
        <w:t xml:space="preserve">gency, the Department of </w:t>
      </w:r>
      <w:r w:rsidRPr="003366EA">
        <w:rPr>
          <w:rStyle w:val="StyleUnderline"/>
        </w:rPr>
        <w:t>Labor, and</w:t>
      </w:r>
      <w:r w:rsidRPr="003366EA">
        <w:rPr>
          <w:sz w:val="14"/>
        </w:rPr>
        <w:t xml:space="preserve"> the </w:t>
      </w:r>
      <w:r w:rsidRPr="003366EA">
        <w:rPr>
          <w:rStyle w:val="StyleUnderline"/>
        </w:rPr>
        <w:t>Department of Ed</w:t>
      </w:r>
      <w:r w:rsidRPr="003366EA">
        <w:rPr>
          <w:sz w:val="14"/>
        </w:rPr>
        <w:t xml:space="preserve">ucation, which issue regulations and enforce laws. </w:t>
      </w:r>
      <w:r w:rsidRPr="005E4A49">
        <w:rPr>
          <w:rStyle w:val="StyleUnderline"/>
          <w:highlight w:val="green"/>
        </w:rPr>
        <w:t>Congress</w:t>
      </w:r>
      <w:r w:rsidRPr="005E4A49">
        <w:rPr>
          <w:sz w:val="14"/>
          <w:highlight w:val="green"/>
        </w:rPr>
        <w:t xml:space="preserve"> </w:t>
      </w:r>
      <w:r w:rsidRPr="005E4A49">
        <w:rPr>
          <w:rStyle w:val="Emphasis"/>
          <w:highlight w:val="green"/>
        </w:rPr>
        <w:t>doesn’t</w:t>
      </w:r>
      <w:r w:rsidRPr="00BF4AEA">
        <w:rPr>
          <w:rStyle w:val="Emphasis"/>
        </w:rPr>
        <w:t xml:space="preserve"> </w:t>
      </w:r>
      <w:r w:rsidRPr="005E4A49">
        <w:rPr>
          <w:rStyle w:val="Emphasis"/>
          <w:highlight w:val="green"/>
        </w:rPr>
        <w:t>have</w:t>
      </w:r>
      <w:r w:rsidRPr="003366EA">
        <w:rPr>
          <w:rStyle w:val="Emphasis"/>
        </w:rPr>
        <w:t xml:space="preserve"> the </w:t>
      </w:r>
      <w:r w:rsidRPr="005E4A49">
        <w:rPr>
          <w:rStyle w:val="Emphasis"/>
          <w:highlight w:val="green"/>
        </w:rPr>
        <w:t xml:space="preserve">capacity </w:t>
      </w:r>
      <w:r w:rsidRPr="005E4A49">
        <w:rPr>
          <w:rStyle w:val="StyleUnderline"/>
          <w:highlight w:val="green"/>
        </w:rPr>
        <w:t>to</w:t>
      </w:r>
      <w:r w:rsidRPr="003366EA">
        <w:rPr>
          <w:rStyle w:val="StyleUnderline"/>
        </w:rPr>
        <w:t xml:space="preserve"> pass laws that </w:t>
      </w:r>
      <w:r w:rsidRPr="005E4A49">
        <w:rPr>
          <w:rStyle w:val="StyleUnderline"/>
          <w:highlight w:val="green"/>
        </w:rPr>
        <w:t xml:space="preserve">nimbly address </w:t>
      </w:r>
      <w:r w:rsidRPr="005E4A49">
        <w:rPr>
          <w:rStyle w:val="Emphasis"/>
          <w:highlight w:val="green"/>
        </w:rPr>
        <w:t>complex, technical, and</w:t>
      </w:r>
      <w:r w:rsidRPr="003366EA">
        <w:rPr>
          <w:rStyle w:val="Emphasis"/>
        </w:rPr>
        <w:t xml:space="preserve"> ever-</w:t>
      </w:r>
      <w:r w:rsidRPr="005E4A49">
        <w:rPr>
          <w:rStyle w:val="Emphasis"/>
          <w:highlight w:val="green"/>
        </w:rPr>
        <w:t>changing</w:t>
      </w:r>
      <w:r w:rsidRPr="005E4A49">
        <w:rPr>
          <w:sz w:val="14"/>
          <w:highlight w:val="green"/>
        </w:rPr>
        <w:t xml:space="preserve"> </w:t>
      </w:r>
      <w:r w:rsidRPr="005E4A49">
        <w:rPr>
          <w:rStyle w:val="StyleUnderline"/>
          <w:highlight w:val="green"/>
        </w:rPr>
        <w:t xml:space="preserve">problems like </w:t>
      </w:r>
      <w:r w:rsidRPr="005E4A49">
        <w:rPr>
          <w:rStyle w:val="Emphasis"/>
          <w:highlight w:val="green"/>
        </w:rPr>
        <w:t>air pollution</w:t>
      </w:r>
      <w:r w:rsidRPr="005E4A49">
        <w:rPr>
          <w:sz w:val="14"/>
          <w:highlight w:val="green"/>
        </w:rPr>
        <w:t xml:space="preserve">, </w:t>
      </w:r>
      <w:r w:rsidRPr="005E4A49">
        <w:rPr>
          <w:rStyle w:val="Emphasis"/>
          <w:highlight w:val="green"/>
        </w:rPr>
        <w:t>COVID</w:t>
      </w:r>
      <w:r w:rsidRPr="003366EA">
        <w:rPr>
          <w:rStyle w:val="Emphasis"/>
        </w:rPr>
        <w:t>-19 exposure</w:t>
      </w:r>
      <w:r w:rsidRPr="003366EA">
        <w:rPr>
          <w:sz w:val="14"/>
        </w:rPr>
        <w:t xml:space="preserve"> in workplaces, drug testing, </w:t>
      </w:r>
      <w:r w:rsidRPr="005E4A49">
        <w:rPr>
          <w:rStyle w:val="StyleUnderline"/>
          <w:highlight w:val="green"/>
        </w:rPr>
        <w:t>and</w:t>
      </w:r>
      <w:r w:rsidRPr="003366EA">
        <w:rPr>
          <w:sz w:val="14"/>
        </w:rPr>
        <w:t xml:space="preserve"> the disposal of </w:t>
      </w:r>
      <w:r w:rsidRPr="005E4A49">
        <w:rPr>
          <w:rStyle w:val="Emphasis"/>
          <w:highlight w:val="green"/>
        </w:rPr>
        <w:t>nuclear waste</w:t>
      </w:r>
      <w:r w:rsidRPr="003366EA">
        <w:rPr>
          <w:sz w:val="14"/>
        </w:rPr>
        <w:t xml:space="preserve">. </w:t>
      </w:r>
      <w:proofErr w:type="gramStart"/>
      <w:r w:rsidRPr="003366EA">
        <w:rPr>
          <w:sz w:val="14"/>
        </w:rPr>
        <w:t>So</w:t>
      </w:r>
      <w:proofErr w:type="gramEnd"/>
      <w:r w:rsidRPr="003366EA">
        <w:rPr>
          <w:sz w:val="14"/>
        </w:rPr>
        <w:t xml:space="preserve"> </w:t>
      </w:r>
      <w:r w:rsidRPr="005E4A49">
        <w:rPr>
          <w:rStyle w:val="StyleUnderline"/>
          <w:highlight w:val="green"/>
        </w:rPr>
        <w:t>Congress tasks agencies</w:t>
      </w:r>
      <w:r w:rsidRPr="003366EA">
        <w:rPr>
          <w:sz w:val="14"/>
        </w:rPr>
        <w:t xml:space="preserve"> staffed with scientists and other specialists </w:t>
      </w:r>
      <w:r w:rsidRPr="003366EA">
        <w:rPr>
          <w:rStyle w:val="StyleUnderline"/>
        </w:rPr>
        <w:t xml:space="preserve">to craft regulations that directly address those problems. </w:t>
      </w:r>
      <w:r w:rsidRPr="005E4A49">
        <w:rPr>
          <w:rStyle w:val="StyleUnderline"/>
          <w:highlight w:val="green"/>
        </w:rPr>
        <w:t>This</w:t>
      </w:r>
      <w:r w:rsidRPr="003366EA">
        <w:rPr>
          <w:rStyle w:val="StyleUnderline"/>
        </w:rPr>
        <w:t xml:space="preserve"> division</w:t>
      </w:r>
      <w:r w:rsidRPr="003366EA">
        <w:rPr>
          <w:sz w:val="14"/>
        </w:rPr>
        <w:t xml:space="preserve"> of responsibility—Congress legislates policy goals and agencies implement them effectively—</w:t>
      </w:r>
      <w:r w:rsidRPr="005E4A49">
        <w:rPr>
          <w:rStyle w:val="StyleUnderline"/>
          <w:highlight w:val="green"/>
        </w:rPr>
        <w:t>is the</w:t>
      </w:r>
      <w:r w:rsidRPr="005E4A49">
        <w:rPr>
          <w:sz w:val="14"/>
          <w:highlight w:val="green"/>
        </w:rPr>
        <w:t xml:space="preserve"> </w:t>
      </w:r>
      <w:r w:rsidRPr="005E4A49">
        <w:rPr>
          <w:rStyle w:val="Emphasis"/>
          <w:highlight w:val="green"/>
        </w:rPr>
        <w:t>foundation</w:t>
      </w:r>
      <w:r w:rsidRPr="003366EA">
        <w:rPr>
          <w:rStyle w:val="Emphasis"/>
        </w:rPr>
        <w:t xml:space="preserve"> of functional government</w:t>
      </w:r>
      <w:r w:rsidRPr="003366EA">
        <w:rPr>
          <w:sz w:val="14"/>
        </w:rPr>
        <w:t>.</w:t>
      </w:r>
    </w:p>
    <w:p w14:paraId="7BD632EF" w14:textId="77777777" w:rsidR="00933D5B" w:rsidRPr="003366EA" w:rsidRDefault="00933D5B" w:rsidP="00933D5B">
      <w:pPr>
        <w:rPr>
          <w:sz w:val="14"/>
        </w:rPr>
      </w:pPr>
      <w:r w:rsidRPr="005E4A49">
        <w:rPr>
          <w:rStyle w:val="StyleUnderline"/>
          <w:highlight w:val="green"/>
        </w:rPr>
        <w:t>Take</w:t>
      </w:r>
      <w:r w:rsidRPr="003366EA">
        <w:rPr>
          <w:sz w:val="14"/>
        </w:rPr>
        <w:t xml:space="preserve">, for example, </w:t>
      </w:r>
      <w:r w:rsidRPr="005E4A49">
        <w:rPr>
          <w:rStyle w:val="StyleUnderline"/>
          <w:highlight w:val="green"/>
        </w:rPr>
        <w:t>the</w:t>
      </w:r>
      <w:r w:rsidRPr="005E4A49">
        <w:rPr>
          <w:sz w:val="14"/>
          <w:highlight w:val="green"/>
        </w:rPr>
        <w:t xml:space="preserve"> </w:t>
      </w:r>
      <w:r w:rsidRPr="005E4A49">
        <w:rPr>
          <w:rStyle w:val="Emphasis"/>
          <w:highlight w:val="green"/>
        </w:rPr>
        <w:t>C</w:t>
      </w:r>
      <w:r w:rsidRPr="003366EA">
        <w:rPr>
          <w:sz w:val="14"/>
        </w:rPr>
        <w:t xml:space="preserve">lean </w:t>
      </w:r>
      <w:r w:rsidRPr="005E4A49">
        <w:rPr>
          <w:rStyle w:val="Emphasis"/>
          <w:highlight w:val="green"/>
        </w:rPr>
        <w:t>A</w:t>
      </w:r>
      <w:r w:rsidRPr="003366EA">
        <w:rPr>
          <w:sz w:val="14"/>
        </w:rPr>
        <w:t xml:space="preserve">ir </w:t>
      </w:r>
      <w:r w:rsidRPr="005E4A49">
        <w:rPr>
          <w:rStyle w:val="Emphasis"/>
          <w:highlight w:val="green"/>
        </w:rPr>
        <w:t>A</w:t>
      </w:r>
      <w:r w:rsidRPr="003366EA">
        <w:rPr>
          <w:sz w:val="14"/>
        </w:rPr>
        <w:t xml:space="preserve">ct. In 1963, </w:t>
      </w:r>
      <w:r w:rsidRPr="005E4A49">
        <w:rPr>
          <w:rStyle w:val="StyleUnderline"/>
          <w:highlight w:val="green"/>
        </w:rPr>
        <w:t>Congress ordered</w:t>
      </w:r>
      <w:r w:rsidRPr="003366EA">
        <w:rPr>
          <w:rStyle w:val="StyleUnderline"/>
        </w:rPr>
        <w:t xml:space="preserve"> the EPA to regulate </w:t>
      </w:r>
      <w:r w:rsidRPr="005E4A49">
        <w:rPr>
          <w:rStyle w:val="StyleUnderline"/>
          <w:highlight w:val="green"/>
        </w:rPr>
        <w:t>air</w:t>
      </w:r>
      <w:r w:rsidRPr="003366EA">
        <w:rPr>
          <w:rStyle w:val="StyleUnderline"/>
        </w:rPr>
        <w:t xml:space="preserve"> quality </w:t>
      </w:r>
      <w:r w:rsidRPr="005E4A49">
        <w:rPr>
          <w:rStyle w:val="StyleUnderline"/>
          <w:highlight w:val="green"/>
        </w:rPr>
        <w:t>standards</w:t>
      </w:r>
      <w:r w:rsidRPr="003366EA">
        <w:rPr>
          <w:sz w:val="14"/>
        </w:rPr>
        <w:t xml:space="preserve"> “at a level that is requisite to protect public health.” </w:t>
      </w:r>
      <w:r w:rsidRPr="003366EA">
        <w:rPr>
          <w:rStyle w:val="StyleUnderline"/>
        </w:rPr>
        <w:t>Based on that</w:t>
      </w:r>
      <w:r w:rsidRPr="003366EA">
        <w:rPr>
          <w:sz w:val="14"/>
        </w:rPr>
        <w:t xml:space="preserve"> authority, </w:t>
      </w:r>
      <w:r w:rsidRPr="005E4A49">
        <w:rPr>
          <w:rStyle w:val="StyleUnderline"/>
          <w:highlight w:val="green"/>
        </w:rPr>
        <w:t>the EPA</w:t>
      </w:r>
      <w:r w:rsidRPr="003366EA">
        <w:rPr>
          <w:sz w:val="14"/>
        </w:rPr>
        <w:t xml:space="preserve"> routinely </w:t>
      </w:r>
      <w:r w:rsidRPr="005E4A49">
        <w:rPr>
          <w:rStyle w:val="StyleUnderline"/>
          <w:highlight w:val="green"/>
        </w:rPr>
        <w:t>issues</w:t>
      </w:r>
      <w:r w:rsidRPr="005E4A49">
        <w:rPr>
          <w:sz w:val="14"/>
          <w:highlight w:val="green"/>
        </w:rPr>
        <w:t xml:space="preserve"> </w:t>
      </w:r>
      <w:r w:rsidRPr="005E4A49">
        <w:rPr>
          <w:rStyle w:val="Emphasis"/>
          <w:highlight w:val="green"/>
        </w:rPr>
        <w:t xml:space="preserve">lifesaving </w:t>
      </w:r>
      <w:r w:rsidRPr="005E4A49">
        <w:rPr>
          <w:rStyle w:val="StyleUnderline"/>
          <w:highlight w:val="green"/>
        </w:rPr>
        <w:t>regulations</w:t>
      </w:r>
      <w:r w:rsidRPr="003366EA">
        <w:rPr>
          <w:rStyle w:val="StyleUnderline"/>
        </w:rPr>
        <w:t xml:space="preserve"> </w:t>
      </w:r>
      <w:r w:rsidRPr="005E4A49">
        <w:rPr>
          <w:rStyle w:val="StyleUnderline"/>
          <w:highlight w:val="green"/>
        </w:rPr>
        <w:t>limiting</w:t>
      </w:r>
      <w:r w:rsidRPr="003366EA">
        <w:rPr>
          <w:rStyle w:val="StyleUnderline"/>
        </w:rPr>
        <w:t xml:space="preserve"> lead in the air, air pollutants</w:t>
      </w:r>
      <w:r w:rsidRPr="003366EA">
        <w:rPr>
          <w:sz w:val="14"/>
        </w:rPr>
        <w:t xml:space="preserve"> coming from chemical plants, </w:t>
      </w:r>
      <w:r w:rsidRPr="003366EA">
        <w:rPr>
          <w:rStyle w:val="StyleUnderline"/>
        </w:rPr>
        <w:t>and</w:t>
      </w:r>
      <w:r w:rsidRPr="003366EA">
        <w:rPr>
          <w:sz w:val="14"/>
        </w:rPr>
        <w:t xml:space="preserve">, </w:t>
      </w:r>
      <w:r w:rsidRPr="005E4A49">
        <w:rPr>
          <w:rStyle w:val="Emphasis"/>
          <w:highlight w:val="green"/>
        </w:rPr>
        <w:t>critically</w:t>
      </w:r>
      <w:r w:rsidRPr="003366EA">
        <w:rPr>
          <w:sz w:val="14"/>
        </w:rPr>
        <w:t xml:space="preserve">, </w:t>
      </w:r>
      <w:r w:rsidRPr="005E4A49">
        <w:rPr>
          <w:rStyle w:val="StyleUnderline"/>
          <w:highlight w:val="green"/>
        </w:rPr>
        <w:t>greenhouse gasses. Biden can use the CAA</w:t>
      </w:r>
      <w:r w:rsidRPr="005E4A49">
        <w:rPr>
          <w:sz w:val="14"/>
          <w:highlight w:val="green"/>
        </w:rPr>
        <w:t xml:space="preserve"> </w:t>
      </w:r>
      <w:r w:rsidRPr="005E4A49">
        <w:rPr>
          <w:rStyle w:val="Emphasis"/>
          <w:highlight w:val="green"/>
        </w:rPr>
        <w:t>to start tackling</w:t>
      </w:r>
      <w:r w:rsidRPr="003366EA">
        <w:rPr>
          <w:rStyle w:val="Emphasis"/>
        </w:rPr>
        <w:t xml:space="preserve"> the </w:t>
      </w:r>
      <w:r w:rsidRPr="005E4A49">
        <w:rPr>
          <w:rStyle w:val="Emphasis"/>
          <w:highlight w:val="green"/>
        </w:rPr>
        <w:t>climate</w:t>
      </w:r>
      <w:r w:rsidRPr="003366EA">
        <w:rPr>
          <w:rStyle w:val="Emphasis"/>
        </w:rPr>
        <w:t xml:space="preserve"> crisis on </w:t>
      </w:r>
      <w:r w:rsidRPr="005E4A49">
        <w:rPr>
          <w:rStyle w:val="Emphasis"/>
          <w:highlight w:val="green"/>
        </w:rPr>
        <w:t>Day One</w:t>
      </w:r>
      <w:r w:rsidRPr="003366EA">
        <w:rPr>
          <w:rStyle w:val="Emphasis"/>
        </w:rPr>
        <w:t>.</w:t>
      </w:r>
      <w:r w:rsidRPr="003366EA">
        <w:rPr>
          <w:sz w:val="14"/>
        </w:rPr>
        <w:t xml:space="preserve"> The </w:t>
      </w:r>
      <w:r w:rsidRPr="005E4A49">
        <w:rPr>
          <w:rStyle w:val="StyleUnderline"/>
          <w:highlight w:val="green"/>
        </w:rPr>
        <w:t>dormant</w:t>
      </w:r>
      <w:r w:rsidRPr="003366EA">
        <w:rPr>
          <w:rStyle w:val="StyleUnderline"/>
        </w:rPr>
        <w:t xml:space="preserve"> </w:t>
      </w:r>
      <w:r w:rsidRPr="005E4A49">
        <w:rPr>
          <w:rStyle w:val="StyleUnderline"/>
          <w:highlight w:val="green"/>
        </w:rPr>
        <w:t>nondelegation</w:t>
      </w:r>
      <w:r w:rsidRPr="003366EA">
        <w:rPr>
          <w:sz w:val="14"/>
        </w:rPr>
        <w:t xml:space="preserve"> doctrine </w:t>
      </w:r>
      <w:r w:rsidRPr="005E4A49">
        <w:rPr>
          <w:rStyle w:val="StyleUnderline"/>
          <w:highlight w:val="green"/>
        </w:rPr>
        <w:t xml:space="preserve">is the </w:t>
      </w:r>
      <w:r w:rsidRPr="005E4A49">
        <w:rPr>
          <w:rStyle w:val="Emphasis"/>
          <w:highlight w:val="green"/>
        </w:rPr>
        <w:t>foundation</w:t>
      </w:r>
      <w:r w:rsidRPr="005E4A49">
        <w:rPr>
          <w:sz w:val="14"/>
          <w:highlight w:val="green"/>
        </w:rPr>
        <w:t xml:space="preserve"> </w:t>
      </w:r>
      <w:r w:rsidRPr="005E4A49">
        <w:rPr>
          <w:rStyle w:val="StyleUnderline"/>
          <w:highlight w:val="green"/>
        </w:rPr>
        <w:t>of</w:t>
      </w:r>
      <w:r w:rsidRPr="005E4A49">
        <w:rPr>
          <w:sz w:val="14"/>
          <w:highlight w:val="green"/>
        </w:rPr>
        <w:t xml:space="preserve"> </w:t>
      </w:r>
      <w:r w:rsidRPr="005E4A49">
        <w:rPr>
          <w:rStyle w:val="Emphasis"/>
          <w:highlight w:val="green"/>
        </w:rPr>
        <w:t>thousands of regulations</w:t>
      </w:r>
      <w:r w:rsidRPr="003366EA">
        <w:rPr>
          <w:sz w:val="14"/>
        </w:rPr>
        <w:t xml:space="preserve"> </w:t>
      </w:r>
      <w:r w:rsidRPr="003366EA">
        <w:rPr>
          <w:rStyle w:val="StyleUnderline"/>
        </w:rPr>
        <w:t>across</w:t>
      </w:r>
      <w:r w:rsidRPr="003366EA">
        <w:rPr>
          <w:sz w:val="14"/>
        </w:rPr>
        <w:t xml:space="preserve"> </w:t>
      </w:r>
      <w:r w:rsidRPr="003366EA">
        <w:rPr>
          <w:rStyle w:val="Emphasis"/>
        </w:rPr>
        <w:t>dozens of agencies</w:t>
      </w:r>
      <w:r w:rsidRPr="003366EA">
        <w:rPr>
          <w:sz w:val="14"/>
        </w:rPr>
        <w:t>, allowing agencies to make technical decisions about, say, hospital reimbursement rates to administer Medicare or wage and hour rules that protect workers from exploitation.</w:t>
      </w:r>
    </w:p>
    <w:p w14:paraId="636CF75A" w14:textId="77777777" w:rsidR="00933D5B" w:rsidRPr="003366EA" w:rsidRDefault="00933D5B" w:rsidP="00933D5B">
      <w:pPr>
        <w:rPr>
          <w:sz w:val="14"/>
        </w:rPr>
      </w:pPr>
      <w:r w:rsidRPr="003366EA">
        <w:rPr>
          <w:sz w:val="14"/>
        </w:rPr>
        <w:t xml:space="preserve">But last year, </w:t>
      </w:r>
      <w:r w:rsidRPr="003366EA">
        <w:rPr>
          <w:rStyle w:val="StyleUnderline"/>
        </w:rPr>
        <w:t>in</w:t>
      </w:r>
      <w:r w:rsidRPr="003366EA">
        <w:rPr>
          <w:sz w:val="14"/>
        </w:rPr>
        <w:t xml:space="preserve"> a case called </w:t>
      </w:r>
      <w:r w:rsidRPr="003366EA">
        <w:rPr>
          <w:rStyle w:val="StyleUnderline"/>
        </w:rPr>
        <w:t>Gundy</w:t>
      </w:r>
      <w:r w:rsidRPr="003366EA">
        <w:rPr>
          <w:sz w:val="14"/>
        </w:rPr>
        <w:t xml:space="preserve"> v. United States, four </w:t>
      </w:r>
      <w:r w:rsidRPr="003366EA">
        <w:rPr>
          <w:rStyle w:val="StyleUnderline"/>
        </w:rPr>
        <w:t>conservative justices announced</w:t>
      </w:r>
      <w:r w:rsidRPr="003366EA">
        <w:rPr>
          <w:sz w:val="14"/>
        </w:rPr>
        <w:t xml:space="preserve"> that </w:t>
      </w:r>
      <w:r w:rsidRPr="003366EA">
        <w:rPr>
          <w:rStyle w:val="StyleUnderline"/>
        </w:rPr>
        <w:t>they want</w:t>
      </w:r>
      <w:r w:rsidRPr="003366EA">
        <w:rPr>
          <w:sz w:val="14"/>
        </w:rPr>
        <w:t xml:space="preserve">ed </w:t>
      </w:r>
      <w:r w:rsidRPr="003366EA">
        <w:rPr>
          <w:rStyle w:val="StyleUnderline"/>
        </w:rPr>
        <w:t>to bring</w:t>
      </w:r>
      <w:r w:rsidRPr="003366EA">
        <w:rPr>
          <w:sz w:val="14"/>
        </w:rPr>
        <w:t xml:space="preserve"> the </w:t>
      </w:r>
      <w:r w:rsidRPr="003366EA">
        <w:rPr>
          <w:rStyle w:val="StyleUnderline"/>
        </w:rPr>
        <w:t>nondelegation</w:t>
      </w:r>
      <w:r w:rsidRPr="003366EA">
        <w:rPr>
          <w:sz w:val="14"/>
        </w:rPr>
        <w:t xml:space="preserve"> doctrine </w:t>
      </w:r>
      <w:r w:rsidRPr="003366EA">
        <w:rPr>
          <w:rStyle w:val="StyleUnderline"/>
        </w:rPr>
        <w:t>back</w:t>
      </w:r>
      <w:r w:rsidRPr="003366EA">
        <w:rPr>
          <w:sz w:val="14"/>
        </w:rPr>
        <w:t xml:space="preserve"> to life. Gundy arose out of a national sex offender registry law that explicitly applied to everyone convicted after the law took effect but delegated authority to the Department of Justice to determine when and how it applied to people convicted before the law took effect. Herman Gundy, who was convicted before the registry law took effect, argued that the law violated the nondelegation doctrine. The court upheld the law. But in a dissent joined by Chief Justice John Roberts and Justice Clarence Thomas, Justice Neil Gorsuch wrote that the court should revive the dormant nondelegation doctrine.* Gorsuch’s dissent argued that Congress may only delegate policymaking power to agencies under three narrow circumstances: to “fill up the details” of a legislative scheme; for executive fact-finding to determine the application of a rule; and to assign </w:t>
      </w:r>
      <w:proofErr w:type="spellStart"/>
      <w:r w:rsidRPr="003366EA">
        <w:rPr>
          <w:sz w:val="14"/>
        </w:rPr>
        <w:t>nonlegislative</w:t>
      </w:r>
      <w:proofErr w:type="spellEnd"/>
      <w:r w:rsidRPr="003366EA">
        <w:rPr>
          <w:sz w:val="14"/>
        </w:rPr>
        <w:t xml:space="preserve"> responsibilities to the executive and judicial branches. Justice Samuel Alito wrote separately to say he’d like to “reconsider” the nondelegation doctrine—just not in a case about sex offenders’ rights.</w:t>
      </w:r>
    </w:p>
    <w:p w14:paraId="665A33B3" w14:textId="77777777" w:rsidR="00933D5B" w:rsidRPr="003366EA" w:rsidRDefault="00933D5B" w:rsidP="00933D5B">
      <w:pPr>
        <w:rPr>
          <w:rStyle w:val="StyleUnderline"/>
        </w:rPr>
      </w:pPr>
      <w:r w:rsidRPr="003366EA">
        <w:rPr>
          <w:sz w:val="14"/>
        </w:rPr>
        <w:t xml:space="preserve">Justice Brett </w:t>
      </w:r>
      <w:r w:rsidRPr="005E4A49">
        <w:rPr>
          <w:rStyle w:val="StyleUnderline"/>
          <w:highlight w:val="green"/>
        </w:rPr>
        <w:t>Kavanaugh</w:t>
      </w:r>
      <w:r w:rsidRPr="003366EA">
        <w:rPr>
          <w:sz w:val="14"/>
        </w:rPr>
        <w:t xml:space="preserve"> wasn’t on the court in time to hear Gundy. But last fall, in a separate opinion, he </w:t>
      </w:r>
      <w:r w:rsidRPr="005E4A49">
        <w:rPr>
          <w:rStyle w:val="StyleUnderline"/>
          <w:highlight w:val="green"/>
        </w:rPr>
        <w:t>signaled his support</w:t>
      </w:r>
      <w:r w:rsidRPr="003366EA">
        <w:rPr>
          <w:sz w:val="14"/>
        </w:rPr>
        <w:t xml:space="preserve"> for Gorsuch’s new, revived nondelegation doctrine. </w:t>
      </w:r>
      <w:r w:rsidRPr="003366EA">
        <w:rPr>
          <w:rStyle w:val="StyleUnderline"/>
        </w:rPr>
        <w:t xml:space="preserve">That makes five </w:t>
      </w:r>
      <w:r w:rsidRPr="005E4A49">
        <w:rPr>
          <w:rStyle w:val="StyleUnderline"/>
          <w:highlight w:val="green"/>
        </w:rPr>
        <w:t>votes</w:t>
      </w:r>
      <w:r w:rsidRPr="003366EA">
        <w:rPr>
          <w:rStyle w:val="StyleUnderline"/>
        </w:rPr>
        <w:t xml:space="preserve"> for</w:t>
      </w:r>
      <w:r w:rsidRPr="003366EA">
        <w:rPr>
          <w:sz w:val="14"/>
        </w:rPr>
        <w:t xml:space="preserve"> resurrecting the nondelegation doctrine and </w:t>
      </w:r>
      <w:r w:rsidRPr="005E4A49">
        <w:rPr>
          <w:rStyle w:val="Emphasis"/>
          <w:highlight w:val="green"/>
        </w:rPr>
        <w:t>taking a hatchet to landmark</w:t>
      </w:r>
      <w:r w:rsidRPr="003366EA">
        <w:rPr>
          <w:rStyle w:val="Emphasis"/>
        </w:rPr>
        <w:t xml:space="preserve"> labor, environmental, and consumer protection </w:t>
      </w:r>
      <w:r w:rsidRPr="005E4A49">
        <w:rPr>
          <w:rStyle w:val="Emphasis"/>
          <w:highlight w:val="green"/>
        </w:rPr>
        <w:t>law</w:t>
      </w:r>
      <w:r w:rsidRPr="003366EA">
        <w:rPr>
          <w:sz w:val="14"/>
        </w:rPr>
        <w:t>—</w:t>
      </w:r>
      <w:r w:rsidRPr="003366EA">
        <w:rPr>
          <w:rStyle w:val="StyleUnderline"/>
        </w:rPr>
        <w:t>even without</w:t>
      </w:r>
      <w:r w:rsidRPr="003366EA">
        <w:rPr>
          <w:sz w:val="14"/>
        </w:rPr>
        <w:t xml:space="preserve"> Justice </w:t>
      </w:r>
      <w:r w:rsidRPr="003366EA">
        <w:rPr>
          <w:rStyle w:val="StyleUnderline"/>
        </w:rPr>
        <w:t>Amy</w:t>
      </w:r>
      <w:r w:rsidRPr="003366EA">
        <w:rPr>
          <w:sz w:val="14"/>
        </w:rPr>
        <w:t xml:space="preserve"> Coney Barrett, </w:t>
      </w:r>
      <w:r w:rsidRPr="003366EA">
        <w:rPr>
          <w:rStyle w:val="StyleUnderline"/>
        </w:rPr>
        <w:t>who, administrative law experts warn, shares the conservative justices’ hostility to the administrative state.</w:t>
      </w:r>
    </w:p>
    <w:p w14:paraId="2D7E4B78" w14:textId="77777777" w:rsidR="00933D5B" w:rsidRPr="003366EA" w:rsidRDefault="00933D5B" w:rsidP="00933D5B">
      <w:pPr>
        <w:rPr>
          <w:rStyle w:val="StyleUnderline"/>
        </w:rPr>
      </w:pPr>
      <w:r w:rsidRPr="003366EA">
        <w:rPr>
          <w:rStyle w:val="StyleUnderline"/>
        </w:rPr>
        <w:t>As</w:t>
      </w:r>
      <w:r w:rsidRPr="003366EA">
        <w:rPr>
          <w:sz w:val="14"/>
        </w:rPr>
        <w:t xml:space="preserve"> Justice Elena </w:t>
      </w:r>
      <w:r w:rsidRPr="003366EA">
        <w:rPr>
          <w:rStyle w:val="StyleUnderline"/>
        </w:rPr>
        <w:t>Kagan pointed out</w:t>
      </w:r>
      <w:r w:rsidRPr="003366EA">
        <w:rPr>
          <w:sz w:val="14"/>
        </w:rPr>
        <w:t xml:space="preserve"> in Gundy </w:t>
      </w:r>
      <w:r w:rsidRPr="003366EA">
        <w:rPr>
          <w:rStyle w:val="StyleUnderline"/>
        </w:rPr>
        <w:t>if</w:t>
      </w:r>
      <w:r w:rsidRPr="003366EA">
        <w:rPr>
          <w:sz w:val="14"/>
        </w:rPr>
        <w:t xml:space="preserve"> the conservative </w:t>
      </w:r>
      <w:r w:rsidRPr="003366EA">
        <w:rPr>
          <w:rStyle w:val="StyleUnderline"/>
        </w:rPr>
        <w:t>justices bring back</w:t>
      </w:r>
      <w:r w:rsidRPr="003366EA">
        <w:rPr>
          <w:sz w:val="14"/>
        </w:rPr>
        <w:t xml:space="preserve"> the </w:t>
      </w:r>
      <w:r w:rsidRPr="003366EA">
        <w:rPr>
          <w:rStyle w:val="StyleUnderline"/>
        </w:rPr>
        <w:t>nondelegation</w:t>
      </w:r>
      <w:r w:rsidRPr="003366EA">
        <w:rPr>
          <w:sz w:val="14"/>
        </w:rPr>
        <w:t xml:space="preserve"> doctrine, </w:t>
      </w:r>
      <w:r w:rsidRPr="003366EA">
        <w:rPr>
          <w:rStyle w:val="Emphasis"/>
        </w:rPr>
        <w:t>“most of Government</w:t>
      </w:r>
      <w:r w:rsidRPr="003366EA">
        <w:rPr>
          <w:sz w:val="14"/>
        </w:rPr>
        <w:t xml:space="preserve"> </w:t>
      </w:r>
      <w:r w:rsidRPr="003366EA">
        <w:rPr>
          <w:rStyle w:val="StyleUnderline"/>
        </w:rPr>
        <w:t>is</w:t>
      </w:r>
      <w:r w:rsidRPr="003366EA">
        <w:rPr>
          <w:sz w:val="14"/>
        </w:rPr>
        <w:t xml:space="preserve"> </w:t>
      </w:r>
      <w:r w:rsidRPr="003366EA">
        <w:rPr>
          <w:rStyle w:val="Emphasis"/>
        </w:rPr>
        <w:t>unconstitutional</w:t>
      </w:r>
      <w:r w:rsidRPr="003366EA">
        <w:rPr>
          <w:sz w:val="14"/>
        </w:rPr>
        <w:t>.” Exactly how much government would be unconstitutional, though, isn’t clear. What does Gorsuch mean when he writes that Congress may give agencies the power to “fill up the details” of a legislative scheme? What does Kavanaugh’s test—that Congress may not delegate “major policy questions” to agencies—</w:t>
      </w:r>
      <w:proofErr w:type="gramStart"/>
      <w:r w:rsidRPr="003366EA">
        <w:rPr>
          <w:sz w:val="14"/>
        </w:rPr>
        <w:t>actually forbid</w:t>
      </w:r>
      <w:proofErr w:type="gramEnd"/>
      <w:r w:rsidRPr="003366EA">
        <w:rPr>
          <w:sz w:val="14"/>
        </w:rPr>
        <w:t xml:space="preserve"> in practice? </w:t>
      </w:r>
      <w:r w:rsidRPr="005E4A49">
        <w:rPr>
          <w:rStyle w:val="StyleUnderline"/>
          <w:highlight w:val="green"/>
        </w:rPr>
        <w:t>Would Biden’s EPA</w:t>
      </w:r>
      <w:r w:rsidRPr="003366EA">
        <w:rPr>
          <w:sz w:val="14"/>
        </w:rPr>
        <w:t xml:space="preserve"> be permitted to </w:t>
      </w:r>
      <w:r w:rsidRPr="005E4A49">
        <w:rPr>
          <w:rStyle w:val="StyleUnderline"/>
          <w:highlight w:val="green"/>
        </w:rPr>
        <w:t>issue regulations about greenhouse gasses</w:t>
      </w:r>
      <w:r w:rsidRPr="003366EA">
        <w:rPr>
          <w:rStyle w:val="StyleUnderline"/>
        </w:rPr>
        <w:t xml:space="preserve"> or</w:t>
      </w:r>
      <w:r w:rsidRPr="003366EA">
        <w:rPr>
          <w:sz w:val="14"/>
        </w:rPr>
        <w:t xml:space="preserve"> new, </w:t>
      </w:r>
      <w:r w:rsidRPr="003366EA">
        <w:rPr>
          <w:rStyle w:val="Emphasis"/>
        </w:rPr>
        <w:t>dangerous</w:t>
      </w:r>
      <w:r w:rsidRPr="003366EA">
        <w:rPr>
          <w:sz w:val="14"/>
        </w:rPr>
        <w:t xml:space="preserve"> </w:t>
      </w:r>
      <w:r w:rsidRPr="003366EA">
        <w:rPr>
          <w:rStyle w:val="StyleUnderline"/>
        </w:rPr>
        <w:t>chemicals leaking</w:t>
      </w:r>
      <w:r w:rsidRPr="003366EA">
        <w:rPr>
          <w:sz w:val="14"/>
        </w:rPr>
        <w:t xml:space="preserve"> into our public waters</w:t>
      </w:r>
      <w:r w:rsidRPr="003366EA">
        <w:rPr>
          <w:rStyle w:val="StyleUnderline"/>
        </w:rPr>
        <w:t>?</w:t>
      </w:r>
      <w:r w:rsidRPr="003366EA">
        <w:rPr>
          <w:sz w:val="14"/>
        </w:rPr>
        <w:t xml:space="preserve"> </w:t>
      </w:r>
      <w:r w:rsidRPr="005E4A49">
        <w:rPr>
          <w:rStyle w:val="StyleUnderline"/>
          <w:highlight w:val="green"/>
        </w:rPr>
        <w:t>Congress relies on OSHA</w:t>
      </w:r>
      <w:r w:rsidRPr="003366EA">
        <w:rPr>
          <w:rStyle w:val="StyleUnderline"/>
        </w:rPr>
        <w:t xml:space="preserve"> experts to set workplace safety standards</w:t>
      </w:r>
      <w:r w:rsidRPr="003366EA">
        <w:rPr>
          <w:sz w:val="14"/>
        </w:rPr>
        <w:t xml:space="preserve"> that are “reasonably necessary or appropriate to provide safe or healthful employment.” </w:t>
      </w:r>
      <w:r w:rsidRPr="003366EA">
        <w:rPr>
          <w:rStyle w:val="StyleUnderline"/>
        </w:rPr>
        <w:t xml:space="preserve">Does that “delegate” too much power to OSHA to act fast </w:t>
      </w:r>
      <w:r w:rsidRPr="005E4A49">
        <w:rPr>
          <w:rStyle w:val="StyleUnderline"/>
          <w:highlight w:val="green"/>
        </w:rPr>
        <w:t>to issue</w:t>
      </w:r>
      <w:r w:rsidRPr="005E4A49">
        <w:rPr>
          <w:sz w:val="14"/>
          <w:highlight w:val="green"/>
        </w:rPr>
        <w:t xml:space="preserve"> </w:t>
      </w:r>
      <w:r w:rsidRPr="005E4A49">
        <w:rPr>
          <w:rStyle w:val="Emphasis"/>
          <w:highlight w:val="green"/>
        </w:rPr>
        <w:t>COVID</w:t>
      </w:r>
      <w:r w:rsidRPr="003366EA">
        <w:rPr>
          <w:rStyle w:val="Emphasis"/>
        </w:rPr>
        <w:t xml:space="preserve">-19 safety </w:t>
      </w:r>
      <w:r w:rsidRPr="005E4A49">
        <w:rPr>
          <w:rStyle w:val="Emphasis"/>
          <w:highlight w:val="green"/>
        </w:rPr>
        <w:t>standards</w:t>
      </w:r>
      <w:r w:rsidRPr="003366EA">
        <w:rPr>
          <w:sz w:val="14"/>
        </w:rPr>
        <w:t xml:space="preserve"> for transportation, grocery stores, and meatpacking workers, as Joe Biden has promised to do</w:t>
      </w:r>
      <w:r w:rsidRPr="003366EA">
        <w:rPr>
          <w:rStyle w:val="StyleUnderline"/>
        </w:rPr>
        <w:t>?</w:t>
      </w:r>
      <w:r w:rsidRPr="003366EA">
        <w:rPr>
          <w:sz w:val="14"/>
        </w:rPr>
        <w:t xml:space="preserve"> What about the EEOC’s power to interpret anti-discrimination to address workplace dress codes that discriminate against Black women’s natural hair? </w:t>
      </w:r>
      <w:r w:rsidRPr="005E4A49">
        <w:rPr>
          <w:rStyle w:val="StyleUnderline"/>
          <w:highlight w:val="green"/>
        </w:rPr>
        <w:t>What about</w:t>
      </w:r>
      <w:r w:rsidRPr="003366EA">
        <w:rPr>
          <w:rStyle w:val="StyleUnderline"/>
        </w:rPr>
        <w:t xml:space="preserve"> the </w:t>
      </w:r>
      <w:r w:rsidRPr="005E4A49">
        <w:rPr>
          <w:rStyle w:val="StyleUnderline"/>
          <w:highlight w:val="green"/>
        </w:rPr>
        <w:t>FDA</w:t>
      </w:r>
      <w:r w:rsidRPr="003366EA">
        <w:rPr>
          <w:rStyle w:val="StyleUnderline"/>
        </w:rPr>
        <w:t xml:space="preserve">’s </w:t>
      </w:r>
      <w:r w:rsidRPr="005E4A49">
        <w:rPr>
          <w:rStyle w:val="StyleUnderline"/>
          <w:highlight w:val="green"/>
        </w:rPr>
        <w:t>authority</w:t>
      </w:r>
      <w:r w:rsidRPr="003366EA">
        <w:rPr>
          <w:rStyle w:val="StyleUnderline"/>
        </w:rPr>
        <w:t xml:space="preserve"> under the Family Smoking Prevention and Tobacco Control Act </w:t>
      </w:r>
      <w:r w:rsidRPr="005E4A49">
        <w:rPr>
          <w:rStyle w:val="StyleUnderline"/>
          <w:highlight w:val="green"/>
        </w:rPr>
        <w:t>to subject “any” tobacco products to</w:t>
      </w:r>
      <w:r w:rsidRPr="003366EA">
        <w:rPr>
          <w:rStyle w:val="StyleUnderline"/>
        </w:rPr>
        <w:t xml:space="preserve"> federal </w:t>
      </w:r>
      <w:r w:rsidRPr="005E4A49">
        <w:rPr>
          <w:rStyle w:val="StyleUnderline"/>
          <w:highlight w:val="green"/>
        </w:rPr>
        <w:t>regulations</w:t>
      </w:r>
      <w:r w:rsidRPr="003366EA">
        <w:rPr>
          <w:rStyle w:val="StyleUnderline"/>
        </w:rPr>
        <w:t>—is “tobacco products” narrow enough</w:t>
      </w:r>
      <w:r w:rsidRPr="003366EA">
        <w:rPr>
          <w:sz w:val="14"/>
        </w:rPr>
        <w:t xml:space="preserve"> under Gorsuch and Kavanaugh’s tests</w:t>
      </w:r>
      <w:r w:rsidRPr="003366EA">
        <w:rPr>
          <w:rStyle w:val="StyleUnderline"/>
        </w:rPr>
        <w:t>?</w:t>
      </w:r>
      <w:r w:rsidRPr="003366EA">
        <w:rPr>
          <w:sz w:val="14"/>
        </w:rPr>
        <w:t xml:space="preserve"> </w:t>
      </w:r>
      <w:r w:rsidRPr="003366EA">
        <w:rPr>
          <w:rStyle w:val="StyleUnderline"/>
        </w:rPr>
        <w:t>Or would an FDA decision to regulate Juul just like cigarettes be a “major policy question” outside agencies’ powers?</w:t>
      </w:r>
    </w:p>
    <w:p w14:paraId="61221495" w14:textId="77777777" w:rsidR="00933D5B" w:rsidRPr="003366EA" w:rsidRDefault="00933D5B" w:rsidP="00933D5B">
      <w:pPr>
        <w:rPr>
          <w:sz w:val="14"/>
        </w:rPr>
      </w:pPr>
      <w:r w:rsidRPr="003366EA">
        <w:rPr>
          <w:sz w:val="14"/>
        </w:rPr>
        <w:t xml:space="preserve">The </w:t>
      </w:r>
      <w:r w:rsidRPr="005E4A49">
        <w:rPr>
          <w:rStyle w:val="Emphasis"/>
          <w:highlight w:val="green"/>
        </w:rPr>
        <w:t>uncertainty</w:t>
      </w:r>
      <w:r w:rsidRPr="003366EA">
        <w:rPr>
          <w:rStyle w:val="Emphasis"/>
        </w:rPr>
        <w:t xml:space="preserve"> alone</w:t>
      </w:r>
      <w:r w:rsidRPr="003366EA">
        <w:rPr>
          <w:sz w:val="14"/>
        </w:rPr>
        <w:t xml:space="preserve"> </w:t>
      </w:r>
      <w:r w:rsidRPr="005E4A49">
        <w:rPr>
          <w:rStyle w:val="StyleUnderline"/>
          <w:highlight w:val="green"/>
        </w:rPr>
        <w:t>could give special interests</w:t>
      </w:r>
      <w:r w:rsidRPr="003366EA">
        <w:rPr>
          <w:sz w:val="14"/>
        </w:rPr>
        <w:t xml:space="preserve"> like fossil fuel companies and Juul </w:t>
      </w:r>
      <w:r w:rsidRPr="005E4A49">
        <w:rPr>
          <w:rStyle w:val="StyleUnderline"/>
          <w:highlight w:val="green"/>
        </w:rPr>
        <w:t>grounds to sue</w:t>
      </w:r>
      <w:r w:rsidRPr="003366EA">
        <w:rPr>
          <w:rStyle w:val="StyleUnderline"/>
        </w:rPr>
        <w:t xml:space="preserve"> to stop, or at least hold up,</w:t>
      </w:r>
      <w:r w:rsidRPr="003366EA">
        <w:rPr>
          <w:sz w:val="14"/>
        </w:rPr>
        <w:t xml:space="preserve"> </w:t>
      </w:r>
      <w:r w:rsidRPr="005E4A49">
        <w:rPr>
          <w:rStyle w:val="Emphasis"/>
          <w:highlight w:val="green"/>
        </w:rPr>
        <w:t>lifesaving regulations</w:t>
      </w:r>
      <w:r w:rsidRPr="003366EA">
        <w:rPr>
          <w:sz w:val="14"/>
        </w:rPr>
        <w:t xml:space="preserve"> </w:t>
      </w:r>
      <w:r w:rsidRPr="003366EA">
        <w:rPr>
          <w:rStyle w:val="StyleUnderline"/>
        </w:rPr>
        <w:t>issued by</w:t>
      </w:r>
      <w:r w:rsidRPr="003366EA">
        <w:rPr>
          <w:sz w:val="14"/>
        </w:rPr>
        <w:t xml:space="preserve"> the </w:t>
      </w:r>
      <w:r w:rsidRPr="003366EA">
        <w:rPr>
          <w:rStyle w:val="StyleUnderline"/>
        </w:rPr>
        <w:t>Biden</w:t>
      </w:r>
      <w:r w:rsidRPr="003366EA">
        <w:rPr>
          <w:sz w:val="14"/>
        </w:rPr>
        <w:t xml:space="preserve"> administration. </w:t>
      </w:r>
      <w:r w:rsidRPr="003366EA">
        <w:rPr>
          <w:rStyle w:val="StyleUnderline"/>
        </w:rPr>
        <w:t>They’re already trying</w:t>
      </w:r>
      <w:r w:rsidRPr="003366EA">
        <w:rPr>
          <w:sz w:val="14"/>
        </w:rPr>
        <w:t>—just last year, e-cigarette company “Big Time Vapes” argued that the FDA’s power to regulate “any” tobacco product violated the nondelegation doctrine. The U.S. Court of Appeals for the 5th Circuit rejected that challenge. But in its opinion, the 5th Circuit hinted that similar challenges could soon be successful, as the Supreme Court “might well decide—perhaps soon—to reexamine or revive the nondelegation doctrine.” And if that happens, all bets are off.</w:t>
      </w:r>
    </w:p>
    <w:p w14:paraId="737C77BC" w14:textId="77777777" w:rsidR="00933D5B" w:rsidRPr="003366EA" w:rsidRDefault="00933D5B" w:rsidP="00933D5B">
      <w:pPr>
        <w:rPr>
          <w:sz w:val="14"/>
        </w:rPr>
      </w:pPr>
      <w:r w:rsidRPr="005E4A49">
        <w:rPr>
          <w:rStyle w:val="StyleUnderline"/>
          <w:highlight w:val="green"/>
        </w:rPr>
        <w:t>Such</w:t>
      </w:r>
      <w:r w:rsidRPr="003366EA">
        <w:rPr>
          <w:sz w:val="14"/>
        </w:rPr>
        <w:t xml:space="preserve"> a decision </w:t>
      </w:r>
      <w:r w:rsidRPr="003366EA">
        <w:rPr>
          <w:rStyle w:val="Emphasis"/>
        </w:rPr>
        <w:t>would not only threaten existing regulations</w:t>
      </w:r>
      <w:r w:rsidRPr="003366EA">
        <w:rPr>
          <w:sz w:val="14"/>
        </w:rPr>
        <w:t xml:space="preserve">. </w:t>
      </w:r>
      <w:r w:rsidRPr="003366EA">
        <w:rPr>
          <w:rStyle w:val="StyleUnderline"/>
        </w:rPr>
        <w:t xml:space="preserve">It </w:t>
      </w:r>
      <w:r w:rsidRPr="005E4A49">
        <w:rPr>
          <w:rStyle w:val="StyleUnderline"/>
          <w:highlight w:val="green"/>
        </w:rPr>
        <w:t xml:space="preserve">endangers </w:t>
      </w:r>
      <w:r w:rsidRPr="005E4A49">
        <w:rPr>
          <w:rStyle w:val="Emphasis"/>
          <w:highlight w:val="green"/>
        </w:rPr>
        <w:t>every piece of</w:t>
      </w:r>
      <w:r w:rsidRPr="003366EA">
        <w:rPr>
          <w:rStyle w:val="Emphasis"/>
        </w:rPr>
        <w:t xml:space="preserve"> future progressive </w:t>
      </w:r>
      <w:r w:rsidRPr="005E4A49">
        <w:rPr>
          <w:rStyle w:val="Emphasis"/>
          <w:highlight w:val="green"/>
        </w:rPr>
        <w:t>legislation</w:t>
      </w:r>
      <w:r w:rsidRPr="003366EA">
        <w:rPr>
          <w:rStyle w:val="Emphasis"/>
        </w:rPr>
        <w:t>,</w:t>
      </w:r>
      <w:r w:rsidRPr="003366EA">
        <w:rPr>
          <w:sz w:val="14"/>
        </w:rPr>
        <w:t xml:space="preserve"> too. Big, transformative legislative packages, like </w:t>
      </w:r>
      <w:r w:rsidRPr="005E4A49">
        <w:rPr>
          <w:rStyle w:val="Emphasis"/>
          <w:highlight w:val="green"/>
        </w:rPr>
        <w:t>a Green New Deal</w:t>
      </w:r>
      <w:r w:rsidRPr="005E4A49">
        <w:rPr>
          <w:sz w:val="14"/>
          <w:highlight w:val="green"/>
        </w:rPr>
        <w:t xml:space="preserve"> </w:t>
      </w:r>
      <w:r w:rsidRPr="005E4A49">
        <w:rPr>
          <w:rStyle w:val="StyleUnderline"/>
          <w:highlight w:val="green"/>
        </w:rPr>
        <w:t>or</w:t>
      </w:r>
      <w:r w:rsidRPr="005E4A49">
        <w:rPr>
          <w:sz w:val="14"/>
          <w:highlight w:val="green"/>
        </w:rPr>
        <w:t xml:space="preserve"> </w:t>
      </w:r>
      <w:r w:rsidRPr="005E4A49">
        <w:rPr>
          <w:rStyle w:val="Emphasis"/>
          <w:highlight w:val="green"/>
        </w:rPr>
        <w:t>“Medicare for All,”</w:t>
      </w:r>
      <w:r w:rsidRPr="005E4A49">
        <w:rPr>
          <w:sz w:val="14"/>
          <w:highlight w:val="green"/>
        </w:rPr>
        <w:t xml:space="preserve"> </w:t>
      </w:r>
      <w:r w:rsidRPr="005E4A49">
        <w:rPr>
          <w:rStyle w:val="StyleUnderline"/>
          <w:highlight w:val="green"/>
        </w:rPr>
        <w:t>would require</w:t>
      </w:r>
      <w:r w:rsidRPr="003366EA">
        <w:rPr>
          <w:rStyle w:val="StyleUnderline"/>
        </w:rPr>
        <w:t xml:space="preserve"> a million and one </w:t>
      </w:r>
      <w:r w:rsidRPr="005E4A49">
        <w:rPr>
          <w:rStyle w:val="StyleUnderline"/>
          <w:highlight w:val="green"/>
        </w:rPr>
        <w:t>technical decisions</w:t>
      </w:r>
      <w:r w:rsidRPr="003366EA">
        <w:rPr>
          <w:sz w:val="14"/>
        </w:rPr>
        <w:t xml:space="preserve"> that </w:t>
      </w:r>
      <w:r w:rsidRPr="003366EA">
        <w:rPr>
          <w:rStyle w:val="StyleUnderline"/>
        </w:rPr>
        <w:t>Congress is poorly positioned to make</w:t>
      </w:r>
      <w:r w:rsidRPr="003366EA">
        <w:rPr>
          <w:sz w:val="14"/>
        </w:rPr>
        <w:t xml:space="preserve">. </w:t>
      </w:r>
      <w:r w:rsidRPr="005E4A49">
        <w:rPr>
          <w:rStyle w:val="StyleUnderline"/>
          <w:highlight w:val="green"/>
        </w:rPr>
        <w:t>Biden and Congress</w:t>
      </w:r>
      <w:r w:rsidRPr="005E4A49">
        <w:rPr>
          <w:sz w:val="14"/>
          <w:highlight w:val="green"/>
        </w:rPr>
        <w:t xml:space="preserve"> </w:t>
      </w:r>
      <w:r w:rsidRPr="005E4A49">
        <w:rPr>
          <w:rStyle w:val="Emphasis"/>
          <w:highlight w:val="green"/>
        </w:rPr>
        <w:t>can pass legislation phasing</w:t>
      </w:r>
      <w:r w:rsidRPr="003366EA">
        <w:rPr>
          <w:rStyle w:val="Emphasis"/>
        </w:rPr>
        <w:t xml:space="preserve"> the United States toward </w:t>
      </w:r>
      <w:r w:rsidRPr="005E4A49">
        <w:rPr>
          <w:rStyle w:val="Emphasis"/>
          <w:highlight w:val="green"/>
        </w:rPr>
        <w:t>100 percent clean energy</w:t>
      </w:r>
      <w:r w:rsidRPr="003366EA">
        <w:rPr>
          <w:rStyle w:val="Emphasis"/>
        </w:rPr>
        <w:t xml:space="preserve"> by 2030</w:t>
      </w:r>
      <w:r w:rsidRPr="003366EA">
        <w:rPr>
          <w:sz w:val="14"/>
        </w:rPr>
        <w:t>—</w:t>
      </w:r>
      <w:r w:rsidRPr="005E4A49">
        <w:rPr>
          <w:rStyle w:val="StyleUnderline"/>
          <w:highlight w:val="green"/>
        </w:rPr>
        <w:t>but someone will</w:t>
      </w:r>
      <w:r w:rsidRPr="003366EA">
        <w:rPr>
          <w:rStyle w:val="StyleUnderline"/>
        </w:rPr>
        <w:t xml:space="preserve"> have to </w:t>
      </w:r>
      <w:proofErr w:type="gramStart"/>
      <w:r w:rsidRPr="003366EA">
        <w:rPr>
          <w:rStyle w:val="StyleUnderline"/>
        </w:rPr>
        <w:t xml:space="preserve">actually </w:t>
      </w:r>
      <w:r w:rsidRPr="005E4A49">
        <w:rPr>
          <w:rStyle w:val="StyleUnderline"/>
          <w:highlight w:val="green"/>
        </w:rPr>
        <w:t>sweat</w:t>
      </w:r>
      <w:proofErr w:type="gramEnd"/>
      <w:r w:rsidRPr="005E4A49">
        <w:rPr>
          <w:rStyle w:val="StyleUnderline"/>
          <w:highlight w:val="green"/>
        </w:rPr>
        <w:t xml:space="preserve"> the details</w:t>
      </w:r>
      <w:r w:rsidRPr="003366EA">
        <w:rPr>
          <w:sz w:val="14"/>
        </w:rPr>
        <w:t xml:space="preserve"> about which engines can be included in which cars.</w:t>
      </w:r>
    </w:p>
    <w:p w14:paraId="7CE3AE37" w14:textId="39849B93" w:rsidR="00933D5B" w:rsidRDefault="00933D5B" w:rsidP="00933D5B">
      <w:pPr>
        <w:rPr>
          <w:sz w:val="14"/>
        </w:rPr>
      </w:pPr>
      <w:r w:rsidRPr="005E4A49">
        <w:rPr>
          <w:rStyle w:val="StyleUnderline"/>
          <w:highlight w:val="green"/>
        </w:rPr>
        <w:t>Government</w:t>
      </w:r>
      <w:r w:rsidRPr="005E4A49">
        <w:rPr>
          <w:sz w:val="14"/>
          <w:highlight w:val="green"/>
        </w:rPr>
        <w:t xml:space="preserve"> </w:t>
      </w:r>
      <w:r w:rsidRPr="005E4A49">
        <w:rPr>
          <w:rStyle w:val="Emphasis"/>
          <w:highlight w:val="green"/>
        </w:rPr>
        <w:t>doesn’t work without the administrative state</w:t>
      </w:r>
      <w:r w:rsidRPr="003366EA">
        <w:rPr>
          <w:rStyle w:val="Emphasis"/>
        </w:rPr>
        <w:t>.</w:t>
      </w:r>
      <w:r w:rsidRPr="003366EA">
        <w:rPr>
          <w:sz w:val="14"/>
        </w:rPr>
        <w:t xml:space="preserve"> But that’s sort of the point. The conservative justices have long been hostile to regulation and executive action. And now they may finally have the votes to bring virtually any regulation to a halt. At least </w:t>
      </w:r>
      <w:r w:rsidRPr="003366EA">
        <w:rPr>
          <w:rStyle w:val="StyleUnderline"/>
        </w:rPr>
        <w:t xml:space="preserve">five justices are </w:t>
      </w:r>
      <w:r w:rsidRPr="003366EA">
        <w:rPr>
          <w:rStyle w:val="Emphasis"/>
        </w:rPr>
        <w:t>ready to drop a 1,000-pound anvil on any Biden administration rule that displeases them</w:t>
      </w:r>
      <w:r w:rsidRPr="003366EA">
        <w:rPr>
          <w:sz w:val="14"/>
        </w:rPr>
        <w:t>.</w:t>
      </w:r>
    </w:p>
    <w:p w14:paraId="55DA6D0B" w14:textId="77777777" w:rsidR="002A140E" w:rsidRPr="00E70AB6" w:rsidRDefault="002A140E" w:rsidP="002A140E">
      <w:pPr>
        <w:pStyle w:val="Heading4"/>
      </w:pPr>
      <w:r>
        <w:t xml:space="preserve">Expanding PTD causes </w:t>
      </w:r>
      <w:r>
        <w:rPr>
          <w:u w:val="single"/>
        </w:rPr>
        <w:t>recessions</w:t>
      </w:r>
      <w:r>
        <w:t xml:space="preserve"> and </w:t>
      </w:r>
      <w:r>
        <w:rPr>
          <w:u w:val="single"/>
        </w:rPr>
        <w:t>destroys</w:t>
      </w:r>
      <w:r>
        <w:t xml:space="preserve"> the environment – it shatters the entire </w:t>
      </w:r>
      <w:r>
        <w:rPr>
          <w:u w:val="single"/>
        </w:rPr>
        <w:t>legal-regulatory</w:t>
      </w:r>
      <w:r w:rsidRPr="00E70AB6">
        <w:t xml:space="preserve"> balance</w:t>
      </w:r>
    </w:p>
    <w:p w14:paraId="37962353" w14:textId="77777777" w:rsidR="002A140E" w:rsidRPr="003230CE" w:rsidRDefault="002A140E" w:rsidP="002A140E">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15D60950" w14:textId="77777777" w:rsidR="002A140E" w:rsidRDefault="002A140E" w:rsidP="002A140E">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374295">
        <w:rPr>
          <w:rStyle w:val="Emphasis"/>
          <w:highlight w:val="cyan"/>
        </w:rPr>
        <w:t>Sax</w:t>
      </w:r>
      <w:r w:rsidRPr="00E70AB6">
        <w:rPr>
          <w:sz w:val="16"/>
        </w:rPr>
        <w:t xml:space="preserve"> </w:t>
      </w:r>
      <w:r w:rsidRPr="00374295">
        <w:rPr>
          <w:rStyle w:val="StyleUnderline"/>
          <w:highlight w:val="cyan"/>
        </w:rPr>
        <w:t>suggested</w:t>
      </w:r>
      <w:r w:rsidRPr="00E70AB6">
        <w:rPr>
          <w:rStyle w:val="StyleUnderline"/>
        </w:rPr>
        <w:t xml:space="preserve"> that the</w:t>
      </w:r>
      <w:r w:rsidRPr="00E70AB6">
        <w:rPr>
          <w:sz w:val="16"/>
        </w:rPr>
        <w:t xml:space="preserve"> common law </w:t>
      </w:r>
      <w:r w:rsidRPr="00374295">
        <w:rPr>
          <w:rStyle w:val="Emphasis"/>
          <w:highlight w:val="cyan"/>
        </w:rPr>
        <w:t>public trust doctrine</w:t>
      </w:r>
      <w:r w:rsidRPr="00374295">
        <w:rPr>
          <w:sz w:val="16"/>
          <w:highlight w:val="cyan"/>
        </w:rPr>
        <w:t xml:space="preserve"> </w:t>
      </w:r>
      <w:r w:rsidRPr="00374295">
        <w:rPr>
          <w:rStyle w:val="StyleUnderline"/>
          <w:highlight w:val="cyan"/>
        </w:rPr>
        <w:t>might provide</w:t>
      </w:r>
      <w:r w:rsidRPr="00E70AB6">
        <w:rPr>
          <w:rStyle w:val="StyleUnderline"/>
        </w:rPr>
        <w:t xml:space="preserve"> an </w:t>
      </w:r>
      <w:r w:rsidRPr="00374295">
        <w:rPr>
          <w:rStyle w:val="StyleUnderline"/>
          <w:highlight w:val="cyan"/>
        </w:rPr>
        <w:t>avenue for</w:t>
      </w:r>
      <w:r w:rsidRPr="00E70AB6">
        <w:rPr>
          <w:rStyle w:val="StyleUnderline"/>
        </w:rPr>
        <w:t xml:space="preserve"> judicial </w:t>
      </w:r>
      <w:r w:rsidRPr="00374295">
        <w:rPr>
          <w:rStyle w:val="StyleUnderline"/>
          <w:highlight w:val="cya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374295">
        <w:rPr>
          <w:rStyle w:val="StyleUnderline"/>
          <w:highlight w:val="cyan"/>
        </w:rPr>
        <w:t xml:space="preserve">plea has been </w:t>
      </w:r>
      <w:r w:rsidRPr="00374295">
        <w:rPr>
          <w:rStyle w:val="Emphasis"/>
          <w:highlight w:val="cyan"/>
        </w:rPr>
        <w:t>ignored</w:t>
      </w:r>
      <w:r w:rsidRPr="00374295">
        <w:rPr>
          <w:sz w:val="16"/>
          <w:highlight w:val="cyan"/>
        </w:rPr>
        <w:t xml:space="preserve"> </w:t>
      </w:r>
      <w:r w:rsidRPr="00374295">
        <w:rPr>
          <w:rStyle w:val="StyleUnderline"/>
          <w:highlight w:val="cyan"/>
        </w:rPr>
        <w:t>by most courts</w:t>
      </w:r>
      <w:r w:rsidRPr="00E70AB6">
        <w:rPr>
          <w:sz w:val="16"/>
        </w:rPr>
        <w:t>—but not by academics</w:t>
      </w:r>
      <w:r w:rsidRPr="00374295">
        <w:rPr>
          <w:sz w:val="16"/>
          <w:highlight w:val="cyan"/>
        </w:rPr>
        <w:t xml:space="preserve">. </w:t>
      </w:r>
      <w:r w:rsidRPr="00374295">
        <w:rPr>
          <w:rStyle w:val="StyleUnderline"/>
          <w:highlight w:val="cyan"/>
        </w:rPr>
        <w:t>A flood of law review articles</w:t>
      </w:r>
      <w:r w:rsidRPr="00E70AB6">
        <w:rPr>
          <w:rStyle w:val="StyleUnderline"/>
        </w:rPr>
        <w:t xml:space="preserve"> </w:t>
      </w:r>
      <w:proofErr w:type="gramStart"/>
      <w:r w:rsidRPr="00E70AB6">
        <w:rPr>
          <w:rStyle w:val="StyleUnderline"/>
        </w:rPr>
        <w:t>have</w:t>
      </w:r>
      <w:proofErr w:type="gramEnd"/>
      <w:r w:rsidRPr="00E70AB6">
        <w:rPr>
          <w:rStyle w:val="StyleUnderline"/>
        </w:rPr>
        <w:t xml:space="preser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374295">
        <w:rPr>
          <w:rStyle w:val="StyleUnderline"/>
          <w:highlight w:val="cyan"/>
        </w:rPr>
        <w:t>persuade courts to</w:t>
      </w:r>
      <w:r w:rsidRPr="00E70AB6">
        <w:rPr>
          <w:rStyle w:val="StyleUnderline"/>
        </w:rPr>
        <w:t xml:space="preserve"> </w:t>
      </w:r>
      <w:r w:rsidRPr="00374295">
        <w:rPr>
          <w:rStyle w:val="Emphasis"/>
          <w:highlight w:val="cyan"/>
        </w:rPr>
        <w:t>liberate the doctrine</w:t>
      </w:r>
      <w:r w:rsidRPr="00374295">
        <w:rPr>
          <w:sz w:val="16"/>
          <w:highlight w:val="cyan"/>
        </w:rPr>
        <w:t xml:space="preserve">. </w:t>
      </w:r>
      <w:r w:rsidRPr="00374295">
        <w:rPr>
          <w:rStyle w:val="StyleUnderline"/>
          <w:highlight w:val="cyan"/>
        </w:rPr>
        <w:t>Implicit</w:t>
      </w:r>
      <w:r w:rsidRPr="00E70AB6">
        <w:rPr>
          <w:sz w:val="16"/>
        </w:rPr>
        <w:t xml:space="preserve">, if not explicit, </w:t>
      </w:r>
      <w:r w:rsidRPr="00E70AB6">
        <w:rPr>
          <w:rStyle w:val="StyleUnderline"/>
        </w:rPr>
        <w:t xml:space="preserve">in </w:t>
      </w:r>
      <w:proofErr w:type="gramStart"/>
      <w:r w:rsidRPr="00E70AB6">
        <w:rPr>
          <w:rStyle w:val="StyleUnderline"/>
        </w:rPr>
        <w:t>all of</w:t>
      </w:r>
      <w:proofErr w:type="gramEnd"/>
      <w:r w:rsidRPr="00E70AB6">
        <w:rPr>
          <w:rStyle w:val="StyleUnderline"/>
        </w:rPr>
        <w:t xml:space="preserve"> these </w:t>
      </w:r>
      <w:r w:rsidRPr="00374295">
        <w:rPr>
          <w:rStyle w:val="StyleUnderline"/>
        </w:rPr>
        <w:t xml:space="preserve">arguments </w:t>
      </w:r>
      <w:r w:rsidRPr="00374295">
        <w:rPr>
          <w:rStyle w:val="StyleUnderline"/>
          <w:highlight w:val="cyan"/>
        </w:rPr>
        <w:t>is the claim</w:t>
      </w:r>
      <w:r w:rsidRPr="00E70AB6">
        <w:rPr>
          <w:rStyle w:val="StyleUnderline"/>
        </w:rPr>
        <w:t xml:space="preserve"> that the common law origins of American law and </w:t>
      </w:r>
      <w:r w:rsidRPr="00374295">
        <w:rPr>
          <w:rStyle w:val="StyleUnderline"/>
          <w:highlight w:val="cyan"/>
        </w:rPr>
        <w:t>the</w:t>
      </w:r>
      <w:r w:rsidRPr="00E70AB6">
        <w:rPr>
          <w:rStyle w:val="StyleUnderline"/>
        </w:rPr>
        <w:t xml:space="preserve"> American </w:t>
      </w:r>
      <w:r w:rsidRPr="00374295">
        <w:rPr>
          <w:rStyle w:val="StyleUnderline"/>
          <w:highlight w:val="cya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374295">
        <w:rPr>
          <w:rStyle w:val="Emphasis"/>
          <w:highlight w:val="cyan"/>
        </w:rPr>
        <w:t>make new law</w:t>
      </w:r>
      <w:r w:rsidRPr="00374295">
        <w:rPr>
          <w:sz w:val="16"/>
          <w:highlight w:val="cyan"/>
        </w:rPr>
        <w:t xml:space="preserve">. </w:t>
      </w:r>
      <w:r w:rsidRPr="00374295">
        <w:rPr>
          <w:rStyle w:val="StyleUnderline"/>
          <w:highlight w:val="cyan"/>
        </w:rPr>
        <w:t>At risk in this</w:t>
      </w:r>
      <w:r w:rsidRPr="00E70AB6">
        <w:rPr>
          <w:rStyle w:val="StyleUnderline"/>
        </w:rPr>
        <w:t xml:space="preserve"> vast and imaginative </w:t>
      </w:r>
      <w:r w:rsidRPr="00374295">
        <w:rPr>
          <w:rStyle w:val="StyleUnderline"/>
          <w:highlight w:val="cyan"/>
        </w:rPr>
        <w:t>effort to liberate</w:t>
      </w:r>
      <w:r w:rsidRPr="00E70AB6">
        <w:rPr>
          <w:rStyle w:val="StyleUnderline"/>
        </w:rPr>
        <w:t xml:space="preserve"> the public trust </w:t>
      </w:r>
      <w:r w:rsidRPr="00374295">
        <w:rPr>
          <w:rStyle w:val="StyleUnderline"/>
          <w:highlight w:val="cyan"/>
        </w:rPr>
        <w:t>doctrine</w:t>
      </w:r>
      <w:r w:rsidRPr="00E70AB6">
        <w:rPr>
          <w:rStyle w:val="StyleUnderline"/>
        </w:rPr>
        <w:t xml:space="preserve"> from its common law confines </w:t>
      </w:r>
      <w:r w:rsidRPr="00374295">
        <w:rPr>
          <w:rStyle w:val="StyleUnderline"/>
          <w:highlight w:val="cyan"/>
        </w:rPr>
        <w:t>are</w:t>
      </w:r>
      <w:r w:rsidRPr="00E70AB6">
        <w:rPr>
          <w:rStyle w:val="StyleUnderline"/>
        </w:rPr>
        <w:t xml:space="preserve"> the </w:t>
      </w:r>
      <w:r w:rsidRPr="00E70AB6">
        <w:rPr>
          <w:sz w:val="16"/>
          <w:szCs w:val="16"/>
        </w:rPr>
        <w:t xml:space="preserve">constitutional </w:t>
      </w:r>
      <w:r w:rsidRPr="00FE7533">
        <w:rPr>
          <w:rStyle w:val="Emphasis"/>
          <w:highlight w:val="cyan"/>
        </w:rPr>
        <w:t>separation of powers</w:t>
      </w:r>
      <w:r w:rsidRPr="00E70AB6">
        <w:rPr>
          <w:sz w:val="16"/>
          <w:szCs w:val="16"/>
        </w:rPr>
        <w:t xml:space="preserve">, the </w:t>
      </w:r>
      <w:r w:rsidRPr="00FE7533">
        <w:rPr>
          <w:rStyle w:val="Emphasis"/>
          <w:highlight w:val="cyan"/>
        </w:rPr>
        <w:t>rule of law</w:t>
      </w:r>
      <w:r w:rsidRPr="00E70AB6">
        <w:rPr>
          <w:sz w:val="16"/>
          <w:szCs w:val="16"/>
        </w:rPr>
        <w:t xml:space="preserve">, due process and secure property rights, and </w:t>
      </w:r>
      <w:r w:rsidRPr="00E70AB6">
        <w:rPr>
          <w:rStyle w:val="StyleUnderline"/>
        </w:rPr>
        <w:t xml:space="preserve">the </w:t>
      </w:r>
      <w:r w:rsidRPr="00374295">
        <w:rPr>
          <w:rStyle w:val="Emphasis"/>
          <w:highlight w:val="cyan"/>
        </w:rPr>
        <w:t>economic prosperity</w:t>
      </w:r>
      <w:r w:rsidRPr="00374295">
        <w:rPr>
          <w:rStyle w:val="StyleUnderline"/>
          <w:highlight w:val="cyan"/>
        </w:rPr>
        <w:t xml:space="preserve"> on which</w:t>
      </w:r>
      <w:r w:rsidRPr="00E70AB6">
        <w:rPr>
          <w:rStyle w:val="StyleUnderline"/>
        </w:rPr>
        <w:t xml:space="preserve"> </w:t>
      </w:r>
      <w:r w:rsidRPr="00374295">
        <w:rPr>
          <w:rStyle w:val="StyleUnderline"/>
          <w:highlight w:val="cyan"/>
        </w:rPr>
        <w:t xml:space="preserve">environmental </w:t>
      </w:r>
      <w:r w:rsidRPr="00374295">
        <w:rPr>
          <w:rStyle w:val="Emphasis"/>
          <w:highlight w:val="cyan"/>
        </w:rPr>
        <w:t>protection</w:t>
      </w:r>
      <w:r w:rsidRPr="00E70AB6">
        <w:rPr>
          <w:rStyle w:val="StyleUnderline"/>
        </w:rPr>
        <w:t xml:space="preserve"> ultimately </w:t>
      </w:r>
      <w:r w:rsidRPr="00374295">
        <w:rPr>
          <w:rStyle w:val="Emphasis"/>
          <w:highlight w:val="cyan"/>
        </w:rPr>
        <w:t>depends</w:t>
      </w:r>
      <w:r w:rsidRPr="00E70AB6">
        <w:rPr>
          <w:rStyle w:val="StyleUnderline"/>
        </w:rPr>
        <w:t xml:space="preserve">. </w:t>
      </w:r>
    </w:p>
    <w:p w14:paraId="4F2FF397" w14:textId="77777777" w:rsidR="002A140E" w:rsidRPr="00CE1188" w:rsidRDefault="002A140E" w:rsidP="002A140E">
      <w:pPr>
        <w:pStyle w:val="Heading4"/>
      </w:pPr>
      <w:r>
        <w:t xml:space="preserve">Failed recovery causes </w:t>
      </w:r>
      <w:r>
        <w:rPr>
          <w:u w:val="single"/>
        </w:rPr>
        <w:t>global crises</w:t>
      </w:r>
      <w:r>
        <w:t xml:space="preserve"> and extinction </w:t>
      </w:r>
    </w:p>
    <w:p w14:paraId="7DA0C42A" w14:textId="77777777" w:rsidR="002A140E" w:rsidRDefault="002A140E" w:rsidP="002A140E">
      <w:r>
        <w:rPr>
          <w:rStyle w:val="Style13ptBold"/>
        </w:rPr>
        <w:t xml:space="preserve">McClennan ’21 </w:t>
      </w:r>
      <w:r w:rsidRPr="00786336">
        <w:t xml:space="preserve">[Marsh, writing with the SK and Zurich Insurance Groups; 2021; Global Professional Services firm, advised by the National University of Singapore, the Oxford Martin School at Oxford University, Wharton Risk Management and Decision Processes Center at the University of Pennsylvania; World Economic Forum, “The Global Risks Report 2021,” </w:t>
      </w:r>
      <w:hyperlink r:id="rId9" w:history="1">
        <w:r w:rsidRPr="00E45979">
          <w:rPr>
            <w:rStyle w:val="Hyperlink"/>
          </w:rPr>
          <w:t>https://www3.weforum.org/docs/WEF_The_Global_Risks_Report_2021.pdf</w:t>
        </w:r>
      </w:hyperlink>
      <w:r w:rsidRPr="00786336">
        <w:t>]</w:t>
      </w:r>
    </w:p>
    <w:p w14:paraId="1B927712" w14:textId="77777777" w:rsidR="002A140E" w:rsidRPr="00B56B78" w:rsidRDefault="002A140E" w:rsidP="002A140E">
      <w:pPr>
        <w:rPr>
          <w:rStyle w:val="Style13ptBold"/>
          <w:b w:val="0"/>
          <w:bCs w:val="0"/>
          <w:sz w:val="16"/>
        </w:rPr>
      </w:pPr>
      <w:r w:rsidRPr="00B56B78">
        <w:rPr>
          <w:rStyle w:val="Style13ptBold"/>
          <w:sz w:val="16"/>
        </w:rPr>
        <w:t>Executive Summary</w:t>
      </w:r>
    </w:p>
    <w:p w14:paraId="5CEEB219" w14:textId="77777777" w:rsidR="002A140E" w:rsidRPr="00B56B78" w:rsidRDefault="002A140E" w:rsidP="002A140E">
      <w:pPr>
        <w:rPr>
          <w:sz w:val="16"/>
        </w:rPr>
      </w:pPr>
      <w:r w:rsidRPr="00245B1A">
        <w:rPr>
          <w:rStyle w:val="StyleUnderline"/>
        </w:rPr>
        <w:t>The</w:t>
      </w:r>
      <w:r w:rsidRPr="00C04C06">
        <w:rPr>
          <w:rStyle w:val="StyleUnderline"/>
        </w:rPr>
        <w:t xml:space="preserve"> immediate</w:t>
      </w:r>
      <w:r w:rsidRPr="00B56B78">
        <w:rPr>
          <w:sz w:val="16"/>
        </w:rPr>
        <w:t xml:space="preserve"> human and </w:t>
      </w:r>
      <w:r w:rsidRPr="00B2393F">
        <w:rPr>
          <w:rStyle w:val="Emphasis"/>
          <w:highlight w:val="cyan"/>
        </w:rPr>
        <w:t>economic cost</w:t>
      </w:r>
      <w:r w:rsidRPr="00C04C06">
        <w:rPr>
          <w:rStyle w:val="StyleUnderline"/>
        </w:rPr>
        <w:t xml:space="preserve"> of COVID-19 </w:t>
      </w:r>
      <w:r w:rsidRPr="00B2393F">
        <w:rPr>
          <w:rStyle w:val="StyleUnderline"/>
          <w:highlight w:val="cyan"/>
        </w:rPr>
        <w:t xml:space="preserve">is </w:t>
      </w:r>
      <w:r w:rsidRPr="00B2393F">
        <w:rPr>
          <w:rStyle w:val="Emphasis"/>
          <w:highlight w:val="cyan"/>
        </w:rPr>
        <w:t>severe</w:t>
      </w:r>
      <w:r w:rsidRPr="00B2393F">
        <w:rPr>
          <w:rStyle w:val="StyleUnderline"/>
          <w:highlight w:val="cyan"/>
        </w:rPr>
        <w:t xml:space="preserve">. It threatens to </w:t>
      </w:r>
      <w:r w:rsidRPr="00B2393F">
        <w:rPr>
          <w:rStyle w:val="Emphasis"/>
          <w:highlight w:val="cyan"/>
        </w:rPr>
        <w:t>scale</w:t>
      </w:r>
      <w:r w:rsidRPr="00C04C06">
        <w:rPr>
          <w:rStyle w:val="Emphasis"/>
        </w:rPr>
        <w:t xml:space="preserve"> back</w:t>
      </w:r>
      <w:r w:rsidRPr="00C04C06">
        <w:rPr>
          <w:rStyle w:val="StyleUnderline"/>
        </w:rPr>
        <w:t xml:space="preserve"> years of progress on </w:t>
      </w:r>
      <w:r w:rsidRPr="00C04C06">
        <w:rPr>
          <w:rStyle w:val="Emphasis"/>
        </w:rPr>
        <w:t xml:space="preserve">reducing </w:t>
      </w:r>
      <w:r w:rsidRPr="00B2393F">
        <w:rPr>
          <w:rStyle w:val="Emphasis"/>
          <w:highlight w:val="cyan"/>
        </w:rPr>
        <w:t>poverty</w:t>
      </w:r>
      <w:r w:rsidRPr="00C04C06">
        <w:rPr>
          <w:rStyle w:val="StyleUnderline"/>
        </w:rPr>
        <w:t xml:space="preserve"> and </w:t>
      </w:r>
      <w:r w:rsidRPr="00C04C06">
        <w:rPr>
          <w:rStyle w:val="Emphasis"/>
        </w:rPr>
        <w:t>inequality</w:t>
      </w:r>
      <w:r w:rsidRPr="00C04C06">
        <w:rPr>
          <w:rStyle w:val="StyleUnderline"/>
        </w:rPr>
        <w:t xml:space="preserve"> </w:t>
      </w:r>
      <w:r w:rsidRPr="00B2393F">
        <w:rPr>
          <w:rStyle w:val="StyleUnderline"/>
          <w:highlight w:val="cyan"/>
        </w:rPr>
        <w:t>and</w:t>
      </w:r>
      <w:r w:rsidRPr="00B56B78">
        <w:rPr>
          <w:sz w:val="16"/>
        </w:rPr>
        <w:t xml:space="preserve"> to </w:t>
      </w:r>
      <w:r w:rsidRPr="00C04C06">
        <w:rPr>
          <w:rStyle w:val="StyleUnderline"/>
        </w:rPr>
        <w:t xml:space="preserve">further </w:t>
      </w:r>
      <w:r w:rsidRPr="00B2393F">
        <w:rPr>
          <w:rStyle w:val="Emphasis"/>
          <w:highlight w:val="cyan"/>
        </w:rPr>
        <w:t>weaken</w:t>
      </w:r>
      <w:r w:rsidRPr="00C04C06">
        <w:rPr>
          <w:rStyle w:val="Emphasis"/>
        </w:rPr>
        <w:t xml:space="preserve"> social </w:t>
      </w:r>
      <w:r w:rsidRPr="00B2393F">
        <w:rPr>
          <w:rStyle w:val="Emphasis"/>
          <w:highlight w:val="cyan"/>
        </w:rPr>
        <w:t>cohesion</w:t>
      </w:r>
      <w:r w:rsidRPr="00B2393F">
        <w:rPr>
          <w:rStyle w:val="StyleUnderline"/>
          <w:highlight w:val="cyan"/>
        </w:rPr>
        <w:t xml:space="preserve"> and </w:t>
      </w:r>
      <w:r w:rsidRPr="00B2393F">
        <w:rPr>
          <w:rStyle w:val="Emphasis"/>
          <w:highlight w:val="cyan"/>
        </w:rPr>
        <w:t>global coop</w:t>
      </w:r>
      <w:r w:rsidRPr="00C04C06">
        <w:rPr>
          <w:rStyle w:val="Emphasis"/>
        </w:rPr>
        <w:t>eration</w:t>
      </w:r>
      <w:r w:rsidRPr="00B56B78">
        <w:rPr>
          <w:sz w:val="16"/>
        </w:rPr>
        <w:t xml:space="preserve">. Job losses, a widening digital divide, disrupted social interactions, and </w:t>
      </w:r>
      <w:r w:rsidRPr="00B2393F">
        <w:rPr>
          <w:rStyle w:val="Emphasis"/>
          <w:highlight w:val="cyan"/>
        </w:rPr>
        <w:t>abrupt shifts</w:t>
      </w:r>
      <w:r w:rsidRPr="00C04C06">
        <w:rPr>
          <w:rStyle w:val="StyleUnderline"/>
        </w:rPr>
        <w:t xml:space="preserve"> in markets could </w:t>
      </w:r>
      <w:r w:rsidRPr="00B2393F">
        <w:rPr>
          <w:rStyle w:val="StyleUnderline"/>
          <w:highlight w:val="cyan"/>
        </w:rPr>
        <w:t>lead to</w:t>
      </w:r>
      <w:r w:rsidRPr="00C04C06">
        <w:rPr>
          <w:rStyle w:val="StyleUnderline"/>
        </w:rPr>
        <w:t xml:space="preserve"> </w:t>
      </w:r>
      <w:r w:rsidRPr="00C04C06">
        <w:rPr>
          <w:rStyle w:val="Emphasis"/>
        </w:rPr>
        <w:t>dire consequences</w:t>
      </w:r>
      <w:r w:rsidRPr="00C04C06">
        <w:rPr>
          <w:rStyle w:val="StyleUnderline"/>
        </w:rPr>
        <w:t xml:space="preserve"> and lost opportunities for</w:t>
      </w:r>
      <w:r w:rsidRPr="00B56B78">
        <w:rPr>
          <w:sz w:val="16"/>
        </w:rPr>
        <w:t xml:space="preserve"> large parts of </w:t>
      </w:r>
      <w:r w:rsidRPr="00C04C06">
        <w:rPr>
          <w:rStyle w:val="StyleUnderline"/>
        </w:rPr>
        <w:t xml:space="preserve">the global </w:t>
      </w:r>
      <w:r w:rsidRPr="0080700F">
        <w:rPr>
          <w:rStyle w:val="StyleUnderline"/>
        </w:rPr>
        <w:t>population. The ramifications</w:t>
      </w:r>
      <w:r w:rsidRPr="00B56B78">
        <w:rPr>
          <w:sz w:val="16"/>
        </w:rPr>
        <w:t xml:space="preserve">—in the form of social unrest, </w:t>
      </w:r>
      <w:r w:rsidRPr="0080700F">
        <w:rPr>
          <w:rStyle w:val="StyleUnderline"/>
        </w:rPr>
        <w:t xml:space="preserve">political </w:t>
      </w:r>
      <w:r w:rsidRPr="00B2393F">
        <w:rPr>
          <w:rStyle w:val="Emphasis"/>
          <w:highlight w:val="cyan"/>
        </w:rPr>
        <w:t>fragmentation</w:t>
      </w:r>
      <w:r w:rsidRPr="00B2393F">
        <w:rPr>
          <w:rStyle w:val="StyleUnderline"/>
          <w:highlight w:val="cyan"/>
        </w:rPr>
        <w:t xml:space="preserve"> and</w:t>
      </w:r>
      <w:r w:rsidRPr="0080700F">
        <w:rPr>
          <w:rStyle w:val="StyleUnderline"/>
        </w:rPr>
        <w:t xml:space="preserve"> </w:t>
      </w:r>
      <w:r w:rsidRPr="0080700F">
        <w:rPr>
          <w:rStyle w:val="Emphasis"/>
        </w:rPr>
        <w:t xml:space="preserve">geopolitical </w:t>
      </w:r>
      <w:r w:rsidRPr="00B2393F">
        <w:rPr>
          <w:rStyle w:val="Emphasis"/>
          <w:highlight w:val="cyan"/>
        </w:rPr>
        <w:t>tensions</w:t>
      </w:r>
      <w:r w:rsidRPr="00B56B78">
        <w:rPr>
          <w:sz w:val="16"/>
        </w:rPr>
        <w:t>—</w:t>
      </w:r>
      <w:r w:rsidRPr="00B2393F">
        <w:rPr>
          <w:rStyle w:val="StyleUnderline"/>
          <w:highlight w:val="cyan"/>
        </w:rPr>
        <w:t xml:space="preserve">will </w:t>
      </w:r>
      <w:r w:rsidRPr="00B2393F">
        <w:rPr>
          <w:rStyle w:val="Emphasis"/>
          <w:highlight w:val="cyan"/>
        </w:rPr>
        <w:t>shape</w:t>
      </w:r>
      <w:r w:rsidRPr="0080700F">
        <w:rPr>
          <w:rStyle w:val="Emphasis"/>
        </w:rPr>
        <w:t xml:space="preserve"> the </w:t>
      </w:r>
      <w:r w:rsidRPr="00B2393F">
        <w:rPr>
          <w:rStyle w:val="Emphasis"/>
          <w:highlight w:val="cyan"/>
        </w:rPr>
        <w:t>effectiveness</w:t>
      </w:r>
      <w:r w:rsidRPr="00B2393F">
        <w:rPr>
          <w:rStyle w:val="StyleUnderline"/>
          <w:highlight w:val="cyan"/>
        </w:rPr>
        <w:t xml:space="preserve"> of</w:t>
      </w:r>
      <w:r w:rsidRPr="0080700F">
        <w:rPr>
          <w:rStyle w:val="StyleUnderline"/>
        </w:rPr>
        <w:t xml:space="preserve"> our </w:t>
      </w:r>
      <w:r w:rsidRPr="00B2393F">
        <w:rPr>
          <w:rStyle w:val="StyleUnderline"/>
          <w:highlight w:val="cyan"/>
        </w:rPr>
        <w:t>responses to</w:t>
      </w:r>
      <w:r w:rsidRPr="0080700F">
        <w:rPr>
          <w:rStyle w:val="StyleUnderline"/>
        </w:rPr>
        <w:t xml:space="preserve"> the </w:t>
      </w:r>
      <w:r w:rsidRPr="00B2393F">
        <w:rPr>
          <w:rStyle w:val="Emphasis"/>
          <w:highlight w:val="cyan"/>
        </w:rPr>
        <w:t>other</w:t>
      </w:r>
      <w:r w:rsidRPr="0080700F">
        <w:rPr>
          <w:rStyle w:val="Emphasis"/>
        </w:rPr>
        <w:t xml:space="preserve"> key </w:t>
      </w:r>
      <w:r w:rsidRPr="00B2393F">
        <w:rPr>
          <w:rStyle w:val="Emphasis"/>
          <w:highlight w:val="cyan"/>
        </w:rPr>
        <w:t>threats</w:t>
      </w:r>
      <w:r w:rsidRPr="0080700F">
        <w:rPr>
          <w:rStyle w:val="StyleUnderline"/>
        </w:rPr>
        <w:t xml:space="preserve"> of the</w:t>
      </w:r>
      <w:r w:rsidRPr="00B56B78">
        <w:rPr>
          <w:sz w:val="16"/>
        </w:rPr>
        <w:t xml:space="preserve"> next </w:t>
      </w:r>
      <w:proofErr w:type="gramStart"/>
      <w:r w:rsidRPr="0080700F">
        <w:rPr>
          <w:rStyle w:val="StyleUnderline"/>
        </w:rPr>
        <w:t>decade:</w:t>
      </w:r>
      <w:proofErr w:type="gramEnd"/>
      <w:r w:rsidRPr="0080700F">
        <w:rPr>
          <w:rStyle w:val="StyleUnderline"/>
        </w:rPr>
        <w:t xml:space="preserve"> </w:t>
      </w:r>
      <w:r w:rsidRPr="00B2393F">
        <w:rPr>
          <w:rStyle w:val="Emphasis"/>
          <w:highlight w:val="cyan"/>
        </w:rPr>
        <w:t>cyber</w:t>
      </w:r>
      <w:r w:rsidRPr="0080700F">
        <w:rPr>
          <w:rStyle w:val="Emphasis"/>
        </w:rPr>
        <w:t>attacks</w:t>
      </w:r>
      <w:r w:rsidRPr="0080700F">
        <w:rPr>
          <w:rStyle w:val="StyleUnderline"/>
        </w:rPr>
        <w:t xml:space="preserve">, </w:t>
      </w:r>
      <w:r w:rsidRPr="00B2393F">
        <w:rPr>
          <w:rStyle w:val="Emphasis"/>
          <w:highlight w:val="cyan"/>
        </w:rPr>
        <w:t>w</w:t>
      </w:r>
      <w:r w:rsidRPr="0080700F">
        <w:rPr>
          <w:rStyle w:val="StyleUnderline"/>
        </w:rPr>
        <w:t xml:space="preserve">eapons of </w:t>
      </w:r>
      <w:r w:rsidRPr="00B2393F">
        <w:rPr>
          <w:rStyle w:val="Emphasis"/>
          <w:highlight w:val="cyan"/>
        </w:rPr>
        <w:t>m</w:t>
      </w:r>
      <w:r w:rsidRPr="0080700F">
        <w:rPr>
          <w:rStyle w:val="StyleUnderline"/>
        </w:rPr>
        <w:t xml:space="preserve">ass </w:t>
      </w:r>
      <w:r w:rsidRPr="00B2393F">
        <w:rPr>
          <w:rStyle w:val="Emphasis"/>
          <w:highlight w:val="cyan"/>
        </w:rPr>
        <w:t>d</w:t>
      </w:r>
      <w:r w:rsidRPr="0080700F">
        <w:rPr>
          <w:rStyle w:val="StyleUnderline"/>
        </w:rPr>
        <w:t xml:space="preserve">estruction </w:t>
      </w:r>
      <w:r w:rsidRPr="00B2393F">
        <w:rPr>
          <w:rStyle w:val="StyleUnderline"/>
          <w:highlight w:val="cyan"/>
        </w:rPr>
        <w:t>and</w:t>
      </w:r>
      <w:r w:rsidRPr="00B56B78">
        <w:rPr>
          <w:sz w:val="16"/>
        </w:rPr>
        <w:t xml:space="preserve">, most notably, </w:t>
      </w:r>
      <w:r w:rsidRPr="00B2393F">
        <w:rPr>
          <w:rStyle w:val="Emphasis"/>
          <w:highlight w:val="cyan"/>
        </w:rPr>
        <w:t>climate</w:t>
      </w:r>
      <w:r w:rsidRPr="0080700F">
        <w:rPr>
          <w:rStyle w:val="Emphasis"/>
        </w:rPr>
        <w:t xml:space="preserve"> change</w:t>
      </w:r>
      <w:r w:rsidRPr="00B56B78">
        <w:rPr>
          <w:sz w:val="16"/>
        </w:rPr>
        <w:t>.</w:t>
      </w:r>
    </w:p>
    <w:p w14:paraId="4C334AA3" w14:textId="77777777" w:rsidR="002A140E" w:rsidRPr="00B56B78" w:rsidRDefault="002A140E" w:rsidP="002A140E">
      <w:pPr>
        <w:rPr>
          <w:sz w:val="16"/>
        </w:rPr>
      </w:pPr>
      <w:r w:rsidRPr="00B56B78">
        <w:rPr>
          <w:sz w:val="16"/>
        </w:rPr>
        <w:t xml:space="preserve">In the Global Risks Report 2021, we share the results of the latest Global Risks Perception Survey (GRPS), followed by analysis of growing social, </w:t>
      </w:r>
      <w:proofErr w:type="gramStart"/>
      <w:r w:rsidRPr="0080700F">
        <w:rPr>
          <w:rStyle w:val="StyleUnderline"/>
        </w:rPr>
        <w:t>economic</w:t>
      </w:r>
      <w:proofErr w:type="gramEnd"/>
      <w:r w:rsidRPr="00B56B78">
        <w:rPr>
          <w:sz w:val="16"/>
        </w:rPr>
        <w:t xml:space="preserve"> and industrial </w:t>
      </w:r>
      <w:r w:rsidRPr="0080700F">
        <w:rPr>
          <w:rStyle w:val="StyleUnderline"/>
        </w:rPr>
        <w:t>divisions</w:t>
      </w:r>
      <w:r w:rsidRPr="00B56B78">
        <w:rPr>
          <w:sz w:val="16"/>
        </w:rPr>
        <w:t xml:space="preserve">, their interconnections, </w:t>
      </w:r>
      <w:r w:rsidRPr="0080700F">
        <w:rPr>
          <w:rStyle w:val="StyleUnderline"/>
        </w:rPr>
        <w:t>and</w:t>
      </w:r>
      <w:r w:rsidRPr="00B56B78">
        <w:rPr>
          <w:sz w:val="16"/>
        </w:rPr>
        <w:t xml:space="preserve"> their </w:t>
      </w:r>
      <w:r w:rsidRPr="0080700F">
        <w:rPr>
          <w:rStyle w:val="StyleUnderline"/>
        </w:rPr>
        <w:t xml:space="preserve">implications on our ability to resolve </w:t>
      </w:r>
      <w:r w:rsidRPr="0080700F">
        <w:rPr>
          <w:rStyle w:val="Emphasis"/>
        </w:rPr>
        <w:t>major global risks</w:t>
      </w:r>
      <w:r w:rsidRPr="0080700F">
        <w:rPr>
          <w:rStyle w:val="StyleUnderline"/>
        </w:rPr>
        <w:t xml:space="preserve"> requiring</w:t>
      </w:r>
      <w:r w:rsidRPr="00B56B78">
        <w:rPr>
          <w:sz w:val="16"/>
        </w:rPr>
        <w:t xml:space="preserve"> societal </w:t>
      </w:r>
      <w:r w:rsidRPr="0080700F">
        <w:rPr>
          <w:rStyle w:val="StyleUnderline"/>
        </w:rPr>
        <w:t>cohesion and</w:t>
      </w:r>
      <w:r w:rsidRPr="00B56B78">
        <w:rPr>
          <w:sz w:val="16"/>
        </w:rPr>
        <w:t xml:space="preserve"> global </w:t>
      </w:r>
      <w:r w:rsidRPr="0080700F">
        <w:rPr>
          <w:rStyle w:val="StyleUnderline"/>
        </w:rPr>
        <w:t>cooperation</w:t>
      </w:r>
      <w:r w:rsidRPr="00B56B78">
        <w:rPr>
          <w:sz w:val="16"/>
        </w:rPr>
        <w:t>. We conclude the report with proposals for enhancing resilience, drawing from the lessons of the pandemic as well as historical risk analysis. The key findings of the survey and the analysis are included below.</w:t>
      </w:r>
    </w:p>
    <w:p w14:paraId="66C33C15" w14:textId="77777777" w:rsidR="002A140E" w:rsidRPr="00B56B78" w:rsidRDefault="002A140E" w:rsidP="002A140E">
      <w:pPr>
        <w:rPr>
          <w:sz w:val="16"/>
        </w:rPr>
      </w:pPr>
      <w:r w:rsidRPr="00B56B78">
        <w:rPr>
          <w:sz w:val="16"/>
        </w:rPr>
        <w:t>Global risks perceptions</w:t>
      </w:r>
    </w:p>
    <w:p w14:paraId="6AE4EEE8" w14:textId="77777777" w:rsidR="002A140E" w:rsidRPr="00B56B78" w:rsidRDefault="002A140E" w:rsidP="002A140E">
      <w:pPr>
        <w:rPr>
          <w:sz w:val="16"/>
        </w:rPr>
      </w:pPr>
      <w:r w:rsidRPr="00B56B78">
        <w:rPr>
          <w:sz w:val="16"/>
        </w:rPr>
        <w:t xml:space="preserve">Among </w:t>
      </w:r>
      <w:r w:rsidRPr="0080700F">
        <w:rPr>
          <w:rStyle w:val="StyleUnderline"/>
        </w:rPr>
        <w:t xml:space="preserve">the </w:t>
      </w:r>
      <w:r w:rsidRPr="00B2393F">
        <w:rPr>
          <w:rStyle w:val="Emphasis"/>
          <w:highlight w:val="cyan"/>
        </w:rPr>
        <w:t>high</w:t>
      </w:r>
      <w:r w:rsidRPr="0080700F">
        <w:rPr>
          <w:rStyle w:val="Emphasis"/>
        </w:rPr>
        <w:t xml:space="preserve">est </w:t>
      </w:r>
      <w:r w:rsidRPr="00B2393F">
        <w:rPr>
          <w:rStyle w:val="Emphasis"/>
          <w:highlight w:val="cyan"/>
        </w:rPr>
        <w:t>likelihood</w:t>
      </w:r>
      <w:r w:rsidRPr="00B2393F">
        <w:rPr>
          <w:rStyle w:val="StyleUnderline"/>
          <w:highlight w:val="cyan"/>
        </w:rPr>
        <w:t xml:space="preserve"> risks</w:t>
      </w:r>
      <w:r w:rsidRPr="0080700F">
        <w:rPr>
          <w:rStyle w:val="StyleUnderline"/>
        </w:rPr>
        <w:t xml:space="preserve"> of the</w:t>
      </w:r>
      <w:r w:rsidRPr="00B56B78">
        <w:rPr>
          <w:sz w:val="16"/>
        </w:rPr>
        <w:t xml:space="preserve"> next </w:t>
      </w:r>
      <w:r w:rsidRPr="0080700F">
        <w:rPr>
          <w:rStyle w:val="StyleUnderline"/>
        </w:rPr>
        <w:t xml:space="preserve">ten years </w:t>
      </w:r>
      <w:r w:rsidRPr="00B2393F">
        <w:rPr>
          <w:rStyle w:val="StyleUnderline"/>
          <w:highlight w:val="cyan"/>
        </w:rPr>
        <w:t>are</w:t>
      </w:r>
      <w:r w:rsidRPr="0080700F">
        <w:rPr>
          <w:rStyle w:val="StyleUnderline"/>
        </w:rPr>
        <w:t xml:space="preserve"> </w:t>
      </w:r>
      <w:r w:rsidRPr="0080700F">
        <w:rPr>
          <w:rStyle w:val="Emphasis"/>
        </w:rPr>
        <w:t xml:space="preserve">extreme </w:t>
      </w:r>
      <w:r w:rsidRPr="00B2393F">
        <w:rPr>
          <w:rStyle w:val="Emphasis"/>
          <w:highlight w:val="cyan"/>
        </w:rPr>
        <w:t>weather</w:t>
      </w:r>
      <w:r w:rsidRPr="00B2393F">
        <w:rPr>
          <w:rStyle w:val="StyleUnderline"/>
          <w:highlight w:val="cyan"/>
        </w:rPr>
        <w:t xml:space="preserve">, </w:t>
      </w:r>
      <w:r w:rsidRPr="00B2393F">
        <w:rPr>
          <w:rStyle w:val="Emphasis"/>
          <w:highlight w:val="cyan"/>
        </w:rPr>
        <w:t>climate</w:t>
      </w:r>
      <w:r w:rsidRPr="0080700F">
        <w:rPr>
          <w:rStyle w:val="Emphasis"/>
        </w:rPr>
        <w:t xml:space="preserve"> action failure</w:t>
      </w:r>
      <w:r w:rsidRPr="0080700F">
        <w:rPr>
          <w:rStyle w:val="StyleUnderline"/>
        </w:rPr>
        <w:t xml:space="preserve"> and</w:t>
      </w:r>
      <w:r w:rsidRPr="00B56B78">
        <w:rPr>
          <w:sz w:val="16"/>
        </w:rPr>
        <w:t xml:space="preserve"> human-led </w:t>
      </w:r>
      <w:r w:rsidRPr="0080700F">
        <w:rPr>
          <w:rStyle w:val="StyleUnderline"/>
        </w:rPr>
        <w:t>environmental damage; as well as</w:t>
      </w:r>
      <w:r w:rsidRPr="00B56B78">
        <w:rPr>
          <w:sz w:val="16"/>
        </w:rPr>
        <w:t xml:space="preserve"> digital power concentration, </w:t>
      </w:r>
      <w:r w:rsidRPr="0080700F">
        <w:rPr>
          <w:rStyle w:val="StyleUnderline"/>
        </w:rPr>
        <w:t xml:space="preserve">digital </w:t>
      </w:r>
      <w:proofErr w:type="gramStart"/>
      <w:r w:rsidRPr="0080700F">
        <w:rPr>
          <w:rStyle w:val="Emphasis"/>
        </w:rPr>
        <w:t>inequality</w:t>
      </w:r>
      <w:proofErr w:type="gramEnd"/>
      <w:r w:rsidRPr="0080700F">
        <w:rPr>
          <w:rStyle w:val="StyleUnderline"/>
        </w:rPr>
        <w:t xml:space="preserve"> </w:t>
      </w:r>
      <w:r w:rsidRPr="00B2393F">
        <w:rPr>
          <w:rStyle w:val="StyleUnderline"/>
          <w:highlight w:val="cyan"/>
        </w:rPr>
        <w:t xml:space="preserve">and </w:t>
      </w:r>
      <w:r w:rsidRPr="00B2393F">
        <w:rPr>
          <w:rStyle w:val="Emphasis"/>
          <w:highlight w:val="cyan"/>
        </w:rPr>
        <w:t>cyber</w:t>
      </w:r>
      <w:r w:rsidRPr="0080700F">
        <w:rPr>
          <w:rStyle w:val="Emphasis"/>
        </w:rPr>
        <w:t xml:space="preserve">security </w:t>
      </w:r>
      <w:r w:rsidRPr="00B2393F">
        <w:rPr>
          <w:rStyle w:val="Emphasis"/>
          <w:highlight w:val="cyan"/>
        </w:rPr>
        <w:t>failure</w:t>
      </w:r>
      <w:r w:rsidRPr="0080700F">
        <w:rPr>
          <w:rStyle w:val="StyleUnderline"/>
        </w:rPr>
        <w:t xml:space="preserve">. Among the </w:t>
      </w:r>
      <w:r w:rsidRPr="00B2393F">
        <w:rPr>
          <w:rStyle w:val="Emphasis"/>
          <w:highlight w:val="cyan"/>
        </w:rPr>
        <w:t>high</w:t>
      </w:r>
      <w:r w:rsidRPr="0080700F">
        <w:rPr>
          <w:rStyle w:val="Emphasis"/>
        </w:rPr>
        <w:t xml:space="preserve">est </w:t>
      </w:r>
      <w:r w:rsidRPr="00B2393F">
        <w:rPr>
          <w:rStyle w:val="Emphasis"/>
          <w:highlight w:val="cyan"/>
        </w:rPr>
        <w:t>impact</w:t>
      </w:r>
      <w:r w:rsidRPr="0080700F">
        <w:rPr>
          <w:rStyle w:val="StyleUnderline"/>
        </w:rPr>
        <w:t xml:space="preserve"> risks</w:t>
      </w:r>
      <w:r w:rsidRPr="00B56B78">
        <w:rPr>
          <w:sz w:val="16"/>
        </w:rPr>
        <w:t xml:space="preserve"> of the next decade, </w:t>
      </w:r>
      <w:r w:rsidRPr="0080700F">
        <w:rPr>
          <w:rStyle w:val="Emphasis"/>
        </w:rPr>
        <w:t xml:space="preserve">infectious </w:t>
      </w:r>
      <w:r w:rsidRPr="00B2393F">
        <w:rPr>
          <w:rStyle w:val="Emphasis"/>
          <w:highlight w:val="cyan"/>
        </w:rPr>
        <w:t>diseases</w:t>
      </w:r>
      <w:r w:rsidRPr="0080700F">
        <w:rPr>
          <w:rStyle w:val="StyleUnderline"/>
        </w:rPr>
        <w:t xml:space="preserve"> are in the top</w:t>
      </w:r>
      <w:r w:rsidRPr="00B56B78">
        <w:rPr>
          <w:sz w:val="16"/>
        </w:rPr>
        <w:t xml:space="preserve"> spot, </w:t>
      </w:r>
      <w:r w:rsidRPr="0080700F">
        <w:rPr>
          <w:rStyle w:val="StyleUnderline"/>
        </w:rPr>
        <w:t>followed by climate</w:t>
      </w:r>
      <w:r w:rsidRPr="00B56B78">
        <w:rPr>
          <w:sz w:val="16"/>
        </w:rPr>
        <w:t xml:space="preserve"> action failure </w:t>
      </w:r>
      <w:r w:rsidRPr="0080700F">
        <w:rPr>
          <w:rStyle w:val="StyleUnderline"/>
        </w:rPr>
        <w:t>and</w:t>
      </w:r>
      <w:r w:rsidRPr="00B56B78">
        <w:rPr>
          <w:sz w:val="16"/>
        </w:rPr>
        <w:t xml:space="preserve"> other </w:t>
      </w:r>
      <w:r w:rsidRPr="00B2393F">
        <w:rPr>
          <w:rStyle w:val="Emphasis"/>
          <w:highlight w:val="cyan"/>
        </w:rPr>
        <w:t xml:space="preserve">environmental </w:t>
      </w:r>
      <w:proofErr w:type="gramStart"/>
      <w:r w:rsidRPr="00B2393F">
        <w:rPr>
          <w:rStyle w:val="Emphasis"/>
          <w:highlight w:val="cyan"/>
        </w:rPr>
        <w:t>risks</w:t>
      </w:r>
      <w:r w:rsidRPr="0080700F">
        <w:rPr>
          <w:rStyle w:val="StyleUnderline"/>
        </w:rPr>
        <w:t>;</w:t>
      </w:r>
      <w:proofErr w:type="gramEnd"/>
      <w:r w:rsidRPr="0080700F">
        <w:rPr>
          <w:rStyle w:val="StyleUnderline"/>
        </w:rPr>
        <w:t xml:space="preserve"> as well as </w:t>
      </w:r>
      <w:r w:rsidRPr="00B2393F">
        <w:rPr>
          <w:rStyle w:val="Emphasis"/>
          <w:highlight w:val="cyan"/>
        </w:rPr>
        <w:t>w</w:t>
      </w:r>
      <w:r w:rsidRPr="00B2393F">
        <w:rPr>
          <w:rStyle w:val="StyleUnderline"/>
          <w:highlight w:val="cyan"/>
        </w:rPr>
        <w:t xml:space="preserve">eapons of </w:t>
      </w:r>
      <w:r w:rsidRPr="00B2393F">
        <w:rPr>
          <w:rStyle w:val="Emphasis"/>
          <w:highlight w:val="cyan"/>
        </w:rPr>
        <w:t>m</w:t>
      </w:r>
      <w:r w:rsidRPr="00B2393F">
        <w:rPr>
          <w:rStyle w:val="StyleUnderline"/>
          <w:highlight w:val="cyan"/>
        </w:rPr>
        <w:t xml:space="preserve">ass </w:t>
      </w:r>
      <w:r w:rsidRPr="00B2393F">
        <w:rPr>
          <w:rStyle w:val="Emphasis"/>
          <w:highlight w:val="cyan"/>
        </w:rPr>
        <w:t>d</w:t>
      </w:r>
      <w:r w:rsidRPr="00B2393F">
        <w:rPr>
          <w:rStyle w:val="StyleUnderline"/>
          <w:highlight w:val="cyan"/>
        </w:rPr>
        <w:t>estruction</w:t>
      </w:r>
      <w:r w:rsidRPr="00B56B78">
        <w:rPr>
          <w:sz w:val="16"/>
        </w:rPr>
        <w:t xml:space="preserve">, livelihood crises, </w:t>
      </w:r>
      <w:r w:rsidRPr="00B2393F">
        <w:rPr>
          <w:rStyle w:val="Emphasis"/>
          <w:highlight w:val="cyan"/>
        </w:rPr>
        <w:t>debt crises</w:t>
      </w:r>
      <w:r w:rsidRPr="00B2393F">
        <w:rPr>
          <w:rStyle w:val="StyleUnderline"/>
          <w:highlight w:val="cyan"/>
        </w:rPr>
        <w:t xml:space="preserve"> and</w:t>
      </w:r>
      <w:r w:rsidRPr="0080700F">
        <w:rPr>
          <w:rStyle w:val="StyleUnderline"/>
        </w:rPr>
        <w:t xml:space="preserve"> IT </w:t>
      </w:r>
      <w:r w:rsidRPr="00B2393F">
        <w:rPr>
          <w:rStyle w:val="Emphasis"/>
          <w:highlight w:val="cyan"/>
        </w:rPr>
        <w:t>infrastructure</w:t>
      </w:r>
      <w:r w:rsidRPr="0080700F">
        <w:rPr>
          <w:rStyle w:val="Emphasis"/>
        </w:rPr>
        <w:t xml:space="preserve"> breakdown</w:t>
      </w:r>
      <w:r w:rsidRPr="00B56B78">
        <w:rPr>
          <w:sz w:val="16"/>
        </w:rPr>
        <w:t>.</w:t>
      </w:r>
    </w:p>
    <w:p w14:paraId="6BAE2F18" w14:textId="77777777" w:rsidR="002A140E" w:rsidRPr="00B56B78" w:rsidRDefault="002A140E" w:rsidP="002A140E">
      <w:pPr>
        <w:rPr>
          <w:sz w:val="16"/>
        </w:rPr>
      </w:pPr>
      <w:r w:rsidRPr="00B56B78">
        <w:rPr>
          <w:sz w:val="16"/>
        </w:rPr>
        <w:t xml:space="preserve">When it comes to the time-horizon within which </w:t>
      </w:r>
      <w:r w:rsidRPr="00B2393F">
        <w:rPr>
          <w:rStyle w:val="StyleUnderline"/>
          <w:highlight w:val="cyan"/>
        </w:rPr>
        <w:t>these</w:t>
      </w:r>
      <w:r w:rsidRPr="003807D1">
        <w:rPr>
          <w:rStyle w:val="StyleUnderline"/>
        </w:rPr>
        <w:t xml:space="preserve"> risks will </w:t>
      </w:r>
      <w:r w:rsidRPr="00B2393F">
        <w:rPr>
          <w:rStyle w:val="StyleUnderline"/>
          <w:highlight w:val="cyan"/>
        </w:rPr>
        <w:t xml:space="preserve">become a </w:t>
      </w:r>
      <w:r w:rsidRPr="00B2393F">
        <w:rPr>
          <w:rStyle w:val="Emphasis"/>
          <w:highlight w:val="cyan"/>
        </w:rPr>
        <w:t>critical threat</w:t>
      </w:r>
      <w:r w:rsidRPr="003807D1">
        <w:rPr>
          <w:rStyle w:val="StyleUnderline"/>
        </w:rPr>
        <w:t xml:space="preserve"> to the world, the </w:t>
      </w:r>
      <w:r w:rsidRPr="00E06999">
        <w:rPr>
          <w:rStyle w:val="StyleUnderline"/>
        </w:rPr>
        <w:t xml:space="preserve">most </w:t>
      </w:r>
      <w:r w:rsidRPr="00E06999">
        <w:rPr>
          <w:rStyle w:val="Emphasis"/>
        </w:rPr>
        <w:t>imminent</w:t>
      </w:r>
      <w:r w:rsidRPr="003807D1">
        <w:rPr>
          <w:rStyle w:val="StyleUnderline"/>
        </w:rPr>
        <w:t xml:space="preserve"> threats</w:t>
      </w:r>
      <w:r w:rsidRPr="00B56B78">
        <w:rPr>
          <w:sz w:val="16"/>
        </w:rPr>
        <w:t xml:space="preserve"> – those that </w:t>
      </w:r>
      <w:r w:rsidRPr="003807D1">
        <w:rPr>
          <w:rStyle w:val="StyleUnderline"/>
        </w:rPr>
        <w:t>are</w:t>
      </w:r>
      <w:r w:rsidRPr="00B56B78">
        <w:rPr>
          <w:sz w:val="16"/>
        </w:rPr>
        <w:t xml:space="preserve"> most </w:t>
      </w:r>
      <w:r w:rsidRPr="003807D1">
        <w:rPr>
          <w:rStyle w:val="StyleUnderline"/>
        </w:rPr>
        <w:t xml:space="preserve">likely </w:t>
      </w:r>
      <w:r w:rsidRPr="00B2393F">
        <w:rPr>
          <w:rStyle w:val="StyleUnderline"/>
          <w:highlight w:val="cyan"/>
        </w:rPr>
        <w:t>in</w:t>
      </w:r>
      <w:r w:rsidRPr="003807D1">
        <w:rPr>
          <w:rStyle w:val="StyleUnderline"/>
        </w:rPr>
        <w:t xml:space="preserve"> the </w:t>
      </w:r>
      <w:r w:rsidRPr="003807D1">
        <w:rPr>
          <w:rStyle w:val="Emphasis"/>
        </w:rPr>
        <w:t xml:space="preserve">next </w:t>
      </w:r>
      <w:r w:rsidRPr="00B2393F">
        <w:rPr>
          <w:rStyle w:val="Emphasis"/>
          <w:highlight w:val="cyan"/>
        </w:rPr>
        <w:t>two years</w:t>
      </w:r>
      <w:r w:rsidRPr="00B56B78">
        <w:rPr>
          <w:sz w:val="16"/>
        </w:rPr>
        <w:t xml:space="preserve"> – include employment and livelihood crises, widespread youth disillusionment, digital inequality, economic stagnation, human-made environmental damage, erosion of societal cohesion, and terrorist attacks.</w:t>
      </w:r>
    </w:p>
    <w:p w14:paraId="14518C74" w14:textId="77777777" w:rsidR="002A140E" w:rsidRPr="00B56B78" w:rsidRDefault="002A140E" w:rsidP="002A140E">
      <w:pPr>
        <w:rPr>
          <w:sz w:val="16"/>
        </w:rPr>
      </w:pPr>
      <w:r w:rsidRPr="003807D1">
        <w:rPr>
          <w:rStyle w:val="Emphasis"/>
        </w:rPr>
        <w:t>Economic risks</w:t>
      </w:r>
      <w:r w:rsidRPr="003807D1">
        <w:rPr>
          <w:rStyle w:val="StyleUnderline"/>
        </w:rPr>
        <w:t xml:space="preserve"> feature </w:t>
      </w:r>
      <w:r w:rsidRPr="0035232D">
        <w:rPr>
          <w:rStyle w:val="StyleUnderline"/>
        </w:rPr>
        <w:t>prominently</w:t>
      </w:r>
      <w:r w:rsidRPr="003807D1">
        <w:rPr>
          <w:rStyle w:val="StyleUnderline"/>
        </w:rPr>
        <w:t xml:space="preserve"> in the </w:t>
      </w:r>
      <w:proofErr w:type="gramStart"/>
      <w:r w:rsidRPr="003807D1">
        <w:rPr>
          <w:rStyle w:val="StyleUnderline"/>
        </w:rPr>
        <w:t>3-5 year</w:t>
      </w:r>
      <w:proofErr w:type="gramEnd"/>
      <w:r w:rsidRPr="003807D1">
        <w:rPr>
          <w:rStyle w:val="StyleUnderline"/>
        </w:rPr>
        <w:t xml:space="preserve"> timeframe</w:t>
      </w:r>
      <w:r w:rsidRPr="00B56B78">
        <w:rPr>
          <w:sz w:val="16"/>
        </w:rPr>
        <w:t xml:space="preserve">, including asset bubbles, price instability, commodity shocks and debt crises; </w:t>
      </w:r>
      <w:r w:rsidRPr="00B2393F">
        <w:rPr>
          <w:rStyle w:val="StyleUnderline"/>
          <w:highlight w:val="cyan"/>
        </w:rPr>
        <w:t>followed by</w:t>
      </w:r>
      <w:r w:rsidRPr="003807D1">
        <w:rPr>
          <w:rStyle w:val="StyleUnderline"/>
        </w:rPr>
        <w:t xml:space="preserve"> </w:t>
      </w:r>
      <w:r w:rsidRPr="003807D1">
        <w:rPr>
          <w:rStyle w:val="Emphasis"/>
        </w:rPr>
        <w:t>geopolitical risks</w:t>
      </w:r>
      <w:r w:rsidRPr="003807D1">
        <w:rPr>
          <w:rStyle w:val="StyleUnderline"/>
        </w:rPr>
        <w:t xml:space="preserve">, including </w:t>
      </w:r>
      <w:r w:rsidRPr="00B2393F">
        <w:rPr>
          <w:rStyle w:val="Emphasis"/>
          <w:highlight w:val="cyan"/>
        </w:rPr>
        <w:t>interstate</w:t>
      </w:r>
      <w:r w:rsidRPr="003807D1">
        <w:rPr>
          <w:rStyle w:val="Emphasis"/>
        </w:rPr>
        <w:t xml:space="preserve"> relations</w:t>
      </w:r>
      <w:r w:rsidRPr="003807D1">
        <w:rPr>
          <w:rStyle w:val="StyleUnderline"/>
        </w:rPr>
        <w:t xml:space="preserve"> and </w:t>
      </w:r>
      <w:r w:rsidRPr="00B2393F">
        <w:rPr>
          <w:rStyle w:val="Emphasis"/>
          <w:highlight w:val="cyan"/>
        </w:rPr>
        <w:t>conflict</w:t>
      </w:r>
      <w:r w:rsidRPr="003807D1">
        <w:rPr>
          <w:rStyle w:val="StyleUnderline"/>
        </w:rPr>
        <w:t xml:space="preserve">, and </w:t>
      </w:r>
      <w:r w:rsidRPr="003807D1">
        <w:rPr>
          <w:rStyle w:val="Emphasis"/>
        </w:rPr>
        <w:t xml:space="preserve">resource </w:t>
      </w:r>
      <w:proofErr w:type="spellStart"/>
      <w:r w:rsidRPr="003807D1">
        <w:rPr>
          <w:rStyle w:val="Emphasis"/>
        </w:rPr>
        <w:t>geopolitization</w:t>
      </w:r>
      <w:proofErr w:type="spellEnd"/>
      <w:r w:rsidRPr="00B56B78">
        <w:rPr>
          <w:sz w:val="16"/>
        </w:rPr>
        <w:t xml:space="preserve">. In the </w:t>
      </w:r>
      <w:proofErr w:type="gramStart"/>
      <w:r w:rsidRPr="00B56B78">
        <w:rPr>
          <w:sz w:val="16"/>
        </w:rPr>
        <w:t>5-10 year</w:t>
      </w:r>
      <w:proofErr w:type="gramEnd"/>
      <w:r w:rsidRPr="00B56B78">
        <w:rPr>
          <w:sz w:val="16"/>
        </w:rPr>
        <w:t xml:space="preserve"> horizon, environmental risks such as biodiversity loss, natural resource crises and climate action failure dominate; alongside weapons of mass destruction, adverse effects of technology and collapse of states or multilateral institutions.</w:t>
      </w:r>
    </w:p>
    <w:p w14:paraId="178604CD" w14:textId="77777777" w:rsidR="002A140E" w:rsidRPr="00B56B78" w:rsidRDefault="002A140E" w:rsidP="002A140E">
      <w:pPr>
        <w:rPr>
          <w:sz w:val="16"/>
        </w:rPr>
      </w:pPr>
      <w:r w:rsidRPr="00B56B78">
        <w:rPr>
          <w:sz w:val="16"/>
        </w:rPr>
        <w:t>Economic fragility and societal divisions are set to increase</w:t>
      </w:r>
    </w:p>
    <w:p w14:paraId="0B72EAF7" w14:textId="77777777" w:rsidR="002A140E" w:rsidRDefault="002A140E" w:rsidP="002A140E">
      <w:pPr>
        <w:rPr>
          <w:sz w:val="16"/>
        </w:rPr>
      </w:pPr>
      <w:r w:rsidRPr="00B56B78">
        <w:rPr>
          <w:sz w:val="16"/>
        </w:rPr>
        <w:t xml:space="preserve">Underlying disparities in healthcare, education, financial </w:t>
      </w:r>
      <w:proofErr w:type="gramStart"/>
      <w:r w:rsidRPr="00B56B78">
        <w:rPr>
          <w:sz w:val="16"/>
        </w:rPr>
        <w:t>stability</w:t>
      </w:r>
      <w:proofErr w:type="gramEnd"/>
      <w:r w:rsidRPr="00B56B78">
        <w:rPr>
          <w:sz w:val="16"/>
        </w:rPr>
        <w:t xml:space="preserve"> and technology have led the crisis to disproportionately impact certain groups and countries. Not only has COVID-19 caused more than two million deaths at the time of writing, but the economic and long-term health impacts will continue to have devastating consequences. </w:t>
      </w:r>
      <w:r w:rsidRPr="00B2393F">
        <w:rPr>
          <w:rStyle w:val="StyleUnderline"/>
          <w:highlight w:val="cyan"/>
        </w:rPr>
        <w:t>The</w:t>
      </w:r>
      <w:r w:rsidRPr="00245B1A">
        <w:rPr>
          <w:rStyle w:val="StyleUnderline"/>
        </w:rPr>
        <w:t xml:space="preserve"> pandemic’s </w:t>
      </w:r>
      <w:r w:rsidRPr="00245B1A">
        <w:rPr>
          <w:rStyle w:val="Emphasis"/>
        </w:rPr>
        <w:t xml:space="preserve">economic </w:t>
      </w:r>
      <w:r w:rsidRPr="00B2393F">
        <w:rPr>
          <w:rStyle w:val="Emphasis"/>
          <w:highlight w:val="cyan"/>
        </w:rPr>
        <w:t>shockwave</w:t>
      </w:r>
      <w:r w:rsidRPr="00B56B78">
        <w:rPr>
          <w:sz w:val="16"/>
        </w:rPr>
        <w:t xml:space="preserve">—working hours equivalent to 495 million jobs were lost in the second quarter of 2020 alone—will immediately increase inequality, but so can an uneven recovery. Only 28 economies are expected to have grown in 2020. Nearly 60% of respondents to the GRPS identified “infectious diseases” and “livelihood crises” as the top short-term threats to the world. Loss of lives and livelihoods </w:t>
      </w:r>
      <w:r w:rsidRPr="00B2393F">
        <w:rPr>
          <w:rStyle w:val="StyleUnderline"/>
          <w:highlight w:val="cyan"/>
        </w:rPr>
        <w:t>will increase</w:t>
      </w:r>
      <w:r w:rsidRPr="00245B1A">
        <w:rPr>
          <w:rStyle w:val="StyleUnderline"/>
        </w:rPr>
        <w:t xml:space="preserve"> the risk of “social </w:t>
      </w:r>
      <w:r w:rsidRPr="00B2393F">
        <w:rPr>
          <w:rStyle w:val="Emphasis"/>
          <w:highlight w:val="cyan"/>
        </w:rPr>
        <w:t>cohesion erosion</w:t>
      </w:r>
      <w:r w:rsidRPr="00B2393F">
        <w:rPr>
          <w:rStyle w:val="StyleUnderline"/>
          <w:highlight w:val="cyan"/>
        </w:rPr>
        <w:t>”</w:t>
      </w:r>
      <w:r w:rsidRPr="00B56B78">
        <w:rPr>
          <w:sz w:val="16"/>
        </w:rPr>
        <w:t xml:space="preserve">, also </w:t>
      </w:r>
      <w:r w:rsidRPr="00245B1A">
        <w:rPr>
          <w:rStyle w:val="StyleUnderline"/>
        </w:rPr>
        <w:t xml:space="preserve">a </w:t>
      </w:r>
      <w:r w:rsidRPr="00245B1A">
        <w:rPr>
          <w:rStyle w:val="Emphasis"/>
        </w:rPr>
        <w:t>critical short-term threat</w:t>
      </w:r>
      <w:r w:rsidRPr="00B56B78">
        <w:rPr>
          <w:sz w:val="16"/>
        </w:rPr>
        <w:t xml:space="preserve"> identified in the GRPS.</w:t>
      </w:r>
    </w:p>
    <w:p w14:paraId="52ACCBF0" w14:textId="77777777" w:rsidR="002A140E" w:rsidRDefault="002A140E" w:rsidP="002A140E">
      <w:pPr>
        <w:pStyle w:val="Heading4"/>
      </w:pPr>
      <w:r w:rsidRPr="00FE7533">
        <w:t>Rule of law causes extinction</w:t>
      </w:r>
    </w:p>
    <w:p w14:paraId="4A189798" w14:textId="77777777" w:rsidR="002A140E" w:rsidRDefault="002A140E" w:rsidP="002A140E">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2C7C8128" w14:textId="77777777" w:rsidR="002A140E" w:rsidRPr="002346D5" w:rsidRDefault="002A140E" w:rsidP="002A140E">
      <w:pPr>
        <w:rPr>
          <w:sz w:val="16"/>
        </w:rPr>
      </w:pPr>
      <w:r w:rsidRPr="00D9743C">
        <w:rPr>
          <w:rStyle w:val="Emphasis"/>
        </w:rPr>
        <w:t xml:space="preserve">Why </w:t>
      </w:r>
      <w:r w:rsidRPr="00D9743C">
        <w:rPr>
          <w:rStyle w:val="Emphasis"/>
          <w:highlight w:val="cyan"/>
        </w:rPr>
        <w:t>We Need More Law</w:t>
      </w:r>
      <w:r w:rsidRPr="00D9743C">
        <w:rPr>
          <w:rStyle w:val="Emphasis"/>
        </w:rPr>
        <w:t>, More Than Ever</w:t>
      </w:r>
    </w:p>
    <w:p w14:paraId="3F739454" w14:textId="77777777" w:rsidR="002A140E" w:rsidRPr="002346D5" w:rsidRDefault="002A140E" w:rsidP="002A140E">
      <w:pPr>
        <w:rPr>
          <w:sz w:val="16"/>
        </w:rPr>
      </w:pPr>
      <w:proofErr w:type="gramStart"/>
      <w:r w:rsidRPr="002346D5">
        <w:rPr>
          <w:sz w:val="16"/>
        </w:rPr>
        <w:t>So</w:t>
      </w:r>
      <w:proofErr w:type="gramEnd"/>
      <w:r w:rsidRPr="002346D5">
        <w:rPr>
          <w:sz w:val="16"/>
        </w:rPr>
        <w:t xml:space="preserve"> what do we need the Constitution to do for us now? The answer, I think, is that the Constitution must be read to help us remember that while the war on terror continues, </w:t>
      </w:r>
      <w:r w:rsidRPr="001C32A0">
        <w:rPr>
          <w:rStyle w:val="StyleUnderline"/>
          <w:highlight w:val="cyan"/>
        </w:rPr>
        <w:t>we are</w:t>
      </w:r>
      <w:r w:rsidRPr="002346D5">
        <w:rPr>
          <w:sz w:val="16"/>
        </w:rPr>
        <w:t xml:space="preserve"> also still </w:t>
      </w:r>
      <w:proofErr w:type="gramStart"/>
      <w:r w:rsidRPr="001C32A0">
        <w:rPr>
          <w:rStyle w:val="StyleUnderline"/>
          <w:highlight w:val="cyan"/>
        </w:rPr>
        <w:t>in the midst of</w:t>
      </w:r>
      <w:proofErr w:type="gramEnd"/>
      <w:r w:rsidRPr="00CD03C9">
        <w:rPr>
          <w:rStyle w:val="StyleUnderline"/>
        </w:rPr>
        <w:t xml:space="preserve"> a period of </w:t>
      </w:r>
      <w:r w:rsidRPr="00CD03C9">
        <w:rPr>
          <w:rStyle w:val="Emphasis"/>
        </w:rPr>
        <w:t xml:space="preserve">rapid </w:t>
      </w:r>
      <w:r w:rsidRPr="001C32A0">
        <w:rPr>
          <w:rStyle w:val="Emphasis"/>
          <w:highlight w:val="cya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C32A0">
        <w:rPr>
          <w:rStyle w:val="StyleUnderline"/>
          <w:highlight w:val="cyan"/>
        </w:rPr>
        <w:t>it would be a</w:t>
      </w:r>
      <w:r w:rsidRPr="00CD03C9">
        <w:rPr>
          <w:rStyle w:val="StyleUnderline"/>
        </w:rPr>
        <w:t xml:space="preserve"> </w:t>
      </w:r>
      <w:r w:rsidRPr="00CD03C9">
        <w:rPr>
          <w:rStyle w:val="Emphasis"/>
        </w:rPr>
        <w:t xml:space="preserve">terrible </w:t>
      </w:r>
      <w:r w:rsidRPr="001C32A0">
        <w:rPr>
          <w:rStyle w:val="Emphasis"/>
          <w:highlight w:val="cyan"/>
        </w:rPr>
        <w:t>mistake</w:t>
      </w:r>
      <w:r w:rsidRPr="002346D5">
        <w:rPr>
          <w:sz w:val="16"/>
          <w:highlight w:val="cyan"/>
        </w:rPr>
        <w:t xml:space="preserve"> </w:t>
      </w:r>
      <w:r w:rsidRPr="001C32A0">
        <w:rPr>
          <w:rStyle w:val="StyleUnderline"/>
          <w:highlight w:val="cyan"/>
        </w:rPr>
        <w:t>to abandon</w:t>
      </w:r>
      <w:r w:rsidRPr="00CD03C9">
        <w:rPr>
          <w:rStyle w:val="StyleUnderline"/>
        </w:rPr>
        <w:t xml:space="preserve"> our historic position of</w:t>
      </w:r>
      <w:r w:rsidRPr="002346D5">
        <w:rPr>
          <w:sz w:val="16"/>
        </w:rPr>
        <w:t xml:space="preserve"> </w:t>
      </w:r>
      <w:r w:rsidRPr="001C32A0">
        <w:rPr>
          <w:rStyle w:val="Emphasis"/>
          <w:highlight w:val="cyan"/>
        </w:rPr>
        <w:t>leadership</w:t>
      </w:r>
      <w:r w:rsidRPr="002346D5">
        <w:rPr>
          <w:sz w:val="16"/>
          <w:highlight w:val="cyan"/>
        </w:rPr>
        <w:t xml:space="preserve"> </w:t>
      </w:r>
      <w:r w:rsidRPr="001C32A0">
        <w:rPr>
          <w:rStyle w:val="StyleUnderline"/>
          <w:highlight w:val="cyan"/>
        </w:rPr>
        <w:t>in</w:t>
      </w:r>
      <w:r w:rsidRPr="00CD03C9">
        <w:rPr>
          <w:rStyle w:val="StyleUnderline"/>
        </w:rPr>
        <w:t xml:space="preserve"> the </w:t>
      </w:r>
      <w:r w:rsidRPr="00CD03C9">
        <w:rPr>
          <w:rStyle w:val="Emphasis"/>
        </w:rPr>
        <w:t xml:space="preserve">global </w:t>
      </w:r>
      <w:r w:rsidRPr="001C32A0">
        <w:rPr>
          <w:rStyle w:val="Emphasis"/>
          <w:highlight w:val="cyan"/>
        </w:rPr>
        <w:t>spread of</w:t>
      </w:r>
      <w:r w:rsidRPr="00CD03C9">
        <w:rPr>
          <w:rStyle w:val="Emphasis"/>
        </w:rPr>
        <w:t xml:space="preserve"> the </w:t>
      </w:r>
      <w:r w:rsidRPr="00D9743C">
        <w:rPr>
          <w:rStyle w:val="Emphasis"/>
          <w:highlight w:val="cyan"/>
        </w:rPr>
        <w:t>r</w:t>
      </w:r>
      <w:r w:rsidRPr="002346D5">
        <w:rPr>
          <w:sz w:val="16"/>
        </w:rPr>
        <w:t xml:space="preserve">ule </w:t>
      </w:r>
      <w:r w:rsidRPr="00D9743C">
        <w:rPr>
          <w:rStyle w:val="Emphasis"/>
          <w:highlight w:val="cyan"/>
        </w:rPr>
        <w:t>o</w:t>
      </w:r>
      <w:r w:rsidRPr="002346D5">
        <w:rPr>
          <w:sz w:val="16"/>
        </w:rPr>
        <w:t xml:space="preserve">f </w:t>
      </w:r>
      <w:r w:rsidRPr="00D9743C">
        <w:rPr>
          <w:rStyle w:val="Emphasis"/>
          <w:highlight w:val="cyan"/>
        </w:rPr>
        <w:t>l</w:t>
      </w:r>
      <w:r w:rsidRPr="002346D5">
        <w:rPr>
          <w:sz w:val="16"/>
        </w:rPr>
        <w:t>aw.</w:t>
      </w:r>
    </w:p>
    <w:p w14:paraId="500E2837" w14:textId="77777777" w:rsidR="002A140E" w:rsidRPr="00CD03C9" w:rsidRDefault="002A140E" w:rsidP="002A140E">
      <w:pPr>
        <w:rPr>
          <w:rStyle w:val="Emphasis"/>
        </w:rPr>
      </w:pPr>
      <w:r w:rsidRPr="00CD03C9">
        <w:rPr>
          <w:rStyle w:val="StyleUnderline"/>
        </w:rPr>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C32A0">
        <w:rPr>
          <w:rStyle w:val="Emphasis"/>
          <w:highlight w:val="cyan"/>
        </w:rPr>
        <w:t>the fragmentation of power</w:t>
      </w:r>
      <w:r w:rsidRPr="002346D5">
        <w:rPr>
          <w:sz w:val="16"/>
        </w:rPr>
        <w:t xml:space="preserve"> </w:t>
      </w:r>
      <w:r w:rsidRPr="00CD03C9">
        <w:rPr>
          <w:rStyle w:val="StyleUnderline"/>
        </w:rPr>
        <w:t xml:space="preserve">after the cold war </w:t>
      </w:r>
      <w:r w:rsidRPr="001C32A0">
        <w:rPr>
          <w:rStyle w:val="StyleUnderline"/>
          <w:highlight w:val="cyan"/>
        </w:rPr>
        <w:t>creates</w:t>
      </w:r>
      <w:r w:rsidRPr="00CD03C9">
        <w:rPr>
          <w:rStyle w:val="StyleUnderline"/>
        </w:rPr>
        <w:t xml:space="preserve"> new</w:t>
      </w:r>
      <w:r w:rsidRPr="002346D5">
        <w:rPr>
          <w:sz w:val="16"/>
        </w:rPr>
        <w:t xml:space="preserve"> </w:t>
      </w:r>
      <w:r w:rsidRPr="00D9743C">
        <w:rPr>
          <w:rStyle w:val="Emphasis"/>
        </w:rPr>
        <w:t xml:space="preserve">dangers of </w:t>
      </w:r>
      <w:r w:rsidRPr="001C32A0">
        <w:rPr>
          <w:rStyle w:val="Emphasis"/>
          <w:highlight w:val="cyan"/>
        </w:rPr>
        <w:t>disorder</w:t>
      </w:r>
      <w:r w:rsidRPr="002346D5">
        <w:rPr>
          <w:sz w:val="16"/>
          <w:highlight w:val="cyan"/>
        </w:rPr>
        <w:t xml:space="preserve"> </w:t>
      </w:r>
      <w:r w:rsidRPr="00D9743C">
        <w:rPr>
          <w:rStyle w:val="StyleUnderline"/>
          <w:highlight w:val="cyan"/>
        </w:rPr>
        <w:t xml:space="preserve">that need to be </w:t>
      </w:r>
      <w:r w:rsidRPr="001C32A0">
        <w:rPr>
          <w:rStyle w:val="StyleUnderline"/>
          <w:highlight w:val="cyan"/>
        </w:rPr>
        <w:t>mitigated by the</w:t>
      </w:r>
      <w:r w:rsidRPr="002346D5">
        <w:rPr>
          <w:sz w:val="16"/>
        </w:rPr>
        <w:t xml:space="preserve"> sense of regularity and </w:t>
      </w:r>
      <w:r w:rsidRPr="001C32A0">
        <w:rPr>
          <w:rStyle w:val="Emphasis"/>
          <w:highlight w:val="cya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C32A0">
        <w:rPr>
          <w:rStyle w:val="Emphasis"/>
          <w:highlight w:val="cyan"/>
        </w:rPr>
        <w:t>Terrorists</w:t>
      </w:r>
      <w:r w:rsidRPr="001C32A0">
        <w:rPr>
          <w:rStyle w:val="StyleUnderline"/>
          <w:highlight w:val="cyan"/>
        </w:rPr>
        <w:t xml:space="preserve"> need to be </w:t>
      </w:r>
      <w:r w:rsidRPr="001C32A0">
        <w:rPr>
          <w:rStyle w:val="Emphasis"/>
          <w:highlight w:val="cyan"/>
        </w:rPr>
        <w:t>deterred</w:t>
      </w:r>
      <w:r w:rsidRPr="002346D5">
        <w:rPr>
          <w:sz w:val="16"/>
        </w:rPr>
        <w:t xml:space="preserve">. </w:t>
      </w:r>
      <w:r w:rsidRPr="001C32A0">
        <w:rPr>
          <w:rStyle w:val="Emphasis"/>
          <w:highlight w:val="cyan"/>
        </w:rPr>
        <w:t>Failed states</w:t>
      </w:r>
      <w:r w:rsidRPr="002346D5">
        <w:rPr>
          <w:sz w:val="16"/>
          <w:highlight w:val="cyan"/>
        </w:rPr>
        <w:t xml:space="preserve"> </w:t>
      </w:r>
      <w:r w:rsidRPr="001C32A0">
        <w:rPr>
          <w:rStyle w:val="StyleUnderline"/>
          <w:highlight w:val="cyan"/>
        </w:rPr>
        <w:t>need to be brought under</w:t>
      </w:r>
      <w:r w:rsidRPr="00CD03C9">
        <w:rPr>
          <w:rStyle w:val="StyleUnderline"/>
        </w:rPr>
        <w:t xml:space="preserve"> the umbrella of </w:t>
      </w:r>
      <w:r w:rsidRPr="001C32A0">
        <w:rPr>
          <w:rStyle w:val="StyleUnderline"/>
          <w:highlight w:val="cyan"/>
        </w:rPr>
        <w:t>international organizations</w:t>
      </w:r>
      <w:r w:rsidRPr="002346D5">
        <w:rPr>
          <w:sz w:val="16"/>
        </w:rPr>
        <w:t xml:space="preserve"> so they can govern themselves. And </w:t>
      </w:r>
      <w:r w:rsidRPr="00D9743C">
        <w:rPr>
          <w:rStyle w:val="Emphasis"/>
        </w:rPr>
        <w:t xml:space="preserve">economic </w:t>
      </w:r>
      <w:r w:rsidRPr="00D9743C">
        <w:rPr>
          <w:rStyle w:val="Emphasis"/>
          <w:highlight w:val="cyan"/>
        </w:rPr>
        <w:t>interdependence</w:t>
      </w:r>
      <w:r w:rsidRPr="002346D5">
        <w:rPr>
          <w:sz w:val="16"/>
          <w:highlight w:val="cyan"/>
        </w:rPr>
        <w:t xml:space="preserve"> </w:t>
      </w:r>
      <w:r w:rsidRPr="00D9743C">
        <w:rPr>
          <w:rStyle w:val="StyleUnderline"/>
          <w:highlight w:val="cyan"/>
        </w:rPr>
        <w:t xml:space="preserve">demands </w:t>
      </w:r>
      <w:r w:rsidRPr="00D9743C">
        <w:rPr>
          <w:rStyle w:val="Emphasis"/>
          <w:highlight w:val="cya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4A29ADAE" w14:textId="77777777" w:rsidR="002A140E" w:rsidRPr="002346D5" w:rsidRDefault="002A140E" w:rsidP="002A140E">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3BF8D509" w14:textId="77777777" w:rsidR="002A140E" w:rsidRPr="002346D5" w:rsidRDefault="002A140E" w:rsidP="002A140E">
      <w:pPr>
        <w:rPr>
          <w:sz w:val="16"/>
        </w:rPr>
      </w:pPr>
      <w:r w:rsidRPr="002346D5">
        <w:rPr>
          <w:sz w:val="16"/>
        </w:rPr>
        <w:t>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rules and a fair hearing than by threatening them constantly with force. After all, if those wielding power really objected to the rule of law, they could abolish it, the way dictators and juntas have often done the world over.</w:t>
      </w:r>
    </w:p>
    <w:p w14:paraId="54119887" w14:textId="77777777" w:rsidR="002A140E" w:rsidRDefault="002A140E" w:rsidP="002A140E">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C32A0">
        <w:rPr>
          <w:rStyle w:val="StyleUnderline"/>
          <w:highlight w:val="cya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C32A0">
        <w:rPr>
          <w:rStyle w:val="Emphasis"/>
          <w:highlight w:val="cyan"/>
        </w:rPr>
        <w:t>regularizes</w:t>
      </w:r>
      <w:r w:rsidRPr="001C32A0">
        <w:rPr>
          <w:rStyle w:val="StyleUnderline"/>
          <w:highlight w:val="cyan"/>
        </w:rPr>
        <w:t xml:space="preserve"> and </w:t>
      </w:r>
      <w:r w:rsidRPr="001C32A0">
        <w:rPr>
          <w:rStyle w:val="Emphasis"/>
          <w:highlight w:val="cyan"/>
        </w:rPr>
        <w:t>legitimates</w:t>
      </w:r>
      <w:r w:rsidRPr="001C32A0">
        <w:rPr>
          <w:rStyle w:val="StyleUnderline"/>
          <w:highlight w:val="cya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C32A0">
        <w:rPr>
          <w:rStyle w:val="StyleUnderline"/>
          <w:highlight w:val="cyan"/>
        </w:rPr>
        <w:t xml:space="preserve">if </w:t>
      </w:r>
      <w:r w:rsidRPr="00D9743C">
        <w:rPr>
          <w:rStyle w:val="StyleUnderline"/>
          <w:highlight w:val="cyan"/>
        </w:rPr>
        <w:t xml:space="preserve">those </w:t>
      </w:r>
      <w:r w:rsidRPr="00D9743C">
        <w:rPr>
          <w:rStyle w:val="Emphasis"/>
          <w:highlight w:val="cyan"/>
        </w:rPr>
        <w:t>wielding power</w:t>
      </w:r>
      <w:r w:rsidRPr="007C04C2">
        <w:rPr>
          <w:rStyle w:val="StyleUnderline"/>
        </w:rPr>
        <w:t xml:space="preserve"> really </w:t>
      </w:r>
      <w:r w:rsidRPr="001C32A0">
        <w:rPr>
          <w:rStyle w:val="StyleUnderline"/>
          <w:highlight w:val="cyan"/>
        </w:rPr>
        <w:t xml:space="preserve">objected to the </w:t>
      </w:r>
      <w:r w:rsidRPr="00D9743C">
        <w:rPr>
          <w:rStyle w:val="Emphasis"/>
          <w:highlight w:val="cyan"/>
        </w:rPr>
        <w:t>r</w:t>
      </w:r>
      <w:r w:rsidRPr="00D9743C">
        <w:rPr>
          <w:rStyle w:val="StyleUnderline"/>
        </w:rPr>
        <w:t xml:space="preserve">ule </w:t>
      </w:r>
      <w:r w:rsidRPr="00D9743C">
        <w:rPr>
          <w:rStyle w:val="Emphasis"/>
          <w:highlight w:val="cyan"/>
        </w:rPr>
        <w:t>o</w:t>
      </w:r>
      <w:r w:rsidRPr="00D9743C">
        <w:rPr>
          <w:rStyle w:val="StyleUnderline"/>
        </w:rPr>
        <w:t xml:space="preserve">f </w:t>
      </w:r>
      <w:r w:rsidRPr="00D9743C">
        <w:rPr>
          <w:rStyle w:val="Emphasis"/>
          <w:highlight w:val="cyan"/>
        </w:rPr>
        <w:t>l</w:t>
      </w:r>
      <w:r w:rsidRPr="00D9743C">
        <w:rPr>
          <w:rStyle w:val="StyleUnderline"/>
        </w:rPr>
        <w:t>aw</w:t>
      </w:r>
      <w:r w:rsidRPr="001C32A0">
        <w:rPr>
          <w:rStyle w:val="StyleUnderline"/>
          <w:highlight w:val="cyan"/>
        </w:rPr>
        <w:t xml:space="preserve">, they could </w:t>
      </w:r>
      <w:r w:rsidRPr="001C32A0">
        <w:rPr>
          <w:rStyle w:val="Emphasis"/>
          <w:highlight w:val="cyan"/>
        </w:rPr>
        <w:t>abolish</w:t>
      </w:r>
      <w:r w:rsidRPr="001C32A0">
        <w:rPr>
          <w:rStyle w:val="StyleUnderline"/>
          <w:highlight w:val="cyan"/>
        </w:rPr>
        <w:t xml:space="preserve"> </w:t>
      </w:r>
      <w:r w:rsidRPr="00D9743C">
        <w:rPr>
          <w:rStyle w:val="StyleUnderline"/>
          <w:highlight w:val="cyan"/>
        </w:rPr>
        <w:t>it</w:t>
      </w:r>
      <w:r w:rsidRPr="002346D5">
        <w:rPr>
          <w:sz w:val="16"/>
          <w:highlight w:val="cyan"/>
        </w:rPr>
        <w:t xml:space="preserve">, </w:t>
      </w:r>
      <w:r w:rsidRPr="00D9743C">
        <w:rPr>
          <w:rStyle w:val="StyleUnderline"/>
          <w:highlight w:val="cyan"/>
        </w:rPr>
        <w:t xml:space="preserve">the way </w:t>
      </w:r>
      <w:r w:rsidRPr="00D9743C">
        <w:rPr>
          <w:rStyle w:val="Emphasis"/>
          <w:highlight w:val="cyan"/>
        </w:rPr>
        <w:t>dictators</w:t>
      </w:r>
      <w:r w:rsidRPr="002346D5">
        <w:rPr>
          <w:sz w:val="16"/>
        </w:rPr>
        <w:t xml:space="preserve"> and juntas </w:t>
      </w:r>
      <w:r w:rsidRPr="001C32A0">
        <w:rPr>
          <w:rStyle w:val="StyleUnderline"/>
          <w:highlight w:val="cyan"/>
        </w:rPr>
        <w:t>have</w:t>
      </w:r>
      <w:r w:rsidRPr="007C04C2">
        <w:rPr>
          <w:rStyle w:val="StyleUnderline"/>
        </w:rPr>
        <w:t xml:space="preserve"> often </w:t>
      </w:r>
      <w:r w:rsidRPr="001C32A0">
        <w:rPr>
          <w:rStyle w:val="StyleUnderline"/>
          <w:highlight w:val="cyan"/>
        </w:rPr>
        <w:t xml:space="preserve">done </w:t>
      </w:r>
      <w:r w:rsidRPr="001C32A0">
        <w:rPr>
          <w:rStyle w:val="Emphasis"/>
          <w:highlight w:val="cyan"/>
        </w:rPr>
        <w:t xml:space="preserve">the world </w:t>
      </w:r>
      <w:r w:rsidRPr="00D9743C">
        <w:rPr>
          <w:rStyle w:val="Emphasis"/>
        </w:rPr>
        <w:t>over</w:t>
      </w:r>
      <w:r w:rsidRPr="002346D5">
        <w:t>.</w:t>
      </w:r>
    </w:p>
    <w:p w14:paraId="42156037" w14:textId="77777777" w:rsidR="002A140E" w:rsidRDefault="002A140E" w:rsidP="002A140E">
      <w:pPr>
        <w:pStyle w:val="Heading4"/>
      </w:pPr>
      <w:r>
        <w:t xml:space="preserve">SOP decline causes global nuke war </w:t>
      </w:r>
    </w:p>
    <w:p w14:paraId="4918EA68" w14:textId="77777777" w:rsidR="002A140E" w:rsidRPr="00C1109C" w:rsidRDefault="002A140E" w:rsidP="002A140E">
      <w:r>
        <w:t xml:space="preserve">Dr. G. John </w:t>
      </w:r>
      <w:proofErr w:type="spellStart"/>
      <w:r w:rsidRPr="00C1109C">
        <w:rPr>
          <w:rStyle w:val="Style13ptBold"/>
        </w:rPr>
        <w:t>Ikenberry</w:t>
      </w:r>
      <w:proofErr w:type="spellEnd"/>
      <w:r w:rsidRPr="00C1109C">
        <w:rPr>
          <w:rStyle w:val="Style13ptBold"/>
        </w:rPr>
        <w:t xml:space="preserve"> 1</w:t>
      </w:r>
      <w:r>
        <w:rPr>
          <w:rStyle w:val="Style13ptBold"/>
        </w:rPr>
        <w:t>5</w:t>
      </w:r>
      <w:r>
        <w:t xml:space="preserve">, PhD in Political Science from the University of Chicago, Albert G. Milbank Professor of </w:t>
      </w:r>
      <w:proofErr w:type="gramStart"/>
      <w:r>
        <w:t>Politics</w:t>
      </w:r>
      <w:proofErr w:type="gramEnd"/>
      <w:r>
        <w:t xml:space="preserve"> and International Affairs at Princeton University in the Department of Politics and the Princeton School of Public and International Affairs, “Getting Hegemony Right”, in Korean Attitudes Toward the United States: Changing Dynamics, Ed. Steinberg, p. 17-18</w:t>
      </w:r>
    </w:p>
    <w:p w14:paraId="5BE57C1C" w14:textId="77777777" w:rsidR="002A140E" w:rsidRPr="00C1109C" w:rsidRDefault="002A140E" w:rsidP="002A140E">
      <w:pPr>
        <w:rPr>
          <w:sz w:val="16"/>
        </w:rPr>
      </w:pPr>
      <w:r w:rsidRPr="009B1793">
        <w:rPr>
          <w:rStyle w:val="StyleUnderline"/>
        </w:rPr>
        <w:t xml:space="preserve">A </w:t>
      </w:r>
      <w:r w:rsidRPr="0050329E">
        <w:rPr>
          <w:rStyle w:val="Emphasis"/>
          <w:highlight w:val="cyan"/>
        </w:rPr>
        <w:t>critical</w:t>
      </w:r>
      <w:r w:rsidRPr="009B1793">
        <w:rPr>
          <w:rStyle w:val="Emphasis"/>
        </w:rPr>
        <w:t xml:space="preserve"> ingredient</w:t>
      </w:r>
      <w:r w:rsidRPr="009B1793">
        <w:rPr>
          <w:rStyle w:val="StyleUnderline"/>
        </w:rPr>
        <w:t xml:space="preserve"> </w:t>
      </w:r>
      <w:r w:rsidRPr="0050329E">
        <w:rPr>
          <w:rStyle w:val="StyleUnderline"/>
          <w:highlight w:val="cyan"/>
        </w:rPr>
        <w:t xml:space="preserve">in </w:t>
      </w:r>
      <w:r w:rsidRPr="0050329E">
        <w:rPr>
          <w:rStyle w:val="Emphasis"/>
          <w:highlight w:val="cyan"/>
        </w:rPr>
        <w:t>stabilizing</w:t>
      </w:r>
      <w:r w:rsidRPr="0050329E">
        <w:rPr>
          <w:rStyle w:val="StyleUnderline"/>
          <w:highlight w:val="cyan"/>
        </w:rPr>
        <w:t xml:space="preserve"> </w:t>
      </w:r>
      <w:r w:rsidRPr="0050329E">
        <w:rPr>
          <w:rStyle w:val="Emphasis"/>
          <w:highlight w:val="cyan"/>
        </w:rPr>
        <w:t>i</w:t>
      </w:r>
      <w:r w:rsidRPr="00C1109C">
        <w:rPr>
          <w:sz w:val="16"/>
        </w:rPr>
        <w:t xml:space="preserve">nternational </w:t>
      </w:r>
      <w:r w:rsidRPr="0050329E">
        <w:rPr>
          <w:rStyle w:val="Emphasis"/>
          <w:highlight w:val="cyan"/>
        </w:rPr>
        <w:t>r</w:t>
      </w:r>
      <w:r w:rsidRPr="00C1109C">
        <w:rPr>
          <w:sz w:val="16"/>
        </w:rPr>
        <w:t xml:space="preserve">elations </w:t>
      </w:r>
      <w:r w:rsidRPr="00D82ED9">
        <w:rPr>
          <w:rStyle w:val="StyleUnderline"/>
          <w:highlight w:val="cyan"/>
        </w:rPr>
        <w:t xml:space="preserve">in a world of </w:t>
      </w:r>
      <w:r w:rsidRPr="00D82ED9">
        <w:rPr>
          <w:rStyle w:val="Emphasis"/>
          <w:highlight w:val="cyan"/>
        </w:rPr>
        <w:t>radical power disparities</w:t>
      </w:r>
      <w:r w:rsidRPr="00D82ED9">
        <w:rPr>
          <w:rStyle w:val="StyleUnderline"/>
          <w:highlight w:val="cyan"/>
        </w:rPr>
        <w:t xml:space="preserve"> is</w:t>
      </w:r>
      <w:r w:rsidRPr="009B1793">
        <w:rPr>
          <w:rStyle w:val="StyleUnderline"/>
        </w:rPr>
        <w:t xml:space="preserve"> the </w:t>
      </w:r>
      <w:r w:rsidRPr="0050329E">
        <w:rPr>
          <w:rStyle w:val="Emphasis"/>
          <w:highlight w:val="cyan"/>
        </w:rPr>
        <w:t>character</w:t>
      </w:r>
      <w:r w:rsidRPr="0050329E">
        <w:rPr>
          <w:rStyle w:val="StyleUnderline"/>
          <w:highlight w:val="cyan"/>
        </w:rPr>
        <w:t xml:space="preserve"> of America</w:t>
      </w:r>
      <w:r w:rsidRPr="009B1793">
        <w:rPr>
          <w:rStyle w:val="StyleUnderline"/>
        </w:rPr>
        <w:t xml:space="preserve"> itself.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is</w:t>
      </w:r>
      <w:r w:rsidRPr="00C1109C">
        <w:rPr>
          <w:sz w:val="16"/>
        </w:rPr>
        <w:t xml:space="preserve"> indeed </w:t>
      </w:r>
      <w:r w:rsidRPr="009B1793">
        <w:rPr>
          <w:rStyle w:val="StyleUnderline"/>
        </w:rPr>
        <w:t xml:space="preserve">a global hegemon, but </w:t>
      </w:r>
      <w:r w:rsidRPr="009B1793">
        <w:rPr>
          <w:rStyle w:val="Emphasis"/>
        </w:rPr>
        <w:t>because</w:t>
      </w:r>
      <w:r w:rsidRPr="009B1793">
        <w:rPr>
          <w:rStyle w:val="StyleUnderline"/>
        </w:rPr>
        <w:t xml:space="preserve"> of its democratic </w:t>
      </w:r>
      <w:r w:rsidRPr="009B1793">
        <w:rPr>
          <w:rStyle w:val="Emphasis"/>
        </w:rPr>
        <w:t>institutions</w:t>
      </w:r>
      <w:r w:rsidRPr="009B1793">
        <w:rPr>
          <w:rStyle w:val="StyleUnderline"/>
        </w:rPr>
        <w:t xml:space="preserve"> and </w:t>
      </w:r>
      <w:r w:rsidRPr="009B1793">
        <w:rPr>
          <w:rStyle w:val="Emphasis"/>
        </w:rPr>
        <w:t>political traditions</w:t>
      </w:r>
      <w:r w:rsidRPr="009B1793">
        <w:rPr>
          <w:rStyle w:val="StyleUnderline"/>
        </w:rPr>
        <w:t xml:space="preserve"> it is</w:t>
      </w:r>
      <w:r w:rsidRPr="00C1109C">
        <w:rPr>
          <w:sz w:val="16"/>
        </w:rPr>
        <w:t xml:space="preserve">--or can be--a </w:t>
      </w:r>
      <w:r w:rsidRPr="009B1793">
        <w:rPr>
          <w:rStyle w:val="Emphasis"/>
        </w:rPr>
        <w:t>relatively benign</w:t>
      </w:r>
      <w:r w:rsidRPr="00C1109C">
        <w:rPr>
          <w:sz w:val="16"/>
        </w:rPr>
        <w:t xml:space="preserve"> one. Joseph Nye's arguments on "soft power" of course come to mind here, and there is much to his point. But, in fact, there are other, more significant aspects of the American way in foreign policy that protect the United States from the consequences of its own greatness.</w:t>
      </w:r>
    </w:p>
    <w:p w14:paraId="0DD72055" w14:textId="77777777" w:rsidR="002A140E" w:rsidRPr="00C1109C" w:rsidRDefault="002A140E" w:rsidP="002A140E">
      <w:pPr>
        <w:rPr>
          <w:sz w:val="16"/>
        </w:rPr>
      </w:pPr>
      <w:r w:rsidRPr="009B1793">
        <w:rPr>
          <w:rStyle w:val="StyleUnderline"/>
        </w:rPr>
        <w:t xml:space="preserve">When other major states consider whether to </w:t>
      </w:r>
      <w:r w:rsidRPr="009B1793">
        <w:rPr>
          <w:rStyle w:val="Emphasis"/>
        </w:rPr>
        <w:t>work with</w:t>
      </w:r>
      <w:r w:rsidRPr="009B1793">
        <w:rPr>
          <w:rStyle w:val="StyleUnderline"/>
        </w:rPr>
        <w:t xml:space="preserve">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 xml:space="preserve">or </w:t>
      </w:r>
      <w:r w:rsidRPr="009B1793">
        <w:rPr>
          <w:rStyle w:val="Emphasis"/>
        </w:rPr>
        <w:t>resist it</w:t>
      </w:r>
      <w:r w:rsidRPr="009B1793">
        <w:rPr>
          <w:rStyle w:val="StyleUnderline"/>
        </w:rPr>
        <w:t>, the fact that it is</w:t>
      </w:r>
      <w:r w:rsidRPr="00C1109C">
        <w:rPr>
          <w:sz w:val="16"/>
        </w:rPr>
        <w:t xml:space="preserve"> an open, </w:t>
      </w:r>
      <w:r w:rsidRPr="009B1793">
        <w:rPr>
          <w:rStyle w:val="Emphasis"/>
        </w:rPr>
        <w:t>stable</w:t>
      </w:r>
      <w:r w:rsidRPr="00C1109C">
        <w:rPr>
          <w:sz w:val="16"/>
        </w:rPr>
        <w:t xml:space="preserve"> democracy </w:t>
      </w:r>
      <w:r w:rsidRPr="009B1793">
        <w:rPr>
          <w:rStyle w:val="Emphasis"/>
        </w:rPr>
        <w:t>matters</w:t>
      </w:r>
      <w:r w:rsidRPr="009B1793">
        <w:rPr>
          <w:rStyle w:val="StyleUnderline"/>
        </w:rPr>
        <w:t xml:space="preserve">. </w:t>
      </w:r>
      <w:r w:rsidRPr="0050329E">
        <w:rPr>
          <w:rStyle w:val="StyleUnderline"/>
          <w:highlight w:val="cyan"/>
        </w:rPr>
        <w:t xml:space="preserve">The </w:t>
      </w:r>
      <w:r w:rsidRPr="0050329E">
        <w:rPr>
          <w:rStyle w:val="Emphasis"/>
          <w:highlight w:val="cyan"/>
        </w:rPr>
        <w:t>outside world</w:t>
      </w:r>
      <w:r w:rsidRPr="0050329E">
        <w:rPr>
          <w:rStyle w:val="StyleUnderline"/>
          <w:highlight w:val="cyan"/>
        </w:rPr>
        <w:t xml:space="preserve"> can </w:t>
      </w:r>
      <w:r w:rsidRPr="0050329E">
        <w:rPr>
          <w:rStyle w:val="Emphasis"/>
          <w:sz w:val="24"/>
          <w:szCs w:val="26"/>
          <w:highlight w:val="cyan"/>
        </w:rPr>
        <w:t>see</w:t>
      </w:r>
      <w:r w:rsidRPr="009B1793">
        <w:rPr>
          <w:rStyle w:val="Emphasis"/>
          <w:sz w:val="24"/>
          <w:szCs w:val="26"/>
        </w:rPr>
        <w:t xml:space="preserve"> American </w:t>
      </w:r>
      <w:r w:rsidRPr="0050329E">
        <w:rPr>
          <w:rStyle w:val="Emphasis"/>
          <w:sz w:val="24"/>
          <w:szCs w:val="26"/>
          <w:highlight w:val="cyan"/>
        </w:rPr>
        <w:t>policymaking at work</w:t>
      </w:r>
      <w:r w:rsidRPr="00C1109C">
        <w:rPr>
          <w:sz w:val="16"/>
          <w:szCs w:val="26"/>
        </w:rPr>
        <w:t xml:space="preserve"> </w:t>
      </w:r>
      <w:r w:rsidRPr="00C1109C">
        <w:rPr>
          <w:sz w:val="16"/>
        </w:rPr>
        <w:t>and can even find opportunities to enter the process and help shape how the overall order operates. Paris, London, Berlin, Moscow, Tokyo and even Beijing--in each of these capitals officials can readily find reasons to conclude that an engagement policy toward the United States will be more effective than balancing against U.S. power.</w:t>
      </w:r>
    </w:p>
    <w:p w14:paraId="11000E69" w14:textId="77777777" w:rsidR="002A140E" w:rsidRPr="00C1109C" w:rsidRDefault="002A140E" w:rsidP="002A140E">
      <w:pPr>
        <w:rPr>
          <w:sz w:val="16"/>
        </w:rPr>
      </w:pPr>
      <w:r w:rsidRPr="00C1109C">
        <w:rPr>
          <w:sz w:val="16"/>
        </w:rPr>
        <w:t xml:space="preserve">America in large part stumbled into this open, institutionalized order in the 1940s, as it sought to rebuild the postwar world and to counter Soviet communism. In the late 1940s, in a pre-echo of today's situation, the United States was the world's dominant state--constituting 45 percent of world GNP, leading in military power, technology, finance and industry, and brimming with natural resources. But America nonetheless found itself building world order around stable and binding partnerships. Its calling card was its offer of Cold War security protection. But the intensity of political and economic cooperation between the United States and its partners went well beyond what was necessary to counter the Soviet threat. As the historian </w:t>
      </w:r>
      <w:proofErr w:type="spellStart"/>
      <w:r w:rsidRPr="00C1109C">
        <w:rPr>
          <w:sz w:val="16"/>
        </w:rPr>
        <w:t>Geir</w:t>
      </w:r>
      <w:proofErr w:type="spellEnd"/>
      <w:r w:rsidRPr="00C1109C">
        <w:rPr>
          <w:sz w:val="16"/>
        </w:rPr>
        <w:t xml:space="preserve"> </w:t>
      </w:r>
      <w:proofErr w:type="spellStart"/>
      <w:r w:rsidRPr="00C1109C">
        <w:rPr>
          <w:sz w:val="16"/>
        </w:rPr>
        <w:t>Lundestad</w:t>
      </w:r>
      <w:proofErr w:type="spellEnd"/>
      <w:r w:rsidRPr="00C1109C">
        <w:rPr>
          <w:sz w:val="16"/>
        </w:rPr>
        <w:t xml:space="preserve"> has observed, the expanding American political order in the half century after World War II was in important respects an "empire by invitation." </w:t>
      </w:r>
      <w:r w:rsidRPr="009B1793">
        <w:rPr>
          <w:rStyle w:val="StyleUnderline"/>
        </w:rPr>
        <w:t>The</w:t>
      </w:r>
      <w:r w:rsidRPr="00C1109C">
        <w:rPr>
          <w:sz w:val="16"/>
        </w:rPr>
        <w:t xml:space="preserve"> remarkable </w:t>
      </w:r>
      <w:r w:rsidRPr="009B1793">
        <w:rPr>
          <w:rStyle w:val="StyleUnderline"/>
        </w:rPr>
        <w:t xml:space="preserve">global </w:t>
      </w:r>
      <w:r w:rsidRPr="0050329E">
        <w:rPr>
          <w:rStyle w:val="StyleUnderline"/>
          <w:highlight w:val="cyan"/>
        </w:rPr>
        <w:t>reach of</w:t>
      </w:r>
      <w:r w:rsidRPr="009B1793">
        <w:rPr>
          <w:rStyle w:val="StyleUnderline"/>
        </w:rPr>
        <w:t xml:space="preserve"> American</w:t>
      </w:r>
      <w:r w:rsidRPr="00C1109C">
        <w:rPr>
          <w:sz w:val="16"/>
        </w:rPr>
        <w:t xml:space="preserve"> postwar </w:t>
      </w:r>
      <w:r w:rsidRPr="0050329E">
        <w:rPr>
          <w:rStyle w:val="Emphasis"/>
          <w:highlight w:val="cyan"/>
        </w:rPr>
        <w:t>heg</w:t>
      </w:r>
      <w:r w:rsidRPr="009B1793">
        <w:rPr>
          <w:rStyle w:val="StyleUnderline"/>
        </w:rPr>
        <w:t xml:space="preserve">emony </w:t>
      </w:r>
      <w:r w:rsidRPr="0050329E">
        <w:rPr>
          <w:rStyle w:val="StyleUnderline"/>
          <w:highlight w:val="cyan"/>
        </w:rPr>
        <w:t>has been</w:t>
      </w:r>
      <w:r w:rsidRPr="00C1109C">
        <w:rPr>
          <w:sz w:val="16"/>
        </w:rPr>
        <w:t xml:space="preserve"> at least in part </w:t>
      </w:r>
      <w:r w:rsidRPr="0050329E">
        <w:rPr>
          <w:rStyle w:val="StyleUnderline"/>
          <w:highlight w:val="cyan"/>
        </w:rPr>
        <w:t>driven by</w:t>
      </w:r>
      <w:r w:rsidRPr="00C1109C">
        <w:rPr>
          <w:sz w:val="16"/>
        </w:rPr>
        <w:t xml:space="preserve"> the </w:t>
      </w:r>
      <w:r w:rsidRPr="0050329E">
        <w:rPr>
          <w:rStyle w:val="StyleUnderline"/>
          <w:highlight w:val="cyan"/>
        </w:rPr>
        <w:t>efforts</w:t>
      </w:r>
      <w:r w:rsidRPr="00C1109C">
        <w:rPr>
          <w:sz w:val="16"/>
        </w:rPr>
        <w:t xml:space="preserve"> of European and Asian governments </w:t>
      </w:r>
      <w:r w:rsidRPr="0050329E">
        <w:rPr>
          <w:rStyle w:val="StyleUnderline"/>
          <w:highlight w:val="cyan"/>
        </w:rPr>
        <w:t>to</w:t>
      </w:r>
      <w:r w:rsidRPr="00C1109C">
        <w:rPr>
          <w:sz w:val="16"/>
        </w:rPr>
        <w:t xml:space="preserve"> harness U.S. power, </w:t>
      </w:r>
      <w:r w:rsidRPr="0050329E">
        <w:rPr>
          <w:rStyle w:val="StyleUnderline"/>
          <w:highlight w:val="cyan"/>
        </w:rPr>
        <w:t>render</w:t>
      </w:r>
      <w:r w:rsidRPr="00C1109C">
        <w:rPr>
          <w:sz w:val="16"/>
        </w:rPr>
        <w:t xml:space="preserve"> that </w:t>
      </w:r>
      <w:r w:rsidRPr="0050329E">
        <w:rPr>
          <w:rStyle w:val="StyleUnderline"/>
          <w:highlight w:val="cyan"/>
        </w:rPr>
        <w:t>power</w:t>
      </w:r>
      <w:r w:rsidRPr="00C1109C">
        <w:rPr>
          <w:sz w:val="16"/>
        </w:rPr>
        <w:t xml:space="preserve"> more </w:t>
      </w:r>
      <w:r w:rsidRPr="0050329E">
        <w:rPr>
          <w:rStyle w:val="Emphasis"/>
          <w:highlight w:val="cyan"/>
        </w:rPr>
        <w:t>predictable</w:t>
      </w:r>
      <w:r w:rsidRPr="00C1109C">
        <w:rPr>
          <w:sz w:val="16"/>
        </w:rPr>
        <w:t xml:space="preserve">, and use it to overcome their own regional insecurities. </w:t>
      </w:r>
      <w:r w:rsidRPr="009B1793">
        <w:rPr>
          <w:rStyle w:val="StyleUnderline"/>
        </w:rPr>
        <w:t>The result has been a vast system of</w:t>
      </w:r>
      <w:r w:rsidRPr="00C1109C">
        <w:rPr>
          <w:sz w:val="16"/>
        </w:rPr>
        <w:t xml:space="preserve"> America-centered </w:t>
      </w:r>
      <w:r w:rsidRPr="009B1793">
        <w:rPr>
          <w:rStyle w:val="StyleUnderline"/>
        </w:rPr>
        <w:t>economic and security partnerships</w:t>
      </w:r>
      <w:r w:rsidRPr="00C1109C">
        <w:rPr>
          <w:sz w:val="16"/>
        </w:rPr>
        <w:t>.</w:t>
      </w:r>
    </w:p>
    <w:p w14:paraId="2F511D36" w14:textId="02B2D22B" w:rsidR="002A140E" w:rsidRPr="002A140E" w:rsidRDefault="002A140E" w:rsidP="00933D5B">
      <w:pPr>
        <w:rPr>
          <w:b/>
          <w:iCs/>
          <w:u w:val="single"/>
        </w:rPr>
      </w:pPr>
      <w:r w:rsidRPr="00C1109C">
        <w:rPr>
          <w:sz w:val="16"/>
        </w:rPr>
        <w:t xml:space="preserve">Even though the United States looks like a wayward power to many around the world today, it nonetheless has an unusual ability to co-opt and reassure. Three elements matter most in making U.S. power more stable, </w:t>
      </w:r>
      <w:proofErr w:type="gramStart"/>
      <w:r w:rsidRPr="00C1109C">
        <w:rPr>
          <w:sz w:val="16"/>
        </w:rPr>
        <w:t>engaged</w:t>
      </w:r>
      <w:proofErr w:type="gramEnd"/>
      <w:r w:rsidRPr="00C1109C">
        <w:rPr>
          <w:sz w:val="16"/>
        </w:rPr>
        <w:t xml:space="preserve"> and restrained.</w:t>
      </w:r>
      <w:r>
        <w:rPr>
          <w:sz w:val="16"/>
        </w:rPr>
        <w:t xml:space="preserve"> </w:t>
      </w:r>
      <w:r w:rsidRPr="00C1109C">
        <w:rPr>
          <w:sz w:val="16"/>
        </w:rPr>
        <w:t xml:space="preserve">First, </w:t>
      </w:r>
      <w:r w:rsidRPr="009B1793">
        <w:rPr>
          <w:rStyle w:val="StyleUnderline"/>
        </w:rPr>
        <w:t xml:space="preserve">America's </w:t>
      </w:r>
      <w:r w:rsidRPr="0050329E">
        <w:rPr>
          <w:rStyle w:val="StyleUnderline"/>
          <w:highlight w:val="cyan"/>
        </w:rPr>
        <w:t>mature</w:t>
      </w:r>
      <w:r w:rsidRPr="009B1793">
        <w:rPr>
          <w:rStyle w:val="StyleUnderline"/>
        </w:rPr>
        <w:t xml:space="preserve"> </w:t>
      </w:r>
      <w:r w:rsidRPr="009B1793">
        <w:rPr>
          <w:rStyle w:val="Emphasis"/>
        </w:rPr>
        <w:t xml:space="preserve">political </w:t>
      </w:r>
      <w:r w:rsidRPr="0050329E">
        <w:rPr>
          <w:rStyle w:val="Emphasis"/>
          <w:highlight w:val="cyan"/>
        </w:rPr>
        <w:t>institutions</w:t>
      </w:r>
      <w:r w:rsidRPr="009B1793">
        <w:rPr>
          <w:rStyle w:val="StyleUnderline"/>
        </w:rPr>
        <w:t xml:space="preserve"> organized around the </w:t>
      </w:r>
      <w:r w:rsidRPr="009B1793">
        <w:rPr>
          <w:rStyle w:val="Emphasis"/>
        </w:rPr>
        <w:t>rule of law</w:t>
      </w:r>
      <w:r w:rsidRPr="009B1793">
        <w:rPr>
          <w:rStyle w:val="StyleUnderline"/>
        </w:rPr>
        <w:t xml:space="preserve"> have </w:t>
      </w:r>
      <w:r w:rsidRPr="0050329E">
        <w:rPr>
          <w:rStyle w:val="StyleUnderline"/>
          <w:highlight w:val="cyan"/>
        </w:rPr>
        <w:t>made it</w:t>
      </w:r>
      <w:r w:rsidRPr="009B1793">
        <w:rPr>
          <w:rStyle w:val="StyleUnderline"/>
        </w:rPr>
        <w:t xml:space="preserve"> a relatively </w:t>
      </w:r>
      <w:r w:rsidRPr="0050329E">
        <w:rPr>
          <w:rStyle w:val="Emphasis"/>
          <w:highlight w:val="cyan"/>
        </w:rPr>
        <w:t>predictable</w:t>
      </w:r>
      <w:r w:rsidRPr="009B1793">
        <w:rPr>
          <w:rStyle w:val="StyleUnderline"/>
        </w:rPr>
        <w:t xml:space="preserve"> and </w:t>
      </w:r>
      <w:r w:rsidRPr="009B1793">
        <w:rPr>
          <w:rStyle w:val="Emphasis"/>
        </w:rPr>
        <w:t>cooperative</w:t>
      </w:r>
      <w:r w:rsidRPr="009B1793">
        <w:rPr>
          <w:rStyle w:val="StyleUnderline"/>
        </w:rPr>
        <w:t xml:space="preserve"> hegemon. </w:t>
      </w:r>
      <w:r w:rsidRPr="0050329E">
        <w:rPr>
          <w:rStyle w:val="StyleUnderline"/>
          <w:highlight w:val="cyan"/>
        </w:rPr>
        <w:t>The</w:t>
      </w:r>
      <w:r w:rsidRPr="00C1109C">
        <w:rPr>
          <w:sz w:val="16"/>
        </w:rPr>
        <w:t xml:space="preserve"> pluralistic and </w:t>
      </w:r>
      <w:r w:rsidRPr="0050329E">
        <w:rPr>
          <w:rStyle w:val="Emphasis"/>
          <w:highlight w:val="cyan"/>
        </w:rPr>
        <w:t>regularized way</w:t>
      </w:r>
      <w:r w:rsidRPr="009B1793">
        <w:rPr>
          <w:rStyle w:val="StyleUnderline"/>
        </w:rPr>
        <w:t xml:space="preserve"> in which U.S.</w:t>
      </w:r>
      <w:r w:rsidRPr="00C1109C">
        <w:rPr>
          <w:sz w:val="16"/>
        </w:rPr>
        <w:t xml:space="preserve"> foreign and security </w:t>
      </w:r>
      <w:r w:rsidRPr="0050329E">
        <w:rPr>
          <w:rStyle w:val="StyleUnderline"/>
          <w:highlight w:val="cyan"/>
        </w:rPr>
        <w:t xml:space="preserve">policy is made </w:t>
      </w:r>
      <w:r w:rsidRPr="0050329E">
        <w:rPr>
          <w:rStyle w:val="Emphasis"/>
          <w:highlight w:val="cyan"/>
        </w:rPr>
        <w:t>reduces surprises</w:t>
      </w:r>
      <w:r w:rsidRPr="00C1109C">
        <w:rPr>
          <w:sz w:val="16"/>
        </w:rPr>
        <w:t xml:space="preserve"> and allows other states to build long-term, mutually beneficial relations. The governmental </w:t>
      </w:r>
      <w:r w:rsidRPr="0050329E">
        <w:rPr>
          <w:rStyle w:val="Emphasis"/>
          <w:sz w:val="24"/>
          <w:szCs w:val="26"/>
          <w:highlight w:val="cyan"/>
        </w:rPr>
        <w:t>s</w:t>
      </w:r>
      <w:r w:rsidRPr="009B1793">
        <w:rPr>
          <w:rStyle w:val="Emphasis"/>
          <w:sz w:val="24"/>
          <w:szCs w:val="26"/>
        </w:rPr>
        <w:t xml:space="preserve">eparation </w:t>
      </w:r>
      <w:r w:rsidRPr="0050329E">
        <w:rPr>
          <w:rStyle w:val="Emphasis"/>
          <w:sz w:val="24"/>
          <w:szCs w:val="26"/>
          <w:highlight w:val="cyan"/>
        </w:rPr>
        <w:t>o</w:t>
      </w:r>
      <w:r w:rsidRPr="009B1793">
        <w:rPr>
          <w:rStyle w:val="Emphasis"/>
          <w:sz w:val="24"/>
          <w:szCs w:val="26"/>
        </w:rPr>
        <w:t xml:space="preserve">f </w:t>
      </w:r>
      <w:r w:rsidRPr="0050329E">
        <w:rPr>
          <w:rStyle w:val="Emphasis"/>
          <w:sz w:val="24"/>
          <w:szCs w:val="26"/>
          <w:highlight w:val="cyan"/>
        </w:rPr>
        <w:t>p</w:t>
      </w:r>
      <w:r w:rsidRPr="009B1793">
        <w:rPr>
          <w:rStyle w:val="Emphasis"/>
          <w:sz w:val="24"/>
          <w:szCs w:val="26"/>
        </w:rPr>
        <w:t>owers</w:t>
      </w:r>
      <w:r w:rsidRPr="009B1793">
        <w:rPr>
          <w:rStyle w:val="StyleUnderline"/>
        </w:rPr>
        <w:t xml:space="preserve"> </w:t>
      </w:r>
      <w:r w:rsidRPr="0050329E">
        <w:rPr>
          <w:rStyle w:val="Emphasis"/>
          <w:highlight w:val="cyan"/>
        </w:rPr>
        <w:t>create</w:t>
      </w:r>
      <w:r w:rsidRPr="00C1109C">
        <w:rPr>
          <w:sz w:val="16"/>
        </w:rPr>
        <w:t xml:space="preserve">s </w:t>
      </w:r>
      <w:r w:rsidRPr="0050329E">
        <w:rPr>
          <w:rStyle w:val="StyleUnderline"/>
          <w:highlight w:val="cyan"/>
        </w:rPr>
        <w:t>a</w:t>
      </w:r>
      <w:r w:rsidRPr="009B1793">
        <w:rPr>
          <w:rStyle w:val="StyleUnderline"/>
        </w:rPr>
        <w:t xml:space="preserve"> </w:t>
      </w:r>
      <w:r w:rsidRPr="009B1793">
        <w:rPr>
          <w:rStyle w:val="Emphasis"/>
        </w:rPr>
        <w:t>shared</w:t>
      </w:r>
      <w:r w:rsidRPr="009B1793">
        <w:rPr>
          <w:rStyle w:val="StyleUnderline"/>
        </w:rPr>
        <w:t xml:space="preserve"> decision-making </w:t>
      </w:r>
      <w:r w:rsidRPr="0050329E">
        <w:rPr>
          <w:rStyle w:val="StyleUnderline"/>
          <w:highlight w:val="cyan"/>
        </w:rPr>
        <w:t>system that</w:t>
      </w:r>
      <w:r w:rsidRPr="009B1793">
        <w:rPr>
          <w:rStyle w:val="StyleUnderline"/>
        </w:rPr>
        <w:t xml:space="preserve"> </w:t>
      </w:r>
      <w:proofErr w:type="gramStart"/>
      <w:r w:rsidRPr="009B1793">
        <w:rPr>
          <w:rStyle w:val="Emphasis"/>
        </w:rPr>
        <w:t>opens up</w:t>
      </w:r>
      <w:proofErr w:type="gramEnd"/>
      <w:r w:rsidRPr="009B1793">
        <w:rPr>
          <w:rStyle w:val="StyleUnderline"/>
        </w:rPr>
        <w:t xml:space="preserve"> the process and </w:t>
      </w:r>
      <w:r w:rsidRPr="0050329E">
        <w:rPr>
          <w:rStyle w:val="Emphasis"/>
          <w:highlight w:val="cyan"/>
        </w:rPr>
        <w:t>reduces</w:t>
      </w:r>
      <w:r w:rsidRPr="009B1793">
        <w:rPr>
          <w:rStyle w:val="StyleUnderline"/>
        </w:rPr>
        <w:t xml:space="preserve"> the ability of any one leader to make </w:t>
      </w:r>
      <w:r w:rsidRPr="0050329E">
        <w:rPr>
          <w:rStyle w:val="Emphasis"/>
          <w:highlight w:val="cyan"/>
        </w:rPr>
        <w:t>abrupt</w:t>
      </w:r>
      <w:r w:rsidRPr="0050329E">
        <w:rPr>
          <w:rStyle w:val="Emphasis"/>
        </w:rPr>
        <w:t xml:space="preserve"> or aggressive </w:t>
      </w:r>
      <w:r w:rsidRPr="0050329E">
        <w:rPr>
          <w:rStyle w:val="Emphasis"/>
          <w:highlight w:val="cyan"/>
        </w:rPr>
        <w:t>moves</w:t>
      </w:r>
      <w:r w:rsidRPr="009B1793">
        <w:rPr>
          <w:rStyle w:val="StyleUnderline"/>
        </w:rPr>
        <w:t xml:space="preserve"> toward other states</w:t>
      </w:r>
      <w:r w:rsidRPr="00C1109C">
        <w:rPr>
          <w:sz w:val="16"/>
        </w:rPr>
        <w:t xml:space="preserve">. An active press and competitive party system also provide a service to outside states by generating information about U.S. policy and determining its seriousness of purpose. </w:t>
      </w:r>
      <w:r w:rsidRPr="009B1793">
        <w:rPr>
          <w:rStyle w:val="StyleUnderline"/>
        </w:rPr>
        <w:t xml:space="preserve">The </w:t>
      </w:r>
      <w:r w:rsidRPr="0050329E">
        <w:rPr>
          <w:rStyle w:val="Emphasis"/>
          <w:highlight w:val="cyan"/>
        </w:rPr>
        <w:t>messiness</w:t>
      </w:r>
      <w:r w:rsidRPr="009B1793">
        <w:rPr>
          <w:rStyle w:val="StyleUnderline"/>
        </w:rPr>
        <w:t xml:space="preserve"> of a democracy </w:t>
      </w:r>
      <w:r w:rsidRPr="0050329E">
        <w:rPr>
          <w:rStyle w:val="StyleUnderline"/>
          <w:highlight w:val="cyan"/>
        </w:rPr>
        <w:t>can</w:t>
      </w:r>
      <w:r w:rsidRPr="00C1109C">
        <w:rPr>
          <w:sz w:val="16"/>
        </w:rPr>
        <w:t xml:space="preserve">, indeed, </w:t>
      </w:r>
      <w:r w:rsidRPr="009B1793">
        <w:rPr>
          <w:rStyle w:val="StyleUnderline"/>
        </w:rPr>
        <w:t xml:space="preserve">frustrate American diplomats and </w:t>
      </w:r>
      <w:r w:rsidRPr="0050329E">
        <w:rPr>
          <w:rStyle w:val="Emphasis"/>
          <w:sz w:val="24"/>
          <w:szCs w:val="26"/>
          <w:highlight w:val="cyan"/>
        </w:rPr>
        <w:t>confuse foreign observers</w:t>
      </w:r>
      <w:r w:rsidRPr="00C1109C">
        <w:rPr>
          <w:sz w:val="16"/>
        </w:rPr>
        <w:t>. But over the long term, democratic institutions produce more consistent and credible policies--</w:t>
      </w:r>
      <w:proofErr w:type="spellStart"/>
      <w:r w:rsidRPr="00C1109C">
        <w:rPr>
          <w:sz w:val="16"/>
        </w:rPr>
        <w:t>policies</w:t>
      </w:r>
      <w:proofErr w:type="spellEnd"/>
      <w:r w:rsidRPr="00C1109C">
        <w:rPr>
          <w:sz w:val="16"/>
        </w:rPr>
        <w:t xml:space="preserve"> that do not reflect the capricious and idiosyncratic whims of an autocrat</w:t>
      </w:r>
    </w:p>
    <w:p w14:paraId="02EC181D" w14:textId="3A23AE81" w:rsidR="00933D5B" w:rsidRDefault="00933D5B" w:rsidP="00933D5B">
      <w:pPr>
        <w:pStyle w:val="Heading2"/>
      </w:pPr>
      <w:r>
        <w:t>OFF</w:t>
      </w:r>
    </w:p>
    <w:p w14:paraId="05EA5F50" w14:textId="0E94DB09" w:rsidR="00933D5B" w:rsidRDefault="00933D5B" w:rsidP="00933D5B">
      <w:pPr>
        <w:pStyle w:val="Heading3"/>
      </w:pPr>
      <w:r>
        <w:t xml:space="preserve">NC – </w:t>
      </w:r>
      <w:r w:rsidR="002A140E">
        <w:t>T</w:t>
      </w:r>
    </w:p>
    <w:p w14:paraId="214C3EFF" w14:textId="77777777" w:rsidR="002A140E" w:rsidRPr="00753766" w:rsidRDefault="002A140E" w:rsidP="002A140E">
      <w:pPr>
        <w:pStyle w:val="Heading4"/>
        <w:rPr>
          <w:rFonts w:cs="Arial"/>
        </w:rPr>
      </w:pPr>
      <w:r w:rsidRPr="00753766">
        <w:rPr>
          <w:rFonts w:cs="Arial"/>
        </w:rPr>
        <w:t xml:space="preserve">Interpretation: </w:t>
      </w:r>
      <w:r>
        <w:rPr>
          <w:rFonts w:cs="Arial"/>
        </w:rPr>
        <w:t>Restrictions on appropriation require bans on use, occupation, or any other means</w:t>
      </w:r>
    </w:p>
    <w:p w14:paraId="05197E5A" w14:textId="77777777" w:rsidR="002A140E" w:rsidRPr="00753766" w:rsidRDefault="002A140E" w:rsidP="002A140E">
      <w:r w:rsidRPr="00753766">
        <w:rPr>
          <w:rStyle w:val="Style13ptBold"/>
        </w:rPr>
        <w:t>Babcock 19</w:t>
      </w:r>
      <w:r w:rsidRPr="00753766">
        <w:t xml:space="preserve"> Professor of Law, Georgetown University Law </w:t>
      </w:r>
      <w:proofErr w:type="spellStart"/>
      <w:r w:rsidRPr="00753766">
        <w:t>Cente</w:t>
      </w:r>
      <w:proofErr w:type="spellEnd"/>
      <w:r w:rsidRPr="00753766">
        <w:t>. Babcock, Hope M. "The Public Trust Doctrine, Outer Space, and the Global Commons: Time to Call Home ET." Syracuse L. Rev. 69 (2019): 191.</w:t>
      </w:r>
    </w:p>
    <w:p w14:paraId="3E1101A3" w14:textId="77777777" w:rsidR="002A140E" w:rsidRPr="00753766" w:rsidRDefault="002A140E" w:rsidP="002A140E">
      <w:r w:rsidRPr="00753766">
        <w:rPr>
          <w:rStyle w:val="Emphasis"/>
          <w:highlight w:val="cyan"/>
        </w:rPr>
        <w:t>Article II</w:t>
      </w:r>
      <w:r w:rsidRPr="00753766">
        <w:rPr>
          <w:rStyle w:val="Emphasis"/>
        </w:rPr>
        <w:t xml:space="preserve"> </w:t>
      </w:r>
      <w:r w:rsidRPr="00753766">
        <w:t xml:space="preserve">is one of those succeeding provisions that curtails “the freedom of use outlined in Article [I] by declaring that </w:t>
      </w:r>
      <w:r w:rsidRPr="00753766">
        <w:rPr>
          <w:rStyle w:val="StyleUnderline"/>
          <w:highlight w:val="cyan"/>
        </w:rPr>
        <w:t>outer space</w:t>
      </w:r>
      <w:r w:rsidRPr="00753766">
        <w:t>, including the [m]</w:t>
      </w:r>
      <w:proofErr w:type="spellStart"/>
      <w:r w:rsidRPr="00753766">
        <w:t>oon</w:t>
      </w:r>
      <w:proofErr w:type="spellEnd"/>
      <w:r w:rsidRPr="00753766">
        <w:t xml:space="preserve"> and other celestial bodies, </w:t>
      </w:r>
      <w:r w:rsidRPr="00753766">
        <w:rPr>
          <w:rStyle w:val="StyleUnderline"/>
          <w:highlight w:val="cyan"/>
        </w:rPr>
        <w:t xml:space="preserve">is not subject to </w:t>
      </w:r>
      <w:r w:rsidRPr="00753766">
        <w:rPr>
          <w:rStyle w:val="Emphasis"/>
          <w:highlight w:val="cyan"/>
        </w:rPr>
        <w:t>national appropriation</w:t>
      </w:r>
      <w:r w:rsidRPr="00753766">
        <w:t xml:space="preserve">.”147 It flatly </w:t>
      </w:r>
      <w:r w:rsidRPr="008729A3">
        <w:rPr>
          <w:rStyle w:val="StyleUnderline"/>
          <w:highlight w:val="cyan"/>
        </w:rPr>
        <w:t>prohibits national appropriation</w:t>
      </w:r>
      <w:r w:rsidRPr="00753766">
        <w:t xml:space="preserve"> of any celestial body in outer space “</w:t>
      </w:r>
      <w:r w:rsidRPr="00753766">
        <w:rPr>
          <w:rStyle w:val="StyleUnderline"/>
          <w:highlight w:val="cyan"/>
        </w:rPr>
        <w:t>by means of use or occupation</w:t>
      </w:r>
      <w:r w:rsidRPr="00753766">
        <w:rPr>
          <w:rStyle w:val="StyleUnderline"/>
        </w:rPr>
        <w:t xml:space="preserve">, </w:t>
      </w:r>
      <w:r w:rsidRPr="008729A3">
        <w:rPr>
          <w:rStyle w:val="StyleUnderline"/>
          <w:highlight w:val="cyan"/>
        </w:rPr>
        <w:t>or by any other means</w:t>
      </w:r>
      <w:r w:rsidRPr="00753766">
        <w:t>.”148 However, “</w:t>
      </w:r>
      <w:r w:rsidRPr="00753766">
        <w:rPr>
          <w:rStyle w:val="StyleUnderline"/>
        </w:rPr>
        <w:t>many types of ‘</w:t>
      </w:r>
      <w:r w:rsidRPr="00753766">
        <w:rPr>
          <w:rStyle w:val="StyleUnderline"/>
          <w:highlight w:val="cyan"/>
        </w:rPr>
        <w:t>use’ or ‘exploitation’</w:t>
      </w:r>
      <w:r w:rsidRPr="00753766">
        <w:t xml:space="preserve">. . </w:t>
      </w:r>
      <w:r w:rsidRPr="00753766">
        <w:rPr>
          <w:rStyle w:val="StyleUnderline"/>
        </w:rPr>
        <w:t xml:space="preserve">. </w:t>
      </w:r>
      <w:r w:rsidRPr="00753766">
        <w:rPr>
          <w:rStyle w:val="Emphasis"/>
          <w:highlight w:val="cyan"/>
        </w:rPr>
        <w:t>are inconceivable without appropriation</w:t>
      </w:r>
      <w:r w:rsidRPr="00753766">
        <w:rPr>
          <w:rStyle w:val="StyleUnderline"/>
        </w:rPr>
        <w:t xml:space="preserve"> of some degree at least </w:t>
      </w:r>
      <w:r w:rsidRPr="00753766">
        <w:rPr>
          <w:rStyle w:val="StyleUnderline"/>
          <w:highlight w:val="cyan"/>
        </w:rPr>
        <w:t>of any materials taken</w:t>
      </w:r>
      <w:r w:rsidRPr="00753766">
        <w:rPr>
          <w:rStyle w:val="StyleUnderline"/>
        </w:rPr>
        <w:t xml:space="preserve">,” </w:t>
      </w:r>
      <w:r w:rsidRPr="00753766">
        <w:rPr>
          <w:rStyle w:val="Emphasis"/>
          <w:highlight w:val="cyan"/>
        </w:rPr>
        <w:t>like ore or water</w:t>
      </w:r>
      <w:r w:rsidRPr="00753766">
        <w:t xml:space="preserve">.149 If this view of Article II’s prohibitory language is correct, then “it is not at all farfetched to say that </w:t>
      </w:r>
      <w:r w:rsidRPr="00753766">
        <w:rPr>
          <w:rStyle w:val="StyleUnderline"/>
          <w:highlight w:val="cyan"/>
        </w:rPr>
        <w:t>the OS</w:t>
      </w:r>
      <w:r w:rsidRPr="00753766">
        <w:rPr>
          <w:rStyle w:val="StyleUnderline"/>
        </w:rPr>
        <w:t xml:space="preserve">T actually </w:t>
      </w:r>
      <w:r w:rsidRPr="00753766">
        <w:rPr>
          <w:rStyle w:val="StyleUnderline"/>
          <w:highlight w:val="cyan"/>
        </w:rPr>
        <w:t>installs a blanket prohibition</w:t>
      </w:r>
      <w:r w:rsidRPr="00753766">
        <w:rPr>
          <w:rStyle w:val="StyleUnderline"/>
        </w:rPr>
        <w:t xml:space="preserve"> </w:t>
      </w:r>
      <w:r w:rsidRPr="00753766">
        <w:rPr>
          <w:rStyle w:val="StyleUnderline"/>
          <w:highlight w:val="cyan"/>
        </w:rPr>
        <w:t>on</w:t>
      </w:r>
      <w:r w:rsidRPr="00753766">
        <w:rPr>
          <w:rStyle w:val="StyleUnderline"/>
        </w:rPr>
        <w:t xml:space="preserve"> many </w:t>
      </w:r>
      <w:r w:rsidRPr="00753766">
        <w:rPr>
          <w:rStyle w:val="StyleUnderline"/>
          <w:highlight w:val="cyan"/>
        </w:rPr>
        <w:t>beneficial</w:t>
      </w:r>
      <w:r w:rsidRPr="00753766">
        <w:rPr>
          <w:rStyle w:val="StyleUnderline"/>
        </w:rPr>
        <w:t xml:space="preserve"> forms of </w:t>
      </w:r>
      <w:r w:rsidRPr="00753766">
        <w:rPr>
          <w:rStyle w:val="StyleUnderline"/>
          <w:highlight w:val="cyan"/>
        </w:rPr>
        <w:t>developmen</w:t>
      </w:r>
      <w:r w:rsidRPr="00753766">
        <w:rPr>
          <w:highlight w:val="cyan"/>
        </w:rPr>
        <w:t>t</w:t>
      </w:r>
      <w:r w:rsidRPr="00753766">
        <w:t xml:space="preserve">.”150 However, the OST </w:t>
      </w:r>
      <w:r w:rsidRPr="008729A3">
        <w:rPr>
          <w:rStyle w:val="Emphasis"/>
        </w:rPr>
        <w:t>only</w:t>
      </w:r>
      <w:r w:rsidRPr="008729A3">
        <w:t xml:space="preserve"> prohibits </w:t>
      </w:r>
      <w:r w:rsidRPr="008729A3">
        <w:rPr>
          <w:rStyle w:val="Emphasis"/>
        </w:rPr>
        <w:t>an appropriation that constitutes</w:t>
      </w:r>
      <w:r w:rsidRPr="008729A3">
        <w:t xml:space="preserve"> </w:t>
      </w:r>
      <w:r w:rsidRPr="008729A3">
        <w:rPr>
          <w:rStyle w:val="StyleUnderline"/>
        </w:rPr>
        <w:t>a “long-term use</w:t>
      </w:r>
      <w:r w:rsidRPr="008729A3">
        <w:t xml:space="preserve"> </w:t>
      </w:r>
      <w:r w:rsidRPr="008729A3">
        <w:rPr>
          <w:rStyle w:val="Emphasis"/>
        </w:rPr>
        <w:t>and permanent occupation</w:t>
      </w:r>
      <w:r w:rsidRPr="006C0CFC">
        <w:rPr>
          <w:rStyle w:val="Emphasis"/>
        </w:rPr>
        <w:t>, to the exclusion of all others</w:t>
      </w:r>
      <w:r w:rsidRPr="00753766">
        <w:t>.”151</w:t>
      </w:r>
    </w:p>
    <w:p w14:paraId="2D7893DF" w14:textId="77777777" w:rsidR="002A140E" w:rsidRDefault="002A140E" w:rsidP="002A140E"/>
    <w:p w14:paraId="05CD9AB2" w14:textId="77777777" w:rsidR="002A140E" w:rsidRDefault="002A140E" w:rsidP="002A140E">
      <w:pPr>
        <w:pStyle w:val="Heading4"/>
      </w:pPr>
      <w:r>
        <w:t xml:space="preserve">Violation – </w:t>
      </w:r>
      <w:proofErr w:type="spellStart"/>
      <w:r>
        <w:t>aff</w:t>
      </w:r>
      <w:proofErr w:type="spellEnd"/>
      <w:r>
        <w:t xml:space="preserve"> is a reduction on which companies can use it, not a restriction</w:t>
      </w:r>
    </w:p>
    <w:p w14:paraId="3BB4597C" w14:textId="77777777" w:rsidR="002A140E" w:rsidRDefault="002A140E" w:rsidP="002A140E"/>
    <w:p w14:paraId="10D9B414" w14:textId="77777777" w:rsidR="002A140E" w:rsidRDefault="002A140E" w:rsidP="002A140E">
      <w:pPr>
        <w:pStyle w:val="Heading4"/>
      </w:pPr>
      <w:r>
        <w:t>Bidirectionality</w:t>
      </w:r>
    </w:p>
    <w:p w14:paraId="0ADE286E" w14:textId="77777777" w:rsidR="002A140E" w:rsidRDefault="002A140E" w:rsidP="002A140E"/>
    <w:p w14:paraId="07C1AA2E" w14:textId="77777777" w:rsidR="002A140E" w:rsidRDefault="002A140E" w:rsidP="002A140E">
      <w:pPr>
        <w:pStyle w:val="Heading4"/>
      </w:pPr>
      <w:r>
        <w:t>Limits</w:t>
      </w:r>
    </w:p>
    <w:p w14:paraId="7FA39346" w14:textId="530B7B20" w:rsidR="002A140E" w:rsidRDefault="002A140E" w:rsidP="002A140E"/>
    <w:p w14:paraId="04B24A0F" w14:textId="77777777" w:rsidR="002A140E" w:rsidRPr="002A6FB7" w:rsidRDefault="002A140E" w:rsidP="002A140E">
      <w:pPr>
        <w:pStyle w:val="Heading4"/>
        <w:rPr>
          <w:rFonts w:eastAsia="Times New Roman" w:cs="Times New Roman"/>
        </w:rPr>
      </w:pPr>
      <w:r w:rsidRPr="002A6FB7">
        <w:rPr>
          <w:rFonts w:eastAsia="Times New Roman" w:cs="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46CFC989" w14:textId="77777777" w:rsidR="002A140E" w:rsidRPr="002A6FB7" w:rsidRDefault="002A140E" w:rsidP="002A140E"/>
    <w:p w14:paraId="7A7F677E" w14:textId="6339D493" w:rsidR="002A140E" w:rsidRPr="002A140E" w:rsidRDefault="002A140E" w:rsidP="002A140E">
      <w:pPr>
        <w:pStyle w:val="Heading4"/>
        <w:rPr>
          <w:rFonts w:eastAsia="Times New Roman" w:cs="Times New Roman"/>
        </w:rPr>
      </w:pPr>
      <w:r w:rsidRPr="002A6FB7">
        <w:rPr>
          <w:rFonts w:eastAsia="Times New Roman" w:cs="Times New Roman"/>
        </w:rPr>
        <w:t xml:space="preserve">No RVIs—it’s your burden to be topical. </w:t>
      </w:r>
    </w:p>
    <w:p w14:paraId="3F3C0D2A" w14:textId="77777777" w:rsidR="002A140E" w:rsidRPr="002A140E" w:rsidRDefault="002A140E" w:rsidP="002A140E"/>
    <w:p w14:paraId="62A48E95" w14:textId="7B5FCB26" w:rsidR="00933D5B" w:rsidRDefault="002A140E" w:rsidP="00933D5B">
      <w:pPr>
        <w:pStyle w:val="Heading2"/>
      </w:pPr>
      <w:r>
        <w:t>Case</w:t>
      </w:r>
    </w:p>
    <w:p w14:paraId="40316FE4" w14:textId="77777777" w:rsidR="002A140E" w:rsidRDefault="002A140E" w:rsidP="002A140E">
      <w:pPr>
        <w:pStyle w:val="Heading3"/>
        <w:rPr>
          <w:rFonts w:cs="Times New Roman"/>
        </w:rPr>
      </w:pPr>
      <w:r w:rsidRPr="002A6FB7">
        <w:rPr>
          <w:rFonts w:cs="Times New Roman"/>
        </w:rPr>
        <w:t>Heritage Adv</w:t>
      </w:r>
    </w:p>
    <w:p w14:paraId="439E45E9" w14:textId="77777777" w:rsidR="002A140E" w:rsidRDefault="002A140E" w:rsidP="002A140E">
      <w:pPr>
        <w:pStyle w:val="Heading4"/>
      </w:pPr>
      <w:r>
        <w:t xml:space="preserve">Myers takes out the </w:t>
      </w:r>
      <w:proofErr w:type="spellStart"/>
      <w:r>
        <w:t>aff</w:t>
      </w:r>
      <w:proofErr w:type="spellEnd"/>
      <w:r>
        <w:t xml:space="preserve"> – says that if property rights aren’t granted there will be inevitable conflict.</w:t>
      </w:r>
    </w:p>
    <w:p w14:paraId="29ECCB72" w14:textId="77777777" w:rsidR="002A140E" w:rsidRPr="002A6FB7" w:rsidRDefault="002A140E" w:rsidP="002A140E"/>
    <w:p w14:paraId="7C45990C" w14:textId="77777777" w:rsidR="002A140E" w:rsidRPr="002A6FB7" w:rsidRDefault="002A140E" w:rsidP="002A140E">
      <w:pPr>
        <w:pStyle w:val="Heading4"/>
        <w:rPr>
          <w:rFonts w:cs="Times New Roman"/>
        </w:rPr>
      </w:pPr>
      <w:r w:rsidRPr="002A6FB7">
        <w:rPr>
          <w:rFonts w:cs="Times New Roman"/>
        </w:rPr>
        <w:t>Mining is unsustainable.</w:t>
      </w:r>
    </w:p>
    <w:p w14:paraId="150D49E3" w14:textId="77777777" w:rsidR="002A140E" w:rsidRPr="002A6FB7" w:rsidRDefault="002A140E" w:rsidP="002A140E">
      <w:pPr>
        <w:rPr>
          <w:color w:val="000000" w:themeColor="text1"/>
        </w:rPr>
      </w:pPr>
      <w:proofErr w:type="spellStart"/>
      <w:r w:rsidRPr="002A6FB7">
        <w:rPr>
          <w:rStyle w:val="Style13ptBold"/>
        </w:rPr>
        <w:t>Gardenyes</w:t>
      </w:r>
      <w:proofErr w:type="spellEnd"/>
      <w:r w:rsidRPr="002A6FB7">
        <w:rPr>
          <w:rStyle w:val="Style13ptBold"/>
        </w:rPr>
        <w:t xml:space="preserve"> 2017</w:t>
      </w:r>
      <w:r w:rsidRPr="002A6FB7">
        <w:rPr>
          <w:color w:val="000000" w:themeColor="text1"/>
        </w:rPr>
        <w:t xml:space="preserve"> (</w:t>
      </w:r>
      <w:proofErr w:type="spellStart"/>
      <w:r w:rsidRPr="002A6FB7">
        <w:rPr>
          <w:color w:val="000000" w:themeColor="text1"/>
        </w:rPr>
        <w:t>Distri</w:t>
      </w:r>
      <w:proofErr w:type="spellEnd"/>
      <w:r w:rsidRPr="002A6FB7">
        <w:rPr>
          <w:color w:val="000000" w:themeColor="text1"/>
        </w:rPr>
        <w:t xml:space="preserve"> </w:t>
      </w:r>
      <w:proofErr w:type="spellStart"/>
      <w:r w:rsidRPr="002A6FB7">
        <w:rPr>
          <w:color w:val="000000" w:themeColor="text1"/>
        </w:rPr>
        <w:t>Josep</w:t>
      </w:r>
      <w:proofErr w:type="spellEnd"/>
      <w:r w:rsidRPr="002A6FB7">
        <w:rPr>
          <w:color w:val="000000" w:themeColor="text1"/>
        </w:rPr>
        <w:t xml:space="preserve"> </w:t>
      </w:r>
      <w:proofErr w:type="spellStart"/>
      <w:r w:rsidRPr="002A6FB7">
        <w:rPr>
          <w:color w:val="000000" w:themeColor="text1"/>
        </w:rPr>
        <w:t>Gardenyes</w:t>
      </w:r>
      <w:proofErr w:type="spellEnd"/>
      <w:r w:rsidRPr="002A6FB7">
        <w:rPr>
          <w:color w:val="000000" w:themeColor="text1"/>
        </w:rPr>
        <w:t xml:space="preserve">, Marxist and anarchist writer, "New Technologies, Extraterrestrial Exploitation, And The Future Of Capitalism", It's Going Down, January 28 2017, </w:t>
      </w:r>
      <w:hyperlink r:id="rId10" w:history="1">
        <w:r w:rsidRPr="002A6FB7">
          <w:rPr>
            <w:rStyle w:val="Hyperlink"/>
            <w:color w:val="000000" w:themeColor="text1"/>
          </w:rPr>
          <w:t>https://itsgoingdown.org/new-technologies-extraterrestrial-exploitation-future-capitalism/</w:t>
        </w:r>
      </w:hyperlink>
      <w:r w:rsidRPr="002A6FB7">
        <w:rPr>
          <w:color w:val="000000" w:themeColor="text1"/>
        </w:rPr>
        <w:t>, mmv)</w:t>
      </w:r>
    </w:p>
    <w:p w14:paraId="39D84BED" w14:textId="77777777" w:rsidR="002A140E" w:rsidRPr="002A6FB7" w:rsidRDefault="002A140E" w:rsidP="002A140E">
      <w:pPr>
        <w:rPr>
          <w:color w:val="000000" w:themeColor="text1"/>
          <w:sz w:val="16"/>
        </w:rPr>
      </w:pPr>
      <w:r w:rsidRPr="002A6FB7">
        <w:rPr>
          <w:rStyle w:val="StyleUnderline"/>
          <w:color w:val="000000" w:themeColor="text1"/>
        </w:rPr>
        <w:t>2017 is the year of Google’s Lunar X Prize, through which the North American corporation</w:t>
      </w:r>
      <w:r w:rsidRPr="002A6FB7">
        <w:rPr>
          <w:color w:val="000000" w:themeColor="text1"/>
          <w:sz w:val="16"/>
        </w:rPr>
        <w:t xml:space="preserve"> (as important to 21st century capitalism as Ford was to 20th century capitalism) </w:t>
      </w:r>
      <w:r w:rsidRPr="002A6FB7">
        <w:rPr>
          <w:rStyle w:val="StyleUnderline"/>
          <w:color w:val="000000" w:themeColor="text1"/>
        </w:rPr>
        <w:t>is offering $20 million to the first company that manages to send a landing craft to the moon, drive 500 meters, and transmit high-resolution images back to Earth</w:t>
      </w:r>
      <w:r w:rsidRPr="002A6FB7">
        <w:rPr>
          <w:color w:val="000000" w:themeColor="text1"/>
          <w:sz w:val="16"/>
        </w:rPr>
        <w:t xml:space="preserve">. But they </w:t>
      </w:r>
      <w:proofErr w:type="gramStart"/>
      <w:r w:rsidRPr="002A6FB7">
        <w:rPr>
          <w:color w:val="000000" w:themeColor="text1"/>
          <w:sz w:val="16"/>
        </w:rPr>
        <w:t>have to</w:t>
      </w:r>
      <w:proofErr w:type="gramEnd"/>
      <w:r w:rsidRPr="002A6FB7">
        <w:rPr>
          <w:color w:val="000000" w:themeColor="text1"/>
          <w:sz w:val="16"/>
        </w:rPr>
        <w:t xml:space="preserve"> do it this year. And there are already various teams that are getting ready to meet the challenge. </w:t>
      </w:r>
      <w:r w:rsidRPr="002A6FB7">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2A6FB7">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2A6FB7">
        <w:rPr>
          <w:rStyle w:val="StyleUnderline"/>
          <w:color w:val="000000" w:themeColor="text1"/>
        </w:rPr>
        <w:t xml:space="preserve">Another company, Planetary Resources, claims that the mining of metals and water on asteroids could be a </w:t>
      </w:r>
      <w:proofErr w:type="gramStart"/>
      <w:r w:rsidRPr="002A6FB7">
        <w:rPr>
          <w:rStyle w:val="StyleUnderline"/>
          <w:color w:val="000000" w:themeColor="text1"/>
        </w:rPr>
        <w:t>trillion dollar</w:t>
      </w:r>
      <w:proofErr w:type="gramEnd"/>
      <w:r w:rsidRPr="002A6FB7">
        <w:rPr>
          <w:rStyle w:val="StyleUnderline"/>
          <w:color w:val="000000" w:themeColor="text1"/>
        </w:rPr>
        <w:t xml:space="preserve"> business</w:t>
      </w:r>
      <w:r w:rsidRPr="002A6FB7">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2A6FB7">
        <w:rPr>
          <w:rStyle w:val="StyleUnderline"/>
          <w:color w:val="000000" w:themeColor="text1"/>
        </w:rPr>
        <w:t>On the 14th of January, Space X returned to space. It’s one of the companies of Elon Musk</w:t>
      </w:r>
      <w:r w:rsidRPr="002A6FB7">
        <w:rPr>
          <w:color w:val="000000" w:themeColor="text1"/>
          <w:sz w:val="16"/>
        </w:rPr>
        <w:t xml:space="preserve"> (who is also preparing self-driving cars for commercial sale; the technology already </w:t>
      </w:r>
      <w:proofErr w:type="gramStart"/>
      <w:r w:rsidRPr="002A6FB7">
        <w:rPr>
          <w:color w:val="000000" w:themeColor="text1"/>
          <w:sz w:val="16"/>
        </w:rPr>
        <w:t>works</w:t>
      </w:r>
      <w:proofErr w:type="gramEnd"/>
      <w:r w:rsidRPr="002A6FB7">
        <w:rPr>
          <w:color w:val="000000" w:themeColor="text1"/>
          <w:sz w:val="16"/>
        </w:rPr>
        <w:t xml:space="preserve"> and the only obstacle are the legal regulations), </w:t>
      </w:r>
      <w:r w:rsidRPr="002A6FB7">
        <w:rPr>
          <w:rStyle w:val="StyleUnderline"/>
          <w:color w:val="000000" w:themeColor="text1"/>
        </w:rPr>
        <w:t>the billionaire whose personal crusade is the colonization of Mars in the next two decades</w:t>
      </w:r>
      <w:r w:rsidRPr="002A6FB7">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2A6FB7">
        <w:rPr>
          <w:rStyle w:val="StyleUnderline"/>
          <w:color w:val="000000" w:themeColor="text1"/>
        </w:rPr>
        <w:t>The autonomous and reusable rockets</w:t>
      </w:r>
      <w:r w:rsidRPr="002A6FB7">
        <w:rPr>
          <w:color w:val="000000" w:themeColor="text1"/>
          <w:sz w:val="16"/>
        </w:rPr>
        <w:t xml:space="preserve"> (one could say, environmentally friendly) </w:t>
      </w:r>
      <w:r w:rsidRPr="002A6FB7">
        <w:rPr>
          <w:rStyle w:val="StyleUnderline"/>
          <w:color w:val="000000" w:themeColor="text1"/>
        </w:rPr>
        <w:t>are one of the foundations of Musk’s plan for reaching Mars in a commercially feasible way</w:t>
      </w:r>
      <w:r w:rsidRPr="002A6FB7">
        <w:rPr>
          <w:color w:val="000000" w:themeColor="text1"/>
          <w:sz w:val="16"/>
        </w:rPr>
        <w:t xml:space="preserve">. He has already developed a business plan for developing the technology and acquiring the resources needed to complete the mission. </w:t>
      </w:r>
      <w:r w:rsidRPr="002A6FB7">
        <w:rPr>
          <w:rStyle w:val="StyleUnderline"/>
          <w:color w:val="000000" w:themeColor="text1"/>
        </w:rPr>
        <w:t>These are not isolated or insignificant companies. And the State is also paying attention to extraterrestrial colonization</w:t>
      </w:r>
      <w:r w:rsidRPr="002A6FB7">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2A6FB7">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2A6FB7">
        <w:rPr>
          <w:color w:val="000000" w:themeColor="text1"/>
          <w:sz w:val="16"/>
        </w:rPr>
        <w:t xml:space="preserve">. </w:t>
      </w:r>
      <w:r w:rsidRPr="002A6FB7">
        <w:rPr>
          <w:rStyle w:val="StyleUnderline"/>
          <w:color w:val="000000" w:themeColor="text1"/>
        </w:rPr>
        <w:t xml:space="preserve">In effect, </w:t>
      </w:r>
      <w:r w:rsidRPr="002A6FB7">
        <w:rPr>
          <w:rStyle w:val="StyleUnderline"/>
          <w:color w:val="000000" w:themeColor="text1"/>
          <w:highlight w:val="green"/>
        </w:rPr>
        <w:t>they can mine the moon until it’s empty</w:t>
      </w:r>
      <w:r w:rsidRPr="002A6FB7">
        <w:rPr>
          <w:rStyle w:val="StyleUnderline"/>
          <w:color w:val="000000" w:themeColor="text1"/>
        </w:rPr>
        <w:t>, but the private companies working there with their robotic factories couldn’t be considered the owners</w:t>
      </w:r>
      <w:r w:rsidRPr="002A6FB7">
        <w:rPr>
          <w:color w:val="000000" w:themeColor="text1"/>
          <w:sz w:val="16"/>
        </w:rPr>
        <w:t xml:space="preserve">. </w:t>
      </w:r>
      <w:r w:rsidRPr="002A6FB7">
        <w:rPr>
          <w:rStyle w:val="StyleUnderline"/>
          <w:color w:val="000000" w:themeColor="text1"/>
        </w:rPr>
        <w:t xml:space="preserve">The dotcom boom, which burst in 2000, </w:t>
      </w:r>
      <w:r w:rsidRPr="002A6FB7">
        <w:rPr>
          <w:rStyle w:val="StyleUnderline"/>
          <w:color w:val="000000" w:themeColor="text1"/>
          <w:highlight w:val="green"/>
        </w:rPr>
        <w:t xml:space="preserve">shows that immense amounts of capital can be invested in companies that do not generate any profits </w:t>
      </w:r>
      <w:r w:rsidRPr="002A6FB7">
        <w:rPr>
          <w:rStyle w:val="StyleUnderline"/>
          <w:color w:val="000000" w:themeColor="text1"/>
        </w:rPr>
        <w:t xml:space="preserve">for quite a few </w:t>
      </w:r>
      <w:r w:rsidRPr="002A6FB7">
        <w:rPr>
          <w:rStyle w:val="StyleUnderline"/>
          <w:color w:val="000000" w:themeColor="text1"/>
          <w:highlight w:val="green"/>
        </w:rPr>
        <w:t>years before provoking a crash</w:t>
      </w:r>
      <w:r w:rsidRPr="002A6FB7">
        <w:rPr>
          <w:color w:val="000000" w:themeColor="text1"/>
          <w:sz w:val="16"/>
        </w:rPr>
        <w:t xml:space="preserve"> (in this case, it was six years). </w:t>
      </w:r>
      <w:r w:rsidRPr="002A6FB7">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2A6FB7">
        <w:rPr>
          <w:color w:val="000000" w:themeColor="text1"/>
          <w:sz w:val="16"/>
        </w:rPr>
        <w:t xml:space="preserve">. </w:t>
      </w:r>
      <w:r w:rsidRPr="002A6FB7">
        <w:rPr>
          <w:rStyle w:val="StyleUnderline"/>
          <w:color w:val="000000" w:themeColor="text1"/>
        </w:rPr>
        <w:t xml:space="preserve">We are at </w:t>
      </w:r>
      <w:r w:rsidRPr="002A6FB7">
        <w:rPr>
          <w:rStyle w:val="StyleUnderline"/>
          <w:color w:val="000000" w:themeColor="text1"/>
          <w:highlight w:val="green"/>
        </w:rPr>
        <w:t>the beginning of a phase of massive investment</w:t>
      </w:r>
      <w:r w:rsidRPr="002A6FB7">
        <w:rPr>
          <w:rStyle w:val="StyleUnderline"/>
          <w:color w:val="000000" w:themeColor="text1"/>
        </w:rPr>
        <w:t xml:space="preserve"> and growth </w:t>
      </w:r>
      <w:r w:rsidRPr="002A6FB7">
        <w:rPr>
          <w:rStyle w:val="StyleUnderline"/>
          <w:color w:val="000000" w:themeColor="text1"/>
          <w:highlight w:val="green"/>
        </w:rPr>
        <w:t xml:space="preserve">in the new sector of </w:t>
      </w:r>
      <w:r w:rsidRPr="002A6FB7">
        <w:rPr>
          <w:rStyle w:val="StyleUnderline"/>
          <w:color w:val="000000" w:themeColor="text1"/>
        </w:rPr>
        <w:t xml:space="preserve">extraterrestrial transport and </w:t>
      </w:r>
      <w:r w:rsidRPr="002A6FB7">
        <w:rPr>
          <w:rStyle w:val="StyleUnderline"/>
          <w:color w:val="000000" w:themeColor="text1"/>
          <w:highlight w:val="green"/>
        </w:rPr>
        <w:t>mining</w:t>
      </w:r>
      <w:r w:rsidRPr="002A6FB7">
        <w:rPr>
          <w:rStyle w:val="StyleUnderline"/>
          <w:color w:val="000000" w:themeColor="text1"/>
        </w:rPr>
        <w:t>. The venture capitalists of this sector enjoy the advantage that the logistical foundation of their dream</w:t>
      </w:r>
      <w:r w:rsidRPr="002A6FB7">
        <w:rPr>
          <w:color w:val="000000" w:themeColor="text1"/>
          <w:sz w:val="16"/>
        </w:rPr>
        <w:t xml:space="preserve"> (</w:t>
      </w:r>
      <w:r w:rsidRPr="002A6FB7">
        <w:rPr>
          <w:rStyle w:val="StyleUnderline"/>
          <w:color w:val="000000" w:themeColor="text1"/>
        </w:rPr>
        <w:t>everything connected with the launching of satellites, with their crucial military and commercial uses</w:t>
      </w:r>
      <w:r w:rsidRPr="002A6FB7">
        <w:rPr>
          <w:color w:val="000000" w:themeColor="text1"/>
          <w:sz w:val="16"/>
        </w:rPr>
        <w:t xml:space="preserve">) </w:t>
      </w:r>
      <w:r w:rsidRPr="002A6FB7">
        <w:rPr>
          <w:rStyle w:val="StyleUnderline"/>
          <w:color w:val="000000" w:themeColor="text1"/>
        </w:rPr>
        <w:t>is already in place and profitable</w:t>
      </w:r>
      <w:r w:rsidRPr="002A6FB7">
        <w:rPr>
          <w:color w:val="000000" w:themeColor="text1"/>
          <w:sz w:val="16"/>
        </w:rPr>
        <w:t xml:space="preserve">. Similarly, </w:t>
      </w:r>
      <w:r w:rsidRPr="002A6FB7">
        <w:rPr>
          <w:rStyle w:val="StyleUnderline"/>
          <w:color w:val="000000" w:themeColor="text1"/>
        </w:rPr>
        <w:t>Columbus didn’t have to invent the long-distance ships or the navigation equipment</w:t>
      </w:r>
      <w:r w:rsidRPr="002A6FB7">
        <w:rPr>
          <w:color w:val="000000" w:themeColor="text1"/>
          <w:sz w:val="16"/>
        </w:rPr>
        <w:t xml:space="preserve"> (which had already been developed by the Portuguese in the luxurious commercial circuits of the Indian Ocean), </w:t>
      </w:r>
      <w:r w:rsidRPr="002A6FB7">
        <w:rPr>
          <w:rStyle w:val="StyleUnderline"/>
          <w:color w:val="000000" w:themeColor="text1"/>
        </w:rPr>
        <w:t>he just had to take them further</w:t>
      </w:r>
      <w:r w:rsidRPr="002A6FB7">
        <w:rPr>
          <w:color w:val="000000" w:themeColor="text1"/>
          <w:sz w:val="16"/>
        </w:rPr>
        <w:t xml:space="preserve">. </w:t>
      </w:r>
      <w:r w:rsidRPr="002A6FB7">
        <w:rPr>
          <w:rStyle w:val="StyleUnderline"/>
          <w:color w:val="000000" w:themeColor="text1"/>
          <w:highlight w:val="green"/>
        </w:rPr>
        <w:t xml:space="preserve">They still have </w:t>
      </w:r>
      <w:r w:rsidRPr="002A6FB7">
        <w:rPr>
          <w:rStyle w:val="StyleUnderline"/>
          <w:color w:val="000000" w:themeColor="text1"/>
        </w:rPr>
        <w:t xml:space="preserve">a few </w:t>
      </w:r>
      <w:r w:rsidRPr="002A6FB7">
        <w:rPr>
          <w:rStyle w:val="StyleUnderline"/>
          <w:color w:val="000000" w:themeColor="text1"/>
          <w:highlight w:val="green"/>
        </w:rPr>
        <w:t xml:space="preserve">years to yield profits </w:t>
      </w:r>
      <w:r w:rsidRPr="002A6FB7">
        <w:rPr>
          <w:rStyle w:val="StyleUnderline"/>
          <w:color w:val="000000" w:themeColor="text1"/>
        </w:rPr>
        <w:t xml:space="preserve">with extraterrestrial extraction </w:t>
      </w:r>
      <w:r w:rsidRPr="002A6FB7">
        <w:rPr>
          <w:rStyle w:val="StyleUnderline"/>
          <w:color w:val="000000" w:themeColor="text1"/>
          <w:highlight w:val="green"/>
        </w:rPr>
        <w:t>before the bubble bursts</w:t>
      </w:r>
      <w:r w:rsidRPr="002A6FB7">
        <w:rPr>
          <w:rStyle w:val="StyleUnderline"/>
          <w:color w:val="000000" w:themeColor="text1"/>
        </w:rPr>
        <w:t xml:space="preserve">. If they achieve it, </w:t>
      </w:r>
      <w:r w:rsidRPr="002A6FB7">
        <w:rPr>
          <w:rStyle w:val="StyleUnderline"/>
          <w:color w:val="000000" w:themeColor="text1"/>
          <w:highlight w:val="green"/>
        </w:rPr>
        <w:t>capitalism will</w:t>
      </w:r>
      <w:r w:rsidRPr="002A6FB7">
        <w:rPr>
          <w:rStyle w:val="StyleUnderline"/>
          <w:color w:val="000000" w:themeColor="text1"/>
        </w:rPr>
        <w:t xml:space="preserve"> once again </w:t>
      </w:r>
      <w:r w:rsidRPr="002A6FB7">
        <w:rPr>
          <w:rStyle w:val="StyleUnderline"/>
          <w:color w:val="000000" w:themeColor="text1"/>
          <w:highlight w:val="green"/>
        </w:rPr>
        <w:t>undergo an intense growth and the moment of maximum vulnerability</w:t>
      </w:r>
      <w:r w:rsidRPr="002A6FB7">
        <w:rPr>
          <w:rStyle w:val="StyleUnderline"/>
          <w:color w:val="000000" w:themeColor="text1"/>
        </w:rPr>
        <w:t xml:space="preserve"> and maximum popular rage that the institutions now face will have passed</w:t>
      </w:r>
      <w:r w:rsidRPr="002A6FB7">
        <w:rPr>
          <w:color w:val="000000" w:themeColor="text1"/>
          <w:sz w:val="16"/>
        </w:rPr>
        <w:t xml:space="preserve">. </w:t>
      </w:r>
      <w:r w:rsidRPr="002A6FB7">
        <w:rPr>
          <w:rStyle w:val="StyleUnderline"/>
          <w:color w:val="000000" w:themeColor="text1"/>
        </w:rPr>
        <w:t>Extraterrestrial colonization is no longer a trope of science fiction</w:t>
      </w:r>
      <w:r w:rsidRPr="002A6FB7">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2A6FB7">
        <w:rPr>
          <w:rStyle w:val="StyleUnderline"/>
          <w:color w:val="000000" w:themeColor="text1"/>
        </w:rPr>
        <w:t xml:space="preserve">Since the 19th century, there have been occasional works that posed journeys beyond Planet Earth, but the </w:t>
      </w:r>
      <w:r w:rsidRPr="002A6FB7">
        <w:rPr>
          <w:rStyle w:val="StyleUnderline"/>
          <w:color w:val="000000" w:themeColor="text1"/>
          <w:highlight w:val="green"/>
        </w:rPr>
        <w:t>current frenetic production is</w:t>
      </w:r>
      <w:r w:rsidRPr="002A6FB7">
        <w:rPr>
          <w:rStyle w:val="StyleUnderline"/>
          <w:color w:val="000000" w:themeColor="text1"/>
        </w:rPr>
        <w:t xml:space="preserve"> qualitatively and quantitatively </w:t>
      </w:r>
      <w:r w:rsidRPr="002A6FB7">
        <w:rPr>
          <w:rStyle w:val="StyleUnderline"/>
          <w:color w:val="000000" w:themeColor="text1"/>
          <w:highlight w:val="green"/>
        </w:rPr>
        <w:t>incomparable</w:t>
      </w:r>
      <w:r w:rsidRPr="002A6FB7">
        <w:rPr>
          <w:color w:val="000000" w:themeColor="text1"/>
          <w:sz w:val="16"/>
        </w:rPr>
        <w:t xml:space="preserve">. </w:t>
      </w:r>
      <w:r w:rsidRPr="002A6FB7">
        <w:rPr>
          <w:rStyle w:val="StyleUnderline"/>
          <w:color w:val="000000" w:themeColor="text1"/>
        </w:rPr>
        <w:t xml:space="preserve">Its effect is not only the normalization of extraterrestrial activity, </w:t>
      </w:r>
      <w:proofErr w:type="gramStart"/>
      <w:r w:rsidRPr="002A6FB7">
        <w:rPr>
          <w:rStyle w:val="StyleUnderline"/>
          <w:color w:val="000000" w:themeColor="text1"/>
        </w:rPr>
        <w:t>it</w:t>
      </w:r>
      <w:proofErr w:type="gramEnd"/>
      <w:r w:rsidRPr="002A6FB7">
        <w:rPr>
          <w:rStyle w:val="StyleUnderline"/>
          <w:color w:val="000000" w:themeColor="text1"/>
        </w:rPr>
        <w:t xml:space="preserve"> also </w:t>
      </w:r>
      <w:r w:rsidRPr="002A6FB7">
        <w:rPr>
          <w:rStyle w:val="StyleUnderline"/>
          <w:color w:val="000000" w:themeColor="text1"/>
          <w:highlight w:val="green"/>
        </w:rPr>
        <w:t xml:space="preserve">accustoms us to </w:t>
      </w:r>
      <w:r w:rsidRPr="002A6FB7">
        <w:rPr>
          <w:rStyle w:val="StyleUnderline"/>
          <w:color w:val="000000" w:themeColor="text1"/>
        </w:rPr>
        <w:t xml:space="preserve">imagine the first steps of taking our civilization and the </w:t>
      </w:r>
      <w:r w:rsidRPr="002A6FB7">
        <w:rPr>
          <w:rStyle w:val="StyleUnderline"/>
          <w:color w:val="000000" w:themeColor="text1"/>
          <w:highlight w:val="green"/>
        </w:rPr>
        <w:t>capitalist economy beyond the Earth</w:t>
      </w:r>
      <w:r w:rsidRPr="002A6FB7">
        <w:rPr>
          <w:rStyle w:val="StyleUnderline"/>
          <w:color w:val="000000" w:themeColor="text1"/>
        </w:rPr>
        <w:t>’s gravity well</w:t>
      </w:r>
      <w:r w:rsidRPr="002A6FB7">
        <w:rPr>
          <w:color w:val="000000" w:themeColor="text1"/>
          <w:sz w:val="16"/>
        </w:rPr>
        <w:t>.</w:t>
      </w:r>
    </w:p>
    <w:p w14:paraId="39E5A15C" w14:textId="77777777" w:rsidR="002A140E" w:rsidRPr="002A6FB7" w:rsidRDefault="002A140E" w:rsidP="002A140E">
      <w:pPr>
        <w:rPr>
          <w:color w:val="000000" w:themeColor="text1"/>
          <w:sz w:val="16"/>
        </w:rPr>
      </w:pPr>
    </w:p>
    <w:p w14:paraId="396C0D3B" w14:textId="77777777" w:rsidR="002A140E" w:rsidRPr="002A6FB7" w:rsidRDefault="002A140E" w:rsidP="002A140E">
      <w:pPr>
        <w:pStyle w:val="Heading4"/>
        <w:rPr>
          <w:rFonts w:cs="Times New Roman"/>
        </w:rPr>
      </w:pPr>
      <w:r w:rsidRPr="002A6FB7">
        <w:rPr>
          <w:rFonts w:cs="Times New Roman"/>
        </w:rPr>
        <w:t>Barriers to current tech are too high to solve resources</w:t>
      </w:r>
    </w:p>
    <w:p w14:paraId="01445CDD" w14:textId="77777777" w:rsidR="002A140E" w:rsidRPr="002A6FB7" w:rsidRDefault="002A140E" w:rsidP="002A140E">
      <w:pPr>
        <w:rPr>
          <w:rStyle w:val="Style13ptBold"/>
          <w:b w:val="0"/>
          <w:bCs w:val="0"/>
          <w:color w:val="000000" w:themeColor="text1"/>
          <w:sz w:val="18"/>
          <w:szCs w:val="18"/>
        </w:rPr>
      </w:pPr>
      <w:proofErr w:type="spellStart"/>
      <w:r w:rsidRPr="002A6FB7">
        <w:rPr>
          <w:rStyle w:val="Style13ptBold"/>
        </w:rPr>
        <w:t>Riederer</w:t>
      </w:r>
      <w:proofErr w:type="spellEnd"/>
      <w:r w:rsidRPr="002A6FB7">
        <w:rPr>
          <w:rStyle w:val="Style13ptBold"/>
        </w:rPr>
        <w:t xml:space="preserve"> 14</w:t>
      </w:r>
      <w:r w:rsidRPr="002A6FB7">
        <w:rPr>
          <w:rStyle w:val="Style13ptBold"/>
          <w:color w:val="000000" w:themeColor="text1"/>
        </w:rPr>
        <w:t xml:space="preserve"> </w:t>
      </w:r>
      <w:r w:rsidRPr="002A6FB7">
        <w:rPr>
          <w:rStyle w:val="Style13ptBold"/>
          <w:b w:val="0"/>
          <w:bCs w:val="0"/>
          <w:color w:val="000000" w:themeColor="text1"/>
          <w:sz w:val="18"/>
          <w:szCs w:val="18"/>
        </w:rPr>
        <w:t>- editor-in-chief of Guernica magazine and writer at The New Yorker</w:t>
      </w:r>
    </w:p>
    <w:p w14:paraId="36AB4840" w14:textId="77777777" w:rsidR="002A140E" w:rsidRPr="002A6FB7" w:rsidRDefault="002A140E" w:rsidP="002A140E">
      <w:pPr>
        <w:rPr>
          <w:rStyle w:val="Style13ptBold"/>
          <w:b w:val="0"/>
          <w:bCs w:val="0"/>
          <w:color w:val="000000" w:themeColor="text1"/>
          <w:sz w:val="18"/>
          <w:szCs w:val="18"/>
        </w:rPr>
      </w:pPr>
      <w:r w:rsidRPr="002A6FB7">
        <w:rPr>
          <w:rStyle w:val="Style13ptBold"/>
          <w:b w:val="0"/>
          <w:bCs w:val="0"/>
          <w:color w:val="000000" w:themeColor="text1"/>
          <w:sz w:val="18"/>
          <w:szCs w:val="18"/>
        </w:rPr>
        <w:t xml:space="preserve">Rachel </w:t>
      </w:r>
      <w:proofErr w:type="spellStart"/>
      <w:r w:rsidRPr="002A6FB7">
        <w:rPr>
          <w:rStyle w:val="Style13ptBold"/>
          <w:b w:val="0"/>
          <w:bCs w:val="0"/>
          <w:color w:val="000000" w:themeColor="text1"/>
          <w:sz w:val="18"/>
          <w:szCs w:val="18"/>
        </w:rPr>
        <w:t>Riederer</w:t>
      </w:r>
      <w:proofErr w:type="spellEnd"/>
      <w:r w:rsidRPr="002A6FB7">
        <w:rPr>
          <w:rStyle w:val="Style13ptBold"/>
          <w:b w:val="0"/>
          <w:bCs w:val="0"/>
          <w:color w:val="000000" w:themeColor="text1"/>
          <w:sz w:val="18"/>
          <w:szCs w:val="18"/>
        </w:rPr>
        <w:t>, “Silicon Valley Says Space Mining Is Awesome and Will Change Life on Earth. That’s Only Half Right”, New Republic,  4/19/14</w:t>
      </w:r>
      <w:r w:rsidRPr="002A6FB7">
        <w:rPr>
          <w:rStyle w:val="Style13ptBold"/>
          <w:color w:val="000000" w:themeColor="text1"/>
          <w:sz w:val="18"/>
          <w:szCs w:val="18"/>
        </w:rPr>
        <w:t xml:space="preserve"> , </w:t>
      </w:r>
      <w:hyperlink r:id="rId11" w:history="1">
        <w:r w:rsidRPr="002A6FB7">
          <w:rPr>
            <w:rStyle w:val="Hyperlink"/>
            <w:bCs/>
            <w:color w:val="000000" w:themeColor="text1"/>
            <w:sz w:val="18"/>
            <w:szCs w:val="18"/>
          </w:rPr>
          <w:t>https://newrepublic.com/article/117815/space-mining-will-not-solve-earths-conflict-over-natural-resources</w:t>
        </w:r>
      </w:hyperlink>
    </w:p>
    <w:p w14:paraId="63FFA168" w14:textId="77777777" w:rsidR="002A140E" w:rsidRPr="002A6FB7" w:rsidRDefault="002A140E" w:rsidP="002A140E">
      <w:pPr>
        <w:rPr>
          <w:sz w:val="16"/>
        </w:rPr>
      </w:pPr>
      <w:r w:rsidRPr="002A6FB7">
        <w:rPr>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2A6FB7">
        <w:rPr>
          <w:sz w:val="16"/>
        </w:rPr>
        <w:t>years</w:t>
      </w:r>
      <w:proofErr w:type="gramEnd"/>
      <w:r w:rsidRPr="002A6FB7">
        <w:rPr>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2A6FB7">
        <w:rPr>
          <w:sz w:val="16"/>
        </w:rPr>
        <w:t>With</w:t>
      </w:r>
      <w:proofErr w:type="gramEnd"/>
      <w:r w:rsidRPr="002A6FB7">
        <w:rPr>
          <w:sz w:val="16"/>
        </w:rPr>
        <w:t xml:space="preserve"> His Murder Texas Is Bracing for a Blue Wave in 2020. Yes, Texas. America’s Most Powerful Gun Supporter What Indigenous Rights Have to Do </w:t>
      </w:r>
      <w:proofErr w:type="gramStart"/>
      <w:r w:rsidRPr="002A6FB7">
        <w:rPr>
          <w:sz w:val="16"/>
        </w:rPr>
        <w:t>With</w:t>
      </w:r>
      <w:proofErr w:type="gramEnd"/>
      <w:r w:rsidRPr="002A6FB7">
        <w:rPr>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2A6FB7">
        <w:rPr>
          <w:rStyle w:val="StyleUnderline"/>
          <w:color w:val="000000" w:themeColor="text1"/>
        </w:rPr>
        <w:t>If you haul an asteroid the size of a house to Earth, it could have more platinum on it than has ever been mined in the history of the world. More gold than has ever been mined in the history of the world.</w:t>
      </w:r>
      <w:r w:rsidRPr="002A6FB7">
        <w:rPr>
          <w:sz w:val="16"/>
        </w:rPr>
        <w:t xml:space="preserve"> When that happens”—and here his voice takes on the dreamy tone familiar to fans of "COSMOS: A Spacetime Odyssey," the Fox series he hosts</w:t>
      </w:r>
      <w:proofErr w:type="gramStart"/>
      <w:r w:rsidRPr="002A6FB7">
        <w:rPr>
          <w:sz w:val="16"/>
        </w:rPr>
        <w:t>—“</w:t>
      </w:r>
      <w:proofErr w:type="gramEnd"/>
      <w:r w:rsidRPr="002A6FB7">
        <w:rPr>
          <w:sz w:val="16"/>
        </w:rPr>
        <w:t>the scarcity that has led to human-to-human violence, there’s a chance it could all go away.”</w:t>
      </w:r>
      <w:r w:rsidRPr="002A6FB7">
        <w:rPr>
          <w:rStyle w:val="StyleUnderline"/>
          <w:color w:val="000000" w:themeColor="text1"/>
        </w:rPr>
        <w:t xml:space="preserve"> Tyson admitted that he was being “a little hopeful”—he has also noted that it is far more likely that any resources found in space will be </w:t>
      </w:r>
      <w:proofErr w:type="gramStart"/>
      <w:r w:rsidRPr="002A6FB7">
        <w:rPr>
          <w:rStyle w:val="StyleUnderline"/>
          <w:color w:val="000000" w:themeColor="text1"/>
        </w:rPr>
        <w:t>put to use</w:t>
      </w:r>
      <w:proofErr w:type="gramEnd"/>
      <w:r w:rsidRPr="002A6FB7">
        <w:rPr>
          <w:rStyle w:val="StyleUnderline"/>
          <w:color w:val="000000" w:themeColor="text1"/>
        </w:rPr>
        <w:t xml:space="preserve"> in </w:t>
      </w:r>
      <w:r w:rsidRPr="002A6FB7">
        <w:rPr>
          <w:rStyle w:val="Emphasis"/>
        </w:rPr>
        <w:t>space first</w:t>
      </w:r>
      <w:r w:rsidRPr="002A6FB7">
        <w:rPr>
          <w:rStyle w:val="StyleUnderline"/>
          <w:color w:val="000000" w:themeColor="text1"/>
        </w:rPr>
        <w:t>, not hauled back to Earth (more on that later)—but his comment captures the aura of starry-eyed excitement that surrounds space mining ventures.</w:t>
      </w:r>
      <w:r w:rsidRPr="002A6FB7">
        <w:rPr>
          <w:sz w:val="16"/>
        </w:rPr>
        <w:t xml:space="preserve"> At Slate, Will </w:t>
      </w:r>
      <w:proofErr w:type="spellStart"/>
      <w:r w:rsidRPr="002A6FB7">
        <w:rPr>
          <w:sz w:val="16"/>
        </w:rPr>
        <w:t>Oremus</w:t>
      </w:r>
      <w:proofErr w:type="spellEnd"/>
      <w:r w:rsidRPr="002A6FB7">
        <w:rPr>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2A6FB7">
        <w:rPr>
          <w:sz w:val="16"/>
        </w:rPr>
        <w:t>fuels</w:t>
      </w:r>
      <w:proofErr w:type="gramEnd"/>
      <w:r w:rsidRPr="002A6FB7">
        <w:rPr>
          <w:sz w:val="16"/>
        </w:rPr>
        <w:t xml:space="preserve"> and everyone can afford a platinum case for their iPhone. And there is great potential for resource extraction in space, though </w:t>
      </w:r>
      <w:r w:rsidRPr="002A6FB7">
        <w:rPr>
          <w:rStyle w:val="StyleUnderline"/>
        </w:rPr>
        <w:t>these ventures</w:t>
      </w:r>
      <w:r w:rsidRPr="002A6FB7">
        <w:rPr>
          <w:sz w:val="16"/>
        </w:rPr>
        <w:t xml:space="preserve"> will </w:t>
      </w:r>
      <w:r w:rsidRPr="002A6FB7">
        <w:rPr>
          <w:rStyle w:val="StyleUnderline"/>
        </w:rPr>
        <w:t>carry great upfront costs and plenty of uncertainty</w:t>
      </w:r>
      <w:r w:rsidRPr="002A6FB7">
        <w:rPr>
          <w:sz w:val="16"/>
        </w:rPr>
        <w:t xml:space="preserve"> about whether they will </w:t>
      </w:r>
      <w:proofErr w:type="gramStart"/>
      <w:r w:rsidRPr="002A6FB7">
        <w:rPr>
          <w:sz w:val="16"/>
        </w:rPr>
        <w:t>actually come</w:t>
      </w:r>
      <w:proofErr w:type="gramEnd"/>
      <w:r w:rsidRPr="002A6FB7">
        <w:rPr>
          <w:sz w:val="16"/>
        </w:rPr>
        <w:t xml:space="preserve"> to fruition. </w:t>
      </w:r>
      <w:r w:rsidRPr="002A6FB7">
        <w:rPr>
          <w:rStyle w:val="Emphasis"/>
        </w:rPr>
        <w:t>Many deadlines and timeline estimates</w:t>
      </w:r>
      <w:r w:rsidRPr="002A6FB7">
        <w:rPr>
          <w:sz w:val="16"/>
        </w:rPr>
        <w:t xml:space="preserve"> are fast approaching or </w:t>
      </w:r>
      <w:r w:rsidRPr="002A6FB7">
        <w:rPr>
          <w:rStyle w:val="Emphasis"/>
        </w:rPr>
        <w:t>have passed already</w:t>
      </w:r>
      <w:r w:rsidRPr="002A6FB7">
        <w:rPr>
          <w:sz w:val="16"/>
        </w:rPr>
        <w:t xml:space="preserve">. </w:t>
      </w:r>
      <w:r w:rsidRPr="002A6FB7">
        <w:rPr>
          <w:rStyle w:val="StyleUnderline"/>
          <w:color w:val="000000" w:themeColor="text1"/>
          <w:highlight w:val="green"/>
        </w:rPr>
        <w:t>What’s misleading</w:t>
      </w:r>
      <w:r w:rsidRPr="002A6FB7">
        <w:rPr>
          <w:rStyle w:val="StyleUnderline"/>
          <w:color w:val="000000" w:themeColor="text1"/>
        </w:rPr>
        <w:t xml:space="preserve"> about these projects </w:t>
      </w:r>
      <w:r w:rsidRPr="002A6FB7">
        <w:rPr>
          <w:rStyle w:val="StyleUnderline"/>
          <w:color w:val="000000" w:themeColor="text1"/>
          <w:highlight w:val="green"/>
        </w:rPr>
        <w:t>is</w:t>
      </w:r>
      <w:r w:rsidRPr="002A6FB7">
        <w:rPr>
          <w:rStyle w:val="StyleUnderline"/>
          <w:color w:val="000000" w:themeColor="text1"/>
        </w:rPr>
        <w:t xml:space="preserve">n’t that they’re subject to budget problems and delays, but that they come couched in </w:t>
      </w:r>
      <w:r w:rsidRPr="002A6FB7">
        <w:rPr>
          <w:rStyle w:val="StyleUnderline"/>
          <w:color w:val="000000" w:themeColor="text1"/>
          <w:highlight w:val="green"/>
        </w:rPr>
        <w:t>overblown rhetoric about</w:t>
      </w:r>
      <w:r w:rsidRPr="002A6FB7">
        <w:rPr>
          <w:rStyle w:val="StyleUnderline"/>
          <w:color w:val="000000" w:themeColor="text1"/>
        </w:rPr>
        <w:t xml:space="preserve"> their </w:t>
      </w:r>
      <w:r w:rsidRPr="002A6FB7">
        <w:rPr>
          <w:rStyle w:val="StyleUnderline"/>
          <w:color w:val="000000" w:themeColor="text1"/>
          <w:highlight w:val="green"/>
        </w:rPr>
        <w:t>potential to</w:t>
      </w:r>
      <w:r w:rsidRPr="002A6FB7">
        <w:rPr>
          <w:rStyle w:val="StyleUnderline"/>
          <w:color w:val="000000" w:themeColor="text1"/>
        </w:rPr>
        <w:t xml:space="preserve"> radically </w:t>
      </w:r>
      <w:r w:rsidRPr="002A6FB7">
        <w:rPr>
          <w:rStyle w:val="StyleUnderline"/>
          <w:color w:val="000000" w:themeColor="text1"/>
          <w:highlight w:val="green"/>
        </w:rPr>
        <w:t>alter</w:t>
      </w:r>
      <w:r w:rsidRPr="002A6FB7">
        <w:rPr>
          <w:rStyle w:val="StyleUnderline"/>
          <w:color w:val="000000" w:themeColor="text1"/>
        </w:rPr>
        <w:t xml:space="preserve"> human </w:t>
      </w:r>
      <w:r w:rsidRPr="002A6FB7">
        <w:rPr>
          <w:rStyle w:val="StyleUnderline"/>
          <w:color w:val="000000" w:themeColor="text1"/>
          <w:highlight w:val="green"/>
        </w:rPr>
        <w:t>life</w:t>
      </w:r>
      <w:r w:rsidRPr="002A6FB7">
        <w:rPr>
          <w:rStyle w:val="StyleUnderline"/>
          <w:color w:val="000000" w:themeColor="text1"/>
        </w:rPr>
        <w:t xml:space="preserve">, to </w:t>
      </w:r>
      <w:r w:rsidRPr="002A6FB7">
        <w:rPr>
          <w:rStyle w:val="StyleUnderline"/>
          <w:color w:val="000000" w:themeColor="text1"/>
          <w:highlight w:val="green"/>
        </w:rPr>
        <w:t>do away with</w:t>
      </w:r>
      <w:r w:rsidRPr="002A6FB7">
        <w:rPr>
          <w:rStyle w:val="StyleUnderline"/>
          <w:color w:val="000000" w:themeColor="text1"/>
        </w:rPr>
        <w:t xml:space="preserve"> the notion of </w:t>
      </w:r>
      <w:r w:rsidRPr="002A6FB7">
        <w:rPr>
          <w:rStyle w:val="StyleUnderline"/>
          <w:color w:val="000000" w:themeColor="text1"/>
          <w:highlight w:val="green"/>
        </w:rPr>
        <w:t>scarcity</w:t>
      </w:r>
      <w:r w:rsidRPr="002A6FB7">
        <w:rPr>
          <w:rStyle w:val="StyleUnderline"/>
          <w:color w:val="000000" w:themeColor="text1"/>
        </w:rPr>
        <w:t xml:space="preserve"> and deliver us to a future of plenty and peace. It’s a pattern that has become familiar in Silicon Valley: </w:t>
      </w:r>
      <w:r w:rsidRPr="002A6FB7">
        <w:rPr>
          <w:rStyle w:val="Emphasis"/>
        </w:rPr>
        <w:t>develop a plan for a business that will</w:t>
      </w:r>
      <w:r w:rsidRPr="002A6FB7">
        <w:rPr>
          <w:rStyle w:val="StyleUnderline"/>
        </w:rPr>
        <w:t xml:space="preserve"> do something cool</w:t>
      </w:r>
      <w:r w:rsidRPr="002A6FB7">
        <w:rPr>
          <w:rStyle w:val="StyleUnderline"/>
          <w:color w:val="000000" w:themeColor="text1"/>
        </w:rPr>
        <w:t xml:space="preserve"> and </w:t>
      </w:r>
      <w:r w:rsidRPr="002A6FB7">
        <w:rPr>
          <w:rStyle w:val="Emphasis"/>
        </w:rPr>
        <w:t xml:space="preserve">make a lot of </w:t>
      </w:r>
      <w:proofErr w:type="gramStart"/>
      <w:r w:rsidRPr="002A6FB7">
        <w:rPr>
          <w:rStyle w:val="Emphasis"/>
        </w:rPr>
        <w:t>money</w:t>
      </w:r>
      <w:r w:rsidRPr="002A6FB7">
        <w:rPr>
          <w:rStyle w:val="StyleUnderline"/>
          <w:color w:val="000000" w:themeColor="text1"/>
        </w:rPr>
        <w:t xml:space="preserve">, </w:t>
      </w:r>
      <w:r w:rsidRPr="002A6FB7">
        <w:rPr>
          <w:rStyle w:val="Emphasis"/>
        </w:rPr>
        <w:t>but</w:t>
      </w:r>
      <w:proofErr w:type="gramEnd"/>
      <w:r w:rsidRPr="002A6FB7">
        <w:rPr>
          <w:rStyle w:val="Emphasis"/>
        </w:rPr>
        <w:t xml:space="preserve"> describe it instead as something that will change the world</w:t>
      </w:r>
      <w:r w:rsidRPr="002A6FB7">
        <w:rPr>
          <w:rStyle w:val="StyleUnderline"/>
          <w:color w:val="000000" w:themeColor="text1"/>
        </w:rPr>
        <w:t>.</w:t>
      </w:r>
      <w:r w:rsidRPr="002A6FB7">
        <w:rPr>
          <w:sz w:val="16"/>
        </w:rPr>
        <w:t xml:space="preserve">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2A6FB7">
        <w:rPr>
          <w:sz w:val="16"/>
        </w:rPr>
        <w:t>with the exception of</w:t>
      </w:r>
      <w:proofErr w:type="gramEnd"/>
      <w:r w:rsidRPr="002A6FB7">
        <w:rPr>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2A6FB7">
        <w:rPr>
          <w:sz w:val="16"/>
        </w:rPr>
        <w:t>Pulham</w:t>
      </w:r>
      <w:proofErr w:type="spellEnd"/>
      <w:r w:rsidRPr="002A6FB7">
        <w:rPr>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2A6FB7">
        <w:rPr>
          <w:sz w:val="16"/>
        </w:rPr>
        <w:t>have to</w:t>
      </w:r>
      <w:proofErr w:type="gramEnd"/>
      <w:r w:rsidRPr="002A6FB7">
        <w:rPr>
          <w:sz w:val="16"/>
        </w:rPr>
        <w:t xml:space="preserve"> get there first. </w:t>
      </w:r>
      <w:r w:rsidRPr="002A6FB7">
        <w:rPr>
          <w:rStyle w:val="StyleUnderline"/>
          <w:color w:val="000000" w:themeColor="text1"/>
        </w:rPr>
        <w:t xml:space="preserve">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w:t>
      </w:r>
      <w:r w:rsidRPr="002A6FB7">
        <w:rPr>
          <w:rStyle w:val="StyleUnderline"/>
          <w:color w:val="000000" w:themeColor="text1"/>
          <w:highlight w:val="green"/>
        </w:rPr>
        <w:t>an asteroid</w:t>
      </w:r>
      <w:r w:rsidRPr="002A6FB7">
        <w:rPr>
          <w:rStyle w:val="StyleUnderline"/>
          <w:color w:val="000000" w:themeColor="text1"/>
        </w:rPr>
        <w:t xml:space="preserve"> is identified and determined to be valuable, the extraction could begin, though that </w:t>
      </w:r>
      <w:r w:rsidRPr="002A6FB7">
        <w:rPr>
          <w:rStyle w:val="StyleUnderline"/>
          <w:color w:val="000000" w:themeColor="text1"/>
          <w:highlight w:val="green"/>
        </w:rPr>
        <w:t>introduces</w:t>
      </w:r>
      <w:r w:rsidRPr="002A6FB7">
        <w:rPr>
          <w:rStyle w:val="StyleUnderline"/>
          <w:color w:val="000000" w:themeColor="text1"/>
        </w:rPr>
        <w:t xml:space="preserve"> a new set of </w:t>
      </w:r>
      <w:r w:rsidRPr="002A6FB7">
        <w:rPr>
          <w:rStyle w:val="StyleUnderline"/>
          <w:color w:val="000000" w:themeColor="text1"/>
          <w:highlight w:val="green"/>
        </w:rPr>
        <w:t>technical obstacles</w:t>
      </w:r>
      <w:r w:rsidRPr="002A6FB7">
        <w:rPr>
          <w:rStyle w:val="StyleUnderline"/>
          <w:color w:val="000000" w:themeColor="text1"/>
        </w:rPr>
        <w:t xml:space="preserve">. Because of the difficulty and </w:t>
      </w:r>
      <w:r w:rsidRPr="002A6FB7">
        <w:rPr>
          <w:rStyle w:val="StyleUnderline"/>
          <w:color w:val="000000" w:themeColor="text1"/>
          <w:highlight w:val="green"/>
        </w:rPr>
        <w:t>expense of getting heavy machinery</w:t>
      </w:r>
      <w:r w:rsidRPr="002A6FB7">
        <w:rPr>
          <w:rStyle w:val="StyleUnderline"/>
          <w:color w:val="000000" w:themeColor="text1"/>
        </w:rPr>
        <w:t xml:space="preserve"> from Earth </w:t>
      </w:r>
      <w:r w:rsidRPr="002A6FB7">
        <w:rPr>
          <w:rStyle w:val="StyleUnderline"/>
          <w:color w:val="000000" w:themeColor="text1"/>
          <w:highlight w:val="green"/>
        </w:rPr>
        <w:t>into space</w:t>
      </w:r>
      <w:r w:rsidRPr="002A6FB7">
        <w:rPr>
          <w:rStyle w:val="StyleUnderline"/>
          <w:color w:val="000000" w:themeColor="text1"/>
        </w:rPr>
        <w:t>, some have suggested using 3D printing technology to use materials found in space to create the necessary equipment.</w:t>
      </w:r>
      <w:r w:rsidRPr="002A6FB7">
        <w:rPr>
          <w:sz w:val="16"/>
        </w:rPr>
        <w:t xml:space="preserve"> Then, some modified version of a terrestrial mining method, like drilling or magnetic separation, could be used for the mining itself. </w:t>
      </w:r>
      <w:r w:rsidRPr="002A6FB7">
        <w:rPr>
          <w:rStyle w:val="StyleUnderline"/>
        </w:rPr>
        <w:t>But these extraction processes have been developed for the pressure and gravity of Earth, and they would need to be overhauled to function in the low-gravity, vacuum environment of space</w:t>
      </w:r>
      <w:r w:rsidRPr="002A6FB7">
        <w:rPr>
          <w:sz w:val="16"/>
        </w:rPr>
        <w:t xml:space="preserve">. If this part of the process sounds unclear, it’s because it is. To give an idea of the scale—in time and difficulty—of these kinds of operations, consider the government’s version of asteroid prospecting. In April, </w:t>
      </w:r>
      <w:r w:rsidRPr="002A6FB7">
        <w:rPr>
          <w:rStyle w:val="StyleUnderline"/>
        </w:rPr>
        <w:t xml:space="preserve">NASA greenlighted a mission in which a spacecraft called </w:t>
      </w:r>
      <w:r w:rsidRPr="002A6FB7">
        <w:rPr>
          <w:rStyle w:val="StyleUnderline"/>
          <w:highlight w:val="green"/>
        </w:rPr>
        <w:t>OSIRIS-</w:t>
      </w:r>
      <w:proofErr w:type="spellStart"/>
      <w:r w:rsidRPr="002A6FB7">
        <w:rPr>
          <w:rStyle w:val="StyleUnderline"/>
          <w:highlight w:val="green"/>
        </w:rPr>
        <w:t>REx</w:t>
      </w:r>
      <w:proofErr w:type="spellEnd"/>
      <w:r w:rsidRPr="002A6FB7">
        <w:rPr>
          <w:rStyle w:val="StyleUnderline"/>
          <w:highlight w:val="green"/>
        </w:rPr>
        <w:t xml:space="preserve"> will rendezvous with an asteroid</w:t>
      </w:r>
      <w:r w:rsidRPr="002A6FB7">
        <w:rPr>
          <w:rStyle w:val="StyleUnderline"/>
        </w:rPr>
        <w:t xml:space="preserve"> called Bennu. OSIRIS-Rex is scheduled to launch in 2016, reach the asteroid in 2018, reconnoiter it for over a year, and then bring back samples for scientific study</w:t>
      </w:r>
      <w:r w:rsidRPr="002A6FB7">
        <w:rPr>
          <w:sz w:val="16"/>
        </w:rPr>
        <w:t xml:space="preserve">. </w:t>
      </w:r>
      <w:r w:rsidRPr="002A6FB7">
        <w:rPr>
          <w:rStyle w:val="StyleUnderline"/>
        </w:rPr>
        <w:t xml:space="preserve">The amount of asteroid that </w:t>
      </w:r>
      <w:r w:rsidRPr="002A6FB7">
        <w:rPr>
          <w:rStyle w:val="StyleUnderline"/>
          <w:highlight w:val="green"/>
        </w:rPr>
        <w:t>NASA plans to collect</w:t>
      </w:r>
      <w:r w:rsidRPr="002A6FB7">
        <w:rPr>
          <w:rStyle w:val="StyleUnderline"/>
        </w:rPr>
        <w:t xml:space="preserve"> after all this time and trouble? </w:t>
      </w:r>
      <w:r w:rsidRPr="002A6FB7">
        <w:rPr>
          <w:rStyle w:val="StyleUnderline"/>
          <w:highlight w:val="green"/>
        </w:rPr>
        <w:t>Two ounces</w:t>
      </w:r>
      <w:r w:rsidRPr="002A6FB7">
        <w:rPr>
          <w:sz w:val="16"/>
        </w:rPr>
        <w:t xml:space="preserve">. A major premise of private space mining companies is that they will be able to work far faster and more economically than </w:t>
      </w:r>
      <w:proofErr w:type="gramStart"/>
      <w:r w:rsidRPr="002A6FB7">
        <w:rPr>
          <w:sz w:val="16"/>
        </w:rPr>
        <w:t>NASA, and</w:t>
      </w:r>
      <w:proofErr w:type="gramEnd"/>
      <w:r w:rsidRPr="002A6FB7">
        <w:rPr>
          <w:sz w:val="16"/>
        </w:rPr>
        <w:t xml:space="preserve"> will be willing to take on levels of risk beyond that of a government operation, but the scale and timeline of OSIRIS-</w:t>
      </w:r>
      <w:proofErr w:type="spellStart"/>
      <w:r w:rsidRPr="002A6FB7">
        <w:rPr>
          <w:sz w:val="16"/>
        </w:rPr>
        <w:t>REx</w:t>
      </w:r>
      <w:proofErr w:type="spellEnd"/>
      <w:r w:rsidRPr="002A6FB7">
        <w:rPr>
          <w:sz w:val="16"/>
        </w:rPr>
        <w:t xml:space="preserve"> shows how complex these operations will be, even for the swiftest companies. Rick </w:t>
      </w:r>
      <w:proofErr w:type="spellStart"/>
      <w:r w:rsidRPr="002A6FB7">
        <w:rPr>
          <w:sz w:val="16"/>
        </w:rPr>
        <w:t>Sternbach</w:t>
      </w:r>
      <w:proofErr w:type="spellEnd"/>
      <w:r w:rsidRPr="002A6FB7">
        <w:rPr>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2A6FB7">
        <w:rPr>
          <w:rStyle w:val="Emphasis"/>
          <w:highlight w:val="green"/>
        </w:rPr>
        <w:t>retrieval flight would last between six and ten years</w:t>
      </w:r>
      <w:r w:rsidRPr="002A6FB7">
        <w:rPr>
          <w:sz w:val="16"/>
        </w:rPr>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2A6FB7">
        <w:rPr>
          <w:sz w:val="16"/>
        </w:rPr>
        <w:t>InfoSpace</w:t>
      </w:r>
      <w:proofErr w:type="spellEnd"/>
      <w:r w:rsidRPr="002A6FB7">
        <w:rPr>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2A6FB7">
        <w:rPr>
          <w:sz w:val="16"/>
        </w:rPr>
        <w:t>All of</w:t>
      </w:r>
      <w:proofErr w:type="gramEnd"/>
      <w:r w:rsidRPr="002A6FB7">
        <w:rPr>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2A6FB7">
        <w:rPr>
          <w:sz w:val="16"/>
        </w:rPr>
        <w:t>telling</w:t>
      </w:r>
      <w:proofErr w:type="gramEnd"/>
      <w:r w:rsidRPr="002A6FB7">
        <w:rPr>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2A6FB7">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2A6FB7">
        <w:rPr>
          <w:sz w:val="16"/>
        </w:rPr>
        <w:t xml:space="preserve">The space-mining notion is immensely appealing: the sky is full of infinite riches and abundance leads to peace. But why wouldn’t riches from the heavens cause conflicts and problems? Their vulgar terrestrial cousins always have. </w:t>
      </w:r>
      <w:r w:rsidRPr="002A6FB7">
        <w:rPr>
          <w:rStyle w:val="StyleUnderline"/>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r w:rsidRPr="002A6FB7">
        <w:rPr>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2A6FB7">
        <w:rPr>
          <w:rStyle w:val="StyleUnderline"/>
        </w:rPr>
        <w:t>Planetary Adventures has shifted its focus from precious metals "to</w:t>
      </w:r>
      <w:r w:rsidRPr="002A6FB7">
        <w:rPr>
          <w:sz w:val="16"/>
        </w:rPr>
        <w:t xml:space="preserve"> a more mundane space resource: </w:t>
      </w:r>
      <w:r w:rsidRPr="002A6FB7">
        <w:rPr>
          <w:rStyle w:val="StyleUnderline"/>
        </w:rPr>
        <w:t>water</w:t>
      </w:r>
      <w:r w:rsidRPr="002A6FB7">
        <w:rPr>
          <w:sz w:val="16"/>
        </w:rPr>
        <w:t xml:space="preserve">," </w:t>
      </w:r>
      <w:r w:rsidRPr="002A6FB7">
        <w:rPr>
          <w:rStyle w:val="StyleUnderline"/>
        </w:rPr>
        <w:t>which "</w:t>
      </w:r>
      <w:r w:rsidRPr="002A6FB7">
        <w:rPr>
          <w:rStyle w:val="Emphasis"/>
        </w:rPr>
        <w:t>could be processed into fuel to extend the useful lives of aging commercial satellites</w:t>
      </w:r>
      <w:r w:rsidRPr="002A6FB7">
        <w:rPr>
          <w:rStyle w:val="StyleUnderline"/>
        </w:rPr>
        <w:t>.</w:t>
      </w:r>
      <w:r w:rsidRPr="002A6FB7">
        <w:rPr>
          <w:sz w:val="16"/>
        </w:rPr>
        <w:t xml:space="preserve">" Granted, water has been a part of Planetary </w:t>
      </w:r>
      <w:proofErr w:type="spellStart"/>
      <w:r w:rsidRPr="002A6FB7">
        <w:rPr>
          <w:sz w:val="16"/>
        </w:rPr>
        <w:t>Resources’s</w:t>
      </w:r>
      <w:proofErr w:type="spellEnd"/>
      <w:r w:rsidRPr="002A6FB7">
        <w:rPr>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2A6FB7">
        <w:rPr>
          <w:sz w:val="16"/>
        </w:rPr>
        <w:t>profitable in its own right, but</w:t>
      </w:r>
      <w:proofErr w:type="gramEnd"/>
      <w:r w:rsidRPr="002A6FB7">
        <w:rPr>
          <w:sz w:val="16"/>
        </w:rPr>
        <w:t xml:space="preserve"> it doesn’t conjure the same Panglossian platitudes as giant chunks of space gold do. That's just as well. It's a more practical approach for the near future. </w:t>
      </w:r>
      <w:r w:rsidRPr="002A6FB7">
        <w:rPr>
          <w:rStyle w:val="Emphasis"/>
          <w:highlight w:val="green"/>
        </w:rPr>
        <w:t>Because of</w:t>
      </w:r>
      <w:r w:rsidRPr="002A6FB7">
        <w:rPr>
          <w:rStyle w:val="Emphasis"/>
        </w:rPr>
        <w:t xml:space="preserve"> the tremendous </w:t>
      </w:r>
      <w:r w:rsidRPr="002A6FB7">
        <w:rPr>
          <w:rStyle w:val="Emphasis"/>
          <w:highlight w:val="green"/>
        </w:rPr>
        <w:t>cost</w:t>
      </w:r>
      <w:r w:rsidRPr="002A6FB7">
        <w:rPr>
          <w:rStyle w:val="Emphasis"/>
        </w:rPr>
        <w:t xml:space="preserve">—both in terms of energy and money—of launching something out of Earth’s atmosphere or back into it, </w:t>
      </w:r>
      <w:r w:rsidRPr="002A6FB7">
        <w:rPr>
          <w:rStyle w:val="Emphasis"/>
          <w:highlight w:val="green"/>
        </w:rPr>
        <w:t>the most efficient use of resources extracted in space will be</w:t>
      </w:r>
      <w:r w:rsidRPr="002A6FB7">
        <w:rPr>
          <w:rStyle w:val="Emphasis"/>
        </w:rPr>
        <w:t xml:space="preserve"> right there: </w:t>
      </w:r>
      <w:r w:rsidRPr="002A6FB7">
        <w:rPr>
          <w:rStyle w:val="Emphasis"/>
          <w:highlight w:val="green"/>
        </w:rPr>
        <w:t>in space</w:t>
      </w:r>
      <w:r w:rsidRPr="002A6FB7">
        <w:rPr>
          <w:sz w:val="16"/>
        </w:rPr>
        <w:t>. And that, in turn, should help bring the peace-and-abundance rhetoric back down to Earth. It's like much of what Silicon Valley invents: Not as awesome as the elevator pitch makes it sound, but useful in its own little way.</w:t>
      </w:r>
    </w:p>
    <w:p w14:paraId="60DFF622" w14:textId="77777777" w:rsidR="002A140E" w:rsidRPr="002A6FB7" w:rsidRDefault="002A140E" w:rsidP="002A140E"/>
    <w:p w14:paraId="0AF27103" w14:textId="77777777" w:rsidR="002A140E" w:rsidRPr="002A6FB7" w:rsidRDefault="002A140E" w:rsidP="002A140E">
      <w:pPr>
        <w:pStyle w:val="Heading4"/>
        <w:rPr>
          <w:rFonts w:cs="Times New Roman"/>
        </w:rPr>
      </w:pPr>
      <w:r w:rsidRPr="002A6FB7">
        <w:rPr>
          <w:rFonts w:cs="Times New Roman"/>
        </w:rPr>
        <w:t>Warming doesn’t trigger extinction</w:t>
      </w:r>
    </w:p>
    <w:p w14:paraId="11E640D5" w14:textId="77777777" w:rsidR="002A140E" w:rsidRPr="002A6FB7" w:rsidRDefault="002A140E" w:rsidP="002A140E">
      <w:r w:rsidRPr="002A6FB7">
        <w:rPr>
          <w:rStyle w:val="Style13ptBold"/>
        </w:rPr>
        <w:t>IBD 18</w:t>
      </w:r>
      <w:r w:rsidRPr="002A6FB7">
        <w:t xml:space="preserve"> [</w:t>
      </w:r>
      <w:proofErr w:type="spellStart"/>
      <w:r w:rsidRPr="002A6FB7">
        <w:t>Investors</w:t>
      </w:r>
      <w:proofErr w:type="spellEnd"/>
      <w:r w:rsidRPr="002A6FB7">
        <w:t xml:space="preserve"> Business Daily, Citing Study from Peer reviewed journal by Lewis and Curry, “Here's One Global Warming Study Nobody Wants You </w:t>
      </w:r>
      <w:proofErr w:type="gramStart"/>
      <w:r w:rsidRPr="002A6FB7">
        <w:t>To</w:t>
      </w:r>
      <w:proofErr w:type="gramEnd"/>
      <w:r w:rsidRPr="002A6FB7">
        <w:t xml:space="preserve"> See”, 4/25/18, https://www.investors.com/politics/editorials/global-warming-computer-models-co2-emissions/]</w:t>
      </w:r>
    </w:p>
    <w:p w14:paraId="4951DC75" w14:textId="77777777" w:rsidR="002A140E" w:rsidRPr="002A6FB7" w:rsidRDefault="002A140E" w:rsidP="002A140E">
      <w:pPr>
        <w:rPr>
          <w:sz w:val="16"/>
        </w:rPr>
      </w:pPr>
      <w:r w:rsidRPr="002A6FB7">
        <w:rPr>
          <w:sz w:val="16"/>
        </w:rPr>
        <w:t xml:space="preserve">Settled Science: A </w:t>
      </w:r>
      <w:r w:rsidRPr="002A6FB7">
        <w:rPr>
          <w:rStyle w:val="Emphasis"/>
          <w:highlight w:val="yellow"/>
        </w:rPr>
        <w:t>new study</w:t>
      </w:r>
      <w:r w:rsidRPr="002A6FB7">
        <w:rPr>
          <w:rStyle w:val="Emphasis"/>
        </w:rPr>
        <w:t xml:space="preserve"> published </w:t>
      </w:r>
      <w:r w:rsidRPr="002A6FB7">
        <w:rPr>
          <w:rStyle w:val="Emphasis"/>
          <w:highlight w:val="yellow"/>
        </w:rPr>
        <w:t>in a peer-reviewed journal finds</w:t>
      </w:r>
      <w:r w:rsidRPr="002A6FB7">
        <w:rPr>
          <w:u w:val="single"/>
        </w:rPr>
        <w:t xml:space="preserve"> that </w:t>
      </w:r>
      <w:r w:rsidRPr="002A6FB7">
        <w:rPr>
          <w:rStyle w:val="Emphasis"/>
          <w:highlight w:val="yellow"/>
        </w:rPr>
        <w:t>climate models exaggerate</w:t>
      </w:r>
      <w:r w:rsidRPr="002A6FB7">
        <w:rPr>
          <w:u w:val="single"/>
        </w:rPr>
        <w:t xml:space="preserve"> the global </w:t>
      </w:r>
      <w:r w:rsidRPr="002A6FB7">
        <w:rPr>
          <w:highlight w:val="yellow"/>
          <w:u w:val="single"/>
        </w:rPr>
        <w:t>warming from CO2</w:t>
      </w:r>
      <w:r w:rsidRPr="002A6FB7">
        <w:rPr>
          <w:u w:val="single"/>
        </w:rPr>
        <w:t xml:space="preserve"> emissions </w:t>
      </w:r>
      <w:r w:rsidRPr="002A6FB7">
        <w:rPr>
          <w:highlight w:val="yellow"/>
          <w:u w:val="single"/>
        </w:rPr>
        <w:t>by</w:t>
      </w:r>
      <w:r w:rsidRPr="002A6FB7">
        <w:rPr>
          <w:u w:val="single"/>
        </w:rPr>
        <w:t xml:space="preserve"> as much as </w:t>
      </w:r>
      <w:r w:rsidRPr="002A6FB7">
        <w:rPr>
          <w:highlight w:val="yellow"/>
          <w:u w:val="single"/>
        </w:rPr>
        <w:t>45%</w:t>
      </w:r>
      <w:r w:rsidRPr="002A6FB7">
        <w:rPr>
          <w:u w:val="single"/>
        </w:rPr>
        <w:t>.</w:t>
      </w:r>
      <w:r w:rsidRPr="002A6FB7">
        <w:rPr>
          <w:sz w:val="16"/>
        </w:rPr>
        <w:t xml:space="preserve"> If these findings hold true, it's huge news. No wonder the mainstream press is ignoring it.</w:t>
      </w:r>
    </w:p>
    <w:p w14:paraId="64834D5E" w14:textId="77777777" w:rsidR="002A140E" w:rsidRPr="002A6FB7" w:rsidRDefault="002A140E" w:rsidP="002A140E">
      <w:pPr>
        <w:rPr>
          <w:sz w:val="16"/>
        </w:rPr>
      </w:pPr>
      <w:r w:rsidRPr="002A6FB7">
        <w:rPr>
          <w:sz w:val="16"/>
        </w:rPr>
        <w:t xml:space="preserve">In the study, authors </w:t>
      </w:r>
      <w:r w:rsidRPr="002A6FB7">
        <w:rPr>
          <w:u w:val="single"/>
        </w:rPr>
        <w:t xml:space="preserve">Nic Lewis and Judith Curry looked at </w:t>
      </w:r>
      <w:r w:rsidRPr="002A6FB7">
        <w:rPr>
          <w:highlight w:val="yellow"/>
          <w:u w:val="single"/>
        </w:rPr>
        <w:t>actual temperature records</w:t>
      </w:r>
      <w:r w:rsidRPr="002A6FB7">
        <w:rPr>
          <w:u w:val="single"/>
        </w:rPr>
        <w:t xml:space="preserve"> and </w:t>
      </w:r>
      <w:r w:rsidRPr="002A6FB7">
        <w:rPr>
          <w:highlight w:val="yellow"/>
          <w:u w:val="single"/>
        </w:rPr>
        <w:t>compared</w:t>
      </w:r>
      <w:r w:rsidRPr="002A6FB7">
        <w:rPr>
          <w:u w:val="single"/>
        </w:rPr>
        <w:t xml:space="preserve"> them </w:t>
      </w:r>
      <w:r w:rsidRPr="002A6FB7">
        <w:rPr>
          <w:highlight w:val="yellow"/>
          <w:u w:val="single"/>
        </w:rPr>
        <w:t>with climate</w:t>
      </w:r>
      <w:r w:rsidRPr="002A6FB7">
        <w:rPr>
          <w:u w:val="single"/>
        </w:rPr>
        <w:t xml:space="preserve"> change computer </w:t>
      </w:r>
      <w:r w:rsidRPr="002A6FB7">
        <w:rPr>
          <w:highlight w:val="yellow"/>
          <w:u w:val="single"/>
        </w:rPr>
        <w:t>models</w:t>
      </w:r>
      <w:r w:rsidRPr="002A6FB7">
        <w:rPr>
          <w:sz w:val="16"/>
        </w:rPr>
        <w:t xml:space="preserve">. What they </w:t>
      </w:r>
      <w:r w:rsidRPr="002A6FB7">
        <w:rPr>
          <w:u w:val="single"/>
        </w:rPr>
        <w:t>found</w:t>
      </w:r>
      <w:r w:rsidRPr="002A6FB7">
        <w:rPr>
          <w:sz w:val="16"/>
        </w:rPr>
        <w:t xml:space="preserve"> is that </w:t>
      </w:r>
      <w:r w:rsidRPr="002A6FB7">
        <w:rPr>
          <w:u w:val="single"/>
        </w:rPr>
        <w:t xml:space="preserve">the </w:t>
      </w:r>
      <w:r w:rsidRPr="002A6FB7">
        <w:rPr>
          <w:highlight w:val="yellow"/>
          <w:u w:val="single"/>
        </w:rPr>
        <w:t>planet has shown</w:t>
      </w:r>
      <w:r w:rsidRPr="002A6FB7">
        <w:rPr>
          <w:u w:val="single"/>
        </w:rPr>
        <w:t xml:space="preserve"> itself to be </w:t>
      </w:r>
      <w:r w:rsidRPr="002A6FB7">
        <w:rPr>
          <w:rStyle w:val="Emphasis"/>
          <w:highlight w:val="yellow"/>
        </w:rPr>
        <w:t>far less sensitive</w:t>
      </w:r>
      <w:r w:rsidRPr="002A6FB7">
        <w:rPr>
          <w:highlight w:val="yellow"/>
          <w:u w:val="single"/>
        </w:rPr>
        <w:t xml:space="preserve"> to increases in CO2 </w:t>
      </w:r>
      <w:r w:rsidRPr="002A6FB7">
        <w:rPr>
          <w:u w:val="single"/>
        </w:rPr>
        <w:t>than the climate models say</w:t>
      </w:r>
      <w:r w:rsidRPr="002A6FB7">
        <w:rPr>
          <w:sz w:val="16"/>
        </w:rPr>
        <w:t xml:space="preserve">. As a result, they say, </w:t>
      </w:r>
      <w:r w:rsidRPr="002A6FB7">
        <w:rPr>
          <w:u w:val="single"/>
        </w:rPr>
        <w:t xml:space="preserve">the planet </w:t>
      </w:r>
      <w:r w:rsidRPr="002A6FB7">
        <w:rPr>
          <w:highlight w:val="yellow"/>
          <w:u w:val="single"/>
        </w:rPr>
        <w:t>will warm less than</w:t>
      </w:r>
      <w:r w:rsidRPr="002A6FB7">
        <w:rPr>
          <w:u w:val="single"/>
        </w:rPr>
        <w:t xml:space="preserve"> the </w:t>
      </w:r>
      <w:r w:rsidRPr="002A6FB7">
        <w:rPr>
          <w:highlight w:val="yellow"/>
          <w:u w:val="single"/>
        </w:rPr>
        <w:t>models predict</w:t>
      </w:r>
      <w:r w:rsidRPr="002A6FB7">
        <w:rPr>
          <w:sz w:val="16"/>
        </w:rPr>
        <w:t>, even if we continue pumping CO2 into the atmosphere.</w:t>
      </w:r>
    </w:p>
    <w:p w14:paraId="1C3BF953" w14:textId="77777777" w:rsidR="002A140E" w:rsidRPr="002A6FB7" w:rsidRDefault="002A140E" w:rsidP="002A140E">
      <w:pPr>
        <w:rPr>
          <w:u w:val="single"/>
        </w:rPr>
      </w:pPr>
      <w:r w:rsidRPr="002A6FB7">
        <w:rPr>
          <w:sz w:val="16"/>
        </w:rPr>
        <w:t>As Lewis explains: "</w:t>
      </w:r>
      <w:r w:rsidRPr="002A6FB7">
        <w:rPr>
          <w:u w:val="single"/>
        </w:rPr>
        <w:t xml:space="preserve">Our results imply that, for any future emissions scenario, </w:t>
      </w:r>
      <w:r w:rsidRPr="002A6FB7">
        <w:rPr>
          <w:highlight w:val="yellow"/>
          <w:u w:val="single"/>
        </w:rPr>
        <w:t>future warming is</w:t>
      </w:r>
      <w:r w:rsidRPr="002A6FB7">
        <w:rPr>
          <w:u w:val="single"/>
        </w:rPr>
        <w:t xml:space="preserve"> likely to be </w:t>
      </w:r>
      <w:r w:rsidRPr="002A6FB7">
        <w:rPr>
          <w:rStyle w:val="Emphasis"/>
          <w:highlight w:val="yellow"/>
        </w:rPr>
        <w:t>substantially lower</w:t>
      </w:r>
      <w:r w:rsidRPr="002A6FB7">
        <w:rPr>
          <w:highlight w:val="yellow"/>
          <w:u w:val="single"/>
        </w:rPr>
        <w:t xml:space="preserve"> than</w:t>
      </w:r>
      <w:r w:rsidRPr="002A6FB7">
        <w:rPr>
          <w:u w:val="single"/>
        </w:rPr>
        <w:t xml:space="preserve"> the central computer </w:t>
      </w:r>
      <w:r w:rsidRPr="002A6FB7">
        <w:rPr>
          <w:rStyle w:val="Emphasis"/>
        </w:rPr>
        <w:t>model-simulated</w:t>
      </w:r>
      <w:r w:rsidRPr="002A6FB7">
        <w:rPr>
          <w:u w:val="single"/>
        </w:rPr>
        <w:t xml:space="preserve"> level </w:t>
      </w:r>
      <w:r w:rsidRPr="002A6FB7">
        <w:rPr>
          <w:highlight w:val="yellow"/>
          <w:u w:val="single"/>
        </w:rPr>
        <w:t>projected by</w:t>
      </w:r>
      <w:r w:rsidRPr="002A6FB7">
        <w:rPr>
          <w:u w:val="single"/>
        </w:rPr>
        <w:t xml:space="preserve"> the (United Nations </w:t>
      </w:r>
      <w:r w:rsidRPr="002A6FB7">
        <w:rPr>
          <w:rStyle w:val="Emphasis"/>
          <w:highlight w:val="yellow"/>
        </w:rPr>
        <w:t>I</w:t>
      </w:r>
      <w:r w:rsidRPr="002A6FB7">
        <w:rPr>
          <w:u w:val="single"/>
        </w:rPr>
        <w:t xml:space="preserve">ntergovernmental </w:t>
      </w:r>
      <w:r w:rsidRPr="002A6FB7">
        <w:rPr>
          <w:rStyle w:val="Emphasis"/>
          <w:highlight w:val="yellow"/>
        </w:rPr>
        <w:t>P</w:t>
      </w:r>
      <w:r w:rsidRPr="002A6FB7">
        <w:rPr>
          <w:u w:val="single"/>
        </w:rPr>
        <w:t xml:space="preserve">anel on </w:t>
      </w:r>
      <w:r w:rsidRPr="002A6FB7">
        <w:rPr>
          <w:rStyle w:val="Emphasis"/>
          <w:highlight w:val="yellow"/>
        </w:rPr>
        <w:t>C</w:t>
      </w:r>
      <w:r w:rsidRPr="002A6FB7">
        <w:rPr>
          <w:u w:val="single"/>
        </w:rPr>
        <w:t xml:space="preserve">limate </w:t>
      </w:r>
      <w:r w:rsidRPr="002A6FB7">
        <w:rPr>
          <w:rStyle w:val="Emphasis"/>
          <w:highlight w:val="yellow"/>
        </w:rPr>
        <w:t>C</w:t>
      </w:r>
      <w:r w:rsidRPr="002A6FB7">
        <w:rPr>
          <w:u w:val="single"/>
        </w:rPr>
        <w:t>hange), and highly unlikely to exceed that level.</w:t>
      </w:r>
    </w:p>
    <w:p w14:paraId="43D8A764" w14:textId="77777777" w:rsidR="002A140E" w:rsidRPr="002A6FB7" w:rsidRDefault="002A140E" w:rsidP="002A140E">
      <w:pPr>
        <w:rPr>
          <w:sz w:val="16"/>
        </w:rPr>
      </w:pPr>
      <w:r w:rsidRPr="002A6FB7">
        <w:rPr>
          <w:u w:val="single"/>
        </w:rPr>
        <w:t>How much lower</w:t>
      </w:r>
      <w:r w:rsidRPr="002A6FB7">
        <w:rPr>
          <w:sz w:val="16"/>
        </w:rPr>
        <w:t xml:space="preserve">? Lewis and Curry say that </w:t>
      </w:r>
      <w:r w:rsidRPr="002A6FB7">
        <w:rPr>
          <w:u w:val="single"/>
        </w:rPr>
        <w:t>their findings show temperature increases will be 30%-45% lower than the climate models say</w:t>
      </w:r>
      <w:r w:rsidRPr="002A6FB7">
        <w:rPr>
          <w:sz w:val="16"/>
        </w:rPr>
        <w:t xml:space="preserve">. If they are right, then </w:t>
      </w:r>
      <w:r w:rsidRPr="002A6FB7">
        <w:rPr>
          <w:u w:val="single"/>
        </w:rPr>
        <w:t xml:space="preserve">there's </w:t>
      </w:r>
      <w:r w:rsidRPr="002A6FB7">
        <w:rPr>
          <w:rStyle w:val="Emphasis"/>
        </w:rPr>
        <w:t>little to worry about</w:t>
      </w:r>
      <w:r w:rsidRPr="002A6FB7">
        <w:rPr>
          <w:u w:val="single"/>
        </w:rPr>
        <w:t>, even if we don't drastically reduce CO2 emissions</w:t>
      </w:r>
      <w:r w:rsidRPr="002A6FB7">
        <w:rPr>
          <w:sz w:val="16"/>
        </w:rPr>
        <w:t>.</w:t>
      </w:r>
    </w:p>
    <w:p w14:paraId="699A70AE" w14:textId="77777777" w:rsidR="002A140E" w:rsidRPr="002A6FB7" w:rsidRDefault="002A140E" w:rsidP="002A140E">
      <w:pPr>
        <w:rPr>
          <w:sz w:val="16"/>
        </w:rPr>
      </w:pPr>
      <w:r w:rsidRPr="002A6FB7">
        <w:rPr>
          <w:sz w:val="16"/>
        </w:rPr>
        <w:t xml:space="preserve">The </w:t>
      </w:r>
      <w:r w:rsidRPr="002A6FB7">
        <w:rPr>
          <w:highlight w:val="yellow"/>
          <w:u w:val="single"/>
        </w:rPr>
        <w:t>planet will warm</w:t>
      </w:r>
      <w:r w:rsidRPr="002A6FB7">
        <w:rPr>
          <w:u w:val="single"/>
        </w:rPr>
        <w:t xml:space="preserve"> from human activity, but </w:t>
      </w:r>
      <w:r w:rsidRPr="002A6FB7">
        <w:rPr>
          <w:rStyle w:val="Emphasis"/>
          <w:highlight w:val="yellow"/>
        </w:rPr>
        <w:t>not nearly enough to cause</w:t>
      </w:r>
      <w:r w:rsidRPr="002A6FB7">
        <w:rPr>
          <w:rStyle w:val="Emphasis"/>
        </w:rPr>
        <w:t xml:space="preserve"> the sort of </w:t>
      </w:r>
      <w:r w:rsidRPr="002A6FB7">
        <w:rPr>
          <w:rStyle w:val="Emphasis"/>
          <w:highlight w:val="yellow"/>
        </w:rPr>
        <w:t>end-of-the-world calamities</w:t>
      </w:r>
      <w:r w:rsidRPr="002A6FB7">
        <w:rPr>
          <w:u w:val="single"/>
        </w:rPr>
        <w:t xml:space="preserve"> we keep hearing about.</w:t>
      </w:r>
      <w:r w:rsidRPr="002A6FB7">
        <w:rPr>
          <w:sz w:val="16"/>
        </w:rPr>
        <w:t xml:space="preserve"> In fact, the </w:t>
      </w:r>
      <w:r w:rsidRPr="002A6FB7">
        <w:rPr>
          <w:u w:val="single"/>
        </w:rPr>
        <w:t xml:space="preserve">resulting warming would be </w:t>
      </w:r>
      <w:r w:rsidRPr="002A6FB7">
        <w:rPr>
          <w:rStyle w:val="Emphasis"/>
          <w:highlight w:val="yellow"/>
        </w:rPr>
        <w:t xml:space="preserve">below </w:t>
      </w:r>
      <w:r w:rsidRPr="002A6FB7">
        <w:rPr>
          <w:rStyle w:val="Emphasis"/>
        </w:rPr>
        <w:t>the target</w:t>
      </w:r>
      <w:r w:rsidRPr="002A6FB7">
        <w:rPr>
          <w:u w:val="single"/>
        </w:rPr>
        <w:t xml:space="preserve"> set at the </w:t>
      </w:r>
      <w:r w:rsidRPr="002A6FB7">
        <w:rPr>
          <w:highlight w:val="yellow"/>
          <w:u w:val="single"/>
        </w:rPr>
        <w:t>Paris</w:t>
      </w:r>
      <w:r w:rsidRPr="002A6FB7">
        <w:rPr>
          <w:u w:val="single"/>
        </w:rPr>
        <w:t xml:space="preserve"> agreement</w:t>
      </w:r>
      <w:r w:rsidRPr="002A6FB7">
        <w:rPr>
          <w:sz w:val="16"/>
        </w:rPr>
        <w:t>.</w:t>
      </w:r>
    </w:p>
    <w:p w14:paraId="64E1BCBE" w14:textId="77777777" w:rsidR="002A140E" w:rsidRPr="002A6FB7" w:rsidRDefault="002A140E" w:rsidP="002A140E">
      <w:pPr>
        <w:rPr>
          <w:sz w:val="16"/>
        </w:rPr>
      </w:pPr>
      <w:r w:rsidRPr="002A6FB7">
        <w:rPr>
          <w:sz w:val="16"/>
        </w:rPr>
        <w:t>This would be tremendously good news.</w:t>
      </w:r>
    </w:p>
    <w:p w14:paraId="4312B6B1" w14:textId="77777777" w:rsidR="002A140E" w:rsidRPr="002A6FB7" w:rsidRDefault="002A140E" w:rsidP="002A140E">
      <w:pPr>
        <w:rPr>
          <w:u w:val="single"/>
        </w:rPr>
      </w:pPr>
      <w:r w:rsidRPr="002A6FB7">
        <w:rPr>
          <w:sz w:val="16"/>
        </w:rPr>
        <w:t xml:space="preserve">The fact that the Lewis and Curry </w:t>
      </w:r>
      <w:r w:rsidRPr="002A6FB7">
        <w:rPr>
          <w:u w:val="single"/>
        </w:rPr>
        <w:t xml:space="preserve">study </w:t>
      </w:r>
      <w:r w:rsidRPr="002A6FB7">
        <w:rPr>
          <w:highlight w:val="yellow"/>
          <w:u w:val="single"/>
        </w:rPr>
        <w:t>appears in</w:t>
      </w:r>
      <w:r w:rsidRPr="002A6FB7">
        <w:rPr>
          <w:u w:val="single"/>
        </w:rPr>
        <w:t xml:space="preserve"> the peer-reviewed </w:t>
      </w:r>
      <w:r w:rsidRPr="002A6FB7">
        <w:rPr>
          <w:highlight w:val="yellow"/>
          <w:u w:val="single"/>
        </w:rPr>
        <w:t>A</w:t>
      </w:r>
      <w:r w:rsidRPr="002A6FB7">
        <w:rPr>
          <w:u w:val="single"/>
        </w:rPr>
        <w:t xml:space="preserve">merican </w:t>
      </w:r>
      <w:r w:rsidRPr="002A6FB7">
        <w:rPr>
          <w:highlight w:val="yellow"/>
          <w:u w:val="single"/>
        </w:rPr>
        <w:t>M</w:t>
      </w:r>
      <w:r w:rsidRPr="002A6FB7">
        <w:rPr>
          <w:u w:val="single"/>
        </w:rPr>
        <w:t xml:space="preserve">eteorological </w:t>
      </w:r>
      <w:r w:rsidRPr="002A6FB7">
        <w:rPr>
          <w:highlight w:val="yellow"/>
          <w:u w:val="single"/>
        </w:rPr>
        <w:t>S</w:t>
      </w:r>
      <w:r w:rsidRPr="002A6FB7">
        <w:rPr>
          <w:u w:val="single"/>
        </w:rPr>
        <w:t xml:space="preserve">ociety's </w:t>
      </w:r>
      <w:r w:rsidRPr="002A6FB7">
        <w:rPr>
          <w:highlight w:val="yellow"/>
          <w:u w:val="single"/>
        </w:rPr>
        <w:t>Journal of Climate</w:t>
      </w:r>
      <w:r w:rsidRPr="002A6FB7">
        <w:rPr>
          <w:u w:val="single"/>
        </w:rPr>
        <w:t xml:space="preserve"> lends credibility to their findings.</w:t>
      </w:r>
      <w:r w:rsidRPr="002A6FB7">
        <w:rPr>
          <w:sz w:val="16"/>
        </w:rPr>
        <w:t xml:space="preserve"> This is </w:t>
      </w:r>
      <w:r w:rsidRPr="002A6FB7">
        <w:rPr>
          <w:u w:val="single"/>
        </w:rPr>
        <w:t xml:space="preserve">the </w:t>
      </w:r>
      <w:r w:rsidRPr="002A6FB7">
        <w:rPr>
          <w:highlight w:val="yellow"/>
          <w:u w:val="single"/>
        </w:rPr>
        <w:t>same journal</w:t>
      </w:r>
      <w:r w:rsidRPr="002A6FB7">
        <w:rPr>
          <w:sz w:val="16"/>
        </w:rPr>
        <w:t xml:space="preserve">, after all, </w:t>
      </w:r>
      <w:r w:rsidRPr="002A6FB7">
        <w:rPr>
          <w:u w:val="single"/>
        </w:rPr>
        <w:t xml:space="preserve">that recently </w:t>
      </w:r>
      <w:r w:rsidRPr="002A6FB7">
        <w:rPr>
          <w:highlight w:val="yellow"/>
          <w:u w:val="single"/>
        </w:rPr>
        <w:t>published</w:t>
      </w:r>
      <w:r w:rsidRPr="002A6FB7">
        <w:rPr>
          <w:u w:val="single"/>
        </w:rPr>
        <w:t xml:space="preserve"> widely covered </w:t>
      </w:r>
      <w:r w:rsidRPr="002A6FB7">
        <w:rPr>
          <w:highlight w:val="yellow"/>
          <w:u w:val="single"/>
        </w:rPr>
        <w:t>studies saying</w:t>
      </w:r>
      <w:r w:rsidRPr="002A6FB7">
        <w:rPr>
          <w:u w:val="single"/>
        </w:rPr>
        <w:t xml:space="preserve"> the Sahara has been growing and the </w:t>
      </w:r>
      <w:r w:rsidRPr="002A6FB7">
        <w:rPr>
          <w:rStyle w:val="Emphasis"/>
          <w:highlight w:val="yellow"/>
        </w:rPr>
        <w:t>climate boundary</w:t>
      </w:r>
      <w:r w:rsidRPr="002A6FB7">
        <w:rPr>
          <w:highlight w:val="yellow"/>
          <w:u w:val="single"/>
        </w:rPr>
        <w:t xml:space="preserve"> in</w:t>
      </w:r>
      <w:r w:rsidRPr="002A6FB7">
        <w:rPr>
          <w:u w:val="single"/>
        </w:rPr>
        <w:t xml:space="preserve"> central </w:t>
      </w:r>
      <w:r w:rsidRPr="002A6FB7">
        <w:rPr>
          <w:highlight w:val="yellow"/>
          <w:u w:val="single"/>
        </w:rPr>
        <w:t xml:space="preserve">U.S. </w:t>
      </w:r>
      <w:r w:rsidRPr="002A6FB7">
        <w:rPr>
          <w:rStyle w:val="Emphasis"/>
          <w:highlight w:val="yellow"/>
        </w:rPr>
        <w:t>has shifted</w:t>
      </w:r>
      <w:r w:rsidRPr="002A6FB7">
        <w:rPr>
          <w:rStyle w:val="Emphasis"/>
        </w:rPr>
        <w:t xml:space="preserve"> 140 miles to the east</w:t>
      </w:r>
      <w:r w:rsidRPr="002A6FB7">
        <w:rPr>
          <w:u w:val="single"/>
        </w:rPr>
        <w:t xml:space="preserve"> </w:t>
      </w:r>
      <w:r w:rsidRPr="002A6FB7">
        <w:rPr>
          <w:highlight w:val="yellow"/>
          <w:u w:val="single"/>
        </w:rPr>
        <w:t>because of</w:t>
      </w:r>
      <w:r w:rsidRPr="002A6FB7">
        <w:rPr>
          <w:u w:val="single"/>
        </w:rPr>
        <w:t xml:space="preserve"> global </w:t>
      </w:r>
      <w:r w:rsidRPr="002A6FB7">
        <w:rPr>
          <w:highlight w:val="yellow"/>
          <w:u w:val="single"/>
        </w:rPr>
        <w:t>warming</w:t>
      </w:r>
      <w:r w:rsidRPr="002A6FB7">
        <w:rPr>
          <w:u w:val="single"/>
        </w:rPr>
        <w:t>.</w:t>
      </w:r>
    </w:p>
    <w:p w14:paraId="3FF76CD5" w14:textId="77777777" w:rsidR="002A140E" w:rsidRPr="002A6FB7" w:rsidRDefault="002A140E" w:rsidP="002A140E">
      <w:pPr>
        <w:rPr>
          <w:sz w:val="16"/>
        </w:rPr>
      </w:pPr>
      <w:r w:rsidRPr="002A6FB7">
        <w:rPr>
          <w:sz w:val="16"/>
        </w:rPr>
        <w:t xml:space="preserve">The Lewis and Curry findings </w:t>
      </w:r>
      <w:r w:rsidRPr="002A6FB7">
        <w:rPr>
          <w:u w:val="single"/>
        </w:rPr>
        <w:t xml:space="preserve">come after </w:t>
      </w:r>
      <w:r w:rsidRPr="002A6FB7">
        <w:rPr>
          <w:highlight w:val="yellow"/>
          <w:u w:val="single"/>
        </w:rPr>
        <w:t>another study</w:t>
      </w:r>
      <w:r w:rsidRPr="002A6FB7">
        <w:rPr>
          <w:u w:val="single"/>
        </w:rPr>
        <w:t xml:space="preserve">, published </w:t>
      </w:r>
      <w:r w:rsidRPr="002A6FB7">
        <w:rPr>
          <w:highlight w:val="yellow"/>
          <w:u w:val="single"/>
        </w:rPr>
        <w:t>in the</w:t>
      </w:r>
      <w:r w:rsidRPr="002A6FB7">
        <w:rPr>
          <w:u w:val="single"/>
        </w:rPr>
        <w:t xml:space="preserve"> prestigious </w:t>
      </w:r>
      <w:r w:rsidRPr="002A6FB7">
        <w:rPr>
          <w:highlight w:val="yellow"/>
          <w:u w:val="single"/>
        </w:rPr>
        <w:t>journal Nature,</w:t>
      </w:r>
      <w:r w:rsidRPr="002A6FB7">
        <w:rPr>
          <w:u w:val="single"/>
        </w:rPr>
        <w:t xml:space="preserve"> that </w:t>
      </w:r>
      <w:r w:rsidRPr="002A6FB7">
        <w:rPr>
          <w:highlight w:val="yellow"/>
          <w:u w:val="single"/>
        </w:rPr>
        <w:t>found</w:t>
      </w:r>
      <w:r w:rsidRPr="002A6FB7">
        <w:rPr>
          <w:u w:val="single"/>
        </w:rPr>
        <w:t xml:space="preserve"> the </w:t>
      </w:r>
      <w:r w:rsidRPr="002A6FB7">
        <w:rPr>
          <w:rStyle w:val="Emphasis"/>
        </w:rPr>
        <w:t xml:space="preserve">long-held view that a </w:t>
      </w:r>
      <w:r w:rsidRPr="002A6FB7">
        <w:rPr>
          <w:rStyle w:val="Emphasis"/>
          <w:highlight w:val="yellow"/>
        </w:rPr>
        <w:t>doubling of CO2</w:t>
      </w:r>
      <w:r w:rsidRPr="002A6FB7">
        <w:rPr>
          <w:rStyle w:val="Emphasis"/>
        </w:rPr>
        <w:t xml:space="preserve"> </w:t>
      </w:r>
      <w:r w:rsidRPr="002A6FB7">
        <w:rPr>
          <w:rStyle w:val="Emphasis"/>
          <w:highlight w:val="yellow"/>
        </w:rPr>
        <w:t>would boost</w:t>
      </w:r>
      <w:r w:rsidRPr="002A6FB7">
        <w:rPr>
          <w:rStyle w:val="Emphasis"/>
        </w:rPr>
        <w:t xml:space="preserve"> global temperatures</w:t>
      </w:r>
      <w:r w:rsidRPr="002A6FB7">
        <w:rPr>
          <w:u w:val="single"/>
        </w:rPr>
        <w:t xml:space="preserve"> as much as </w:t>
      </w:r>
      <w:r w:rsidRPr="002A6FB7">
        <w:rPr>
          <w:highlight w:val="yellow"/>
          <w:u w:val="single"/>
        </w:rPr>
        <w:t>4.5 degrees C</w:t>
      </w:r>
      <w:r w:rsidRPr="002A6FB7">
        <w:rPr>
          <w:u w:val="single"/>
        </w:rPr>
        <w:t xml:space="preserve">elsius </w:t>
      </w:r>
      <w:r w:rsidRPr="002A6FB7">
        <w:rPr>
          <w:rStyle w:val="Emphasis"/>
        </w:rPr>
        <w:t xml:space="preserve">was </w:t>
      </w:r>
      <w:r w:rsidRPr="002A6FB7">
        <w:rPr>
          <w:rStyle w:val="Emphasis"/>
          <w:highlight w:val="yellow"/>
        </w:rPr>
        <w:t>wrong</w:t>
      </w:r>
      <w:r w:rsidRPr="002A6FB7">
        <w:rPr>
          <w:b/>
          <w:sz w:val="16"/>
        </w:rPr>
        <w:t>.</w:t>
      </w:r>
      <w:r w:rsidRPr="002A6FB7">
        <w:rPr>
          <w:sz w:val="16"/>
        </w:rPr>
        <w:t xml:space="preserve"> The </w:t>
      </w:r>
      <w:r w:rsidRPr="002A6FB7">
        <w:rPr>
          <w:u w:val="single"/>
        </w:rPr>
        <w:t>most temperatures would likely climb is 3.4 degrees</w:t>
      </w:r>
      <w:r w:rsidRPr="002A6FB7">
        <w:rPr>
          <w:sz w:val="16"/>
        </w:rPr>
        <w:t>.</w:t>
      </w:r>
    </w:p>
    <w:p w14:paraId="1216FAA1" w14:textId="77777777" w:rsidR="002A140E" w:rsidRPr="002A6FB7" w:rsidRDefault="002A140E" w:rsidP="002A140E">
      <w:pPr>
        <w:rPr>
          <w:u w:val="single"/>
        </w:rPr>
      </w:pPr>
      <w:r w:rsidRPr="002A6FB7">
        <w:rPr>
          <w:sz w:val="16"/>
        </w:rPr>
        <w:t xml:space="preserve">It also follows a </w:t>
      </w:r>
      <w:r w:rsidRPr="002A6FB7">
        <w:rPr>
          <w:u w:val="single"/>
        </w:rPr>
        <w:t xml:space="preserve">study published in </w:t>
      </w:r>
      <w:proofErr w:type="gramStart"/>
      <w:r w:rsidRPr="002A6FB7">
        <w:rPr>
          <w:u w:val="single"/>
        </w:rPr>
        <w:t>Science</w:t>
      </w:r>
      <w:proofErr w:type="gramEnd"/>
      <w:r w:rsidRPr="002A6FB7">
        <w:rPr>
          <w:u w:val="single"/>
        </w:rPr>
        <w:t xml:space="preserve">, which found that </w:t>
      </w:r>
      <w:r w:rsidRPr="002A6FB7">
        <w:rPr>
          <w:highlight w:val="yellow"/>
          <w:u w:val="single"/>
        </w:rPr>
        <w:t>rocks contain</w:t>
      </w:r>
      <w:r w:rsidRPr="002A6FB7">
        <w:rPr>
          <w:u w:val="single"/>
        </w:rPr>
        <w:t xml:space="preserve"> vast amounts of </w:t>
      </w:r>
      <w:r w:rsidRPr="002A6FB7">
        <w:rPr>
          <w:highlight w:val="yellow"/>
          <w:u w:val="single"/>
        </w:rPr>
        <w:t>nitrogen that plants could use to</w:t>
      </w:r>
      <w:r w:rsidRPr="002A6FB7">
        <w:rPr>
          <w:u w:val="single"/>
        </w:rPr>
        <w:t xml:space="preserve"> grow and absorb more CO2, potentially </w:t>
      </w:r>
      <w:r w:rsidRPr="002A6FB7">
        <w:rPr>
          <w:highlight w:val="yellow"/>
          <w:u w:val="single"/>
        </w:rPr>
        <w:t>offset</w:t>
      </w:r>
      <w:r w:rsidRPr="002A6FB7">
        <w:rPr>
          <w:u w:val="single"/>
        </w:rPr>
        <w:t xml:space="preserve">ting at least some of the effects of </w:t>
      </w:r>
      <w:r w:rsidRPr="002A6FB7">
        <w:rPr>
          <w:highlight w:val="yellow"/>
          <w:u w:val="single"/>
        </w:rPr>
        <w:t>CO2</w:t>
      </w:r>
      <w:r w:rsidRPr="002A6FB7">
        <w:rPr>
          <w:u w:val="single"/>
        </w:rPr>
        <w:t xml:space="preserve"> emissions and reducing future temperature increases.</w:t>
      </w:r>
    </w:p>
    <w:p w14:paraId="16999E66" w14:textId="77777777" w:rsidR="002A140E" w:rsidRPr="002A6FB7" w:rsidRDefault="002A140E" w:rsidP="002A140E">
      <w:pPr>
        <w:rPr>
          <w:u w:val="single"/>
        </w:rPr>
      </w:pPr>
    </w:p>
    <w:p w14:paraId="1E5E7377" w14:textId="77777777" w:rsidR="002A140E" w:rsidRPr="002A6FB7" w:rsidRDefault="002A140E" w:rsidP="002A140E">
      <w:pPr>
        <w:pStyle w:val="Heading4"/>
        <w:rPr>
          <w:rFonts w:cs="Times New Roman"/>
        </w:rPr>
      </w:pPr>
      <w:r w:rsidRPr="002A6FB7">
        <w:rPr>
          <w:rFonts w:cs="Times New Roman"/>
        </w:rPr>
        <w:t>No water wars</w:t>
      </w:r>
    </w:p>
    <w:p w14:paraId="28806FDA" w14:textId="77777777" w:rsidR="002A140E" w:rsidRPr="002A6FB7" w:rsidRDefault="002A140E" w:rsidP="002A140E">
      <w:proofErr w:type="spellStart"/>
      <w:r w:rsidRPr="002A6FB7">
        <w:rPr>
          <w:rStyle w:val="Style13ptBold"/>
        </w:rPr>
        <w:t>Gleick</w:t>
      </w:r>
      <w:proofErr w:type="spellEnd"/>
      <w:r w:rsidRPr="002A6FB7">
        <w:rPr>
          <w:rStyle w:val="Style13ptBold"/>
        </w:rPr>
        <w:t xml:space="preserve"> 18</w:t>
      </w:r>
      <w:r w:rsidRPr="002A6FB7">
        <w:t xml:space="preserve"> [Peter </w:t>
      </w:r>
      <w:proofErr w:type="spellStart"/>
      <w:r w:rsidRPr="002A6FB7">
        <w:t>Gleick</w:t>
      </w:r>
      <w:proofErr w:type="spellEnd"/>
      <w:r w:rsidRPr="002A6FB7">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rsidRPr="002A6FB7">
        <w:t>pHd</w:t>
      </w:r>
      <w:proofErr w:type="spellEnd"/>
      <w:r w:rsidRPr="002A6FB7">
        <w:t xml:space="preserve"> from UC Berkeley, and Charles Iceland, s Director, Global and National Water Initiatives with WRI’s Food, Forests, and Water Programs, “Water, Security, &amp; Conflict”, https://pacinst.org/wp-content/uploads/2018/08/Water-Security-and-Conflict_Aug-2018-2.pdf]</w:t>
      </w:r>
    </w:p>
    <w:p w14:paraId="624FCCF1" w14:textId="77777777" w:rsidR="002A140E" w:rsidRPr="002A6FB7" w:rsidRDefault="002A140E" w:rsidP="002A140E">
      <w:r w:rsidRPr="002A6FB7">
        <w:t>3.2. The Role of Governance in Water Security</w:t>
      </w:r>
    </w:p>
    <w:p w14:paraId="2A763615" w14:textId="77777777" w:rsidR="002A140E" w:rsidRPr="002A6FB7" w:rsidRDefault="002A140E" w:rsidP="002A140E">
      <w:pPr>
        <w:rPr>
          <w:sz w:val="16"/>
        </w:rPr>
      </w:pPr>
      <w:r w:rsidRPr="002A6FB7">
        <w:rPr>
          <w:rStyle w:val="Emphasis"/>
          <w:highlight w:val="yellow"/>
        </w:rPr>
        <w:t>Most water crises do not end in conflict</w:t>
      </w:r>
      <w:r w:rsidRPr="002A6FB7">
        <w:rPr>
          <w:highlight w:val="yellow"/>
          <w:u w:val="single"/>
        </w:rPr>
        <w:t>, migration, or</w:t>
      </w:r>
      <w:r w:rsidRPr="002A6FB7">
        <w:rPr>
          <w:u w:val="single"/>
        </w:rPr>
        <w:t xml:space="preserve"> acute </w:t>
      </w:r>
      <w:r w:rsidRPr="002A6FB7">
        <w:rPr>
          <w:highlight w:val="yellow"/>
          <w:u w:val="single"/>
        </w:rPr>
        <w:t>food insecurity</w:t>
      </w:r>
      <w:r w:rsidRPr="002A6FB7">
        <w:rPr>
          <w:sz w:val="16"/>
        </w:rPr>
        <w:t xml:space="preserve">. Instead, </w:t>
      </w:r>
      <w:r w:rsidRPr="002A6FB7">
        <w:rPr>
          <w:rStyle w:val="Emphasis"/>
          <w:highlight w:val="yellow"/>
        </w:rPr>
        <w:t>people muddle through until the crises recede</w:t>
      </w:r>
      <w:r w:rsidRPr="002A6FB7">
        <w:rPr>
          <w:highlight w:val="yellow"/>
          <w:u w:val="single"/>
        </w:rPr>
        <w:t>. Some crises</w:t>
      </w:r>
      <w:r w:rsidRPr="002A6FB7">
        <w:rPr>
          <w:u w:val="single"/>
        </w:rPr>
        <w:t xml:space="preserve"> even </w:t>
      </w:r>
      <w:r w:rsidRPr="002A6FB7">
        <w:rPr>
          <w:rStyle w:val="Emphasis"/>
          <w:highlight w:val="yellow"/>
        </w:rPr>
        <w:t>generate cooperation</w:t>
      </w:r>
      <w:r w:rsidRPr="002A6FB7">
        <w:rPr>
          <w:highlight w:val="yellow"/>
          <w:u w:val="single"/>
        </w:rPr>
        <w:t xml:space="preserve"> among</w:t>
      </w:r>
      <w:r w:rsidRPr="002A6FB7">
        <w:rPr>
          <w:u w:val="single"/>
        </w:rPr>
        <w:t xml:space="preserve"> local or </w:t>
      </w:r>
      <w:r w:rsidRPr="002A6FB7">
        <w:rPr>
          <w:highlight w:val="yellow"/>
          <w:u w:val="single"/>
        </w:rPr>
        <w:t>regional parties. Understanding why water crises lead to adverse outcomes</w:t>
      </w:r>
      <w:r w:rsidRPr="002A6FB7">
        <w:rPr>
          <w:u w:val="single"/>
        </w:rPr>
        <w:t xml:space="preserve"> in some places and better outcomes in others will help inform strategies for reducing the risks of conflict. Why, for example, did </w:t>
      </w:r>
      <w:r w:rsidRPr="002A6FB7">
        <w:rPr>
          <w:highlight w:val="yellow"/>
          <w:u w:val="single"/>
        </w:rPr>
        <w:t>Syria sink into civil war following</w:t>
      </w:r>
      <w:r w:rsidRPr="002A6FB7">
        <w:rPr>
          <w:u w:val="single"/>
        </w:rPr>
        <w:t xml:space="preserve"> a record-breaking five-year </w:t>
      </w:r>
      <w:r w:rsidRPr="002A6FB7">
        <w:rPr>
          <w:highlight w:val="yellow"/>
          <w:u w:val="single"/>
        </w:rPr>
        <w:t xml:space="preserve">drought, </w:t>
      </w:r>
      <w:proofErr w:type="gramStart"/>
      <w:r w:rsidRPr="002A6FB7">
        <w:rPr>
          <w:highlight w:val="yellow"/>
          <w:u w:val="single"/>
        </w:rPr>
        <w:t>while .</w:t>
      </w:r>
      <w:proofErr w:type="spellStart"/>
      <w:r w:rsidRPr="002A6FB7">
        <w:rPr>
          <w:highlight w:val="yellow"/>
          <w:u w:val="single"/>
        </w:rPr>
        <w:t>Iordan</w:t>
      </w:r>
      <w:proofErr w:type="spellEnd"/>
      <w:proofErr w:type="gramEnd"/>
      <w:r w:rsidRPr="002A6FB7">
        <w:rPr>
          <w:highlight w:val="yellow"/>
          <w:u w:val="single"/>
        </w:rPr>
        <w:t xml:space="preserve"> and Lebanon avoided strife</w:t>
      </w:r>
      <w:r w:rsidRPr="002A6FB7">
        <w:rPr>
          <w:u w:val="single"/>
        </w:rPr>
        <w:t xml:space="preserve"> following that same drought (Adams et al. 2018)? This </w:t>
      </w:r>
      <w:r w:rsidRPr="002A6FB7">
        <w:rPr>
          <w:highlight w:val="yellow"/>
          <w:u w:val="single"/>
        </w:rPr>
        <w:t>requires integrating analyses of</w:t>
      </w:r>
      <w:r w:rsidRPr="002A6FB7">
        <w:rPr>
          <w:u w:val="single"/>
        </w:rPr>
        <w:t xml:space="preserve"> meteorological and </w:t>
      </w:r>
      <w:r w:rsidRPr="002A6FB7">
        <w:rPr>
          <w:highlight w:val="yellow"/>
          <w:u w:val="single"/>
        </w:rPr>
        <w:t>resource-related events with</w:t>
      </w:r>
      <w:r w:rsidRPr="002A6FB7">
        <w:rPr>
          <w:u w:val="single"/>
        </w:rPr>
        <w:t xml:space="preserve"> the diverse </w:t>
      </w:r>
      <w:r w:rsidRPr="002A6FB7">
        <w:rPr>
          <w:highlight w:val="yellow"/>
          <w:u w:val="single"/>
        </w:rPr>
        <w:t>social, political, and economic dynamics</w:t>
      </w:r>
      <w:r w:rsidRPr="002A6FB7">
        <w:rPr>
          <w:u w:val="single"/>
        </w:rPr>
        <w:t xml:space="preserve"> at play.</w:t>
      </w:r>
    </w:p>
    <w:p w14:paraId="14059920" w14:textId="77777777" w:rsidR="002A140E" w:rsidRPr="002A6FB7" w:rsidRDefault="002A140E" w:rsidP="002A140E">
      <w:pPr>
        <w:rPr>
          <w:sz w:val="16"/>
        </w:rPr>
      </w:pPr>
      <w:r w:rsidRPr="002A6FB7">
        <w:rPr>
          <w:u w:val="single"/>
        </w:rPr>
        <w:t>We can postulate—based on research conducted by Wolf and his colleagues</w:t>
      </w:r>
      <w:r w:rsidRPr="002A6FB7">
        <w:rPr>
          <w:sz w:val="16"/>
        </w:rPr>
        <w:t xml:space="preserve"> (2003) on transboundary basins— </w:t>
      </w:r>
      <w:r w:rsidRPr="002A6FB7">
        <w:rPr>
          <w:u w:val="single"/>
        </w:rPr>
        <w:t xml:space="preserve">that </w:t>
      </w:r>
      <w:r w:rsidRPr="002A6FB7">
        <w:rPr>
          <w:highlight w:val="yellow"/>
          <w:u w:val="single"/>
        </w:rPr>
        <w:t>when rapid change</w:t>
      </w:r>
      <w:r w:rsidRPr="002A6FB7">
        <w:rPr>
          <w:u w:val="single"/>
        </w:rPr>
        <w:t xml:space="preserve">, either on the institutional side or in the physical system, </w:t>
      </w:r>
      <w:r w:rsidRPr="002A6FB7">
        <w:rPr>
          <w:rStyle w:val="Emphasis"/>
          <w:highlight w:val="yellow"/>
        </w:rPr>
        <w:t>outpaces</w:t>
      </w:r>
      <w:r w:rsidRPr="002A6FB7">
        <w:rPr>
          <w:rStyle w:val="Emphasis"/>
        </w:rPr>
        <w:t xml:space="preserve"> the </w:t>
      </w:r>
      <w:r w:rsidRPr="002A6FB7">
        <w:rPr>
          <w:rStyle w:val="Emphasis"/>
          <w:highlight w:val="yellow"/>
        </w:rPr>
        <w:t>institutional capacity</w:t>
      </w:r>
      <w:r w:rsidRPr="002A6FB7">
        <w:rPr>
          <w:u w:val="single"/>
        </w:rPr>
        <w:t xml:space="preserve"> to absorb that change, the </w:t>
      </w:r>
      <w:r w:rsidRPr="002A6FB7">
        <w:rPr>
          <w:rStyle w:val="Emphasis"/>
          <w:highlight w:val="yellow"/>
        </w:rPr>
        <w:t>stage is set for</w:t>
      </w:r>
      <w:r w:rsidRPr="002A6FB7">
        <w:rPr>
          <w:rStyle w:val="Emphasis"/>
        </w:rPr>
        <w:t xml:space="preserve"> possible </w:t>
      </w:r>
      <w:r w:rsidRPr="002A6FB7">
        <w:rPr>
          <w:rStyle w:val="Emphasis"/>
          <w:highlight w:val="yellow"/>
        </w:rPr>
        <w:t>water insecurity</w:t>
      </w:r>
      <w:r w:rsidRPr="002A6FB7">
        <w:rPr>
          <w:sz w:val="16"/>
        </w:rPr>
        <w:t xml:space="preserve">. Therefore, when we go looking for water insecurity, we </w:t>
      </w:r>
      <w:r w:rsidRPr="002A6FB7">
        <w:rPr>
          <w:u w:val="single"/>
        </w:rPr>
        <w:t xml:space="preserve">need to be on the </w:t>
      </w:r>
      <w:r w:rsidRPr="002A6FB7">
        <w:rPr>
          <w:highlight w:val="yellow"/>
          <w:u w:val="single"/>
        </w:rPr>
        <w:t>lookout fo</w:t>
      </w:r>
      <w:r w:rsidRPr="002A6FB7">
        <w:rPr>
          <w:u w:val="single"/>
        </w:rPr>
        <w:t xml:space="preserve">r large-scale water-related change and </w:t>
      </w:r>
      <w:r w:rsidRPr="002A6FB7">
        <w:rPr>
          <w:highlight w:val="yellow"/>
          <w:u w:val="single"/>
        </w:rPr>
        <w:t>low capacity to handle</w:t>
      </w:r>
      <w:r w:rsidRPr="002A6FB7">
        <w:rPr>
          <w:u w:val="single"/>
        </w:rPr>
        <w:t xml:space="preserve"> such </w:t>
      </w:r>
      <w:r w:rsidRPr="002A6FB7">
        <w:rPr>
          <w:highlight w:val="yellow"/>
          <w:u w:val="single"/>
        </w:rPr>
        <w:t>change</w:t>
      </w:r>
      <w:r w:rsidRPr="002A6FB7">
        <w:rPr>
          <w:sz w:val="16"/>
        </w:rPr>
        <w:t xml:space="preserve"> (this Is what the Water, Peace, and Security [WPS] consortium is attempting to do via the development of a near </w:t>
      </w:r>
      <w:proofErr w:type="spellStart"/>
      <w:r w:rsidRPr="002A6FB7">
        <w:rPr>
          <w:sz w:val="16"/>
        </w:rPr>
        <w:t>realtime</w:t>
      </w:r>
      <w:proofErr w:type="spellEnd"/>
      <w:r w:rsidRPr="002A6FB7">
        <w:rPr>
          <w:sz w:val="16"/>
        </w:rPr>
        <w:t xml:space="preserve"> global early warning system for potential water-related threats to human security—more on this further on in this brief).</w:t>
      </w:r>
    </w:p>
    <w:p w14:paraId="35D01DC4" w14:textId="77777777" w:rsidR="002A140E" w:rsidRDefault="002A140E" w:rsidP="002A140E">
      <w:pPr>
        <w:pStyle w:val="Heading3"/>
        <w:rPr>
          <w:rFonts w:cs="Times New Roman"/>
        </w:rPr>
      </w:pPr>
      <w:r w:rsidRPr="002A6FB7">
        <w:rPr>
          <w:rFonts w:cs="Times New Roman"/>
        </w:rPr>
        <w:t>Norming Adv</w:t>
      </w:r>
    </w:p>
    <w:p w14:paraId="0C12CA70" w14:textId="77777777" w:rsidR="002A140E" w:rsidRDefault="002A140E" w:rsidP="002A140E">
      <w:pPr>
        <w:pStyle w:val="Heading4"/>
      </w:pPr>
      <w:r>
        <w:t>Customary international law is garbage</w:t>
      </w:r>
    </w:p>
    <w:p w14:paraId="47ECE32F" w14:textId="77777777" w:rsidR="002A140E" w:rsidRDefault="002A140E" w:rsidP="002A140E">
      <w:r>
        <w:t xml:space="preserve">Michael </w:t>
      </w:r>
      <w:r w:rsidRPr="00627A05">
        <w:rPr>
          <w:rStyle w:val="Style13ptBold"/>
        </w:rPr>
        <w:t>Williams</w:t>
      </w:r>
      <w:r>
        <w:t xml:space="preserve"> 20</w:t>
      </w:r>
      <w:r w:rsidRPr="00627A05">
        <w:rPr>
          <w:rStyle w:val="Style13ptBold"/>
        </w:rPr>
        <w:t>21</w:t>
      </w:r>
      <w:r>
        <w:t xml:space="preserve"> [Filling the Void: Why Existing International Law is Not Suited to Mitigating Space Debris] [DS] [http://www.mjilonline.org/filling-the-void-why-existing-international-law-is-not-suited-to-mitigating-space-debris/]</w:t>
      </w:r>
    </w:p>
    <w:p w14:paraId="65D45A43" w14:textId="77777777" w:rsidR="002A140E" w:rsidRDefault="002A140E" w:rsidP="002A140E">
      <w:r>
        <w:t xml:space="preserve">Space and the sea have long been paralleled, each seen as a type of res communis. There has been a push to try to understand the former through a similar lens as the latter. Space, however, provides new and complex issues that do not lend themselves well to being approached through existing frameworks. One such issue forthcoming is addressing the fear of the Kessler </w:t>
      </w:r>
      <w:proofErr w:type="gramStart"/>
      <w:r>
        <w:t>syndrome[</w:t>
      </w:r>
      <w:proofErr w:type="gramEnd"/>
      <w:r>
        <w:t xml:space="preserve">1]. The Kessler syndrome, also known as ablation cascade or collision cascading, is a theoretical scenario in which a high density of space debris pollution increases the density of space debris as objects collide. As objects collide, more objects are produced generating a positive feedback loop and the likelihood of collisions increases exponentially. The fear is that as the density of space debris in low earth orbits (LEO) is increased, our ability to access space is diminished. Rockets traversing in a LEO can be rendered inoperable, or even destroyed, by pieces of debris no larger than golf balls. This fear has risen drastically as states, such as China beginning in 2007, have begun testing anti-satellite missiles which turn one item of space debris into several thousands.[2] The Treaty on Principles Governing the Activities of States in the Exploration and Use of Outer Space, including the Moon and Other Celestial Bodies applies international law to space, but </w:t>
      </w:r>
      <w:r w:rsidRPr="00627A05">
        <w:rPr>
          <w:rStyle w:val="StyleUnderline"/>
        </w:rPr>
        <w:t>current international law</w:t>
      </w:r>
      <w:r w:rsidRPr="00627A05">
        <w:t xml:space="preserve"> – absent a new treaty – </w:t>
      </w:r>
      <w:r w:rsidRPr="00627A05">
        <w:rPr>
          <w:rStyle w:val="StyleUnderline"/>
        </w:rPr>
        <w:t>is insufficient to address the Kessler syndrome</w:t>
      </w:r>
      <w:r>
        <w:t xml:space="preserve">.[3] As it currently stands, </w:t>
      </w:r>
      <w:r w:rsidRPr="00627A05">
        <w:rPr>
          <w:rStyle w:val="StyleUnderline"/>
          <w:highlight w:val="cyan"/>
        </w:rPr>
        <w:t xml:space="preserve">soft </w:t>
      </w:r>
      <w:r w:rsidRPr="008729A3">
        <w:rPr>
          <w:rStyle w:val="StyleUnderline"/>
          <w:highlight w:val="cyan"/>
        </w:rPr>
        <w:t xml:space="preserve">law, customary international law, and existing treaties do </w:t>
      </w:r>
      <w:r w:rsidRPr="00627A05">
        <w:rPr>
          <w:rStyle w:val="StyleUnderline"/>
          <w:highlight w:val="cyan"/>
        </w:rPr>
        <w:t xml:space="preserve">not sufficiently address the issue </w:t>
      </w:r>
      <w:r w:rsidRPr="008729A3">
        <w:rPr>
          <w:rStyle w:val="StyleUnderline"/>
        </w:rPr>
        <w:t>of space debris</w:t>
      </w:r>
      <w:r>
        <w:t xml:space="preserve">. The strongest argument for a </w:t>
      </w:r>
      <w:r w:rsidRPr="00627A05">
        <w:rPr>
          <w:rStyle w:val="StyleUnderline"/>
          <w:highlight w:val="cyan"/>
        </w:rPr>
        <w:t>soft law</w:t>
      </w:r>
      <w:r>
        <w:t xml:space="preserve"> approach to space debris mitigation is the Space Debris Mitigation Guidelines, </w:t>
      </w:r>
      <w:r w:rsidRPr="00627A05">
        <w:rPr>
          <w:rStyle w:val="StyleUnderline"/>
          <w:highlight w:val="cyan"/>
        </w:rPr>
        <w:t>drafted by the Committee on the Peaceful Uses of Outer Space</w:t>
      </w:r>
      <w:r>
        <w:t xml:space="preserve"> and endorsed by the United Nations General Assembly in 2007.[4] As part of these guidelines, member states are encouraged to utilize rockets that limit debris produced during normal operations and that any manmade object placed in LEO should only reside there so long as they remain operational and should be removed from orbit in a controlled fashion following termination of operation. As these requirements are all soft law, none of them are mandatory and member states are encouraged to comply on their own initiative. </w:t>
      </w:r>
      <w:r w:rsidRPr="00627A05">
        <w:rPr>
          <w:rStyle w:val="StyleUnderline"/>
          <w:highlight w:val="cyan"/>
        </w:rPr>
        <w:t>This approach fails</w:t>
      </w:r>
      <w:r>
        <w:t xml:space="preserve"> to solve the issue for the same host of reasons that soft law has proven largely insufficient to address large scale tragedies of the common issues. Spacefaring member states have </w:t>
      </w:r>
      <w:r w:rsidRPr="00627A05">
        <w:rPr>
          <w:rStyle w:val="StyleUnderline"/>
          <w:highlight w:val="cyan"/>
        </w:rPr>
        <w:t>no incentive to comply, no penalty for noncompliance, and, perhaps more uniquely, the technology is still undeveloped that allows for full compliance</w:t>
      </w:r>
      <w:r>
        <w:t xml:space="preserve">. The recently signed Artemis Accords, however, holds that NASA and member states shall act in a manner that is consistent with the Space Debris Mitigation Guidelines, but it </w:t>
      </w:r>
      <w:r w:rsidRPr="00627A05">
        <w:rPr>
          <w:rStyle w:val="StyleUnderline"/>
          <w:highlight w:val="cyan"/>
        </w:rPr>
        <w:t>remains unclear to what extent member states will regulate</w:t>
      </w:r>
      <w:r>
        <w:t xml:space="preserve"> the rapidly growing number of space fairing corporations.[5] Customary international law faces several hurdles when addressing this issue and ultimately stumbles, proving insufficient. When drafting the United Nations Convention on the Law of the Sea (UNCLOS), there were </w:t>
      </w:r>
      <w:r w:rsidRPr="00627A05">
        <w:rPr>
          <w:rStyle w:val="StyleUnderline"/>
        </w:rPr>
        <w:t>thousands of years of seafaring to look to for what the existing customary law was at that time.</w:t>
      </w:r>
      <w:r>
        <w:t xml:space="preserve">[6] This is not the case with spacefaring, and parallels that can be established – if any – do not provide a strong enough foundation to build on. The </w:t>
      </w:r>
      <w:r w:rsidRPr="00627A05">
        <w:t>Debris Mitigation Guidelines could either be a codification of customary international law in 2007 or could have become customary international law</w:t>
      </w:r>
      <w:r>
        <w:t xml:space="preserve"> through practice and </w:t>
      </w:r>
      <w:proofErr w:type="spellStart"/>
      <w:r>
        <w:t>opinio</w:t>
      </w:r>
      <w:proofErr w:type="spellEnd"/>
      <w:r>
        <w:t xml:space="preserve"> juris since endorsement. </w:t>
      </w:r>
      <w:proofErr w:type="spellStart"/>
      <w:r>
        <w:t>Ite</w:t>
      </w:r>
      <w:proofErr w:type="spellEnd"/>
      <w:r>
        <w:t xml:space="preserve"> is unlikely that it codified customary international law as there is such a short window of time and so few states participated in this process of space debris mitigation before 2007. Equally unlikely is that it has become customary international law since 2007. Customary international law requires the practice of states engaged in the action – a small number here – but </w:t>
      </w:r>
      <w:r w:rsidRPr="00627A05">
        <w:rPr>
          <w:rStyle w:val="StyleUnderline"/>
        </w:rPr>
        <w:t xml:space="preserve">there has been hardly any compliance with the guidelines beyond verbal promises and guarantees. There has been zero </w:t>
      </w:r>
      <w:proofErr w:type="spellStart"/>
      <w:r w:rsidRPr="00627A05">
        <w:rPr>
          <w:rStyle w:val="StyleUnderline"/>
        </w:rPr>
        <w:t>opinio</w:t>
      </w:r>
      <w:proofErr w:type="spellEnd"/>
      <w:r w:rsidRPr="00627A05">
        <w:rPr>
          <w:rStyle w:val="StyleUnderline"/>
        </w:rPr>
        <w:t xml:space="preserve"> juris on the subject, unsurprising given the lack of state practice.</w:t>
      </w:r>
      <w:r>
        <w:t xml:space="preserve"> Even if we viewed the Debris Mitigation Guidelines as binding member states through customary international law, </w:t>
      </w:r>
      <w:r w:rsidRPr="00627A05">
        <w:rPr>
          <w:rStyle w:val="StyleUnderline"/>
        </w:rPr>
        <w:t>this would again fail to address the debris left in space by corporations.</w:t>
      </w:r>
      <w:r>
        <w:rPr>
          <w:rStyle w:val="StyleUnderline"/>
        </w:rPr>
        <w:t xml:space="preserve"> </w:t>
      </w:r>
      <w:r>
        <w:t xml:space="preserve">The Space Liability Convention, in conjunction with Article 31 of the Vienna Convention on the Law of Treaties, could be seen as addressing the issue of manmade space debris, but this stretches the bounds of treaty interpretation to its uttermost limits.[7] </w:t>
      </w:r>
      <w:r w:rsidRPr="00627A05">
        <w:rPr>
          <w:rStyle w:val="StyleUnderline"/>
          <w:highlight w:val="cyan"/>
        </w:rPr>
        <w:t>There has only been one claim</w:t>
      </w:r>
      <w:r>
        <w:t xml:space="preserve"> under the Space Liability Convention so it can hardly be argued there is sufficient subsequent practice.[8] The definitions contained within the Space Liability Convention have, to some academics and scholars, been viewed as covering space debris. This interpretation is only possible due to the wide array of tracking of space debris and its origins.[9] Absent being able to understand where space debris originated it would be </w:t>
      </w:r>
      <w:r w:rsidRPr="00627A05">
        <w:rPr>
          <w:rStyle w:val="StyleUnderline"/>
          <w:highlight w:val="cyan"/>
        </w:rPr>
        <w:t>impossible to assign liability</w:t>
      </w:r>
      <w:r>
        <w:t xml:space="preserve"> to the launching state or party. Even with tracking, fault-based liability hardly addresses space debris that is the result of a true accident. The Outer Space Treaty and the Registration Convention, the two other major treaties in the international space law regime create a patchwork </w:t>
      </w:r>
      <w:r w:rsidRPr="00627A05">
        <w:rPr>
          <w:rStyle w:val="StyleUnderline"/>
          <w:highlight w:val="cyan"/>
        </w:rPr>
        <w:t>framework that is nearly too vague to be usable</w:t>
      </w:r>
      <w:r>
        <w:t>.[10] To truly address this issue, and others, in this new frontier, a treaty of the magnitude of UNCLOS is needed. A treaty of this scale is necessary, compared to a mere framework convention, to protect the rights of all mankind, including nations who have not yet ventured into space. To truly address the issue, such a treaty would need to hold member states strictly liable for the acts committed by private entities within their borders. As with natural resources in the high seas, we cannot let the first nations to reach space pollute it beyond usability before other nations are able to partake as well. Space, and access to it, must be a resource for all mankind.</w:t>
      </w:r>
    </w:p>
    <w:p w14:paraId="1E97B487" w14:textId="77777777" w:rsidR="002A140E" w:rsidRDefault="002A140E" w:rsidP="002A140E"/>
    <w:p w14:paraId="3CF56002" w14:textId="77777777" w:rsidR="002A140E" w:rsidRPr="00AA21BA" w:rsidRDefault="002A140E" w:rsidP="002A140E">
      <w:pPr>
        <w:pStyle w:val="Heading4"/>
      </w:pPr>
      <w:r w:rsidRPr="00AA21BA">
        <w:t>Bad voting procedures</w:t>
      </w:r>
      <w:r>
        <w:t>.</w:t>
      </w:r>
    </w:p>
    <w:p w14:paraId="2C70F2B6" w14:textId="77777777" w:rsidR="002A140E" w:rsidRPr="003E4C7A" w:rsidRDefault="002A140E" w:rsidP="002A140E">
      <w:r>
        <w:t xml:space="preserve">Hugo </w:t>
      </w:r>
      <w:r w:rsidRPr="00FF1D8B">
        <w:rPr>
          <w:rStyle w:val="Style13ptBold"/>
        </w:rPr>
        <w:t>Peter</w:t>
      </w:r>
      <w:r>
        <w:t xml:space="preserve"> 4/23/20</w:t>
      </w:r>
      <w:r w:rsidRPr="00FF1D8B">
        <w:rPr>
          <w:rStyle w:val="Style13ptBold"/>
        </w:rPr>
        <w:t>21</w:t>
      </w:r>
      <w:r>
        <w:t xml:space="preserve"> [THE IMPORTANCE OF THE UN COPUOS IN THE SPACE DEBRIS MITIGATION: WHAT EVOLUTION FOR THE UN COPUOS?] [DS] [https://conference.sdo.esoc.esa.int/proceedings/sdc8/paper/194/SDC8-paper194.pdf]</w:t>
      </w:r>
    </w:p>
    <w:p w14:paraId="041BFC9F" w14:textId="77777777" w:rsidR="002A140E" w:rsidRDefault="002A140E" w:rsidP="002A140E">
      <w:r>
        <w:t xml:space="preserve">REFLECTION ON THE VOTING PROCEDURE IN THE UN COPUOS 2.1 REFLECTION ON THE CONSENSUS The </w:t>
      </w:r>
      <w:r w:rsidRPr="00627A05">
        <w:rPr>
          <w:rStyle w:val="StyleUnderline"/>
          <w:highlight w:val="cyan"/>
        </w:rPr>
        <w:t>voting procedure</w:t>
      </w:r>
      <w:r>
        <w:t xml:space="preserve"> of the UN COPUOS </w:t>
      </w:r>
      <w:r w:rsidRPr="00627A05">
        <w:rPr>
          <w:rStyle w:val="StyleUnderline"/>
          <w:highlight w:val="cyan"/>
        </w:rPr>
        <w:t>is</w:t>
      </w:r>
      <w:r>
        <w:t xml:space="preserve"> the </w:t>
      </w:r>
      <w:proofErr w:type="gramStart"/>
      <w:r w:rsidRPr="00627A05">
        <w:rPr>
          <w:rStyle w:val="StyleUnderline"/>
          <w:highlight w:val="cyan"/>
        </w:rPr>
        <w:t>consensus</w:t>
      </w:r>
      <w:proofErr w:type="gramEnd"/>
      <w:r>
        <w:t xml:space="preserve"> and it seems quite complicated to change it. The history of the UN COPUOS explains the adoption of the vote by consensus against the unanimity vote on the one hand – which was championed by the USSR (the Union of Soviet Socialist Republics) and the majority vote on the other hand – which was supported by the USA. A compromise was finally reached through the adoption of the consensus voting procedure [21]. However, as </w:t>
      </w:r>
      <w:proofErr w:type="spellStart"/>
      <w:r>
        <w:t>Eilene</w:t>
      </w:r>
      <w:proofErr w:type="spellEnd"/>
      <w:r>
        <w:t xml:space="preserve"> Galloway mentions: “</w:t>
      </w:r>
      <w:r w:rsidRPr="00AA21BA">
        <w:rPr>
          <w:rStyle w:val="Emphasis"/>
        </w:rPr>
        <w:t>That meant that every member of the Committee had a veto right</w:t>
      </w:r>
      <w:r>
        <w:t xml:space="preserve">” [22]. As a result, it allows </w:t>
      </w:r>
      <w:r w:rsidRPr="00627A05">
        <w:rPr>
          <w:rStyle w:val="StyleUnderline"/>
          <w:highlight w:val="cyan"/>
        </w:rPr>
        <w:t xml:space="preserve">each State </w:t>
      </w:r>
      <w:r w:rsidRPr="00AA21BA">
        <w:rPr>
          <w:rStyle w:val="StyleUnderline"/>
        </w:rPr>
        <w:t xml:space="preserve">to </w:t>
      </w:r>
      <w:r w:rsidRPr="00627A05">
        <w:rPr>
          <w:rStyle w:val="StyleUnderline"/>
          <w:highlight w:val="cyan"/>
        </w:rPr>
        <w:t>sink any project they disagree with</w:t>
      </w:r>
      <w:r>
        <w:t xml:space="preserve">. Although </w:t>
      </w:r>
      <w:proofErr w:type="gramStart"/>
      <w:r>
        <w:t>similar to</w:t>
      </w:r>
      <w:proofErr w:type="gramEnd"/>
      <w:r>
        <w:t xml:space="preserve"> the unanimity procedure, the consensus procedure should not be confused with the former. While unanimity is the expression of the agreement of each voting member to a proposal - which means that if one does not agree, the proposition will not be validated. When the vote happens, if no States opposes it, then the proposal is passed. </w:t>
      </w:r>
      <w:proofErr w:type="gramStart"/>
      <w:r>
        <w:t>As a consequence</w:t>
      </w:r>
      <w:proofErr w:type="gramEnd"/>
      <w:r>
        <w:t xml:space="preserve">, in the case of consensus, States do not express their full agreement. Some may not agree but not to the extent of opposition which would signify the failure to adopt the text [23]. From a formal perspective if these two procedures are quite similar, their legal consequences are widely different. Instruments adopted by unanimity will have a stronger impact and States will be morally more bound by such instruments whereas </w:t>
      </w:r>
      <w:r w:rsidRPr="00627A05">
        <w:rPr>
          <w:rStyle w:val="StyleUnderline"/>
          <w:highlight w:val="cyan"/>
        </w:rPr>
        <w:t>consensus</w:t>
      </w:r>
      <w:r>
        <w:t xml:space="preserve"> instruments, while easier to adopt, </w:t>
      </w:r>
      <w:r w:rsidRPr="00627A05">
        <w:rPr>
          <w:rStyle w:val="StyleUnderline"/>
          <w:highlight w:val="cyan"/>
        </w:rPr>
        <w:t xml:space="preserve">will have a lighter impact on the </w:t>
      </w:r>
      <w:proofErr w:type="spellStart"/>
      <w:r w:rsidRPr="00627A05">
        <w:rPr>
          <w:rStyle w:val="StyleUnderline"/>
          <w:highlight w:val="cyan"/>
        </w:rPr>
        <w:t>behaviour</w:t>
      </w:r>
      <w:proofErr w:type="spellEnd"/>
      <w:r w:rsidRPr="00627A05">
        <w:rPr>
          <w:rStyle w:val="StyleUnderline"/>
          <w:highlight w:val="cyan"/>
        </w:rPr>
        <w:t xml:space="preserve"> of States</w:t>
      </w:r>
      <w:r>
        <w:t xml:space="preserve">. Consensus was chosen </w:t>
      </w:r>
      <w:proofErr w:type="gramStart"/>
      <w:r>
        <w:t>so as to</w:t>
      </w:r>
      <w:proofErr w:type="gramEnd"/>
      <w:r>
        <w:t xml:space="preserve"> avoid permanent blockage as the Committee was built during the Cold War and the opposition between the two blocs was so strong that each one would have blocked any initiative coming from the opposite camp. Considering the current context and composition of the UN COPUOS and the fact that the Committee does not rely on the opposition between two blocs any longer but instead operates on multilateral rivalry, it may be time to think about an evolution of the voting procedure. Unanimity appears to be a utopic voting procedure, considering the many oppositions between States. Consequently, it would not allow the UN COPUOS to be more effective or reliable. The main goal of such a change would be to allow member States to adopt </w:t>
      </w:r>
      <w:r w:rsidRPr="00627A05">
        <w:rPr>
          <w:rStyle w:val="StyleUnderline"/>
          <w:highlight w:val="cyan"/>
        </w:rPr>
        <w:t>stronger instruments</w:t>
      </w:r>
      <w:r>
        <w:t xml:space="preserve"> that </w:t>
      </w:r>
      <w:r w:rsidRPr="00627A05">
        <w:rPr>
          <w:rStyle w:val="StyleUnderline"/>
          <w:highlight w:val="cyan"/>
        </w:rPr>
        <w:t>could better address the current challenges</w:t>
      </w:r>
      <w:r>
        <w:t xml:space="preserve">, primarily </w:t>
      </w:r>
      <w:r w:rsidRPr="00627A05">
        <w:rPr>
          <w:rStyle w:val="StyleUnderline"/>
          <w:highlight w:val="cyan"/>
        </w:rPr>
        <w:t>space debris</w:t>
      </w:r>
      <w:r>
        <w:t xml:space="preserve">. The UN COPUOS could move towards the adoption of a qualified majority procedure. While the simple majority would not be strong enough and would create the risk that only half the members respect the adoption of legal instruments, a qualified majority, at the 2/3 or 3/5 for example, could be a reasonable solution. It would both allow to enforce instruments with a stronger base that reveals the clear agreement of a large majority and at the same time enable those who disagree to clearly express their opposition without blocking the adoption of the instrument. 2.2 REFLECTION ON THE ‘ONE VOTE PER STATE’ PRINCIPLE Concerning the vote, another debatable point is discussed by Bin Cheng: ’the </w:t>
      </w:r>
      <w:r w:rsidRPr="00627A05">
        <w:rPr>
          <w:rStyle w:val="StyleUnderline"/>
          <w:highlight w:val="cyan"/>
        </w:rPr>
        <w:t>one vote per</w:t>
      </w:r>
      <w:r>
        <w:t xml:space="preserve"> State’ principle, which is directly inspired by the UN Charter and its article 18 paragraph 1 [24]. In his analysis of domestic law, Professor Cheng states that this rule </w:t>
      </w:r>
      <w:r w:rsidRPr="00627A05">
        <w:rPr>
          <w:rStyle w:val="StyleUnderline"/>
          <w:highlight w:val="cyan"/>
        </w:rPr>
        <w:t>is not</w:t>
      </w:r>
      <w:r>
        <w:t xml:space="preserve"> the most </w:t>
      </w:r>
      <w:r w:rsidRPr="00627A05">
        <w:rPr>
          <w:rStyle w:val="StyleUnderline"/>
          <w:highlight w:val="cyan"/>
        </w:rPr>
        <w:t>democratic</w:t>
      </w:r>
      <w:r>
        <w:t xml:space="preserve"> one. From the State’s point of view, it appears democratic as each State is equal no matter what its size or capabilities are. </w:t>
      </w:r>
      <w:r w:rsidRPr="00627A05">
        <w:rPr>
          <w:rStyle w:val="StyleUnderline"/>
          <w:highlight w:val="cyan"/>
        </w:rPr>
        <w:t xml:space="preserve">From the </w:t>
      </w:r>
      <w:proofErr w:type="gramStart"/>
      <w:r w:rsidRPr="00627A05">
        <w:rPr>
          <w:rStyle w:val="StyleUnderline"/>
          <w:highlight w:val="cyan"/>
        </w:rPr>
        <w:t>population’s</w:t>
      </w:r>
      <w:proofErr w:type="gramEnd"/>
      <w:r w:rsidRPr="00627A05">
        <w:rPr>
          <w:rStyle w:val="StyleUnderline"/>
          <w:highlight w:val="cyan"/>
        </w:rPr>
        <w:t xml:space="preserve"> and citizens’ perspective</w:t>
      </w:r>
      <w:r>
        <w:t xml:space="preserve"> however – which is the analysis of Bin Cheng, it is not the case any longer. Indeed, in this case, it means that while each State has the same importance, their </w:t>
      </w:r>
      <w:r w:rsidRPr="00627A05">
        <w:rPr>
          <w:rStyle w:val="StyleUnderline"/>
          <w:highlight w:val="cyan"/>
        </w:rPr>
        <w:t>citizens are not</w:t>
      </w:r>
      <w:r>
        <w:t xml:space="preserve"> in any case </w:t>
      </w:r>
      <w:r w:rsidRPr="00627A05">
        <w:rPr>
          <w:rStyle w:val="StyleUnderline"/>
          <w:highlight w:val="cyan"/>
        </w:rPr>
        <w:t>taken into consideration</w:t>
      </w:r>
      <w:r>
        <w:t xml:space="preserve">. Even though this reflection is worth discussing, it seems complicated to individualize the vote according to the number of citizens or, for example, according to the capabilities of each State. In a global context, such as the UN’s, to </w:t>
      </w:r>
      <w:proofErr w:type="spellStart"/>
      <w:r>
        <w:t>favour</w:t>
      </w:r>
      <w:proofErr w:type="spellEnd"/>
      <w:r>
        <w:t xml:space="preserve"> population size instead of State equality seems inequal as it would mean that large countries will always have a preponderant vote and will weigh more on the world forum. The principle of ‘one vote per State’ establishes legal equality in law which is already disturbed by factual inequalities linked to the importance and weight of the economies, the diplomacy, and the technology that some States enjoy. Hence, it seems counterproductive to bring changes that could lead to more disequilibrium. In the case of the UN COPUOS and space matters, such an idea of considering the population or any other means could make the UN COPUOS disappear. The ‘one vote per State’ rule in the Committee guarantees equality between States, no matter whether they have space capabilities or not, and no matter how developed these capabilities are. 2.3 FINAL REFLECTION Finally, while the voting procedure should be reviewed and maybe updated to the current situation (end of the Cold War, more member States, development of space capabilities all over the world), the ‘one vote per State’ rule should remain unchanged to guarantee equality between States within the UN COPUOS and between spacefaring and non-spacefaring nations. Keeping hold of this rule will allow States and the UN COPUOS to carry on with negotiations without taking the risk of losing the interest of smaller States. It will also guarantee the same weight to every State on the global work carried out by the Committee and its </w:t>
      </w:r>
      <w:proofErr w:type="spellStart"/>
      <w:r>
        <w:t>SubCommittees</w:t>
      </w:r>
      <w:proofErr w:type="spellEnd"/>
      <w:r>
        <w:t xml:space="preserve">. And lastly, it will allow States with capacities in development as well as the ones which do not have any yet, to focus on developing them. Conversely, the consensus rule could be </w:t>
      </w:r>
      <w:r w:rsidRPr="00627A05">
        <w:rPr>
          <w:rStyle w:val="StyleUnderline"/>
          <w:highlight w:val="cyan"/>
        </w:rPr>
        <w:t>the object of a serious reflection</w:t>
      </w:r>
      <w:r>
        <w:t xml:space="preserve"> within the Committee and particularly within its Legal Sub-Committee </w:t>
      </w:r>
      <w:proofErr w:type="gramStart"/>
      <w:r>
        <w:t>so as to</w:t>
      </w:r>
      <w:proofErr w:type="gramEnd"/>
      <w:r>
        <w:t xml:space="preserve"> examine how it could evolve and what the consequences of such a medication could be. Moreover, the UN COPUOS creates a precedent which could lead other organs of the UN to adopt the consensus rule, even though article 18 of the United Nations Charter only mentions majority or qualified majority. The passage from consensus to qualified majority could help the UN COPUOS to grow and gather more States from all over the world, just like the UNGA and its 193 member States. Such a modification could allow the UN COPUOS to reconnect with its great past. While hard law was established as a predominant model for space law, the blockages within the Committee and its </w:t>
      </w:r>
      <w:proofErr w:type="spellStart"/>
      <w:r>
        <w:t>SubCommittees</w:t>
      </w:r>
      <w:proofErr w:type="spellEnd"/>
      <w:r>
        <w:t xml:space="preserve"> render them useless and unable to adopt new hard law instrument. The tendency nowadays in the UN COPUOS and space law in general turns towards soft law even though it is non-binding. The traditional opposition between hard and soft laws needs to change, </w:t>
      </w:r>
      <w:proofErr w:type="gramStart"/>
      <w:r>
        <w:t>generally speaking but</w:t>
      </w:r>
      <w:proofErr w:type="gramEnd"/>
      <w:r>
        <w:t xml:space="preserve"> more specifically in the case of the UN COPUOS if it wants to be relevant in the next decades.</w:t>
      </w:r>
    </w:p>
    <w:p w14:paraId="40B724B2" w14:textId="77777777" w:rsidR="002A140E" w:rsidRDefault="002A140E" w:rsidP="002A140E"/>
    <w:p w14:paraId="4D079EB3" w14:textId="77777777" w:rsidR="002A140E" w:rsidRPr="008729A3" w:rsidRDefault="002A140E" w:rsidP="002A140E"/>
    <w:p w14:paraId="3860114B" w14:textId="77777777" w:rsidR="002A140E" w:rsidRDefault="002A140E" w:rsidP="002A140E">
      <w:pPr>
        <w:pStyle w:val="Heading4"/>
      </w:pPr>
      <w:r>
        <w:t xml:space="preserve">Hart gives 10000000000 alt causes including militarization, </w:t>
      </w:r>
      <w:proofErr w:type="spellStart"/>
      <w:r>
        <w:t>etc</w:t>
      </w:r>
      <w:proofErr w:type="spellEnd"/>
      <w:r>
        <w:t xml:space="preserve"> – </w:t>
      </w:r>
      <w:proofErr w:type="spellStart"/>
      <w:r>
        <w:t>aff</w:t>
      </w:r>
      <w:proofErr w:type="spellEnd"/>
      <w:r>
        <w:t xml:space="preserve"> has no effect</w:t>
      </w:r>
    </w:p>
    <w:p w14:paraId="58844309" w14:textId="77777777" w:rsidR="002A140E" w:rsidRPr="008729A3" w:rsidRDefault="002A140E" w:rsidP="002A140E"/>
    <w:p w14:paraId="650C9379" w14:textId="77777777" w:rsidR="002A140E" w:rsidRDefault="002A140E" w:rsidP="002A140E">
      <w:pPr>
        <w:pStyle w:val="Heading4"/>
        <w:rPr>
          <w:u w:val="single"/>
        </w:rPr>
      </w:pPr>
      <w:bookmarkStart w:id="1" w:name="_Hlk30232566"/>
      <w:r>
        <w:t xml:space="preserve">No space war – it’s </w:t>
      </w:r>
      <w:r w:rsidRPr="0054154A">
        <w:rPr>
          <w:u w:val="single"/>
        </w:rPr>
        <w:t>hype</w:t>
      </w:r>
      <w:r>
        <w:t xml:space="preserve"> and </w:t>
      </w:r>
      <w:r w:rsidRPr="0054154A">
        <w:rPr>
          <w:u w:val="single"/>
        </w:rPr>
        <w:t>systems are redundant</w:t>
      </w:r>
    </w:p>
    <w:p w14:paraId="2E8275AE" w14:textId="77777777" w:rsidR="002A140E" w:rsidRPr="000600AC" w:rsidRDefault="002A140E" w:rsidP="002A140E">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5DE95D31" w14:textId="77777777" w:rsidR="002A140E" w:rsidRPr="004D120B" w:rsidRDefault="002A140E" w:rsidP="002A140E">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5CA8F77E" w14:textId="77777777" w:rsidR="002A140E" w:rsidRPr="004D120B" w:rsidRDefault="002A140E" w:rsidP="002A140E">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592B7CAE" w14:textId="77777777" w:rsidR="002A140E" w:rsidRPr="004D120B" w:rsidRDefault="002A140E" w:rsidP="002A140E">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45B0C3B" w14:textId="77777777" w:rsidR="002A140E" w:rsidRPr="004D120B" w:rsidRDefault="002A140E" w:rsidP="002A140E">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63F11849" w14:textId="77777777" w:rsidR="002A140E" w:rsidRPr="004D120B" w:rsidRDefault="002A140E" w:rsidP="002A140E">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333D953E" w14:textId="77777777" w:rsidR="002A140E" w:rsidRPr="004D120B" w:rsidRDefault="002A140E" w:rsidP="002A140E">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5C933481" w14:textId="77777777" w:rsidR="002A140E" w:rsidRPr="004D120B" w:rsidRDefault="002A140E" w:rsidP="002A140E">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16520F8F" w14:textId="77777777" w:rsidR="002A140E" w:rsidRPr="004D120B" w:rsidRDefault="002A140E" w:rsidP="002A140E">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652B9A7E" w14:textId="77777777" w:rsidR="002A140E" w:rsidRPr="004D120B" w:rsidRDefault="002A140E" w:rsidP="002A140E">
      <w:pPr>
        <w:rPr>
          <w:sz w:val="16"/>
        </w:rPr>
      </w:pPr>
      <w:r w:rsidRPr="004D120B">
        <w:rPr>
          <w:sz w:val="16"/>
        </w:rPr>
        <w:t>The Reality</w:t>
      </w:r>
    </w:p>
    <w:p w14:paraId="54D2C0CB" w14:textId="77777777" w:rsidR="002A140E" w:rsidRPr="004D120B" w:rsidRDefault="002A140E" w:rsidP="002A140E">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343B109A" w14:textId="77777777" w:rsidR="002A140E" w:rsidRPr="004D120B" w:rsidRDefault="002A140E" w:rsidP="002A140E">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58F8AA27" w14:textId="77777777" w:rsidR="002A140E" w:rsidRPr="004D120B" w:rsidRDefault="002A140E" w:rsidP="002A140E">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6A47B93" w14:textId="77777777" w:rsidR="002A140E" w:rsidRPr="004D120B" w:rsidRDefault="002A140E" w:rsidP="002A140E">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7F259555" w14:textId="77777777" w:rsidR="002A140E" w:rsidRPr="004D120B" w:rsidRDefault="002A140E" w:rsidP="002A140E">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5FDEE366" w14:textId="77777777" w:rsidR="002A140E" w:rsidRPr="004D120B" w:rsidRDefault="002A140E" w:rsidP="002A140E">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4C6B446" w14:textId="77777777" w:rsidR="002A140E" w:rsidRPr="004D120B" w:rsidRDefault="002A140E" w:rsidP="002A140E">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5015BF4" w14:textId="5EF8009D" w:rsidR="002A140E" w:rsidRDefault="002A140E" w:rsidP="002A140E">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bookmarkEnd w:id="1"/>
    </w:p>
    <w:p w14:paraId="6B3C7AF2" w14:textId="17E9631B" w:rsidR="002A140E" w:rsidRDefault="002A140E" w:rsidP="002A140E">
      <w:pPr>
        <w:rPr>
          <w:sz w:val="16"/>
        </w:rPr>
      </w:pPr>
    </w:p>
    <w:p w14:paraId="6F8BC890" w14:textId="609A40A2" w:rsidR="002A140E" w:rsidRDefault="002A140E" w:rsidP="002A140E">
      <w:pPr>
        <w:rPr>
          <w:sz w:val="16"/>
        </w:rPr>
      </w:pPr>
    </w:p>
    <w:p w14:paraId="18AE7EAA" w14:textId="77777777" w:rsidR="002A140E" w:rsidRDefault="002A140E" w:rsidP="002A140E">
      <w:pPr>
        <w:rPr>
          <w:sz w:val="16"/>
        </w:rPr>
      </w:pPr>
    </w:p>
    <w:p w14:paraId="6548427A" w14:textId="77777777" w:rsidR="002A140E" w:rsidRPr="00460E73" w:rsidRDefault="002A140E" w:rsidP="002A140E">
      <w:pPr>
        <w:pStyle w:val="Heading4"/>
      </w:pPr>
      <w:r>
        <w:t xml:space="preserve">Tech is </w:t>
      </w:r>
      <w:r>
        <w:rPr>
          <w:u w:val="single"/>
        </w:rPr>
        <w:t>good</w:t>
      </w:r>
      <w:r>
        <w:t xml:space="preserve"> and </w:t>
      </w:r>
      <w:r>
        <w:rPr>
          <w:u w:val="single"/>
        </w:rPr>
        <w:t>inevitable</w:t>
      </w:r>
      <w:r>
        <w:t xml:space="preserve"> – you’re biased </w:t>
      </w:r>
      <w:r>
        <w:rPr>
          <w:u w:val="single"/>
        </w:rPr>
        <w:t>toward pessimism</w:t>
      </w:r>
      <w:r>
        <w:t xml:space="preserve"> which </w:t>
      </w:r>
      <w:r>
        <w:rPr>
          <w:u w:val="single"/>
        </w:rPr>
        <w:t>disproves</w:t>
      </w:r>
      <w:r>
        <w:t xml:space="preserve"> their links, BUT rejecting </w:t>
      </w:r>
      <w:r>
        <w:rPr>
          <w:u w:val="single"/>
        </w:rPr>
        <w:t>engagement</w:t>
      </w:r>
      <w:r>
        <w:t xml:space="preserve"> makes it worse </w:t>
      </w:r>
    </w:p>
    <w:p w14:paraId="202B40BA" w14:textId="77777777" w:rsidR="002A140E" w:rsidRPr="009D2745" w:rsidRDefault="002A140E" w:rsidP="002A140E">
      <w:r w:rsidRPr="009D2745">
        <w:rPr>
          <w:rStyle w:val="Style13ptBold"/>
        </w:rPr>
        <w:t>Reinhart 18</w:t>
      </w:r>
      <w:r w:rsidRPr="009D2745">
        <w:t xml:space="preserve"> </w:t>
      </w:r>
      <w:r>
        <w:rPr>
          <w:szCs w:val="16"/>
        </w:rPr>
        <w:t>[</w:t>
      </w:r>
      <w:r w:rsidRPr="009D2745">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9D2745">
        <w:rPr>
          <w:szCs w:val="16"/>
        </w:rPr>
        <w:t>TechFreedom</w:t>
      </w:r>
      <w:proofErr w:type="spellEnd"/>
      <w:r w:rsidRPr="009D2745">
        <w:rPr>
          <w:szCs w:val="16"/>
        </w:rPr>
        <w:t xml:space="preserve">, where he was a Research Fellow. He was also previously the Director of Operations at the International Center for Law &amp; Economics. In Defense of Techno-optimism. </w:t>
      </w:r>
      <w:hyperlink r:id="rId12" w:history="1">
        <w:r w:rsidRPr="009D2745">
          <w:rPr>
            <w:rStyle w:val="Hyperlink"/>
            <w:szCs w:val="16"/>
          </w:rPr>
          <w:t>https://techliberation.com/2018/10/10/in-defense-of-techno-optimism/</w:t>
        </w:r>
      </w:hyperlink>
      <w:r>
        <w:rPr>
          <w:rStyle w:val="Hyperlink"/>
          <w:szCs w:val="16"/>
        </w:rPr>
        <w:t>]</w:t>
      </w:r>
    </w:p>
    <w:p w14:paraId="365EE375" w14:textId="77777777" w:rsidR="002A140E" w:rsidRPr="0085093E" w:rsidRDefault="002A140E" w:rsidP="002A140E">
      <w:pPr>
        <w:rPr>
          <w:sz w:val="16"/>
        </w:rPr>
      </w:pPr>
      <w:r w:rsidRPr="003202A7">
        <w:rPr>
          <w:rStyle w:val="StyleUnderline"/>
          <w:highlight w:val="cyan"/>
        </w:rPr>
        <w:t>Many are</w:t>
      </w:r>
      <w:r w:rsidRPr="0085093E">
        <w:rPr>
          <w:sz w:val="16"/>
        </w:rPr>
        <w:t xml:space="preserve"> understandably </w:t>
      </w:r>
      <w:r w:rsidRPr="003202A7">
        <w:rPr>
          <w:rStyle w:val="Emphasis"/>
          <w:highlight w:val="cyan"/>
        </w:rPr>
        <w:t>pessimistic</w:t>
      </w:r>
      <w:r w:rsidRPr="003202A7">
        <w:rPr>
          <w:rStyle w:val="StyleUnderline"/>
          <w:highlight w:val="cyan"/>
        </w:rPr>
        <w:t xml:space="preserve"> about</w:t>
      </w:r>
      <w:r w:rsidRPr="0085093E">
        <w:rPr>
          <w:sz w:val="16"/>
        </w:rPr>
        <w:t xml:space="preserve"> platforms and </w:t>
      </w:r>
      <w:r w:rsidRPr="003202A7">
        <w:rPr>
          <w:rStyle w:val="Emphasis"/>
          <w:highlight w:val="cyan"/>
        </w:rPr>
        <w:t>tech</w:t>
      </w:r>
      <w:r w:rsidRPr="0085093E">
        <w:rPr>
          <w:sz w:val="16"/>
        </w:rPr>
        <w:t>nology. This year has been a tough one, from Cambridge Analytica and Russian trolls to the implementation of GDPR and data breaches galore.</w:t>
      </w:r>
    </w:p>
    <w:p w14:paraId="7148C8B5" w14:textId="77777777" w:rsidR="002A140E" w:rsidRPr="0085093E" w:rsidRDefault="002A140E" w:rsidP="002A140E">
      <w:pPr>
        <w:rPr>
          <w:sz w:val="16"/>
          <w:szCs w:val="16"/>
        </w:rPr>
      </w:pPr>
      <w:r w:rsidRPr="0085093E">
        <w:rPr>
          <w:sz w:val="16"/>
          <w:szCs w:val="16"/>
        </w:rPr>
        <w:t xml:space="preserve">Those who think about the world, about the problems that we see every day, and about their own place in it, will quickly realize the immense frailty of humankind. Fear and worry </w:t>
      </w:r>
      <w:proofErr w:type="gramStart"/>
      <w:r w:rsidRPr="0085093E">
        <w:rPr>
          <w:sz w:val="16"/>
          <w:szCs w:val="16"/>
        </w:rPr>
        <w:t>makes</w:t>
      </w:r>
      <w:proofErr w:type="gramEnd"/>
      <w:r w:rsidRPr="0085093E">
        <w:rPr>
          <w:sz w:val="16"/>
          <w:szCs w:val="16"/>
        </w:rPr>
        <w:t xml:space="preserve"> sense. We are flawed, each one of us. And technology only seems to exacerbate those problems.</w:t>
      </w:r>
    </w:p>
    <w:p w14:paraId="1048B35B" w14:textId="77777777" w:rsidR="002A140E" w:rsidRPr="009D2745" w:rsidRDefault="002A140E" w:rsidP="002A140E">
      <w:pPr>
        <w:rPr>
          <w:rStyle w:val="StyleUnderline"/>
        </w:rPr>
      </w:pPr>
      <w:r w:rsidRPr="003202A7">
        <w:rPr>
          <w:rStyle w:val="StyleUnderline"/>
          <w:highlight w:val="cyan"/>
        </w:rPr>
        <w:t xml:space="preserve">But life is </w:t>
      </w:r>
      <w:r w:rsidRPr="003202A7">
        <w:rPr>
          <w:rStyle w:val="Emphasis"/>
          <w:highlight w:val="cyan"/>
        </w:rPr>
        <w:t>getting better</w:t>
      </w:r>
      <w:r w:rsidRPr="0085093E">
        <w:rPr>
          <w:sz w:val="16"/>
        </w:rPr>
        <w:t xml:space="preserve">. </w:t>
      </w:r>
      <w:r w:rsidRPr="003202A7">
        <w:rPr>
          <w:rStyle w:val="StyleUnderline"/>
          <w:highlight w:val="cyan"/>
        </w:rPr>
        <w:t xml:space="preserve">Poverty continues </w:t>
      </w:r>
      <w:r w:rsidRPr="003202A7">
        <w:rPr>
          <w:rStyle w:val="Emphasis"/>
          <w:highlight w:val="cyan"/>
        </w:rPr>
        <w:t>nose-diving</w:t>
      </w:r>
      <w:r w:rsidRPr="009D2745">
        <w:rPr>
          <w:rStyle w:val="StyleUnderline"/>
        </w:rPr>
        <w:t>;</w:t>
      </w:r>
      <w:r w:rsidRPr="0085093E">
        <w:rPr>
          <w:sz w:val="16"/>
        </w:rPr>
        <w:t xml:space="preserve"> adult </w:t>
      </w:r>
      <w:r w:rsidRPr="003202A7">
        <w:rPr>
          <w:rStyle w:val="Emphasis"/>
          <w:highlight w:val="cyan"/>
        </w:rPr>
        <w:t>literacy is at an all-time high</w:t>
      </w:r>
      <w:r w:rsidRPr="0085093E">
        <w:rPr>
          <w:sz w:val="16"/>
        </w:rPr>
        <w:t xml:space="preserve">; </w:t>
      </w:r>
      <w:r w:rsidRPr="003202A7">
        <w:rPr>
          <w:rStyle w:val="StyleUnderline"/>
          <w:highlight w:val="cyan"/>
        </w:rPr>
        <w:t>people</w:t>
      </w:r>
      <w:r w:rsidRPr="009D2745">
        <w:rPr>
          <w:rStyle w:val="StyleUnderline"/>
        </w:rPr>
        <w:t xml:space="preserve"> around the world </w:t>
      </w:r>
      <w:r w:rsidRPr="003202A7">
        <w:rPr>
          <w:rStyle w:val="StyleUnderline"/>
          <w:highlight w:val="cyan"/>
        </w:rPr>
        <w:t xml:space="preserve">are </w:t>
      </w:r>
      <w:r w:rsidRPr="003202A7">
        <w:rPr>
          <w:rStyle w:val="Emphasis"/>
          <w:highlight w:val="cyan"/>
        </w:rPr>
        <w:t>living longer</w:t>
      </w:r>
      <w:r w:rsidRPr="0085093E">
        <w:rPr>
          <w:sz w:val="16"/>
        </w:rPr>
        <w:t xml:space="preserve">, living </w:t>
      </w:r>
      <w:r w:rsidRPr="003202A7">
        <w:rPr>
          <w:rStyle w:val="StyleUnderline"/>
          <w:highlight w:val="cyan"/>
        </w:rPr>
        <w:t>in</w:t>
      </w:r>
      <w:r w:rsidRPr="0085093E">
        <w:rPr>
          <w:sz w:val="16"/>
        </w:rPr>
        <w:t xml:space="preserve"> </w:t>
      </w:r>
      <w:r w:rsidRPr="003202A7">
        <w:rPr>
          <w:rStyle w:val="Emphasis"/>
          <w:highlight w:val="cyan"/>
        </w:rPr>
        <w:t>democracies</w:t>
      </w:r>
      <w:r w:rsidRPr="0085093E">
        <w:rPr>
          <w:sz w:val="16"/>
        </w:rPr>
        <w:t xml:space="preserve">, </w:t>
      </w:r>
      <w:r w:rsidRPr="003202A7">
        <w:rPr>
          <w:rStyle w:val="StyleUnderline"/>
          <w:highlight w:val="cyan"/>
        </w:rPr>
        <w:t xml:space="preserve">and are better </w:t>
      </w:r>
      <w:r w:rsidRPr="003202A7">
        <w:rPr>
          <w:rStyle w:val="Emphasis"/>
          <w:highlight w:val="cyan"/>
        </w:rPr>
        <w:t>educated</w:t>
      </w:r>
      <w:r w:rsidRPr="0085093E">
        <w:rPr>
          <w:sz w:val="16"/>
        </w:rPr>
        <w:t xml:space="preserve"> than at any other time in history. Meanwhile, </w:t>
      </w:r>
      <w:r w:rsidRPr="003202A7">
        <w:rPr>
          <w:rStyle w:val="StyleUnderline"/>
          <w:highlight w:val="cyan"/>
        </w:rPr>
        <w:t xml:space="preserve">the </w:t>
      </w:r>
      <w:r w:rsidRPr="003202A7">
        <w:rPr>
          <w:rStyle w:val="Emphasis"/>
          <w:highlight w:val="cyan"/>
        </w:rPr>
        <w:t>digital revolution</w:t>
      </w:r>
      <w:r w:rsidRPr="003202A7">
        <w:rPr>
          <w:rStyle w:val="StyleUnderline"/>
          <w:highlight w:val="cyan"/>
        </w:rPr>
        <w:t xml:space="preserve"> has resulted in</w:t>
      </w:r>
      <w:r w:rsidRPr="0085093E">
        <w:rPr>
          <w:sz w:val="16"/>
        </w:rPr>
        <w:t xml:space="preserve"> a glut of </w:t>
      </w:r>
      <w:r w:rsidRPr="003202A7">
        <w:rPr>
          <w:rStyle w:val="StyleUnderline"/>
          <w:highlight w:val="cyan"/>
        </w:rPr>
        <w:t xml:space="preserve">informational </w:t>
      </w:r>
      <w:r w:rsidRPr="003202A7">
        <w:rPr>
          <w:rStyle w:val="Emphasis"/>
          <w:highlight w:val="cyan"/>
        </w:rPr>
        <w:t>abundance</w:t>
      </w:r>
      <w:r w:rsidRPr="003202A7">
        <w:rPr>
          <w:rStyle w:val="StyleUnderline"/>
          <w:highlight w:val="cyan"/>
        </w:rPr>
        <w:t>, helping to correct</w:t>
      </w:r>
      <w:r w:rsidRPr="009D2745">
        <w:rPr>
          <w:rStyle w:val="StyleUnderline"/>
        </w:rPr>
        <w:t xml:space="preserve"> the informational </w:t>
      </w:r>
      <w:r w:rsidRPr="003202A7">
        <w:rPr>
          <w:rStyle w:val="StyleUnderline"/>
          <w:highlight w:val="cyan"/>
        </w:rPr>
        <w:t>asymmetries that</w:t>
      </w:r>
      <w:r w:rsidRPr="009D2745">
        <w:rPr>
          <w:rStyle w:val="StyleUnderline"/>
        </w:rPr>
        <w:t xml:space="preserve"> have long </w:t>
      </w:r>
      <w:r w:rsidRPr="003202A7">
        <w:rPr>
          <w:rStyle w:val="StyleUnderline"/>
          <w:highlight w:val="cyan"/>
        </w:rPr>
        <w:t>plagued humankind</w:t>
      </w:r>
      <w:r w:rsidRPr="0085093E">
        <w:rPr>
          <w:sz w:val="16"/>
        </w:rPr>
        <w:t xml:space="preserve">. The problem we now face is not how to address informational constraints, but how to provide the means for people to sort through and make sense of this abundant trove of data. These </w:t>
      </w:r>
      <w:r w:rsidRPr="003202A7">
        <w:rPr>
          <w:rStyle w:val="Emphasis"/>
          <w:highlight w:val="cyan"/>
        </w:rPr>
        <w:t>macro trends</w:t>
      </w:r>
      <w:r w:rsidRPr="0085093E">
        <w:rPr>
          <w:sz w:val="16"/>
        </w:rPr>
        <w:t xml:space="preserve"> </w:t>
      </w:r>
      <w:r w:rsidRPr="003202A7">
        <w:rPr>
          <w:rStyle w:val="StyleUnderline"/>
          <w:highlight w:val="cyan"/>
        </w:rPr>
        <w:t>don’t make headlines</w:t>
      </w:r>
      <w:r w:rsidRPr="0085093E">
        <w:rPr>
          <w:sz w:val="16"/>
        </w:rPr>
        <w:t xml:space="preserve">. </w:t>
      </w:r>
      <w:r w:rsidRPr="0085093E">
        <w:rPr>
          <w:rStyle w:val="StyleUnderline"/>
        </w:rPr>
        <w:t>Psychologists know that people love to read negative articles.</w:t>
      </w:r>
      <w:r w:rsidRPr="009D2745">
        <w:rPr>
          <w:rStyle w:val="StyleUnderline"/>
        </w:rPr>
        <w:t xml:space="preserve"> </w:t>
      </w:r>
      <w:r w:rsidRPr="003202A7">
        <w:rPr>
          <w:rStyle w:val="StyleUnderline"/>
          <w:highlight w:val="cyan"/>
        </w:rPr>
        <w:t xml:space="preserve">Our brains are </w:t>
      </w:r>
      <w:r w:rsidRPr="003202A7">
        <w:rPr>
          <w:rStyle w:val="Emphasis"/>
          <w:highlight w:val="cyan"/>
        </w:rPr>
        <w:t>wired</w:t>
      </w:r>
      <w:r w:rsidRPr="003202A7">
        <w:rPr>
          <w:rStyle w:val="StyleUnderline"/>
          <w:highlight w:val="cyan"/>
        </w:rPr>
        <w:t xml:space="preserve"> for </w:t>
      </w:r>
      <w:r w:rsidRPr="003202A7">
        <w:rPr>
          <w:rStyle w:val="Emphasis"/>
          <w:highlight w:val="cyan"/>
        </w:rPr>
        <w:t>pessimism</w:t>
      </w:r>
      <w:r w:rsidRPr="009D2745">
        <w:rPr>
          <w:rStyle w:val="StyleUnderline"/>
        </w:rPr>
        <w:t>.</w:t>
      </w:r>
    </w:p>
    <w:p w14:paraId="5015573D" w14:textId="77777777" w:rsidR="002A140E" w:rsidRPr="0085093E" w:rsidRDefault="002A140E" w:rsidP="002A140E">
      <w:pPr>
        <w:rPr>
          <w:sz w:val="16"/>
          <w:szCs w:val="16"/>
        </w:rPr>
      </w:pPr>
      <w:r w:rsidRPr="0085093E">
        <w:rPr>
          <w:sz w:val="16"/>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85093E">
        <w:rPr>
          <w:sz w:val="16"/>
          <w:szCs w:val="16"/>
        </w:rPr>
        <w:t>weight lifter</w:t>
      </w:r>
      <w:proofErr w:type="gramEnd"/>
      <w:r w:rsidRPr="0085093E">
        <w:rPr>
          <w:sz w:val="16"/>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85093E">
        <w:rPr>
          <w:sz w:val="16"/>
          <w:szCs w:val="16"/>
        </w:rPr>
        <w:t>more good</w:t>
      </w:r>
      <w:proofErr w:type="gramEnd"/>
      <w:r w:rsidRPr="0085093E">
        <w:rPr>
          <w:sz w:val="16"/>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85093E">
        <w:rPr>
          <w:sz w:val="16"/>
          <w:szCs w:val="16"/>
        </w:rPr>
        <w:t>Rogowsky</w:t>
      </w:r>
      <w:proofErr w:type="spellEnd"/>
      <w:r w:rsidRPr="0085093E">
        <w:rPr>
          <w:sz w:val="16"/>
          <w:szCs w:val="16"/>
        </w:rPr>
        <w:t>,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w:t>
      </w:r>
    </w:p>
    <w:p w14:paraId="5DC0AD4E" w14:textId="77777777" w:rsidR="002A140E" w:rsidRPr="0085093E" w:rsidRDefault="002A140E" w:rsidP="002A140E">
      <w:pPr>
        <w:rPr>
          <w:sz w:val="16"/>
        </w:rPr>
      </w:pPr>
      <w:r w:rsidRPr="0085093E">
        <w:rPr>
          <w:sz w:val="16"/>
        </w:rPr>
        <w:t xml:space="preserve">And </w:t>
      </w:r>
      <w:r w:rsidRPr="009D2745">
        <w:rPr>
          <w:rStyle w:val="StyleUnderline"/>
        </w:rPr>
        <w:t xml:space="preserve">yes, </w:t>
      </w:r>
      <w:r w:rsidRPr="003202A7">
        <w:rPr>
          <w:rStyle w:val="StyleUnderline"/>
          <w:highlight w:val="cyan"/>
        </w:rPr>
        <w:t>there is a lot</w:t>
      </w:r>
      <w:r w:rsidRPr="009D2745">
        <w:rPr>
          <w:rStyle w:val="StyleUnderline"/>
        </w:rPr>
        <w:t xml:space="preserve"> we still need </w:t>
      </w:r>
      <w:r w:rsidRPr="003202A7">
        <w:rPr>
          <w:rStyle w:val="StyleUnderline"/>
          <w:highlight w:val="cyan"/>
        </w:rPr>
        <w:t xml:space="preserve">to </w:t>
      </w:r>
      <w:r w:rsidRPr="003202A7">
        <w:rPr>
          <w:rStyle w:val="Emphasis"/>
          <w:highlight w:val="cyan"/>
        </w:rPr>
        <w:t>fix</w:t>
      </w:r>
      <w:r w:rsidRPr="003202A7">
        <w:rPr>
          <w:rStyle w:val="StyleUnderline"/>
          <w:highlight w:val="cyan"/>
        </w:rPr>
        <w:t>. There is</w:t>
      </w:r>
      <w:r w:rsidRPr="009D2745">
        <w:rPr>
          <w:rStyle w:val="StyleUnderline"/>
        </w:rPr>
        <w:t xml:space="preserve"> cruelty, </w:t>
      </w:r>
      <w:r w:rsidRPr="003202A7">
        <w:rPr>
          <w:rStyle w:val="Emphasis"/>
          <w:highlight w:val="cyan"/>
        </w:rPr>
        <w:t>racism</w:t>
      </w:r>
      <w:r w:rsidRPr="009D2745">
        <w:rPr>
          <w:rStyle w:val="StyleUnderline"/>
        </w:rPr>
        <w:t xml:space="preserve">, sexism, and poverty of all kinds </w:t>
      </w:r>
      <w:r w:rsidRPr="003202A7">
        <w:rPr>
          <w:rStyle w:val="StyleUnderline"/>
          <w:highlight w:val="cyan"/>
        </w:rPr>
        <w:t>embedded in</w:t>
      </w:r>
      <w:r w:rsidRPr="009D2745">
        <w:rPr>
          <w:rStyle w:val="StyleUnderline"/>
        </w:rPr>
        <w:t xml:space="preserve"> our </w:t>
      </w:r>
      <w:r w:rsidRPr="003202A7">
        <w:rPr>
          <w:rStyle w:val="Emphasis"/>
          <w:highlight w:val="cyan"/>
        </w:rPr>
        <w:t>tech</w:t>
      </w:r>
      <w:r w:rsidRPr="009D2745">
        <w:rPr>
          <w:rStyle w:val="StyleUnderline"/>
        </w:rPr>
        <w:t xml:space="preserve">nological </w:t>
      </w:r>
      <w:r w:rsidRPr="003202A7">
        <w:rPr>
          <w:rStyle w:val="StyleUnderline"/>
          <w:highlight w:val="cyan"/>
        </w:rPr>
        <w:t>systems</w:t>
      </w:r>
      <w:r w:rsidRPr="009D2745">
        <w:rPr>
          <w:rStyle w:val="StyleUnderline"/>
        </w:rPr>
        <w:t xml:space="preserve">. But </w:t>
      </w:r>
      <w:r w:rsidRPr="003202A7">
        <w:rPr>
          <w:rStyle w:val="StyleUnderline"/>
          <w:highlight w:val="cyan"/>
        </w:rPr>
        <w:t>the best way to handle</w:t>
      </w:r>
      <w:r w:rsidRPr="009D2745">
        <w:rPr>
          <w:rStyle w:val="StyleUnderline"/>
        </w:rPr>
        <w:t xml:space="preserve"> these </w:t>
      </w:r>
      <w:r w:rsidRPr="003202A7">
        <w:rPr>
          <w:rStyle w:val="StyleUnderline"/>
          <w:highlight w:val="cyan"/>
        </w:rPr>
        <w:t>issues is</w:t>
      </w:r>
      <w:r w:rsidRPr="009D2745">
        <w:rPr>
          <w:rStyle w:val="StyleUnderline"/>
        </w:rPr>
        <w:t xml:space="preserve"> through the application of </w:t>
      </w:r>
      <w:r w:rsidRPr="003202A7">
        <w:rPr>
          <w:rStyle w:val="StyleUnderline"/>
          <w:highlight w:val="cyan"/>
        </w:rPr>
        <w:t>human ingenuity</w:t>
      </w:r>
      <w:r w:rsidRPr="009D2745">
        <w:rPr>
          <w:rStyle w:val="StyleUnderline"/>
        </w:rPr>
        <w:t xml:space="preserve">. Human ingenuity begets technology in </w:t>
      </w:r>
      <w:proofErr w:type="gramStart"/>
      <w:r w:rsidRPr="009D2745">
        <w:rPr>
          <w:rStyle w:val="StyleUnderline"/>
        </w:rPr>
        <w:t>all of</w:t>
      </w:r>
      <w:proofErr w:type="gramEnd"/>
      <w:r w:rsidRPr="009D2745">
        <w:rPr>
          <w:rStyle w:val="StyleUnderline"/>
        </w:rPr>
        <w:t xml:space="preserve"> its varieties</w:t>
      </w:r>
      <w:r w:rsidRPr="0085093E">
        <w:rPr>
          <w:sz w:val="16"/>
        </w:rPr>
        <w:t>.</w:t>
      </w:r>
    </w:p>
    <w:p w14:paraId="43C563A0" w14:textId="77777777" w:rsidR="002A140E" w:rsidRPr="0085093E" w:rsidRDefault="002A140E" w:rsidP="002A140E">
      <w:pPr>
        <w:rPr>
          <w:sz w:val="16"/>
          <w:szCs w:val="16"/>
        </w:rPr>
      </w:pPr>
      <w:r w:rsidRPr="0085093E">
        <w:rPr>
          <w:sz w:val="16"/>
          <w:szCs w:val="16"/>
        </w:rPr>
        <w:t xml:space="preserve">When Scott Alexander over at Star Slate Codex recently looked at 52 </w:t>
      </w:r>
      <w:r w:rsidRPr="0085093E">
        <w:rPr>
          <w:rStyle w:val="StyleUnderline"/>
          <w:sz w:val="16"/>
          <w:szCs w:val="16"/>
        </w:rPr>
        <w:t>startups</w:t>
      </w:r>
      <w:r w:rsidRPr="0085093E">
        <w:rPr>
          <w:sz w:val="16"/>
          <w:szCs w:val="16"/>
        </w:rPr>
        <w:t xml:space="preserve"> being groomed by startup incubator Y Combinator, he rightly pointed out that many of them were working for the betterment of all:  </w:t>
      </w:r>
    </w:p>
    <w:p w14:paraId="068BC63F" w14:textId="77777777" w:rsidR="002A140E" w:rsidRPr="0085093E" w:rsidRDefault="002A140E" w:rsidP="002A140E">
      <w:pPr>
        <w:rPr>
          <w:sz w:val="16"/>
        </w:rPr>
      </w:pPr>
      <w:r w:rsidRPr="0085093E">
        <w:rPr>
          <w:sz w:val="16"/>
        </w:rPr>
        <w:t xml:space="preserve">Thirteen of them </w:t>
      </w:r>
      <w:r w:rsidRPr="003202A7">
        <w:rPr>
          <w:rStyle w:val="StyleUnderline"/>
          <w:highlight w:val="cyan"/>
        </w:rPr>
        <w:t>had an altruistic</w:t>
      </w:r>
      <w:r w:rsidRPr="0085093E">
        <w:rPr>
          <w:sz w:val="16"/>
        </w:rPr>
        <w:t xml:space="preserve"> or international development </w:t>
      </w:r>
      <w:r w:rsidRPr="003202A7">
        <w:rPr>
          <w:rStyle w:val="StyleUnderline"/>
          <w:highlight w:val="cyan"/>
        </w:rPr>
        <w:t>focus</w:t>
      </w:r>
      <w:r w:rsidRPr="0085093E">
        <w:rPr>
          <w:sz w:val="16"/>
        </w:rPr>
        <w:t xml:space="preserve">, including </w:t>
      </w:r>
      <w:proofErr w:type="spellStart"/>
      <w:r w:rsidRPr="0085093E">
        <w:rPr>
          <w:sz w:val="16"/>
        </w:rPr>
        <w:t>Neema</w:t>
      </w:r>
      <w:proofErr w:type="spellEnd"/>
      <w:r w:rsidRPr="0085093E">
        <w:rPr>
          <w:sz w:val="16"/>
        </w:rPr>
        <w:t xml:space="preserve">, an app to help poor people without access to banks gain financial services; </w:t>
      </w:r>
      <w:proofErr w:type="spellStart"/>
      <w:r w:rsidRPr="0085093E">
        <w:rPr>
          <w:sz w:val="16"/>
        </w:rPr>
        <w:t>Kangpe</w:t>
      </w:r>
      <w:proofErr w:type="spellEnd"/>
      <w:r w:rsidRPr="0085093E">
        <w:rPr>
          <w:sz w:val="16"/>
        </w:rPr>
        <w:t xml:space="preserve">, </w:t>
      </w:r>
      <w:r w:rsidRPr="003202A7">
        <w:rPr>
          <w:rStyle w:val="StyleUnderline"/>
          <w:highlight w:val="cyan"/>
        </w:rPr>
        <w:t>online</w:t>
      </w:r>
      <w:r w:rsidRPr="009D2745">
        <w:rPr>
          <w:rStyle w:val="StyleUnderline"/>
        </w:rPr>
        <w:t xml:space="preserve"> health </w:t>
      </w:r>
      <w:r w:rsidRPr="003202A7">
        <w:rPr>
          <w:rStyle w:val="StyleUnderline"/>
          <w:highlight w:val="cyan"/>
        </w:rPr>
        <w:t>services for people</w:t>
      </w:r>
      <w:r w:rsidRPr="009D2745">
        <w:rPr>
          <w:rStyle w:val="StyleUnderline"/>
        </w:rPr>
        <w:t xml:space="preserve"> in Africa </w:t>
      </w:r>
      <w:r w:rsidRPr="003202A7">
        <w:rPr>
          <w:rStyle w:val="StyleUnderline"/>
          <w:highlight w:val="cyan"/>
        </w:rPr>
        <w:t>without access to doctors</w:t>
      </w:r>
      <w:r w:rsidRPr="0085093E">
        <w:rPr>
          <w:sz w:val="16"/>
        </w:rPr>
        <w:t xml:space="preserve">; </w:t>
      </w:r>
      <w:proofErr w:type="spellStart"/>
      <w:r w:rsidRPr="0085093E">
        <w:rPr>
          <w:sz w:val="16"/>
        </w:rPr>
        <w:t>Credy</w:t>
      </w:r>
      <w:proofErr w:type="spellEnd"/>
      <w:r w:rsidRPr="0085093E">
        <w:rPr>
          <w:sz w:val="16"/>
        </w:rPr>
        <w:t xml:space="preserve">, a peer-to-peer lending service in India; Clear Genetics, </w:t>
      </w:r>
      <w:r w:rsidRPr="003202A7">
        <w:rPr>
          <w:rStyle w:val="StyleUnderline"/>
          <w:highlight w:val="cyan"/>
        </w:rPr>
        <w:t>an automated gene</w:t>
      </w:r>
      <w:r w:rsidRPr="009D2745">
        <w:rPr>
          <w:rStyle w:val="StyleUnderline"/>
        </w:rPr>
        <w:t xml:space="preserve">tic </w:t>
      </w:r>
      <w:r w:rsidRPr="003202A7">
        <w:rPr>
          <w:rStyle w:val="StyleUnderline"/>
          <w:highlight w:val="cyan"/>
        </w:rPr>
        <w:t>counseling tool</w:t>
      </w:r>
      <w:r w:rsidRPr="009D2745">
        <w:rPr>
          <w:rStyle w:val="StyleUnderline"/>
        </w:rPr>
        <w:t xml:space="preserve"> for at-risk parents</w:t>
      </w:r>
      <w:r w:rsidRPr="0085093E">
        <w:rPr>
          <w:sz w:val="16"/>
        </w:rPr>
        <w:t>; and Dost Education, helping to teach literacy skills in India via a $1/month course.</w:t>
      </w:r>
    </w:p>
    <w:p w14:paraId="3B411F8D" w14:textId="77777777" w:rsidR="002A140E" w:rsidRPr="0085093E" w:rsidRDefault="002A140E" w:rsidP="002A140E">
      <w:pPr>
        <w:rPr>
          <w:sz w:val="16"/>
          <w:szCs w:val="16"/>
        </w:rPr>
      </w:pPr>
      <w:r w:rsidRPr="0085093E">
        <w:rPr>
          <w:sz w:val="16"/>
          <w:szCs w:val="16"/>
        </w:rPr>
        <w:t xml:space="preserve">Twelve of them seemed like </w:t>
      </w:r>
      <w:proofErr w:type="gramStart"/>
      <w:r w:rsidRPr="0085093E">
        <w:rPr>
          <w:sz w:val="16"/>
          <w:szCs w:val="16"/>
        </w:rPr>
        <w:t>really exciting</w:t>
      </w:r>
      <w:proofErr w:type="gramEnd"/>
      <w:r w:rsidRPr="0085093E">
        <w:rPr>
          <w:sz w:val="16"/>
          <w:szCs w:val="16"/>
        </w:rPr>
        <w:t xml:space="preserve"> cutting-edge technology, including CBAS, which describes itself as “human bionics plug-and-play”; </w:t>
      </w:r>
      <w:proofErr w:type="spellStart"/>
      <w:r w:rsidRPr="0085093E">
        <w:rPr>
          <w:sz w:val="16"/>
          <w:szCs w:val="16"/>
        </w:rPr>
        <w:t>Solugen</w:t>
      </w:r>
      <w:proofErr w:type="spellEnd"/>
      <w:r w:rsidRPr="0085093E">
        <w:rPr>
          <w:sz w:val="16"/>
          <w:szCs w:val="16"/>
        </w:rPr>
        <w:t xml:space="preserve">, which has a way to manufacture hydrogen peroxide from plant sugars; AON3D, which makes 3D printers for industrial uses; </w:t>
      </w:r>
      <w:proofErr w:type="spellStart"/>
      <w:r w:rsidRPr="0085093E">
        <w:rPr>
          <w:sz w:val="16"/>
          <w:szCs w:val="16"/>
        </w:rPr>
        <w:t>Indee</w:t>
      </w:r>
      <w:proofErr w:type="spellEnd"/>
      <w:r w:rsidRPr="0085093E">
        <w:rPr>
          <w:sz w:val="16"/>
          <w:szCs w:val="16"/>
        </w:rPr>
        <w:t xml:space="preserve">, a new genetic engineering system; </w:t>
      </w:r>
      <w:proofErr w:type="spellStart"/>
      <w:r w:rsidRPr="0085093E">
        <w:rPr>
          <w:sz w:val="16"/>
          <w:szCs w:val="16"/>
        </w:rPr>
        <w:t>Alem</w:t>
      </w:r>
      <w:proofErr w:type="spellEnd"/>
      <w:r w:rsidRPr="0085093E">
        <w:rPr>
          <w:sz w:val="16"/>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85093E">
        <w:rPr>
          <w:sz w:val="16"/>
          <w:szCs w:val="16"/>
        </w:rPr>
        <w:t>something</w:t>
      </w:r>
      <w:proofErr w:type="spellEnd"/>
      <w:r w:rsidRPr="0085093E">
        <w:rPr>
          <w:sz w:val="16"/>
          <w:szCs w:val="16"/>
        </w:rPr>
        <w:t xml:space="preserve"> </w:t>
      </w:r>
      <w:proofErr w:type="spellStart"/>
      <w:r w:rsidRPr="0085093E">
        <w:rPr>
          <w:sz w:val="16"/>
          <w:szCs w:val="16"/>
        </w:rPr>
        <w:t>something</w:t>
      </w:r>
      <w:proofErr w:type="spellEnd"/>
      <w:r w:rsidRPr="0085093E">
        <w:rPr>
          <w:sz w:val="16"/>
          <w:szCs w:val="16"/>
        </w:rPr>
        <w:t xml:space="preserve"> “the cloud”. As for the other companies, they were the kind of niche products that Silicon Valley has come to be criticized for supporting. Perhaps the Valley deserves some criticism, but perhaps it deserves more credit than it’s been receiving as-of-late.</w:t>
      </w:r>
    </w:p>
    <w:p w14:paraId="2541B84E" w14:textId="3B466DA7" w:rsidR="002A140E" w:rsidRPr="002A140E" w:rsidRDefault="002A140E" w:rsidP="002A140E">
      <w:pPr>
        <w:rPr>
          <w:sz w:val="16"/>
        </w:rPr>
      </w:pPr>
      <w:r w:rsidRPr="009D2745">
        <w:rPr>
          <w:rStyle w:val="StyleUnderline"/>
        </w:rPr>
        <w:t xml:space="preserve">Contemporary </w:t>
      </w:r>
      <w:r w:rsidRPr="003202A7">
        <w:rPr>
          <w:rStyle w:val="StyleUnderline"/>
          <w:highlight w:val="cyan"/>
        </w:rPr>
        <w:t>tech criticism displays</w:t>
      </w:r>
      <w:r w:rsidRPr="009D2745">
        <w:rPr>
          <w:rStyle w:val="StyleUnderline"/>
        </w:rPr>
        <w:t xml:space="preserve"> a kind of </w:t>
      </w:r>
      <w:r w:rsidRPr="003202A7">
        <w:rPr>
          <w:rStyle w:val="Emphasis"/>
          <w:highlight w:val="cyan"/>
        </w:rPr>
        <w:t>anti-nostalgia</w:t>
      </w:r>
      <w:r w:rsidRPr="0085093E">
        <w:rPr>
          <w:sz w:val="16"/>
        </w:rPr>
        <w:t xml:space="preserve">. Instead of being reverent for the past, </w:t>
      </w:r>
      <w:r w:rsidRPr="003202A7">
        <w:rPr>
          <w:rStyle w:val="StyleUnderline"/>
          <w:highlight w:val="cyan"/>
        </w:rPr>
        <w:t>anxiety for the future abounds</w:t>
      </w:r>
      <w:r w:rsidRPr="0085093E">
        <w:rPr>
          <w:sz w:val="16"/>
        </w:rPr>
        <w:t xml:space="preserve">. In these visions, the future is imagined as a strange, foreign land, beset with problems. And yet, to quote that </w:t>
      </w:r>
      <w:proofErr w:type="gramStart"/>
      <w:r w:rsidRPr="0085093E">
        <w:rPr>
          <w:sz w:val="16"/>
        </w:rPr>
        <w:t>old adage</w:t>
      </w:r>
      <w:proofErr w:type="gramEnd"/>
      <w:r w:rsidRPr="0085093E">
        <w:rPr>
          <w:sz w:val="16"/>
        </w:rPr>
        <w:t xml:space="preserve">, tomorrow is the visitor that is always coming but never arrives. The future never arrives because we are assembling it today. We need to work diligently together to piece together a better world. </w:t>
      </w:r>
      <w:r w:rsidRPr="009D2745">
        <w:rPr>
          <w:rStyle w:val="StyleUnderline"/>
        </w:rPr>
        <w:t xml:space="preserve">But </w:t>
      </w:r>
      <w:r w:rsidRPr="003202A7">
        <w:rPr>
          <w:rStyle w:val="StyleUnderline"/>
          <w:highlight w:val="cyan"/>
        </w:rPr>
        <w:t>if we</w:t>
      </w:r>
      <w:r w:rsidRPr="009D2745">
        <w:rPr>
          <w:rStyle w:val="StyleUnderline"/>
        </w:rPr>
        <w:t xml:space="preserve"> constantly </w:t>
      </w:r>
      <w:r w:rsidRPr="003202A7">
        <w:rPr>
          <w:rStyle w:val="StyleUnderline"/>
          <w:highlight w:val="cyan"/>
        </w:rPr>
        <w:t>live in fear of what comes next</w:t>
      </w:r>
      <w:r w:rsidRPr="009D2745">
        <w:rPr>
          <w:rStyle w:val="StyleUnderline"/>
        </w:rPr>
        <w:t xml:space="preserve">, </w:t>
      </w:r>
      <w:r w:rsidRPr="003202A7">
        <w:rPr>
          <w:rStyle w:val="StyleUnderline"/>
          <w:highlight w:val="cyan"/>
        </w:rPr>
        <w:t xml:space="preserve">that future won’t be </w:t>
      </w:r>
      <w:r w:rsidRPr="003202A7">
        <w:rPr>
          <w:rStyle w:val="Emphasis"/>
          <w:highlight w:val="cyan"/>
        </w:rPr>
        <w:t>built</w:t>
      </w:r>
      <w:r w:rsidRPr="003202A7">
        <w:rPr>
          <w:rStyle w:val="StyleUnderline"/>
          <w:highlight w:val="cyan"/>
        </w:rPr>
        <w:t xml:space="preserve">. Optimism needn’t be </w:t>
      </w:r>
      <w:r w:rsidRPr="003202A7">
        <w:rPr>
          <w:rStyle w:val="Emphasis"/>
          <w:highlight w:val="cyan"/>
        </w:rPr>
        <w:t>pollyannaish</w:t>
      </w:r>
      <w:r w:rsidRPr="009D2745">
        <w:rPr>
          <w:rStyle w:val="StyleUnderline"/>
        </w:rPr>
        <w:t xml:space="preserve">. </w:t>
      </w:r>
      <w:r w:rsidRPr="003202A7">
        <w:rPr>
          <w:rStyle w:val="StyleUnderline"/>
          <w:highlight w:val="cyan"/>
        </w:rPr>
        <w:t>It only needs to be hopeful of a better world</w:t>
      </w:r>
      <w:r w:rsidRPr="003202A7">
        <w:rPr>
          <w:sz w:val="16"/>
          <w:highlight w:val="cyan"/>
        </w:rPr>
        <w:t>.</w:t>
      </w:r>
      <w:r w:rsidRPr="0085093E">
        <w:rPr>
          <w:sz w:val="16"/>
        </w:rPr>
        <w:t xml:space="preserve">  </w:t>
      </w:r>
    </w:p>
    <w:sectPr w:rsidR="002A140E" w:rsidRPr="002A1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42A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140E"/>
    <w:rsid w:val="002B146A"/>
    <w:rsid w:val="002B5E17"/>
    <w:rsid w:val="002F42AB"/>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17D1E"/>
    <w:rsid w:val="00645FA9"/>
    <w:rsid w:val="00647866"/>
    <w:rsid w:val="0065768D"/>
    <w:rsid w:val="00665003"/>
    <w:rsid w:val="006A2AD0"/>
    <w:rsid w:val="006C2375"/>
    <w:rsid w:val="006D4ECC"/>
    <w:rsid w:val="00722258"/>
    <w:rsid w:val="007243E5"/>
    <w:rsid w:val="00766EA0"/>
    <w:rsid w:val="007A2226"/>
    <w:rsid w:val="007F5B66"/>
    <w:rsid w:val="00823A1C"/>
    <w:rsid w:val="00832478"/>
    <w:rsid w:val="00845B9D"/>
    <w:rsid w:val="00860984"/>
    <w:rsid w:val="008B3ECB"/>
    <w:rsid w:val="008B4E85"/>
    <w:rsid w:val="008C1B2E"/>
    <w:rsid w:val="008E5AB0"/>
    <w:rsid w:val="0091627E"/>
    <w:rsid w:val="00933D5B"/>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7FBB"/>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A099"/>
  <w15:chartTrackingRefBased/>
  <w15:docId w15:val="{E64AE1CF-E9E2-48AE-BD52-A5D96ED52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3D5B"/>
    <w:rPr>
      <w:rFonts w:ascii="Times New Roman" w:hAnsi="Times New Roman" w:cs="Times New Roman"/>
    </w:rPr>
  </w:style>
  <w:style w:type="paragraph" w:styleId="Heading1">
    <w:name w:val="heading 1"/>
    <w:aliases w:val="Pocket"/>
    <w:basedOn w:val="Normal"/>
    <w:next w:val="Normal"/>
    <w:link w:val="Heading1Char"/>
    <w:qFormat/>
    <w:rsid w:val="002F42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42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Citation,Tag Char Char,Bold Cite,Cite 1,Read Char,Heading 3 Char1 Char Char,Heading 3 Char Char1 Char Char,Read Char Ch,Text 7,3: Cite"/>
    <w:basedOn w:val="Normal"/>
    <w:next w:val="Normal"/>
    <w:link w:val="Heading3Char"/>
    <w:uiPriority w:val="2"/>
    <w:unhideWhenUsed/>
    <w:qFormat/>
    <w:rsid w:val="002F42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ta,TAG,t,Ta,No Spacing21,Car"/>
    <w:basedOn w:val="Normal"/>
    <w:next w:val="Normal"/>
    <w:link w:val="Heading4Char"/>
    <w:uiPriority w:val="3"/>
    <w:unhideWhenUsed/>
    <w:qFormat/>
    <w:rsid w:val="002F42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42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2AB"/>
  </w:style>
  <w:style w:type="character" w:customStyle="1" w:styleId="Heading1Char">
    <w:name w:val="Heading 1 Char"/>
    <w:aliases w:val="Pocket Char"/>
    <w:basedOn w:val="DefaultParagraphFont"/>
    <w:link w:val="Heading1"/>
    <w:rsid w:val="002F42A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F42AB"/>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Citation Char,Tag Char Char Char,Bold Cite Char1,Cite 1 Char,Read Char Char,Read Char Ch Char"/>
    <w:basedOn w:val="DefaultParagraphFont"/>
    <w:link w:val="Heading3"/>
    <w:uiPriority w:val="2"/>
    <w:rsid w:val="002F42AB"/>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2F42AB"/>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7"/>
    <w:qFormat/>
    <w:rsid w:val="002F42A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42AB"/>
    <w:rPr>
      <w:b/>
      <w:bCs/>
      <w:sz w:val="21"/>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ci"/>
    <w:basedOn w:val="DefaultParagraphFont"/>
    <w:uiPriority w:val="6"/>
    <w:qFormat/>
    <w:rsid w:val="002F42AB"/>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T,C,Heading 1 Char1,Pocket Char1,Hat Char1,TA"/>
    <w:basedOn w:val="DefaultParagraphFont"/>
    <w:link w:val="Card"/>
    <w:uiPriority w:val="99"/>
    <w:unhideWhenUsed/>
    <w:rsid w:val="002F42AB"/>
    <w:rPr>
      <w:color w:val="auto"/>
      <w:u w:val="none"/>
    </w:rPr>
  </w:style>
  <w:style w:type="character" w:styleId="FollowedHyperlink">
    <w:name w:val="FollowedHyperlink"/>
    <w:basedOn w:val="DefaultParagraphFont"/>
    <w:uiPriority w:val="99"/>
    <w:semiHidden/>
    <w:unhideWhenUsed/>
    <w:rsid w:val="002F42AB"/>
    <w:rPr>
      <w:color w:val="auto"/>
      <w:u w:val="none"/>
    </w:rPr>
  </w:style>
  <w:style w:type="paragraph" w:customStyle="1" w:styleId="Analytic">
    <w:name w:val="Analytic"/>
    <w:basedOn w:val="Heading4"/>
    <w:autoRedefine/>
    <w:uiPriority w:val="4"/>
    <w:qFormat/>
    <w:rsid w:val="002F42AB"/>
    <w:rPr>
      <w:color w:val="C00000"/>
    </w:rPr>
  </w:style>
  <w:style w:type="paragraph" w:customStyle="1" w:styleId="textbold">
    <w:name w:val="text bold"/>
    <w:basedOn w:val="Normal"/>
    <w:link w:val="Emphasis"/>
    <w:uiPriority w:val="7"/>
    <w:qFormat/>
    <w:rsid w:val="00933D5B"/>
    <w:pPr>
      <w:widowControl w:val="0"/>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33D5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2A140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ate.com/news-and-politics/2020/12/supreme-court-gundy-doctrine-administrative-stat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r.lawnet.fordham.edu/cgi/viewcontent.cgi?article=5868&amp;context=flr" TargetMode="External"/><Relationship Id="rId12" Type="http://schemas.openxmlformats.org/officeDocument/2006/relationships/hyperlink" Target="https://techliberation.com/2018/10/10/in-defense-of-techno-optim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11" Type="http://schemas.openxmlformats.org/officeDocument/2006/relationships/hyperlink" Target="https://newrepublic.com/article/117815/space-mining-will-not-solve-earths-conflict-over-natural-resources" TargetMode="External"/><Relationship Id="rId5" Type="http://schemas.openxmlformats.org/officeDocument/2006/relationships/webSettings" Target="webSettings.xml"/><Relationship Id="rId10" Type="http://schemas.openxmlformats.org/officeDocument/2006/relationships/hyperlink" Target="https://itsgoingdown.org/new-technologies-extraterrestrial-exploitation-future-capitalism/" TargetMode="External"/><Relationship Id="rId4" Type="http://schemas.openxmlformats.org/officeDocument/2006/relationships/settings" Target="settings.xml"/><Relationship Id="rId9" Type="http://schemas.openxmlformats.org/officeDocument/2006/relationships/hyperlink" Target="https://www3.weforum.org/docs/WEF_The_Global_Risks_Report_202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20585</Words>
  <Characters>117337</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2022-02-21T15:35:00Z</dcterms:created>
  <dcterms:modified xsi:type="dcterms:W3CDTF">2022-02-21T16:15:00Z</dcterms:modified>
</cp:coreProperties>
</file>