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D4C4A" w14:textId="77777777" w:rsidR="00ED1E71" w:rsidRPr="00F87FBD" w:rsidRDefault="00ED1E71" w:rsidP="00ED1E71">
      <w:pPr>
        <w:pStyle w:val="Heading2"/>
      </w:pPr>
      <w:r>
        <w:t>AC</w:t>
      </w:r>
    </w:p>
    <w:p w14:paraId="05547A71" w14:textId="77777777" w:rsidR="00ED1E71" w:rsidRDefault="00ED1E71" w:rsidP="00ED1E71">
      <w:pPr>
        <w:pStyle w:val="Heading3"/>
      </w:pPr>
      <w:r>
        <w:t>1</w:t>
      </w:r>
    </w:p>
    <w:p w14:paraId="14EA0670" w14:textId="77777777" w:rsidR="00ED1E71" w:rsidRDefault="00ED1E71" w:rsidP="00ED1E71">
      <w:pPr>
        <w:pStyle w:val="Heading4"/>
        <w:rPr>
          <w:u w:val="single"/>
        </w:rPr>
      </w:pPr>
      <w:r>
        <w:t xml:space="preserve">Advantage 1 is </w:t>
      </w:r>
      <w:r>
        <w:rPr>
          <w:u w:val="single"/>
        </w:rPr>
        <w:t>Whistleblowing</w:t>
      </w:r>
    </w:p>
    <w:p w14:paraId="7105B1CE" w14:textId="77777777" w:rsidR="00ED1E71" w:rsidRPr="00DD1271" w:rsidRDefault="00ED1E71" w:rsidP="00ED1E71"/>
    <w:p w14:paraId="028311BE" w14:textId="77777777" w:rsidR="00ED1E71" w:rsidRPr="00F87FBD" w:rsidRDefault="00ED1E71" w:rsidP="00ED1E71">
      <w:pPr>
        <w:pStyle w:val="Heading4"/>
      </w:pPr>
      <w:r w:rsidRPr="00F87FBD">
        <w:t>European trade secrets protections</w:t>
      </w:r>
      <w:r>
        <w:t xml:space="preserve"> for medicine chill whistleblowing – that undermines public health and drug efficacy</w:t>
      </w:r>
    </w:p>
    <w:p w14:paraId="794C5AB2" w14:textId="77777777" w:rsidR="00ED1E71" w:rsidRPr="00F87FBD" w:rsidRDefault="00ED1E71" w:rsidP="00ED1E71">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0140531C" w14:textId="77777777" w:rsidR="00ED1E71" w:rsidRPr="00C04139" w:rsidRDefault="00ED1E71" w:rsidP="00ED1E71">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1BC107B4" w14:textId="77777777" w:rsidR="00ED1E71" w:rsidRPr="00F87FBD" w:rsidRDefault="00ED1E71" w:rsidP="00ED1E71"/>
    <w:p w14:paraId="57515683" w14:textId="77777777" w:rsidR="00ED1E71" w:rsidRPr="00F87FBD" w:rsidRDefault="00ED1E71" w:rsidP="00ED1E71"/>
    <w:p w14:paraId="6670C7ED" w14:textId="77777777" w:rsidR="00ED1E71" w:rsidRPr="00F87FBD" w:rsidRDefault="00ED1E71" w:rsidP="00ED1E71">
      <w:pPr>
        <w:pStyle w:val="Heading4"/>
      </w:pPr>
      <w:r>
        <w:t>Current law places the burden of proof on whistleblowers, which reinforces legal uncertainty – empirics prove a lack of accountability for corporations.</w:t>
      </w:r>
    </w:p>
    <w:p w14:paraId="0FB2B9A6" w14:textId="77777777" w:rsidR="00ED1E71" w:rsidRPr="00F87FBD" w:rsidRDefault="00ED1E71" w:rsidP="00ED1E71">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5688D405" w14:textId="77777777" w:rsidR="00ED1E71" w:rsidRPr="00EF1870" w:rsidRDefault="00ED1E71" w:rsidP="00ED1E71">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A3A9EEE" w14:textId="77777777" w:rsidR="00ED1E71" w:rsidRPr="00EF1870" w:rsidRDefault="00ED1E71" w:rsidP="00ED1E71">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15EFE582" w14:textId="77777777" w:rsidR="00ED1E71" w:rsidRPr="00501BD4" w:rsidRDefault="00ED1E71" w:rsidP="00ED1E71">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2F4465EC" w14:textId="77777777" w:rsidR="00ED1E71" w:rsidRPr="00EF1870" w:rsidRDefault="00ED1E71" w:rsidP="00ED1E71">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E06E353" w14:textId="77777777" w:rsidR="00ED1E71" w:rsidRPr="00F87FBD" w:rsidRDefault="00ED1E71" w:rsidP="00ED1E71"/>
    <w:p w14:paraId="194BEA21" w14:textId="77777777" w:rsidR="00ED1E71" w:rsidRPr="00F87FBD" w:rsidRDefault="00ED1E71" w:rsidP="00ED1E71"/>
    <w:p w14:paraId="1061BAF3" w14:textId="77777777" w:rsidR="00ED1E71" w:rsidRPr="00F87FBD" w:rsidRDefault="00ED1E71" w:rsidP="00ED1E71"/>
    <w:p w14:paraId="104DB048" w14:textId="77777777" w:rsidR="00ED1E71" w:rsidRPr="00F87FBD" w:rsidRDefault="00ED1E71" w:rsidP="00ED1E71">
      <w:pPr>
        <w:pStyle w:val="Heading4"/>
      </w:pPr>
      <w:r>
        <w:t>This burden structure makes intimidation lawsuits inevitable, further deterring whistleblowing.</w:t>
      </w:r>
    </w:p>
    <w:p w14:paraId="0F706FE2" w14:textId="77777777" w:rsidR="00ED1E71" w:rsidRPr="00F87FBD" w:rsidRDefault="00ED1E71" w:rsidP="00ED1E71">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780EDA4" w14:textId="77777777" w:rsidR="00ED1E71" w:rsidRPr="00EF1870" w:rsidRDefault="00ED1E71" w:rsidP="00ED1E71">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5829A3CA" w14:textId="77777777" w:rsidR="00ED1E71" w:rsidRPr="00EF1870" w:rsidRDefault="00ED1E71" w:rsidP="00ED1E71">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507D55D9" w14:textId="77777777" w:rsidR="00ED1E71" w:rsidRPr="00501BD4" w:rsidRDefault="00ED1E71" w:rsidP="00ED1E71">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73533B06" w14:textId="77777777" w:rsidR="00ED1E71" w:rsidRPr="00501BD4" w:rsidRDefault="00ED1E71" w:rsidP="00ED1E71">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w:t>
      </w:r>
      <w:proofErr w:type="gramStart"/>
      <w:r w:rsidRPr="00501BD4">
        <w:rPr>
          <w:sz w:val="16"/>
        </w:rPr>
        <w:t>be seen as</w:t>
      </w:r>
      <w:proofErr w:type="gramEnd"/>
      <w:r w:rsidRPr="00501BD4">
        <w:rPr>
          <w:sz w:val="16"/>
        </w:rPr>
        <w:t xml:space="preserve">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5B0C432C" w14:textId="77777777" w:rsidR="00ED1E71" w:rsidRPr="00501BD4" w:rsidRDefault="00ED1E71" w:rsidP="00ED1E71">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0079E1B4" w14:textId="77777777" w:rsidR="00ED1E71" w:rsidRPr="00501BD4" w:rsidRDefault="00ED1E71" w:rsidP="00ED1E71">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ED46D63" w14:textId="77777777" w:rsidR="00ED1E71" w:rsidRPr="00501BD4" w:rsidRDefault="00ED1E71" w:rsidP="00ED1E71">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1675553F" w14:textId="77777777" w:rsidR="00ED1E71" w:rsidRPr="00501BD4" w:rsidRDefault="00ED1E71" w:rsidP="00ED1E71">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2E540E81" w14:textId="77777777" w:rsidR="00ED1E71" w:rsidRPr="00501BD4" w:rsidRDefault="00ED1E71" w:rsidP="00ED1E71">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69BD42AD" w14:textId="77777777" w:rsidR="00ED1E71" w:rsidRDefault="00ED1E71" w:rsidP="00ED1E71">
      <w:pPr>
        <w:rPr>
          <w:rStyle w:val="StyleUnderline"/>
        </w:rPr>
      </w:pPr>
      <w:r w:rsidRPr="005F5CB5">
        <w:rPr>
          <w:rStyle w:val="StyleUnderline"/>
          <w:highlight w:val="cyan"/>
        </w:rPr>
        <w:t>What if this Directive</w:t>
      </w:r>
      <w:r w:rsidRPr="00501BD4">
        <w:rPr>
          <w:rStyle w:val="StyleUnderline"/>
        </w:rPr>
        <w:t xml:space="preserve"> </w:t>
      </w:r>
      <w:proofErr w:type="gramStart"/>
      <w:r w:rsidRPr="00501BD4">
        <w:rPr>
          <w:rStyle w:val="StyleUnderline"/>
        </w:rPr>
        <w:t>in reality gets</w:t>
      </w:r>
      <w:proofErr w:type="gramEnd"/>
      <w:r w:rsidRPr="00501BD4">
        <w:rPr>
          <w:rStyle w:val="StyleUnderline"/>
        </w:rPr>
        <w:t xml:space="preserve">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1CB3E28F" w14:textId="77777777" w:rsidR="00ED1E71" w:rsidRPr="00501BD4" w:rsidRDefault="00ED1E71" w:rsidP="00ED1E71">
      <w:pPr>
        <w:rPr>
          <w:sz w:val="16"/>
        </w:rPr>
      </w:pPr>
    </w:p>
    <w:p w14:paraId="3C073728" w14:textId="77777777" w:rsidR="00ED1E71" w:rsidRPr="00F87FBD" w:rsidRDefault="00ED1E71" w:rsidP="00ED1E71"/>
    <w:p w14:paraId="7BDBBDA3" w14:textId="77777777" w:rsidR="00ED1E71" w:rsidRPr="00F87FBD" w:rsidRDefault="00ED1E71" w:rsidP="00ED1E71">
      <w:pPr>
        <w:pStyle w:val="Heading4"/>
      </w:pPr>
      <w:r w:rsidRPr="00F87FBD">
        <w:t>Effective protections for European medical whistleblowers are crucial to strengthening public health and prevent pandemics – COVID was the test run</w:t>
      </w:r>
    </w:p>
    <w:p w14:paraId="38071AB0" w14:textId="77777777" w:rsidR="00ED1E71" w:rsidRPr="00F87FBD" w:rsidRDefault="00ED1E71" w:rsidP="00ED1E71">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0397B12D" w14:textId="77777777" w:rsidR="00ED1E71" w:rsidRPr="00046494" w:rsidRDefault="00ED1E71" w:rsidP="00ED1E71">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D74B9A7" w14:textId="77777777" w:rsidR="00ED1E71" w:rsidRPr="00501BD4" w:rsidRDefault="00ED1E71" w:rsidP="00ED1E71">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32031F40" w14:textId="77777777" w:rsidR="00ED1E71" w:rsidRPr="00046494" w:rsidRDefault="00ED1E71" w:rsidP="00ED1E71">
      <w:pPr>
        <w:rPr>
          <w:sz w:val="16"/>
        </w:rPr>
      </w:pPr>
      <w:r w:rsidRPr="00046494">
        <w:rPr>
          <w:sz w:val="16"/>
        </w:rPr>
        <w:t>Neither heroes nor martyrs</w:t>
      </w:r>
    </w:p>
    <w:p w14:paraId="3CD29D29" w14:textId="77777777" w:rsidR="00ED1E71" w:rsidRPr="00046494" w:rsidRDefault="00ED1E71" w:rsidP="00ED1E71">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76E40F99" w14:textId="77777777" w:rsidR="00ED1E71" w:rsidRPr="00046494" w:rsidRDefault="00ED1E71" w:rsidP="00ED1E71">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26375B64" w14:textId="77777777" w:rsidR="00ED1E71" w:rsidRPr="00046494" w:rsidRDefault="00ED1E71" w:rsidP="00ED1E71">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4B9DA14" w14:textId="77777777" w:rsidR="00ED1E71" w:rsidRPr="00046494" w:rsidRDefault="00ED1E71" w:rsidP="00ED1E71">
      <w:pPr>
        <w:rPr>
          <w:sz w:val="16"/>
        </w:rPr>
      </w:pPr>
      <w:r w:rsidRPr="00046494">
        <w:rPr>
          <w:sz w:val="16"/>
        </w:rPr>
        <w:t>Just a fight against corruption?</w:t>
      </w:r>
    </w:p>
    <w:p w14:paraId="58F0076F" w14:textId="77777777" w:rsidR="00ED1E71" w:rsidRPr="00501BD4" w:rsidRDefault="00ED1E71" w:rsidP="00ED1E71">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0B5A02D2" w14:textId="77777777" w:rsidR="00ED1E71" w:rsidRPr="00046494" w:rsidRDefault="00ED1E71" w:rsidP="00ED1E71">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72AEF6F" w14:textId="77777777" w:rsidR="00ED1E71" w:rsidRPr="00046494" w:rsidRDefault="00ED1E71" w:rsidP="00ED1E71">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65303131" w14:textId="77777777" w:rsidR="00ED1E71" w:rsidRPr="00501BD4" w:rsidRDefault="00ED1E71" w:rsidP="00ED1E71">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04DC03AA" w14:textId="77777777" w:rsidR="00ED1E71" w:rsidRPr="00046494" w:rsidRDefault="00ED1E71" w:rsidP="00ED1E71">
      <w:pPr>
        <w:rPr>
          <w:sz w:val="16"/>
        </w:rPr>
      </w:pPr>
      <w:r w:rsidRPr="00046494">
        <w:rPr>
          <w:sz w:val="16"/>
        </w:rPr>
        <w:t>Towards the new normality, protecting those who protect us</w:t>
      </w:r>
    </w:p>
    <w:p w14:paraId="07854297" w14:textId="77777777" w:rsidR="00ED1E71" w:rsidRPr="00046494" w:rsidRDefault="00ED1E71" w:rsidP="00ED1E71">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1E584651" w14:textId="77777777" w:rsidR="00ED1E71" w:rsidRPr="00046494" w:rsidRDefault="00ED1E71" w:rsidP="00ED1E71">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3B8E5264" w14:textId="77777777" w:rsidR="00ED1E71" w:rsidRPr="00046494" w:rsidRDefault="00ED1E71" w:rsidP="00ED1E71">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5DFB8C4F" w14:textId="77777777" w:rsidR="00ED1E71" w:rsidRPr="00046494" w:rsidRDefault="00ED1E71" w:rsidP="00ED1E71">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1642A591" w14:textId="77777777" w:rsidR="00ED1E71" w:rsidRPr="00046494" w:rsidRDefault="00ED1E71" w:rsidP="00ED1E71">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15D6709D" w14:textId="77777777" w:rsidR="00ED1E71" w:rsidRDefault="00ED1E71" w:rsidP="00ED1E71">
      <w:pPr>
        <w:pStyle w:val="Heading4"/>
      </w:pPr>
      <w:r>
        <w:br/>
        <w:t>New diseases cause extinction – uniquely probable due to environmental changes.</w:t>
      </w:r>
    </w:p>
    <w:p w14:paraId="5EAAEEB5" w14:textId="77777777" w:rsidR="00ED1E71" w:rsidRPr="00C55312" w:rsidRDefault="00ED1E71" w:rsidP="00ED1E71">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5E946E05" w14:textId="77777777" w:rsidR="00ED1E71" w:rsidRPr="008B2D1D" w:rsidRDefault="00ED1E71" w:rsidP="00ED1E71">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7F4D8E9A" w14:textId="77777777" w:rsidR="00ED1E71" w:rsidRPr="008B2D1D" w:rsidRDefault="00ED1E71" w:rsidP="00ED1E71">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5D64B383" w14:textId="77777777" w:rsidR="00ED1E71" w:rsidRPr="008B2D1D" w:rsidRDefault="00ED1E71" w:rsidP="00ED1E71">
      <w:pPr>
        <w:rPr>
          <w:sz w:val="16"/>
        </w:rPr>
      </w:pPr>
      <w:r w:rsidRPr="008B2D1D">
        <w:rPr>
          <w:sz w:val="16"/>
        </w:rPr>
        <w:t>COVID-19: CEPI’s first Disease X</w:t>
      </w:r>
    </w:p>
    <w:p w14:paraId="7B47954F" w14:textId="77777777" w:rsidR="00ED1E71" w:rsidRPr="008B2D1D" w:rsidRDefault="00ED1E71" w:rsidP="00ED1E71">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w:t>
      </w:r>
      <w:proofErr w:type="spellStart"/>
      <w:r w:rsidRPr="008B2D1D">
        <w:rPr>
          <w:sz w:val="16"/>
        </w:rPr>
        <w:t>programme</w:t>
      </w:r>
      <w:proofErr w:type="spellEnd"/>
      <w:r w:rsidRPr="008B2D1D">
        <w:rPr>
          <w:sz w:val="16"/>
        </w:rPr>
        <w:t>—including mRNA vaccines—against novel pathogens. Our goal was to be able to start safety testing of vaccines within months of a new pathogen being genetically sequenced.</w:t>
      </w:r>
    </w:p>
    <w:p w14:paraId="0437E70C" w14:textId="77777777" w:rsidR="00ED1E71" w:rsidRPr="008B2D1D" w:rsidRDefault="00ED1E71" w:rsidP="00ED1E71">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FA767D6" w14:textId="77777777" w:rsidR="00ED1E71" w:rsidRPr="008B2D1D" w:rsidRDefault="00ED1E71" w:rsidP="00ED1E71">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4476A97" w14:textId="77777777" w:rsidR="00ED1E71" w:rsidRPr="008B2D1D" w:rsidRDefault="00ED1E71" w:rsidP="00ED1E71">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2D0E16C" w14:textId="77777777" w:rsidR="00ED1E71" w:rsidRPr="008B2D1D" w:rsidRDefault="00ED1E71" w:rsidP="00ED1E71">
      <w:pPr>
        <w:rPr>
          <w:sz w:val="16"/>
        </w:rPr>
      </w:pPr>
      <w:r w:rsidRPr="008B2D1D">
        <w:rPr>
          <w:sz w:val="16"/>
        </w:rPr>
        <w:t>So, could we move even faster next time?</w:t>
      </w:r>
    </w:p>
    <w:p w14:paraId="6264B969" w14:textId="77777777" w:rsidR="00ED1E71" w:rsidRPr="008B2D1D" w:rsidRDefault="00ED1E71" w:rsidP="00ED1E71">
      <w:pPr>
        <w:rPr>
          <w:sz w:val="16"/>
        </w:rPr>
      </w:pPr>
      <w:r w:rsidRPr="008B2D1D">
        <w:rPr>
          <w:sz w:val="16"/>
        </w:rPr>
        <w:t>What next for Disease X?</w:t>
      </w:r>
    </w:p>
    <w:p w14:paraId="4D29CE6E" w14:textId="77777777" w:rsidR="00ED1E71" w:rsidRPr="008B2D1D" w:rsidRDefault="00ED1E71" w:rsidP="00ED1E71">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57E13145" w14:textId="77777777" w:rsidR="00ED1E71" w:rsidRPr="008B2D1D" w:rsidRDefault="00ED1E71" w:rsidP="00ED1E71">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52BFFB3" w14:textId="77777777" w:rsidR="00ED1E71" w:rsidRPr="008B2D1D" w:rsidRDefault="00ED1E71" w:rsidP="00ED1E71">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33FD7BDA" w14:textId="77777777" w:rsidR="00ED1E71" w:rsidRPr="008B2D1D" w:rsidRDefault="00ED1E71" w:rsidP="00ED1E71">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E851D8F" w14:textId="77777777" w:rsidR="00ED1E71" w:rsidRPr="008B2D1D" w:rsidRDefault="00ED1E71" w:rsidP="00ED1E71">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73CBB5BC" w14:textId="77777777" w:rsidR="00ED1E71" w:rsidRDefault="00ED1E71" w:rsidP="00ED1E71">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907F5BD" w14:textId="77777777" w:rsidR="00ED1E71" w:rsidRDefault="00ED1E71" w:rsidP="00ED1E71">
      <w:pPr>
        <w:rPr>
          <w:sz w:val="16"/>
        </w:rPr>
      </w:pPr>
    </w:p>
    <w:p w14:paraId="716B4B05" w14:textId="77777777" w:rsidR="00ED1E71" w:rsidRDefault="00ED1E71" w:rsidP="00ED1E71">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3C29E638" w14:textId="77777777" w:rsidR="00ED1E71" w:rsidRPr="00AC1140" w:rsidRDefault="00ED1E71" w:rsidP="00ED1E71">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E71BF4C" w14:textId="77777777" w:rsidR="00ED1E71" w:rsidRPr="00FA2454" w:rsidRDefault="00ED1E71" w:rsidP="00ED1E71">
      <w:pPr>
        <w:rPr>
          <w:rStyle w:val="Emphasis"/>
        </w:rPr>
      </w:pPr>
      <w:hyperlink r:id="rId11"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5CC48EFD" w14:textId="77777777" w:rsidR="00ED1E71" w:rsidRPr="00EE58E5" w:rsidRDefault="00ED1E71" w:rsidP="00ED1E71">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7BAE6B94" w14:textId="77777777" w:rsidR="00ED1E71" w:rsidRPr="00EE58E5" w:rsidRDefault="00ED1E71" w:rsidP="00ED1E71">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D620DA4" w14:textId="77777777" w:rsidR="00ED1E71" w:rsidRPr="00EE58E5" w:rsidRDefault="00ED1E71" w:rsidP="00ED1E71">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5B2369A" w14:textId="77777777" w:rsidR="00ED1E71" w:rsidRPr="00894FED" w:rsidRDefault="00ED1E71" w:rsidP="00ED1E71">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00E58CB0" w14:textId="77777777" w:rsidR="00ED1E71" w:rsidRPr="00EE58E5" w:rsidRDefault="00ED1E71" w:rsidP="00ED1E71">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0152EE25" w14:textId="77777777" w:rsidR="00ED1E71" w:rsidRPr="00EE58E5" w:rsidRDefault="00ED1E71" w:rsidP="00ED1E71">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6586A961" w14:textId="77777777" w:rsidR="00ED1E71" w:rsidRPr="00EE58E5" w:rsidRDefault="00ED1E71" w:rsidP="00ED1E71">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A1CCC74" w14:textId="77777777" w:rsidR="00ED1E71" w:rsidRPr="00EE58E5" w:rsidRDefault="00ED1E71" w:rsidP="00ED1E71">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3DDC8A68" w14:textId="77777777" w:rsidR="00ED1E71" w:rsidRPr="00EE58E5" w:rsidRDefault="00ED1E71" w:rsidP="00ED1E71">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0B692D2" w14:textId="77777777" w:rsidR="00ED1E71" w:rsidRPr="00DA1B8A" w:rsidRDefault="00ED1E71" w:rsidP="00ED1E71">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72B505E" w14:textId="77777777" w:rsidR="00ED1E71" w:rsidRPr="00F87FBD" w:rsidRDefault="00ED1E71" w:rsidP="00ED1E71"/>
    <w:p w14:paraId="23B6E3F7" w14:textId="77777777" w:rsidR="00ED1E71" w:rsidRPr="00DD1271" w:rsidRDefault="00ED1E71" w:rsidP="00ED1E71">
      <w:pPr>
        <w:pStyle w:val="Heading3"/>
      </w:pPr>
      <w:r>
        <w:t>2</w:t>
      </w:r>
    </w:p>
    <w:p w14:paraId="3A544EF3" w14:textId="77777777" w:rsidR="00ED1E71" w:rsidRDefault="00ED1E71" w:rsidP="00ED1E71">
      <w:pPr>
        <w:pStyle w:val="Heading4"/>
      </w:pPr>
      <w:r>
        <w:t xml:space="preserve">Advantage 2 is </w:t>
      </w:r>
      <w:r>
        <w:rPr>
          <w:u w:val="single"/>
        </w:rPr>
        <w:t>Uniformity</w:t>
      </w:r>
    </w:p>
    <w:p w14:paraId="4F65A069" w14:textId="77777777" w:rsidR="00ED1E71" w:rsidRPr="00DD1271" w:rsidRDefault="00ED1E71" w:rsidP="00ED1E71"/>
    <w:p w14:paraId="08C7B7B6" w14:textId="77777777" w:rsidR="00ED1E71" w:rsidRPr="00F87FBD" w:rsidRDefault="00ED1E71" w:rsidP="00ED1E71">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0DF733E" w14:textId="77777777" w:rsidR="00ED1E71" w:rsidRPr="00F87FBD" w:rsidRDefault="00ED1E71" w:rsidP="00ED1E71">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4754FF38" w14:textId="77777777" w:rsidR="00ED1E71" w:rsidRPr="00DD1271" w:rsidRDefault="00ED1E71" w:rsidP="00ED1E71">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w:t>
      </w:r>
      <w:proofErr w:type="gramStart"/>
      <w:r w:rsidRPr="00DD1271">
        <w:rPr>
          <w:rStyle w:val="StyleUnderline"/>
        </w:rPr>
        <w:t>political</w:t>
      </w:r>
      <w:proofErr w:type="gramEnd"/>
      <w:r w:rsidRPr="00DD1271">
        <w:rPr>
          <w:rStyle w:val="StyleUnderline"/>
        </w:rPr>
        <w:t xml:space="preserve">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22CFDE30" w14:textId="77777777" w:rsidR="00ED1E71" w:rsidRPr="00DD1271" w:rsidRDefault="00ED1E71" w:rsidP="00ED1E71">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1B8B9EEC" w14:textId="77777777" w:rsidR="00ED1E71" w:rsidRPr="00DD1271" w:rsidRDefault="00ED1E71" w:rsidP="00ED1E71">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565C8226" w14:textId="77777777" w:rsidR="00ED1E71" w:rsidRPr="00DD1271" w:rsidRDefault="00ED1E71" w:rsidP="00ED1E71">
      <w:pPr>
        <w:rPr>
          <w:rStyle w:val="StyleUnderline"/>
        </w:rPr>
      </w:pPr>
      <w:proofErr w:type="gramStart"/>
      <w:r w:rsidRPr="00DD1271">
        <w:rPr>
          <w:sz w:val="16"/>
        </w:rPr>
        <w:t>First of all</w:t>
      </w:r>
      <w:proofErr w:type="gramEnd"/>
      <w:r w:rsidRPr="00DD1271">
        <w:rPr>
          <w:sz w:val="16"/>
        </w:rPr>
        <w:t xml:space="preserve">,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35F9D169" w14:textId="77777777" w:rsidR="00ED1E71" w:rsidRPr="00DD1271" w:rsidRDefault="00ED1E71" w:rsidP="00ED1E71">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BE3684F" w14:textId="77777777" w:rsidR="00ED1E71" w:rsidRPr="00DD1271" w:rsidRDefault="00ED1E71" w:rsidP="00ED1E71">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E257D42" w14:textId="77777777" w:rsidR="00ED1E71" w:rsidRPr="00DD1271" w:rsidRDefault="00ED1E71" w:rsidP="00ED1E71">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F432FA9" w14:textId="77777777" w:rsidR="00ED1E71" w:rsidRPr="00DD1271" w:rsidRDefault="00ED1E71" w:rsidP="00ED1E71">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3F88226A" w14:textId="77777777" w:rsidR="00ED1E71" w:rsidRPr="00DD1271" w:rsidRDefault="00ED1E71" w:rsidP="00ED1E71">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49D02F0" w14:textId="77777777" w:rsidR="00ED1E71" w:rsidRDefault="00ED1E71" w:rsidP="00ED1E71">
      <w:pPr>
        <w:spacing w:after="0" w:line="240" w:lineRule="auto"/>
        <w:rPr>
          <w:rFonts w:eastAsia="Times New Roman"/>
          <w:sz w:val="24"/>
          <w:lang w:eastAsia="zh-CN"/>
        </w:rPr>
      </w:pPr>
    </w:p>
    <w:p w14:paraId="7686A77F" w14:textId="77777777" w:rsidR="00ED1E71" w:rsidRPr="00F87FBD" w:rsidRDefault="00ED1E71" w:rsidP="00ED1E71"/>
    <w:p w14:paraId="26D4AC13" w14:textId="77777777" w:rsidR="00ED1E71" w:rsidRPr="00F87FBD" w:rsidRDefault="00ED1E71" w:rsidP="00ED1E71">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47DA0EF9" w14:textId="77777777" w:rsidR="00ED1E71" w:rsidRPr="00F87FBD" w:rsidRDefault="00ED1E71" w:rsidP="00ED1E71">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137D3788" w14:textId="77777777" w:rsidR="00ED1E71" w:rsidRPr="00DD1271" w:rsidRDefault="00ED1E71" w:rsidP="00ED1E71">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t>
      </w:r>
      <w:proofErr w:type="gramStart"/>
      <w:r w:rsidRPr="00DD1271">
        <w:rPr>
          <w:sz w:val="16"/>
        </w:rPr>
        <w:t>wrongdoing</w:t>
      </w:r>
      <w:proofErr w:type="gramEnd"/>
      <w:r w:rsidRPr="00DD1271">
        <w:rPr>
          <w:sz w:val="16"/>
        </w:rPr>
        <w:t xml:space="preserve"> or illegal activity, it shall be deemed justified, if its purpose was to protect the general public interest. </w:t>
      </w:r>
    </w:p>
    <w:p w14:paraId="45C8246A" w14:textId="77777777" w:rsidR="00ED1E71" w:rsidRPr="00DD1271" w:rsidRDefault="00ED1E71" w:rsidP="00ED1E71">
      <w:pPr>
        <w:rPr>
          <w:rStyle w:val="StyleUnderline"/>
        </w:rPr>
      </w:pPr>
      <w:r w:rsidRPr="00DD1271">
        <w:rPr>
          <w:sz w:val="16"/>
        </w:rPr>
        <w:t xml:space="preserve">While Recital 20 points out that the misconduct, </w:t>
      </w:r>
      <w:proofErr w:type="gramStart"/>
      <w:r w:rsidRPr="00DD1271">
        <w:rPr>
          <w:sz w:val="16"/>
        </w:rPr>
        <w:t>wrongdoing</w:t>
      </w:r>
      <w:proofErr w:type="gramEnd"/>
      <w:r w:rsidRPr="00DD1271">
        <w:rPr>
          <w:sz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2A29BF57" w14:textId="77777777" w:rsidR="00ED1E71" w:rsidRPr="00FA1B9E" w:rsidRDefault="00ED1E71" w:rsidP="00ED1E71">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1E9E355D" w14:textId="77777777" w:rsidR="00ED1E71" w:rsidRPr="00DD1271" w:rsidRDefault="00ED1E71" w:rsidP="00ED1E71">
      <w:pPr>
        <w:rPr>
          <w:sz w:val="16"/>
        </w:rPr>
      </w:pPr>
      <w:r w:rsidRPr="00DD1271">
        <w:rPr>
          <w:sz w:val="16"/>
        </w:rPr>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3671F293" w14:textId="77777777" w:rsidR="00ED1E71" w:rsidRPr="00DD1271" w:rsidRDefault="00ED1E71" w:rsidP="00ED1E71">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C73B74F" w14:textId="77777777" w:rsidR="00ED1E71" w:rsidRPr="00DD1271" w:rsidRDefault="00ED1E71" w:rsidP="00ED1E71">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StyleUnderline"/>
          <w:bCs/>
          <w:highlight w:val="cyan"/>
        </w:rPr>
        <w:t>As long as</w:t>
      </w:r>
      <w:proofErr w:type="gramEnd"/>
      <w:r w:rsidRPr="009B404E">
        <w:rPr>
          <w:rStyle w:val="StyleUnderline"/>
          <w:bCs/>
          <w:highlight w:val="cyan"/>
        </w:rPr>
        <w:t xml:space="preserve">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0E4C3D99" w14:textId="77777777" w:rsidR="00ED1E71" w:rsidRPr="003C05B6" w:rsidRDefault="00ED1E71" w:rsidP="00ED1E71">
      <w:pPr>
        <w:spacing w:after="0" w:line="240" w:lineRule="auto"/>
        <w:rPr>
          <w:rFonts w:eastAsia="Times New Roman"/>
          <w:sz w:val="24"/>
          <w:lang w:eastAsia="zh-CN"/>
        </w:rPr>
      </w:pPr>
    </w:p>
    <w:p w14:paraId="1DE3DFA4" w14:textId="77777777" w:rsidR="00ED1E71" w:rsidRPr="003C05B6" w:rsidRDefault="00ED1E71" w:rsidP="00ED1E71">
      <w:pPr>
        <w:spacing w:after="0" w:line="240" w:lineRule="auto"/>
        <w:rPr>
          <w:rFonts w:eastAsia="Times New Roman"/>
          <w:sz w:val="24"/>
          <w:lang w:eastAsia="zh-CN"/>
        </w:rPr>
      </w:pPr>
    </w:p>
    <w:p w14:paraId="4A074DE0" w14:textId="77777777" w:rsidR="00ED1E71" w:rsidRPr="00F87FBD" w:rsidRDefault="00ED1E71" w:rsidP="00ED1E71">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1543662A" w14:textId="77777777" w:rsidR="00ED1E71" w:rsidRPr="00F87FBD" w:rsidRDefault="00ED1E71" w:rsidP="00ED1E71">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55B3204A" w14:textId="77777777" w:rsidR="00ED1E71" w:rsidRPr="00994EB5" w:rsidRDefault="00ED1E71" w:rsidP="00ED1E71">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53EA9837" w14:textId="77777777" w:rsidR="00ED1E71" w:rsidRPr="00994EB5" w:rsidRDefault="00ED1E71" w:rsidP="00ED1E71">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w:t>
      </w:r>
      <w:proofErr w:type="gramStart"/>
      <w:r w:rsidRPr="00994EB5">
        <w:rPr>
          <w:sz w:val="16"/>
        </w:rPr>
        <w:t>have to</w:t>
      </w:r>
      <w:proofErr w:type="gramEnd"/>
      <w:r w:rsidRPr="00994EB5">
        <w:rPr>
          <w:sz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10612033" w14:textId="08899102" w:rsidR="00ED1E71" w:rsidRPr="00ED1E71" w:rsidRDefault="00ED1E71" w:rsidP="00ED1E71">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w:t>
      </w:r>
    </w:p>
    <w:p w14:paraId="791CEB7D" w14:textId="77777777" w:rsidR="00ED1E71" w:rsidRPr="00F87FBD" w:rsidRDefault="00ED1E71" w:rsidP="00ED1E71"/>
    <w:p w14:paraId="658305A1" w14:textId="77777777" w:rsidR="00ED1E71" w:rsidRPr="00F87FBD" w:rsidRDefault="00ED1E71" w:rsidP="00ED1E71"/>
    <w:p w14:paraId="6E7BEEFE" w14:textId="77777777" w:rsidR="00ED1E71" w:rsidRPr="00F87FBD" w:rsidRDefault="00ED1E71" w:rsidP="00ED1E71">
      <w:pPr>
        <w:pStyle w:val="Heading4"/>
      </w:pPr>
      <w:r w:rsidRPr="00F87FBD">
        <w:t>Independently, whistleblowing protections are key to pre</w:t>
      </w:r>
      <w:r>
        <w:t xml:space="preserve">serving market dynamics </w:t>
      </w:r>
      <w:r w:rsidRPr="00F87FBD">
        <w:t xml:space="preserve">and </w:t>
      </w:r>
      <w:r>
        <w:t>increasing investment.</w:t>
      </w:r>
    </w:p>
    <w:p w14:paraId="238C69A1" w14:textId="77777777" w:rsidR="00ED1E71" w:rsidRPr="00F87FBD" w:rsidRDefault="00ED1E71" w:rsidP="00ED1E71">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CBD19EE" w14:textId="77777777" w:rsidR="00ED1E71" w:rsidRPr="00994EB5" w:rsidRDefault="00ED1E71" w:rsidP="00ED1E71">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5D98B47F" w14:textId="77777777" w:rsidR="00ED1E71" w:rsidRPr="00994EB5" w:rsidRDefault="00ED1E71" w:rsidP="00ED1E71">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w:t>
      </w:r>
      <w:proofErr w:type="gramStart"/>
      <w:r w:rsidRPr="00994EB5">
        <w:rPr>
          <w:rStyle w:val="StyleUnderline"/>
        </w:rPr>
        <w:t>in light of the fact that</w:t>
      </w:r>
      <w:proofErr w:type="gramEnd"/>
      <w:r w:rsidRPr="00994EB5">
        <w:rPr>
          <w:rStyle w:val="StyleUnderline"/>
        </w:rPr>
        <w:t xml:space="preserve">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465161B3" w14:textId="77777777" w:rsidR="00ED1E71" w:rsidRPr="00994EB5" w:rsidRDefault="00ED1E71" w:rsidP="00ED1E71">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B1DE9A4" w14:textId="77777777" w:rsidR="00ED1E71" w:rsidRPr="00F87FBD" w:rsidRDefault="00ED1E71" w:rsidP="00ED1E71"/>
    <w:p w14:paraId="05991BB6" w14:textId="77777777" w:rsidR="00ED1E71" w:rsidRDefault="00ED1E71" w:rsidP="00ED1E71">
      <w:pPr>
        <w:pStyle w:val="Heading4"/>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5DC8D481" w14:textId="77777777" w:rsidR="00ED1E71" w:rsidRPr="009100A4" w:rsidRDefault="00ED1E71" w:rsidP="00ED1E71">
      <w:proofErr w:type="spellStart"/>
      <w:r w:rsidRPr="009100A4">
        <w:rPr>
          <w:rStyle w:val="Style13ptBold"/>
        </w:rPr>
        <w:t>Kukuvec</w:t>
      </w:r>
      <w:proofErr w:type="spellEnd"/>
      <w:r w:rsidRPr="009100A4">
        <w:rPr>
          <w:rStyle w:val="Style13ptBold"/>
        </w:rPr>
        <w:t xml:space="preserve"> and </w:t>
      </w:r>
      <w:proofErr w:type="spellStart"/>
      <w:r w:rsidRPr="009100A4">
        <w:rPr>
          <w:rStyle w:val="Style13ptBold"/>
        </w:rPr>
        <w:t>Oberhofer</w:t>
      </w:r>
      <w:proofErr w:type="spellEnd"/>
      <w:r w:rsidRPr="009100A4">
        <w:rPr>
          <w:rStyle w:val="Style13ptBold"/>
        </w:rPr>
        <w:t xml:space="preserve"> 18</w:t>
      </w:r>
      <w:r>
        <w:t xml:space="preserve"> Anja </w:t>
      </w:r>
      <w:proofErr w:type="spellStart"/>
      <w:r>
        <w:t>Kukuvec</w:t>
      </w:r>
      <w:proofErr w:type="spellEnd"/>
      <w:r>
        <w:t xml:space="preserve"> Vienna University of Economics and Business, Harald </w:t>
      </w:r>
      <w:proofErr w:type="spellStart"/>
      <w:r>
        <w:t>Oberhofer</w:t>
      </w:r>
      <w:proofErr w:type="spellEnd"/>
      <w:r>
        <w:t xml:space="preserve"> Vienna University of Economics and Business Austrian Institute of Economic Research. </w:t>
      </w:r>
      <w:proofErr w:type="spellStart"/>
      <w:r>
        <w:t>Kukuvec</w:t>
      </w:r>
      <w:proofErr w:type="spellEnd"/>
      <w:r>
        <w:t xml:space="preserve">, Anja, and Harald </w:t>
      </w:r>
      <w:proofErr w:type="spellStart"/>
      <w:r>
        <w:t>Oberhofer</w:t>
      </w:r>
      <w:proofErr w:type="spellEnd"/>
      <w:r>
        <w:t>. "The propagation of business sentiment within the European Union." (2018).</w:t>
      </w:r>
    </w:p>
    <w:p w14:paraId="7C8D4C53" w14:textId="77777777" w:rsidR="00ED1E71" w:rsidRPr="00295377" w:rsidRDefault="00ED1E71" w:rsidP="00ED1E71">
      <w:pPr>
        <w:rPr>
          <w:b/>
          <w:iCs/>
          <w:u w:val="single"/>
        </w:rPr>
      </w:pPr>
      <w:r w:rsidRPr="009100A4">
        <w:rPr>
          <w:rStyle w:val="StyleUnderline"/>
          <w:highlight w:val="cyan"/>
        </w:rPr>
        <w:t>Business sentiment</w:t>
      </w:r>
      <w:r w:rsidRPr="009100A4">
        <w:rPr>
          <w:rStyle w:val="StyleUnderline"/>
        </w:rPr>
        <w:t xml:space="preserve"> </w:t>
      </w:r>
      <w:r w:rsidRPr="009100A4">
        <w:rPr>
          <w:rStyle w:val="StyleUnderline"/>
          <w:highlight w:val="cyan"/>
        </w:rPr>
        <w:t>is</w:t>
      </w:r>
      <w:r w:rsidRPr="009100A4">
        <w:rPr>
          <w:rStyle w:val="StyleUnderline"/>
        </w:rPr>
        <w:t xml:space="preserve"> typically </w:t>
      </w:r>
      <w:r w:rsidRPr="009100A4">
        <w:rPr>
          <w:rStyle w:val="StyleUnderline"/>
          <w:highlight w:val="cyan"/>
        </w:rPr>
        <w:t>viewed as</w:t>
      </w:r>
      <w:r w:rsidRPr="009100A4">
        <w:rPr>
          <w:rStyle w:val="Style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StyleUnderline"/>
        </w:rPr>
        <w:t xml:space="preserve"> </w:t>
      </w:r>
      <w:r w:rsidRPr="009100A4">
        <w:rPr>
          <w:rStyle w:val="StyleUnderline"/>
          <w:highlight w:val="cyan"/>
        </w:rPr>
        <w:t xml:space="preserve">for the </w:t>
      </w:r>
      <w:r w:rsidRPr="009100A4">
        <w:rPr>
          <w:rStyle w:val="Emphasis"/>
          <w:highlight w:val="cyan"/>
        </w:rPr>
        <w:t>economic developmen</w:t>
      </w:r>
      <w:r w:rsidRPr="009100A4">
        <w:rPr>
          <w:rStyle w:val="StyleUnderline"/>
          <w:highlight w:val="cyan"/>
        </w:rPr>
        <w:t>t of countries</w:t>
      </w:r>
      <w:r w:rsidRPr="009100A4">
        <w:rPr>
          <w:rStyle w:val="StyleUnderline"/>
        </w:rPr>
        <w:t xml:space="preserve">. </w:t>
      </w:r>
      <w:proofErr w:type="gramStart"/>
      <w:r w:rsidRPr="009100A4">
        <w:rPr>
          <w:rStyle w:val="StyleUnderline"/>
        </w:rPr>
        <w:t>I</w:t>
      </w:r>
      <w:r w:rsidRPr="009100A4">
        <w:rPr>
          <w:sz w:val="16"/>
        </w:rPr>
        <w:t>n order to</w:t>
      </w:r>
      <w:proofErr w:type="gramEnd"/>
      <w:r w:rsidRPr="009100A4">
        <w:rPr>
          <w:sz w:val="16"/>
        </w:rPr>
        <w:t xml:space="preserve"> provide a sensible picture of the state of the EU-wide economy, </w:t>
      </w:r>
      <w:r w:rsidRPr="009100A4">
        <w:rPr>
          <w:rStyle w:val="StyleUnderline"/>
        </w:rPr>
        <w:t>the European Commission provides harmonized business sentiment indicators at the country-industry-level of</w:t>
      </w:r>
      <w:r>
        <w:rPr>
          <w:rStyle w:val="StyleUnderline"/>
        </w:rPr>
        <w:t xml:space="preserve"> </w:t>
      </w:r>
      <w:r w:rsidRPr="009100A4">
        <w:rPr>
          <w:rStyle w:val="Style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StyleUnderline"/>
          <w:highlight w:val="cyan"/>
        </w:rPr>
        <w:t>Our empirical investigation</w:t>
      </w:r>
      <w:r w:rsidRPr="009100A4">
        <w:rPr>
          <w:rStyle w:val="StyleUnderline"/>
        </w:rPr>
        <w:t xml:space="preserve"> reveals </w:t>
      </w:r>
      <w:r w:rsidRPr="009100A4">
        <w:rPr>
          <w:rStyle w:val="StyleUnderline"/>
          <w:highlight w:val="cyan"/>
        </w:rPr>
        <w:t>non-negligible</w:t>
      </w:r>
      <w:r w:rsidRPr="009100A4">
        <w:rPr>
          <w:rStyle w:val="StyleUnderline"/>
        </w:rPr>
        <w:t xml:space="preserve"> within-</w:t>
      </w:r>
      <w:r w:rsidRPr="009100A4">
        <w:rPr>
          <w:rStyle w:val="StyleUnderline"/>
          <w:highlight w:val="cyan"/>
        </w:rPr>
        <w:t>industry</w:t>
      </w:r>
      <w:r w:rsidRPr="009100A4">
        <w:rPr>
          <w:rStyle w:val="StyleUnderline"/>
        </w:rPr>
        <w:t xml:space="preserve"> </w:t>
      </w:r>
      <w:r w:rsidRPr="009100A4">
        <w:rPr>
          <w:rStyle w:val="StyleUnderline"/>
          <w:highlight w:val="cyan"/>
        </w:rPr>
        <w:t>persistence</w:t>
      </w:r>
      <w:r w:rsidRPr="009100A4">
        <w:rPr>
          <w:rStyle w:val="StyleUnderline"/>
        </w:rPr>
        <w:t xml:space="preserve"> </w:t>
      </w:r>
      <w:r w:rsidRPr="009100A4">
        <w:rPr>
          <w:rStyle w:val="StyleUnderline"/>
          <w:highlight w:val="cyan"/>
        </w:rPr>
        <w:t>in business sentiment over</w:t>
      </w:r>
      <w:r w:rsidRPr="009100A4">
        <w:rPr>
          <w:rStyle w:val="StyleUnderline"/>
        </w:rPr>
        <w:t xml:space="preserve"> time</w:t>
      </w:r>
      <w:r>
        <w:rPr>
          <w:rStyle w:val="StyleUnderline"/>
        </w:rPr>
        <w:t xml:space="preserve"> </w:t>
      </w:r>
      <w:r w:rsidRPr="009100A4">
        <w:rPr>
          <w:rStyle w:val="StyleUnderline"/>
          <w:highlight w:val="cyan"/>
        </w:rPr>
        <w:t>but</w:t>
      </w:r>
      <w:r w:rsidRPr="009100A4">
        <w:rPr>
          <w:rStyle w:val="StyleUnderline"/>
        </w:rPr>
        <w:t xml:space="preserve">, at the same time, our estimates </w:t>
      </w:r>
      <w:r w:rsidRPr="009100A4">
        <w:rPr>
          <w:rStyle w:val="StyleUnderline"/>
          <w:highlight w:val="cyan"/>
        </w:rPr>
        <w:t>also</w:t>
      </w:r>
      <w:r w:rsidRPr="009100A4">
        <w:rPr>
          <w:rStyle w:val="StyleUnderline"/>
        </w:rPr>
        <w:t xml:space="preserve"> provide </w:t>
      </w:r>
      <w:r w:rsidRPr="009100A4">
        <w:rPr>
          <w:rStyle w:val="StyleUnderline"/>
          <w:highlight w:val="cyan"/>
        </w:rPr>
        <w:t>evidence</w:t>
      </w:r>
      <w:r w:rsidRPr="009100A4">
        <w:rPr>
          <w:rStyle w:val="StyleUnderline"/>
        </w:rPr>
        <w:t xml:space="preserve"> </w:t>
      </w:r>
      <w:r w:rsidRPr="009100A4">
        <w:rPr>
          <w:rStyle w:val="StyleUnderline"/>
          <w:highlight w:val="cyan"/>
        </w:rPr>
        <w:t>for substantial spillover</w:t>
      </w:r>
      <w:r w:rsidRPr="009100A4">
        <w:rPr>
          <w:rStyle w:val="StyleUnderline"/>
        </w:rPr>
        <w:t xml:space="preserve"> </w:t>
      </w:r>
      <w:r w:rsidRPr="009100A4">
        <w:rPr>
          <w:rStyle w:val="StyleUnderline"/>
          <w:highlight w:val="cyan"/>
        </w:rPr>
        <w:t>effects</w:t>
      </w:r>
      <w:r w:rsidRPr="009100A4">
        <w:rPr>
          <w:rStyle w:val="StyleUnderline"/>
        </w:rPr>
        <w:t xml:space="preserve"> stemming from EU-</w:t>
      </w:r>
      <w:r>
        <w:rPr>
          <w:rStyle w:val="StyleUnderline"/>
        </w:rPr>
        <w:t xml:space="preserve"> </w:t>
      </w:r>
      <w:r w:rsidRPr="009100A4">
        <w:rPr>
          <w:rStyle w:val="StyleUnderline"/>
        </w:rPr>
        <w:t>wide value chains</w:t>
      </w:r>
      <w:r w:rsidRPr="009100A4">
        <w:rPr>
          <w:sz w:val="16"/>
        </w:rPr>
        <w:t xml:space="preserve">. </w:t>
      </w:r>
      <w:proofErr w:type="gramStart"/>
      <w:r w:rsidRPr="009100A4">
        <w:rPr>
          <w:sz w:val="16"/>
        </w:rPr>
        <w:t>As a consequence</w:t>
      </w:r>
      <w:proofErr w:type="gramEnd"/>
      <w:r w:rsidRPr="009100A4">
        <w:rPr>
          <w:sz w:val="16"/>
        </w:rPr>
        <w:t xml:space="preserve">, business sentiment in one industry is estimated to contemporaneously increase by 1.16, on average, after a positive unitary shock hits this industry, implying a long-run impact of 4.15 index points. </w:t>
      </w:r>
      <w:r w:rsidRPr="009100A4">
        <w:rPr>
          <w:rStyle w:val="StyleUnderline"/>
          <w:highlight w:val="cyan"/>
        </w:rPr>
        <w:t>Unexpected changes</w:t>
      </w:r>
      <w:r w:rsidRPr="009100A4">
        <w:rPr>
          <w:rStyle w:val="StyleUnderline"/>
        </w:rPr>
        <w:t xml:space="preserve"> in business sentiment</w:t>
      </w:r>
      <w:r w:rsidRPr="009100A4">
        <w:rPr>
          <w:sz w:val="16"/>
        </w:rPr>
        <w:t xml:space="preserve">, maybe due to the arrival of new information, </w:t>
      </w:r>
      <w:r w:rsidRPr="009100A4">
        <w:rPr>
          <w:rStyle w:val="StyleUnderline"/>
          <w:highlight w:val="cyan"/>
        </w:rPr>
        <w:t>are thus multiplied</w:t>
      </w:r>
      <w:r w:rsidRPr="009100A4">
        <w:rPr>
          <w:rStyle w:val="StyleUnderline"/>
        </w:rPr>
        <w:t xml:space="preserve"> due to repercussion effects and amplify reactions in expectation formation within the</w:t>
      </w:r>
      <w:r>
        <w:rPr>
          <w:rStyle w:val="StyleUnderline"/>
        </w:rPr>
        <w:t xml:space="preserve"> </w:t>
      </w:r>
      <w:r w:rsidRPr="009100A4">
        <w:rPr>
          <w:rStyle w:val="Style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w:t>
      </w:r>
      <w:proofErr w:type="gramStart"/>
      <w:r w:rsidRPr="009100A4">
        <w:rPr>
          <w:sz w:val="16"/>
        </w:rPr>
        <w:t>Furthermore</w:t>
      </w:r>
      <w:proofErr w:type="gramEnd"/>
      <w:r w:rsidRPr="009100A4">
        <w:rPr>
          <w:sz w:val="16"/>
        </w:rPr>
        <w:t xml:space="preserv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w:t>
      </w:r>
      <w:proofErr w:type="gramStart"/>
      <w:r w:rsidRPr="009100A4">
        <w:rPr>
          <w:sz w:val="16"/>
        </w:rPr>
        <w:t>addition</w:t>
      </w:r>
      <w:proofErr w:type="gramEnd"/>
      <w:r w:rsidRPr="009100A4">
        <w:rPr>
          <w:sz w:val="16"/>
        </w:rPr>
        <w:t xml:space="preserve">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w:t>
      </w:r>
      <w:proofErr w:type="spellStart"/>
      <w:r w:rsidRPr="009100A4">
        <w:rPr>
          <w:sz w:val="16"/>
        </w:rPr>
        <w:t>ropean</w:t>
      </w:r>
      <w:proofErr w:type="spellEnd"/>
      <w:r w:rsidRPr="009100A4">
        <w:rPr>
          <w:sz w:val="16"/>
        </w:rPr>
        <w:t xml:space="preserve">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t>
      </w:r>
      <w:proofErr w:type="gramStart"/>
      <w:r w:rsidRPr="009100A4">
        <w:rPr>
          <w:sz w:val="16"/>
        </w:rPr>
        <w:t>With regard to</w:t>
      </w:r>
      <w:proofErr w:type="gramEnd"/>
      <w:r w:rsidRPr="009100A4">
        <w:rPr>
          <w:sz w:val="16"/>
        </w:rPr>
        <w:t xml:space="preserve"> the latter, the long-run </w:t>
      </w:r>
      <w:proofErr w:type="spellStart"/>
      <w:r w:rsidRPr="009100A4">
        <w:rPr>
          <w:sz w:val="16"/>
        </w:rPr>
        <w:t>ef</w:t>
      </w:r>
      <w:proofErr w:type="spellEnd"/>
      <w:r w:rsidRPr="009100A4">
        <w:rPr>
          <w:sz w:val="16"/>
        </w:rPr>
        <w:t xml:space="preserve">- </w:t>
      </w:r>
      <w:proofErr w:type="spellStart"/>
      <w:r w:rsidRPr="009100A4">
        <w:rPr>
          <w:sz w:val="16"/>
        </w:rPr>
        <w:t>fect</w:t>
      </w:r>
      <w:proofErr w:type="spellEnd"/>
      <w:r w:rsidRPr="009100A4">
        <w:rPr>
          <w:sz w:val="16"/>
        </w:rPr>
        <w:t xml:space="preserve">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StyleUnderline"/>
        </w:rPr>
        <w:t xml:space="preserve">From a policy point of view, </w:t>
      </w:r>
      <w:r w:rsidRPr="009100A4">
        <w:rPr>
          <w:rStyle w:val="StyleUnderline"/>
          <w:highlight w:val="cyan"/>
        </w:rPr>
        <w:t xml:space="preserve">the paper provides evidence for </w:t>
      </w:r>
      <w:r w:rsidRPr="009100A4">
        <w:rPr>
          <w:rStyle w:val="Emphasis"/>
          <w:highlight w:val="cyan"/>
        </w:rPr>
        <w:t>non-negligible spillover effects in</w:t>
      </w:r>
      <w:r w:rsidRPr="009100A4">
        <w:rPr>
          <w:rStyle w:val="StyleUnderline"/>
          <w:highlight w:val="cyan"/>
        </w:rPr>
        <w:t xml:space="preserve"> business sentiment</w:t>
      </w:r>
      <w:r w:rsidRPr="009100A4">
        <w:rPr>
          <w:rStyle w:val="StyleUnderline"/>
        </w:rPr>
        <w:t xml:space="preserve"> </w:t>
      </w:r>
      <w:r w:rsidRPr="009100A4">
        <w:rPr>
          <w:rStyle w:val="StyleUnderline"/>
          <w:highlight w:val="cyan"/>
        </w:rPr>
        <w:t>formation within the</w:t>
      </w:r>
      <w:r w:rsidRPr="009100A4">
        <w:rPr>
          <w:rStyle w:val="StyleUnderline"/>
        </w:rPr>
        <w:t xml:space="preserve"> </w:t>
      </w:r>
      <w:r w:rsidRPr="009100A4">
        <w:rPr>
          <w:rStyle w:val="StyleUnderline"/>
          <w:highlight w:val="cyan"/>
        </w:rPr>
        <w:t>European single market</w:t>
      </w:r>
      <w:r w:rsidRPr="009100A4">
        <w:rPr>
          <w:sz w:val="16"/>
        </w:rPr>
        <w:t xml:space="preserve">. As </w:t>
      </w:r>
      <w:r w:rsidRPr="009100A4">
        <w:rPr>
          <w:rStyle w:val="StyleUnderline"/>
        </w:rPr>
        <w:t xml:space="preserve">a consequence, </w:t>
      </w:r>
      <w:r w:rsidRPr="009100A4">
        <w:rPr>
          <w:rStyle w:val="StyleUnderline"/>
          <w:highlight w:val="cyan"/>
        </w:rPr>
        <w:t>a negative shock to business</w:t>
      </w:r>
      <w:r>
        <w:rPr>
          <w:rStyle w:val="StyleUnderline"/>
        </w:rPr>
        <w:t xml:space="preserve"> </w:t>
      </w:r>
      <w:r w:rsidRPr="009100A4">
        <w:rPr>
          <w:rStyle w:val="StyleUnderline"/>
          <w:highlight w:val="cyan"/>
        </w:rPr>
        <w:t>sentiment</w:t>
      </w:r>
      <w:r w:rsidRPr="009100A4">
        <w:rPr>
          <w:rStyle w:val="StyleUnderline"/>
        </w:rPr>
        <w:t xml:space="preserve">, for example, </w:t>
      </w:r>
      <w:r w:rsidRPr="009100A4">
        <w:rPr>
          <w:rStyle w:val="Style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StyleUnderline"/>
        </w:rPr>
        <w:t xml:space="preserve"> </w:t>
      </w:r>
      <w:r w:rsidRPr="009100A4">
        <w:rPr>
          <w:rStyle w:val="StyleUnderline"/>
          <w:highlight w:val="cyan"/>
        </w:rPr>
        <w:t>and</w:t>
      </w:r>
      <w:r w:rsidRPr="009100A4">
        <w:rPr>
          <w:rStyle w:val="StyleUnderline"/>
        </w:rPr>
        <w:t xml:space="preserve"> in the </w:t>
      </w:r>
      <w:proofErr w:type="gramStart"/>
      <w:r w:rsidRPr="009100A4">
        <w:rPr>
          <w:rStyle w:val="StyleUnderline"/>
        </w:rPr>
        <w:t>long-run</w:t>
      </w:r>
      <w:proofErr w:type="gramEnd"/>
      <w:r>
        <w:rPr>
          <w:rStyle w:val="StyleUnderline"/>
        </w:rPr>
        <w:t xml:space="preserve"> </w:t>
      </w:r>
      <w:r w:rsidRPr="009100A4">
        <w:rPr>
          <w:rStyle w:val="StyleUnderline"/>
        </w:rPr>
        <w:t xml:space="preserve">also </w:t>
      </w:r>
      <w:r w:rsidRPr="009100A4">
        <w:rPr>
          <w:rStyle w:val="StyleUnderline"/>
          <w:highlight w:val="cyan"/>
        </w:rPr>
        <w:t>shapes</w:t>
      </w:r>
      <w:r w:rsidRPr="009100A4">
        <w:rPr>
          <w:rStyle w:val="StyleUnderline"/>
        </w:rPr>
        <w:t xml:space="preserve"> </w:t>
      </w:r>
      <w:r w:rsidRPr="009100A4">
        <w:rPr>
          <w:rStyle w:val="StyleUnderline"/>
          <w:highlight w:val="cyan"/>
        </w:rPr>
        <w:t xml:space="preserve">expectations in </w:t>
      </w:r>
      <w:r w:rsidRPr="009100A4">
        <w:rPr>
          <w:rStyle w:val="Emphasis"/>
          <w:highlight w:val="cyan"/>
        </w:rPr>
        <w:t>all other countries</w:t>
      </w:r>
      <w:r w:rsidRPr="009100A4">
        <w:rPr>
          <w:rStyle w:val="StyleUnderline"/>
        </w:rPr>
        <w:t xml:space="preserve"> and industries located </w:t>
      </w:r>
      <w:r w:rsidRPr="009100A4">
        <w:rPr>
          <w:rStyle w:val="StyleUnderline"/>
          <w:highlight w:val="cyan"/>
        </w:rPr>
        <w:t>inside EU borders</w:t>
      </w:r>
      <w:r w:rsidRPr="009100A4">
        <w:rPr>
          <w:sz w:val="16"/>
        </w:rPr>
        <w:t>.</w:t>
      </w:r>
      <w:r w:rsidRPr="009100A4">
        <w:rPr>
          <w:rStyle w:val="StyleUnderline"/>
        </w:rPr>
        <w:t xml:space="preserve"> </w:t>
      </w:r>
      <w:r w:rsidRPr="009100A4">
        <w:rPr>
          <w:rStyle w:val="StyleUnderline"/>
          <w:highlight w:val="cyan"/>
        </w:rPr>
        <w:t>For increasing the resilience</w:t>
      </w:r>
      <w:r w:rsidRPr="009100A4">
        <w:rPr>
          <w:rStyle w:val="StyleUnderline"/>
        </w:rPr>
        <w:t xml:space="preserve"> </w:t>
      </w:r>
      <w:r w:rsidRPr="009100A4">
        <w:rPr>
          <w:rStyle w:val="StyleUnderline"/>
          <w:highlight w:val="cyan"/>
        </w:rPr>
        <w:t xml:space="preserve">of the </w:t>
      </w:r>
      <w:r w:rsidRPr="009100A4">
        <w:rPr>
          <w:rStyle w:val="Emphasis"/>
          <w:highlight w:val="cyan"/>
        </w:rPr>
        <w:t>European</w:t>
      </w:r>
      <w:r w:rsidRPr="009100A4">
        <w:rPr>
          <w:rStyle w:val="Emphasis"/>
        </w:rPr>
        <w:t xml:space="preserve"> </w:t>
      </w:r>
      <w:proofErr w:type="gramStart"/>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StyleUnderline"/>
          <w:highlight w:val="cyan"/>
        </w:rPr>
        <w:t>, the</w:t>
      </w:r>
      <w:proofErr w:type="gramEnd"/>
      <w:r w:rsidRPr="009100A4">
        <w:rPr>
          <w:rStyle w:val="Style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w:t>
      </w:r>
      <w:proofErr w:type="gramStart"/>
      <w:r w:rsidRPr="009100A4">
        <w:rPr>
          <w:sz w:val="16"/>
        </w:rPr>
        <w:t>industry’s</w:t>
      </w:r>
      <w:proofErr w:type="gramEnd"/>
      <w:r w:rsidRPr="009100A4">
        <w:rPr>
          <w:sz w:val="16"/>
        </w:rPr>
        <w:t xml:space="preserve">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Style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StyleUnderline"/>
        </w:rPr>
        <w:t xml:space="preserve"> </w:t>
      </w:r>
      <w:r w:rsidRPr="009100A4">
        <w:rPr>
          <w:rStyle w:val="StyleUnderline"/>
          <w:highlight w:val="cyan"/>
        </w:rPr>
        <w:t>as</w:t>
      </w:r>
      <w:r w:rsidRPr="009100A4">
        <w:rPr>
          <w:rStyle w:val="StyleUnderline"/>
        </w:rPr>
        <w:t xml:space="preserve"> </w:t>
      </w:r>
      <w:r w:rsidRPr="009100A4">
        <w:rPr>
          <w:rStyle w:val="StyleUnderline"/>
          <w:highlight w:val="cyan"/>
        </w:rPr>
        <w:t>without</w:t>
      </w:r>
      <w:r w:rsidRPr="009100A4">
        <w:rPr>
          <w:rStyle w:val="StyleUnderline"/>
        </w:rPr>
        <w:t xml:space="preserve"> such </w:t>
      </w:r>
      <w:r w:rsidRPr="009100A4">
        <w:rPr>
          <w:rStyle w:val="Style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StyleUnderline"/>
        </w:rPr>
        <w:t>t indicators across industries and EU countries would most probably be</w:t>
      </w:r>
      <w:r>
        <w:rPr>
          <w:rStyle w:val="StyleUnderline"/>
        </w:rPr>
        <w:t xml:space="preserve"> </w:t>
      </w:r>
      <w:r w:rsidRPr="009100A4">
        <w:rPr>
          <w:rStyle w:val="Style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53B608D5" w14:textId="77777777" w:rsidR="00ED1E71" w:rsidRDefault="00ED1E71" w:rsidP="00ED1E71"/>
    <w:p w14:paraId="097DB6D0" w14:textId="77777777" w:rsidR="00ED1E71" w:rsidRPr="00ED04EF" w:rsidRDefault="00ED1E71" w:rsidP="00ED1E71">
      <w:pPr>
        <w:pStyle w:val="Heading4"/>
      </w:pPr>
      <w:r>
        <w:t>European economic decline</w:t>
      </w:r>
      <w:r w:rsidRPr="00ED04EF">
        <w:t xml:space="preserve"> causes multiple scenarios for global war</w:t>
      </w:r>
    </w:p>
    <w:p w14:paraId="36DAFE76" w14:textId="77777777" w:rsidR="00ED1E71" w:rsidRPr="00ED04EF" w:rsidRDefault="00ED1E71" w:rsidP="00ED1E71">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0A60D7DA" w14:textId="77777777" w:rsidR="00ED1E71" w:rsidRPr="00ED04EF" w:rsidRDefault="00ED1E71" w:rsidP="00ED1E71">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404577A6" w14:textId="77777777" w:rsidR="00ED1E71" w:rsidRPr="00ED04EF" w:rsidRDefault="00ED1E71" w:rsidP="00ED1E71">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440BF0A6" w14:textId="77777777" w:rsidR="00ED1E71" w:rsidRPr="00ED04EF" w:rsidRDefault="00ED1E71" w:rsidP="00ED1E71">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191BE5E0" w14:textId="77777777" w:rsidR="00ED1E71" w:rsidRPr="00ED04EF" w:rsidRDefault="00ED1E71" w:rsidP="00ED1E71">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5E4E867C" w14:textId="77777777" w:rsidR="00ED1E71" w:rsidRPr="00ED04EF" w:rsidRDefault="00ED1E71" w:rsidP="00ED1E71">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58A2129" w14:textId="77777777" w:rsidR="00ED1E71" w:rsidRPr="00ED04EF" w:rsidRDefault="00ED1E71" w:rsidP="00ED1E71">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1F26DAC4" w14:textId="77777777" w:rsidR="00ED1E71" w:rsidRPr="00ED04EF" w:rsidRDefault="00ED1E71" w:rsidP="00ED1E71">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w:t>
      </w:r>
      <w:proofErr w:type="gramStart"/>
      <w:r w:rsidRPr="00ED04EF">
        <w:rPr>
          <w:rStyle w:val="StyleUnderline"/>
        </w:rPr>
        <w:t>in order to</w:t>
      </w:r>
      <w:proofErr w:type="gramEnd"/>
      <w:r w:rsidRPr="00ED04EF">
        <w:rPr>
          <w:rStyle w:val="StyleUnderline"/>
        </w:rPr>
        <w:t xml:space="preserve">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0A365E0" w14:textId="77777777" w:rsidR="00ED1E71" w:rsidRPr="00ED04EF" w:rsidRDefault="00ED1E71" w:rsidP="00ED1E71">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sidRPr="00ED04EF">
        <w:rPr>
          <w:sz w:val="4"/>
        </w:rPr>
        <w:t>The</w:t>
      </w:r>
      <w:proofErr w:type="gramEnd"/>
      <w:r w:rsidRPr="00ED04EF">
        <w:rPr>
          <w:sz w:val="4"/>
        </w:rPr>
        <w:t xml:space="preserv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w:t>
      </w:r>
      <w:proofErr w:type="gramStart"/>
      <w:r w:rsidRPr="00ED04EF">
        <w:rPr>
          <w:sz w:val="4"/>
        </w:rPr>
        <w:t>on</w:t>
      </w:r>
      <w:proofErr w:type="gramEnd"/>
      <w:r w:rsidRPr="00ED04EF">
        <w:rPr>
          <w:sz w:val="4"/>
        </w:rPr>
        <w:t xml:space="preserve">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787FF98" w14:textId="77777777" w:rsidR="00ED1E71" w:rsidRPr="00ED04EF" w:rsidRDefault="00ED1E71" w:rsidP="00ED1E71">
      <w:pPr>
        <w:rPr>
          <w:sz w:val="14"/>
        </w:rPr>
      </w:pPr>
      <w:r w:rsidRPr="00ED04EF">
        <w:rPr>
          <w:sz w:val="14"/>
        </w:rPr>
        <w:t>China and the Middle East are Particularly Vulnerable</w:t>
      </w:r>
    </w:p>
    <w:p w14:paraId="07652D0F" w14:textId="77777777" w:rsidR="00ED1E71" w:rsidRPr="00ED04EF" w:rsidRDefault="00ED1E71" w:rsidP="00ED1E71">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4F7E4CD3" w14:textId="77777777" w:rsidR="00ED1E71" w:rsidRPr="00ED04EF" w:rsidRDefault="00ED1E71" w:rsidP="00ED1E71">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3B561338" w14:textId="77777777" w:rsidR="00ED1E71" w:rsidRPr="00ED04EF" w:rsidRDefault="00ED1E71" w:rsidP="00ED1E71">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w:t>
      </w:r>
      <w:proofErr w:type="gramStart"/>
      <w:r w:rsidRPr="00ED04EF">
        <w:rPr>
          <w:sz w:val="14"/>
        </w:rPr>
        <w:t>anxiety</w:t>
      </w:r>
      <w:proofErr w:type="gramEnd"/>
      <w:r w:rsidRPr="00ED04EF">
        <w:rPr>
          <w:sz w:val="14"/>
        </w:rPr>
        <w:t xml:space="preserve">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702C19A4" w14:textId="77777777" w:rsidR="00ED1E71" w:rsidRPr="00ED04EF" w:rsidRDefault="00ED1E71" w:rsidP="00ED1E71">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6E0A1A9" w14:textId="77777777" w:rsidR="00ED1E71" w:rsidRPr="00ED04EF" w:rsidRDefault="00ED1E71" w:rsidP="00ED1E71">
      <w:pPr>
        <w:rPr>
          <w:sz w:val="14"/>
        </w:rPr>
      </w:pPr>
      <w:r w:rsidRPr="00ED04EF">
        <w:rPr>
          <w:sz w:val="14"/>
        </w:rPr>
        <w:t>The Western Order Would Be Badly Damaged</w:t>
      </w:r>
    </w:p>
    <w:p w14:paraId="52A6BE9D" w14:textId="77777777" w:rsidR="00ED1E71" w:rsidRPr="0035318D" w:rsidRDefault="00ED1E71" w:rsidP="00ED1E71">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61EB6E4A" w14:textId="77777777" w:rsidR="00ED1E71" w:rsidRPr="00ED04EF" w:rsidRDefault="00ED1E71" w:rsidP="00ED1E71">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FF3043F" w14:textId="77777777" w:rsidR="00ED1E71" w:rsidRPr="00ED04EF" w:rsidRDefault="00ED1E71" w:rsidP="00ED1E71">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8F6A5ED" w14:textId="77777777" w:rsidR="00ED1E71" w:rsidRDefault="00ED1E71" w:rsidP="00ED1E71"/>
    <w:p w14:paraId="3948420D" w14:textId="77777777" w:rsidR="00ED1E71" w:rsidRDefault="00ED1E71" w:rsidP="00ED1E71">
      <w:pPr>
        <w:pStyle w:val="Heading3"/>
      </w:pPr>
      <w:r>
        <w:t>Solvency</w:t>
      </w:r>
    </w:p>
    <w:p w14:paraId="241AB51B" w14:textId="77777777" w:rsidR="00ED1E71" w:rsidRPr="00835978" w:rsidRDefault="00ED1E71" w:rsidP="00ED1E71">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2FA2921E" w14:textId="77777777" w:rsidR="00ED1E71" w:rsidRDefault="00ED1E71" w:rsidP="00ED1E71"/>
    <w:p w14:paraId="0ACC636A" w14:textId="77777777" w:rsidR="00ED1E71" w:rsidRPr="00F87FBD" w:rsidRDefault="00ED1E71" w:rsidP="00ED1E71">
      <w:pPr>
        <w:pStyle w:val="Heading4"/>
      </w:pPr>
      <w:r>
        <w:t>The plan shifts the burden of proof from whistleblowers to companies.</w:t>
      </w:r>
    </w:p>
    <w:p w14:paraId="5E0E9D2B" w14:textId="77777777" w:rsidR="00ED1E71" w:rsidRPr="00F87FBD" w:rsidRDefault="00ED1E71" w:rsidP="00ED1E71">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1B05548" w14:textId="77777777" w:rsidR="00ED1E71" w:rsidRPr="00501BD4" w:rsidRDefault="00ED1E71" w:rsidP="00ED1E71">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w:t>
      </w:r>
      <w:proofErr w:type="gramStart"/>
      <w:r w:rsidRPr="00501BD4">
        <w:rPr>
          <w:rStyle w:val="StyleUnderline"/>
        </w:rPr>
        <w:t>dishonest, or</w:t>
      </w:r>
      <w:proofErr w:type="gramEnd"/>
      <w:r w:rsidRPr="00501BD4">
        <w:rPr>
          <w:rStyle w:val="StyleUnderline"/>
        </w:rPr>
        <w:t xml:space="preserve">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14C4A31F" w14:textId="77777777" w:rsidR="00ED1E71" w:rsidRPr="00501BD4" w:rsidRDefault="00ED1E71" w:rsidP="00ED1E71">
      <w:pPr>
        <w:rPr>
          <w:sz w:val="16"/>
        </w:rPr>
      </w:pPr>
      <w:r w:rsidRPr="00501BD4">
        <w:rPr>
          <w:rStyle w:val="StyleUnderline"/>
        </w:rPr>
        <w:t>Art. 5, let. b), refers to “</w:t>
      </w:r>
      <w:proofErr w:type="gramStart"/>
      <w:r w:rsidRPr="00501BD4">
        <w:rPr>
          <w:rStyle w:val="StyleUnderline"/>
        </w:rPr>
        <w:t>general public</w:t>
      </w:r>
      <w:proofErr w:type="gramEnd"/>
      <w:r w:rsidRPr="00501BD4">
        <w:rPr>
          <w:rStyle w:val="StyleUnderline"/>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rPr>
        <w:t xml:space="preserve">What is precisely the scope of </w:t>
      </w:r>
      <w:proofErr w:type="gramStart"/>
      <w:r w:rsidRPr="00831A2F">
        <w:rPr>
          <w:rStyle w:val="StyleUnderline"/>
        </w:rPr>
        <w:t>general public</w:t>
      </w:r>
      <w:proofErr w:type="gramEnd"/>
      <w:r w:rsidRPr="00831A2F">
        <w:rPr>
          <w:rStyle w:val="StyleUnderline"/>
        </w:rPr>
        <w:t xml:space="preserve">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w:t>
      </w:r>
      <w:proofErr w:type="gramStart"/>
      <w:r w:rsidRPr="00501BD4">
        <w:rPr>
          <w:sz w:val="16"/>
        </w:rPr>
        <w:t>a number of</w:t>
      </w:r>
      <w:proofErr w:type="gramEnd"/>
      <w:r w:rsidRPr="00501BD4">
        <w:rPr>
          <w:sz w:val="16"/>
        </w:rPr>
        <w:t xml:space="preserve"> cases, which show the difficulty in determining whether there is a public interest involved. For example, as argued by </w:t>
      </w:r>
      <w:proofErr w:type="spellStart"/>
      <w:r w:rsidRPr="00501BD4">
        <w:rPr>
          <w:sz w:val="16"/>
        </w:rPr>
        <w:t>Aplin</w:t>
      </w:r>
      <w:proofErr w:type="spellEnd"/>
      <w:r w:rsidRPr="00501BD4">
        <w:rPr>
          <w:sz w:val="16"/>
        </w:rPr>
        <w:t xml:space="preserve">, the case of Browne v. Associated Newspapers </w:t>
      </w:r>
      <w:proofErr w:type="gramStart"/>
      <w:r w:rsidRPr="00501BD4">
        <w:rPr>
          <w:sz w:val="16"/>
        </w:rPr>
        <w:t>Ltd[</w:t>
      </w:r>
      <w:proofErr w:type="gramEnd"/>
      <w:r w:rsidRPr="00501BD4">
        <w:rPr>
          <w:sz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6B28865" w14:textId="77777777" w:rsidR="00ED1E71" w:rsidRPr="00501BD4" w:rsidRDefault="00ED1E71" w:rsidP="00ED1E71">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w:t>
      </w:r>
      <w:proofErr w:type="gramStart"/>
      <w:r w:rsidRPr="00501BD4">
        <w:rPr>
          <w:rStyle w:val="StyleUnderline"/>
        </w:rPr>
        <w:t>in light of</w:t>
      </w:r>
      <w:proofErr w:type="gramEnd"/>
      <w:r w:rsidRPr="00501BD4">
        <w:rPr>
          <w:rStyle w:val="StyleUnderline"/>
        </w:rPr>
        <w:t xml:space="preserve">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1A276402" w14:textId="77777777" w:rsidR="00ED1E71" w:rsidRDefault="00ED1E71" w:rsidP="00ED1E71"/>
    <w:p w14:paraId="743467FB" w14:textId="77777777" w:rsidR="00ED1E71" w:rsidRDefault="00ED1E71" w:rsidP="00ED1E71">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1985FE6C" w14:textId="77777777" w:rsidR="00ED1E71" w:rsidRPr="0044358D" w:rsidRDefault="00ED1E71" w:rsidP="00ED1E71">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447E40FD" w14:textId="77777777" w:rsidR="00ED1E71" w:rsidRPr="00835978" w:rsidRDefault="00ED1E71" w:rsidP="00ED1E71">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The whistleblower needs to prove (a) that information pertains to misconduct, wrongdoing or illegal activity, and (b) that the disclosure is in the ‘</w:t>
      </w:r>
      <w:proofErr w:type="gramStart"/>
      <w:r w:rsidRPr="00835978">
        <w:rPr>
          <w:rStyle w:val="StyleUnderline"/>
        </w:rPr>
        <w:t xml:space="preserve">general </w:t>
      </w:r>
      <w:r w:rsidRPr="0044358D">
        <w:rPr>
          <w:rStyle w:val="StyleUnderline"/>
        </w:rPr>
        <w:t>public</w:t>
      </w:r>
      <w:proofErr w:type="gramEnd"/>
      <w:r w:rsidRPr="00835978">
        <w:rPr>
          <w:rStyle w:val="StyleUnderline"/>
        </w:rPr>
        <w:t xml:space="preserve"> interest’. </w:t>
      </w:r>
      <w:r w:rsidRPr="0044358D">
        <w:rPr>
          <w:sz w:val="16"/>
          <w:szCs w:val="16"/>
        </w:rPr>
        <w:t xml:space="preserve">Abazi (2016, p. 1069) asks ‘What is precisely the scope of </w:t>
      </w:r>
      <w:proofErr w:type="gramStart"/>
      <w:r w:rsidRPr="0044358D">
        <w:rPr>
          <w:sz w:val="16"/>
          <w:szCs w:val="16"/>
        </w:rPr>
        <w:t>general public</w:t>
      </w:r>
      <w:proofErr w:type="gramEnd"/>
      <w:r w:rsidRPr="0044358D">
        <w:rPr>
          <w:sz w:val="16"/>
          <w:szCs w:val="16"/>
        </w:rPr>
        <w:t xml:space="preserve"> interest’?</w:t>
      </w:r>
    </w:p>
    <w:p w14:paraId="3A8FF5E3" w14:textId="77777777" w:rsidR="00ED1E71" w:rsidRPr="0044358D" w:rsidRDefault="00ED1E71" w:rsidP="00ED1E71">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FD8E659" w14:textId="77777777" w:rsidR="00ED1E71" w:rsidRDefault="00ED1E71" w:rsidP="00ED1E71"/>
    <w:p w14:paraId="7F09B8D9" w14:textId="77777777" w:rsidR="00ED1E71" w:rsidRDefault="00ED1E71" w:rsidP="00ED1E71"/>
    <w:p w14:paraId="330558D7" w14:textId="77777777" w:rsidR="00ED1E71" w:rsidRDefault="00ED1E71" w:rsidP="00ED1E71">
      <w:pPr>
        <w:pStyle w:val="Heading3"/>
      </w:pPr>
      <w:r>
        <w:t>Framework</w:t>
      </w:r>
    </w:p>
    <w:p w14:paraId="6F2DFB42" w14:textId="77777777" w:rsidR="00ED1E71" w:rsidRPr="00C7794F" w:rsidRDefault="00ED1E71" w:rsidP="00ED1E71">
      <w:pPr>
        <w:rPr>
          <w:sz w:val="16"/>
        </w:rPr>
      </w:pPr>
    </w:p>
    <w:p w14:paraId="3980D160" w14:textId="77777777" w:rsidR="00484407" w:rsidRDefault="00484407" w:rsidP="00484407">
      <w:pPr>
        <w:pStyle w:val="Heading4"/>
      </w:pPr>
      <w:r w:rsidRPr="008A282C">
        <w:t xml:space="preserve">I value morality, the standard is </w:t>
      </w:r>
      <w:r>
        <w:t>maximizing wellbeing</w:t>
      </w:r>
      <w:r w:rsidRPr="008A282C">
        <w:t xml:space="preserve">. </w:t>
      </w:r>
    </w:p>
    <w:p w14:paraId="1DED316F" w14:textId="77777777" w:rsidR="00484407" w:rsidRPr="00AE2A33" w:rsidRDefault="00484407" w:rsidP="00484407">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2F8E35D5" w14:textId="77777777" w:rsidR="00484407" w:rsidRPr="00873F44" w:rsidRDefault="00484407" w:rsidP="00484407">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21"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7DB4034B" w14:textId="77777777" w:rsidR="00484407" w:rsidRPr="00AE2A33" w:rsidRDefault="00484407" w:rsidP="00484407">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w:t>
      </w:r>
      <w:proofErr w:type="gramStart"/>
      <w:r w:rsidRPr="00AE2A33">
        <w:rPr>
          <w:sz w:val="16"/>
        </w:rPr>
        <w:t>so</w:t>
      </w:r>
      <w:proofErr w:type="gramEnd"/>
      <w:r w:rsidRPr="00AE2A33">
        <w:rPr>
          <w:sz w:val="16"/>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w:t>
      </w:r>
      <w:proofErr w:type="gramStart"/>
      <w:r w:rsidRPr="00AE2A33">
        <w:rPr>
          <w:rStyle w:val="StyleUnderline"/>
        </w:rPr>
        <w:t>actually part</w:t>
      </w:r>
      <w:proofErr w:type="gramEnd"/>
      <w:r w:rsidRPr="00AE2A33">
        <w:rPr>
          <w:rStyle w:val="StyleUnderline"/>
        </w:rPr>
        <w:t xml:space="preserve"> of my defense. </w:t>
      </w:r>
    </w:p>
    <w:p w14:paraId="7DEF490E" w14:textId="77777777" w:rsidR="00484407" w:rsidRPr="00AE2A33" w:rsidRDefault="00484407" w:rsidP="00484407">
      <w:pPr>
        <w:rPr>
          <w:sz w:val="16"/>
        </w:rPr>
      </w:pPr>
      <w:r w:rsidRPr="00AE2A33">
        <w:rPr>
          <w:sz w:val="16"/>
        </w:rPr>
        <w:t xml:space="preserve">Russ: Yeah, there's some plus to it, I agree. </w:t>
      </w:r>
    </w:p>
    <w:p w14:paraId="5FD2A52E" w14:textId="77777777" w:rsidR="00484407" w:rsidRDefault="00484407" w:rsidP="00484407">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2F17C2BC" w14:textId="77777777" w:rsidR="00484407" w:rsidRPr="00730CE9" w:rsidRDefault="00484407" w:rsidP="00484407">
      <w:pPr>
        <w:pStyle w:val="Heading4"/>
        <w:rPr>
          <w:rFonts w:cs="Arial"/>
          <w:szCs w:val="26"/>
        </w:rPr>
      </w:pPr>
      <w:r>
        <w:rPr>
          <w:rFonts w:cs="Arial"/>
          <w:szCs w:val="26"/>
        </w:rPr>
        <w:t xml:space="preserve">2] </w:t>
      </w:r>
      <w:bookmarkStart w:id="0" w:name="_Hlk62889748"/>
      <w:r>
        <w:rPr>
          <w:rFonts w:cs="Arial"/>
          <w:szCs w:val="26"/>
        </w:rPr>
        <w:t>Extinction</w:t>
      </w:r>
      <w:r w:rsidRPr="00730CE9">
        <w:rPr>
          <w:rFonts w:cs="Arial"/>
          <w:szCs w:val="26"/>
        </w:rPr>
        <w:t xml:space="preserve"> outweighs---it’s the upmost moral evil and disavowal of the risk makes it more likely.</w:t>
      </w:r>
    </w:p>
    <w:p w14:paraId="3D9664CA" w14:textId="77777777" w:rsidR="00484407" w:rsidRPr="00AE4834" w:rsidRDefault="00484407" w:rsidP="0048440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22"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4DA55F97" w14:textId="77777777" w:rsidR="00484407" w:rsidRPr="00AE4834" w:rsidRDefault="00484407" w:rsidP="0048440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C510543" w14:textId="77777777" w:rsidR="00484407" w:rsidRPr="00730CE9" w:rsidRDefault="00484407" w:rsidP="00484407">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2B43BA47" w14:textId="77777777" w:rsidR="00484407" w:rsidRPr="00AE4834" w:rsidRDefault="00484407" w:rsidP="00484407">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064D151" w14:textId="77777777" w:rsidR="000D0E4E" w:rsidRDefault="00484407" w:rsidP="00484407">
      <w:pPr>
        <w:rPr>
          <w:rStyle w:val="Emphasis"/>
          <w:highlight w:val="cyan"/>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p>
    <w:p w14:paraId="13F79258" w14:textId="77777777" w:rsidR="000D0E4E" w:rsidRDefault="000D0E4E" w:rsidP="00484407">
      <w:pPr>
        <w:rPr>
          <w:rStyle w:val="Emphasis"/>
          <w:highlight w:val="cyan"/>
        </w:rPr>
      </w:pPr>
    </w:p>
    <w:p w14:paraId="604DEE96" w14:textId="76BEE22B" w:rsidR="00484407" w:rsidRPr="009F04AA" w:rsidRDefault="00484407" w:rsidP="00484407">
      <w:pPr>
        <w:rPr>
          <w:u w:val="single"/>
        </w:rPr>
      </w:pP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0"/>
    </w:p>
    <w:p w14:paraId="59B1DC98" w14:textId="77777777" w:rsidR="00ED1E71" w:rsidRPr="00B55AD5" w:rsidRDefault="00ED1E71" w:rsidP="00ED1E71"/>
    <w:p w14:paraId="17689228" w14:textId="77777777" w:rsidR="00ED1E71" w:rsidRPr="00B55AD5" w:rsidRDefault="00ED1E71" w:rsidP="00ED1E71"/>
    <w:p w14:paraId="21BBC1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9"/>
  </w:num>
  <w:num w:numId="14">
    <w:abstractNumId w:val="28"/>
  </w:num>
  <w:num w:numId="15">
    <w:abstractNumId w:val="23"/>
  </w:num>
  <w:num w:numId="16">
    <w:abstractNumId w:val="33"/>
  </w:num>
  <w:num w:numId="17">
    <w:abstractNumId w:val="38"/>
  </w:num>
  <w:num w:numId="18">
    <w:abstractNumId w:val="27"/>
  </w:num>
  <w:num w:numId="19">
    <w:abstractNumId w:val="46"/>
  </w:num>
  <w:num w:numId="20">
    <w:abstractNumId w:val="44"/>
  </w:num>
  <w:num w:numId="21">
    <w:abstractNumId w:val="29"/>
  </w:num>
  <w:num w:numId="22">
    <w:abstractNumId w:val="20"/>
  </w:num>
  <w:num w:numId="23">
    <w:abstractNumId w:val="36"/>
  </w:num>
  <w:num w:numId="24">
    <w:abstractNumId w:val="11"/>
  </w:num>
  <w:num w:numId="25">
    <w:abstractNumId w:val="16"/>
  </w:num>
  <w:num w:numId="26">
    <w:abstractNumId w:val="26"/>
  </w:num>
  <w:num w:numId="27">
    <w:abstractNumId w:val="25"/>
  </w:num>
  <w:num w:numId="28">
    <w:abstractNumId w:val="17"/>
  </w:num>
  <w:num w:numId="29">
    <w:abstractNumId w:val="21"/>
  </w:num>
  <w:num w:numId="30">
    <w:abstractNumId w:val="12"/>
  </w:num>
  <w:num w:numId="31">
    <w:abstractNumId w:val="35"/>
  </w:num>
  <w:num w:numId="32">
    <w:abstractNumId w:val="43"/>
  </w:num>
  <w:num w:numId="33">
    <w:abstractNumId w:val="34"/>
  </w:num>
  <w:num w:numId="34">
    <w:abstractNumId w:val="14"/>
  </w:num>
  <w:num w:numId="35">
    <w:abstractNumId w:val="22"/>
  </w:num>
  <w:num w:numId="36">
    <w:abstractNumId w:val="42"/>
  </w:num>
  <w:num w:numId="37">
    <w:abstractNumId w:val="31"/>
  </w:num>
  <w:num w:numId="38">
    <w:abstractNumId w:val="19"/>
  </w:num>
  <w:num w:numId="39">
    <w:abstractNumId w:val="18"/>
  </w:num>
  <w:num w:numId="40">
    <w:abstractNumId w:val="41"/>
  </w:num>
  <w:num w:numId="41">
    <w:abstractNumId w:val="37"/>
  </w:num>
  <w:num w:numId="42">
    <w:abstractNumId w:val="30"/>
  </w:num>
  <w:num w:numId="43">
    <w:abstractNumId w:val="40"/>
  </w:num>
  <w:num w:numId="44">
    <w:abstractNumId w:val="24"/>
  </w:num>
  <w:num w:numId="45">
    <w:abstractNumId w:val="15"/>
  </w:num>
  <w:num w:numId="46">
    <w:abstractNumId w:val="45"/>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1954"/>
    <w:rsid w:val="000139A3"/>
    <w:rsid w:val="000D0E4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954"/>
    <w:rsid w:val="00407037"/>
    <w:rsid w:val="004605D6"/>
    <w:rsid w:val="00480062"/>
    <w:rsid w:val="00484407"/>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1E71"/>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3B22"/>
  <w15:chartTrackingRefBased/>
  <w15:docId w15:val="{67B229AC-6537-49CF-B8FA-0DB0B572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1E71"/>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01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019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019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CD - Cite"/>
    <w:basedOn w:val="Normal"/>
    <w:next w:val="Normal"/>
    <w:link w:val="Heading4Char"/>
    <w:uiPriority w:val="3"/>
    <w:unhideWhenUsed/>
    <w:qFormat/>
    <w:rsid w:val="00401954"/>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48440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8440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440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440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440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01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95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01954"/>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0195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40195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401954"/>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40195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1954"/>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401954"/>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401954"/>
    <w:rPr>
      <w:color w:val="auto"/>
      <w:u w:val="none"/>
    </w:rPr>
  </w:style>
  <w:style w:type="character" w:styleId="FollowedHyperlink">
    <w:name w:val="FollowedHyperlink"/>
    <w:basedOn w:val="DefaultParagraphFont"/>
    <w:uiPriority w:val="99"/>
    <w:unhideWhenUsed/>
    <w:rsid w:val="00401954"/>
    <w:rPr>
      <w:color w:val="auto"/>
      <w:u w:val="none"/>
    </w:rPr>
  </w:style>
  <w:style w:type="paragraph" w:customStyle="1" w:styleId="Analytic">
    <w:name w:val="Analytic"/>
    <w:basedOn w:val="Heading4"/>
    <w:link w:val="AnalyticChar"/>
    <w:autoRedefine/>
    <w:uiPriority w:val="4"/>
    <w:qFormat/>
    <w:rsid w:val="00401954"/>
    <w:rPr>
      <w:color w:val="C00000"/>
    </w:rPr>
  </w:style>
  <w:style w:type="paragraph" w:customStyle="1" w:styleId="Emphasis1">
    <w:name w:val="Emphasis1"/>
    <w:basedOn w:val="Normal"/>
    <w:link w:val="Emphasis"/>
    <w:autoRedefine/>
    <w:uiPriority w:val="7"/>
    <w:qFormat/>
    <w:rsid w:val="00ED1E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ED1E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Non Read Text,Debate Normal,Warrants"/>
    <w:basedOn w:val="Normal"/>
    <w:next w:val="Subtitle"/>
    <w:link w:val="TitleChar"/>
    <w:autoRedefine/>
    <w:uiPriority w:val="6"/>
    <w:qFormat/>
    <w:rsid w:val="00ED1E71"/>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ED1E71"/>
    <w:rPr>
      <w:rFonts w:ascii="Times New Roman" w:eastAsia="Times New Roman" w:hAnsi="Times New Roman" w:cs="Garamond"/>
      <w:bCs/>
      <w:u w:val="single"/>
    </w:rPr>
  </w:style>
  <w:style w:type="paragraph" w:styleId="Subtitle">
    <w:name w:val="Subtitle"/>
    <w:aliases w:val="Underlined card text"/>
    <w:basedOn w:val="Normal"/>
    <w:next w:val="Normal"/>
    <w:link w:val="SubtitleChar"/>
    <w:uiPriority w:val="99"/>
    <w:unhideWhenUsed/>
    <w:qFormat/>
    <w:rsid w:val="00ED1E7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D1E71"/>
    <w:rPr>
      <w:rFonts w:cs="Times New Roman"/>
      <w:color w:val="5A5A5A" w:themeColor="text1" w:themeTint="A5"/>
      <w:spacing w:val="15"/>
    </w:rPr>
  </w:style>
  <w:style w:type="character" w:customStyle="1" w:styleId="DocumentMapChar">
    <w:name w:val="Document Map Char"/>
    <w:basedOn w:val="DefaultParagraphFont"/>
    <w:link w:val="DocumentMap"/>
    <w:uiPriority w:val="99"/>
    <w:rsid w:val="00ED1E71"/>
    <w:rPr>
      <w:rFonts w:ascii="Lucida Grande" w:hAnsi="Lucida Grande" w:cs="Lucida Grande"/>
    </w:rPr>
  </w:style>
  <w:style w:type="paragraph" w:styleId="DocumentMap">
    <w:name w:val="Document Map"/>
    <w:basedOn w:val="Normal"/>
    <w:link w:val="DocumentMapChar"/>
    <w:uiPriority w:val="99"/>
    <w:unhideWhenUsed/>
    <w:rsid w:val="00ED1E71"/>
    <w:pPr>
      <w:spacing w:after="0" w:line="240" w:lineRule="auto"/>
    </w:pPr>
    <w:rPr>
      <w:rFonts w:ascii="Lucida Grande" w:hAnsi="Lucida Grande" w:cs="Lucida Grande"/>
    </w:rPr>
  </w:style>
  <w:style w:type="character" w:customStyle="1" w:styleId="DocumentMapChar1">
    <w:name w:val="Document Map Char1"/>
    <w:basedOn w:val="DefaultParagraphFont"/>
    <w:uiPriority w:val="99"/>
    <w:rsid w:val="00ED1E71"/>
    <w:rPr>
      <w:rFonts w:ascii="Segoe UI" w:hAnsi="Segoe UI" w:cs="Segoe UI"/>
      <w:sz w:val="16"/>
      <w:szCs w:val="16"/>
    </w:rPr>
  </w:style>
  <w:style w:type="paragraph" w:styleId="ListParagraph">
    <w:name w:val="List Paragraph"/>
    <w:aliases w:val="6 font"/>
    <w:basedOn w:val="Normal"/>
    <w:uiPriority w:val="99"/>
    <w:qFormat/>
    <w:rsid w:val="00ED1E71"/>
    <w:pPr>
      <w:ind w:left="720"/>
      <w:contextualSpacing/>
    </w:pPr>
  </w:style>
  <w:style w:type="paragraph" w:customStyle="1" w:styleId="textbold">
    <w:name w:val="text bold"/>
    <w:basedOn w:val="Normal"/>
    <w:autoRedefine/>
    <w:uiPriority w:val="7"/>
    <w:qFormat/>
    <w:rsid w:val="00ED1E71"/>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unhideWhenUsed/>
    <w:rsid w:val="00ED1E7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D1E71"/>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6"/>
    <w:qFormat/>
    <w:rsid w:val="00ED1E71"/>
    <w:pPr>
      <w:widowControl w:val="0"/>
      <w:suppressAutoHyphens/>
      <w:spacing w:after="200" w:line="256" w:lineRule="auto"/>
      <w:contextualSpacing/>
    </w:pPr>
    <w:rPr>
      <w:rFonts w:asciiTheme="minorHAnsi" w:hAnsiTheme="minorHAnsi"/>
      <w:u w:val="single"/>
    </w:rPr>
  </w:style>
  <w:style w:type="character" w:customStyle="1" w:styleId="Heading5Char">
    <w:name w:val="Heading 5 Char"/>
    <w:aliases w:val="Text Char"/>
    <w:basedOn w:val="DefaultParagraphFont"/>
    <w:link w:val="Heading5"/>
    <w:rsid w:val="00484407"/>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484407"/>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4407"/>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4407"/>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4407"/>
    <w:rPr>
      <w:rFonts w:ascii="Cambria" w:eastAsia="Times New Roman" w:hAnsi="Cambria" w:cs="Times New Roman"/>
      <w:i/>
      <w:iCs/>
      <w:sz w:val="18"/>
      <w:szCs w:val="18"/>
      <w:lang w:bidi="en-US"/>
    </w:rPr>
  </w:style>
  <w:style w:type="paragraph" w:customStyle="1" w:styleId="Analytics">
    <w:name w:val="Analytics"/>
    <w:basedOn w:val="Normal"/>
    <w:link w:val="AnalyticsChar"/>
    <w:uiPriority w:val="4"/>
    <w:qFormat/>
    <w:rsid w:val="00484407"/>
    <w:rPr>
      <w:rFonts w:eastAsia="Calibri"/>
      <w:b/>
      <w:sz w:val="24"/>
    </w:rPr>
  </w:style>
  <w:style w:type="character" w:customStyle="1" w:styleId="AnalyticsChar">
    <w:name w:val="Analytics Char"/>
    <w:basedOn w:val="DefaultParagraphFont"/>
    <w:link w:val="Analytics"/>
    <w:uiPriority w:val="4"/>
    <w:rsid w:val="00484407"/>
    <w:rPr>
      <w:rFonts w:ascii="Times New Roman" w:eastAsia="Calibri" w:hAnsi="Times New Roman" w:cs="Times New Roman"/>
      <w:b/>
      <w:sz w:val="24"/>
    </w:rPr>
  </w:style>
  <w:style w:type="character" w:customStyle="1" w:styleId="AnalyticChar">
    <w:name w:val="Analytic Char"/>
    <w:basedOn w:val="DefaultParagraphFont"/>
    <w:link w:val="Analytic"/>
    <w:uiPriority w:val="4"/>
    <w:rsid w:val="00484407"/>
    <w:rPr>
      <w:rFonts w:ascii="Times New Roman" w:eastAsiaTheme="majorEastAsia" w:hAnsi="Times New Roman" w:cstheme="majorBidi"/>
      <w:b/>
      <w:iCs/>
      <w:color w:val="C00000"/>
      <w:sz w:val="26"/>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4844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alloonText">
    <w:name w:val="Balloon Text"/>
    <w:basedOn w:val="Normal"/>
    <w:link w:val="BalloonTextChar"/>
    <w:uiPriority w:val="99"/>
    <w:unhideWhenUsed/>
    <w:qFormat/>
    <w:rsid w:val="00484407"/>
    <w:rPr>
      <w:rFonts w:ascii="Tahoma" w:hAnsi="Tahoma" w:cs="Tahoma"/>
      <w:sz w:val="16"/>
      <w:szCs w:val="16"/>
    </w:rPr>
  </w:style>
  <w:style w:type="character" w:customStyle="1" w:styleId="BalloonTextChar">
    <w:name w:val="Balloon Text Char"/>
    <w:basedOn w:val="DefaultParagraphFont"/>
    <w:link w:val="BalloonText"/>
    <w:uiPriority w:val="99"/>
    <w:qFormat/>
    <w:rsid w:val="00484407"/>
    <w:rPr>
      <w:rFonts w:ascii="Tahoma" w:hAnsi="Tahoma" w:cs="Tahoma"/>
      <w:sz w:val="16"/>
      <w:szCs w:val="16"/>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484407"/>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484407"/>
    <w:rPr>
      <w:rFonts w:ascii="Times New Roman" w:hAnsi="Times New Roman" w:cs="Times New Roman"/>
    </w:rPr>
  </w:style>
  <w:style w:type="paragraph" w:styleId="Footer">
    <w:name w:val="footer"/>
    <w:basedOn w:val="Normal"/>
    <w:link w:val="FooterChar"/>
    <w:uiPriority w:val="99"/>
    <w:unhideWhenUsed/>
    <w:rsid w:val="00484407"/>
    <w:pPr>
      <w:tabs>
        <w:tab w:val="center" w:pos="4680"/>
        <w:tab w:val="right" w:pos="9360"/>
      </w:tabs>
    </w:pPr>
  </w:style>
  <w:style w:type="character" w:customStyle="1" w:styleId="FooterChar">
    <w:name w:val="Footer Char"/>
    <w:basedOn w:val="DefaultParagraphFont"/>
    <w:link w:val="Footer"/>
    <w:uiPriority w:val="99"/>
    <w:rsid w:val="00484407"/>
    <w:rPr>
      <w:rFonts w:ascii="Times New Roman" w:hAnsi="Times New Roman" w:cs="Times New Roman"/>
    </w:rPr>
  </w:style>
  <w:style w:type="character" w:styleId="PageNumber">
    <w:name w:val="page number"/>
    <w:aliases w:val="card ununderlined"/>
    <w:basedOn w:val="DefaultParagraphFont"/>
    <w:uiPriority w:val="99"/>
    <w:unhideWhenUsed/>
    <w:rsid w:val="00484407"/>
  </w:style>
  <w:style w:type="character" w:customStyle="1" w:styleId="underline">
    <w:name w:val="underline"/>
    <w:qFormat/>
    <w:rsid w:val="00484407"/>
    <w:rPr>
      <w:u w:val="single"/>
    </w:rPr>
  </w:style>
  <w:style w:type="character" w:customStyle="1" w:styleId="m4841727538114946087gmail-styleunderline">
    <w:name w:val="m_4841727538114946087gmail-styleunderline"/>
    <w:basedOn w:val="DefaultParagraphFont"/>
    <w:rsid w:val="00484407"/>
  </w:style>
  <w:style w:type="paragraph" w:customStyle="1" w:styleId="BreakTag">
    <w:name w:val="Break Tag"/>
    <w:basedOn w:val="Normal"/>
    <w:autoRedefine/>
    <w:uiPriority w:val="4"/>
    <w:qFormat/>
    <w:rsid w:val="00484407"/>
    <w:pPr>
      <w:spacing w:before="240"/>
    </w:pPr>
    <w:rPr>
      <w:b/>
      <w:sz w:val="26"/>
    </w:rPr>
  </w:style>
  <w:style w:type="paragraph" w:customStyle="1" w:styleId="BreakBlock">
    <w:name w:val="Break Block"/>
    <w:basedOn w:val="Normal"/>
    <w:link w:val="BreakBlockChar"/>
    <w:autoRedefine/>
    <w:qFormat/>
    <w:rsid w:val="0048440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4407"/>
    <w:rPr>
      <w:rFonts w:ascii="Arial Bold" w:hAnsi="Arial Bold" w:cs="Times New Roman"/>
      <w:b/>
      <w:caps/>
      <w:sz w:val="32"/>
      <w:u w:val="single"/>
    </w:rPr>
  </w:style>
  <w:style w:type="character" w:customStyle="1" w:styleId="Mention1">
    <w:name w:val="Mention1"/>
    <w:basedOn w:val="DefaultParagraphFont"/>
    <w:uiPriority w:val="99"/>
    <w:semiHidden/>
    <w:unhideWhenUsed/>
    <w:rsid w:val="00484407"/>
    <w:rPr>
      <w:color w:val="2B579A"/>
      <w:shd w:val="clear" w:color="auto" w:fill="E6E6E6"/>
    </w:rPr>
  </w:style>
  <w:style w:type="character" w:customStyle="1" w:styleId="UnresolvedMention1">
    <w:name w:val="Unresolved Mention1"/>
    <w:basedOn w:val="DefaultParagraphFont"/>
    <w:uiPriority w:val="99"/>
    <w:unhideWhenUsed/>
    <w:rsid w:val="00484407"/>
    <w:rPr>
      <w:color w:val="808080"/>
      <w:shd w:val="clear" w:color="auto" w:fill="E6E6E6"/>
    </w:rPr>
  </w:style>
  <w:style w:type="paragraph" w:customStyle="1" w:styleId="evidencetext">
    <w:name w:val="evidence text"/>
    <w:basedOn w:val="Normal"/>
    <w:link w:val="evidencetextChar1"/>
    <w:qFormat/>
    <w:rsid w:val="00484407"/>
    <w:pPr>
      <w:ind w:left="432" w:right="432"/>
    </w:pPr>
    <w:rPr>
      <w:color w:val="000000"/>
      <w:lang w:val="x-none" w:eastAsia="x-none"/>
    </w:rPr>
  </w:style>
  <w:style w:type="character" w:customStyle="1" w:styleId="evidencetextChar1">
    <w:name w:val="evidence text Char1"/>
    <w:link w:val="evidencetext"/>
    <w:rsid w:val="00484407"/>
    <w:rPr>
      <w:rFonts w:ascii="Times New Roman" w:hAnsi="Times New Roman" w:cs="Times New Roman"/>
      <w:color w:val="000000"/>
      <w:lang w:val="x-none" w:eastAsia="x-none"/>
    </w:rPr>
  </w:style>
  <w:style w:type="character" w:customStyle="1" w:styleId="Author-Date">
    <w:name w:val="Author-Date"/>
    <w:qFormat/>
    <w:rsid w:val="00484407"/>
    <w:rPr>
      <w:b/>
      <w:sz w:val="24"/>
    </w:rPr>
  </w:style>
  <w:style w:type="paragraph" w:customStyle="1" w:styleId="Nothing">
    <w:name w:val="Nothing"/>
    <w:link w:val="NothingChar"/>
    <w:qFormat/>
    <w:rsid w:val="00484407"/>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84407"/>
    <w:rPr>
      <w:rFonts w:eastAsia="Times New Roman"/>
      <w:szCs w:val="24"/>
      <w:u w:val="single"/>
    </w:rPr>
  </w:style>
  <w:style w:type="character" w:customStyle="1" w:styleId="Style4Char">
    <w:name w:val="Style4 Char"/>
    <w:link w:val="Style4"/>
    <w:qFormat/>
    <w:rsid w:val="00484407"/>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484407"/>
    <w:rPr>
      <w:rFonts w:ascii="Times New Roman" w:hAnsi="Times New Roman"/>
      <w:u w:val="single"/>
    </w:rPr>
  </w:style>
  <w:style w:type="character" w:customStyle="1" w:styleId="term">
    <w:name w:val="term"/>
    <w:basedOn w:val="DefaultParagraphFont"/>
    <w:rsid w:val="00484407"/>
  </w:style>
  <w:style w:type="character" w:customStyle="1" w:styleId="Style1Char">
    <w:name w:val="Style1 Char"/>
    <w:qFormat/>
    <w:rsid w:val="00484407"/>
    <w:rPr>
      <w:rFonts w:ascii="Times New Roman" w:eastAsia="SimSun" w:hAnsi="Times New Roman" w:cs="Times New Roman"/>
      <w:sz w:val="20"/>
      <w:szCs w:val="24"/>
      <w:u w:val="single"/>
      <w:lang w:eastAsia="zh-CN"/>
    </w:rPr>
  </w:style>
  <w:style w:type="character" w:customStyle="1" w:styleId="Styleunderline11pt">
    <w:name w:val="Style underline + 11 pt"/>
    <w:rsid w:val="00484407"/>
    <w:rPr>
      <w:rFonts w:ascii="Times New Roman" w:hAnsi="Times New Roman"/>
      <w:sz w:val="20"/>
      <w:u w:val="single"/>
    </w:rPr>
  </w:style>
  <w:style w:type="paragraph" w:customStyle="1" w:styleId="Stylecard11pt">
    <w:name w:val="Style card + 11 pt"/>
    <w:basedOn w:val="Normal"/>
    <w:link w:val="Stylecard11ptChar"/>
    <w:qFormat/>
    <w:rsid w:val="00484407"/>
    <w:pPr>
      <w:ind w:left="288" w:right="288"/>
    </w:pPr>
    <w:rPr>
      <w:rFonts w:ascii="Georgia" w:eastAsia="SimSun" w:hAnsi="Georgia"/>
      <w:szCs w:val="24"/>
      <w:lang w:eastAsia="zh-CN"/>
    </w:rPr>
  </w:style>
  <w:style w:type="character" w:customStyle="1" w:styleId="Stylecard11ptChar">
    <w:name w:val="Style card + 11 pt Char"/>
    <w:link w:val="Stylecard11pt"/>
    <w:rsid w:val="00484407"/>
    <w:rPr>
      <w:rFonts w:ascii="Georgia" w:eastAsia="SimSun" w:hAnsi="Georgia" w:cs="Times New Roman"/>
      <w:szCs w:val="24"/>
      <w:lang w:eastAsia="zh-CN"/>
    </w:rPr>
  </w:style>
  <w:style w:type="paragraph" w:customStyle="1" w:styleId="Minimize">
    <w:name w:val="Minimize"/>
    <w:basedOn w:val="Normal"/>
    <w:next w:val="Normal"/>
    <w:link w:val="MinimizeChar"/>
    <w:qFormat/>
    <w:rsid w:val="00484407"/>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484407"/>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84407"/>
    <w:pPr>
      <w:spacing w:after="0" w:line="240" w:lineRule="auto"/>
    </w:pPr>
    <w:rPr>
      <w:rFonts w:ascii="Arial" w:hAnsi="Arial" w:cs="Arial"/>
      <w:u w:val="single"/>
    </w:rPr>
  </w:style>
  <w:style w:type="paragraph" w:customStyle="1" w:styleId="cardtext">
    <w:name w:val="card text"/>
    <w:basedOn w:val="Normal"/>
    <w:link w:val="cardtextChar"/>
    <w:qFormat/>
    <w:rsid w:val="00484407"/>
    <w:pPr>
      <w:ind w:left="288" w:right="288"/>
    </w:pPr>
  </w:style>
  <w:style w:type="character" w:customStyle="1" w:styleId="cardtextChar">
    <w:name w:val="card text Char"/>
    <w:basedOn w:val="DefaultParagraphFont"/>
    <w:link w:val="cardtext"/>
    <w:rsid w:val="00484407"/>
    <w:rPr>
      <w:rFonts w:ascii="Times New Roman" w:hAnsi="Times New Roman" w:cs="Times New Roman"/>
    </w:rPr>
  </w:style>
  <w:style w:type="character" w:customStyle="1" w:styleId="byline">
    <w:name w:val="byline"/>
    <w:basedOn w:val="DefaultParagraphFont"/>
    <w:rsid w:val="00484407"/>
  </w:style>
  <w:style w:type="paragraph" w:customStyle="1" w:styleId="StyleStyle411pt">
    <w:name w:val="Style Style4 + 11 pt"/>
    <w:basedOn w:val="Normal"/>
    <w:link w:val="StyleStyle411ptChar"/>
    <w:qFormat/>
    <w:rsid w:val="0048440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84407"/>
    <w:rPr>
      <w:rFonts w:ascii="Times New Roman" w:eastAsia="Times New Roman" w:hAnsi="Times New Roman" w:cs="Times New Roman"/>
      <w:u w:val="single"/>
    </w:rPr>
  </w:style>
  <w:style w:type="character" w:customStyle="1" w:styleId="Style11ptUnderline">
    <w:name w:val="Style 11 pt Underline"/>
    <w:qFormat/>
    <w:rsid w:val="00484407"/>
    <w:rPr>
      <w:sz w:val="20"/>
      <w:u w:val="single"/>
    </w:rPr>
  </w:style>
  <w:style w:type="character" w:customStyle="1" w:styleId="Style11ptBoldUnderline">
    <w:name w:val="Style 11 pt Bold Underline"/>
    <w:qFormat/>
    <w:rsid w:val="00484407"/>
    <w:rPr>
      <w:b/>
      <w:bCs/>
      <w:sz w:val="20"/>
      <w:u w:val="single"/>
    </w:rPr>
  </w:style>
  <w:style w:type="character" w:customStyle="1" w:styleId="Style11pt">
    <w:name w:val="Style 11 pt"/>
    <w:qFormat/>
    <w:rsid w:val="00484407"/>
    <w:rPr>
      <w:sz w:val="20"/>
    </w:rPr>
  </w:style>
  <w:style w:type="paragraph" w:customStyle="1" w:styleId="StyleStyle411ptBold">
    <w:name w:val="Style Style4 + 11 pt Bold"/>
    <w:basedOn w:val="Normal"/>
    <w:link w:val="StyleStyle411ptBoldChar"/>
    <w:qFormat/>
    <w:rsid w:val="00484407"/>
    <w:rPr>
      <w:rFonts w:eastAsia="Times New Roman"/>
      <w:b/>
      <w:bCs/>
      <w:szCs w:val="24"/>
      <w:u w:val="single"/>
    </w:rPr>
  </w:style>
  <w:style w:type="character" w:customStyle="1" w:styleId="StyleStyle411ptBoldChar">
    <w:name w:val="Style Style4 + 11 pt Bold Char"/>
    <w:basedOn w:val="DefaultParagraphFont"/>
    <w:link w:val="StyleStyle411ptBold"/>
    <w:rsid w:val="00484407"/>
    <w:rPr>
      <w:rFonts w:ascii="Times New Roman" w:eastAsia="Times New Roman" w:hAnsi="Times New Roman" w:cs="Times New Roman"/>
      <w:b/>
      <w:bCs/>
      <w:szCs w:val="24"/>
      <w:u w:val="single"/>
    </w:rPr>
  </w:style>
  <w:style w:type="paragraph" w:customStyle="1" w:styleId="BlockTitle">
    <w:name w:val="Block Title"/>
    <w:basedOn w:val="Normal"/>
    <w:next w:val="Normal"/>
    <w:qFormat/>
    <w:rsid w:val="00484407"/>
    <w:pPr>
      <w:spacing w:after="120"/>
      <w:jc w:val="center"/>
      <w:outlineLvl w:val="0"/>
    </w:pPr>
    <w:rPr>
      <w:rFonts w:eastAsia="Times New Roman"/>
      <w:b/>
      <w:sz w:val="32"/>
      <w:szCs w:val="20"/>
      <w:u w:val="single"/>
    </w:rPr>
  </w:style>
  <w:style w:type="character" w:customStyle="1" w:styleId="Emphasis2">
    <w:name w:val="Emphasis2"/>
    <w:basedOn w:val="DefaultParagraphFont"/>
    <w:qFormat/>
    <w:rsid w:val="00484407"/>
    <w:rPr>
      <w:rFonts w:ascii="Franklin Gothic Heavy" w:hAnsi="Franklin Gothic Heavy"/>
      <w:iCs/>
      <w:u w:val="single"/>
    </w:rPr>
  </w:style>
  <w:style w:type="paragraph" w:customStyle="1" w:styleId="Cards">
    <w:name w:val="Cards"/>
    <w:basedOn w:val="Normal"/>
    <w:link w:val="CardsChar1"/>
    <w:qFormat/>
    <w:rsid w:val="00484407"/>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484407"/>
    <w:rPr>
      <w:rFonts w:ascii="Times New Roman" w:eastAsia="Times New Roman" w:hAnsi="Times New Roman" w:cs="Times New Roman"/>
      <w:sz w:val="20"/>
      <w:szCs w:val="24"/>
    </w:rPr>
  </w:style>
  <w:style w:type="character" w:customStyle="1" w:styleId="pmterms1">
    <w:name w:val="pmterms1"/>
    <w:basedOn w:val="DefaultParagraphFont"/>
    <w:qFormat/>
    <w:rsid w:val="00484407"/>
  </w:style>
  <w:style w:type="character" w:customStyle="1" w:styleId="hilite1">
    <w:name w:val="hilite1"/>
    <w:basedOn w:val="DefaultParagraphFont"/>
    <w:rsid w:val="0048440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8440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8440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84407"/>
    <w:rPr>
      <w:rFonts w:eastAsia="Times New Roman"/>
      <w:b/>
      <w:szCs w:val="20"/>
    </w:rPr>
  </w:style>
  <w:style w:type="character" w:customStyle="1" w:styleId="NormaltagChar">
    <w:name w:val="Normal tag Char"/>
    <w:basedOn w:val="DefaultParagraphFont"/>
    <w:link w:val="Normaltag"/>
    <w:uiPriority w:val="99"/>
    <w:locked/>
    <w:rsid w:val="00484407"/>
    <w:rPr>
      <w:rFonts w:ascii="Times New Roman" w:eastAsia="Times New Roman" w:hAnsi="Times New Roman" w:cs="Times New Roman"/>
      <w:b/>
      <w:szCs w:val="20"/>
    </w:rPr>
  </w:style>
  <w:style w:type="character" w:customStyle="1" w:styleId="DebateUnderline">
    <w:name w:val="Debate Underline"/>
    <w:qFormat/>
    <w:rsid w:val="00484407"/>
    <w:rPr>
      <w:rFonts w:ascii="Times New Roman" w:hAnsi="Times New Roman"/>
      <w:sz w:val="20"/>
      <w:szCs w:val="24"/>
      <w:u w:val="thick"/>
    </w:rPr>
  </w:style>
  <w:style w:type="character" w:customStyle="1" w:styleId="blue">
    <w:name w:val="blue"/>
    <w:basedOn w:val="DefaultParagraphFont"/>
    <w:qFormat/>
    <w:rsid w:val="00484407"/>
    <w:rPr>
      <w:rFonts w:cs="Times New Roman"/>
    </w:rPr>
  </w:style>
  <w:style w:type="paragraph" w:customStyle="1" w:styleId="cites">
    <w:name w:val="cites"/>
    <w:link w:val="Heading1Char3"/>
    <w:autoRedefine/>
    <w:qFormat/>
    <w:rsid w:val="0048440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48440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8440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84407"/>
    <w:rPr>
      <w:rFonts w:ascii="Times New Roman" w:eastAsia="Malgun Gothic" w:hAnsi="Times New Roman" w:cs="Times New Roman"/>
      <w:sz w:val="12"/>
      <w:szCs w:val="24"/>
    </w:rPr>
  </w:style>
  <w:style w:type="character" w:customStyle="1" w:styleId="CitesChar2">
    <w:name w:val="Cites Char2"/>
    <w:rsid w:val="00484407"/>
    <w:rPr>
      <w:rFonts w:eastAsia="Times New Roman" w:cs="Times New Roman"/>
      <w:b/>
      <w:bCs/>
      <w:sz w:val="20"/>
      <w:szCs w:val="20"/>
    </w:rPr>
  </w:style>
  <w:style w:type="character" w:customStyle="1" w:styleId="Heading1Char1">
    <w:name w:val="Heading 1 Char1"/>
    <w:aliases w:val="Pocket Char1"/>
    <w:basedOn w:val="DefaultParagraphFont"/>
    <w:uiPriority w:val="1"/>
    <w:rsid w:val="00484407"/>
    <w:rPr>
      <w:rFonts w:ascii="Arial" w:hAnsi="Arial" w:cs="Arial"/>
      <w:b/>
      <w:bCs/>
      <w:kern w:val="32"/>
      <w:sz w:val="28"/>
      <w:szCs w:val="32"/>
      <w:lang w:bidi="en-US"/>
    </w:rPr>
  </w:style>
  <w:style w:type="paragraph" w:customStyle="1" w:styleId="BlockTitle2">
    <w:name w:val="Block Title2"/>
    <w:basedOn w:val="Normal"/>
    <w:next w:val="Normal"/>
    <w:qFormat/>
    <w:rsid w:val="0048440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4407"/>
    <w:pPr>
      <w:spacing w:before="120" w:after="120"/>
    </w:pPr>
    <w:rPr>
      <w:rFonts w:eastAsia="Times New Roman"/>
      <w:b/>
      <w:u w:val="single"/>
      <w:lang w:bidi="en-US"/>
    </w:rPr>
  </w:style>
  <w:style w:type="paragraph" w:styleId="TOC9">
    <w:name w:val="toc 9"/>
    <w:basedOn w:val="Normal"/>
    <w:next w:val="Normal"/>
    <w:autoRedefine/>
    <w:rsid w:val="00484407"/>
    <w:pPr>
      <w:ind w:left="1600"/>
    </w:pPr>
    <w:rPr>
      <w:rFonts w:eastAsia="Times New Roman"/>
      <w:sz w:val="20"/>
      <w:lang w:bidi="en-US"/>
    </w:rPr>
  </w:style>
  <w:style w:type="paragraph" w:customStyle="1" w:styleId="TxBrp1">
    <w:name w:val="TxBr_p1"/>
    <w:basedOn w:val="Normal"/>
    <w:qFormat/>
    <w:rsid w:val="00484407"/>
    <w:pPr>
      <w:tabs>
        <w:tab w:val="left" w:pos="204"/>
      </w:tabs>
      <w:autoSpaceDE w:val="0"/>
      <w:autoSpaceDN w:val="0"/>
      <w:adjustRightInd w:val="0"/>
      <w:spacing w:line="272" w:lineRule="atLeast"/>
      <w:jc w:val="both"/>
    </w:pPr>
    <w:rPr>
      <w:rFonts w:eastAsia="Times New Roman"/>
      <w:szCs w:val="24"/>
      <w:lang w:bidi="en-US"/>
    </w:rPr>
  </w:style>
  <w:style w:type="paragraph" w:customStyle="1" w:styleId="fullstory">
    <w:name w:val="fullstory"/>
    <w:basedOn w:val="Normal"/>
    <w:qFormat/>
    <w:rsid w:val="00484407"/>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484407"/>
  </w:style>
  <w:style w:type="paragraph" w:customStyle="1" w:styleId="hat">
    <w:name w:val="hat"/>
    <w:basedOn w:val="Normal"/>
    <w:next w:val="Normal"/>
    <w:link w:val="hatChar"/>
    <w:qFormat/>
    <w:rsid w:val="00484407"/>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484407"/>
  </w:style>
  <w:style w:type="paragraph" w:customStyle="1" w:styleId="HotRouteChar">
    <w:name w:val="Hot Route! Char"/>
    <w:basedOn w:val="Normal"/>
    <w:qFormat/>
    <w:rsid w:val="00484407"/>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484407"/>
    <w:rPr>
      <w:rFonts w:cs="Times New Roman"/>
      <w:b/>
      <w:bCs/>
    </w:rPr>
  </w:style>
  <w:style w:type="paragraph" w:customStyle="1" w:styleId="Default">
    <w:name w:val="Default"/>
    <w:qFormat/>
    <w:rsid w:val="004844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84407"/>
    <w:rPr>
      <w:rFonts w:ascii="Cambria" w:hAnsi="Cambria" w:cs="Times New Roman"/>
      <w:b/>
      <w:bCs/>
      <w:sz w:val="26"/>
      <w:szCs w:val="26"/>
    </w:rPr>
  </w:style>
  <w:style w:type="character" w:customStyle="1" w:styleId="UnderliningChar">
    <w:name w:val="Underlining Char"/>
    <w:basedOn w:val="DefaultParagraphFont"/>
    <w:link w:val="Underlining"/>
    <w:rsid w:val="00484407"/>
    <w:rPr>
      <w:rFonts w:ascii="Arial Narrow" w:hAnsi="Arial Narrow" w:cs="Times New Roman"/>
      <w:sz w:val="24"/>
      <w:szCs w:val="24"/>
      <w:u w:val="single"/>
    </w:rPr>
  </w:style>
  <w:style w:type="character" w:customStyle="1" w:styleId="CardCharChar1">
    <w:name w:val="Card Char Char1"/>
    <w:basedOn w:val="DefaultParagraphFont"/>
    <w:rsid w:val="00484407"/>
    <w:rPr>
      <w:rFonts w:cs="Times New Roman"/>
      <w:b/>
      <w:bCs/>
      <w:sz w:val="28"/>
      <w:szCs w:val="28"/>
    </w:rPr>
  </w:style>
  <w:style w:type="character" w:customStyle="1" w:styleId="CitesChar">
    <w:name w:val="Cites Char"/>
    <w:qFormat/>
    <w:locked/>
    <w:rsid w:val="00484407"/>
    <w:rPr>
      <w:rFonts w:ascii="Times New Roman" w:eastAsia="Calibri" w:hAnsi="Times New Roman" w:cs="Times New Roman"/>
      <w:sz w:val="24"/>
      <w:szCs w:val="24"/>
    </w:rPr>
  </w:style>
  <w:style w:type="character" w:customStyle="1" w:styleId="apple-converted-space">
    <w:name w:val="apple-converted-space"/>
    <w:basedOn w:val="DefaultParagraphFont"/>
    <w:qFormat/>
    <w:rsid w:val="00484407"/>
  </w:style>
  <w:style w:type="character" w:customStyle="1" w:styleId="hit">
    <w:name w:val="hit"/>
    <w:basedOn w:val="DefaultParagraphFont"/>
    <w:qFormat/>
    <w:rsid w:val="00484407"/>
    <w:rPr>
      <w:rFonts w:cs="Times New Roman"/>
    </w:rPr>
  </w:style>
  <w:style w:type="paragraph" w:customStyle="1" w:styleId="SmallFont">
    <w:name w:val="Small Font"/>
    <w:basedOn w:val="Normal"/>
    <w:link w:val="SmallFontChar"/>
    <w:qFormat/>
    <w:rsid w:val="00484407"/>
    <w:pPr>
      <w:spacing w:after="200"/>
      <w:jc w:val="both"/>
    </w:pPr>
    <w:rPr>
      <w:rFonts w:eastAsia="Calibri"/>
      <w:szCs w:val="18"/>
    </w:rPr>
  </w:style>
  <w:style w:type="character" w:customStyle="1" w:styleId="SmallFontChar">
    <w:name w:val="Small Font Char"/>
    <w:basedOn w:val="DefaultParagraphFont"/>
    <w:link w:val="SmallFont"/>
    <w:locked/>
    <w:rsid w:val="00484407"/>
    <w:rPr>
      <w:rFonts w:ascii="Times New Roman" w:eastAsia="Calibri" w:hAnsi="Times New Roman" w:cs="Times New Roman"/>
      <w:szCs w:val="18"/>
    </w:rPr>
  </w:style>
  <w:style w:type="character" w:customStyle="1" w:styleId="CircleChar1">
    <w:name w:val="Circle Char1"/>
    <w:basedOn w:val="DefaultParagraphFont"/>
    <w:rsid w:val="00484407"/>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484407"/>
    <w:pPr>
      <w:spacing w:after="120"/>
    </w:pPr>
  </w:style>
  <w:style w:type="character" w:customStyle="1" w:styleId="BodyTextChar">
    <w:name w:val="Body Text Char"/>
    <w:basedOn w:val="DefaultParagraphFont"/>
    <w:link w:val="BodyText"/>
    <w:uiPriority w:val="99"/>
    <w:qFormat/>
    <w:rsid w:val="00484407"/>
    <w:rPr>
      <w:rFonts w:ascii="Times New Roman" w:hAnsi="Times New Roman" w:cs="Times New Roman"/>
    </w:rPr>
  </w:style>
  <w:style w:type="character" w:customStyle="1" w:styleId="verdana">
    <w:name w:val="verdana"/>
    <w:basedOn w:val="DefaultParagraphFont"/>
    <w:qFormat/>
    <w:rsid w:val="00484407"/>
  </w:style>
  <w:style w:type="character" w:customStyle="1" w:styleId="CardsChar1">
    <w:name w:val="Cards Char1"/>
    <w:link w:val="Cards"/>
    <w:rsid w:val="00484407"/>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484407"/>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4407"/>
    <w:rPr>
      <w:rFonts w:ascii="Times New Roman" w:eastAsia="Times New Roman" w:hAnsi="Times New Roman" w:cs="Times New Roman"/>
      <w:b/>
      <w:sz w:val="20"/>
      <w:szCs w:val="20"/>
    </w:rPr>
  </w:style>
  <w:style w:type="paragraph" w:customStyle="1" w:styleId="loose">
    <w:name w:val="loose"/>
    <w:basedOn w:val="Normal"/>
    <w:qFormat/>
    <w:rsid w:val="00484407"/>
    <w:pPr>
      <w:spacing w:before="210"/>
    </w:pPr>
    <w:rPr>
      <w:rFonts w:eastAsia="Times New Roman"/>
      <w:szCs w:val="24"/>
      <w:lang w:eastAsia="zh-CN" w:bidi="he-IL"/>
    </w:rPr>
  </w:style>
  <w:style w:type="character" w:customStyle="1" w:styleId="hit1">
    <w:name w:val="hit1"/>
    <w:basedOn w:val="DefaultParagraphFont"/>
    <w:rsid w:val="00484407"/>
    <w:rPr>
      <w:b/>
      <w:bCs/>
      <w:color w:val="CC0033"/>
    </w:rPr>
  </w:style>
  <w:style w:type="character" w:customStyle="1" w:styleId="upper">
    <w:name w:val="upper"/>
    <w:basedOn w:val="DefaultParagraphFont"/>
    <w:rsid w:val="00484407"/>
  </w:style>
  <w:style w:type="character" w:customStyle="1" w:styleId="Author">
    <w:name w:val="Author"/>
    <w:aliases w:val="Style Date"/>
    <w:basedOn w:val="DefaultParagraphFont"/>
    <w:qFormat/>
    <w:rsid w:val="00484407"/>
    <w:rPr>
      <w:b/>
      <w:sz w:val="24"/>
    </w:rPr>
  </w:style>
  <w:style w:type="character" w:customStyle="1" w:styleId="SmallFont7pt">
    <w:name w:val="Small Font (7 pt)"/>
    <w:basedOn w:val="DefaultParagraphFont"/>
    <w:qFormat/>
    <w:rsid w:val="00484407"/>
    <w:rPr>
      <w:sz w:val="14"/>
    </w:rPr>
  </w:style>
  <w:style w:type="paragraph" w:customStyle="1" w:styleId="UnderlinedText">
    <w:name w:val="Underlined Text"/>
    <w:basedOn w:val="Normal"/>
    <w:qFormat/>
    <w:rsid w:val="00484407"/>
    <w:rPr>
      <w:rFonts w:eastAsia="Times New Roman"/>
      <w:b/>
      <w:szCs w:val="20"/>
    </w:rPr>
  </w:style>
  <w:style w:type="character" w:customStyle="1" w:styleId="SmallText-New">
    <w:name w:val="Small Text - New"/>
    <w:basedOn w:val="DefaultParagraphFont"/>
    <w:rsid w:val="00484407"/>
    <w:rPr>
      <w:rFonts w:ascii="Arial Narrow" w:hAnsi="Arial Narrow"/>
      <w:sz w:val="14"/>
    </w:rPr>
  </w:style>
  <w:style w:type="paragraph" w:customStyle="1" w:styleId="Smalltext">
    <w:name w:val="Small text"/>
    <w:aliases w:val="Quote1,Quote11"/>
    <w:basedOn w:val="Normal"/>
    <w:link w:val="SmalltextChar"/>
    <w:qFormat/>
    <w:rsid w:val="00484407"/>
    <w:rPr>
      <w:rFonts w:ascii="Arial Narrow" w:eastAsia="Times New Roman" w:hAnsi="Arial Narrow"/>
      <w:szCs w:val="24"/>
    </w:rPr>
  </w:style>
  <w:style w:type="character" w:customStyle="1" w:styleId="Underlined-New">
    <w:name w:val="Underlined - New"/>
    <w:basedOn w:val="DefaultParagraphFont"/>
    <w:rsid w:val="00484407"/>
    <w:rPr>
      <w:rFonts w:ascii="Arial Narrow" w:hAnsi="Arial Narrow"/>
      <w:sz w:val="16"/>
      <w:u w:val="single"/>
    </w:rPr>
  </w:style>
  <w:style w:type="paragraph" w:styleId="TOC2">
    <w:name w:val="toc 2"/>
    <w:basedOn w:val="Normal"/>
    <w:next w:val="Normal"/>
    <w:autoRedefine/>
    <w:uiPriority w:val="39"/>
    <w:qFormat/>
    <w:rsid w:val="00484407"/>
    <w:pPr>
      <w:ind w:left="200"/>
    </w:pPr>
    <w:rPr>
      <w:rFonts w:eastAsia="Times New Roman"/>
      <w:sz w:val="20"/>
      <w:lang w:bidi="en-US"/>
    </w:rPr>
  </w:style>
  <w:style w:type="paragraph" w:styleId="Caption">
    <w:name w:val="caption"/>
    <w:aliases w:val="caption"/>
    <w:basedOn w:val="Normal"/>
    <w:next w:val="Normal"/>
    <w:qFormat/>
    <w:rsid w:val="00484407"/>
    <w:rPr>
      <w:rFonts w:eastAsia="Times New Roman"/>
      <w:b/>
      <w:bCs/>
      <w:sz w:val="18"/>
      <w:szCs w:val="18"/>
      <w:lang w:bidi="en-US"/>
    </w:rPr>
  </w:style>
  <w:style w:type="paragraph" w:styleId="TOCHeading">
    <w:name w:val="TOC Heading"/>
    <w:basedOn w:val="Heading1"/>
    <w:next w:val="Normal"/>
    <w:uiPriority w:val="39"/>
    <w:qFormat/>
    <w:rsid w:val="0048440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484407"/>
    <w:rPr>
      <w:rFonts w:ascii="Arial Narrow" w:hAnsi="Arial Narrow"/>
      <w:dstrike w:val="0"/>
      <w:sz w:val="20"/>
      <w:bdr w:val="single" w:sz="2" w:space="0" w:color="auto"/>
      <w:vertAlign w:val="baseline"/>
    </w:rPr>
  </w:style>
  <w:style w:type="character" w:customStyle="1" w:styleId="style65">
    <w:name w:val="style65"/>
    <w:basedOn w:val="DefaultParagraphFont"/>
    <w:rsid w:val="0048440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84407"/>
    <w:rPr>
      <w:rFonts w:cs="Arial"/>
      <w:bCs/>
      <w:szCs w:val="26"/>
      <w:u w:val="single"/>
      <w:lang w:val="en-US" w:eastAsia="en-US" w:bidi="ar-SA"/>
    </w:rPr>
  </w:style>
  <w:style w:type="character" w:customStyle="1" w:styleId="qlabel">
    <w:name w:val="q_label"/>
    <w:basedOn w:val="DefaultParagraphFont"/>
    <w:rsid w:val="00484407"/>
  </w:style>
  <w:style w:type="character" w:customStyle="1" w:styleId="alabel">
    <w:name w:val="a_label"/>
    <w:basedOn w:val="DefaultParagraphFont"/>
    <w:rsid w:val="00484407"/>
  </w:style>
  <w:style w:type="character" w:customStyle="1" w:styleId="Style1Char1">
    <w:name w:val="Style1 Char1"/>
    <w:basedOn w:val="DefaultParagraphFont"/>
    <w:qFormat/>
    <w:rsid w:val="00484407"/>
    <w:rPr>
      <w:rFonts w:eastAsia="SimSun"/>
      <w:sz w:val="20"/>
      <w:szCs w:val="24"/>
      <w:u w:val="single"/>
      <w:lang w:val="en-US" w:eastAsia="zh-CN" w:bidi="ar-SA"/>
    </w:rPr>
  </w:style>
  <w:style w:type="character" w:customStyle="1" w:styleId="UnderlineCharChar">
    <w:name w:val="Underline Char Char"/>
    <w:basedOn w:val="DefaultParagraphFont"/>
    <w:rsid w:val="0048440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84407"/>
    <w:rPr>
      <w:rFonts w:eastAsia="MS Mincho"/>
      <w:b/>
      <w:u w:val="single"/>
      <w:lang w:val="en-US" w:eastAsia="en-US" w:bidi="ar-SA"/>
    </w:rPr>
  </w:style>
  <w:style w:type="character" w:customStyle="1" w:styleId="CardTextChar0">
    <w:name w:val="Card Text Char"/>
    <w:basedOn w:val="DefaultParagraphFont"/>
    <w:rsid w:val="00484407"/>
    <w:rPr>
      <w:rFonts w:ascii="Times New Roman" w:eastAsia="Times New Roman" w:hAnsi="Times New Roman" w:cs="Times New Roman"/>
      <w:szCs w:val="24"/>
    </w:rPr>
  </w:style>
  <w:style w:type="character" w:customStyle="1" w:styleId="reduce2">
    <w:name w:val="reduce2"/>
    <w:basedOn w:val="DefaultParagraphFont"/>
    <w:rsid w:val="00484407"/>
    <w:rPr>
      <w:rFonts w:ascii="Arial" w:hAnsi="Arial" w:cs="Arial"/>
      <w:color w:val="000000"/>
      <w:sz w:val="10"/>
      <w:szCs w:val="22"/>
    </w:rPr>
  </w:style>
  <w:style w:type="paragraph" w:customStyle="1" w:styleId="BoldUnderline">
    <w:name w:val="BoldUnderline"/>
    <w:link w:val="BoldUnderlineChar"/>
    <w:uiPriority w:val="99"/>
    <w:qFormat/>
    <w:rsid w:val="0048440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8440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84407"/>
    <w:rPr>
      <w:rFonts w:cs="Arial"/>
      <w:bCs/>
      <w:szCs w:val="26"/>
      <w:u w:val="single"/>
      <w:lang w:val="en-US" w:eastAsia="en-US" w:bidi="ar-SA"/>
    </w:rPr>
  </w:style>
  <w:style w:type="paragraph" w:customStyle="1" w:styleId="evidencetextChar">
    <w:name w:val="evidence text Char"/>
    <w:basedOn w:val="Normal"/>
    <w:qFormat/>
    <w:rsid w:val="00484407"/>
    <w:pPr>
      <w:ind w:left="1728" w:right="1008"/>
    </w:pPr>
    <w:rPr>
      <w:rFonts w:eastAsia="Times New Roman"/>
      <w:color w:val="000000"/>
      <w:sz w:val="18"/>
      <w:szCs w:val="24"/>
    </w:rPr>
  </w:style>
  <w:style w:type="character" w:customStyle="1" w:styleId="underline2">
    <w:name w:val="underline2"/>
    <w:basedOn w:val="DefaultParagraphFont"/>
    <w:rsid w:val="00484407"/>
    <w:rPr>
      <w:u w:val="single"/>
    </w:rPr>
  </w:style>
  <w:style w:type="character" w:customStyle="1" w:styleId="Style11ptUnderlineBorderSinglesolidlineAuto05pt">
    <w:name w:val="Style 11 pt Underline Border: : (Single solid line Auto  0.5 pt..."/>
    <w:qFormat/>
    <w:rsid w:val="0048440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84407"/>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84407"/>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484407"/>
    <w:rPr>
      <w:szCs w:val="24"/>
      <w:u w:val="single"/>
    </w:rPr>
  </w:style>
  <w:style w:type="paragraph" w:customStyle="1" w:styleId="UnderlineChar4">
    <w:name w:val="Underline Char4"/>
    <w:basedOn w:val="Normal"/>
    <w:link w:val="UnderlineChar4Char"/>
    <w:qFormat/>
    <w:rsid w:val="00484407"/>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484407"/>
    <w:rPr>
      <w:b/>
      <w:szCs w:val="24"/>
      <w:u w:val="single"/>
    </w:rPr>
  </w:style>
  <w:style w:type="paragraph" w:customStyle="1" w:styleId="BoldandUnderlineChar3">
    <w:name w:val="Bold and Underline Char3"/>
    <w:basedOn w:val="Normal"/>
    <w:link w:val="BoldandUnderlineChar3Char2"/>
    <w:qFormat/>
    <w:rsid w:val="00484407"/>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484407"/>
    <w:rPr>
      <w:rFonts w:eastAsia="Times New Roman"/>
      <w:szCs w:val="24"/>
      <w:u w:val="single"/>
    </w:rPr>
  </w:style>
  <w:style w:type="character" w:customStyle="1" w:styleId="StyleUnderlineChar11ptChar">
    <w:name w:val="Style Underline Char + 11 pt Char"/>
    <w:basedOn w:val="DefaultParagraphFont"/>
    <w:link w:val="StyleUnderlineChar11pt"/>
    <w:rsid w:val="00484407"/>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484407"/>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484407"/>
    <w:rPr>
      <w:rFonts w:ascii="Times New Roman" w:eastAsia="Times New Roman" w:hAnsi="Times New Roman" w:cs="Times New Roman"/>
      <w:b/>
      <w:bCs/>
      <w:szCs w:val="24"/>
      <w:u w:val="single"/>
    </w:rPr>
  </w:style>
  <w:style w:type="character" w:customStyle="1" w:styleId="inside-head">
    <w:name w:val="inside-head"/>
    <w:basedOn w:val="DefaultParagraphFont"/>
    <w:rsid w:val="00484407"/>
  </w:style>
  <w:style w:type="paragraph" w:customStyle="1" w:styleId="Style3">
    <w:name w:val="Style3"/>
    <w:basedOn w:val="Normal"/>
    <w:link w:val="Style3Char"/>
    <w:qFormat/>
    <w:rsid w:val="00484407"/>
    <w:rPr>
      <w:rFonts w:ascii="Arial Narrow" w:eastAsia="Times New Roman" w:hAnsi="Arial Narrow"/>
      <w:b/>
      <w:szCs w:val="24"/>
    </w:rPr>
  </w:style>
  <w:style w:type="character" w:customStyle="1" w:styleId="Style3Char">
    <w:name w:val="Style3 Char"/>
    <w:basedOn w:val="DefaultParagraphFont"/>
    <w:link w:val="Style3"/>
    <w:rsid w:val="00484407"/>
    <w:rPr>
      <w:rFonts w:ascii="Arial Narrow" w:eastAsia="Times New Roman" w:hAnsi="Arial Narrow" w:cs="Times New Roman"/>
      <w:b/>
      <w:szCs w:val="24"/>
    </w:rPr>
  </w:style>
  <w:style w:type="character" w:customStyle="1" w:styleId="7TimesNewRoman">
    <w:name w:val="7 Times New Roman"/>
    <w:rsid w:val="0048440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84407"/>
  </w:style>
  <w:style w:type="character" w:customStyle="1" w:styleId="officialsbureau">
    <w:name w:val="official_s_bureau"/>
    <w:basedOn w:val="DefaultParagraphFont"/>
    <w:rsid w:val="00484407"/>
  </w:style>
  <w:style w:type="paragraph" w:customStyle="1" w:styleId="Stylecard11ptUnderline">
    <w:name w:val="Style card + 11 pt Underline"/>
    <w:basedOn w:val="Normal"/>
    <w:link w:val="Stylecard11ptUnderlineChar"/>
    <w:qFormat/>
    <w:rsid w:val="00484407"/>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484407"/>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484407"/>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484407"/>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48440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84407"/>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484407"/>
    <w:rPr>
      <w:rFonts w:ascii="Georgia" w:eastAsia="SimSun" w:hAnsi="Georgia" w:cs="Times New Roman"/>
      <w:szCs w:val="24"/>
      <w:u w:val="single"/>
      <w:lang w:eastAsia="zh-CN"/>
    </w:rPr>
  </w:style>
  <w:style w:type="paragraph" w:styleId="HTMLPreformatted">
    <w:name w:val="HTML Preformatted"/>
    <w:basedOn w:val="Normal"/>
    <w:link w:val="HTMLPreformattedChar"/>
    <w:rsid w:val="00484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440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84407"/>
    <w:rPr>
      <w:szCs w:val="24"/>
      <w:u w:val="single"/>
    </w:rPr>
  </w:style>
  <w:style w:type="character" w:customStyle="1" w:styleId="StyleUnderlining11ptChar">
    <w:name w:val="Style Underlining + 11 pt Char"/>
    <w:basedOn w:val="DefaultParagraphFont"/>
    <w:link w:val="StyleUnderlining11pt"/>
    <w:rsid w:val="00484407"/>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484407"/>
    <w:pPr>
      <w:spacing w:after="200"/>
      <w:contextualSpacing/>
    </w:pPr>
    <w:rPr>
      <w:rFonts w:eastAsia="Calibri"/>
    </w:rPr>
  </w:style>
  <w:style w:type="character" w:customStyle="1" w:styleId="StyleCardText9ptChar">
    <w:name w:val="Style Card Text + 9 pt Char"/>
    <w:basedOn w:val="DefaultParagraphFont"/>
    <w:link w:val="StyleCardText9pt"/>
    <w:rsid w:val="00484407"/>
    <w:rPr>
      <w:rFonts w:ascii="Times New Roman" w:eastAsia="Calibri" w:hAnsi="Times New Roman" w:cs="Times New Roman"/>
    </w:rPr>
  </w:style>
  <w:style w:type="paragraph" w:styleId="Quote">
    <w:name w:val="Quote"/>
    <w:basedOn w:val="Normal"/>
    <w:next w:val="Normal"/>
    <w:link w:val="QuoteChar"/>
    <w:uiPriority w:val="29"/>
    <w:qFormat/>
    <w:rsid w:val="00484407"/>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484407"/>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484407"/>
    <w:rPr>
      <w:rFonts w:ascii="Arial Narrow" w:hAnsi="Arial Narrow"/>
      <w:sz w:val="24"/>
      <w:szCs w:val="24"/>
      <w:u w:val="single"/>
    </w:rPr>
  </w:style>
  <w:style w:type="character" w:customStyle="1" w:styleId="ital-inline">
    <w:name w:val="ital-inline"/>
    <w:basedOn w:val="DefaultParagraphFont"/>
    <w:qFormat/>
    <w:rsid w:val="00484407"/>
  </w:style>
  <w:style w:type="character" w:customStyle="1" w:styleId="underlineChar">
    <w:name w:val="underline Char"/>
    <w:basedOn w:val="DefaultParagraphFont"/>
    <w:rsid w:val="0048440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440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4407"/>
    <w:rPr>
      <w:sz w:val="20"/>
      <w:u w:val="single"/>
    </w:rPr>
  </w:style>
  <w:style w:type="paragraph" w:styleId="BodyTextIndent2">
    <w:name w:val="Body Text Indent 2"/>
    <w:basedOn w:val="Normal"/>
    <w:link w:val="BodyTextIndent2Char"/>
    <w:unhideWhenUsed/>
    <w:rsid w:val="00484407"/>
    <w:pPr>
      <w:spacing w:after="120" w:line="480" w:lineRule="auto"/>
      <w:ind w:left="360"/>
    </w:pPr>
  </w:style>
  <w:style w:type="character" w:customStyle="1" w:styleId="BodyTextIndent2Char">
    <w:name w:val="Body Text Indent 2 Char"/>
    <w:basedOn w:val="DefaultParagraphFont"/>
    <w:link w:val="BodyTextIndent2"/>
    <w:rsid w:val="00484407"/>
    <w:rPr>
      <w:rFonts w:ascii="Times New Roman" w:hAnsi="Times New Roman" w:cs="Times New Roman"/>
    </w:rPr>
  </w:style>
  <w:style w:type="paragraph" w:styleId="BodyTextIndent3">
    <w:name w:val="Body Text Indent 3"/>
    <w:basedOn w:val="Normal"/>
    <w:link w:val="BodyTextIndent3Char"/>
    <w:uiPriority w:val="99"/>
    <w:unhideWhenUsed/>
    <w:rsid w:val="00484407"/>
    <w:pPr>
      <w:spacing w:after="120"/>
      <w:ind w:left="360"/>
    </w:pPr>
    <w:rPr>
      <w:szCs w:val="16"/>
    </w:rPr>
  </w:style>
  <w:style w:type="character" w:customStyle="1" w:styleId="BodyTextIndent3Char">
    <w:name w:val="Body Text Indent 3 Char"/>
    <w:basedOn w:val="DefaultParagraphFont"/>
    <w:link w:val="BodyTextIndent3"/>
    <w:uiPriority w:val="99"/>
    <w:rsid w:val="00484407"/>
    <w:rPr>
      <w:rFonts w:ascii="Times New Roman" w:hAnsi="Times New Roman" w:cs="Times New Roman"/>
      <w:szCs w:val="16"/>
    </w:rPr>
  </w:style>
  <w:style w:type="paragraph" w:styleId="BodyText2">
    <w:name w:val="Body Text 2"/>
    <w:basedOn w:val="Normal"/>
    <w:link w:val="BodyText2Char"/>
    <w:unhideWhenUsed/>
    <w:rsid w:val="00484407"/>
    <w:pPr>
      <w:spacing w:after="120" w:line="480" w:lineRule="auto"/>
    </w:pPr>
  </w:style>
  <w:style w:type="character" w:customStyle="1" w:styleId="BodyText2Char">
    <w:name w:val="Body Text 2 Char"/>
    <w:basedOn w:val="DefaultParagraphFont"/>
    <w:link w:val="BodyText2"/>
    <w:rsid w:val="00484407"/>
    <w:rPr>
      <w:rFonts w:ascii="Times New Roman" w:hAnsi="Times New Roman" w:cs="Times New Roman"/>
    </w:rPr>
  </w:style>
  <w:style w:type="paragraph" w:styleId="BodyTextIndent">
    <w:name w:val="Body Text Indent"/>
    <w:basedOn w:val="Normal"/>
    <w:link w:val="BodyTextIndentChar"/>
    <w:uiPriority w:val="99"/>
    <w:unhideWhenUsed/>
    <w:rsid w:val="00484407"/>
    <w:pPr>
      <w:spacing w:after="120"/>
      <w:ind w:left="360"/>
    </w:pPr>
  </w:style>
  <w:style w:type="character" w:customStyle="1" w:styleId="BodyTextIndentChar">
    <w:name w:val="Body Text Indent Char"/>
    <w:basedOn w:val="DefaultParagraphFont"/>
    <w:link w:val="BodyTextIndent"/>
    <w:uiPriority w:val="99"/>
    <w:rsid w:val="00484407"/>
    <w:rPr>
      <w:rFonts w:ascii="Times New Roman" w:hAnsi="Times New Roman" w:cs="Times New Roman"/>
    </w:rPr>
  </w:style>
  <w:style w:type="paragraph" w:styleId="BodyText3">
    <w:name w:val="Body Text 3"/>
    <w:basedOn w:val="Normal"/>
    <w:link w:val="BodyText3Char"/>
    <w:unhideWhenUsed/>
    <w:rsid w:val="00484407"/>
    <w:pPr>
      <w:spacing w:after="120"/>
    </w:pPr>
    <w:rPr>
      <w:szCs w:val="16"/>
    </w:rPr>
  </w:style>
  <w:style w:type="character" w:customStyle="1" w:styleId="BodyText3Char">
    <w:name w:val="Body Text 3 Char"/>
    <w:basedOn w:val="DefaultParagraphFont"/>
    <w:link w:val="BodyText3"/>
    <w:rsid w:val="00484407"/>
    <w:rPr>
      <w:rFonts w:ascii="Times New Roman" w:hAnsi="Times New Roman" w:cs="Times New Roman"/>
      <w:szCs w:val="16"/>
    </w:rPr>
  </w:style>
  <w:style w:type="character" w:customStyle="1" w:styleId="StyleBold">
    <w:name w:val="Style Bold"/>
    <w:basedOn w:val="DefaultParagraphFont"/>
    <w:uiPriority w:val="9"/>
    <w:semiHidden/>
    <w:qFormat/>
    <w:rsid w:val="00484407"/>
    <w:rPr>
      <w:b/>
      <w:bCs/>
    </w:rPr>
  </w:style>
  <w:style w:type="character" w:customStyle="1" w:styleId="body-text">
    <w:name w:val="body-text"/>
    <w:basedOn w:val="DefaultParagraphFont"/>
    <w:rsid w:val="00484407"/>
  </w:style>
  <w:style w:type="paragraph" w:customStyle="1" w:styleId="StyleStyle411ptBoldBorderSinglesolidlineAuto0">
    <w:name w:val="Style Style4 + 11 pt Bold Border: : (Single solid line Auto  0...."/>
    <w:basedOn w:val="Normal"/>
    <w:link w:val="StyleStyle411ptBoldBorderSinglesolidlineAuto0Char"/>
    <w:qFormat/>
    <w:rsid w:val="00484407"/>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4407"/>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484407"/>
    <w:rPr>
      <w:rFonts w:ascii="Tahoma" w:hAnsi="Tahoma" w:cs="Tahoma"/>
      <w:sz w:val="16"/>
      <w:szCs w:val="16"/>
    </w:rPr>
  </w:style>
  <w:style w:type="character" w:customStyle="1" w:styleId="globalcontentbody">
    <w:name w:val="globalcontentbody"/>
    <w:basedOn w:val="DefaultParagraphFont"/>
    <w:rsid w:val="00484407"/>
  </w:style>
  <w:style w:type="paragraph" w:customStyle="1" w:styleId="StyleStyle112pt">
    <w:name w:val="Style Style1 + 12 pt"/>
    <w:basedOn w:val="Normal"/>
    <w:link w:val="StyleStyle112ptChar"/>
    <w:qFormat/>
    <w:rsid w:val="00484407"/>
    <w:rPr>
      <w:rFonts w:eastAsia="SimSun"/>
      <w:szCs w:val="24"/>
      <w:u w:val="single"/>
      <w:lang w:eastAsia="zh-CN"/>
    </w:rPr>
  </w:style>
  <w:style w:type="character" w:customStyle="1" w:styleId="StyleStyle112ptChar">
    <w:name w:val="Style Style1 + 12 pt Char"/>
    <w:basedOn w:val="DefaultParagraphFont"/>
    <w:link w:val="StyleStyle112pt"/>
    <w:rsid w:val="00484407"/>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484407"/>
    <w:rPr>
      <w:rFonts w:eastAsia="Times New Roman"/>
      <w:szCs w:val="24"/>
    </w:rPr>
  </w:style>
  <w:style w:type="character" w:customStyle="1" w:styleId="MinimizedTextChar">
    <w:name w:val="Minimized Text Char"/>
    <w:basedOn w:val="DefaultParagraphFont"/>
    <w:link w:val="MinimizedText"/>
    <w:rsid w:val="00484407"/>
    <w:rPr>
      <w:rFonts w:ascii="Times New Roman" w:eastAsia="Times New Roman" w:hAnsi="Times New Roman" w:cs="Times New Roman"/>
      <w:szCs w:val="24"/>
    </w:rPr>
  </w:style>
  <w:style w:type="character" w:customStyle="1" w:styleId="term1">
    <w:name w:val="term1"/>
    <w:basedOn w:val="DefaultParagraphFont"/>
    <w:rsid w:val="00484407"/>
    <w:rPr>
      <w:b/>
      <w:bCs/>
    </w:rPr>
  </w:style>
  <w:style w:type="character" w:customStyle="1" w:styleId="Styleterm111ptUnderline">
    <w:name w:val="Style term1 + 11 pt Underline"/>
    <w:basedOn w:val="term1"/>
    <w:rsid w:val="00484407"/>
    <w:rPr>
      <w:b/>
      <w:bCs/>
      <w:sz w:val="20"/>
      <w:u w:val="single"/>
    </w:rPr>
  </w:style>
  <w:style w:type="paragraph" w:customStyle="1" w:styleId="StyleMinimizedTextArialNarrow10pt">
    <w:name w:val="Style Minimized Text + Arial Narrow 10 pt"/>
    <w:basedOn w:val="MinimizedText"/>
    <w:link w:val="StyleMinimizedTextArialNarrow10ptChar"/>
    <w:qFormat/>
    <w:rsid w:val="00484407"/>
    <w:rPr>
      <w:sz w:val="20"/>
    </w:rPr>
  </w:style>
  <w:style w:type="character" w:customStyle="1" w:styleId="StyleMinimizedTextArialNarrow10ptChar">
    <w:name w:val="Style Minimized Text + Arial Narrow 10 pt Char"/>
    <w:basedOn w:val="MinimizedTextChar"/>
    <w:link w:val="StyleMinimizedTextArialNarrow10pt"/>
    <w:rsid w:val="00484407"/>
    <w:rPr>
      <w:rFonts w:ascii="Times New Roman" w:eastAsia="Times New Roman" w:hAnsi="Times New Roman" w:cs="Times New Roman"/>
      <w:sz w:val="20"/>
      <w:szCs w:val="24"/>
    </w:rPr>
  </w:style>
  <w:style w:type="character" w:customStyle="1" w:styleId="Styleunderline11ptBold">
    <w:name w:val="Style underline + 11 pt Bold"/>
    <w:basedOn w:val="underline"/>
    <w:rsid w:val="0048440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4407"/>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4407"/>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484407"/>
    <w:rPr>
      <w:rFonts w:ascii="Times New Roman" w:hAnsi="Times New Roman"/>
      <w:sz w:val="20"/>
    </w:rPr>
  </w:style>
  <w:style w:type="paragraph" w:customStyle="1" w:styleId="StyleStyle49pt3">
    <w:name w:val="Style Style4 + 9 pt3"/>
    <w:basedOn w:val="Style4"/>
    <w:link w:val="StyleStyle49pt3Char"/>
    <w:qFormat/>
    <w:rsid w:val="00484407"/>
  </w:style>
  <w:style w:type="character" w:customStyle="1" w:styleId="StyleStyle49pt3Char">
    <w:name w:val="Style Style4 + 9 pt3 Char"/>
    <w:basedOn w:val="Style4Char"/>
    <w:link w:val="StyleStyle49pt3"/>
    <w:rsid w:val="00484407"/>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484407"/>
    <w:rPr>
      <w:b/>
      <w:bCs/>
    </w:rPr>
  </w:style>
  <w:style w:type="character" w:customStyle="1" w:styleId="StyleStyle4BoldChar">
    <w:name w:val="Style Style4 + Bold Char"/>
    <w:basedOn w:val="Style4Char"/>
    <w:link w:val="StyleStyle4Bold"/>
    <w:rsid w:val="00484407"/>
    <w:rPr>
      <w:rFonts w:ascii="Times New Roman" w:eastAsia="Times New Roman" w:hAnsi="Times New Roman" w:cs="Times New Roman"/>
      <w:b/>
      <w:bCs/>
      <w:szCs w:val="24"/>
      <w:u w:val="single"/>
    </w:rPr>
  </w:style>
  <w:style w:type="character" w:customStyle="1" w:styleId="CharChar11">
    <w:name w:val="Char Char11"/>
    <w:basedOn w:val="DefaultParagraphFont"/>
    <w:rsid w:val="00484407"/>
    <w:rPr>
      <w:rFonts w:cs="Arial"/>
      <w:bCs/>
      <w:szCs w:val="26"/>
      <w:u w:val="single"/>
      <w:lang w:val="en-US" w:eastAsia="en-US" w:bidi="ar-SA"/>
    </w:rPr>
  </w:style>
  <w:style w:type="character" w:customStyle="1" w:styleId="authorbio">
    <w:name w:val="authorbio"/>
    <w:basedOn w:val="DefaultParagraphFont"/>
    <w:rsid w:val="00484407"/>
  </w:style>
  <w:style w:type="character" w:customStyle="1" w:styleId="a">
    <w:name w:val="a"/>
    <w:basedOn w:val="DefaultParagraphFont"/>
    <w:rsid w:val="00484407"/>
  </w:style>
  <w:style w:type="character" w:customStyle="1" w:styleId="StyleStyleUnderline411pt">
    <w:name w:val="Style Style Underline4 + 11 pt"/>
    <w:basedOn w:val="DefaultParagraphFont"/>
    <w:rsid w:val="00484407"/>
    <w:rPr>
      <w:sz w:val="20"/>
      <w:u w:val="single"/>
    </w:rPr>
  </w:style>
  <w:style w:type="character" w:customStyle="1" w:styleId="StyleStyleUnderline411ptBold">
    <w:name w:val="Style Style Underline4 + 11 pt Bold"/>
    <w:basedOn w:val="DefaultParagraphFont"/>
    <w:rsid w:val="00484407"/>
    <w:rPr>
      <w:b/>
      <w:bCs/>
      <w:sz w:val="20"/>
      <w:u w:val="single"/>
    </w:rPr>
  </w:style>
  <w:style w:type="character" w:customStyle="1" w:styleId="StyleStyleUnderline311pt">
    <w:name w:val="Style Style Underline3 + 11 pt"/>
    <w:basedOn w:val="DefaultParagraphFont"/>
    <w:rsid w:val="00484407"/>
    <w:rPr>
      <w:sz w:val="20"/>
      <w:u w:val="single"/>
    </w:rPr>
  </w:style>
  <w:style w:type="character" w:customStyle="1" w:styleId="StyleStyleUnderline311ptBold">
    <w:name w:val="Style Style Underline3 + 11 pt Bold"/>
    <w:basedOn w:val="DefaultParagraphFont"/>
    <w:rsid w:val="00484407"/>
    <w:rPr>
      <w:b/>
      <w:bCs/>
      <w:sz w:val="20"/>
      <w:u w:val="single"/>
    </w:rPr>
  </w:style>
  <w:style w:type="character" w:customStyle="1" w:styleId="StyleUnderline3">
    <w:name w:val="Style Underline3"/>
    <w:basedOn w:val="DefaultParagraphFont"/>
    <w:rsid w:val="00484407"/>
    <w:rPr>
      <w:u w:val="single"/>
    </w:rPr>
  </w:style>
  <w:style w:type="paragraph" w:customStyle="1" w:styleId="StyleStyle111ptBorderSinglesolidlineAuto05ptL">
    <w:name w:val="Style Style1 + 11 pt Border: : (Single solid line Auto  0.5 pt L..."/>
    <w:link w:val="StyleStyle111ptBorderSinglesolidlineAuto05ptLChar"/>
    <w:qFormat/>
    <w:rsid w:val="0048440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440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84407"/>
    <w:rPr>
      <w:u w:val="single"/>
    </w:rPr>
  </w:style>
  <w:style w:type="character" w:customStyle="1" w:styleId="NothingChar">
    <w:name w:val="Nothing Char"/>
    <w:basedOn w:val="DefaultParagraphFont"/>
    <w:link w:val="Nothing"/>
    <w:rsid w:val="00484407"/>
    <w:rPr>
      <w:rFonts w:ascii="Times New Roman" w:eastAsia="Times New Roman" w:hAnsi="Times New Roman" w:cs="Times New Roman"/>
      <w:sz w:val="20"/>
      <w:szCs w:val="24"/>
    </w:rPr>
  </w:style>
  <w:style w:type="character" w:customStyle="1" w:styleId="CardsFont12pt0">
    <w:name w:val="Cards + Font 12pt"/>
    <w:basedOn w:val="DefaultParagraphFont"/>
    <w:qFormat/>
    <w:rsid w:val="00484407"/>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484407"/>
    <w:rPr>
      <w:rFonts w:ascii="Times New Roman" w:eastAsia="MS Mincho" w:hAnsi="Times New Roman" w:cs="Times New Roman"/>
      <w:sz w:val="15"/>
      <w:szCs w:val="24"/>
      <w:lang w:eastAsia="ja-JP"/>
    </w:rPr>
  </w:style>
  <w:style w:type="paragraph" w:customStyle="1" w:styleId="Circled">
    <w:name w:val="Circled"/>
    <w:link w:val="CircledChar"/>
    <w:qFormat/>
    <w:rsid w:val="0048440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84407"/>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48440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84407"/>
  </w:style>
  <w:style w:type="character" w:customStyle="1" w:styleId="part-of-speech">
    <w:name w:val="part-of-speech"/>
    <w:basedOn w:val="DefaultParagraphFont"/>
    <w:rsid w:val="00484407"/>
  </w:style>
  <w:style w:type="character" w:customStyle="1" w:styleId="sep">
    <w:name w:val="sep"/>
    <w:basedOn w:val="DefaultParagraphFont"/>
    <w:rsid w:val="00484407"/>
  </w:style>
  <w:style w:type="character" w:customStyle="1" w:styleId="pron">
    <w:name w:val="pron"/>
    <w:basedOn w:val="DefaultParagraphFont"/>
    <w:rsid w:val="00484407"/>
  </w:style>
  <w:style w:type="paragraph" w:customStyle="1" w:styleId="StyleStyle4LatinTimesNewRomanAsianSimSun">
    <w:name w:val="Style Style4 + (Latin) Times New Roman (Asian) SimSun"/>
    <w:basedOn w:val="Normal"/>
    <w:link w:val="StyleStyle4LatinTimesNewRomanAsianSimSunChar"/>
    <w:qFormat/>
    <w:rsid w:val="00484407"/>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484407"/>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4407"/>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4407"/>
    <w:rPr>
      <w:rFonts w:ascii="Times New Roman" w:eastAsia="SimSun" w:hAnsi="Times New Roman" w:cs="Times New Roman"/>
      <w:b/>
      <w:bCs/>
      <w:szCs w:val="24"/>
      <w:u w:val="single"/>
    </w:rPr>
  </w:style>
  <w:style w:type="character" w:customStyle="1" w:styleId="CharChar3">
    <w:name w:val="Char Char3"/>
    <w:basedOn w:val="DefaultParagraphFont"/>
    <w:rsid w:val="00484407"/>
    <w:rPr>
      <w:rFonts w:cs="Arial"/>
      <w:b/>
      <w:bCs/>
      <w:iCs/>
      <w:lang w:val="en-US" w:eastAsia="en-US" w:bidi="ar-SA"/>
    </w:rPr>
  </w:style>
  <w:style w:type="character" w:customStyle="1" w:styleId="SubtitleChar1">
    <w:name w:val="Subtitle Char1"/>
    <w:aliases w:val="Underlined card text Char1"/>
    <w:basedOn w:val="DefaultParagraphFont"/>
    <w:rsid w:val="0048440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84407"/>
  </w:style>
  <w:style w:type="character" w:customStyle="1" w:styleId="StyleStyle411pt1Char">
    <w:name w:val="Style Style4 + 11 pt1 Char"/>
    <w:basedOn w:val="Style4Char"/>
    <w:link w:val="StyleStyle411pt1"/>
    <w:rsid w:val="00484407"/>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484407"/>
    <w:rPr>
      <w:b/>
      <w:u w:val="single"/>
      <w:lang w:val="en-US" w:eastAsia="en-US" w:bidi="ar-SA"/>
    </w:rPr>
  </w:style>
  <w:style w:type="character" w:customStyle="1" w:styleId="StyleUnderlineCharChar111pt">
    <w:name w:val="Style Underline Char Char1 + 11 pt"/>
    <w:basedOn w:val="DefaultParagraphFont"/>
    <w:rsid w:val="0048440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440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8440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84407"/>
    <w:rPr>
      <w:sz w:val="22"/>
      <w:u w:val="single"/>
    </w:rPr>
  </w:style>
  <w:style w:type="paragraph" w:customStyle="1" w:styleId="StyleMinimizedTextArialNarrow9pt">
    <w:name w:val="Style Minimized Text + Arial Narrow 9 pt"/>
    <w:basedOn w:val="Normal"/>
    <w:link w:val="StyleMinimizedTextArialNarrow9ptChar"/>
    <w:qFormat/>
    <w:rsid w:val="00484407"/>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484407"/>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48440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440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440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440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8440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84407"/>
    <w:rPr>
      <w:b w:val="0"/>
      <w:bCs/>
      <w:sz w:val="20"/>
      <w:u w:val="single"/>
      <w:lang w:val="en-US" w:eastAsia="en-US" w:bidi="ar-SA"/>
    </w:rPr>
  </w:style>
  <w:style w:type="character" w:customStyle="1" w:styleId="Styleunderline9pt">
    <w:name w:val="Style underline + 9 pt"/>
    <w:basedOn w:val="underline"/>
    <w:rsid w:val="00484407"/>
    <w:rPr>
      <w:rFonts w:ascii="Times New Roman" w:hAnsi="Times New Roman" w:cs="Times New Roman"/>
      <w:b/>
      <w:sz w:val="20"/>
      <w:u w:val="single"/>
    </w:rPr>
  </w:style>
  <w:style w:type="character" w:customStyle="1" w:styleId="StyleTimesNewRoman9pt">
    <w:name w:val="Style Times New Roman 9 pt"/>
    <w:basedOn w:val="DefaultParagraphFont"/>
    <w:rsid w:val="00484407"/>
    <w:rPr>
      <w:rFonts w:ascii="Times New Roman" w:hAnsi="Times New Roman"/>
      <w:sz w:val="20"/>
    </w:rPr>
  </w:style>
  <w:style w:type="character" w:customStyle="1" w:styleId="Styleunderline9pt1">
    <w:name w:val="Style underline + 9 pt1"/>
    <w:basedOn w:val="underline"/>
    <w:rsid w:val="0048440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8440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440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84407"/>
    <w:rPr>
      <w:b/>
      <w:bCs/>
      <w:noProof w:val="0"/>
      <w:sz w:val="20"/>
      <w:u w:val="single"/>
      <w:lang w:val="en-US" w:eastAsia="en-US" w:bidi="ar-SA"/>
    </w:rPr>
  </w:style>
  <w:style w:type="character" w:customStyle="1" w:styleId="Hyperlink23">
    <w:name w:val="Hyperlink23"/>
    <w:basedOn w:val="DefaultParagraphFont"/>
    <w:rsid w:val="00484407"/>
    <w:rPr>
      <w:color w:val="3300CC"/>
      <w:u w:val="single"/>
    </w:rPr>
  </w:style>
  <w:style w:type="paragraph" w:customStyle="1" w:styleId="cardCharChar">
    <w:name w:val="card Char Char"/>
    <w:basedOn w:val="Normal"/>
    <w:link w:val="cardCharCharChar"/>
    <w:qFormat/>
    <w:rsid w:val="00484407"/>
    <w:pPr>
      <w:ind w:left="288" w:right="288"/>
    </w:pPr>
    <w:rPr>
      <w:rFonts w:eastAsia="Times New Roman"/>
      <w:szCs w:val="20"/>
    </w:rPr>
  </w:style>
  <w:style w:type="character" w:customStyle="1" w:styleId="cardCharCharChar">
    <w:name w:val="card Char Char Char"/>
    <w:basedOn w:val="DefaultParagraphFont"/>
    <w:link w:val="cardCharChar"/>
    <w:rsid w:val="00484407"/>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8440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84407"/>
  </w:style>
  <w:style w:type="character" w:customStyle="1" w:styleId="StylecardCharCharArialNarrow9ptChar">
    <w:name w:val="Style card Char Char + Arial Narrow 9 pt Char"/>
    <w:basedOn w:val="cardCharCharChar"/>
    <w:link w:val="StylecardCharCharArialNarrow9pt"/>
    <w:rsid w:val="00484407"/>
    <w:rPr>
      <w:rFonts w:ascii="Times New Roman" w:eastAsia="Times New Roman" w:hAnsi="Times New Roman" w:cs="Times New Roman"/>
      <w:szCs w:val="20"/>
    </w:rPr>
  </w:style>
  <w:style w:type="character" w:customStyle="1" w:styleId="UnderlineCharCharChar">
    <w:name w:val="Underline Char Char Char"/>
    <w:basedOn w:val="DefaultParagraphFont"/>
    <w:rsid w:val="00484407"/>
    <w:rPr>
      <w:noProof w:val="0"/>
      <w:u w:val="single"/>
      <w:lang w:val="en-US" w:eastAsia="en-US" w:bidi="ar-SA"/>
    </w:rPr>
  </w:style>
  <w:style w:type="character" w:customStyle="1" w:styleId="CardTextChar1">
    <w:name w:val="Card Text Char1"/>
    <w:basedOn w:val="DefaultParagraphFont"/>
    <w:rsid w:val="0048440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440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8440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440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8440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8440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8440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8440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4407"/>
    <w:rPr>
      <w:rFonts w:eastAsia="Times New Roman"/>
      <w:szCs w:val="24"/>
    </w:rPr>
  </w:style>
  <w:style w:type="character" w:customStyle="1" w:styleId="TextsmallChar">
    <w:name w:val="Textsmall Char"/>
    <w:basedOn w:val="DefaultParagraphFont"/>
    <w:link w:val="Textsmall"/>
    <w:rsid w:val="00484407"/>
    <w:rPr>
      <w:rFonts w:ascii="Times New Roman" w:eastAsia="Times New Roman" w:hAnsi="Times New Roman" w:cs="Times New Roman"/>
      <w:szCs w:val="24"/>
    </w:rPr>
  </w:style>
  <w:style w:type="character" w:customStyle="1" w:styleId="CharChar111">
    <w:name w:val="Char Char111"/>
    <w:basedOn w:val="DefaultParagraphFont"/>
    <w:rsid w:val="00484407"/>
    <w:rPr>
      <w:rFonts w:cs="Arial"/>
      <w:bCs/>
      <w:szCs w:val="26"/>
      <w:u w:val="single"/>
      <w:lang w:val="en-US" w:eastAsia="en-US" w:bidi="ar-SA"/>
    </w:rPr>
  </w:style>
  <w:style w:type="character" w:customStyle="1" w:styleId="UnderlineBold">
    <w:name w:val="Underline + Bold"/>
    <w:uiPriority w:val="1"/>
    <w:qFormat/>
    <w:rsid w:val="00484407"/>
    <w:rPr>
      <w:b/>
      <w:sz w:val="20"/>
      <w:u w:val="single"/>
    </w:rPr>
  </w:style>
  <w:style w:type="paragraph" w:customStyle="1" w:styleId="cardtextsmall">
    <w:name w:val="card text small"/>
    <w:basedOn w:val="Normal"/>
    <w:qFormat/>
    <w:rsid w:val="00484407"/>
    <w:rPr>
      <w:rFonts w:ascii="Arial Narrow" w:eastAsia="Times New Roman" w:hAnsi="Arial Narrow"/>
      <w:szCs w:val="24"/>
    </w:rPr>
  </w:style>
  <w:style w:type="character" w:customStyle="1" w:styleId="AUnterdline">
    <w:name w:val="AUnterdline"/>
    <w:qFormat/>
    <w:rsid w:val="0048440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4407"/>
    <w:rPr>
      <w:rFonts w:ascii="Times New Roman" w:hAnsi="Times New Roman"/>
      <w:b/>
      <w:bCs/>
      <w:sz w:val="20"/>
      <w:u w:val="single"/>
      <w:bdr w:val="single" w:sz="4" w:space="0" w:color="auto"/>
    </w:rPr>
  </w:style>
  <w:style w:type="character" w:customStyle="1" w:styleId="highlightedsearchterm">
    <w:name w:val="highlightedsearchterm"/>
    <w:rsid w:val="00484407"/>
  </w:style>
  <w:style w:type="character" w:customStyle="1" w:styleId="StyleUnderline1">
    <w:name w:val="Style Underline1"/>
    <w:basedOn w:val="DefaultParagraphFont"/>
    <w:rsid w:val="00484407"/>
    <w:rPr>
      <w:rFonts w:ascii="Times New Roman" w:hAnsi="Times New Roman"/>
      <w:sz w:val="20"/>
      <w:u w:val="single"/>
    </w:rPr>
  </w:style>
  <w:style w:type="paragraph" w:customStyle="1" w:styleId="CardIndented">
    <w:name w:val="Card (Indented)"/>
    <w:basedOn w:val="Normal"/>
    <w:link w:val="CardIndentedChar"/>
    <w:qFormat/>
    <w:rsid w:val="00484407"/>
    <w:pPr>
      <w:ind w:left="288"/>
    </w:pPr>
  </w:style>
  <w:style w:type="paragraph" w:customStyle="1" w:styleId="StyleStyle49pt10">
    <w:name w:val="Style Style4 + 9 pt10"/>
    <w:basedOn w:val="Style4"/>
    <w:link w:val="StyleStyle49pt10Char"/>
    <w:qFormat/>
    <w:rsid w:val="00484407"/>
  </w:style>
  <w:style w:type="character" w:customStyle="1" w:styleId="StyleStyle49pt10Char">
    <w:name w:val="Style Style4 + 9 pt10 Char"/>
    <w:basedOn w:val="Style4Char"/>
    <w:link w:val="StyleStyle49pt10"/>
    <w:rsid w:val="00484407"/>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484407"/>
    <w:rPr>
      <w:b/>
      <w:bCs/>
    </w:rPr>
  </w:style>
  <w:style w:type="character" w:customStyle="1" w:styleId="StyleStyle49ptBold7Char">
    <w:name w:val="Style Style4 + 9 pt Bold7 Char"/>
    <w:link w:val="StyleStyle49ptBold7"/>
    <w:rsid w:val="00484407"/>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484407"/>
    <w:pPr>
      <w:ind w:left="288"/>
    </w:pPr>
    <w:rPr>
      <w:rFonts w:eastAsia="Times New Roman"/>
      <w:szCs w:val="24"/>
      <w:u w:val="single"/>
    </w:rPr>
  </w:style>
  <w:style w:type="character" w:customStyle="1" w:styleId="NormalUnderlineChar">
    <w:name w:val="Normal Underline Char"/>
    <w:link w:val="NormalUnderline"/>
    <w:rsid w:val="00484407"/>
    <w:rPr>
      <w:rFonts w:ascii="Times New Roman" w:eastAsia="Times New Roman" w:hAnsi="Times New Roman" w:cs="Times New Roman"/>
      <w:szCs w:val="24"/>
      <w:u w:val="single"/>
    </w:rPr>
  </w:style>
  <w:style w:type="character" w:customStyle="1" w:styleId="DontRead">
    <w:name w:val="Don't Read"/>
    <w:qFormat/>
    <w:rsid w:val="00484407"/>
    <w:rPr>
      <w:rFonts w:ascii="Times New Roman" w:hAnsi="Times New Roman"/>
      <w:sz w:val="16"/>
    </w:rPr>
  </w:style>
  <w:style w:type="paragraph" w:customStyle="1" w:styleId="Underlinestyle">
    <w:name w:val="Underline style"/>
    <w:basedOn w:val="Normal"/>
    <w:qFormat/>
    <w:rsid w:val="00484407"/>
    <w:rPr>
      <w:rFonts w:eastAsia="Times New Roman"/>
      <w:szCs w:val="24"/>
      <w:u w:val="single"/>
    </w:rPr>
  </w:style>
  <w:style w:type="character" w:customStyle="1" w:styleId="Style11ptUnderline3">
    <w:name w:val="Style 11 pt Underline3"/>
    <w:rsid w:val="00484407"/>
    <w:rPr>
      <w:sz w:val="20"/>
      <w:u w:val="single"/>
    </w:rPr>
  </w:style>
  <w:style w:type="character" w:customStyle="1" w:styleId="27">
    <w:name w:val="27"/>
    <w:rsid w:val="00484407"/>
    <w:rPr>
      <w:rFonts w:cs="Arial"/>
      <w:bCs/>
      <w:sz w:val="20"/>
      <w:u w:val="single"/>
      <w:lang w:val="en-US" w:eastAsia="en-US" w:bidi="ar-SA"/>
    </w:rPr>
  </w:style>
  <w:style w:type="character" w:customStyle="1" w:styleId="2">
    <w:name w:val="2"/>
    <w:rsid w:val="00484407"/>
    <w:rPr>
      <w:rFonts w:cs="Arial"/>
      <w:bCs/>
      <w:sz w:val="20"/>
      <w:u w:val="single"/>
      <w:lang w:val="en-US" w:eastAsia="en-US" w:bidi="ar-SA"/>
    </w:rPr>
  </w:style>
  <w:style w:type="character" w:customStyle="1" w:styleId="Style9ptUnderline11">
    <w:name w:val="Style 9 pt Underline11"/>
    <w:basedOn w:val="DefaultParagraphFont"/>
    <w:rsid w:val="00484407"/>
    <w:rPr>
      <w:sz w:val="20"/>
      <w:u w:val="single"/>
    </w:rPr>
  </w:style>
  <w:style w:type="character" w:customStyle="1" w:styleId="Style9ptBoldUnderline5">
    <w:name w:val="Style 9 pt Bold Underline5"/>
    <w:basedOn w:val="DefaultParagraphFont"/>
    <w:rsid w:val="00484407"/>
    <w:rPr>
      <w:b/>
      <w:bCs/>
      <w:sz w:val="20"/>
      <w:u w:val="single"/>
    </w:rPr>
  </w:style>
  <w:style w:type="character" w:customStyle="1" w:styleId="CharChar114">
    <w:name w:val="Char Char114"/>
    <w:basedOn w:val="DefaultParagraphFont"/>
    <w:rsid w:val="00484407"/>
    <w:rPr>
      <w:rFonts w:cs="Arial"/>
      <w:bCs/>
      <w:szCs w:val="26"/>
      <w:u w:val="single"/>
      <w:lang w:val="en-US" w:eastAsia="en-US" w:bidi="ar-SA"/>
    </w:rPr>
  </w:style>
  <w:style w:type="character" w:customStyle="1" w:styleId="CharChar113">
    <w:name w:val="Char Char113"/>
    <w:basedOn w:val="DefaultParagraphFont"/>
    <w:rsid w:val="00484407"/>
    <w:rPr>
      <w:rFonts w:cs="Arial"/>
      <w:bCs/>
      <w:szCs w:val="26"/>
      <w:u w:val="single"/>
      <w:lang w:val="en-US" w:eastAsia="en-US" w:bidi="ar-SA"/>
    </w:rPr>
  </w:style>
  <w:style w:type="character" w:customStyle="1" w:styleId="CharChar112">
    <w:name w:val="Char Char112"/>
    <w:basedOn w:val="DefaultParagraphFont"/>
    <w:rsid w:val="00484407"/>
    <w:rPr>
      <w:rFonts w:cs="Arial"/>
      <w:bCs/>
      <w:szCs w:val="26"/>
      <w:u w:val="single"/>
      <w:lang w:val="en-US" w:eastAsia="en-US" w:bidi="ar-SA"/>
    </w:rPr>
  </w:style>
  <w:style w:type="character" w:customStyle="1" w:styleId="ssl0">
    <w:name w:val="ss_l0"/>
    <w:basedOn w:val="DefaultParagraphFont"/>
    <w:rsid w:val="00484407"/>
  </w:style>
  <w:style w:type="paragraph" w:styleId="CommentText">
    <w:name w:val="annotation text"/>
    <w:basedOn w:val="Normal"/>
    <w:link w:val="CommentTextChar"/>
    <w:uiPriority w:val="99"/>
    <w:rsid w:val="00484407"/>
    <w:rPr>
      <w:szCs w:val="20"/>
    </w:rPr>
  </w:style>
  <w:style w:type="character" w:customStyle="1" w:styleId="CommentTextChar">
    <w:name w:val="Comment Text Char"/>
    <w:basedOn w:val="DefaultParagraphFont"/>
    <w:link w:val="CommentText"/>
    <w:uiPriority w:val="99"/>
    <w:rsid w:val="00484407"/>
    <w:rPr>
      <w:rFonts w:ascii="Times New Roman" w:hAnsi="Times New Roman" w:cs="Times New Roman"/>
      <w:szCs w:val="20"/>
    </w:rPr>
  </w:style>
  <w:style w:type="character" w:customStyle="1" w:styleId="CommentSubjectChar">
    <w:name w:val="Comment Subject Char"/>
    <w:basedOn w:val="CommentTextChar"/>
    <w:link w:val="CommentSubject"/>
    <w:rsid w:val="00484407"/>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484407"/>
    <w:rPr>
      <w:b/>
      <w:bCs/>
      <w:sz w:val="24"/>
    </w:rPr>
  </w:style>
  <w:style w:type="character" w:customStyle="1" w:styleId="CommentSubjectChar1">
    <w:name w:val="Comment Subject Char1"/>
    <w:basedOn w:val="CommentTextChar"/>
    <w:uiPriority w:val="99"/>
    <w:semiHidden/>
    <w:rsid w:val="00484407"/>
    <w:rPr>
      <w:rFonts w:ascii="Times New Roman" w:hAnsi="Times New Roman" w:cs="Times New Roman"/>
      <w:b/>
      <w:bCs/>
      <w:szCs w:val="20"/>
    </w:rPr>
  </w:style>
  <w:style w:type="paragraph" w:customStyle="1" w:styleId="WW-Default1">
    <w:name w:val="WW-Default1"/>
    <w:basedOn w:val="Normal"/>
    <w:qFormat/>
    <w:rsid w:val="00484407"/>
    <w:pPr>
      <w:suppressAutoHyphens/>
    </w:pPr>
    <w:rPr>
      <w:rFonts w:eastAsia="Times New Roman"/>
      <w:b/>
      <w:bCs/>
      <w:szCs w:val="20"/>
      <w:lang w:eastAsia="ar-SA"/>
    </w:rPr>
  </w:style>
  <w:style w:type="paragraph" w:customStyle="1" w:styleId="Normal1">
    <w:name w:val="Normal1"/>
    <w:basedOn w:val="BodyText"/>
    <w:qFormat/>
    <w:rsid w:val="00484407"/>
  </w:style>
  <w:style w:type="character" w:customStyle="1" w:styleId="zoomme">
    <w:name w:val="zoomme"/>
    <w:basedOn w:val="DefaultParagraphFont"/>
    <w:rsid w:val="00484407"/>
  </w:style>
  <w:style w:type="character" w:customStyle="1" w:styleId="Date1">
    <w:name w:val="Date1"/>
    <w:basedOn w:val="DefaultParagraphFont"/>
    <w:rsid w:val="00484407"/>
  </w:style>
  <w:style w:type="character" w:customStyle="1" w:styleId="classauthor">
    <w:name w:val="class=&quot;author&quot;"/>
    <w:basedOn w:val="DefaultParagraphFont"/>
    <w:rsid w:val="00484407"/>
  </w:style>
  <w:style w:type="paragraph" w:customStyle="1" w:styleId="CardStyle">
    <w:name w:val="Card Style"/>
    <w:basedOn w:val="Normal"/>
    <w:link w:val="CardStyleChar"/>
    <w:qFormat/>
    <w:rsid w:val="00484407"/>
    <w:rPr>
      <w:rFonts w:eastAsia="Times New Roman"/>
      <w:szCs w:val="24"/>
    </w:rPr>
  </w:style>
  <w:style w:type="character" w:customStyle="1" w:styleId="BoldUnderlineChar0">
    <w:name w:val="Bold Underline Char"/>
    <w:rsid w:val="00484407"/>
    <w:rPr>
      <w:rFonts w:ascii="Times New Roman" w:eastAsia="Times New Roman" w:hAnsi="Times New Roman"/>
      <w:b/>
      <w:bCs/>
      <w:szCs w:val="24"/>
      <w:u w:val="single"/>
    </w:rPr>
  </w:style>
  <w:style w:type="character" w:customStyle="1" w:styleId="texto1">
    <w:name w:val="texto1"/>
    <w:rsid w:val="00484407"/>
  </w:style>
  <w:style w:type="character" w:customStyle="1" w:styleId="apple-style-span">
    <w:name w:val="apple-style-span"/>
    <w:qFormat/>
    <w:rsid w:val="00484407"/>
  </w:style>
  <w:style w:type="paragraph" w:customStyle="1" w:styleId="citenon-bold">
    <w:name w:val="cite non-bold"/>
    <w:basedOn w:val="Normal"/>
    <w:link w:val="citenon-boldChar"/>
    <w:qFormat/>
    <w:rsid w:val="0048440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4407"/>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4407"/>
    <w:rPr>
      <w:rFonts w:ascii="Times New Roman" w:eastAsia="Times New Roman" w:hAnsi="Times New Roman" w:cs="Arial"/>
      <w:b/>
      <w:sz w:val="24"/>
      <w:szCs w:val="28"/>
    </w:rPr>
  </w:style>
  <w:style w:type="paragraph" w:customStyle="1" w:styleId="Style23">
    <w:name w:val="Style23"/>
    <w:basedOn w:val="Normal"/>
    <w:uiPriority w:val="99"/>
    <w:qFormat/>
    <w:rsid w:val="00484407"/>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4407"/>
    <w:rPr>
      <w:rFonts w:ascii="Times New Roman" w:eastAsia="Times New Roman" w:hAnsi="Times New Roman" w:cs="Times New Roman"/>
      <w:sz w:val="24"/>
      <w:lang w:eastAsia="zh-CN"/>
    </w:rPr>
  </w:style>
  <w:style w:type="character" w:customStyle="1" w:styleId="gray">
    <w:name w:val="gray"/>
    <w:basedOn w:val="DefaultParagraphFont"/>
    <w:rsid w:val="00484407"/>
  </w:style>
  <w:style w:type="paragraph" w:customStyle="1" w:styleId="Tagtemplate">
    <w:name w:val="Tagtemplate"/>
    <w:basedOn w:val="Normal"/>
    <w:link w:val="TagtemplateChar"/>
    <w:autoRedefine/>
    <w:qFormat/>
    <w:rsid w:val="00484407"/>
    <w:pPr>
      <w:keepNext/>
      <w:keepLines/>
    </w:pPr>
    <w:rPr>
      <w:rFonts w:eastAsia="Calibri"/>
      <w:b/>
    </w:rPr>
  </w:style>
  <w:style w:type="character" w:customStyle="1" w:styleId="TagtemplateChar">
    <w:name w:val="Tagtemplate Char"/>
    <w:basedOn w:val="DefaultParagraphFont"/>
    <w:link w:val="Tagtemplate"/>
    <w:rsid w:val="00484407"/>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84407"/>
    <w:rPr>
      <w:sz w:val="20"/>
      <w:u w:val="single"/>
      <w:bdr w:val="single" w:sz="4" w:space="0" w:color="auto"/>
    </w:rPr>
  </w:style>
  <w:style w:type="paragraph" w:customStyle="1" w:styleId="Citation-FirstLine">
    <w:name w:val="Citation - First Line"/>
    <w:basedOn w:val="Normal"/>
    <w:next w:val="Normal"/>
    <w:autoRedefine/>
    <w:qFormat/>
    <w:rsid w:val="00484407"/>
    <w:pPr>
      <w:spacing w:line="240" w:lineRule="atLeast"/>
      <w:jc w:val="both"/>
    </w:pPr>
    <w:rPr>
      <w:rFonts w:ascii="Book Antiqua" w:eastAsia="Times New Roman" w:hAnsi="Book Antiqua"/>
      <w:szCs w:val="24"/>
    </w:rPr>
  </w:style>
  <w:style w:type="character" w:customStyle="1" w:styleId="CardText-Underlined">
    <w:name w:val="Card Text - Underlined"/>
    <w:rsid w:val="00484407"/>
    <w:rPr>
      <w:b/>
      <w:sz w:val="20"/>
      <w:u w:val="single"/>
    </w:rPr>
  </w:style>
  <w:style w:type="paragraph" w:customStyle="1" w:styleId="Citation-Complete">
    <w:name w:val="Citation - Complete"/>
    <w:basedOn w:val="Normal"/>
    <w:next w:val="Normal"/>
    <w:link w:val="Citation-CompleteChar"/>
    <w:autoRedefine/>
    <w:qFormat/>
    <w:rsid w:val="00484407"/>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484407"/>
    <w:rPr>
      <w:rFonts w:ascii="Book Antiqua" w:eastAsia="Times New Roman" w:hAnsi="Book Antiqua" w:cs="Times New Roman"/>
      <w:szCs w:val="24"/>
    </w:rPr>
  </w:style>
  <w:style w:type="character" w:customStyle="1" w:styleId="MicroTextChar">
    <w:name w:val="MicroText Char"/>
    <w:link w:val="MicroText"/>
    <w:rsid w:val="00484407"/>
    <w:rPr>
      <w:rFonts w:ascii="Arial Narrow" w:hAnsi="Arial Narrow"/>
      <w:sz w:val="12"/>
      <w:szCs w:val="24"/>
    </w:rPr>
  </w:style>
  <w:style w:type="paragraph" w:customStyle="1" w:styleId="TagCite">
    <w:name w:val="Tag/Cite"/>
    <w:basedOn w:val="Normal"/>
    <w:qFormat/>
    <w:rsid w:val="00484407"/>
    <w:rPr>
      <w:rFonts w:eastAsia="Times New Roman"/>
      <w:b/>
      <w:szCs w:val="24"/>
    </w:rPr>
  </w:style>
  <w:style w:type="character" w:customStyle="1" w:styleId="Style11ptItalicUnderline">
    <w:name w:val="Style 11 pt Italic Underline"/>
    <w:basedOn w:val="DefaultParagraphFont"/>
    <w:qFormat/>
    <w:rsid w:val="00484407"/>
    <w:rPr>
      <w:i/>
      <w:iCs/>
      <w:sz w:val="20"/>
      <w:u w:val="single"/>
    </w:rPr>
  </w:style>
  <w:style w:type="character" w:customStyle="1" w:styleId="Style11ptItalic">
    <w:name w:val="Style 11 pt Italic"/>
    <w:basedOn w:val="DefaultParagraphFont"/>
    <w:rsid w:val="00484407"/>
    <w:rPr>
      <w:rFonts w:ascii="Times New Roman" w:hAnsi="Times New Roman"/>
      <w:i/>
      <w:iCs/>
      <w:sz w:val="20"/>
    </w:rPr>
  </w:style>
  <w:style w:type="character" w:customStyle="1" w:styleId="BoldandUnderlineChar">
    <w:name w:val="Bold and Underline Char"/>
    <w:basedOn w:val="DefaultParagraphFont"/>
    <w:link w:val="BoldandUnderline"/>
    <w:locked/>
    <w:rsid w:val="00484407"/>
    <w:rPr>
      <w:b/>
      <w:szCs w:val="24"/>
      <w:u w:val="single"/>
    </w:rPr>
  </w:style>
  <w:style w:type="paragraph" w:customStyle="1" w:styleId="BoldandUnderline">
    <w:name w:val="Bold and Underline"/>
    <w:basedOn w:val="Normal"/>
    <w:link w:val="BoldandUnderlineChar"/>
    <w:qFormat/>
    <w:rsid w:val="00484407"/>
    <w:rPr>
      <w:rFonts w:asciiTheme="minorHAnsi" w:hAnsiTheme="minorHAnsi" w:cstheme="minorBidi"/>
      <w:b/>
      <w:szCs w:val="24"/>
      <w:u w:val="single"/>
    </w:rPr>
  </w:style>
  <w:style w:type="character" w:customStyle="1" w:styleId="hdr">
    <w:name w:val="hdr"/>
    <w:basedOn w:val="DefaultParagraphFont"/>
    <w:rsid w:val="00484407"/>
  </w:style>
  <w:style w:type="paragraph" w:customStyle="1" w:styleId="StyleStyle49ptBold3">
    <w:name w:val="Style Style4 + 9 pt Bold3"/>
    <w:basedOn w:val="Style4"/>
    <w:link w:val="StyleStyle49ptBold3Char"/>
    <w:qFormat/>
    <w:rsid w:val="00484407"/>
    <w:rPr>
      <w:b/>
      <w:bCs/>
    </w:rPr>
  </w:style>
  <w:style w:type="character" w:customStyle="1" w:styleId="StyleStyle49ptBold3Char">
    <w:name w:val="Style Style4 + 9 pt Bold3 Char"/>
    <w:basedOn w:val="Style4Char"/>
    <w:link w:val="StyleStyle49ptBold3"/>
    <w:rsid w:val="00484407"/>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484407"/>
    <w:rPr>
      <w:sz w:val="20"/>
      <w:u w:val="single"/>
    </w:rPr>
  </w:style>
  <w:style w:type="character" w:customStyle="1" w:styleId="ct-with-fmlt">
    <w:name w:val="ct-with-fmlt"/>
    <w:basedOn w:val="DefaultParagraphFont"/>
    <w:rsid w:val="00484407"/>
  </w:style>
  <w:style w:type="paragraph" w:customStyle="1" w:styleId="TagText">
    <w:name w:val="TagText"/>
    <w:basedOn w:val="Normal"/>
    <w:uiPriority w:val="99"/>
    <w:qFormat/>
    <w:rsid w:val="00484407"/>
    <w:rPr>
      <w:rFonts w:eastAsiaTheme="minorEastAsia"/>
      <w:b/>
      <w:szCs w:val="24"/>
    </w:rPr>
  </w:style>
  <w:style w:type="paragraph" w:customStyle="1" w:styleId="StyleStyle49pt">
    <w:name w:val="Style Style4 + 9 pt"/>
    <w:basedOn w:val="Normal"/>
    <w:link w:val="StyleStyle49ptChar"/>
    <w:qFormat/>
    <w:rsid w:val="00484407"/>
    <w:rPr>
      <w:rFonts w:eastAsia="Times New Roman"/>
      <w:szCs w:val="24"/>
      <w:u w:val="single"/>
    </w:rPr>
  </w:style>
  <w:style w:type="character" w:customStyle="1" w:styleId="StyleStyle49ptChar">
    <w:name w:val="Style Style4 + 9 pt Char"/>
    <w:basedOn w:val="DefaultParagraphFont"/>
    <w:link w:val="StyleStyle49pt"/>
    <w:rsid w:val="00484407"/>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484407"/>
    <w:rPr>
      <w:rFonts w:eastAsia="Times New Roman"/>
      <w:b/>
      <w:bCs/>
      <w:szCs w:val="24"/>
      <w:u w:val="single"/>
    </w:rPr>
  </w:style>
  <w:style w:type="character" w:customStyle="1" w:styleId="StyleStyle49ptBoldChar">
    <w:name w:val="Style Style4 + 9 pt Bold Char"/>
    <w:basedOn w:val="DefaultParagraphFont"/>
    <w:link w:val="StyleStyle49ptBold"/>
    <w:rsid w:val="00484407"/>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484407"/>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484407"/>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48440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84407"/>
    <w:rPr>
      <w:rFonts w:ascii="Arial" w:eastAsia="Times New Roman" w:hAnsi="Arial" w:cs="Arial"/>
      <w:b/>
      <w:bCs/>
      <w:szCs w:val="24"/>
      <w:u w:val="single"/>
    </w:rPr>
  </w:style>
  <w:style w:type="paragraph" w:customStyle="1" w:styleId="StyleUnderlined11pt">
    <w:name w:val="Style Underlined + 11 pt"/>
    <w:link w:val="StyleUnderlined11ptChar"/>
    <w:qFormat/>
    <w:rsid w:val="0048440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84407"/>
    <w:rPr>
      <w:rFonts w:ascii="Arial" w:eastAsia="Times New Roman" w:hAnsi="Arial" w:cs="Arial"/>
      <w:szCs w:val="24"/>
      <w:u w:val="single"/>
    </w:rPr>
  </w:style>
  <w:style w:type="character" w:customStyle="1" w:styleId="newscontent">
    <w:name w:val="newscontent"/>
    <w:rsid w:val="00484407"/>
  </w:style>
  <w:style w:type="character" w:customStyle="1" w:styleId="StyleUnderlinePatternClearYellow">
    <w:name w:val="Style Underline Pattern: Clear (Yellow)"/>
    <w:basedOn w:val="DefaultParagraphFont"/>
    <w:rsid w:val="00484407"/>
    <w:rPr>
      <w:u w:val="single"/>
      <w:shd w:val="clear" w:color="auto" w:fill="00FF00"/>
    </w:rPr>
  </w:style>
  <w:style w:type="paragraph" w:customStyle="1" w:styleId="StyleUnderlineChar11pt3">
    <w:name w:val="Style Underline Char + 11 pt3"/>
    <w:link w:val="StyleUnderlineChar11pt3Char"/>
    <w:qFormat/>
    <w:rsid w:val="0048440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8440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84407"/>
    <w:rPr>
      <w:b w:val="0"/>
      <w:bCs/>
      <w:u w:val="single"/>
    </w:rPr>
  </w:style>
  <w:style w:type="character" w:customStyle="1" w:styleId="date-display-single">
    <w:name w:val="date-display-single"/>
    <w:basedOn w:val="DefaultParagraphFont"/>
    <w:rsid w:val="00484407"/>
  </w:style>
  <w:style w:type="character" w:customStyle="1" w:styleId="CommentTextChar1">
    <w:name w:val="Comment Text Char1"/>
    <w:basedOn w:val="DefaultParagraphFont"/>
    <w:uiPriority w:val="99"/>
    <w:rsid w:val="0048440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84407"/>
    <w:rPr>
      <w:rFonts w:ascii="Times New Roman" w:hAnsi="Times New Roman" w:cs="Times New Roman"/>
      <w:sz w:val="20"/>
    </w:rPr>
  </w:style>
  <w:style w:type="paragraph" w:customStyle="1" w:styleId="Cite2">
    <w:name w:val="Cite 2"/>
    <w:basedOn w:val="Normal"/>
    <w:qFormat/>
    <w:rsid w:val="00484407"/>
    <w:rPr>
      <w:rFonts w:eastAsia="MS Mincho"/>
      <w:b/>
      <w:szCs w:val="24"/>
      <w:u w:val="single"/>
    </w:rPr>
  </w:style>
  <w:style w:type="character" w:customStyle="1" w:styleId="StyleunderlineBold">
    <w:name w:val="Style underline + Bold"/>
    <w:basedOn w:val="underline"/>
    <w:rsid w:val="00484407"/>
    <w:rPr>
      <w:rFonts w:ascii="Times New Roman" w:hAnsi="Times New Roman" w:cs="Times New Roman"/>
      <w:bCs/>
      <w:sz w:val="20"/>
      <w:u w:val="single"/>
    </w:rPr>
  </w:style>
  <w:style w:type="paragraph" w:customStyle="1" w:styleId="cards0">
    <w:name w:val="cards"/>
    <w:basedOn w:val="Heading3"/>
    <w:qFormat/>
    <w:rsid w:val="00484407"/>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484407"/>
    <w:rPr>
      <w:sz w:val="20"/>
      <w:u w:val="single"/>
    </w:rPr>
  </w:style>
  <w:style w:type="character" w:styleId="HTMLCite">
    <w:name w:val="HTML Cite"/>
    <w:uiPriority w:val="99"/>
    <w:qFormat/>
    <w:rsid w:val="00484407"/>
    <w:rPr>
      <w:i/>
      <w:iCs/>
    </w:rPr>
  </w:style>
  <w:style w:type="character" w:customStyle="1" w:styleId="slug-pub-date">
    <w:name w:val="slug-pub-date"/>
    <w:basedOn w:val="DefaultParagraphFont"/>
    <w:rsid w:val="00484407"/>
  </w:style>
  <w:style w:type="character" w:customStyle="1" w:styleId="slug-vol">
    <w:name w:val="slug-vol"/>
    <w:basedOn w:val="DefaultParagraphFont"/>
    <w:rsid w:val="00484407"/>
  </w:style>
  <w:style w:type="character" w:customStyle="1" w:styleId="slug-issue">
    <w:name w:val="slug-issue"/>
    <w:basedOn w:val="DefaultParagraphFont"/>
    <w:rsid w:val="00484407"/>
  </w:style>
  <w:style w:type="character" w:customStyle="1" w:styleId="slug-pages">
    <w:name w:val="slug-pages"/>
    <w:basedOn w:val="DefaultParagraphFont"/>
    <w:rsid w:val="0048440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4407"/>
    <w:rPr>
      <w:b/>
      <w:bCs/>
      <w:strike w:val="0"/>
      <w:dstrike w:val="0"/>
      <w:sz w:val="24"/>
      <w:u w:val="none"/>
      <w:effect w:val="none"/>
    </w:rPr>
  </w:style>
  <w:style w:type="paragraph" w:customStyle="1" w:styleId="Tag2">
    <w:name w:val="Tag2"/>
    <w:basedOn w:val="Normal"/>
    <w:autoRedefine/>
    <w:qFormat/>
    <w:rsid w:val="00484407"/>
    <w:pPr>
      <w:spacing w:before="120"/>
    </w:pPr>
    <w:rPr>
      <w:b/>
      <w:sz w:val="26"/>
    </w:rPr>
  </w:style>
  <w:style w:type="character" w:customStyle="1" w:styleId="tagchar">
    <w:name w:val="tagchar"/>
    <w:basedOn w:val="DefaultParagraphFont"/>
    <w:rsid w:val="00484407"/>
  </w:style>
  <w:style w:type="paragraph" w:customStyle="1" w:styleId="NormalText">
    <w:name w:val="Normal Text"/>
    <w:basedOn w:val="Normal"/>
    <w:link w:val="NormalTextChar"/>
    <w:autoRedefine/>
    <w:qFormat/>
    <w:rsid w:val="00484407"/>
    <w:pPr>
      <w:jc w:val="both"/>
    </w:pPr>
    <w:rPr>
      <w:rFonts w:eastAsia="Times New Roman"/>
      <w:szCs w:val="26"/>
    </w:rPr>
  </w:style>
  <w:style w:type="character" w:customStyle="1" w:styleId="pmterms11">
    <w:name w:val="pmterms11"/>
    <w:basedOn w:val="DefaultParagraphFont"/>
    <w:rsid w:val="00484407"/>
    <w:rPr>
      <w:b/>
      <w:bCs/>
      <w:i w:val="0"/>
      <w:iCs w:val="0"/>
      <w:color w:val="000000"/>
    </w:rPr>
  </w:style>
  <w:style w:type="character" w:customStyle="1" w:styleId="StyleUnderlineChar9ptBold">
    <w:name w:val="Style Underline Char + 9 pt Bold"/>
    <w:basedOn w:val="DefaultParagraphFont"/>
    <w:rsid w:val="00484407"/>
    <w:rPr>
      <w:rFonts w:ascii="Times New Roman" w:hAnsi="Times New Roman"/>
      <w:b/>
      <w:bCs/>
      <w:sz w:val="20"/>
      <w:u w:val="single"/>
      <w:lang w:val="en-US" w:eastAsia="en-US" w:bidi="ar-SA"/>
    </w:rPr>
  </w:style>
  <w:style w:type="character" w:customStyle="1" w:styleId="Style8pt">
    <w:name w:val="Style 8 pt"/>
    <w:basedOn w:val="DefaultParagraphFont"/>
    <w:rsid w:val="00484407"/>
    <w:rPr>
      <w:sz w:val="20"/>
    </w:rPr>
  </w:style>
  <w:style w:type="character" w:customStyle="1" w:styleId="UnderlineChar5Char">
    <w:name w:val="Underline Char5 Char"/>
    <w:basedOn w:val="DefaultParagraphFont"/>
    <w:rsid w:val="00484407"/>
    <w:rPr>
      <w:szCs w:val="24"/>
      <w:u w:val="single"/>
      <w:lang w:val="en-US" w:eastAsia="en-US" w:bidi="ar-SA"/>
    </w:rPr>
  </w:style>
  <w:style w:type="character" w:customStyle="1" w:styleId="BoldandUnderlineChar2Char1">
    <w:name w:val="Bold and Underline Char2 Char1"/>
    <w:basedOn w:val="DefaultParagraphFont"/>
    <w:rsid w:val="0048440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440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4407"/>
    <w:rPr>
      <w:szCs w:val="24"/>
      <w:u w:val="single"/>
      <w:lang w:val="en-US" w:eastAsia="en-US" w:bidi="ar-SA"/>
    </w:rPr>
  </w:style>
  <w:style w:type="paragraph" w:customStyle="1" w:styleId="Language">
    <w:name w:val="Language"/>
    <w:basedOn w:val="Normal"/>
    <w:link w:val="LanguageChar"/>
    <w:qFormat/>
    <w:rsid w:val="00484407"/>
    <w:rPr>
      <w:rFonts w:eastAsia="Times New Roman"/>
      <w:strike/>
      <w:szCs w:val="20"/>
    </w:rPr>
  </w:style>
  <w:style w:type="character" w:customStyle="1" w:styleId="LanguageChar">
    <w:name w:val="Language Char"/>
    <w:basedOn w:val="DefaultParagraphFont"/>
    <w:link w:val="Language"/>
    <w:rsid w:val="0048440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84407"/>
    <w:rPr>
      <w:rFonts w:eastAsia="Times New Roman"/>
      <w:szCs w:val="24"/>
      <w:u w:val="single"/>
    </w:rPr>
  </w:style>
  <w:style w:type="character" w:customStyle="1" w:styleId="UnderlineChar3Char">
    <w:name w:val="Underline Char3 Char"/>
    <w:basedOn w:val="DefaultParagraphFont"/>
    <w:link w:val="UnderlineChar3"/>
    <w:rsid w:val="00484407"/>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484407"/>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484407"/>
    <w:rPr>
      <w:rFonts w:ascii="Times New Roman" w:eastAsia="Times New Roman" w:hAnsi="Times New Roman" w:cs="Times New Roman"/>
      <w:b/>
      <w:szCs w:val="24"/>
      <w:u w:val="single"/>
    </w:rPr>
  </w:style>
  <w:style w:type="character" w:customStyle="1" w:styleId="UnderlineChar1">
    <w:name w:val="Underline Char1"/>
    <w:basedOn w:val="DefaultParagraphFont"/>
    <w:rsid w:val="00484407"/>
    <w:rPr>
      <w:szCs w:val="24"/>
      <w:u w:val="single"/>
      <w:lang w:val="en-US" w:eastAsia="en-US" w:bidi="ar-SA"/>
    </w:rPr>
  </w:style>
  <w:style w:type="character" w:customStyle="1" w:styleId="BoldandUnderlineChar1Char2Char">
    <w:name w:val="Bold and Underline Char1 Char2 Char"/>
    <w:basedOn w:val="DefaultParagraphFont"/>
    <w:rsid w:val="00484407"/>
    <w:rPr>
      <w:b/>
      <w:szCs w:val="24"/>
      <w:u w:val="single"/>
      <w:lang w:val="en-US" w:eastAsia="en-US" w:bidi="ar-SA"/>
    </w:rPr>
  </w:style>
  <w:style w:type="character" w:customStyle="1" w:styleId="SmalltextChar">
    <w:name w:val="Small text Char"/>
    <w:aliases w:val="Quote1 Char1"/>
    <w:link w:val="Smalltext"/>
    <w:qFormat/>
    <w:rsid w:val="00484407"/>
    <w:rPr>
      <w:rFonts w:ascii="Arial Narrow" w:eastAsia="Times New Roman" w:hAnsi="Arial Narrow" w:cs="Times New Roman"/>
      <w:szCs w:val="24"/>
    </w:rPr>
  </w:style>
  <w:style w:type="paragraph" w:customStyle="1" w:styleId="HotRoute">
    <w:name w:val="Hot Route"/>
    <w:basedOn w:val="Normal"/>
    <w:link w:val="HotRouteChar0"/>
    <w:qFormat/>
    <w:rsid w:val="00484407"/>
    <w:pPr>
      <w:ind w:left="144"/>
    </w:pPr>
    <w:rPr>
      <w:rFonts w:eastAsia="Times New Roman"/>
      <w:szCs w:val="24"/>
    </w:rPr>
  </w:style>
  <w:style w:type="paragraph" w:customStyle="1" w:styleId="Cardstyle0">
    <w:name w:val="Cardstyle"/>
    <w:basedOn w:val="Normal"/>
    <w:next w:val="Normal"/>
    <w:qFormat/>
    <w:rsid w:val="00484407"/>
    <w:rPr>
      <w:rFonts w:eastAsia="Times New Roman"/>
      <w:szCs w:val="24"/>
    </w:rPr>
  </w:style>
  <w:style w:type="character" w:customStyle="1" w:styleId="Style12ptBoldUnderline1">
    <w:name w:val="Style 12 pt Bold Underline1"/>
    <w:basedOn w:val="DefaultParagraphFont"/>
    <w:rsid w:val="00484407"/>
    <w:rPr>
      <w:b/>
      <w:bCs/>
      <w:sz w:val="24"/>
      <w:u w:val="single"/>
    </w:rPr>
  </w:style>
  <w:style w:type="character" w:customStyle="1" w:styleId="StyleEmphasisArial12ptBoldNotItalic">
    <w:name w:val="Style Emphasis + Arial 12 pt Bold Not Italic"/>
    <w:basedOn w:val="Emphasis"/>
    <w:rsid w:val="00484407"/>
    <w:rPr>
      <w:rFonts w:ascii="Arial" w:hAnsi="Arial" w:cs="Times New Roman"/>
      <w:b w:val="0"/>
      <w:bCs/>
      <w:i/>
      <w:iCs/>
      <w:sz w:val="24"/>
      <w:u w:val="single"/>
      <w:bdr w:val="single" w:sz="8" w:space="0" w:color="auto"/>
    </w:rPr>
  </w:style>
  <w:style w:type="character" w:customStyle="1" w:styleId="DebateHighlighted">
    <w:name w:val="Debate Highlighted"/>
    <w:qFormat/>
    <w:rsid w:val="0048440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84407"/>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484407"/>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48440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48440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84407"/>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484407"/>
    <w:rPr>
      <w:rFonts w:ascii="Times New Roman" w:hAnsi="Times New Roman"/>
      <w:sz w:val="20"/>
      <w:u w:val="single"/>
      <w:bdr w:val="none" w:sz="0" w:space="0" w:color="auto"/>
      <w:shd w:val="clear" w:color="auto" w:fill="C0C0C0"/>
    </w:rPr>
  </w:style>
  <w:style w:type="character" w:customStyle="1" w:styleId="smallChar">
    <w:name w:val="small Char"/>
    <w:rsid w:val="00484407"/>
    <w:rPr>
      <w:rFonts w:ascii="Calibri" w:eastAsia="Calibri" w:hAnsi="Calibri" w:cs="Calibri"/>
      <w:sz w:val="16"/>
      <w:szCs w:val="20"/>
      <w:lang w:val="x-none" w:eastAsia="x-none"/>
    </w:rPr>
  </w:style>
  <w:style w:type="paragraph" w:customStyle="1" w:styleId="HotRoute0">
    <w:name w:val="Hot Route!"/>
    <w:basedOn w:val="Normal"/>
    <w:qFormat/>
    <w:rsid w:val="00484407"/>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484407"/>
    <w:rPr>
      <w:rFonts w:ascii="Times New Roman" w:hAnsi="Times New Roman" w:cs="Times New Roman"/>
      <w:sz w:val="16"/>
      <w:szCs w:val="16"/>
    </w:rPr>
  </w:style>
  <w:style w:type="character" w:customStyle="1" w:styleId="BodyText2Char1">
    <w:name w:val="Body Text 2 Char1"/>
    <w:basedOn w:val="DefaultParagraphFont"/>
    <w:semiHidden/>
    <w:rsid w:val="00484407"/>
    <w:rPr>
      <w:rFonts w:ascii="Times New Roman" w:hAnsi="Times New Roman" w:cs="Times New Roman"/>
      <w:sz w:val="20"/>
    </w:rPr>
  </w:style>
  <w:style w:type="character" w:customStyle="1" w:styleId="Heading2Char1CharCharCharCharCharC">
    <w:name w:val="Heading 2 Char1 Char Char Char Char Char C"/>
    <w:rsid w:val="00484407"/>
    <w:rPr>
      <w:rFonts w:cs="Arial"/>
      <w:b/>
      <w:bCs/>
      <w:iCs/>
      <w:sz w:val="24"/>
      <w:szCs w:val="28"/>
      <w:lang w:val="en-US" w:eastAsia="en-US" w:bidi="ar-SA"/>
    </w:rPr>
  </w:style>
  <w:style w:type="character" w:customStyle="1" w:styleId="underline1">
    <w:name w:val="underline1"/>
    <w:basedOn w:val="DefaultParagraphFont"/>
    <w:rsid w:val="00484407"/>
    <w:rPr>
      <w:u w:val="single"/>
    </w:rPr>
  </w:style>
  <w:style w:type="character" w:customStyle="1" w:styleId="author0">
    <w:name w:val="author"/>
    <w:basedOn w:val="DefaultParagraphFont"/>
    <w:rsid w:val="00484407"/>
    <w:rPr>
      <w:rFonts w:ascii="Times New Roman" w:hAnsi="Times New Roman"/>
      <w:b/>
      <w:sz w:val="24"/>
    </w:rPr>
  </w:style>
  <w:style w:type="character" w:customStyle="1" w:styleId="FontStyle291">
    <w:name w:val="Font Style291"/>
    <w:basedOn w:val="DefaultParagraphFont"/>
    <w:uiPriority w:val="99"/>
    <w:rsid w:val="0048440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440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4407"/>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484407"/>
    <w:rPr>
      <w:rFonts w:ascii="Times New Roman" w:eastAsia="Times New Roman" w:hAnsi="Times New Roman" w:cs="Times New Roman"/>
      <w:szCs w:val="24"/>
    </w:rPr>
  </w:style>
  <w:style w:type="paragraph" w:customStyle="1" w:styleId="Cards1">
    <w:name w:val="Cards1"/>
    <w:basedOn w:val="Normal"/>
    <w:link w:val="Cards1Char"/>
    <w:qFormat/>
    <w:rsid w:val="00484407"/>
    <w:pPr>
      <w:ind w:left="288"/>
    </w:pPr>
    <w:rPr>
      <w:rFonts w:eastAsia="Times New Roman"/>
      <w:szCs w:val="24"/>
      <w:u w:val="single"/>
    </w:rPr>
  </w:style>
  <w:style w:type="character" w:customStyle="1" w:styleId="Cards1Char">
    <w:name w:val="Cards1 Char"/>
    <w:basedOn w:val="DefaultParagraphFont"/>
    <w:link w:val="Cards1"/>
    <w:rsid w:val="00484407"/>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48440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84407"/>
    <w:rPr>
      <w:rFonts w:ascii="Arial" w:eastAsia="Calibri" w:hAnsi="Arial" w:cs="Arial"/>
      <w:u w:val="single"/>
    </w:rPr>
  </w:style>
  <w:style w:type="character" w:customStyle="1" w:styleId="EmphasizeThis">
    <w:name w:val="EmphasizeThis"/>
    <w:rsid w:val="00484407"/>
    <w:rPr>
      <w:rFonts w:ascii="Georgia" w:hAnsi="Georgia"/>
      <w:b/>
      <w:iCs/>
      <w:sz w:val="24"/>
      <w:u w:val="thick"/>
    </w:rPr>
  </w:style>
  <w:style w:type="paragraph" w:customStyle="1" w:styleId="Stylecard8pt">
    <w:name w:val="Style card + 8 pt"/>
    <w:basedOn w:val="Normal"/>
    <w:link w:val="Stylecard8ptChar"/>
    <w:qFormat/>
    <w:rsid w:val="00484407"/>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484407"/>
    <w:rPr>
      <w:rFonts w:ascii="Georgia" w:hAnsi="Georgia" w:cs="Times New Roman"/>
      <w:color w:val="000000"/>
      <w:szCs w:val="24"/>
      <w:u w:val="single"/>
      <w:lang w:eastAsia="ar-SA"/>
    </w:rPr>
  </w:style>
  <w:style w:type="character" w:customStyle="1" w:styleId="bhl">
    <w:name w:val="bhl"/>
    <w:basedOn w:val="DefaultParagraphFont"/>
    <w:rsid w:val="00484407"/>
  </w:style>
  <w:style w:type="paragraph" w:customStyle="1" w:styleId="TagGA11">
    <w:name w:val="Tag GA 11"/>
    <w:basedOn w:val="TOC1"/>
    <w:qFormat/>
    <w:rsid w:val="00484407"/>
    <w:pPr>
      <w:spacing w:before="0" w:after="160"/>
    </w:pPr>
    <w:rPr>
      <w:rFonts w:ascii="Georgia" w:eastAsia="Calibri" w:hAnsi="Georgia"/>
      <w:u w:val="none"/>
      <w:lang w:bidi="ar-SA"/>
    </w:rPr>
  </w:style>
  <w:style w:type="paragraph" w:customStyle="1" w:styleId="CiteCard">
    <w:name w:val="Cite/Card"/>
    <w:basedOn w:val="TOC2"/>
    <w:qFormat/>
    <w:rsid w:val="0048440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8440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84407"/>
    <w:rPr>
      <w:sz w:val="16"/>
      <w:szCs w:val="16"/>
    </w:rPr>
  </w:style>
  <w:style w:type="character" w:customStyle="1" w:styleId="addmd">
    <w:name w:val="addmd"/>
    <w:basedOn w:val="DefaultParagraphFont"/>
    <w:rsid w:val="0048440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84407"/>
    <w:rPr>
      <w:rFonts w:ascii="Arial" w:hAnsi="Arial"/>
      <w:b/>
      <w:sz w:val="26"/>
    </w:rPr>
  </w:style>
  <w:style w:type="paragraph" w:styleId="FootnoteText">
    <w:name w:val="footnote text"/>
    <w:basedOn w:val="Normal"/>
    <w:link w:val="FootnoteTextChar"/>
    <w:unhideWhenUsed/>
    <w:qFormat/>
    <w:rsid w:val="00484407"/>
    <w:rPr>
      <w:rFonts w:ascii="Georgia" w:eastAsia="Calibri" w:hAnsi="Georgia"/>
      <w:szCs w:val="20"/>
      <w:lang w:eastAsia="zh-CN"/>
    </w:rPr>
  </w:style>
  <w:style w:type="character" w:customStyle="1" w:styleId="FootnoteTextChar">
    <w:name w:val="Footnote Text Char"/>
    <w:basedOn w:val="DefaultParagraphFont"/>
    <w:link w:val="FootnoteText"/>
    <w:rsid w:val="00484407"/>
    <w:rPr>
      <w:rFonts w:ascii="Georgia" w:eastAsia="Calibri" w:hAnsi="Georgia" w:cs="Times New Roman"/>
      <w:szCs w:val="20"/>
      <w:lang w:eastAsia="zh-CN"/>
    </w:rPr>
  </w:style>
  <w:style w:type="character" w:customStyle="1" w:styleId="UnderlinedTextCharChar">
    <w:name w:val="Underlined Text Char Char"/>
    <w:basedOn w:val="DefaultParagraphFont"/>
    <w:rsid w:val="00484407"/>
    <w:rPr>
      <w:rFonts w:cs="Arial"/>
      <w:bCs/>
      <w:noProof w:val="0"/>
      <w:szCs w:val="26"/>
      <w:u w:val="single"/>
      <w:lang w:val="en-US" w:eastAsia="en-US" w:bidi="ar-SA"/>
    </w:rPr>
  </w:style>
  <w:style w:type="character" w:customStyle="1" w:styleId="StyleTimesNewRoman12ptBold">
    <w:name w:val="Style Times New Roman 12 pt Bold"/>
    <w:rsid w:val="00484407"/>
    <w:rPr>
      <w:b/>
      <w:bCs/>
      <w:sz w:val="24"/>
    </w:rPr>
  </w:style>
  <w:style w:type="character" w:customStyle="1" w:styleId="CardText1Char">
    <w:name w:val="Card Text 1 Char"/>
    <w:rsid w:val="00484407"/>
    <w:rPr>
      <w:rFonts w:ascii="Georgia" w:hAnsi="Georgia"/>
      <w:color w:val="000000"/>
      <w:sz w:val="22"/>
      <w:szCs w:val="22"/>
      <w:u w:val="single"/>
    </w:rPr>
  </w:style>
  <w:style w:type="character" w:customStyle="1" w:styleId="BoldUnderlining">
    <w:name w:val="Bold Underlining"/>
    <w:rsid w:val="00484407"/>
    <w:rPr>
      <w:u w:val="single"/>
    </w:rPr>
  </w:style>
  <w:style w:type="character" w:customStyle="1" w:styleId="Intemphasis">
    <w:name w:val="Intemphasis"/>
    <w:uiPriority w:val="1"/>
    <w:qFormat/>
    <w:rsid w:val="0048440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84407"/>
    <w:pPr>
      <w:ind w:left="288" w:right="288"/>
    </w:pPr>
    <w:rPr>
      <w:szCs w:val="16"/>
    </w:rPr>
  </w:style>
  <w:style w:type="character" w:customStyle="1" w:styleId="cardtextChar2">
    <w:name w:val="cardtext Char"/>
    <w:basedOn w:val="DefaultParagraphFont"/>
    <w:link w:val="cardtext0"/>
    <w:rsid w:val="00484407"/>
    <w:rPr>
      <w:rFonts w:ascii="Times New Roman" w:hAnsi="Times New Roman" w:cs="Times New Roman"/>
      <w:szCs w:val="16"/>
    </w:rPr>
  </w:style>
  <w:style w:type="character" w:customStyle="1" w:styleId="BoldUnderlineChar1">
    <w:name w:val="BoldUnderline Char1"/>
    <w:rsid w:val="0048440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4407"/>
    <w:pPr>
      <w:spacing w:after="200"/>
      <w:contextualSpacing/>
    </w:pPr>
    <w:rPr>
      <w:rFonts w:eastAsia="Calibri"/>
      <w:u w:val="single"/>
    </w:rPr>
  </w:style>
  <w:style w:type="character" w:customStyle="1" w:styleId="UnderlinedCardTextChar">
    <w:name w:val="Underlined Card Text Char"/>
    <w:link w:val="UnderlinedCardText"/>
    <w:rsid w:val="00484407"/>
    <w:rPr>
      <w:rFonts w:ascii="Times New Roman" w:eastAsia="Calibri" w:hAnsi="Times New Roman" w:cs="Times New Roman"/>
      <w:u w:val="single"/>
    </w:rPr>
  </w:style>
  <w:style w:type="character" w:customStyle="1" w:styleId="Hyperlink6">
    <w:name w:val="Hyperlink6"/>
    <w:basedOn w:val="DefaultParagraphFont"/>
    <w:rsid w:val="00484407"/>
    <w:rPr>
      <w:color w:val="3300CC"/>
      <w:u w:val="single"/>
    </w:rPr>
  </w:style>
  <w:style w:type="paragraph" w:customStyle="1" w:styleId="Tag12">
    <w:name w:val="Tag12"/>
    <w:basedOn w:val="Normal"/>
    <w:qFormat/>
    <w:rsid w:val="00484407"/>
    <w:pPr>
      <w:contextualSpacing/>
    </w:pPr>
    <w:rPr>
      <w:rFonts w:eastAsia="Cambria"/>
      <w:b/>
    </w:rPr>
  </w:style>
  <w:style w:type="paragraph" w:customStyle="1" w:styleId="Shrink8">
    <w:name w:val="Shrink8"/>
    <w:basedOn w:val="Normal"/>
    <w:qFormat/>
    <w:rsid w:val="00484407"/>
    <w:rPr>
      <w:rFonts w:eastAsia="Cambria"/>
    </w:rPr>
  </w:style>
  <w:style w:type="character" w:customStyle="1" w:styleId="highlight2">
    <w:name w:val="highlight2"/>
    <w:rsid w:val="00484407"/>
    <w:rPr>
      <w:rFonts w:ascii="Arial" w:hAnsi="Arial"/>
      <w:b/>
      <w:sz w:val="19"/>
      <w:u w:val="thick"/>
      <w:bdr w:val="none" w:sz="0" w:space="0" w:color="auto"/>
      <w:shd w:val="clear" w:color="auto" w:fill="auto"/>
    </w:rPr>
  </w:style>
  <w:style w:type="character" w:customStyle="1" w:styleId="citation">
    <w:name w:val="citation"/>
    <w:basedOn w:val="DefaultParagraphFont"/>
    <w:rsid w:val="00484407"/>
  </w:style>
  <w:style w:type="paragraph" w:customStyle="1" w:styleId="UnderlineText">
    <w:name w:val="Underline Text"/>
    <w:basedOn w:val="Normal"/>
    <w:link w:val="UnderlineTextChar"/>
    <w:qFormat/>
    <w:rsid w:val="00484407"/>
    <w:pPr>
      <w:ind w:left="288"/>
    </w:pPr>
    <w:rPr>
      <w:rFonts w:eastAsia="Times New Roman"/>
      <w:u w:val="single"/>
    </w:rPr>
  </w:style>
  <w:style w:type="character" w:customStyle="1" w:styleId="UnderlineTextChar">
    <w:name w:val="Underline Text Char"/>
    <w:basedOn w:val="DefaultParagraphFont"/>
    <w:link w:val="UnderlineText"/>
    <w:rsid w:val="00484407"/>
    <w:rPr>
      <w:rFonts w:ascii="Times New Roman" w:eastAsia="Times New Roman" w:hAnsi="Times New Roman" w:cs="Times New Roman"/>
      <w:u w:val="single"/>
    </w:rPr>
  </w:style>
  <w:style w:type="character" w:customStyle="1" w:styleId="il">
    <w:name w:val="il"/>
    <w:basedOn w:val="DefaultParagraphFont"/>
    <w:rsid w:val="00484407"/>
  </w:style>
  <w:style w:type="character" w:customStyle="1" w:styleId="commentstext">
    <w:name w:val="comments_text"/>
    <w:uiPriority w:val="99"/>
    <w:rsid w:val="00484407"/>
    <w:rPr>
      <w:rFonts w:cs="Times New Roman"/>
    </w:rPr>
  </w:style>
  <w:style w:type="paragraph" w:customStyle="1" w:styleId="Heading42">
    <w:name w:val="Heading 42"/>
    <w:basedOn w:val="Normal"/>
    <w:qFormat/>
    <w:rsid w:val="00484407"/>
    <w:rPr>
      <w:rFonts w:eastAsia="Times New Roman"/>
    </w:rPr>
  </w:style>
  <w:style w:type="paragraph" w:customStyle="1" w:styleId="DebateNormal">
    <w:name w:val="DebateNormal"/>
    <w:basedOn w:val="Normal"/>
    <w:link w:val="DebateNormalChar"/>
    <w:qFormat/>
    <w:rsid w:val="00484407"/>
    <w:pPr>
      <w:spacing w:line="276" w:lineRule="auto"/>
    </w:pPr>
    <w:rPr>
      <w:rFonts w:eastAsia="Calibri"/>
      <w:szCs w:val="20"/>
    </w:rPr>
  </w:style>
  <w:style w:type="character" w:customStyle="1" w:styleId="DebateNormalChar">
    <w:name w:val="DebateNormal Char"/>
    <w:basedOn w:val="DefaultParagraphFont"/>
    <w:link w:val="DebateNormal"/>
    <w:rsid w:val="00484407"/>
    <w:rPr>
      <w:rFonts w:ascii="Times New Roman" w:eastAsia="Calibri" w:hAnsi="Times New Roman" w:cs="Times New Roman"/>
      <w:szCs w:val="20"/>
    </w:rPr>
  </w:style>
  <w:style w:type="paragraph" w:customStyle="1" w:styleId="DebateEmphasis">
    <w:name w:val="DebateEmphasis"/>
    <w:basedOn w:val="Normal"/>
    <w:link w:val="DebateEmphasisChar"/>
    <w:qFormat/>
    <w:rsid w:val="0048440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4407"/>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484407"/>
    <w:rPr>
      <w:rFonts w:ascii="Times New Roman" w:eastAsia="Cambria" w:hAnsi="Times New Roman" w:cs="Times New Roman"/>
      <w:sz w:val="20"/>
      <w:szCs w:val="22"/>
    </w:rPr>
  </w:style>
  <w:style w:type="paragraph" w:customStyle="1" w:styleId="NormalCite">
    <w:name w:val="NormalCite"/>
    <w:link w:val="NormalCiteChar"/>
    <w:qFormat/>
    <w:rsid w:val="0048440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84407"/>
    <w:rPr>
      <w:rFonts w:ascii="Times New Roman" w:hAnsi="Times New Roman" w:cs="Times New Roman"/>
      <w:sz w:val="18"/>
    </w:rPr>
  </w:style>
  <w:style w:type="character" w:customStyle="1" w:styleId="articletext">
    <w:name w:val="articletext"/>
    <w:basedOn w:val="DefaultParagraphFont"/>
    <w:rsid w:val="00484407"/>
  </w:style>
  <w:style w:type="character" w:customStyle="1" w:styleId="grey10">
    <w:name w:val="grey10"/>
    <w:basedOn w:val="DefaultParagraphFont"/>
    <w:rsid w:val="00484407"/>
  </w:style>
  <w:style w:type="character" w:customStyle="1" w:styleId="navy13bd">
    <w:name w:val="navy13bd"/>
    <w:basedOn w:val="DefaultParagraphFont"/>
    <w:rsid w:val="00484407"/>
  </w:style>
  <w:style w:type="character" w:customStyle="1" w:styleId="Style9ptUnderline2">
    <w:name w:val="Style 9 pt Underline2"/>
    <w:basedOn w:val="DefaultParagraphFont"/>
    <w:rsid w:val="00484407"/>
    <w:rPr>
      <w:sz w:val="20"/>
      <w:u w:val="single"/>
    </w:rPr>
  </w:style>
  <w:style w:type="character" w:customStyle="1" w:styleId="Style9ptBoldUnderline1">
    <w:name w:val="Style 9 pt Bold Underline1"/>
    <w:basedOn w:val="DefaultParagraphFont"/>
    <w:rsid w:val="00484407"/>
    <w:rPr>
      <w:b/>
      <w:bCs/>
      <w:sz w:val="20"/>
      <w:u w:val="single"/>
    </w:rPr>
  </w:style>
  <w:style w:type="character" w:customStyle="1" w:styleId="TagsCharChar">
    <w:name w:val="Tags Char Char"/>
    <w:basedOn w:val="DefaultParagraphFont"/>
    <w:rsid w:val="00484407"/>
    <w:rPr>
      <w:rFonts w:eastAsia="SimSun"/>
      <w:b/>
      <w:sz w:val="24"/>
      <w:lang w:val="en-US" w:eastAsia="zh-CN" w:bidi="ar-SA"/>
    </w:rPr>
  </w:style>
  <w:style w:type="paragraph" w:customStyle="1" w:styleId="cardCharCharCharChar">
    <w:name w:val="card Char Char Char Char"/>
    <w:basedOn w:val="Normal"/>
    <w:qFormat/>
    <w:rsid w:val="0048440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84407"/>
    <w:rPr>
      <w:rFonts w:ascii="Times" w:eastAsia="Times New Roman" w:hAnsi="Times"/>
      <w:szCs w:val="24"/>
    </w:rPr>
  </w:style>
  <w:style w:type="paragraph" w:customStyle="1" w:styleId="CARD0">
    <w:name w:val="CARD"/>
    <w:basedOn w:val="Normal"/>
    <w:link w:val="CARDChar1"/>
    <w:qFormat/>
    <w:rsid w:val="00484407"/>
    <w:rPr>
      <w:rFonts w:eastAsia="Times New Roman"/>
      <w:szCs w:val="24"/>
      <w:u w:val="single"/>
    </w:rPr>
  </w:style>
  <w:style w:type="character" w:customStyle="1" w:styleId="CARDChar1">
    <w:name w:val="CARD Char"/>
    <w:basedOn w:val="DefaultParagraphFont"/>
    <w:link w:val="CARD0"/>
    <w:rsid w:val="00484407"/>
    <w:rPr>
      <w:rFonts w:ascii="Times New Roman" w:eastAsia="Times New Roman" w:hAnsi="Times New Roman" w:cs="Times New Roman"/>
      <w:szCs w:val="24"/>
      <w:u w:val="single"/>
    </w:rPr>
  </w:style>
  <w:style w:type="paragraph" w:customStyle="1" w:styleId="Normal2">
    <w:name w:val="Normal2"/>
    <w:basedOn w:val="Normal"/>
    <w:qFormat/>
    <w:rsid w:val="00484407"/>
    <w:rPr>
      <w:rFonts w:eastAsia="Times New Roman"/>
      <w:szCs w:val="24"/>
    </w:rPr>
  </w:style>
  <w:style w:type="character" w:customStyle="1" w:styleId="Style11ptThickunderline">
    <w:name w:val="Style 11 pt Thick underline"/>
    <w:rsid w:val="00484407"/>
    <w:rPr>
      <w:rFonts w:ascii="Times New Roman" w:hAnsi="Times New Roman"/>
      <w:sz w:val="20"/>
      <w:u w:val="single"/>
    </w:rPr>
  </w:style>
  <w:style w:type="character" w:customStyle="1" w:styleId="Style11ptBoldThickunderline">
    <w:name w:val="Style 11 pt Bold Thick underline"/>
    <w:rsid w:val="00484407"/>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484407"/>
    <w:rPr>
      <w:vertAlign w:val="superscript"/>
    </w:rPr>
  </w:style>
  <w:style w:type="character" w:customStyle="1" w:styleId="CharChar5">
    <w:name w:val="Char Char5"/>
    <w:rsid w:val="0048440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8440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440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84407"/>
    <w:rPr>
      <w:u w:val="single"/>
    </w:rPr>
  </w:style>
  <w:style w:type="character" w:customStyle="1" w:styleId="StyleUnderlineBoldIndent11ptChar">
    <w:name w:val="Style Underline + Bold Indent + 11 pt Char"/>
    <w:link w:val="StyleUnderlineBoldIndent11pt"/>
    <w:rsid w:val="0048440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84407"/>
    <w:rPr>
      <w:b/>
      <w:bCs/>
      <w:u w:val="single"/>
    </w:rPr>
  </w:style>
  <w:style w:type="character" w:customStyle="1" w:styleId="StyleUnderlineBoldIndent11ptBoldChar">
    <w:name w:val="Style Underline + Bold Indent + 11 pt Bold Char"/>
    <w:link w:val="StyleUnderlineBoldIndent11ptBold"/>
    <w:rsid w:val="00484407"/>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84407"/>
    <w:rPr>
      <w:bCs/>
      <w:u w:val="single"/>
    </w:rPr>
  </w:style>
  <w:style w:type="character" w:customStyle="1" w:styleId="StyleStyle4CharTimesNewRoman11pt">
    <w:name w:val="Style Style4 Char + Times New Roman 11 pt"/>
    <w:basedOn w:val="DefaultParagraphFont"/>
    <w:qFormat/>
    <w:rsid w:val="00484407"/>
    <w:rPr>
      <w:rFonts w:ascii="Times New Roman" w:hAnsi="Times New Roman"/>
      <w:sz w:val="20"/>
      <w:szCs w:val="24"/>
      <w:u w:val="single"/>
      <w:lang w:val="en-US" w:eastAsia="en-US" w:bidi="ar-SA"/>
    </w:rPr>
  </w:style>
  <w:style w:type="paragraph" w:customStyle="1" w:styleId="author-name">
    <w:name w:val="author-name"/>
    <w:basedOn w:val="Normal"/>
    <w:qFormat/>
    <w:rsid w:val="00484407"/>
    <w:pPr>
      <w:spacing w:before="100" w:beforeAutospacing="1" w:after="100" w:afterAutospacing="1"/>
    </w:pPr>
    <w:rPr>
      <w:rFonts w:eastAsia="Times New Roman"/>
      <w:szCs w:val="24"/>
    </w:rPr>
  </w:style>
  <w:style w:type="paragraph" w:customStyle="1" w:styleId="author-credentials">
    <w:name w:val="author-credentials"/>
    <w:basedOn w:val="Normal"/>
    <w:qFormat/>
    <w:rsid w:val="00484407"/>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484407"/>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48440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484407"/>
    <w:rPr>
      <w:rFonts w:ascii="Times New Roman" w:hAnsi="Times New Roman"/>
      <w:i/>
      <w:iCs/>
      <w:sz w:val="20"/>
      <w:szCs w:val="24"/>
      <w:u w:val="single"/>
      <w:lang w:val="en-US" w:eastAsia="en-US" w:bidi="ar-SA"/>
    </w:rPr>
  </w:style>
  <w:style w:type="character" w:customStyle="1" w:styleId="headline">
    <w:name w:val="headline"/>
    <w:basedOn w:val="DefaultParagraphFont"/>
    <w:rsid w:val="00484407"/>
  </w:style>
  <w:style w:type="character" w:customStyle="1" w:styleId="CharChar4">
    <w:name w:val="Char Char4"/>
    <w:basedOn w:val="DefaultParagraphFont"/>
    <w:rsid w:val="00484407"/>
    <w:rPr>
      <w:rFonts w:cs="Arial"/>
      <w:b/>
      <w:bCs/>
      <w:iCs/>
      <w:szCs w:val="28"/>
      <w:lang w:val="en-US" w:eastAsia="en-US" w:bidi="ar-SA"/>
    </w:rPr>
  </w:style>
  <w:style w:type="character" w:customStyle="1" w:styleId="yshortcuts">
    <w:name w:val="yshortcuts"/>
    <w:basedOn w:val="DefaultParagraphFont"/>
    <w:rsid w:val="00484407"/>
  </w:style>
  <w:style w:type="character" w:customStyle="1" w:styleId="HotRouteChar0">
    <w:name w:val="Hot Route Char"/>
    <w:link w:val="HotRoute"/>
    <w:rsid w:val="00484407"/>
    <w:rPr>
      <w:rFonts w:ascii="Times New Roman" w:eastAsia="Times New Roman" w:hAnsi="Times New Roman" w:cs="Times New Roman"/>
      <w:szCs w:val="24"/>
    </w:rPr>
  </w:style>
  <w:style w:type="paragraph" w:styleId="PlainText">
    <w:name w:val="Plain Text"/>
    <w:basedOn w:val="Normal"/>
    <w:link w:val="PlainTextChar"/>
    <w:rsid w:val="00484407"/>
    <w:rPr>
      <w:rFonts w:ascii="Courier New" w:eastAsia="Times New Roman" w:hAnsi="Courier New" w:cs="Courier New"/>
      <w:szCs w:val="20"/>
    </w:rPr>
  </w:style>
  <w:style w:type="character" w:customStyle="1" w:styleId="PlainTextChar">
    <w:name w:val="Plain Text Char"/>
    <w:basedOn w:val="DefaultParagraphFont"/>
    <w:link w:val="PlainText"/>
    <w:rsid w:val="00484407"/>
    <w:rPr>
      <w:rFonts w:ascii="Courier New" w:eastAsia="Times New Roman" w:hAnsi="Courier New" w:cs="Courier New"/>
      <w:szCs w:val="20"/>
    </w:rPr>
  </w:style>
  <w:style w:type="character" w:customStyle="1" w:styleId="senselabelstart">
    <w:name w:val="sense_label start"/>
    <w:basedOn w:val="DefaultParagraphFont"/>
    <w:qFormat/>
    <w:rsid w:val="00484407"/>
  </w:style>
  <w:style w:type="character" w:customStyle="1" w:styleId="sensecontent">
    <w:name w:val="sense_content"/>
    <w:basedOn w:val="DefaultParagraphFont"/>
    <w:qFormat/>
    <w:rsid w:val="00484407"/>
  </w:style>
  <w:style w:type="character" w:customStyle="1" w:styleId="vi">
    <w:name w:val="vi"/>
    <w:basedOn w:val="DefaultParagraphFont"/>
    <w:qFormat/>
    <w:rsid w:val="00484407"/>
  </w:style>
  <w:style w:type="character" w:customStyle="1" w:styleId="italic">
    <w:name w:val="italic"/>
    <w:basedOn w:val="DefaultParagraphFont"/>
    <w:qFormat/>
    <w:rsid w:val="00484407"/>
  </w:style>
  <w:style w:type="paragraph" w:customStyle="1" w:styleId="Microtext0">
    <w:name w:val="Microtext"/>
    <w:basedOn w:val="Normal"/>
    <w:next w:val="Normal"/>
    <w:link w:val="MicrotextChar0"/>
    <w:qFormat/>
    <w:rsid w:val="00484407"/>
    <w:rPr>
      <w:sz w:val="12"/>
    </w:rPr>
  </w:style>
  <w:style w:type="character" w:customStyle="1" w:styleId="MicrotextChar0">
    <w:name w:val="Microtext Char"/>
    <w:link w:val="Microtext0"/>
    <w:rsid w:val="00484407"/>
    <w:rPr>
      <w:rFonts w:ascii="Times New Roman" w:hAnsi="Times New Roman" w:cs="Times New Roman"/>
      <w:sz w:val="12"/>
    </w:rPr>
  </w:style>
  <w:style w:type="character" w:customStyle="1" w:styleId="st">
    <w:name w:val="st"/>
    <w:basedOn w:val="DefaultParagraphFont"/>
    <w:rsid w:val="00484407"/>
  </w:style>
  <w:style w:type="paragraph" w:customStyle="1" w:styleId="Style6">
    <w:name w:val="Style6"/>
    <w:basedOn w:val="Normal"/>
    <w:link w:val="Style6Char"/>
    <w:autoRedefine/>
    <w:qFormat/>
    <w:rsid w:val="00484407"/>
    <w:rPr>
      <w:b/>
    </w:rPr>
  </w:style>
  <w:style w:type="character" w:customStyle="1" w:styleId="Style6Char">
    <w:name w:val="Style6 Char"/>
    <w:basedOn w:val="DefaultParagraphFont"/>
    <w:link w:val="Style6"/>
    <w:rsid w:val="00484407"/>
    <w:rPr>
      <w:rFonts w:ascii="Times New Roman" w:hAnsi="Times New Roman" w:cs="Times New Roman"/>
      <w:b/>
    </w:rPr>
  </w:style>
  <w:style w:type="paragraph" w:customStyle="1" w:styleId="Style11">
    <w:name w:val="Style11"/>
    <w:basedOn w:val="Normal"/>
    <w:link w:val="Style11Char"/>
    <w:qFormat/>
    <w:rsid w:val="00484407"/>
    <w:rPr>
      <w:rFonts w:eastAsia="Times New Roman"/>
      <w:b/>
      <w:szCs w:val="20"/>
      <w:u w:val="thick"/>
    </w:rPr>
  </w:style>
  <w:style w:type="paragraph" w:customStyle="1" w:styleId="Style12">
    <w:name w:val="Style12"/>
    <w:basedOn w:val="Normal"/>
    <w:link w:val="Style12Char"/>
    <w:qFormat/>
    <w:rsid w:val="00484407"/>
    <w:rPr>
      <w:rFonts w:eastAsia="Times New Roman"/>
      <w:b/>
      <w:u w:val="thick"/>
    </w:rPr>
  </w:style>
  <w:style w:type="character" w:customStyle="1" w:styleId="Style11Char">
    <w:name w:val="Style11 Char"/>
    <w:basedOn w:val="DefaultParagraphFont"/>
    <w:link w:val="Style11"/>
    <w:rsid w:val="00484407"/>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84407"/>
    <w:rPr>
      <w:rFonts w:ascii="Times New Roman" w:eastAsia="Times New Roman" w:hAnsi="Times New Roman" w:cs="Times New Roman"/>
      <w:b/>
      <w:u w:val="thick"/>
    </w:rPr>
  </w:style>
  <w:style w:type="character" w:customStyle="1" w:styleId="caps-label">
    <w:name w:val="caps-label"/>
    <w:basedOn w:val="DefaultParagraphFont"/>
    <w:rsid w:val="00484407"/>
  </w:style>
  <w:style w:type="character" w:customStyle="1" w:styleId="wikiexternallink">
    <w:name w:val="wikiexternallink"/>
    <w:basedOn w:val="DefaultParagraphFont"/>
    <w:rsid w:val="00484407"/>
  </w:style>
  <w:style w:type="character" w:customStyle="1" w:styleId="wikigeneratedlinkcontent">
    <w:name w:val="wikigeneratedlinkcontent"/>
    <w:basedOn w:val="DefaultParagraphFont"/>
    <w:rsid w:val="00484407"/>
  </w:style>
  <w:style w:type="character" w:customStyle="1" w:styleId="ShrinkChar">
    <w:name w:val="Shrink Char"/>
    <w:link w:val="Shrink"/>
    <w:locked/>
    <w:rsid w:val="00484407"/>
    <w:rPr>
      <w:rFonts w:ascii="Garamond" w:eastAsia="Times New Roman" w:hAnsi="Garamond"/>
      <w:sz w:val="12"/>
    </w:rPr>
  </w:style>
  <w:style w:type="paragraph" w:customStyle="1" w:styleId="Shrink">
    <w:name w:val="Shrink"/>
    <w:link w:val="ShrinkChar"/>
    <w:qFormat/>
    <w:rsid w:val="00484407"/>
    <w:pPr>
      <w:spacing w:after="0" w:line="240" w:lineRule="auto"/>
      <w:ind w:left="288" w:right="288"/>
    </w:pPr>
    <w:rPr>
      <w:rFonts w:ascii="Garamond" w:eastAsia="Times New Roman" w:hAnsi="Garamond"/>
      <w:sz w:val="12"/>
    </w:rPr>
  </w:style>
  <w:style w:type="character" w:customStyle="1" w:styleId="aqj">
    <w:name w:val="aqj"/>
    <w:basedOn w:val="DefaultParagraphFont"/>
    <w:rsid w:val="00484407"/>
  </w:style>
  <w:style w:type="character" w:customStyle="1" w:styleId="StyleStyleBoldUnderlineIntenseEmphasisUnderlineapple-style-s">
    <w:name w:val="Style Style Bold UnderlineIntense EmphasisUnderlineapple-style-s..."/>
    <w:basedOn w:val="DefaultParagraphFont"/>
    <w:rsid w:val="00484407"/>
    <w:rPr>
      <w:b w:val="0"/>
      <w:bCs w:val="0"/>
      <w:sz w:val="22"/>
      <w:u w:val="single"/>
      <w:bdr w:val="none" w:sz="0" w:space="0" w:color="auto"/>
    </w:rPr>
  </w:style>
  <w:style w:type="paragraph" w:customStyle="1" w:styleId="blocktitle0">
    <w:name w:val="block title"/>
    <w:basedOn w:val="Normal"/>
    <w:link w:val="blocktitleChar"/>
    <w:autoRedefine/>
    <w:qFormat/>
    <w:rsid w:val="00484407"/>
    <w:pPr>
      <w:spacing w:after="240"/>
      <w:jc w:val="center"/>
      <w:outlineLvl w:val="0"/>
    </w:pPr>
    <w:rPr>
      <w:rFonts w:eastAsia="Calibri"/>
      <w:b/>
      <w:caps/>
      <w:sz w:val="28"/>
      <w:szCs w:val="28"/>
      <w:lang w:val="es-ES"/>
    </w:rPr>
  </w:style>
  <w:style w:type="character" w:customStyle="1" w:styleId="Boxed">
    <w:name w:val="Boxed"/>
    <w:qFormat/>
    <w:rsid w:val="00484407"/>
    <w:rPr>
      <w:rFonts w:ascii="Times New Roman" w:hAnsi="Times New Roman"/>
      <w:sz w:val="20"/>
      <w:bdr w:val="single" w:sz="6" w:space="0" w:color="auto"/>
    </w:rPr>
  </w:style>
  <w:style w:type="character" w:customStyle="1" w:styleId="UnderlineCard">
    <w:name w:val="Underline Card"/>
    <w:uiPriority w:val="6"/>
    <w:qFormat/>
    <w:rsid w:val="00484407"/>
    <w:rPr>
      <w:rFonts w:ascii="Arial" w:hAnsi="Arial"/>
      <w:b w:val="0"/>
      <w:bCs/>
      <w:sz w:val="20"/>
      <w:u w:val="single"/>
    </w:rPr>
  </w:style>
  <w:style w:type="character" w:customStyle="1" w:styleId="story-author">
    <w:name w:val="story-author"/>
    <w:basedOn w:val="DefaultParagraphFont"/>
    <w:rsid w:val="00484407"/>
  </w:style>
  <w:style w:type="paragraph" w:customStyle="1" w:styleId="type">
    <w:name w:val="type"/>
    <w:basedOn w:val="Normal"/>
    <w:qFormat/>
    <w:rsid w:val="00484407"/>
    <w:pPr>
      <w:spacing w:before="100" w:beforeAutospacing="1" w:after="100" w:afterAutospacing="1"/>
    </w:pPr>
    <w:rPr>
      <w:rFonts w:eastAsia="Times New Roman"/>
      <w:szCs w:val="24"/>
    </w:rPr>
  </w:style>
  <w:style w:type="character" w:customStyle="1" w:styleId="institution">
    <w:name w:val="institution"/>
    <w:basedOn w:val="DefaultParagraphFont"/>
    <w:rsid w:val="00484407"/>
  </w:style>
  <w:style w:type="character" w:customStyle="1" w:styleId="abodyblack3">
    <w:name w:val="abodyblack3"/>
    <w:basedOn w:val="DefaultParagraphFont"/>
    <w:rsid w:val="00484407"/>
  </w:style>
  <w:style w:type="paragraph" w:customStyle="1" w:styleId="UnderlineChar2CharChar">
    <w:name w:val="Underline Char2 Char Char"/>
    <w:basedOn w:val="Normal"/>
    <w:link w:val="UnderlineChar2CharCharChar"/>
    <w:qFormat/>
    <w:rsid w:val="00484407"/>
    <w:rPr>
      <w:rFonts w:eastAsia="MS Mincho"/>
      <w:szCs w:val="20"/>
      <w:u w:val="single"/>
    </w:rPr>
  </w:style>
  <w:style w:type="character" w:customStyle="1" w:styleId="UnderlineChar2CharCharChar">
    <w:name w:val="Underline Char2 Char Char Char"/>
    <w:link w:val="UnderlineChar2CharChar"/>
    <w:rsid w:val="00484407"/>
    <w:rPr>
      <w:rFonts w:ascii="Times New Roman" w:eastAsia="MS Mincho" w:hAnsi="Times New Roman" w:cs="Times New Roman"/>
      <w:szCs w:val="20"/>
      <w:u w:val="single"/>
    </w:rPr>
  </w:style>
  <w:style w:type="character" w:customStyle="1" w:styleId="CharacterStyle1">
    <w:name w:val="Character Style 1"/>
    <w:rsid w:val="00484407"/>
    <w:rPr>
      <w:sz w:val="20"/>
      <w:szCs w:val="20"/>
    </w:rPr>
  </w:style>
  <w:style w:type="character" w:customStyle="1" w:styleId="FontStyle177">
    <w:name w:val="Font Style177"/>
    <w:basedOn w:val="DefaultParagraphFont"/>
    <w:uiPriority w:val="99"/>
    <w:rsid w:val="00484407"/>
    <w:rPr>
      <w:rFonts w:ascii="Times New Roman" w:hAnsi="Times New Roman" w:cs="Times New Roman"/>
      <w:sz w:val="20"/>
      <w:szCs w:val="20"/>
    </w:rPr>
  </w:style>
  <w:style w:type="character" w:customStyle="1" w:styleId="FontStyle173">
    <w:name w:val="Font Style173"/>
    <w:basedOn w:val="DefaultParagraphFont"/>
    <w:uiPriority w:val="99"/>
    <w:rsid w:val="00484407"/>
    <w:rPr>
      <w:rFonts w:ascii="Times New Roman" w:hAnsi="Times New Roman" w:cs="Times New Roman"/>
      <w:sz w:val="14"/>
      <w:szCs w:val="14"/>
    </w:rPr>
  </w:style>
  <w:style w:type="character" w:customStyle="1" w:styleId="FontStyle151">
    <w:name w:val="Font Style151"/>
    <w:basedOn w:val="DefaultParagraphFont"/>
    <w:uiPriority w:val="99"/>
    <w:rsid w:val="00484407"/>
    <w:rPr>
      <w:rFonts w:ascii="Arial Narrow" w:hAnsi="Arial Narrow" w:cs="Arial Narrow"/>
      <w:b/>
      <w:bCs/>
      <w:sz w:val="12"/>
      <w:szCs w:val="12"/>
    </w:rPr>
  </w:style>
  <w:style w:type="character" w:customStyle="1" w:styleId="FontStyle156">
    <w:name w:val="Font Style156"/>
    <w:basedOn w:val="DefaultParagraphFont"/>
    <w:uiPriority w:val="99"/>
    <w:rsid w:val="00484407"/>
    <w:rPr>
      <w:rFonts w:ascii="Arial Narrow" w:hAnsi="Arial Narrow" w:cs="Arial Narrow"/>
      <w:sz w:val="8"/>
      <w:szCs w:val="8"/>
    </w:rPr>
  </w:style>
  <w:style w:type="character" w:customStyle="1" w:styleId="FontStyle160">
    <w:name w:val="Font Style160"/>
    <w:basedOn w:val="DefaultParagraphFont"/>
    <w:uiPriority w:val="99"/>
    <w:rsid w:val="00484407"/>
    <w:rPr>
      <w:rFonts w:ascii="Times New Roman" w:hAnsi="Times New Roman" w:cs="Times New Roman"/>
      <w:b/>
      <w:bCs/>
      <w:sz w:val="20"/>
      <w:szCs w:val="20"/>
    </w:rPr>
  </w:style>
  <w:style w:type="character" w:customStyle="1" w:styleId="FontStyle178">
    <w:name w:val="Font Style178"/>
    <w:basedOn w:val="DefaultParagraphFont"/>
    <w:uiPriority w:val="99"/>
    <w:rsid w:val="00484407"/>
    <w:rPr>
      <w:rFonts w:ascii="Times New Roman" w:hAnsi="Times New Roman" w:cs="Times New Roman"/>
      <w:sz w:val="18"/>
      <w:szCs w:val="18"/>
    </w:rPr>
  </w:style>
  <w:style w:type="paragraph" w:customStyle="1" w:styleId="Style14">
    <w:name w:val="Style14"/>
    <w:basedOn w:val="Normal"/>
    <w:uiPriority w:val="99"/>
    <w:qFormat/>
    <w:rsid w:val="00484407"/>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484407"/>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484407"/>
    <w:rPr>
      <w:rFonts w:ascii="Times New Roman" w:hAnsi="Times New Roman" w:cs="Times New Roman"/>
      <w:sz w:val="12"/>
      <w:szCs w:val="12"/>
    </w:rPr>
  </w:style>
  <w:style w:type="paragraph" w:customStyle="1" w:styleId="Style9">
    <w:name w:val="Style9"/>
    <w:basedOn w:val="Normal"/>
    <w:uiPriority w:val="99"/>
    <w:qFormat/>
    <w:rsid w:val="00484407"/>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484407"/>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484407"/>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484407"/>
    <w:rPr>
      <w:rFonts w:ascii="Times New Roman" w:hAnsi="Times New Roman" w:cs="Times New Roman"/>
      <w:sz w:val="16"/>
      <w:szCs w:val="16"/>
    </w:rPr>
  </w:style>
  <w:style w:type="character" w:customStyle="1" w:styleId="f">
    <w:name w:val="f"/>
    <w:basedOn w:val="DefaultParagraphFont"/>
    <w:rsid w:val="00484407"/>
  </w:style>
  <w:style w:type="character" w:customStyle="1" w:styleId="TagsChar2">
    <w:name w:val="Tags Char2"/>
    <w:rsid w:val="00484407"/>
    <w:rPr>
      <w:b/>
      <w:sz w:val="24"/>
    </w:rPr>
  </w:style>
  <w:style w:type="paragraph" w:customStyle="1" w:styleId="CardsFont6ptChar">
    <w:name w:val="Cards + Font: 6 pt Char"/>
    <w:basedOn w:val="Normal"/>
    <w:link w:val="CardsFont6ptCharChar"/>
    <w:qFormat/>
    <w:rsid w:val="00484407"/>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484407"/>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484407"/>
    <w:rPr>
      <w:rFonts w:ascii="Times New Roman" w:hAnsi="Times New Roman" w:cs="Times New Roman"/>
      <w:b/>
      <w:bCs/>
      <w:sz w:val="16"/>
      <w:szCs w:val="16"/>
    </w:rPr>
  </w:style>
  <w:style w:type="paragraph" w:customStyle="1" w:styleId="Style18">
    <w:name w:val="Style18"/>
    <w:basedOn w:val="Normal"/>
    <w:uiPriority w:val="99"/>
    <w:qFormat/>
    <w:rsid w:val="00484407"/>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484407"/>
    <w:rPr>
      <w:rFonts w:ascii="Times New Roman" w:hAnsi="Times New Roman" w:cs="Times New Roman"/>
      <w:i/>
      <w:iCs/>
      <w:sz w:val="16"/>
      <w:szCs w:val="16"/>
    </w:rPr>
  </w:style>
  <w:style w:type="character" w:customStyle="1" w:styleId="FontStyle162">
    <w:name w:val="Font Style162"/>
    <w:basedOn w:val="DefaultParagraphFont"/>
    <w:uiPriority w:val="99"/>
    <w:rsid w:val="00484407"/>
    <w:rPr>
      <w:rFonts w:ascii="Times New Roman" w:hAnsi="Times New Roman" w:cs="Times New Roman"/>
      <w:b/>
      <w:bCs/>
      <w:sz w:val="18"/>
      <w:szCs w:val="18"/>
    </w:rPr>
  </w:style>
  <w:style w:type="character" w:customStyle="1" w:styleId="FontStyle167">
    <w:name w:val="Font Style167"/>
    <w:basedOn w:val="DefaultParagraphFont"/>
    <w:uiPriority w:val="99"/>
    <w:rsid w:val="00484407"/>
    <w:rPr>
      <w:rFonts w:ascii="Times New Roman" w:hAnsi="Times New Roman" w:cs="Times New Roman"/>
      <w:sz w:val="10"/>
      <w:szCs w:val="10"/>
    </w:rPr>
  </w:style>
  <w:style w:type="character" w:customStyle="1" w:styleId="FontStyle174">
    <w:name w:val="Font Style174"/>
    <w:basedOn w:val="DefaultParagraphFont"/>
    <w:uiPriority w:val="99"/>
    <w:rsid w:val="00484407"/>
    <w:rPr>
      <w:rFonts w:ascii="Arial Narrow" w:hAnsi="Arial Narrow" w:cs="Arial Narrow"/>
      <w:b/>
      <w:bCs/>
      <w:sz w:val="18"/>
      <w:szCs w:val="18"/>
    </w:rPr>
  </w:style>
  <w:style w:type="paragraph" w:customStyle="1" w:styleId="Style47">
    <w:name w:val="Style47"/>
    <w:basedOn w:val="Normal"/>
    <w:uiPriority w:val="99"/>
    <w:qFormat/>
    <w:rsid w:val="00484407"/>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484407"/>
    <w:rPr>
      <w:rFonts w:ascii="Times New Roman" w:hAnsi="Times New Roman" w:cs="Times New Roman"/>
      <w:sz w:val="12"/>
      <w:szCs w:val="12"/>
    </w:rPr>
  </w:style>
  <w:style w:type="paragraph" w:customStyle="1" w:styleId="Style24">
    <w:name w:val="Style24"/>
    <w:basedOn w:val="Normal"/>
    <w:uiPriority w:val="99"/>
    <w:qFormat/>
    <w:rsid w:val="00484407"/>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484407"/>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484407"/>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484407"/>
    <w:rPr>
      <w:rFonts w:ascii="Times New Roman" w:hAnsi="Times New Roman" w:cs="Times New Roman"/>
      <w:b/>
      <w:bCs/>
      <w:sz w:val="18"/>
      <w:szCs w:val="18"/>
    </w:rPr>
  </w:style>
  <w:style w:type="paragraph" w:customStyle="1" w:styleId="Style21">
    <w:name w:val="Style21"/>
    <w:basedOn w:val="Normal"/>
    <w:uiPriority w:val="99"/>
    <w:qFormat/>
    <w:rsid w:val="00484407"/>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484407"/>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484407"/>
    <w:rPr>
      <w:rFonts w:ascii="Calibri" w:hAnsi="Calibri"/>
      <w:sz w:val="20"/>
      <w:szCs w:val="20"/>
    </w:rPr>
  </w:style>
  <w:style w:type="paragraph" w:customStyle="1" w:styleId="Standard">
    <w:name w:val="Standard"/>
    <w:qFormat/>
    <w:rsid w:val="0048440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84407"/>
    <w:rPr>
      <w:color w:val="000000"/>
      <w:sz w:val="32"/>
      <w:szCs w:val="32"/>
    </w:rPr>
  </w:style>
  <w:style w:type="paragraph" w:customStyle="1" w:styleId="Cardnon-underlined">
    <w:name w:val="Card non-underlined"/>
    <w:basedOn w:val="Normal"/>
    <w:link w:val="Cardnon-underlinedChar"/>
    <w:autoRedefine/>
    <w:uiPriority w:val="99"/>
    <w:qFormat/>
    <w:rsid w:val="00484407"/>
    <w:rPr>
      <w:rFonts w:eastAsia="Times New Roman"/>
      <w:szCs w:val="20"/>
    </w:rPr>
  </w:style>
  <w:style w:type="character" w:customStyle="1" w:styleId="Cardnon-underlinedChar">
    <w:name w:val="Card non-underlined Char"/>
    <w:basedOn w:val="DefaultParagraphFont"/>
    <w:link w:val="Cardnon-underlined"/>
    <w:uiPriority w:val="99"/>
    <w:rsid w:val="00484407"/>
    <w:rPr>
      <w:rFonts w:ascii="Times New Roman" w:eastAsia="Times New Roman" w:hAnsi="Times New Roman" w:cs="Times New Roman"/>
      <w:szCs w:val="20"/>
    </w:rPr>
  </w:style>
  <w:style w:type="numbering" w:customStyle="1" w:styleId="NoList1">
    <w:name w:val="No List1"/>
    <w:next w:val="NoList"/>
    <w:semiHidden/>
    <w:unhideWhenUsed/>
    <w:rsid w:val="00484407"/>
  </w:style>
  <w:style w:type="character" w:customStyle="1" w:styleId="TitleChar2">
    <w:name w:val="Title Char2"/>
    <w:aliases w:val="Cites and Cards Char1,Bold Underlined Char1,UNDERLINE Char1,Read This Char1"/>
    <w:basedOn w:val="DefaultParagraphFont"/>
    <w:uiPriority w:val="10"/>
    <w:qFormat/>
    <w:locked/>
    <w:rsid w:val="00484407"/>
    <w:rPr>
      <w:b/>
      <w:bCs/>
      <w:u w:val="single"/>
    </w:rPr>
  </w:style>
  <w:style w:type="paragraph" w:styleId="TOC3">
    <w:name w:val="toc 3"/>
    <w:basedOn w:val="Normal"/>
    <w:next w:val="Normal"/>
    <w:autoRedefine/>
    <w:qFormat/>
    <w:rsid w:val="00484407"/>
    <w:pPr>
      <w:ind w:left="400"/>
    </w:pPr>
    <w:rPr>
      <w:rFonts w:eastAsia="Times New Roman"/>
      <w:szCs w:val="20"/>
    </w:rPr>
  </w:style>
  <w:style w:type="paragraph" w:styleId="TOC4">
    <w:name w:val="toc 4"/>
    <w:basedOn w:val="Normal"/>
    <w:next w:val="Normal"/>
    <w:autoRedefine/>
    <w:rsid w:val="00484407"/>
    <w:pPr>
      <w:ind w:left="600"/>
    </w:pPr>
    <w:rPr>
      <w:rFonts w:eastAsia="Times New Roman"/>
      <w:szCs w:val="20"/>
    </w:rPr>
  </w:style>
  <w:style w:type="paragraph" w:styleId="TOC5">
    <w:name w:val="toc 5"/>
    <w:basedOn w:val="Normal"/>
    <w:next w:val="Normal"/>
    <w:autoRedefine/>
    <w:rsid w:val="00484407"/>
    <w:pPr>
      <w:ind w:left="800"/>
    </w:pPr>
    <w:rPr>
      <w:rFonts w:eastAsia="Times New Roman"/>
      <w:szCs w:val="20"/>
    </w:rPr>
  </w:style>
  <w:style w:type="paragraph" w:styleId="TOC6">
    <w:name w:val="toc 6"/>
    <w:basedOn w:val="Normal"/>
    <w:next w:val="Normal"/>
    <w:autoRedefine/>
    <w:rsid w:val="00484407"/>
    <w:pPr>
      <w:ind w:left="1000"/>
    </w:pPr>
    <w:rPr>
      <w:rFonts w:eastAsia="Times New Roman"/>
      <w:szCs w:val="20"/>
    </w:rPr>
  </w:style>
  <w:style w:type="paragraph" w:styleId="TOC7">
    <w:name w:val="toc 7"/>
    <w:basedOn w:val="Normal"/>
    <w:next w:val="Normal"/>
    <w:autoRedefine/>
    <w:rsid w:val="00484407"/>
    <w:pPr>
      <w:ind w:left="1200"/>
    </w:pPr>
    <w:rPr>
      <w:rFonts w:eastAsia="Times New Roman"/>
      <w:szCs w:val="20"/>
    </w:rPr>
  </w:style>
  <w:style w:type="paragraph" w:styleId="TOC8">
    <w:name w:val="toc 8"/>
    <w:basedOn w:val="Normal"/>
    <w:next w:val="Normal"/>
    <w:autoRedefine/>
    <w:rsid w:val="00484407"/>
    <w:pPr>
      <w:ind w:left="1400"/>
    </w:pPr>
    <w:rPr>
      <w:rFonts w:eastAsia="Times New Roman"/>
      <w:szCs w:val="20"/>
    </w:rPr>
  </w:style>
  <w:style w:type="character" w:customStyle="1" w:styleId="allocatoragentsleft">
    <w:name w:val="al_locatoragentsleft"/>
    <w:basedOn w:val="DefaultParagraphFont"/>
    <w:rsid w:val="00484407"/>
  </w:style>
  <w:style w:type="character" w:styleId="HTMLTypewriter">
    <w:name w:val="HTML Typewriter"/>
    <w:basedOn w:val="DefaultParagraphFont"/>
    <w:unhideWhenUsed/>
    <w:rsid w:val="00484407"/>
    <w:rPr>
      <w:rFonts w:ascii="Courier New" w:eastAsia="Times New Roman" w:hAnsi="Courier New" w:cs="Courier New"/>
      <w:sz w:val="20"/>
      <w:szCs w:val="20"/>
    </w:rPr>
  </w:style>
  <w:style w:type="character" w:customStyle="1" w:styleId="caps">
    <w:name w:val="caps"/>
    <w:basedOn w:val="DefaultParagraphFont"/>
    <w:qFormat/>
    <w:rsid w:val="00484407"/>
  </w:style>
  <w:style w:type="character" w:customStyle="1" w:styleId="UnderlinesCharChar">
    <w:name w:val="Underlines Char Char"/>
    <w:basedOn w:val="DefaultParagraphFont"/>
    <w:rsid w:val="00484407"/>
    <w:rPr>
      <w:rFonts w:cs="Arial"/>
      <w:b/>
      <w:bCs/>
      <w:noProof w:val="0"/>
      <w:sz w:val="22"/>
      <w:szCs w:val="26"/>
      <w:u w:val="single"/>
      <w:lang w:val="en-US" w:eastAsia="en-US" w:bidi="ar-SA"/>
    </w:rPr>
  </w:style>
  <w:style w:type="paragraph" w:customStyle="1" w:styleId="Carding">
    <w:name w:val="Carding"/>
    <w:basedOn w:val="Normal"/>
    <w:uiPriority w:val="99"/>
    <w:qFormat/>
    <w:rsid w:val="00484407"/>
    <w:rPr>
      <w:rFonts w:eastAsia="Times New Roman"/>
      <w:sz w:val="18"/>
      <w:szCs w:val="24"/>
    </w:rPr>
  </w:style>
  <w:style w:type="character" w:customStyle="1" w:styleId="TagsChar1">
    <w:name w:val="Tags Char1"/>
    <w:aliases w:val="Super Script Char1,TagStyle Char1"/>
    <w:basedOn w:val="DefaultParagraphFont"/>
    <w:rsid w:val="00484407"/>
    <w:rPr>
      <w:rFonts w:ascii="Arial Narrow" w:hAnsi="Arial Narrow"/>
      <w:b/>
      <w:noProof w:val="0"/>
      <w:sz w:val="22"/>
      <w:szCs w:val="60"/>
      <w:lang w:val="en-US" w:eastAsia="en-US" w:bidi="ar-SA"/>
    </w:rPr>
  </w:style>
  <w:style w:type="character" w:customStyle="1" w:styleId="aunderline">
    <w:name w:val="aunderline"/>
    <w:basedOn w:val="DefaultParagraphFont"/>
    <w:qFormat/>
    <w:rsid w:val="00484407"/>
    <w:rPr>
      <w:rFonts w:ascii="Times New Roman" w:hAnsi="Times New Roman"/>
      <w:sz w:val="20"/>
      <w:szCs w:val="24"/>
      <w:u w:val="thick"/>
    </w:rPr>
  </w:style>
  <w:style w:type="character" w:customStyle="1" w:styleId="tagChar1">
    <w:name w:val="tag Char1"/>
    <w:basedOn w:val="DefaultParagraphFont"/>
    <w:rsid w:val="00484407"/>
    <w:rPr>
      <w:b/>
      <w:noProof w:val="0"/>
      <w:sz w:val="24"/>
      <w:lang w:val="en-US" w:eastAsia="en-US" w:bidi="ar-SA"/>
    </w:rPr>
  </w:style>
  <w:style w:type="character" w:customStyle="1" w:styleId="tagChar2">
    <w:name w:val="tag Char2"/>
    <w:basedOn w:val="DefaultParagraphFont"/>
    <w:qFormat/>
    <w:rsid w:val="00484407"/>
    <w:rPr>
      <w:b/>
      <w:noProof w:val="0"/>
      <w:sz w:val="24"/>
      <w:lang w:val="en-US" w:eastAsia="en-US" w:bidi="ar-SA"/>
    </w:rPr>
  </w:style>
  <w:style w:type="character" w:customStyle="1" w:styleId="Taggin-New">
    <w:name w:val="Taggin - New"/>
    <w:basedOn w:val="DefaultParagraphFont"/>
    <w:rsid w:val="00484407"/>
    <w:rPr>
      <w:rFonts w:ascii="Arial Narrow" w:hAnsi="Arial Narrow"/>
      <w:b/>
      <w:sz w:val="22"/>
    </w:rPr>
  </w:style>
  <w:style w:type="character" w:customStyle="1" w:styleId="Boxing-New">
    <w:name w:val="Boxing - New"/>
    <w:basedOn w:val="DefaultParagraphFont"/>
    <w:rsid w:val="00484407"/>
    <w:rPr>
      <w:rFonts w:ascii="Arial Narrow" w:hAnsi="Arial Narrow"/>
      <w:sz w:val="16"/>
      <w:u w:val="none"/>
      <w:bdr w:val="single" w:sz="4" w:space="0" w:color="auto"/>
    </w:rPr>
  </w:style>
  <w:style w:type="character" w:customStyle="1" w:styleId="ilad">
    <w:name w:val="il_ad"/>
    <w:rsid w:val="00484407"/>
  </w:style>
  <w:style w:type="paragraph" w:customStyle="1" w:styleId="CardsHighlighted">
    <w:name w:val="Cards Highlighted"/>
    <w:next w:val="Normal"/>
    <w:link w:val="CardsHighlightedChar"/>
    <w:qFormat/>
    <w:rsid w:val="0048440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8440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84407"/>
    <w:rPr>
      <w:rFonts w:ascii="Garamond" w:hAnsi="Garamond"/>
      <w:sz w:val="22"/>
      <w:szCs w:val="24"/>
      <w:u w:val="single"/>
      <w:lang w:val="en-US" w:eastAsia="en-US" w:bidi="ar-SA"/>
    </w:rPr>
  </w:style>
  <w:style w:type="paragraph" w:customStyle="1" w:styleId="Style2">
    <w:name w:val="Style2"/>
    <w:basedOn w:val="Heading4"/>
    <w:qFormat/>
    <w:rsid w:val="00484407"/>
    <w:pPr>
      <w:spacing w:before="0"/>
    </w:pPr>
    <w:rPr>
      <w:rFonts w:eastAsia="Times New Roman" w:cs="Times New Roman"/>
      <w:bCs/>
      <w:caps/>
      <w:szCs w:val="20"/>
    </w:rPr>
  </w:style>
  <w:style w:type="character" w:customStyle="1" w:styleId="pagetitle">
    <w:name w:val="pagetitle"/>
    <w:basedOn w:val="DefaultParagraphFont"/>
    <w:rsid w:val="00484407"/>
  </w:style>
  <w:style w:type="paragraph" w:customStyle="1" w:styleId="text">
    <w:name w:val="text"/>
    <w:basedOn w:val="Normal"/>
    <w:uiPriority w:val="99"/>
    <w:qFormat/>
    <w:rsid w:val="00484407"/>
    <w:pPr>
      <w:spacing w:before="100" w:beforeAutospacing="1" w:after="100" w:afterAutospacing="1"/>
    </w:pPr>
    <w:rPr>
      <w:rFonts w:eastAsia="Times New Roman"/>
      <w:szCs w:val="24"/>
    </w:rPr>
  </w:style>
  <w:style w:type="character" w:customStyle="1" w:styleId="StyleUnderlineCharChar9ptBold1">
    <w:name w:val="Style Underline Char Char + 9 pt Bold1"/>
    <w:rsid w:val="0048440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4407"/>
    <w:rPr>
      <w:rFonts w:ascii="Times New Roman" w:hAnsi="Times New Roman"/>
      <w:sz w:val="20"/>
      <w:szCs w:val="24"/>
      <w:u w:val="single"/>
      <w:lang w:val="en-US" w:eastAsia="en-US" w:bidi="ar-SA"/>
    </w:rPr>
  </w:style>
  <w:style w:type="character" w:customStyle="1" w:styleId="Style9ptBoldUnderline">
    <w:name w:val="Style 9 pt Bold Underline"/>
    <w:rsid w:val="00484407"/>
    <w:rPr>
      <w:b/>
      <w:bCs/>
      <w:sz w:val="20"/>
      <w:u w:val="single"/>
    </w:rPr>
  </w:style>
  <w:style w:type="paragraph" w:customStyle="1" w:styleId="StyleUnderline9pt0">
    <w:name w:val="Style Underline + 9 pt"/>
    <w:link w:val="StyleUnderline9ptChar"/>
    <w:qFormat/>
    <w:rsid w:val="0048440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84407"/>
    <w:rPr>
      <w:rFonts w:ascii="Arial" w:eastAsia="Times New Roman" w:hAnsi="Arial" w:cs="Times New Roman"/>
      <w:szCs w:val="20"/>
      <w:u w:val="single"/>
    </w:rPr>
  </w:style>
  <w:style w:type="character" w:customStyle="1" w:styleId="StyleUnderlineChar1Bold">
    <w:name w:val="Style Underline Char1 + Bold"/>
    <w:rsid w:val="0048440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84407"/>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84407"/>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48440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440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484407"/>
    <w:rPr>
      <w:color w:val="000000"/>
      <w:sz w:val="20"/>
      <w:u w:val="single"/>
    </w:rPr>
  </w:style>
  <w:style w:type="character" w:customStyle="1" w:styleId="Style11ptBlack">
    <w:name w:val="Style 11 pt Black"/>
    <w:basedOn w:val="DefaultParagraphFont"/>
    <w:qFormat/>
    <w:rsid w:val="00484407"/>
    <w:rPr>
      <w:color w:val="000000"/>
      <w:sz w:val="20"/>
    </w:rPr>
  </w:style>
  <w:style w:type="character" w:customStyle="1" w:styleId="StyleUnderlineCharTimesBold">
    <w:name w:val="Style Underline Char + Times Bold"/>
    <w:basedOn w:val="DefaultParagraphFont"/>
    <w:rsid w:val="00484407"/>
    <w:rPr>
      <w:rFonts w:ascii="Times" w:hAnsi="Times"/>
      <w:b w:val="0"/>
      <w:bCs/>
      <w:sz w:val="20"/>
      <w:u w:val="single"/>
    </w:rPr>
  </w:style>
  <w:style w:type="character" w:customStyle="1" w:styleId="blubigktbiz">
    <w:name w:val="blubigktbiz"/>
    <w:rsid w:val="0048440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4407"/>
  </w:style>
  <w:style w:type="character" w:customStyle="1" w:styleId="StyleevidencetextBorderSinglesolidlineAuto05ptLChar">
    <w:name w:val="Style evidence text + Border: : (Single solid line Auto  0.5 pt L... Char"/>
    <w:link w:val="StyleevidencetextBorderSinglesolidlineAuto05ptL"/>
    <w:rsid w:val="00484407"/>
    <w:rPr>
      <w:rFonts w:ascii="Times New Roman" w:hAnsi="Times New Roman" w:cs="Times New Roman"/>
      <w:color w:val="000000"/>
      <w:lang w:val="x-none" w:eastAsia="x-none"/>
    </w:rPr>
  </w:style>
  <w:style w:type="character" w:customStyle="1" w:styleId="Style4CharChar">
    <w:name w:val="Style4 Char Char"/>
    <w:basedOn w:val="DefaultParagraphFont"/>
    <w:rsid w:val="0048440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4407"/>
    <w:rPr>
      <w:rFonts w:ascii="Times New Roman" w:hAnsi="Times New Roman" w:cs="Times New Roman"/>
      <w:sz w:val="16"/>
      <w:szCs w:val="16"/>
    </w:rPr>
  </w:style>
  <w:style w:type="character" w:customStyle="1" w:styleId="StyleEmphasisArial12ptBold">
    <w:name w:val="Style Emphasis + Arial 12 pt Bold"/>
    <w:rsid w:val="00484407"/>
    <w:rPr>
      <w:rFonts w:ascii="Arial" w:hAnsi="Arial"/>
      <w:b/>
      <w:bCs/>
      <w:i/>
      <w:iCs/>
      <w:sz w:val="24"/>
    </w:rPr>
  </w:style>
  <w:style w:type="character" w:customStyle="1" w:styleId="super">
    <w:name w:val="super"/>
    <w:rsid w:val="00484407"/>
  </w:style>
  <w:style w:type="character" w:customStyle="1" w:styleId="text30">
    <w:name w:val="text30"/>
    <w:rsid w:val="00484407"/>
  </w:style>
  <w:style w:type="character" w:customStyle="1" w:styleId="uppercase">
    <w:name w:val="uppercase"/>
    <w:rsid w:val="00484407"/>
  </w:style>
  <w:style w:type="character" w:customStyle="1" w:styleId="bodytext0">
    <w:name w:val="bodytext"/>
    <w:rsid w:val="00484407"/>
  </w:style>
  <w:style w:type="character" w:customStyle="1" w:styleId="entry-title">
    <w:name w:val="entry-title"/>
    <w:rsid w:val="00484407"/>
  </w:style>
  <w:style w:type="character" w:customStyle="1" w:styleId="BodyTextIndentChar1">
    <w:name w:val="Body Text Indent Char1"/>
    <w:basedOn w:val="DefaultParagraphFont"/>
    <w:uiPriority w:val="99"/>
    <w:semiHidden/>
    <w:rsid w:val="00484407"/>
    <w:rPr>
      <w:rFonts w:ascii="Times New Roman" w:hAnsi="Times New Roman" w:cs="Times New Roman"/>
      <w:sz w:val="20"/>
    </w:rPr>
  </w:style>
  <w:style w:type="character" w:customStyle="1" w:styleId="Style6pt">
    <w:name w:val="Style 6 pt"/>
    <w:basedOn w:val="DefaultParagraphFont"/>
    <w:qFormat/>
    <w:rsid w:val="00484407"/>
    <w:rPr>
      <w:sz w:val="12"/>
    </w:rPr>
  </w:style>
  <w:style w:type="character" w:customStyle="1" w:styleId="CiteCharCharCharCharCharChar">
    <w:name w:val="Cite Char Char Char Char Char Char"/>
    <w:basedOn w:val="DefaultParagraphFont"/>
    <w:rsid w:val="00484407"/>
    <w:rPr>
      <w:b/>
      <w:noProof w:val="0"/>
      <w:sz w:val="22"/>
      <w:szCs w:val="24"/>
      <w:u w:val="single"/>
      <w:lang w:val="en-US" w:eastAsia="en-US" w:bidi="ar-SA"/>
    </w:rPr>
  </w:style>
  <w:style w:type="character" w:customStyle="1" w:styleId="mainbody1">
    <w:name w:val="mainbody1"/>
    <w:basedOn w:val="DefaultParagraphFont"/>
    <w:rsid w:val="00484407"/>
    <w:rPr>
      <w:rFonts w:ascii="Verdana" w:hAnsi="Verdana" w:hint="default"/>
      <w:color w:val="000000"/>
      <w:sz w:val="22"/>
      <w:szCs w:val="22"/>
    </w:rPr>
  </w:style>
  <w:style w:type="character" w:customStyle="1" w:styleId="ssl4">
    <w:name w:val="ss_l4"/>
    <w:basedOn w:val="DefaultParagraphFont"/>
    <w:rsid w:val="00484407"/>
  </w:style>
  <w:style w:type="paragraph" w:customStyle="1" w:styleId="StyleNormalWeb11ptUnderline">
    <w:name w:val="Style Normal (Web) + 11 pt Underline"/>
    <w:basedOn w:val="NormalWeb"/>
    <w:link w:val="StyleNormalWeb11ptUnderlineChar"/>
    <w:qFormat/>
    <w:rsid w:val="00484407"/>
    <w:pPr>
      <w:spacing w:line="259" w:lineRule="auto"/>
    </w:pPr>
    <w:rPr>
      <w:rFonts w:eastAsia="Calibri"/>
      <w:sz w:val="22"/>
      <w:szCs w:val="24"/>
      <w:u w:val="single"/>
      <w:lang w:eastAsia="en-US"/>
    </w:rPr>
  </w:style>
  <w:style w:type="character" w:customStyle="1" w:styleId="StyleNormalWeb11ptUnderlineChar">
    <w:name w:val="Style Normal (Web) + 11 pt Underline Char"/>
    <w:basedOn w:val="DefaultParagraphFont"/>
    <w:link w:val="StyleNormalWeb11ptUnderline"/>
    <w:rsid w:val="00484407"/>
    <w:rPr>
      <w:rFonts w:ascii="Times New Roman" w:eastAsia="Calibri" w:hAnsi="Times New Roman" w:cs="Times New Roman"/>
      <w:szCs w:val="24"/>
      <w:u w:val="single"/>
    </w:rPr>
  </w:style>
  <w:style w:type="character" w:customStyle="1" w:styleId="cit-first-element">
    <w:name w:val="cit-first-element"/>
    <w:basedOn w:val="DefaultParagraphFont"/>
    <w:rsid w:val="00484407"/>
  </w:style>
  <w:style w:type="character" w:customStyle="1" w:styleId="title1">
    <w:name w:val="title1"/>
    <w:basedOn w:val="DefaultParagraphFont"/>
    <w:rsid w:val="00484407"/>
  </w:style>
  <w:style w:type="character" w:customStyle="1" w:styleId="StyleThickunderline1">
    <w:name w:val="Style Thick underline1"/>
    <w:basedOn w:val="DefaultParagraphFont"/>
    <w:rsid w:val="0048440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4407"/>
    <w:rPr>
      <w:rFonts w:ascii="Georgia" w:hAnsi="Georgia"/>
    </w:rPr>
  </w:style>
  <w:style w:type="character" w:customStyle="1" w:styleId="FooterChar1">
    <w:name w:val="Footer Char1"/>
    <w:basedOn w:val="DefaultParagraphFont"/>
    <w:uiPriority w:val="99"/>
    <w:semiHidden/>
    <w:rsid w:val="00484407"/>
    <w:rPr>
      <w:rFonts w:ascii="Georgia" w:hAnsi="Georgia"/>
    </w:rPr>
  </w:style>
  <w:style w:type="character" w:customStyle="1" w:styleId="UnderlineBold0">
    <w:name w:val="Underline Bold"/>
    <w:uiPriority w:val="6"/>
    <w:qFormat/>
    <w:rsid w:val="00484407"/>
    <w:rPr>
      <w:b/>
      <w:sz w:val="20"/>
      <w:u w:val="single"/>
    </w:rPr>
  </w:style>
  <w:style w:type="paragraph" w:customStyle="1" w:styleId="Underline20">
    <w:name w:val="Underline2"/>
    <w:basedOn w:val="Normal"/>
    <w:link w:val="Underline2Char"/>
    <w:autoRedefine/>
    <w:uiPriority w:val="4"/>
    <w:qFormat/>
    <w:rsid w:val="00484407"/>
    <w:rPr>
      <w:b/>
      <w:u w:val="single"/>
    </w:rPr>
  </w:style>
  <w:style w:type="character" w:customStyle="1" w:styleId="Underline2Char">
    <w:name w:val="Underline2 Char"/>
    <w:basedOn w:val="DefaultParagraphFont"/>
    <w:link w:val="Underline20"/>
    <w:uiPriority w:val="4"/>
    <w:rsid w:val="00484407"/>
    <w:rPr>
      <w:rFonts w:ascii="Times New Roman" w:hAnsi="Times New Roman" w:cs="Times New Roman"/>
      <w:b/>
      <w:u w:val="single"/>
    </w:rPr>
  </w:style>
  <w:style w:type="character" w:customStyle="1" w:styleId="NormalTextChar">
    <w:name w:val="Normal Text Char"/>
    <w:link w:val="NormalText"/>
    <w:rsid w:val="00484407"/>
    <w:rPr>
      <w:rFonts w:ascii="Times New Roman" w:eastAsia="Times New Roman" w:hAnsi="Times New Roman" w:cs="Times New Roman"/>
      <w:szCs w:val="26"/>
    </w:rPr>
  </w:style>
  <w:style w:type="paragraph" w:customStyle="1" w:styleId="TableParagraph">
    <w:name w:val="Table Paragraph"/>
    <w:basedOn w:val="Normal"/>
    <w:uiPriority w:val="1"/>
    <w:qFormat/>
    <w:rsid w:val="00484407"/>
    <w:pPr>
      <w:widowControl w:val="0"/>
    </w:pPr>
  </w:style>
  <w:style w:type="character" w:customStyle="1" w:styleId="UnderlineChar0">
    <w:name w:val="UnderlineChar"/>
    <w:rsid w:val="00484407"/>
    <w:rPr>
      <w:sz w:val="24"/>
      <w:u w:val="single"/>
      <w:shd w:val="clear" w:color="auto" w:fill="auto"/>
    </w:rPr>
  </w:style>
  <w:style w:type="character" w:customStyle="1" w:styleId="foreground">
    <w:name w:val="foreground"/>
    <w:basedOn w:val="DefaultParagraphFont"/>
    <w:rsid w:val="00484407"/>
  </w:style>
  <w:style w:type="paragraph" w:customStyle="1" w:styleId="StyleCircled11pt">
    <w:name w:val="Style Circled + 11 pt"/>
    <w:basedOn w:val="Normal"/>
    <w:link w:val="StyleCircled11ptChar"/>
    <w:qFormat/>
    <w:rsid w:val="00484407"/>
    <w:rPr>
      <w:rFonts w:eastAsia="Times New Roman"/>
      <w:b/>
      <w:bCs/>
      <w:sz w:val="20"/>
      <w:u w:val="single"/>
    </w:rPr>
  </w:style>
  <w:style w:type="character" w:customStyle="1" w:styleId="StyleCircled11ptChar">
    <w:name w:val="Style Circled + 11 pt Char"/>
    <w:link w:val="StyleCircled11pt"/>
    <w:rsid w:val="00484407"/>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440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4407"/>
    <w:rPr>
      <w:rFonts w:ascii="Times" w:eastAsia="Times New Roman" w:hAnsi="Times" w:cs="Times New Roman"/>
      <w:sz w:val="20"/>
      <w:szCs w:val="28"/>
      <w:u w:val="single"/>
    </w:rPr>
  </w:style>
  <w:style w:type="paragraph" w:customStyle="1" w:styleId="cite20">
    <w:name w:val="cite2"/>
    <w:basedOn w:val="Normal"/>
    <w:uiPriority w:val="99"/>
    <w:qFormat/>
    <w:rsid w:val="00484407"/>
    <w:rPr>
      <w:rFonts w:eastAsia="Times New Roman"/>
      <w:color w:val="000000"/>
      <w:sz w:val="20"/>
      <w:szCs w:val="20"/>
    </w:rPr>
  </w:style>
  <w:style w:type="character" w:customStyle="1" w:styleId="postby">
    <w:name w:val="post_by"/>
    <w:basedOn w:val="DefaultParagraphFont"/>
    <w:rsid w:val="00484407"/>
  </w:style>
  <w:style w:type="character" w:customStyle="1" w:styleId="Style11ptBorderSinglesolidlineAuto05ptLinewidth">
    <w:name w:val="Style 11 pt Border: : (Single solid line Auto  0.5 pt Line width)"/>
    <w:rsid w:val="00484407"/>
    <w:rPr>
      <w:sz w:val="20"/>
      <w:bdr w:val="single" w:sz="4" w:space="0" w:color="auto" w:frame="1"/>
    </w:rPr>
  </w:style>
  <w:style w:type="character" w:customStyle="1" w:styleId="StyleUnderlineChar9ptBorderSinglesolidlineAuto0">
    <w:name w:val="Style Underline Char + 9 pt Border: : (Single solid line Auto  0..."/>
    <w:rsid w:val="0048440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440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440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440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4407"/>
    <w:rPr>
      <w:sz w:val="20"/>
      <w:szCs w:val="24"/>
      <w:u w:val="single"/>
      <w:bdr w:val="single" w:sz="4" w:space="0" w:color="auto"/>
      <w:lang w:val="en-US" w:eastAsia="en-US" w:bidi="ar-SA"/>
    </w:rPr>
  </w:style>
  <w:style w:type="character" w:customStyle="1" w:styleId="StyleLatinGaramondUnderline">
    <w:name w:val="Style (Latin) Garamond Underline"/>
    <w:rsid w:val="00484407"/>
    <w:rPr>
      <w:rFonts w:ascii="Times New Roman" w:hAnsi="Times New Roman"/>
      <w:sz w:val="20"/>
      <w:u w:val="single"/>
    </w:rPr>
  </w:style>
  <w:style w:type="character" w:customStyle="1" w:styleId="StyleLatinGaramond">
    <w:name w:val="Style (Latin) Garamond"/>
    <w:rsid w:val="00484407"/>
    <w:rPr>
      <w:rFonts w:ascii="Times New Roman" w:hAnsi="Times New Roman"/>
      <w:sz w:val="20"/>
    </w:rPr>
  </w:style>
  <w:style w:type="character" w:customStyle="1" w:styleId="styletimesnewroman12ptbold0">
    <w:name w:val="styletimesnewroman12ptbold"/>
    <w:basedOn w:val="DefaultParagraphFont"/>
    <w:rsid w:val="00484407"/>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484407"/>
    <w:rPr>
      <w:rFonts w:cs="Arial"/>
      <w:b/>
      <w:bCs/>
      <w:iCs/>
      <w:sz w:val="24"/>
      <w:szCs w:val="28"/>
      <w:lang w:val="en-US" w:eastAsia="en-US" w:bidi="ar-SA"/>
    </w:rPr>
  </w:style>
  <w:style w:type="character" w:customStyle="1" w:styleId="mainheading">
    <w:name w:val="mainheading"/>
    <w:basedOn w:val="DefaultParagraphFont"/>
    <w:rsid w:val="00484407"/>
  </w:style>
  <w:style w:type="paragraph" w:customStyle="1" w:styleId="BoldandUnderlineChar2CharChar">
    <w:name w:val="Bold and Underline Char2 Char Char"/>
    <w:basedOn w:val="Normal"/>
    <w:link w:val="BoldandUnderlineChar2CharCharChar"/>
    <w:qFormat/>
    <w:rsid w:val="00484407"/>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484407"/>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48440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440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4407"/>
    <w:rPr>
      <w:sz w:val="16"/>
    </w:rPr>
  </w:style>
  <w:style w:type="paragraph" w:customStyle="1" w:styleId="Reduce8pt">
    <w:name w:val="Reduce 8pt"/>
    <w:basedOn w:val="Normal"/>
    <w:link w:val="Reduce8ptCharChar"/>
    <w:qFormat/>
    <w:rsid w:val="0048440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84407"/>
    <w:pPr>
      <w:contextualSpacing/>
    </w:pPr>
    <w:rPr>
      <w:rFonts w:eastAsia="Calibri"/>
    </w:rPr>
  </w:style>
  <w:style w:type="character" w:customStyle="1" w:styleId="CardIndentedChar">
    <w:name w:val="Card (Indented) Char"/>
    <w:link w:val="CardIndented"/>
    <w:locked/>
    <w:rsid w:val="00484407"/>
    <w:rPr>
      <w:rFonts w:ascii="Times New Roman" w:hAnsi="Times New Roman" w:cs="Times New Roman"/>
    </w:rPr>
  </w:style>
  <w:style w:type="character" w:customStyle="1" w:styleId="citenon-boldChar">
    <w:name w:val="cite non-bold Char"/>
    <w:basedOn w:val="DefaultParagraphFont"/>
    <w:link w:val="citenon-bold"/>
    <w:locked/>
    <w:rsid w:val="00484407"/>
    <w:rPr>
      <w:rFonts w:ascii="Garamond" w:eastAsia="Times New Roman" w:hAnsi="Garamond" w:cs="Times New Roman"/>
      <w:szCs w:val="20"/>
    </w:rPr>
  </w:style>
  <w:style w:type="character" w:customStyle="1" w:styleId="boldciteChar4">
    <w:name w:val="bold cite Char4"/>
    <w:link w:val="boldcite"/>
    <w:locked/>
    <w:rsid w:val="00484407"/>
    <w:rPr>
      <w:rFonts w:eastAsia="Times New Roman" w:cs="Times New Roman"/>
      <w:b/>
      <w:color w:val="000000"/>
      <w:sz w:val="20"/>
      <w:szCs w:val="24"/>
      <w:u w:val="thick" w:color="000000"/>
    </w:rPr>
  </w:style>
  <w:style w:type="paragraph" w:customStyle="1" w:styleId="boldcite">
    <w:name w:val="bold cite"/>
    <w:basedOn w:val="Normal"/>
    <w:link w:val="boldciteChar4"/>
    <w:qFormat/>
    <w:rsid w:val="00484407"/>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484407"/>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484407"/>
    <w:rPr>
      <w:rFonts w:eastAsia="Calibri"/>
      <w:b/>
      <w:szCs w:val="24"/>
    </w:rPr>
  </w:style>
  <w:style w:type="character" w:customStyle="1" w:styleId="HeadingsBaseChar">
    <w:name w:val="Headings Base Char"/>
    <w:basedOn w:val="DefaultParagraphFont"/>
    <w:link w:val="HeadingsBase"/>
    <w:locked/>
    <w:rsid w:val="00484407"/>
    <w:rPr>
      <w:rFonts w:ascii="Times New Roman" w:hAnsi="Times New Roman" w:cs="Times New Roman"/>
      <w:b/>
      <w:sz w:val="32"/>
    </w:rPr>
  </w:style>
  <w:style w:type="paragraph" w:customStyle="1" w:styleId="HeadingsBase">
    <w:name w:val="Headings Base"/>
    <w:basedOn w:val="Normal"/>
    <w:link w:val="HeadingsBaseChar"/>
    <w:qFormat/>
    <w:rsid w:val="00484407"/>
    <w:pPr>
      <w:keepNext/>
      <w:keepLines/>
      <w:suppressAutoHyphens/>
      <w:spacing w:before="20" w:after="120"/>
      <w:jc w:val="center"/>
    </w:pPr>
    <w:rPr>
      <w:b/>
      <w:sz w:val="32"/>
    </w:rPr>
  </w:style>
  <w:style w:type="paragraph" w:customStyle="1" w:styleId="HeadingFake">
    <w:name w:val="Heading Fake"/>
    <w:basedOn w:val="Heading3"/>
    <w:qFormat/>
    <w:rsid w:val="00484407"/>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484407"/>
    <w:pPr>
      <w:spacing w:line="480" w:lineRule="auto"/>
      <w:ind w:firstLine="720"/>
    </w:pPr>
    <w:rPr>
      <w:rFonts w:eastAsia="Calibri"/>
    </w:rPr>
  </w:style>
  <w:style w:type="paragraph" w:customStyle="1" w:styleId="SchoolBlockQuote">
    <w:name w:val="School Block Quote"/>
    <w:basedOn w:val="SchoolPaper"/>
    <w:qFormat/>
    <w:rsid w:val="00484407"/>
  </w:style>
  <w:style w:type="paragraph" w:customStyle="1" w:styleId="SchoolWorksCited">
    <w:name w:val="School Works Cited"/>
    <w:basedOn w:val="SchoolPaper"/>
    <w:qFormat/>
    <w:rsid w:val="00484407"/>
  </w:style>
  <w:style w:type="paragraph" w:customStyle="1" w:styleId="BlockQuote">
    <w:name w:val="Block Quote"/>
    <w:basedOn w:val="Normal"/>
    <w:qFormat/>
    <w:rsid w:val="00484407"/>
    <w:pPr>
      <w:ind w:left="720" w:right="720"/>
    </w:pPr>
    <w:rPr>
      <w:rFonts w:eastAsia="Calibri"/>
    </w:rPr>
  </w:style>
  <w:style w:type="paragraph" w:customStyle="1" w:styleId="PaperBody">
    <w:name w:val="Paper Body"/>
    <w:basedOn w:val="Normal"/>
    <w:qFormat/>
    <w:rsid w:val="00484407"/>
    <w:pPr>
      <w:spacing w:line="480" w:lineRule="auto"/>
      <w:ind w:firstLine="720"/>
    </w:pPr>
    <w:rPr>
      <w:rFonts w:eastAsia="Calibri"/>
      <w:szCs w:val="24"/>
    </w:rPr>
  </w:style>
  <w:style w:type="paragraph" w:customStyle="1" w:styleId="PaperCitation">
    <w:name w:val="Paper Citation"/>
    <w:basedOn w:val="Normal"/>
    <w:qFormat/>
    <w:rsid w:val="00484407"/>
    <w:pPr>
      <w:spacing w:line="480" w:lineRule="auto"/>
      <w:ind w:left="720" w:hanging="720"/>
    </w:pPr>
    <w:rPr>
      <w:rFonts w:eastAsia="Calibri"/>
    </w:rPr>
  </w:style>
  <w:style w:type="character" w:customStyle="1" w:styleId="hatChar">
    <w:name w:val="hat Char"/>
    <w:basedOn w:val="DefaultParagraphFont"/>
    <w:link w:val="hat"/>
    <w:locked/>
    <w:rsid w:val="00484407"/>
    <w:rPr>
      <w:rFonts w:ascii="Times New Roman" w:eastAsia="Times New Roman" w:hAnsi="Times New Roman" w:cs="Times New Roman"/>
      <w:b/>
      <w:bCs/>
      <w:sz w:val="32"/>
      <w:szCs w:val="24"/>
      <w:u w:val="single"/>
      <w:lang w:bidi="en-US"/>
    </w:rPr>
  </w:style>
  <w:style w:type="paragraph" w:customStyle="1" w:styleId="WW-Default">
    <w:name w:val="WW-Default"/>
    <w:qFormat/>
    <w:rsid w:val="00484407"/>
    <w:pPr>
      <w:suppressAutoHyphens/>
      <w:spacing w:after="0" w:line="240" w:lineRule="auto"/>
    </w:pPr>
    <w:rPr>
      <w:rFonts w:ascii="Georgia" w:eastAsia="Calibri" w:hAnsi="Georgia" w:cs="Calibri"/>
      <w:lang w:eastAsia="ar-SA"/>
    </w:rPr>
  </w:style>
  <w:style w:type="paragraph" w:customStyle="1" w:styleId="B-TagCite">
    <w:name w:val="B-TagCite"/>
    <w:qFormat/>
    <w:rsid w:val="0048440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84407"/>
    <w:rPr>
      <w:rFonts w:ascii="Times New Roman" w:hAnsi="Times New Roman" w:cs="Times New Roman"/>
      <w:b/>
      <w:sz w:val="20"/>
    </w:rPr>
  </w:style>
  <w:style w:type="paragraph" w:customStyle="1" w:styleId="MicroText">
    <w:name w:val="MicroText"/>
    <w:basedOn w:val="Normal"/>
    <w:next w:val="Normal"/>
    <w:link w:val="MicroTextChar"/>
    <w:qFormat/>
    <w:rsid w:val="00484407"/>
    <w:rPr>
      <w:rFonts w:ascii="Arial Narrow" w:hAnsi="Arial Narrow" w:cstheme="minorBidi"/>
      <w:sz w:val="12"/>
      <w:szCs w:val="24"/>
    </w:rPr>
  </w:style>
  <w:style w:type="character" w:customStyle="1" w:styleId="Footnote2Char">
    <w:name w:val="Footnote2 Char"/>
    <w:link w:val="Footnote2"/>
    <w:locked/>
    <w:rsid w:val="00484407"/>
  </w:style>
  <w:style w:type="paragraph" w:customStyle="1" w:styleId="Footnote2">
    <w:name w:val="Footnote2"/>
    <w:basedOn w:val="Normal"/>
    <w:next w:val="Normal"/>
    <w:link w:val="Footnote2Char"/>
    <w:autoRedefine/>
    <w:qFormat/>
    <w:rsid w:val="00484407"/>
    <w:pPr>
      <w:spacing w:after="120" w:line="480" w:lineRule="auto"/>
    </w:pPr>
    <w:rPr>
      <w:rFonts w:asciiTheme="minorHAnsi" w:hAnsiTheme="minorHAnsi" w:cstheme="minorBidi"/>
    </w:rPr>
  </w:style>
  <w:style w:type="paragraph" w:customStyle="1" w:styleId="indent">
    <w:name w:val="indent"/>
    <w:basedOn w:val="Normal"/>
    <w:qFormat/>
    <w:rsid w:val="00484407"/>
    <w:pPr>
      <w:spacing w:before="100" w:beforeAutospacing="1" w:after="100" w:afterAutospacing="1"/>
    </w:pPr>
    <w:rPr>
      <w:rFonts w:eastAsia="Times New Roman"/>
      <w:szCs w:val="24"/>
    </w:rPr>
  </w:style>
  <w:style w:type="paragraph" w:customStyle="1" w:styleId="PageHeaderLine1">
    <w:name w:val="PageHeaderLine1"/>
    <w:basedOn w:val="Normal"/>
    <w:qFormat/>
    <w:rsid w:val="00484407"/>
    <w:pPr>
      <w:tabs>
        <w:tab w:val="right" w:pos="10800"/>
      </w:tabs>
    </w:pPr>
    <w:rPr>
      <w:rFonts w:eastAsia="Calibri"/>
      <w:b/>
    </w:rPr>
  </w:style>
  <w:style w:type="paragraph" w:customStyle="1" w:styleId="PageHeaderLine2">
    <w:name w:val="PageHeaderLine2"/>
    <w:basedOn w:val="Normal"/>
    <w:next w:val="Normal"/>
    <w:link w:val="PageHeaderLine2Char"/>
    <w:qFormat/>
    <w:rsid w:val="0048440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84407"/>
    <w:rPr>
      <w:rFonts w:ascii="Times New Roman" w:hAnsi="Times New Roman" w:cs="Times New Roman"/>
      <w:sz w:val="20"/>
    </w:rPr>
  </w:style>
  <w:style w:type="paragraph" w:customStyle="1" w:styleId="CardText1">
    <w:name w:val="CardText"/>
    <w:basedOn w:val="Normal"/>
    <w:link w:val="CardTextChar3"/>
    <w:qFormat/>
    <w:rsid w:val="00484407"/>
    <w:pPr>
      <w:ind w:left="288"/>
    </w:pPr>
    <w:rPr>
      <w:sz w:val="20"/>
    </w:rPr>
  </w:style>
  <w:style w:type="character" w:customStyle="1" w:styleId="stylestylebold12pt">
    <w:name w:val="stylestylebold12pt"/>
    <w:basedOn w:val="DefaultParagraphFont"/>
    <w:rsid w:val="00484407"/>
  </w:style>
  <w:style w:type="character" w:customStyle="1" w:styleId="styleboldunderline">
    <w:name w:val="styleboldunderline"/>
    <w:basedOn w:val="DefaultParagraphFont"/>
    <w:rsid w:val="00484407"/>
  </w:style>
  <w:style w:type="character" w:customStyle="1" w:styleId="box">
    <w:name w:val="box"/>
    <w:basedOn w:val="DefaultParagraphFont"/>
    <w:rsid w:val="0048440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4407"/>
    <w:rPr>
      <w:rFonts w:ascii="Arial Narrow" w:hAnsi="Arial Narrow" w:cs="Arial Narrow" w:hint="default"/>
      <w:sz w:val="18"/>
      <w:szCs w:val="18"/>
    </w:rPr>
  </w:style>
  <w:style w:type="character" w:customStyle="1" w:styleId="FontStyle14">
    <w:name w:val="Font Style14"/>
    <w:basedOn w:val="DefaultParagraphFont"/>
    <w:uiPriority w:val="99"/>
    <w:rsid w:val="0048440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4407"/>
    <w:rPr>
      <w:rFonts w:ascii="Arial Narrow" w:hAnsi="Arial Narrow" w:cs="Arial Narrow" w:hint="default"/>
      <w:b/>
      <w:bCs/>
      <w:sz w:val="10"/>
      <w:szCs w:val="10"/>
    </w:rPr>
  </w:style>
  <w:style w:type="character" w:customStyle="1" w:styleId="CardTagandCiteChar">
    <w:name w:val="Card Tag and Cite Char"/>
    <w:basedOn w:val="DefaultParagraphFont"/>
    <w:rsid w:val="0048440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84407"/>
    <w:rPr>
      <w:rFonts w:ascii="Arial Narrow" w:hAnsi="Arial Narrow"/>
      <w:b/>
      <w:color w:val="000000"/>
      <w:sz w:val="22"/>
      <w:szCs w:val="22"/>
      <w:u w:val="single"/>
    </w:rPr>
  </w:style>
  <w:style w:type="character" w:customStyle="1" w:styleId="SmallText1">
    <w:name w:val="SmallText"/>
    <w:rsid w:val="00484407"/>
    <w:rPr>
      <w:color w:val="000000"/>
    </w:rPr>
  </w:style>
  <w:style w:type="character" w:customStyle="1" w:styleId="CitesChar1">
    <w:name w:val="Cites Char1"/>
    <w:basedOn w:val="DefaultParagraphFont"/>
    <w:rsid w:val="00484407"/>
    <w:rPr>
      <w:b/>
      <w:bCs w:val="0"/>
      <w:szCs w:val="24"/>
      <w:u w:val="single"/>
      <w:lang w:val="en-US" w:eastAsia="en-US" w:bidi="ar-SA"/>
    </w:rPr>
  </w:style>
  <w:style w:type="character" w:customStyle="1" w:styleId="CardUnderlinedChar">
    <w:name w:val="Card Underlined Char"/>
    <w:basedOn w:val="DefaultParagraphFont"/>
    <w:rsid w:val="00484407"/>
    <w:rPr>
      <w:rFonts w:ascii="Arial Narrow" w:hAnsi="Arial Narrow" w:hint="default"/>
      <w:sz w:val="22"/>
      <w:szCs w:val="24"/>
      <w:u w:val="single"/>
      <w:lang w:val="en-US" w:eastAsia="en-US" w:bidi="ar-SA"/>
    </w:rPr>
  </w:style>
  <w:style w:type="character" w:customStyle="1" w:styleId="underline3">
    <w:name w:val="underline3"/>
    <w:basedOn w:val="underline2"/>
    <w:rsid w:val="00484407"/>
    <w:rPr>
      <w:rFonts w:ascii="Arial" w:hAnsi="Arial"/>
      <w:sz w:val="18"/>
      <w:u w:val="single"/>
      <w:bdr w:val="none" w:sz="0" w:space="0" w:color="auto" w:frame="1"/>
      <w:shd w:val="clear" w:color="auto" w:fill="FFFF00"/>
    </w:rPr>
  </w:style>
  <w:style w:type="character" w:customStyle="1" w:styleId="menu">
    <w:name w:val="menu"/>
    <w:basedOn w:val="DefaultParagraphFont"/>
    <w:rsid w:val="00484407"/>
  </w:style>
  <w:style w:type="character" w:customStyle="1" w:styleId="itxtrst">
    <w:name w:val="itxtrst"/>
    <w:rsid w:val="00484407"/>
  </w:style>
  <w:style w:type="character" w:customStyle="1" w:styleId="A-Underlining">
    <w:name w:val="A-Underlining"/>
    <w:basedOn w:val="DefaultParagraphFont"/>
    <w:rsid w:val="00484407"/>
    <w:rPr>
      <w:rFonts w:ascii="Garamond" w:hAnsi="Garamond" w:hint="default"/>
      <w:color w:val="auto"/>
      <w:sz w:val="24"/>
      <w:u w:val="single"/>
    </w:rPr>
  </w:style>
  <w:style w:type="character" w:customStyle="1" w:styleId="StyleUnderlineBold0">
    <w:name w:val="Style Underline + Bold"/>
    <w:rsid w:val="00484407"/>
    <w:rPr>
      <w:b/>
      <w:bCs/>
      <w:u w:val="single"/>
    </w:rPr>
  </w:style>
  <w:style w:type="character" w:customStyle="1" w:styleId="Underline-Highlighted">
    <w:name w:val="Underline-Highlighted"/>
    <w:uiPriority w:val="1"/>
    <w:qFormat/>
    <w:rsid w:val="0048440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4407"/>
  </w:style>
  <w:style w:type="character" w:customStyle="1" w:styleId="newsmain">
    <w:name w:val="news_main"/>
    <w:basedOn w:val="DefaultParagraphFont"/>
    <w:rsid w:val="00484407"/>
  </w:style>
  <w:style w:type="character" w:customStyle="1" w:styleId="vitstoryheadline">
    <w:name w:val="vitstoryheadline"/>
    <w:rsid w:val="00484407"/>
  </w:style>
  <w:style w:type="character" w:customStyle="1" w:styleId="AuthorDate0">
    <w:name w:val="Author Date"/>
    <w:rsid w:val="00484407"/>
    <w:rPr>
      <w:b/>
      <w:bCs w:val="0"/>
      <w:sz w:val="24"/>
      <w:u w:val="thick"/>
    </w:rPr>
  </w:style>
  <w:style w:type="character" w:customStyle="1" w:styleId="red">
    <w:name w:val="red"/>
    <w:basedOn w:val="DefaultParagraphFont"/>
    <w:rsid w:val="00484407"/>
  </w:style>
  <w:style w:type="character" w:customStyle="1" w:styleId="at">
    <w:name w:val="at"/>
    <w:rsid w:val="00484407"/>
  </w:style>
  <w:style w:type="character" w:customStyle="1" w:styleId="org">
    <w:name w:val="org"/>
    <w:rsid w:val="00484407"/>
  </w:style>
  <w:style w:type="character" w:customStyle="1" w:styleId="pnumber">
    <w:name w:val="pnumber"/>
    <w:rsid w:val="00484407"/>
  </w:style>
  <w:style w:type="character" w:customStyle="1" w:styleId="ital">
    <w:name w:val="ital"/>
    <w:rsid w:val="00484407"/>
  </w:style>
  <w:style w:type="character" w:customStyle="1" w:styleId="orgdiv">
    <w:name w:val="orgdiv"/>
    <w:rsid w:val="00484407"/>
  </w:style>
  <w:style w:type="character" w:customStyle="1" w:styleId="orgname">
    <w:name w:val="orgname"/>
    <w:rsid w:val="00484407"/>
  </w:style>
  <w:style w:type="character" w:customStyle="1" w:styleId="city">
    <w:name w:val="city"/>
    <w:rsid w:val="00484407"/>
  </w:style>
  <w:style w:type="character" w:customStyle="1" w:styleId="state">
    <w:name w:val="state"/>
    <w:rsid w:val="00484407"/>
  </w:style>
  <w:style w:type="character" w:customStyle="1" w:styleId="country">
    <w:name w:val="country"/>
    <w:rsid w:val="00484407"/>
  </w:style>
  <w:style w:type="character" w:customStyle="1" w:styleId="articletitle">
    <w:name w:val="articletitle"/>
    <w:rsid w:val="00484407"/>
    <w:rPr>
      <w:rFonts w:ascii="Times New Roman" w:hAnsi="Times New Roman" w:cs="Times New Roman" w:hint="default"/>
    </w:rPr>
  </w:style>
  <w:style w:type="character" w:customStyle="1" w:styleId="6pointChar">
    <w:name w:val="6 point Char"/>
    <w:rsid w:val="00484407"/>
    <w:rPr>
      <w:rFonts w:ascii="Times New Roman" w:hAnsi="Times New Roman" w:cs="Times New Roman" w:hint="default"/>
      <w:sz w:val="12"/>
      <w:lang w:val="en-US" w:eastAsia="en-US"/>
    </w:rPr>
  </w:style>
  <w:style w:type="character" w:customStyle="1" w:styleId="StyleThickunderline">
    <w:name w:val="Style Thick underline"/>
    <w:qFormat/>
    <w:rsid w:val="00484407"/>
    <w:rPr>
      <w:u w:val="thick"/>
    </w:rPr>
  </w:style>
  <w:style w:type="character" w:customStyle="1" w:styleId="Box0">
    <w:name w:val="Box!"/>
    <w:rsid w:val="00484407"/>
    <w:rPr>
      <w:rFonts w:ascii="Garamond" w:hAnsi="Garamond" w:hint="default"/>
      <w:sz w:val="24"/>
      <w:u w:val="single"/>
      <w:bdr w:val="single" w:sz="4" w:space="0" w:color="auto" w:frame="1"/>
    </w:rPr>
  </w:style>
  <w:style w:type="character" w:customStyle="1" w:styleId="citechar">
    <w:name w:val="citechar"/>
    <w:basedOn w:val="DefaultParagraphFont"/>
    <w:rsid w:val="00484407"/>
  </w:style>
  <w:style w:type="character" w:customStyle="1" w:styleId="underlinechar2">
    <w:name w:val="underlinechar"/>
    <w:basedOn w:val="DefaultParagraphFont"/>
    <w:rsid w:val="00484407"/>
  </w:style>
  <w:style w:type="character" w:customStyle="1" w:styleId="CardUnderlineChar">
    <w:name w:val="Card Underline Char"/>
    <w:rsid w:val="00484407"/>
    <w:rPr>
      <w:szCs w:val="24"/>
      <w:u w:val="single"/>
      <w:lang w:val="en-US" w:eastAsia="en-US" w:bidi="ar-SA"/>
    </w:rPr>
  </w:style>
  <w:style w:type="character" w:customStyle="1" w:styleId="tagciteChar">
    <w:name w:val="tag/cite Char"/>
    <w:basedOn w:val="DefaultParagraphFont"/>
    <w:rsid w:val="00484407"/>
    <w:rPr>
      <w:b/>
      <w:bCs w:val="0"/>
      <w:sz w:val="24"/>
      <w:lang w:val="en-US" w:eastAsia="en-US" w:bidi="ar-SA"/>
    </w:rPr>
  </w:style>
  <w:style w:type="character" w:customStyle="1" w:styleId="8pointChar">
    <w:name w:val="8 point Char"/>
    <w:basedOn w:val="DefaultParagraphFont"/>
    <w:rsid w:val="00484407"/>
    <w:rPr>
      <w:sz w:val="16"/>
      <w:lang w:val="en-US" w:eastAsia="en-US" w:bidi="ar-SA"/>
    </w:rPr>
  </w:style>
  <w:style w:type="character" w:customStyle="1" w:styleId="BoldText12pt">
    <w:name w:val="Bold Text 12 pt"/>
    <w:rsid w:val="0048440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4407"/>
  </w:style>
  <w:style w:type="table" w:styleId="TableGrid">
    <w:name w:val="Table Grid"/>
    <w:basedOn w:val="TableNormal"/>
    <w:rsid w:val="004844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4407"/>
    <w:rPr>
      <w:b/>
      <w:bCs w:val="0"/>
      <w:sz w:val="24"/>
      <w:lang w:val="en-US" w:eastAsia="en-US" w:bidi="ar-SA"/>
    </w:rPr>
  </w:style>
  <w:style w:type="character" w:customStyle="1" w:styleId="Mention11">
    <w:name w:val="Mention11"/>
    <w:basedOn w:val="DefaultParagraphFont"/>
    <w:uiPriority w:val="99"/>
    <w:semiHidden/>
    <w:unhideWhenUsed/>
    <w:rsid w:val="00484407"/>
    <w:rPr>
      <w:color w:val="2B579A"/>
      <w:shd w:val="clear" w:color="auto" w:fill="E6E6E6"/>
    </w:rPr>
  </w:style>
  <w:style w:type="paragraph" w:customStyle="1" w:styleId="Emphasize">
    <w:name w:val="Emphasize"/>
    <w:basedOn w:val="Normal"/>
    <w:uiPriority w:val="7"/>
    <w:qFormat/>
    <w:rsid w:val="0048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8440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4407"/>
  </w:style>
  <w:style w:type="character" w:customStyle="1" w:styleId="Mention2">
    <w:name w:val="Mention2"/>
    <w:basedOn w:val="DefaultParagraphFont"/>
    <w:uiPriority w:val="99"/>
    <w:semiHidden/>
    <w:unhideWhenUsed/>
    <w:rsid w:val="00484407"/>
    <w:rPr>
      <w:color w:val="2B579A"/>
      <w:shd w:val="clear" w:color="auto" w:fill="E6E6E6"/>
    </w:rPr>
  </w:style>
  <w:style w:type="paragraph" w:customStyle="1" w:styleId="FlashTag">
    <w:name w:val="FlashTag"/>
    <w:basedOn w:val="Normal"/>
    <w:link w:val="FlashTagChar"/>
    <w:autoRedefine/>
    <w:uiPriority w:val="4"/>
    <w:qFormat/>
    <w:rsid w:val="00484407"/>
    <w:rPr>
      <w:rFonts w:asciiTheme="majorHAnsi" w:hAnsiTheme="majorHAnsi"/>
      <w:b/>
      <w:sz w:val="28"/>
    </w:rPr>
  </w:style>
  <w:style w:type="character" w:customStyle="1" w:styleId="FlashTagChar">
    <w:name w:val="FlashTag Char"/>
    <w:basedOn w:val="DefaultParagraphFont"/>
    <w:link w:val="FlashTag"/>
    <w:uiPriority w:val="4"/>
    <w:rsid w:val="00484407"/>
    <w:rPr>
      <w:rFonts w:asciiTheme="majorHAnsi" w:hAnsiTheme="majorHAnsi" w:cs="Times New Roman"/>
      <w:b/>
      <w:sz w:val="28"/>
    </w:rPr>
  </w:style>
  <w:style w:type="paragraph" w:customStyle="1" w:styleId="Warrant">
    <w:name w:val="Warrant"/>
    <w:autoRedefine/>
    <w:uiPriority w:val="4"/>
    <w:qFormat/>
    <w:rsid w:val="00484407"/>
    <w:pPr>
      <w:ind w:left="720"/>
    </w:pPr>
    <w:rPr>
      <w:rFonts w:ascii="Calibri" w:hAnsi="Calibri" w:cs="Arial"/>
    </w:rPr>
  </w:style>
  <w:style w:type="character" w:customStyle="1" w:styleId="m-8793234324905335251gmail-style13ptbold">
    <w:name w:val="m_-8793234324905335251gmail-style13ptbold"/>
    <w:basedOn w:val="DefaultParagraphFont"/>
    <w:rsid w:val="00484407"/>
  </w:style>
  <w:style w:type="character" w:customStyle="1" w:styleId="m3965771245576658108gmail-styleunderline">
    <w:name w:val="m_3965771245576658108gmail-styleunderline"/>
    <w:basedOn w:val="DefaultParagraphFont"/>
    <w:rsid w:val="00484407"/>
  </w:style>
  <w:style w:type="paragraph" w:customStyle="1" w:styleId="Header1">
    <w:name w:val="Header1"/>
    <w:aliases w:val="Header Char Char,Header Char Char Char Char Char Char Char Cha,Header Char2,Header Char1 Char,Char Char Char Cha"/>
    <w:basedOn w:val="Normal"/>
    <w:qFormat/>
    <w:rsid w:val="00484407"/>
    <w:pPr>
      <w:tabs>
        <w:tab w:val="center" w:pos="4680"/>
        <w:tab w:val="right" w:pos="9360"/>
      </w:tabs>
    </w:pPr>
  </w:style>
  <w:style w:type="character" w:customStyle="1" w:styleId="EndnoteTextChar">
    <w:name w:val="Endnote Text Char"/>
    <w:basedOn w:val="DefaultParagraphFont"/>
    <w:link w:val="EndnoteText"/>
    <w:locked/>
    <w:rsid w:val="00484407"/>
    <w:rPr>
      <w:rFonts w:ascii="Georgia" w:eastAsia="Times New Roman" w:hAnsi="Georgia"/>
      <w:szCs w:val="20"/>
    </w:rPr>
  </w:style>
  <w:style w:type="paragraph" w:styleId="EndnoteText">
    <w:name w:val="endnote text"/>
    <w:basedOn w:val="Normal"/>
    <w:link w:val="EndnoteTextChar"/>
    <w:unhideWhenUsed/>
    <w:rsid w:val="00484407"/>
    <w:rPr>
      <w:rFonts w:ascii="Georgia" w:eastAsia="Times New Roman" w:hAnsi="Georgia" w:cstheme="minorBidi"/>
      <w:szCs w:val="20"/>
    </w:rPr>
  </w:style>
  <w:style w:type="character" w:customStyle="1" w:styleId="EndnoteTextChar1">
    <w:name w:val="Endnote Text Char1"/>
    <w:basedOn w:val="DefaultParagraphFont"/>
    <w:semiHidden/>
    <w:rsid w:val="00484407"/>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484407"/>
    <w:rPr>
      <w:rFonts w:ascii="Georgia" w:eastAsia="Times New Roman" w:hAnsi="Georgia"/>
    </w:rPr>
  </w:style>
  <w:style w:type="paragraph" w:styleId="Date">
    <w:name w:val="Date"/>
    <w:aliases w:val="date"/>
    <w:basedOn w:val="Normal"/>
    <w:next w:val="Normal"/>
    <w:link w:val="DateChar"/>
    <w:uiPriority w:val="99"/>
    <w:unhideWhenUsed/>
    <w:rsid w:val="00484407"/>
    <w:rPr>
      <w:rFonts w:ascii="Georgia" w:eastAsia="Times New Roman" w:hAnsi="Georgia" w:cstheme="minorBidi"/>
    </w:rPr>
  </w:style>
  <w:style w:type="character" w:customStyle="1" w:styleId="DateChar1">
    <w:name w:val="Date Char1"/>
    <w:basedOn w:val="DefaultParagraphFont"/>
    <w:uiPriority w:val="99"/>
    <w:rsid w:val="00484407"/>
    <w:rPr>
      <w:rFonts w:ascii="Times New Roman" w:hAnsi="Times New Roman" w:cs="Times New Roman"/>
    </w:rPr>
  </w:style>
  <w:style w:type="character" w:customStyle="1" w:styleId="BodyTextFirstIndentChar">
    <w:name w:val="Body Text First Indent Char"/>
    <w:basedOn w:val="BodyTextChar"/>
    <w:link w:val="BodyTextFirstIndent"/>
    <w:locked/>
    <w:rsid w:val="00484407"/>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484407"/>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484407"/>
    <w:rPr>
      <w:rFonts w:ascii="Times New Roman" w:hAnsi="Times New Roman" w:cs="Times New Roman"/>
    </w:rPr>
  </w:style>
  <w:style w:type="character" w:customStyle="1" w:styleId="BodyTextIndent2Char1">
    <w:name w:val="Body Text Indent 2 Char1"/>
    <w:basedOn w:val="DefaultParagraphFont"/>
    <w:semiHidden/>
    <w:rsid w:val="00484407"/>
    <w:rPr>
      <w:rFonts w:ascii="Calibri" w:hAnsi="Calibri" w:cs="Calibri"/>
    </w:rPr>
  </w:style>
  <w:style w:type="character" w:customStyle="1" w:styleId="PlainTextChar1">
    <w:name w:val="Plain Text Char1"/>
    <w:basedOn w:val="DefaultParagraphFont"/>
    <w:semiHidden/>
    <w:rsid w:val="00484407"/>
    <w:rPr>
      <w:rFonts w:ascii="Consolas" w:hAnsi="Consolas" w:cs="Calibri"/>
      <w:sz w:val="21"/>
      <w:szCs w:val="21"/>
    </w:rPr>
  </w:style>
  <w:style w:type="paragraph" w:customStyle="1" w:styleId="msolistparagraphcxspfirst">
    <w:name w:val="msolistparagraphcxspfirst"/>
    <w:basedOn w:val="Normal"/>
    <w:uiPriority w:val="99"/>
    <w:qFormat/>
    <w:rsid w:val="0048440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440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4407"/>
    <w:rPr>
      <w:rFonts w:ascii="Calibri" w:hAnsi="Calibri" w:cs="Calibri"/>
      <w:i/>
      <w:iCs/>
      <w:color w:val="000000" w:themeColor="text1"/>
    </w:rPr>
  </w:style>
  <w:style w:type="paragraph" w:customStyle="1" w:styleId="CiteSpacing">
    <w:name w:val="Cite Spacing"/>
    <w:basedOn w:val="Normal"/>
    <w:uiPriority w:val="4"/>
    <w:qFormat/>
    <w:rsid w:val="0048440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84407"/>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484407"/>
    <w:rPr>
      <w:rFonts w:ascii="Times New Roman" w:eastAsia="Calibri" w:hAnsi="Times New Roman" w:cs="Times New Roman"/>
      <w:b/>
    </w:rPr>
  </w:style>
  <w:style w:type="paragraph" w:customStyle="1" w:styleId="Heading2-Bold">
    <w:name w:val="Heading 2 - Bold"/>
    <w:basedOn w:val="Normal"/>
    <w:autoRedefine/>
    <w:uiPriority w:val="99"/>
    <w:qFormat/>
    <w:rsid w:val="00484407"/>
    <w:rPr>
      <w:rFonts w:ascii="Garamond" w:eastAsia="Calibri" w:hAnsi="Garamond"/>
      <w:b/>
    </w:rPr>
  </w:style>
  <w:style w:type="paragraph" w:customStyle="1" w:styleId="tag">
    <w:name w:val="%tag"/>
    <w:basedOn w:val="Normal"/>
    <w:next w:val="Normal"/>
    <w:uiPriority w:val="99"/>
    <w:qFormat/>
    <w:rsid w:val="00484407"/>
    <w:rPr>
      <w:rFonts w:ascii="Garamond" w:eastAsia="Calibri" w:hAnsi="Garamond"/>
      <w:bCs/>
      <w:sz w:val="18"/>
    </w:rPr>
  </w:style>
  <w:style w:type="character" w:customStyle="1" w:styleId="Style2Char">
    <w:name w:val="Style 2 Char"/>
    <w:link w:val="Style20"/>
    <w:uiPriority w:val="99"/>
    <w:locked/>
    <w:rsid w:val="0048440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4407"/>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8440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440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84407"/>
    <w:rPr>
      <w:rFonts w:ascii="Georgia" w:eastAsia="Times New Roman" w:hAnsi="Georgia"/>
      <w:sz w:val="18"/>
      <w:szCs w:val="20"/>
      <w:lang w:val="x-none" w:eastAsia="x-none"/>
    </w:rPr>
  </w:style>
  <w:style w:type="paragraph" w:customStyle="1" w:styleId="textsmall0">
    <w:name w:val="textsmall"/>
    <w:basedOn w:val="Normal"/>
    <w:link w:val="textsmallChar0"/>
    <w:qFormat/>
    <w:rsid w:val="0048440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8440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440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84407"/>
    <w:rPr>
      <w:rFonts w:ascii="Arial" w:eastAsia="Times New Roman" w:hAnsi="Arial" w:cs="Arial"/>
      <w:sz w:val="12"/>
    </w:rPr>
  </w:style>
  <w:style w:type="paragraph" w:customStyle="1" w:styleId="Micro">
    <w:name w:val="Micro"/>
    <w:basedOn w:val="Normal"/>
    <w:next w:val="Normal"/>
    <w:link w:val="MicroChar"/>
    <w:qFormat/>
    <w:rsid w:val="00484407"/>
    <w:rPr>
      <w:rFonts w:ascii="Arial" w:eastAsia="Times New Roman" w:hAnsi="Arial" w:cs="Arial"/>
      <w:sz w:val="12"/>
    </w:rPr>
  </w:style>
  <w:style w:type="character" w:customStyle="1" w:styleId="CardNotUnderlinedChar1">
    <w:name w:val="Card Not Underlined Char1"/>
    <w:link w:val="CardNotUnderlined"/>
    <w:locked/>
    <w:rsid w:val="00484407"/>
    <w:rPr>
      <w:rFonts w:ascii="Bell MT" w:eastAsia="Calibri" w:hAnsi="Bell MT"/>
      <w:szCs w:val="20"/>
    </w:rPr>
  </w:style>
  <w:style w:type="paragraph" w:customStyle="1" w:styleId="CardNotUnderlined">
    <w:name w:val="Card Not Underlined"/>
    <w:basedOn w:val="Normal"/>
    <w:link w:val="CardNotUnderlinedChar1"/>
    <w:autoRedefine/>
    <w:qFormat/>
    <w:rsid w:val="00484407"/>
    <w:rPr>
      <w:rFonts w:ascii="Bell MT" w:eastAsia="Calibri" w:hAnsi="Bell MT" w:cstheme="minorBidi"/>
      <w:szCs w:val="20"/>
    </w:rPr>
  </w:style>
  <w:style w:type="paragraph" w:customStyle="1" w:styleId="h-lead">
    <w:name w:val="h-lead"/>
    <w:basedOn w:val="Normal"/>
    <w:uiPriority w:val="99"/>
    <w:qFormat/>
    <w:rsid w:val="00484407"/>
    <w:pPr>
      <w:spacing w:before="100" w:beforeAutospacing="1" w:after="100" w:afterAutospacing="1"/>
    </w:pPr>
    <w:rPr>
      <w:rFonts w:eastAsia="Times New Roman"/>
      <w:sz w:val="24"/>
    </w:rPr>
  </w:style>
  <w:style w:type="paragraph" w:customStyle="1" w:styleId="intro">
    <w:name w:val="intro"/>
    <w:basedOn w:val="Normal"/>
    <w:uiPriority w:val="99"/>
    <w:qFormat/>
    <w:rsid w:val="0048440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440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440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440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84407"/>
    <w:rPr>
      <w:rFonts w:eastAsia="Calibri"/>
    </w:rPr>
  </w:style>
  <w:style w:type="paragraph" w:customStyle="1" w:styleId="F3-TagAuthor">
    <w:name w:val="F3 - Tag/Author"/>
    <w:basedOn w:val="Normal"/>
    <w:uiPriority w:val="99"/>
    <w:qFormat/>
    <w:rsid w:val="00484407"/>
    <w:rPr>
      <w:rFonts w:eastAsia="Times New Roman"/>
      <w:b/>
    </w:rPr>
  </w:style>
  <w:style w:type="paragraph" w:customStyle="1" w:styleId="F5-UnderlineNormal">
    <w:name w:val="F5 - Underline Normal"/>
    <w:basedOn w:val="Normal"/>
    <w:uiPriority w:val="99"/>
    <w:qFormat/>
    <w:rsid w:val="00484407"/>
    <w:rPr>
      <w:rFonts w:eastAsia="Calibri"/>
      <w:u w:val="single"/>
    </w:rPr>
  </w:style>
  <w:style w:type="paragraph" w:customStyle="1" w:styleId="Brief-PrimarySource">
    <w:name w:val="Brief - Primary Source"/>
    <w:basedOn w:val="Normal"/>
    <w:uiPriority w:val="99"/>
    <w:qFormat/>
    <w:rsid w:val="00484407"/>
    <w:rPr>
      <w:rFonts w:eastAsia="Times New Roman"/>
      <w:b/>
      <w:sz w:val="24"/>
      <w:u w:val="single"/>
    </w:rPr>
  </w:style>
  <w:style w:type="paragraph" w:customStyle="1" w:styleId="Brief-Underline">
    <w:name w:val="Brief - Underline"/>
    <w:basedOn w:val="Normal"/>
    <w:uiPriority w:val="99"/>
    <w:qFormat/>
    <w:rsid w:val="00484407"/>
    <w:rPr>
      <w:rFonts w:eastAsia="Times New Roman"/>
      <w:u w:val="single"/>
    </w:rPr>
  </w:style>
  <w:style w:type="paragraph" w:customStyle="1" w:styleId="Brief">
    <w:name w:val="Brief"/>
    <w:basedOn w:val="Brief-PrimarySource"/>
    <w:uiPriority w:val="99"/>
    <w:qFormat/>
    <w:rsid w:val="00484407"/>
    <w:rPr>
      <w:b w:val="0"/>
    </w:rPr>
  </w:style>
  <w:style w:type="paragraph" w:customStyle="1" w:styleId="CM2">
    <w:name w:val="CM2"/>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4407"/>
    <w:pPr>
      <w:widowControl w:val="0"/>
      <w:spacing w:line="276" w:lineRule="atLeast"/>
    </w:pPr>
    <w:rPr>
      <w:color w:val="auto"/>
    </w:rPr>
  </w:style>
  <w:style w:type="paragraph" w:customStyle="1" w:styleId="CM34">
    <w:name w:val="CM34"/>
    <w:basedOn w:val="Default"/>
    <w:next w:val="Default"/>
    <w:uiPriority w:val="99"/>
    <w:qFormat/>
    <w:rsid w:val="00484407"/>
    <w:pPr>
      <w:widowControl w:val="0"/>
    </w:pPr>
    <w:rPr>
      <w:color w:val="auto"/>
    </w:rPr>
  </w:style>
  <w:style w:type="paragraph" w:customStyle="1" w:styleId="CM56">
    <w:name w:val="CM56"/>
    <w:basedOn w:val="Default"/>
    <w:next w:val="Default"/>
    <w:uiPriority w:val="99"/>
    <w:qFormat/>
    <w:rsid w:val="00484407"/>
    <w:pPr>
      <w:widowControl w:val="0"/>
    </w:pPr>
    <w:rPr>
      <w:rFonts w:eastAsia="Calibri"/>
      <w:color w:val="auto"/>
    </w:rPr>
  </w:style>
  <w:style w:type="paragraph" w:customStyle="1" w:styleId="CM58">
    <w:name w:val="CM58"/>
    <w:basedOn w:val="Default"/>
    <w:next w:val="Default"/>
    <w:uiPriority w:val="99"/>
    <w:qFormat/>
    <w:rsid w:val="00484407"/>
    <w:pPr>
      <w:widowControl w:val="0"/>
    </w:pPr>
    <w:rPr>
      <w:rFonts w:eastAsia="Calibri"/>
      <w:color w:val="auto"/>
    </w:rPr>
  </w:style>
  <w:style w:type="paragraph" w:customStyle="1" w:styleId="CM57">
    <w:name w:val="CM57"/>
    <w:basedOn w:val="Default"/>
    <w:next w:val="Default"/>
    <w:uiPriority w:val="99"/>
    <w:qFormat/>
    <w:rsid w:val="00484407"/>
    <w:pPr>
      <w:widowControl w:val="0"/>
    </w:pPr>
    <w:rPr>
      <w:rFonts w:eastAsia="Calibri"/>
      <w:color w:val="auto"/>
    </w:rPr>
  </w:style>
  <w:style w:type="paragraph" w:customStyle="1" w:styleId="CM1">
    <w:name w:val="CM1"/>
    <w:basedOn w:val="Default"/>
    <w:next w:val="Default"/>
    <w:uiPriority w:val="99"/>
    <w:qFormat/>
    <w:rsid w:val="00484407"/>
    <w:pPr>
      <w:widowControl w:val="0"/>
    </w:pPr>
    <w:rPr>
      <w:rFonts w:eastAsia="Calibri"/>
      <w:color w:val="auto"/>
    </w:rPr>
  </w:style>
  <w:style w:type="paragraph" w:customStyle="1" w:styleId="CM49">
    <w:name w:val="CM49"/>
    <w:basedOn w:val="Default"/>
    <w:next w:val="Default"/>
    <w:uiPriority w:val="99"/>
    <w:qFormat/>
    <w:rsid w:val="00484407"/>
    <w:pPr>
      <w:widowControl w:val="0"/>
    </w:pPr>
    <w:rPr>
      <w:rFonts w:eastAsia="Calibri"/>
      <w:color w:val="auto"/>
    </w:rPr>
  </w:style>
  <w:style w:type="paragraph" w:customStyle="1" w:styleId="CM41">
    <w:name w:val="CM41"/>
    <w:basedOn w:val="Default"/>
    <w:next w:val="Default"/>
    <w:uiPriority w:val="99"/>
    <w:qFormat/>
    <w:rsid w:val="00484407"/>
    <w:pPr>
      <w:widowControl w:val="0"/>
    </w:pPr>
    <w:rPr>
      <w:rFonts w:eastAsia="Calibri"/>
      <w:color w:val="auto"/>
    </w:rPr>
  </w:style>
  <w:style w:type="paragraph" w:customStyle="1" w:styleId="3rdOrderPara">
    <w:name w:val="3rd Order Para"/>
    <w:basedOn w:val="Default"/>
    <w:next w:val="Default"/>
    <w:qFormat/>
    <w:rsid w:val="00484407"/>
    <w:pPr>
      <w:widowControl w:val="0"/>
    </w:pPr>
    <w:rPr>
      <w:rFonts w:eastAsia="Calibri"/>
      <w:color w:val="auto"/>
    </w:rPr>
  </w:style>
  <w:style w:type="paragraph" w:customStyle="1" w:styleId="2ndOrderPara">
    <w:name w:val="2nd Order Para"/>
    <w:basedOn w:val="Default"/>
    <w:next w:val="Default"/>
    <w:qFormat/>
    <w:rsid w:val="00484407"/>
    <w:pPr>
      <w:widowControl w:val="0"/>
    </w:pPr>
    <w:rPr>
      <w:rFonts w:eastAsia="Calibri"/>
      <w:color w:val="auto"/>
    </w:rPr>
  </w:style>
  <w:style w:type="paragraph" w:customStyle="1" w:styleId="Normal-SIGN2">
    <w:name w:val="Normal-SIGN2"/>
    <w:basedOn w:val="Default"/>
    <w:next w:val="Default"/>
    <w:qFormat/>
    <w:rsid w:val="00484407"/>
    <w:pPr>
      <w:widowControl w:val="0"/>
    </w:pPr>
    <w:rPr>
      <w:rFonts w:eastAsia="Calibri"/>
      <w:color w:val="auto"/>
    </w:rPr>
  </w:style>
  <w:style w:type="paragraph" w:customStyle="1" w:styleId="Normal-SIGN1">
    <w:name w:val="Normal-SIGN1"/>
    <w:basedOn w:val="Default"/>
    <w:next w:val="Default"/>
    <w:uiPriority w:val="99"/>
    <w:qFormat/>
    <w:rsid w:val="00484407"/>
    <w:pPr>
      <w:widowControl w:val="0"/>
    </w:pPr>
    <w:rPr>
      <w:rFonts w:eastAsia="Calibri"/>
      <w:color w:val="auto"/>
    </w:rPr>
  </w:style>
  <w:style w:type="paragraph" w:customStyle="1" w:styleId="CM3">
    <w:name w:val="CM3"/>
    <w:basedOn w:val="Default"/>
    <w:next w:val="Default"/>
    <w:uiPriority w:val="99"/>
    <w:qFormat/>
    <w:rsid w:val="00484407"/>
    <w:pPr>
      <w:widowControl w:val="0"/>
      <w:spacing w:line="553" w:lineRule="atLeast"/>
    </w:pPr>
    <w:rPr>
      <w:rFonts w:eastAsia="Calibri"/>
      <w:color w:val="auto"/>
    </w:rPr>
  </w:style>
  <w:style w:type="paragraph" w:customStyle="1" w:styleId="CM33">
    <w:name w:val="CM33"/>
    <w:basedOn w:val="Default"/>
    <w:next w:val="Default"/>
    <w:uiPriority w:val="99"/>
    <w:qFormat/>
    <w:rsid w:val="00484407"/>
    <w:pPr>
      <w:widowControl w:val="0"/>
    </w:pPr>
    <w:rPr>
      <w:rFonts w:eastAsia="Calibri"/>
      <w:color w:val="auto"/>
    </w:rPr>
  </w:style>
  <w:style w:type="paragraph" w:customStyle="1" w:styleId="CM37">
    <w:name w:val="CM37"/>
    <w:basedOn w:val="Default"/>
    <w:next w:val="Default"/>
    <w:uiPriority w:val="99"/>
    <w:qFormat/>
    <w:rsid w:val="00484407"/>
    <w:pPr>
      <w:widowControl w:val="0"/>
    </w:pPr>
    <w:rPr>
      <w:rFonts w:eastAsia="Calibri"/>
      <w:color w:val="auto"/>
    </w:rPr>
  </w:style>
  <w:style w:type="paragraph" w:customStyle="1" w:styleId="CM7">
    <w:name w:val="CM7"/>
    <w:basedOn w:val="Default"/>
    <w:next w:val="Default"/>
    <w:uiPriority w:val="99"/>
    <w:qFormat/>
    <w:rsid w:val="00484407"/>
    <w:pPr>
      <w:widowControl w:val="0"/>
      <w:spacing w:line="553" w:lineRule="atLeast"/>
    </w:pPr>
    <w:rPr>
      <w:rFonts w:eastAsia="Calibri"/>
      <w:color w:val="auto"/>
    </w:rPr>
  </w:style>
  <w:style w:type="paragraph" w:customStyle="1" w:styleId="Brief-SecondarySource">
    <w:name w:val="Brief - Secondary Source"/>
    <w:basedOn w:val="Normal"/>
    <w:qFormat/>
    <w:rsid w:val="00484407"/>
    <w:rPr>
      <w:rFonts w:eastAsia="Times New Roman"/>
      <w:sz w:val="14"/>
      <w:szCs w:val="20"/>
    </w:rPr>
  </w:style>
  <w:style w:type="paragraph" w:customStyle="1" w:styleId="Brief-Card">
    <w:name w:val="Brief - Card"/>
    <w:basedOn w:val="Normal"/>
    <w:uiPriority w:val="99"/>
    <w:qFormat/>
    <w:rsid w:val="00484407"/>
    <w:rPr>
      <w:rFonts w:eastAsia="Times New Roman"/>
    </w:rPr>
  </w:style>
  <w:style w:type="paragraph" w:customStyle="1" w:styleId="Pa2">
    <w:name w:val="Pa2"/>
    <w:basedOn w:val="Default"/>
    <w:next w:val="Default"/>
    <w:uiPriority w:val="99"/>
    <w:qFormat/>
    <w:rsid w:val="0048440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4407"/>
    <w:pPr>
      <w:widowControl w:val="0"/>
    </w:pPr>
    <w:rPr>
      <w:rFonts w:ascii="Arial Black" w:hAnsi="Arial Black"/>
      <w:color w:val="auto"/>
    </w:rPr>
  </w:style>
  <w:style w:type="paragraph" w:customStyle="1" w:styleId="Cover1">
    <w:name w:val="Cover 1"/>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4407"/>
    <w:pPr>
      <w:widowControl w:val="0"/>
    </w:pPr>
    <w:rPr>
      <w:color w:val="auto"/>
    </w:rPr>
  </w:style>
  <w:style w:type="paragraph" w:customStyle="1" w:styleId="Pa11">
    <w:name w:val="Pa11"/>
    <w:basedOn w:val="Normal"/>
    <w:next w:val="Normal"/>
    <w:uiPriority w:val="99"/>
    <w:qFormat/>
    <w:rsid w:val="0048440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440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484407"/>
    <w:pPr>
      <w:widowControl w:val="0"/>
    </w:pPr>
    <w:rPr>
      <w:rFonts w:eastAsia="Calibri"/>
      <w:color w:val="auto"/>
    </w:rPr>
  </w:style>
  <w:style w:type="paragraph" w:customStyle="1" w:styleId="CM5">
    <w:name w:val="CM5"/>
    <w:basedOn w:val="Default"/>
    <w:next w:val="Default"/>
    <w:qFormat/>
    <w:rsid w:val="00484407"/>
    <w:pPr>
      <w:widowControl w:val="0"/>
      <w:spacing w:line="553" w:lineRule="atLeast"/>
    </w:pPr>
    <w:rPr>
      <w:rFonts w:eastAsia="Calibri"/>
      <w:color w:val="auto"/>
    </w:rPr>
  </w:style>
  <w:style w:type="paragraph" w:customStyle="1" w:styleId="CM28">
    <w:name w:val="CM28"/>
    <w:basedOn w:val="Default"/>
    <w:next w:val="Default"/>
    <w:uiPriority w:val="99"/>
    <w:qFormat/>
    <w:rsid w:val="00484407"/>
    <w:pPr>
      <w:widowControl w:val="0"/>
    </w:pPr>
    <w:rPr>
      <w:rFonts w:eastAsia="Calibri"/>
      <w:color w:val="auto"/>
    </w:rPr>
  </w:style>
  <w:style w:type="paragraph" w:customStyle="1" w:styleId="CM8">
    <w:name w:val="CM8"/>
    <w:basedOn w:val="Default"/>
    <w:next w:val="Default"/>
    <w:uiPriority w:val="99"/>
    <w:qFormat/>
    <w:rsid w:val="00484407"/>
    <w:pPr>
      <w:widowControl w:val="0"/>
    </w:pPr>
    <w:rPr>
      <w:rFonts w:eastAsia="Calibri"/>
      <w:color w:val="auto"/>
    </w:rPr>
  </w:style>
  <w:style w:type="paragraph" w:customStyle="1" w:styleId="CM6">
    <w:name w:val="CM6"/>
    <w:basedOn w:val="Default"/>
    <w:next w:val="Default"/>
    <w:uiPriority w:val="99"/>
    <w:qFormat/>
    <w:rsid w:val="00484407"/>
    <w:pPr>
      <w:widowControl w:val="0"/>
      <w:spacing w:line="553" w:lineRule="atLeast"/>
    </w:pPr>
    <w:rPr>
      <w:rFonts w:eastAsia="Calibri"/>
      <w:color w:val="auto"/>
    </w:rPr>
  </w:style>
  <w:style w:type="paragraph" w:customStyle="1" w:styleId="CM22">
    <w:name w:val="CM22"/>
    <w:basedOn w:val="Default"/>
    <w:next w:val="Default"/>
    <w:uiPriority w:val="99"/>
    <w:qFormat/>
    <w:rsid w:val="00484407"/>
    <w:pPr>
      <w:widowControl w:val="0"/>
    </w:pPr>
    <w:rPr>
      <w:rFonts w:eastAsia="Calibri"/>
      <w:color w:val="auto"/>
    </w:rPr>
  </w:style>
  <w:style w:type="paragraph" w:customStyle="1" w:styleId="DoubleUnderlined">
    <w:name w:val="Double Underlined"/>
    <w:basedOn w:val="Heading2"/>
    <w:autoRedefine/>
    <w:uiPriority w:val="99"/>
    <w:qFormat/>
    <w:rsid w:val="0048440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440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48440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8440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440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440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4407"/>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440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440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484407"/>
  </w:style>
  <w:style w:type="paragraph" w:customStyle="1" w:styleId="StyleUnderliningTimesNewRomanBoldNounderlineKernat16">
    <w:name w:val="Style Underlining + Times New Roman Bold No underline Kern at 16..."/>
    <w:basedOn w:val="Normal"/>
    <w:uiPriority w:val="99"/>
    <w:qFormat/>
    <w:rsid w:val="0048440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4407"/>
    <w:rPr>
      <w:rFonts w:eastAsia="Times New Roman"/>
      <w:b/>
      <w:bCs/>
      <w:kern w:val="32"/>
      <w:sz w:val="32"/>
      <w:szCs w:val="32"/>
    </w:rPr>
  </w:style>
  <w:style w:type="paragraph" w:customStyle="1" w:styleId="StyleBoldUnderliningKernat16pt">
    <w:name w:val="Style Bold Underlining + Kern at 16 pt"/>
    <w:uiPriority w:val="99"/>
    <w:qFormat/>
    <w:rsid w:val="0048440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4407"/>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484407"/>
    <w:pPr>
      <w:spacing w:line="256" w:lineRule="auto"/>
      <w:ind w:left="0" w:right="0"/>
      <w:jc w:val="left"/>
    </w:pPr>
    <w:rPr>
      <w:sz w:val="12"/>
      <w:szCs w:val="24"/>
    </w:rPr>
  </w:style>
  <w:style w:type="paragraph" w:customStyle="1" w:styleId="TxBr6p1">
    <w:name w:val="TxBr_6p1"/>
    <w:basedOn w:val="Normal"/>
    <w:uiPriority w:val="99"/>
    <w:qFormat/>
    <w:rsid w:val="0048440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4407"/>
    <w:pPr>
      <w:ind w:left="400"/>
    </w:pPr>
    <w:rPr>
      <w:rFonts w:eastAsia="Times New Roman"/>
      <w:szCs w:val="20"/>
    </w:rPr>
  </w:style>
  <w:style w:type="paragraph" w:customStyle="1" w:styleId="Paste">
    <w:name w:val="Paste"/>
    <w:basedOn w:val="Normal"/>
    <w:qFormat/>
    <w:rsid w:val="00484407"/>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484407"/>
    <w:rPr>
      <w:rFonts w:ascii="Georgia" w:eastAsia="Times New Roman" w:hAnsi="Georgia"/>
      <w:b/>
      <w:u w:val="single"/>
    </w:rPr>
  </w:style>
  <w:style w:type="paragraph" w:customStyle="1" w:styleId="UnderlineStyle0">
    <w:name w:val="Underline Style"/>
    <w:basedOn w:val="Normal"/>
    <w:link w:val="UnderlineStyleChar"/>
    <w:qFormat/>
    <w:rsid w:val="00484407"/>
    <w:rPr>
      <w:rFonts w:ascii="Georgia" w:eastAsia="Times New Roman" w:hAnsi="Georgia" w:cstheme="minorBidi"/>
      <w:b/>
      <w:u w:val="single"/>
    </w:rPr>
  </w:style>
  <w:style w:type="paragraph" w:customStyle="1" w:styleId="Normalization">
    <w:name w:val="Normalization"/>
    <w:basedOn w:val="Normal"/>
    <w:uiPriority w:val="99"/>
    <w:qFormat/>
    <w:rsid w:val="00484407"/>
    <w:rPr>
      <w:rFonts w:eastAsia="Times New Roman"/>
      <w:sz w:val="18"/>
    </w:rPr>
  </w:style>
  <w:style w:type="paragraph" w:customStyle="1" w:styleId="BreifTitle">
    <w:name w:val="Breif Title"/>
    <w:basedOn w:val="Normal"/>
    <w:autoRedefine/>
    <w:uiPriority w:val="99"/>
    <w:qFormat/>
    <w:rsid w:val="0048440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440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440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4407"/>
    <w:rPr>
      <w:rFonts w:eastAsia="Times New Roman"/>
      <w:color w:val="333333"/>
    </w:rPr>
  </w:style>
  <w:style w:type="paragraph" w:customStyle="1" w:styleId="StyleTagandCiteFranklinGothicDemi">
    <w:name w:val="Style Tag and Cite + Franklin Gothic Demi"/>
    <w:basedOn w:val="Normal"/>
    <w:autoRedefine/>
    <w:uiPriority w:val="99"/>
    <w:qFormat/>
    <w:rsid w:val="0048440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4407"/>
    <w:rPr>
      <w:bCs/>
    </w:rPr>
  </w:style>
  <w:style w:type="paragraph" w:customStyle="1" w:styleId="tagCharCharCharCharCharCharChar">
    <w:name w:val="tag Char Char Char Char Char Char Char"/>
    <w:basedOn w:val="Normal"/>
    <w:uiPriority w:val="99"/>
    <w:qFormat/>
    <w:rsid w:val="00484407"/>
    <w:rPr>
      <w:rFonts w:eastAsia="Times New Roman"/>
      <w:b/>
      <w:sz w:val="24"/>
      <w:szCs w:val="20"/>
    </w:rPr>
  </w:style>
  <w:style w:type="paragraph" w:customStyle="1" w:styleId="title-bold-medium">
    <w:name w:val="title-bold-medium"/>
    <w:basedOn w:val="Normal"/>
    <w:uiPriority w:val="99"/>
    <w:qFormat/>
    <w:rsid w:val="0048440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440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4407"/>
    <w:rPr>
      <w:rFonts w:ascii="Arial Narrow" w:eastAsia="Times New Roman" w:hAnsi="Arial Narrow"/>
      <w:b/>
      <w:sz w:val="24"/>
    </w:rPr>
  </w:style>
  <w:style w:type="paragraph" w:customStyle="1" w:styleId="BLOCKTITLE1">
    <w:name w:val="BLOCK TITLE"/>
    <w:basedOn w:val="Heading1"/>
    <w:uiPriority w:val="99"/>
    <w:qFormat/>
    <w:rsid w:val="0048440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484407"/>
    <w:pPr>
      <w:widowControl w:val="0"/>
      <w:autoSpaceDE w:val="0"/>
      <w:autoSpaceDN w:val="0"/>
      <w:adjustRightInd w:val="0"/>
    </w:pPr>
    <w:rPr>
      <w:sz w:val="24"/>
      <w:szCs w:val="20"/>
    </w:rPr>
  </w:style>
  <w:style w:type="paragraph" w:customStyle="1" w:styleId="BriefTitle1">
    <w:name w:val="Brief Title 1"/>
    <w:basedOn w:val="Normal"/>
    <w:uiPriority w:val="99"/>
    <w:qFormat/>
    <w:rsid w:val="0048440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440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440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440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4407"/>
    <w:pPr>
      <w:spacing w:before="100" w:beforeAutospacing="1" w:after="100" w:afterAutospacing="1"/>
    </w:pPr>
    <w:rPr>
      <w:rFonts w:eastAsia="Times New Roman"/>
    </w:rPr>
  </w:style>
  <w:style w:type="paragraph" w:customStyle="1" w:styleId="ToRead">
    <w:name w:val="To Read"/>
    <w:basedOn w:val="Normal"/>
    <w:uiPriority w:val="99"/>
    <w:qFormat/>
    <w:rsid w:val="00484407"/>
    <w:pPr>
      <w:ind w:left="720"/>
    </w:pPr>
    <w:rPr>
      <w:rFonts w:ascii="Verdana" w:eastAsia="Times New Roman" w:hAnsi="Verdana"/>
      <w:b/>
      <w:u w:val="single"/>
    </w:rPr>
  </w:style>
  <w:style w:type="paragraph" w:customStyle="1" w:styleId="Style1">
    <w:name w:val="Style 1"/>
    <w:basedOn w:val="Normal"/>
    <w:uiPriority w:val="99"/>
    <w:qFormat/>
    <w:rsid w:val="00484407"/>
    <w:pPr>
      <w:widowControl w:val="0"/>
      <w:ind w:firstLine="216"/>
    </w:pPr>
    <w:rPr>
      <w:rFonts w:eastAsia="Times New Roman"/>
      <w:noProof/>
      <w:color w:val="000000"/>
      <w:szCs w:val="20"/>
    </w:rPr>
  </w:style>
  <w:style w:type="paragraph" w:customStyle="1" w:styleId="Style40">
    <w:name w:val="Style 4"/>
    <w:basedOn w:val="Normal"/>
    <w:uiPriority w:val="99"/>
    <w:qFormat/>
    <w:rsid w:val="0048440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440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440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4407"/>
    <w:pPr>
      <w:ind w:left="1660"/>
    </w:pPr>
  </w:style>
  <w:style w:type="paragraph" w:customStyle="1" w:styleId="PageNumber1">
    <w:name w:val="Page Number1"/>
    <w:basedOn w:val="Normal"/>
    <w:next w:val="Normal"/>
    <w:uiPriority w:val="99"/>
    <w:qFormat/>
    <w:rsid w:val="00484407"/>
    <w:rPr>
      <w:rFonts w:eastAsia="Times New Roman"/>
    </w:rPr>
  </w:style>
  <w:style w:type="paragraph" w:customStyle="1" w:styleId="Card1">
    <w:name w:val="Card1"/>
    <w:uiPriority w:val="99"/>
    <w:qFormat/>
    <w:rsid w:val="0048440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440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84407"/>
    <w:pPr>
      <w:ind w:left="288" w:right="288"/>
    </w:pPr>
    <w:rPr>
      <w:rFonts w:eastAsia="Times New Roman"/>
    </w:rPr>
  </w:style>
  <w:style w:type="paragraph" w:customStyle="1" w:styleId="CaseListNormal">
    <w:name w:val="Case List Normal"/>
    <w:basedOn w:val="Normal"/>
    <w:uiPriority w:val="99"/>
    <w:qFormat/>
    <w:rsid w:val="00484407"/>
    <w:rPr>
      <w:rFonts w:ascii="Times" w:eastAsia="Times New Roman" w:hAnsi="Times"/>
      <w:szCs w:val="26"/>
    </w:rPr>
  </w:style>
  <w:style w:type="paragraph" w:customStyle="1" w:styleId="Body">
    <w:name w:val="Body"/>
    <w:basedOn w:val="Normal"/>
    <w:uiPriority w:val="99"/>
    <w:qFormat/>
    <w:rsid w:val="00484407"/>
    <w:pPr>
      <w:outlineLvl w:val="3"/>
    </w:pPr>
    <w:rPr>
      <w:rFonts w:eastAsia="Times New Roman"/>
      <w:szCs w:val="20"/>
    </w:rPr>
  </w:style>
  <w:style w:type="paragraph" w:customStyle="1" w:styleId="3text">
    <w:name w:val="3text"/>
    <w:basedOn w:val="Normal"/>
    <w:uiPriority w:val="99"/>
    <w:qFormat/>
    <w:rsid w:val="00484407"/>
    <w:pPr>
      <w:spacing w:before="100" w:beforeAutospacing="1" w:after="100" w:afterAutospacing="1"/>
    </w:pPr>
    <w:rPr>
      <w:rFonts w:eastAsia="Times New Roman"/>
      <w:sz w:val="24"/>
    </w:rPr>
  </w:style>
  <w:style w:type="paragraph" w:customStyle="1" w:styleId="TimesNewRoman12">
    <w:name w:val="TimesNewRoman12"/>
    <w:uiPriority w:val="99"/>
    <w:qFormat/>
    <w:rsid w:val="0048440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8440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440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4407"/>
    <w:rPr>
      <w:rFonts w:eastAsia="Times New Roman"/>
      <w:color w:val="000000"/>
      <w:sz w:val="18"/>
    </w:rPr>
  </w:style>
  <w:style w:type="paragraph" w:customStyle="1" w:styleId="text1">
    <w:name w:val="text1"/>
    <w:basedOn w:val="Normal"/>
    <w:autoRedefine/>
    <w:uiPriority w:val="99"/>
    <w:qFormat/>
    <w:rsid w:val="00484407"/>
    <w:rPr>
      <w:rFonts w:eastAsia="Times New Roman"/>
      <w:szCs w:val="20"/>
    </w:rPr>
  </w:style>
  <w:style w:type="paragraph" w:customStyle="1" w:styleId="RepeatBlockHeading">
    <w:name w:val="Repeat Block Heading"/>
    <w:basedOn w:val="Normal"/>
    <w:autoRedefine/>
    <w:uiPriority w:val="99"/>
    <w:qFormat/>
    <w:rsid w:val="00484407"/>
    <w:pPr>
      <w:jc w:val="center"/>
    </w:pPr>
    <w:rPr>
      <w:rFonts w:eastAsia="Times New Roman"/>
      <w:b/>
      <w:smallCaps/>
      <w:color w:val="000000"/>
      <w:sz w:val="24"/>
      <w:u w:val="thick"/>
    </w:rPr>
  </w:style>
  <w:style w:type="paragraph" w:customStyle="1" w:styleId="story-headline">
    <w:name w:val="story-headline"/>
    <w:basedOn w:val="Normal"/>
    <w:uiPriority w:val="99"/>
    <w:qFormat/>
    <w:rsid w:val="00484407"/>
    <w:pPr>
      <w:spacing w:before="72" w:after="72"/>
    </w:pPr>
    <w:rPr>
      <w:rFonts w:eastAsia="Times New Roman"/>
      <w:b/>
      <w:bCs/>
      <w:sz w:val="26"/>
      <w:szCs w:val="26"/>
    </w:rPr>
  </w:style>
  <w:style w:type="paragraph" w:customStyle="1" w:styleId="story-body">
    <w:name w:val="story-body"/>
    <w:basedOn w:val="Normal"/>
    <w:uiPriority w:val="99"/>
    <w:qFormat/>
    <w:rsid w:val="00484407"/>
    <w:pPr>
      <w:spacing w:before="100" w:beforeAutospacing="1" w:after="100" w:afterAutospacing="1"/>
    </w:pPr>
    <w:rPr>
      <w:rFonts w:eastAsia="Times New Roman"/>
    </w:rPr>
  </w:style>
  <w:style w:type="paragraph" w:customStyle="1" w:styleId="story-dateline">
    <w:name w:val="story-dateline"/>
    <w:basedOn w:val="Normal"/>
    <w:uiPriority w:val="99"/>
    <w:qFormat/>
    <w:rsid w:val="00484407"/>
    <w:rPr>
      <w:rFonts w:eastAsia="Times New Roman"/>
      <w:b/>
      <w:bCs/>
    </w:rPr>
  </w:style>
  <w:style w:type="paragraph" w:customStyle="1" w:styleId="TextofCards">
    <w:name w:val="Text of Cards"/>
    <w:basedOn w:val="Normal"/>
    <w:uiPriority w:val="99"/>
    <w:qFormat/>
    <w:rsid w:val="00484407"/>
    <w:rPr>
      <w:rFonts w:eastAsia="Times New Roman"/>
      <w:color w:val="000000"/>
      <w:spacing w:val="6"/>
      <w:szCs w:val="23"/>
    </w:rPr>
  </w:style>
  <w:style w:type="paragraph" w:customStyle="1" w:styleId="Corpotesto">
    <w:name w:val="Corpo testo"/>
    <w:basedOn w:val="Normal"/>
    <w:uiPriority w:val="99"/>
    <w:qFormat/>
    <w:rsid w:val="0048440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84407"/>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48440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8440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440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440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4407"/>
    <w:rPr>
      <w:rFonts w:ascii="Arial" w:hAnsi="Arial"/>
      <w:b w:val="0"/>
      <w:caps w:val="0"/>
      <w:sz w:val="20"/>
    </w:rPr>
  </w:style>
  <w:style w:type="paragraph" w:customStyle="1" w:styleId="ProjectTitleLine">
    <w:name w:val="Project Title Line"/>
    <w:basedOn w:val="Normal"/>
    <w:next w:val="Normal"/>
    <w:autoRedefine/>
    <w:uiPriority w:val="99"/>
    <w:qFormat/>
    <w:rsid w:val="00484407"/>
    <w:pPr>
      <w:jc w:val="center"/>
    </w:pPr>
    <w:rPr>
      <w:rFonts w:eastAsia="Times New Roman"/>
      <w:caps/>
      <w:szCs w:val="20"/>
    </w:rPr>
  </w:style>
  <w:style w:type="paragraph" w:customStyle="1" w:styleId="LanguageStrike">
    <w:name w:val="Language Strike"/>
    <w:basedOn w:val="Normal"/>
    <w:next w:val="Normal"/>
    <w:uiPriority w:val="99"/>
    <w:qFormat/>
    <w:rsid w:val="00484407"/>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4407"/>
    <w:rPr>
      <w:rFonts w:eastAsia="Times New Roman"/>
      <w:szCs w:val="20"/>
      <w:u w:val="single"/>
    </w:rPr>
  </w:style>
  <w:style w:type="paragraph" w:customStyle="1" w:styleId="Normal10pt">
    <w:name w:val="Normal + 10 pt"/>
    <w:basedOn w:val="Normal"/>
    <w:uiPriority w:val="99"/>
    <w:qFormat/>
    <w:rsid w:val="00484407"/>
    <w:rPr>
      <w:rFonts w:eastAsia="Times New Roman"/>
      <w:szCs w:val="20"/>
    </w:rPr>
  </w:style>
  <w:style w:type="paragraph" w:customStyle="1" w:styleId="cardChar1Char">
    <w:name w:val="card Char1 Char"/>
    <w:basedOn w:val="Normal"/>
    <w:uiPriority w:val="99"/>
    <w:qFormat/>
    <w:rsid w:val="00484407"/>
    <w:pPr>
      <w:ind w:left="288" w:right="288"/>
    </w:pPr>
    <w:rPr>
      <w:rFonts w:eastAsia="Times New Roman"/>
      <w:szCs w:val="20"/>
    </w:rPr>
  </w:style>
  <w:style w:type="paragraph" w:customStyle="1" w:styleId="CM12">
    <w:name w:val="CM12"/>
    <w:basedOn w:val="Default"/>
    <w:next w:val="Default"/>
    <w:uiPriority w:val="99"/>
    <w:qFormat/>
    <w:rsid w:val="0048440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4407"/>
    <w:pPr>
      <w:widowControl w:val="0"/>
      <w:spacing w:after="480"/>
    </w:pPr>
    <w:rPr>
      <w:rFonts w:ascii="Granjon LT Std" w:hAnsi="Granjon LT Std"/>
      <w:color w:val="auto"/>
    </w:rPr>
  </w:style>
  <w:style w:type="paragraph" w:customStyle="1" w:styleId="CM10">
    <w:name w:val="CM10"/>
    <w:basedOn w:val="Default"/>
    <w:next w:val="Default"/>
    <w:uiPriority w:val="99"/>
    <w:qFormat/>
    <w:rsid w:val="00484407"/>
    <w:pPr>
      <w:widowControl w:val="0"/>
      <w:spacing w:line="320" w:lineRule="atLeast"/>
    </w:pPr>
    <w:rPr>
      <w:rFonts w:ascii="Granjon LT Std" w:hAnsi="Granjon LT Std"/>
      <w:color w:val="auto"/>
    </w:rPr>
  </w:style>
  <w:style w:type="paragraph" w:customStyle="1" w:styleId="bold">
    <w:name w:val="bold"/>
    <w:basedOn w:val="Normal"/>
    <w:uiPriority w:val="99"/>
    <w:qFormat/>
    <w:rsid w:val="0048440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4407"/>
    <w:rPr>
      <w:rFonts w:ascii="Arial Narrow" w:eastAsia="Times New Roman" w:hAnsi="Arial Narrow"/>
      <w:strike/>
      <w:szCs w:val="20"/>
    </w:rPr>
  </w:style>
  <w:style w:type="paragraph" w:customStyle="1" w:styleId="textbodyblack">
    <w:name w:val="textbodyblack"/>
    <w:basedOn w:val="Normal"/>
    <w:uiPriority w:val="99"/>
    <w:qFormat/>
    <w:rsid w:val="0048440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440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44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844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440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4407"/>
    <w:rPr>
      <w:rFonts w:ascii="Georgia" w:eastAsia="Times New Roman" w:hAnsi="Georgia"/>
      <w:b/>
      <w:bCs/>
      <w:szCs w:val="16"/>
      <w:u w:val="single"/>
    </w:rPr>
  </w:style>
  <w:style w:type="paragraph" w:customStyle="1" w:styleId="CiteCorrected">
    <w:name w:val="Cite Corrected"/>
    <w:basedOn w:val="Normal"/>
    <w:link w:val="CiteCorrectedChar"/>
    <w:qFormat/>
    <w:rsid w:val="00484407"/>
    <w:rPr>
      <w:rFonts w:ascii="Georgia" w:eastAsia="Times New Roman" w:hAnsi="Georgia" w:cstheme="minorBidi"/>
      <w:b/>
      <w:bCs/>
      <w:szCs w:val="16"/>
      <w:u w:val="single"/>
    </w:rPr>
  </w:style>
  <w:style w:type="paragraph" w:customStyle="1" w:styleId="CardText2">
    <w:name w:val="Card Text 2"/>
    <w:basedOn w:val="CardText10"/>
    <w:link w:val="CardText2Char"/>
    <w:qFormat/>
    <w:rsid w:val="0048440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84407"/>
    <w:pPr>
      <w:ind w:left="288"/>
    </w:pPr>
    <w:rPr>
      <w:rFonts w:eastAsia="SimSun"/>
      <w:szCs w:val="20"/>
      <w:lang w:eastAsia="zh-CN"/>
    </w:rPr>
  </w:style>
  <w:style w:type="paragraph" w:customStyle="1" w:styleId="story-body-text">
    <w:name w:val="story-body-text"/>
    <w:basedOn w:val="Normal"/>
    <w:uiPriority w:val="99"/>
    <w:qFormat/>
    <w:rsid w:val="0048440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8440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4407"/>
    <w:rPr>
      <w:u w:val="single"/>
    </w:rPr>
  </w:style>
  <w:style w:type="paragraph" w:customStyle="1" w:styleId="StyleCardText11ptUnderline">
    <w:name w:val="Style Card Text + 11 pt Underline"/>
    <w:link w:val="StyleCardText11ptUnderlineChar"/>
    <w:qFormat/>
    <w:rsid w:val="00484407"/>
    <w:pPr>
      <w:spacing w:line="254" w:lineRule="auto"/>
    </w:pPr>
    <w:rPr>
      <w:u w:val="single"/>
    </w:rPr>
  </w:style>
  <w:style w:type="character" w:customStyle="1" w:styleId="StyleMinimizedText11ptChar">
    <w:name w:val="Style Minimized Text + 11 pt Char"/>
    <w:basedOn w:val="DefaultParagraphFont"/>
    <w:link w:val="StyleMinimizedText11pt"/>
    <w:locked/>
    <w:rsid w:val="00484407"/>
    <w:rPr>
      <w:rFonts w:ascii="Georgia" w:hAnsi="Georgia"/>
      <w:sz w:val="16"/>
    </w:rPr>
  </w:style>
  <w:style w:type="paragraph" w:customStyle="1" w:styleId="StyleMinimizedText11pt">
    <w:name w:val="Style Minimized Text + 11 pt"/>
    <w:basedOn w:val="Normal"/>
    <w:link w:val="StyleMinimizedText11ptChar"/>
    <w:qFormat/>
    <w:rsid w:val="0048440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84407"/>
    <w:rPr>
      <w:rFonts w:ascii="Georgia" w:hAnsi="Georgia"/>
      <w:sz w:val="16"/>
    </w:rPr>
  </w:style>
  <w:style w:type="paragraph" w:customStyle="1" w:styleId="StyleMinimizedText11pt1">
    <w:name w:val="Style Minimized Text + 11 pt1"/>
    <w:basedOn w:val="Normal"/>
    <w:link w:val="StyleMinimizedText11pt1Char"/>
    <w:qFormat/>
    <w:rsid w:val="00484407"/>
    <w:rPr>
      <w:rFonts w:ascii="Georgia" w:hAnsi="Georgia" w:cstheme="minorBidi"/>
      <w:sz w:val="16"/>
    </w:rPr>
  </w:style>
  <w:style w:type="character" w:customStyle="1" w:styleId="Debate-CardSmalltextF2Char">
    <w:name w:val="Debate- Card Small text F2 Char"/>
    <w:link w:val="Debate-CardSmalltextF2"/>
    <w:locked/>
    <w:rsid w:val="00484407"/>
    <w:rPr>
      <w:rFonts w:ascii="Arial Narrow" w:hAnsi="Arial Narrow"/>
      <w:sz w:val="16"/>
    </w:rPr>
  </w:style>
  <w:style w:type="paragraph" w:customStyle="1" w:styleId="Debate-CardSmalltextF2">
    <w:name w:val="Debate- Card Small text F2"/>
    <w:basedOn w:val="Normal"/>
    <w:next w:val="Normal"/>
    <w:link w:val="Debate-CardSmalltextF2Char"/>
    <w:qFormat/>
    <w:rsid w:val="0048440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84407"/>
    <w:rPr>
      <w:rFonts w:ascii="Arial Narrow" w:hAnsi="Arial Narrow"/>
      <w:b/>
      <w:sz w:val="18"/>
      <w:u w:val="single"/>
    </w:rPr>
  </w:style>
  <w:style w:type="paragraph" w:customStyle="1" w:styleId="Debate-EmphasizedText-F5">
    <w:name w:val="Debate- Emphasized Text- F5"/>
    <w:basedOn w:val="Normal"/>
    <w:link w:val="Debate-EmphasizedText-F5Char"/>
    <w:qFormat/>
    <w:rsid w:val="0048440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8440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440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8440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4407"/>
    <w:rPr>
      <w:rFonts w:eastAsia="Times New Roman" w:cs="Calibri"/>
      <w:sz w:val="16"/>
    </w:rPr>
  </w:style>
  <w:style w:type="character" w:customStyle="1" w:styleId="CardStyleChar">
    <w:name w:val="Card Style Char"/>
    <w:link w:val="CardStyle"/>
    <w:locked/>
    <w:rsid w:val="00484407"/>
    <w:rPr>
      <w:rFonts w:ascii="Times New Roman" w:eastAsia="Times New Roman" w:hAnsi="Times New Roman" w:cs="Times New Roman"/>
      <w:szCs w:val="24"/>
    </w:rPr>
  </w:style>
  <w:style w:type="paragraph" w:customStyle="1" w:styleId="emactive">
    <w:name w:val="emactive"/>
    <w:basedOn w:val="Normal"/>
    <w:uiPriority w:val="99"/>
    <w:qFormat/>
    <w:rsid w:val="00484407"/>
    <w:pPr>
      <w:spacing w:before="100" w:beforeAutospacing="1" w:after="100" w:afterAutospacing="1"/>
    </w:pPr>
    <w:rPr>
      <w:rFonts w:eastAsia="Times New Roman"/>
      <w:sz w:val="24"/>
    </w:rPr>
  </w:style>
  <w:style w:type="paragraph" w:customStyle="1" w:styleId="emready">
    <w:name w:val="emready"/>
    <w:basedOn w:val="Normal"/>
    <w:uiPriority w:val="99"/>
    <w:qFormat/>
    <w:rsid w:val="0048440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440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4407"/>
    <w:rPr>
      <w:rFonts w:ascii="Georgia" w:eastAsia="Times New Roman" w:hAnsi="Georgia"/>
      <w:b/>
      <w:u w:val="single"/>
    </w:rPr>
  </w:style>
  <w:style w:type="character" w:customStyle="1" w:styleId="CardHighlightChar">
    <w:name w:val="Card Highlight Char"/>
    <w:link w:val="CardHighlight"/>
    <w:locked/>
    <w:rsid w:val="0048440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440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8440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440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4407"/>
    <w:pPr>
      <w:spacing w:before="100" w:beforeAutospacing="1" w:after="100" w:afterAutospacing="1"/>
    </w:pPr>
    <w:rPr>
      <w:rFonts w:eastAsia="Times New Roman"/>
      <w:sz w:val="24"/>
    </w:rPr>
  </w:style>
  <w:style w:type="paragraph" w:customStyle="1" w:styleId="norma">
    <w:name w:val="norma"/>
    <w:basedOn w:val="Heading3"/>
    <w:uiPriority w:val="99"/>
    <w:qFormat/>
    <w:rsid w:val="00484407"/>
    <w:rPr>
      <w:rFonts w:eastAsia="MS Gothic" w:cs="Arial"/>
      <w:bCs/>
      <w:sz w:val="24"/>
    </w:rPr>
  </w:style>
  <w:style w:type="paragraph" w:customStyle="1" w:styleId="nromal">
    <w:name w:val="nromal"/>
    <w:basedOn w:val="Normal"/>
    <w:uiPriority w:val="99"/>
    <w:qFormat/>
    <w:rsid w:val="00484407"/>
    <w:pPr>
      <w:keepNext/>
      <w:keepLines/>
      <w:spacing w:before="200"/>
      <w:outlineLvl w:val="3"/>
    </w:pPr>
    <w:rPr>
      <w:rFonts w:eastAsia="Times New Roman" w:cs="Cambria"/>
      <w:b/>
      <w:iCs/>
    </w:rPr>
  </w:style>
  <w:style w:type="paragraph" w:customStyle="1" w:styleId="natural">
    <w:name w:val="natural"/>
    <w:basedOn w:val="Normal"/>
    <w:uiPriority w:val="99"/>
    <w:qFormat/>
    <w:rsid w:val="00484407"/>
    <w:pPr>
      <w:keepNext/>
      <w:keepLines/>
      <w:spacing w:before="200"/>
      <w:outlineLvl w:val="3"/>
    </w:pPr>
    <w:rPr>
      <w:rFonts w:eastAsia="Times New Roman"/>
      <w:b/>
      <w:iCs/>
    </w:rPr>
  </w:style>
  <w:style w:type="paragraph" w:customStyle="1" w:styleId="nroaml">
    <w:name w:val="nroaml"/>
    <w:basedOn w:val="Normal"/>
    <w:uiPriority w:val="99"/>
    <w:qFormat/>
    <w:rsid w:val="00484407"/>
    <w:pPr>
      <w:keepNext/>
      <w:keepLines/>
      <w:spacing w:before="200"/>
      <w:outlineLvl w:val="3"/>
    </w:pPr>
    <w:rPr>
      <w:rFonts w:eastAsia="Times New Roman"/>
      <w:b/>
      <w:iCs/>
    </w:rPr>
  </w:style>
  <w:style w:type="paragraph" w:customStyle="1" w:styleId="noraml">
    <w:name w:val="noraml"/>
    <w:basedOn w:val="Normal"/>
    <w:uiPriority w:val="99"/>
    <w:qFormat/>
    <w:rsid w:val="0048440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4407"/>
    <w:rPr>
      <w:rFonts w:ascii="Georgia" w:eastAsia="Calibri" w:hAnsi="Georgia"/>
      <w:sz w:val="16"/>
      <w:szCs w:val="16"/>
    </w:rPr>
  </w:style>
  <w:style w:type="paragraph" w:customStyle="1" w:styleId="SmallSizeParagraph">
    <w:name w:val="Small Size Paragraph"/>
    <w:basedOn w:val="Normal"/>
    <w:link w:val="SmallSizeParagraphChar"/>
    <w:qFormat/>
    <w:rsid w:val="0048440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440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4407"/>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48440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4407"/>
    <w:rPr>
      <w:rFonts w:eastAsia="Times New Roman"/>
      <w:strike/>
      <w:sz w:val="20"/>
    </w:rPr>
  </w:style>
  <w:style w:type="character" w:customStyle="1" w:styleId="CardT1Char">
    <w:name w:val="CardT1 Char"/>
    <w:link w:val="CardT1"/>
    <w:locked/>
    <w:rsid w:val="00484407"/>
    <w:rPr>
      <w:rFonts w:ascii="Arial" w:eastAsia="Calibri" w:hAnsi="Arial" w:cs="Arial"/>
      <w:kern w:val="2"/>
      <w:sz w:val="14"/>
      <w:szCs w:val="14"/>
      <w:lang w:eastAsia="zh-TW"/>
    </w:rPr>
  </w:style>
  <w:style w:type="paragraph" w:customStyle="1" w:styleId="CardT1">
    <w:name w:val="CardT1"/>
    <w:basedOn w:val="Normal"/>
    <w:link w:val="CardT1Char"/>
    <w:qFormat/>
    <w:rsid w:val="0048440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440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440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84407"/>
    <w:pPr>
      <w:spacing w:before="100" w:beforeAutospacing="1" w:after="100" w:afterAutospacing="1"/>
    </w:pPr>
    <w:rPr>
      <w:rFonts w:eastAsia="Times New Roman"/>
      <w:sz w:val="24"/>
    </w:rPr>
  </w:style>
  <w:style w:type="paragraph" w:customStyle="1" w:styleId="CiteReal">
    <w:name w:val="Cite Real"/>
    <w:basedOn w:val="Normal"/>
    <w:next w:val="Normal"/>
    <w:qFormat/>
    <w:rsid w:val="00484407"/>
    <w:rPr>
      <w:rFonts w:eastAsia="MS Mincho"/>
      <w:b/>
      <w:sz w:val="24"/>
      <w:u w:val="single"/>
    </w:rPr>
  </w:style>
  <w:style w:type="paragraph" w:customStyle="1" w:styleId="2909F619802848F09E01365C32F34654">
    <w:name w:val="2909F619802848F09E01365C32F34654"/>
    <w:uiPriority w:val="99"/>
    <w:qFormat/>
    <w:rsid w:val="0048440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84407"/>
    <w:rPr>
      <w:rFonts w:ascii="Georgia" w:eastAsia="Calibri" w:hAnsi="Georgia"/>
      <w:u w:val="single"/>
      <w:lang w:val="x-none" w:eastAsia="zh-CN"/>
    </w:rPr>
  </w:style>
  <w:style w:type="paragraph" w:customStyle="1" w:styleId="UnderlineS">
    <w:name w:val="Underline S"/>
    <w:basedOn w:val="Normal"/>
    <w:link w:val="UnderlineSChar"/>
    <w:qFormat/>
    <w:rsid w:val="00484407"/>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84407"/>
    <w:rPr>
      <w:rFonts w:ascii="Georgia" w:eastAsia="SimSun" w:hAnsi="Georgia"/>
      <w:sz w:val="12"/>
    </w:rPr>
  </w:style>
  <w:style w:type="paragraph" w:customStyle="1" w:styleId="Ununderlined">
    <w:name w:val="Ununderlined"/>
    <w:basedOn w:val="Normal"/>
    <w:link w:val="UnunderlinedChar"/>
    <w:qFormat/>
    <w:rsid w:val="00484407"/>
    <w:rPr>
      <w:rFonts w:ascii="Georgia" w:eastAsia="SimSun" w:hAnsi="Georgia" w:cstheme="minorBidi"/>
      <w:sz w:val="12"/>
    </w:rPr>
  </w:style>
  <w:style w:type="character" w:customStyle="1" w:styleId="HighlightingChar">
    <w:name w:val="Highlighting Char"/>
    <w:link w:val="Highlighting"/>
    <w:locked/>
    <w:rsid w:val="00484407"/>
    <w:rPr>
      <w:rFonts w:ascii="Georgia" w:eastAsia="SimSun" w:hAnsi="Georgia"/>
      <w:u w:val="thick"/>
    </w:rPr>
  </w:style>
  <w:style w:type="paragraph" w:customStyle="1" w:styleId="Highlighting">
    <w:name w:val="Highlighting"/>
    <w:basedOn w:val="Normal"/>
    <w:link w:val="HighlightingChar"/>
    <w:autoRedefine/>
    <w:qFormat/>
    <w:rsid w:val="00484407"/>
    <w:rPr>
      <w:rFonts w:ascii="Georgia" w:eastAsia="SimSun" w:hAnsi="Georgia" w:cstheme="minorBidi"/>
      <w:u w:val="thick"/>
    </w:rPr>
  </w:style>
  <w:style w:type="character" w:customStyle="1" w:styleId="CITEChar0">
    <w:name w:val="CITE Char"/>
    <w:link w:val="CITE"/>
    <w:locked/>
    <w:rsid w:val="0048440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8440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8440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440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8440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440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440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4407"/>
    <w:rPr>
      <w:b/>
      <w:sz w:val="28"/>
    </w:rPr>
  </w:style>
  <w:style w:type="character" w:customStyle="1" w:styleId="SourcenameChar">
    <w:name w:val="Source name Char"/>
    <w:link w:val="Sourcename"/>
    <w:locked/>
    <w:rsid w:val="0048440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4407"/>
    <w:rPr>
      <w:b/>
      <w:bCs/>
      <w:sz w:val="20"/>
    </w:rPr>
  </w:style>
  <w:style w:type="character" w:customStyle="1" w:styleId="underlinedcardChar">
    <w:name w:val="underlined card Char"/>
    <w:link w:val="underlinedcard0"/>
    <w:locked/>
    <w:rsid w:val="0048440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4407"/>
    <w:rPr>
      <w:sz w:val="22"/>
      <w:u w:val="single"/>
    </w:rPr>
  </w:style>
  <w:style w:type="paragraph" w:customStyle="1" w:styleId="FullText">
    <w:name w:val="Full Text"/>
    <w:basedOn w:val="Normal"/>
    <w:uiPriority w:val="99"/>
    <w:qFormat/>
    <w:rsid w:val="00484407"/>
    <w:rPr>
      <w:rFonts w:eastAsia="Times New Roman"/>
      <w:sz w:val="16"/>
    </w:rPr>
  </w:style>
  <w:style w:type="character" w:customStyle="1" w:styleId="TextUnderlineChar">
    <w:name w:val="Text Underline Char"/>
    <w:link w:val="TextUnderline"/>
    <w:locked/>
    <w:rsid w:val="0048440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440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8440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440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440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4407"/>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84407"/>
    <w:pPr>
      <w:spacing w:before="240"/>
      <w:outlineLvl w:val="2"/>
    </w:pPr>
    <w:rPr>
      <w:rFonts w:eastAsia="Times New Roman"/>
      <w:b/>
    </w:rPr>
  </w:style>
  <w:style w:type="character" w:customStyle="1" w:styleId="CiteCardChar">
    <w:name w:val="Cite_Card Char"/>
    <w:link w:val="CiteCard0"/>
    <w:locked/>
    <w:rsid w:val="00484407"/>
    <w:rPr>
      <w:rFonts w:ascii="Times New Roman" w:eastAsia="Times New Roman" w:hAnsi="Times New Roman" w:cs="Arial"/>
      <w:bCs/>
      <w:sz w:val="20"/>
      <w:szCs w:val="20"/>
    </w:rPr>
  </w:style>
  <w:style w:type="paragraph" w:customStyle="1" w:styleId="CiteCard0">
    <w:name w:val="Cite_Card"/>
    <w:link w:val="CiteCardChar"/>
    <w:qFormat/>
    <w:rsid w:val="0048440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4407"/>
    <w:pPr>
      <w:widowControl w:val="0"/>
    </w:pPr>
    <w:rPr>
      <w:rFonts w:eastAsia="MS Mincho"/>
      <w:color w:val="auto"/>
    </w:rPr>
  </w:style>
  <w:style w:type="paragraph" w:customStyle="1" w:styleId="dropcap">
    <w:name w:val="dropcap"/>
    <w:basedOn w:val="Normal"/>
    <w:uiPriority w:val="99"/>
    <w:qFormat/>
    <w:rsid w:val="0048440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84407"/>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484407"/>
    <w:rPr>
      <w:rFonts w:ascii="Georgia" w:hAnsi="Georgia"/>
    </w:rPr>
  </w:style>
  <w:style w:type="character" w:customStyle="1" w:styleId="UnderlineCharCharCharCharChar">
    <w:name w:val="Underline Char Char Char Char Char"/>
    <w:link w:val="UnderlineCharCharCharChar"/>
    <w:locked/>
    <w:rsid w:val="0048440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4407"/>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8440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440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440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4407"/>
    <w:rPr>
      <w:rFonts w:ascii="Georgia" w:hAnsi="Georgia" w:cs="Calibri"/>
      <w:b/>
      <w:bCs/>
      <w:u w:val="single"/>
    </w:rPr>
  </w:style>
  <w:style w:type="character" w:customStyle="1" w:styleId="DebatenoramlChar">
    <w:name w:val="Debatenoraml Char"/>
    <w:link w:val="Debatenoraml"/>
    <w:locked/>
    <w:rsid w:val="00484407"/>
    <w:rPr>
      <w:rFonts w:ascii="Times New Roman" w:hAnsi="Times New Roman" w:cs="Times New Roman"/>
    </w:rPr>
  </w:style>
  <w:style w:type="paragraph" w:customStyle="1" w:styleId="Debatenoraml">
    <w:name w:val="Debatenoraml"/>
    <w:basedOn w:val="NoSpacing"/>
    <w:link w:val="DebatenoramlChar"/>
    <w:qFormat/>
    <w:rsid w:val="00484407"/>
    <w:pPr>
      <w:spacing w:line="240" w:lineRule="auto"/>
    </w:pPr>
    <w:rPr>
      <w:rFonts w:ascii="Times New Roman" w:hAnsi="Times New Roman" w:cs="Times New Roman"/>
    </w:rPr>
  </w:style>
  <w:style w:type="paragraph" w:customStyle="1" w:styleId="SynergyTag">
    <w:name w:val="SynergyTag"/>
    <w:basedOn w:val="Normal"/>
    <w:uiPriority w:val="99"/>
    <w:qFormat/>
    <w:rsid w:val="00484407"/>
    <w:rPr>
      <w:rFonts w:eastAsia="Calibri"/>
      <w:b/>
    </w:rPr>
  </w:style>
  <w:style w:type="character" w:customStyle="1" w:styleId="QualsChar">
    <w:name w:val="Quals Char"/>
    <w:link w:val="Quals"/>
    <w:locked/>
    <w:rsid w:val="00484407"/>
    <w:rPr>
      <w:rFonts w:ascii="Georgia" w:eastAsia="Calibri" w:hAnsi="Georgia"/>
      <w:sz w:val="18"/>
    </w:rPr>
  </w:style>
  <w:style w:type="paragraph" w:customStyle="1" w:styleId="Quals">
    <w:name w:val="Quals"/>
    <w:basedOn w:val="Normal"/>
    <w:link w:val="QualsChar"/>
    <w:qFormat/>
    <w:rsid w:val="00484407"/>
    <w:rPr>
      <w:rFonts w:ascii="Georgia" w:eastAsia="Calibri" w:hAnsi="Georgia" w:cstheme="minorBidi"/>
      <w:sz w:val="18"/>
    </w:rPr>
  </w:style>
  <w:style w:type="paragraph" w:customStyle="1" w:styleId="times">
    <w:name w:val="times"/>
    <w:basedOn w:val="Normal"/>
    <w:qFormat/>
    <w:rsid w:val="00484407"/>
    <w:pPr>
      <w:spacing w:before="100" w:beforeAutospacing="1" w:after="100" w:afterAutospacing="1"/>
    </w:pPr>
    <w:rPr>
      <w:rFonts w:eastAsia="Times New Roman"/>
      <w:sz w:val="24"/>
    </w:rPr>
  </w:style>
  <w:style w:type="paragraph" w:customStyle="1" w:styleId="BodyA">
    <w:name w:val="Body A"/>
    <w:uiPriority w:val="99"/>
    <w:qFormat/>
    <w:rsid w:val="0048440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84407"/>
    <w:rPr>
      <w:rFonts w:ascii="Georgia" w:eastAsia="Times New Roman" w:hAnsi="Georgia"/>
      <w:b/>
      <w:caps/>
      <w:szCs w:val="28"/>
      <w:u w:val="single"/>
    </w:rPr>
  </w:style>
  <w:style w:type="paragraph" w:customStyle="1" w:styleId="Starred">
    <w:name w:val="Starred"/>
    <w:basedOn w:val="Normal"/>
    <w:link w:val="StarredChar"/>
    <w:qFormat/>
    <w:rsid w:val="0048440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84407"/>
    <w:rPr>
      <w:rFonts w:ascii="Georgia" w:eastAsia="Times New Roman" w:hAnsi="Georgia"/>
      <w:b/>
      <w:caps/>
      <w:szCs w:val="28"/>
      <w:u w:val="single"/>
    </w:rPr>
  </w:style>
  <w:style w:type="paragraph" w:customStyle="1" w:styleId="NotStarred">
    <w:name w:val="NotStarred"/>
    <w:basedOn w:val="Normal"/>
    <w:link w:val="NotStarredChar"/>
    <w:qFormat/>
    <w:rsid w:val="0048440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8440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440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4407"/>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484407"/>
    <w:rPr>
      <w:rFonts w:ascii="Georgia" w:eastAsia="Calibri" w:hAnsi="Georgia"/>
      <w:b/>
    </w:rPr>
  </w:style>
  <w:style w:type="paragraph" w:customStyle="1" w:styleId="H4Tag">
    <w:name w:val="H4 (Tag)"/>
    <w:basedOn w:val="Normal"/>
    <w:link w:val="H4TagChar1"/>
    <w:qFormat/>
    <w:rsid w:val="00484407"/>
    <w:rPr>
      <w:rFonts w:ascii="Georgia" w:eastAsia="Calibri" w:hAnsi="Georgia" w:cstheme="minorBidi"/>
      <w:b/>
    </w:rPr>
  </w:style>
  <w:style w:type="paragraph" w:customStyle="1" w:styleId="CM25">
    <w:name w:val="CM25"/>
    <w:basedOn w:val="Default"/>
    <w:next w:val="Default"/>
    <w:qFormat/>
    <w:rsid w:val="0048440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4407"/>
    <w:rPr>
      <w:rFonts w:ascii="Georgia" w:hAnsi="Georgia"/>
      <w:b/>
    </w:rPr>
  </w:style>
  <w:style w:type="paragraph" w:customStyle="1" w:styleId="Debate-CardTagandCite-F6">
    <w:name w:val="Debate- Card Tag and Cite- F6"/>
    <w:basedOn w:val="Normal"/>
    <w:link w:val="Debate-CardTagandCite-F6Char"/>
    <w:qFormat/>
    <w:rsid w:val="00484407"/>
    <w:pPr>
      <w:contextualSpacing/>
    </w:pPr>
    <w:rPr>
      <w:rFonts w:ascii="Georgia" w:hAnsi="Georgia" w:cstheme="minorBidi"/>
      <w:b/>
    </w:rPr>
  </w:style>
  <w:style w:type="character" w:customStyle="1" w:styleId="CardtextChar4">
    <w:name w:val="Card text Char"/>
    <w:link w:val="Cardtext3"/>
    <w:locked/>
    <w:rsid w:val="00484407"/>
    <w:rPr>
      <w:rFonts w:ascii="Arial Narrow" w:hAnsi="Arial Narrow"/>
      <w:u w:val="single"/>
    </w:rPr>
  </w:style>
  <w:style w:type="paragraph" w:customStyle="1" w:styleId="Cardtext3">
    <w:name w:val="Card text"/>
    <w:link w:val="CardtextChar4"/>
    <w:qFormat/>
    <w:rsid w:val="0048440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84407"/>
    <w:rPr>
      <w:rFonts w:ascii="Georgia" w:eastAsia="Times New Roman" w:hAnsi="Georgia"/>
      <w:b/>
      <w:szCs w:val="28"/>
      <w:u w:val="single"/>
    </w:rPr>
  </w:style>
  <w:style w:type="paragraph" w:customStyle="1" w:styleId="NewHeading2">
    <w:name w:val="NewHeading2"/>
    <w:basedOn w:val="Normal"/>
    <w:link w:val="NewHeading2Char"/>
    <w:qFormat/>
    <w:rsid w:val="0048440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8440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4407"/>
    <w:rPr>
      <w:rFonts w:eastAsia="Calibri"/>
    </w:rPr>
  </w:style>
  <w:style w:type="paragraph" w:customStyle="1" w:styleId="TagLine">
    <w:name w:val="Tag Line"/>
    <w:basedOn w:val="Normal"/>
    <w:next w:val="FullText"/>
    <w:uiPriority w:val="99"/>
    <w:qFormat/>
    <w:rsid w:val="00484407"/>
    <w:rPr>
      <w:rFonts w:ascii="Arial Narrow" w:eastAsia="Times New Roman" w:hAnsi="Arial Narrow"/>
      <w:b/>
      <w:sz w:val="28"/>
    </w:rPr>
  </w:style>
  <w:style w:type="paragraph" w:customStyle="1" w:styleId="Card6pt">
    <w:name w:val="Card 6pt"/>
    <w:basedOn w:val="Normal"/>
    <w:uiPriority w:val="99"/>
    <w:qFormat/>
    <w:rsid w:val="00484407"/>
    <w:pPr>
      <w:ind w:left="288" w:right="288"/>
    </w:pPr>
    <w:rPr>
      <w:rFonts w:ascii="Georgia" w:eastAsia="Calibri" w:hAnsi="Georgia"/>
      <w:color w:val="000000"/>
      <w:sz w:val="12"/>
      <w:szCs w:val="20"/>
    </w:rPr>
  </w:style>
  <w:style w:type="character" w:customStyle="1" w:styleId="FullCiteChar">
    <w:name w:val="Full Cite Char"/>
    <w:link w:val="FullCite"/>
    <w:locked/>
    <w:rsid w:val="00484407"/>
    <w:rPr>
      <w:rFonts w:ascii="Garamond" w:eastAsia="Calibri" w:hAnsi="Garamond"/>
    </w:rPr>
  </w:style>
  <w:style w:type="paragraph" w:customStyle="1" w:styleId="FullCite">
    <w:name w:val="Full Cite"/>
    <w:basedOn w:val="Normal"/>
    <w:next w:val="Normal"/>
    <w:link w:val="FullCiteChar"/>
    <w:qFormat/>
    <w:rsid w:val="00484407"/>
    <w:rPr>
      <w:rFonts w:ascii="Garamond" w:eastAsia="Calibri" w:hAnsi="Garamond" w:cstheme="minorBidi"/>
    </w:rPr>
  </w:style>
  <w:style w:type="character" w:customStyle="1" w:styleId="StyleCardStyleBlackUnderlineChar">
    <w:name w:val="Style Card Style + Black Underline Char"/>
    <w:link w:val="StyleCardStyleBlackUnderline"/>
    <w:locked/>
    <w:rsid w:val="0048440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440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84407"/>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84407"/>
    <w:rPr>
      <w:rFonts w:ascii="Century Gothic" w:eastAsia="Times New Roman" w:hAnsi="Century Gothic"/>
      <w:sz w:val="16"/>
    </w:rPr>
  </w:style>
  <w:style w:type="character" w:customStyle="1" w:styleId="StylecardThickunderlineChar">
    <w:name w:val="Style card + Thick underline Char"/>
    <w:link w:val="StylecardThickunderline"/>
    <w:locked/>
    <w:rsid w:val="0048440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84407"/>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8440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84407"/>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484407"/>
    <w:pPr>
      <w:spacing w:after="200" w:line="276" w:lineRule="auto"/>
    </w:pPr>
    <w:rPr>
      <w:rFonts w:eastAsia="Calibri"/>
      <w:color w:val="auto"/>
      <w:sz w:val="22"/>
    </w:rPr>
  </w:style>
  <w:style w:type="paragraph" w:customStyle="1" w:styleId="font-null">
    <w:name w:val="font-null"/>
    <w:basedOn w:val="Normal"/>
    <w:uiPriority w:val="99"/>
    <w:qFormat/>
    <w:rsid w:val="00484407"/>
    <w:pPr>
      <w:spacing w:before="100" w:beforeAutospacing="1" w:after="100" w:afterAutospacing="1"/>
    </w:pPr>
    <w:rPr>
      <w:rFonts w:eastAsia="Times New Roman"/>
      <w:sz w:val="24"/>
    </w:rPr>
  </w:style>
  <w:style w:type="paragraph" w:customStyle="1" w:styleId="rteindent1">
    <w:name w:val="rteindent1"/>
    <w:basedOn w:val="Normal"/>
    <w:uiPriority w:val="99"/>
    <w:qFormat/>
    <w:rsid w:val="0048440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440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440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440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440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4407"/>
    <w:pPr>
      <w:spacing w:before="100" w:beforeAutospacing="1" w:after="100" w:afterAutospacing="1"/>
    </w:pPr>
    <w:rPr>
      <w:rFonts w:eastAsia="Times New Roman"/>
      <w:sz w:val="24"/>
    </w:rPr>
  </w:style>
  <w:style w:type="paragraph" w:customStyle="1" w:styleId="class">
    <w:name w:val="class"/>
    <w:basedOn w:val="Normal"/>
    <w:uiPriority w:val="99"/>
    <w:qFormat/>
    <w:rsid w:val="00484407"/>
    <w:pPr>
      <w:spacing w:before="100" w:beforeAutospacing="1" w:after="100" w:afterAutospacing="1"/>
    </w:pPr>
    <w:rPr>
      <w:rFonts w:eastAsia="Times New Roman"/>
      <w:sz w:val="24"/>
    </w:rPr>
  </w:style>
  <w:style w:type="character" w:customStyle="1" w:styleId="blocktitleChar">
    <w:name w:val="block title Char"/>
    <w:link w:val="blocktitle0"/>
    <w:locked/>
    <w:rsid w:val="00484407"/>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440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440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440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440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440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440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440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4407"/>
    <w:rPr>
      <w:rFonts w:ascii="Georgia" w:eastAsia="SimSun" w:hAnsi="Georgia" w:cstheme="minorBidi"/>
      <w:b/>
      <w:bCs/>
      <w:szCs w:val="22"/>
    </w:rPr>
  </w:style>
  <w:style w:type="paragraph" w:customStyle="1" w:styleId="summary">
    <w:name w:val="summary"/>
    <w:basedOn w:val="Normal"/>
    <w:uiPriority w:val="99"/>
    <w:qFormat/>
    <w:rsid w:val="00484407"/>
    <w:pPr>
      <w:spacing w:before="100" w:beforeAutospacing="1" w:after="100" w:afterAutospacing="1"/>
    </w:pPr>
    <w:rPr>
      <w:rFonts w:eastAsia="Times New Roman"/>
      <w:sz w:val="24"/>
    </w:rPr>
  </w:style>
  <w:style w:type="paragraph" w:customStyle="1" w:styleId="Caption2">
    <w:name w:val="Caption2"/>
    <w:basedOn w:val="Normal"/>
    <w:uiPriority w:val="99"/>
    <w:qFormat/>
    <w:rsid w:val="0048440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440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440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84407"/>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484407"/>
    <w:pPr>
      <w:keepNext/>
      <w:ind w:left="288" w:right="288"/>
    </w:pPr>
    <w:rPr>
      <w:rFonts w:ascii="Georgia" w:eastAsia="MS Gothic" w:hAnsi="Georgia"/>
      <w:szCs w:val="20"/>
    </w:rPr>
  </w:style>
  <w:style w:type="paragraph" w:customStyle="1" w:styleId="Little">
    <w:name w:val="Little"/>
    <w:basedOn w:val="Normal"/>
    <w:next w:val="Normal"/>
    <w:link w:val="LittleChar"/>
    <w:qFormat/>
    <w:rsid w:val="00484407"/>
    <w:pPr>
      <w:ind w:left="288"/>
    </w:pPr>
    <w:rPr>
      <w:rFonts w:ascii="Garamond" w:eastAsia="Times New Roman" w:hAnsi="Garamond"/>
      <w:sz w:val="16"/>
    </w:rPr>
  </w:style>
  <w:style w:type="paragraph" w:customStyle="1" w:styleId="AAAcard">
    <w:name w:val="AAAcard"/>
    <w:basedOn w:val="Normal"/>
    <w:uiPriority w:val="99"/>
    <w:qFormat/>
    <w:rsid w:val="00484407"/>
    <w:pPr>
      <w:ind w:left="288" w:right="288"/>
    </w:pPr>
    <w:rPr>
      <w:rFonts w:eastAsia="Times New Roman"/>
    </w:rPr>
  </w:style>
  <w:style w:type="paragraph" w:customStyle="1" w:styleId="Caption3">
    <w:name w:val="Caption3"/>
    <w:basedOn w:val="Normal"/>
    <w:uiPriority w:val="99"/>
    <w:qFormat/>
    <w:rsid w:val="00484407"/>
    <w:pPr>
      <w:spacing w:before="100" w:beforeAutospacing="1" w:after="100" w:afterAutospacing="1"/>
    </w:pPr>
    <w:rPr>
      <w:rFonts w:eastAsia="Times New Roman"/>
      <w:sz w:val="24"/>
    </w:rPr>
  </w:style>
  <w:style w:type="paragraph" w:customStyle="1" w:styleId="body-12-5">
    <w:name w:val="body-12-5"/>
    <w:basedOn w:val="Normal"/>
    <w:uiPriority w:val="99"/>
    <w:qFormat/>
    <w:rsid w:val="00484407"/>
    <w:pPr>
      <w:spacing w:before="100" w:beforeAutospacing="1" w:after="100" w:afterAutospacing="1"/>
    </w:pPr>
    <w:rPr>
      <w:rFonts w:eastAsia="Times New Roman"/>
      <w:sz w:val="24"/>
    </w:rPr>
  </w:style>
  <w:style w:type="paragraph" w:customStyle="1" w:styleId="infuse">
    <w:name w:val="infuse"/>
    <w:basedOn w:val="Normal"/>
    <w:uiPriority w:val="99"/>
    <w:qFormat/>
    <w:rsid w:val="00484407"/>
    <w:pPr>
      <w:spacing w:before="100" w:beforeAutospacing="1" w:after="100" w:afterAutospacing="1"/>
    </w:pPr>
    <w:rPr>
      <w:rFonts w:eastAsia="Times New Roman"/>
      <w:sz w:val="24"/>
    </w:rPr>
  </w:style>
  <w:style w:type="paragraph" w:customStyle="1" w:styleId="fontreg">
    <w:name w:val="font_reg"/>
    <w:basedOn w:val="Normal"/>
    <w:uiPriority w:val="99"/>
    <w:qFormat/>
    <w:rsid w:val="00484407"/>
    <w:pPr>
      <w:spacing w:before="100" w:beforeAutospacing="1" w:after="100" w:afterAutospacing="1"/>
    </w:pPr>
    <w:rPr>
      <w:rFonts w:eastAsia="Times New Roman"/>
      <w:sz w:val="24"/>
    </w:rPr>
  </w:style>
  <w:style w:type="paragraph" w:customStyle="1" w:styleId="CITEF3">
    <w:name w:val="CITE F3"/>
    <w:uiPriority w:val="99"/>
    <w:qFormat/>
    <w:rsid w:val="0048440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8440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440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440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440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84407"/>
    <w:pPr>
      <w:ind w:left="144"/>
    </w:pPr>
    <w:rPr>
      <w:rFonts w:ascii="Cambria" w:eastAsia="Calibri" w:hAnsi="Cambria"/>
      <w:sz w:val="24"/>
    </w:rPr>
  </w:style>
  <w:style w:type="paragraph" w:customStyle="1" w:styleId="FreeFormA">
    <w:name w:val="Free Form A"/>
    <w:autoRedefine/>
    <w:uiPriority w:val="99"/>
    <w:qFormat/>
    <w:rsid w:val="0048440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8440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8440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84407"/>
    <w:rPr>
      <w:rFonts w:eastAsia="Times New Roman"/>
      <w:sz w:val="10"/>
    </w:rPr>
  </w:style>
  <w:style w:type="paragraph" w:customStyle="1" w:styleId="subheader">
    <w:name w:val="subheader"/>
    <w:basedOn w:val="Normal"/>
    <w:uiPriority w:val="99"/>
    <w:qFormat/>
    <w:rsid w:val="0048440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4407"/>
    <w:pPr>
      <w:spacing w:before="100" w:beforeAutospacing="1" w:after="100" w:afterAutospacing="1"/>
    </w:pPr>
    <w:rPr>
      <w:rFonts w:eastAsia="Times New Roman"/>
      <w:sz w:val="24"/>
    </w:rPr>
  </w:style>
  <w:style w:type="paragraph" w:customStyle="1" w:styleId="more">
    <w:name w:val="more"/>
    <w:basedOn w:val="Normal"/>
    <w:uiPriority w:val="99"/>
    <w:qFormat/>
    <w:rsid w:val="00484407"/>
    <w:pPr>
      <w:spacing w:before="100" w:beforeAutospacing="1" w:after="100" w:afterAutospacing="1"/>
    </w:pPr>
    <w:rPr>
      <w:rFonts w:eastAsia="Times New Roman"/>
      <w:sz w:val="24"/>
    </w:rPr>
  </w:style>
  <w:style w:type="paragraph" w:customStyle="1" w:styleId="story">
    <w:name w:val="story"/>
    <w:basedOn w:val="Normal"/>
    <w:uiPriority w:val="99"/>
    <w:qFormat/>
    <w:rsid w:val="00484407"/>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4407"/>
    <w:pPr>
      <w:pageBreakBefore/>
      <w:widowControl w:val="0"/>
      <w:numPr>
        <w:numId w:val="3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84407"/>
    <w:pPr>
      <w:widowControl w:val="0"/>
      <w:numPr>
        <w:ilvl w:val="1"/>
        <w:numId w:val="37"/>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440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440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440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440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440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4407"/>
    <w:pPr>
      <w:widowControl w:val="0"/>
      <w:spacing w:after="63"/>
    </w:pPr>
    <w:rPr>
      <w:rFonts w:ascii="Arial" w:hAnsi="Arial"/>
      <w:color w:val="auto"/>
    </w:rPr>
  </w:style>
  <w:style w:type="paragraph" w:customStyle="1" w:styleId="CM35">
    <w:name w:val="CM35"/>
    <w:basedOn w:val="Default"/>
    <w:next w:val="Default"/>
    <w:uiPriority w:val="99"/>
    <w:qFormat/>
    <w:rsid w:val="0048440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440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440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440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440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440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8440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440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48440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440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440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440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8440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4407"/>
    <w:rPr>
      <w:rFonts w:ascii="Georgia" w:hAnsi="Georgia" w:cstheme="minorBidi"/>
      <w:lang w:val="x-none" w:eastAsia="x-none"/>
    </w:rPr>
  </w:style>
  <w:style w:type="character" w:customStyle="1" w:styleId="NormalFontChar">
    <w:name w:val="Normal Font Char"/>
    <w:link w:val="NormalFont"/>
    <w:locked/>
    <w:rsid w:val="00484407"/>
    <w:rPr>
      <w:rFonts w:ascii="Times New Roman" w:eastAsia="Times New Roman" w:hAnsi="Times New Roman" w:cs="Times New Roman"/>
      <w:sz w:val="20"/>
      <w:szCs w:val="20"/>
    </w:rPr>
  </w:style>
  <w:style w:type="paragraph" w:customStyle="1" w:styleId="NormalFont">
    <w:name w:val="Normal Font"/>
    <w:link w:val="NormalFontChar"/>
    <w:qFormat/>
    <w:rsid w:val="0048440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8440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8440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4407"/>
    <w:rPr>
      <w:u w:val="single"/>
      <w:lang w:val="x-none" w:eastAsia="x-none"/>
    </w:rPr>
  </w:style>
  <w:style w:type="character" w:customStyle="1" w:styleId="StyleNormalFont11ptBoldUnderlineChar">
    <w:name w:val="Style Normal Font + 11 pt Bold Underline Char"/>
    <w:link w:val="StyleNormalFont11ptBoldUnderline"/>
    <w:locked/>
    <w:rsid w:val="0048440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4407"/>
    <w:rPr>
      <w:b/>
      <w:bCs/>
      <w:u w:val="single"/>
      <w:lang w:val="x-none" w:eastAsia="x-none"/>
    </w:rPr>
  </w:style>
  <w:style w:type="paragraph" w:customStyle="1" w:styleId="Smallfont0">
    <w:name w:val="Smallfont"/>
    <w:basedOn w:val="Normal"/>
    <w:uiPriority w:val="99"/>
    <w:qFormat/>
    <w:rsid w:val="00484407"/>
    <w:rPr>
      <w:rFonts w:eastAsia="Times New Roman"/>
      <w:sz w:val="15"/>
    </w:rPr>
  </w:style>
  <w:style w:type="paragraph" w:customStyle="1" w:styleId="formatvorlage2">
    <w:name w:val="formatvorlage2"/>
    <w:basedOn w:val="Normal"/>
    <w:uiPriority w:val="99"/>
    <w:qFormat/>
    <w:rsid w:val="0048440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440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4407"/>
    <w:pPr>
      <w:suppressAutoHyphens w:val="0"/>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48440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4407"/>
    <w:pPr>
      <w:suppressAutoHyphens w:val="0"/>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48440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4407"/>
    <w:pPr>
      <w:ind w:left="144"/>
    </w:pPr>
    <w:rPr>
      <w:rFonts w:ascii="Georgia" w:eastAsia="Times New Roman" w:hAnsi="Georgia" w:cstheme="minorBidi"/>
      <w:lang w:val="x-none" w:eastAsia="x-none"/>
    </w:rPr>
  </w:style>
  <w:style w:type="paragraph" w:customStyle="1" w:styleId="deck">
    <w:name w:val="deck"/>
    <w:basedOn w:val="Normal"/>
    <w:uiPriority w:val="99"/>
    <w:qFormat/>
    <w:rsid w:val="00484407"/>
    <w:pPr>
      <w:spacing w:before="100" w:beforeAutospacing="1" w:after="100" w:afterAutospacing="1"/>
    </w:pPr>
    <w:rPr>
      <w:rFonts w:eastAsia="Times New Roman"/>
      <w:sz w:val="24"/>
    </w:rPr>
  </w:style>
  <w:style w:type="paragraph" w:customStyle="1" w:styleId="i1">
    <w:name w:val="i1"/>
    <w:basedOn w:val="Normal"/>
    <w:uiPriority w:val="99"/>
    <w:qFormat/>
    <w:rsid w:val="00484407"/>
    <w:pPr>
      <w:spacing w:before="100" w:beforeAutospacing="1" w:after="100" w:afterAutospacing="1"/>
    </w:pPr>
    <w:rPr>
      <w:rFonts w:eastAsia="Times New Roman"/>
      <w:sz w:val="24"/>
    </w:rPr>
  </w:style>
  <w:style w:type="paragraph" w:customStyle="1" w:styleId="question">
    <w:name w:val="question"/>
    <w:basedOn w:val="Normal"/>
    <w:uiPriority w:val="99"/>
    <w:qFormat/>
    <w:rsid w:val="00484407"/>
    <w:pPr>
      <w:spacing w:before="100" w:beforeAutospacing="1" w:after="100" w:afterAutospacing="1"/>
    </w:pPr>
    <w:rPr>
      <w:rFonts w:eastAsia="Times New Roman"/>
      <w:sz w:val="24"/>
    </w:rPr>
  </w:style>
  <w:style w:type="paragraph" w:customStyle="1" w:styleId="bodycopy">
    <w:name w:val="bodycopy"/>
    <w:basedOn w:val="Normal"/>
    <w:uiPriority w:val="99"/>
    <w:qFormat/>
    <w:rsid w:val="00484407"/>
    <w:pPr>
      <w:spacing w:before="100" w:beforeAutospacing="1" w:after="100" w:afterAutospacing="1"/>
    </w:pPr>
    <w:rPr>
      <w:rFonts w:eastAsia="Times New Roman"/>
      <w:sz w:val="24"/>
    </w:rPr>
  </w:style>
  <w:style w:type="paragraph" w:customStyle="1" w:styleId="Fifth">
    <w:name w:val="Fifth"/>
    <w:basedOn w:val="Normal"/>
    <w:link w:val="FifthChar"/>
    <w:qFormat/>
    <w:rsid w:val="00484407"/>
    <w:rPr>
      <w:rFonts w:eastAsia="Calibri"/>
    </w:rPr>
  </w:style>
  <w:style w:type="paragraph" w:customStyle="1" w:styleId="NoteLevel22">
    <w:name w:val="Note Level 22"/>
    <w:basedOn w:val="Normal"/>
    <w:next w:val="Normal"/>
    <w:uiPriority w:val="99"/>
    <w:qFormat/>
    <w:rsid w:val="00484407"/>
    <w:pPr>
      <w:keepNext/>
      <w:ind w:left="288" w:right="288"/>
    </w:pPr>
    <w:rPr>
      <w:rFonts w:ascii="Georgia" w:eastAsia="MS Gothic" w:hAnsi="Georgia"/>
      <w:szCs w:val="20"/>
    </w:rPr>
  </w:style>
  <w:style w:type="paragraph" w:customStyle="1" w:styleId="wp-caption-text">
    <w:name w:val="wp-caption-text"/>
    <w:basedOn w:val="Normal"/>
    <w:qFormat/>
    <w:rsid w:val="00484407"/>
    <w:pPr>
      <w:spacing w:before="100" w:beforeAutospacing="1" w:after="100" w:afterAutospacing="1"/>
    </w:pPr>
    <w:rPr>
      <w:rFonts w:eastAsia="Times New Roman"/>
      <w:sz w:val="24"/>
    </w:rPr>
  </w:style>
  <w:style w:type="paragraph" w:customStyle="1" w:styleId="svarticle">
    <w:name w:val="svarticle"/>
    <w:basedOn w:val="Normal"/>
    <w:uiPriority w:val="99"/>
    <w:qFormat/>
    <w:rsid w:val="00484407"/>
    <w:pPr>
      <w:spacing w:before="100" w:beforeAutospacing="1" w:after="100" w:afterAutospacing="1"/>
    </w:pPr>
    <w:rPr>
      <w:rFonts w:eastAsia="Times New Roman"/>
      <w:sz w:val="24"/>
    </w:rPr>
  </w:style>
  <w:style w:type="paragraph" w:customStyle="1" w:styleId="canvas-atom">
    <w:name w:val="canvas-atom"/>
    <w:basedOn w:val="Normal"/>
    <w:uiPriority w:val="99"/>
    <w:qFormat/>
    <w:rsid w:val="00484407"/>
    <w:pPr>
      <w:spacing w:before="100" w:beforeAutospacing="1" w:after="100" w:afterAutospacing="1"/>
    </w:pPr>
    <w:rPr>
      <w:sz w:val="24"/>
    </w:rPr>
  </w:style>
  <w:style w:type="paragraph" w:customStyle="1" w:styleId="tweet-text">
    <w:name w:val="tweet-text"/>
    <w:basedOn w:val="Normal"/>
    <w:uiPriority w:val="99"/>
    <w:qFormat/>
    <w:rsid w:val="00484407"/>
    <w:pPr>
      <w:spacing w:before="100" w:beforeAutospacing="1" w:after="100" w:afterAutospacing="1"/>
    </w:pPr>
  </w:style>
  <w:style w:type="paragraph" w:customStyle="1" w:styleId="description">
    <w:name w:val="description"/>
    <w:basedOn w:val="Normal"/>
    <w:uiPriority w:val="99"/>
    <w:qFormat/>
    <w:rsid w:val="00484407"/>
    <w:pPr>
      <w:spacing w:before="100" w:beforeAutospacing="1" w:after="100" w:afterAutospacing="1"/>
    </w:pPr>
  </w:style>
  <w:style w:type="paragraph" w:customStyle="1" w:styleId="graf">
    <w:name w:val="graf"/>
    <w:basedOn w:val="Normal"/>
    <w:uiPriority w:val="99"/>
    <w:qFormat/>
    <w:rsid w:val="00484407"/>
    <w:pPr>
      <w:spacing w:before="100" w:beforeAutospacing="1" w:after="100" w:afterAutospacing="1"/>
    </w:pPr>
  </w:style>
  <w:style w:type="paragraph" w:customStyle="1" w:styleId="column">
    <w:name w:val="column"/>
    <w:basedOn w:val="Normal"/>
    <w:uiPriority w:val="99"/>
    <w:qFormat/>
    <w:rsid w:val="00484407"/>
    <w:pPr>
      <w:spacing w:before="100" w:beforeAutospacing="1" w:after="100" w:afterAutospacing="1"/>
    </w:pPr>
  </w:style>
  <w:style w:type="paragraph" w:customStyle="1" w:styleId="recirc-container">
    <w:name w:val="recirc-container"/>
    <w:basedOn w:val="Normal"/>
    <w:uiPriority w:val="99"/>
    <w:qFormat/>
    <w:rsid w:val="00484407"/>
    <w:pPr>
      <w:spacing w:before="100" w:beforeAutospacing="1" w:after="100" w:afterAutospacing="1"/>
    </w:pPr>
    <w:rPr>
      <w:sz w:val="24"/>
    </w:rPr>
  </w:style>
  <w:style w:type="paragraph" w:customStyle="1" w:styleId="selectionshareable">
    <w:name w:val="selectionshareable"/>
    <w:basedOn w:val="Normal"/>
    <w:uiPriority w:val="99"/>
    <w:qFormat/>
    <w:rsid w:val="00484407"/>
    <w:pPr>
      <w:spacing w:before="100" w:beforeAutospacing="1" w:after="100" w:afterAutospacing="1"/>
    </w:pPr>
    <w:rPr>
      <w:sz w:val="24"/>
    </w:rPr>
  </w:style>
  <w:style w:type="paragraph" w:customStyle="1" w:styleId="interstitial-link">
    <w:name w:val="interstitial-link"/>
    <w:basedOn w:val="Normal"/>
    <w:uiPriority w:val="99"/>
    <w:qFormat/>
    <w:rsid w:val="00484407"/>
    <w:pPr>
      <w:spacing w:before="100" w:beforeAutospacing="1" w:after="100" w:afterAutospacing="1"/>
    </w:pPr>
    <w:rPr>
      <w:sz w:val="24"/>
    </w:rPr>
  </w:style>
  <w:style w:type="paragraph" w:customStyle="1" w:styleId="see-also">
    <w:name w:val="see-also"/>
    <w:basedOn w:val="Normal"/>
    <w:uiPriority w:val="99"/>
    <w:qFormat/>
    <w:rsid w:val="00484407"/>
    <w:pPr>
      <w:spacing w:before="100" w:beforeAutospacing="1" w:after="100" w:afterAutospacing="1"/>
    </w:pPr>
    <w:rPr>
      <w:sz w:val="24"/>
    </w:rPr>
  </w:style>
  <w:style w:type="character" w:styleId="SubtleEmphasis">
    <w:name w:val="Subtle Emphasis"/>
    <w:uiPriority w:val="19"/>
    <w:qFormat/>
    <w:rsid w:val="00484407"/>
    <w:rPr>
      <w:rFonts w:ascii="Georgia" w:hAnsi="Georgia" w:hint="default"/>
      <w:i/>
      <w:iCs/>
      <w:color w:val="808080"/>
    </w:rPr>
  </w:style>
  <w:style w:type="character" w:customStyle="1" w:styleId="cardchar00">
    <w:name w:val="cardchar0"/>
    <w:basedOn w:val="DefaultParagraphFont"/>
    <w:rsid w:val="00484407"/>
  </w:style>
  <w:style w:type="character" w:customStyle="1" w:styleId="UnderlineNon-bold">
    <w:name w:val="Underline Non - bold"/>
    <w:rsid w:val="0048440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84407"/>
  </w:style>
  <w:style w:type="character" w:customStyle="1" w:styleId="StyleHeading4UnderlinedsmalltextGaramondChar">
    <w:name w:val="Style Heading 4Underlinedsmall text + Garamond Char"/>
    <w:link w:val="StyleHeading4UnderlinedsmalltextGaramond"/>
    <w:locked/>
    <w:rsid w:val="00484407"/>
    <w:rPr>
      <w:rFonts w:ascii="Times New Roman" w:hAnsi="Times New Roman" w:cs="Times New Roman"/>
    </w:rPr>
  </w:style>
  <w:style w:type="character" w:customStyle="1" w:styleId="Heading5Char2">
    <w:name w:val="Heading 5 Char2"/>
    <w:rsid w:val="0048440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4407"/>
    <w:rPr>
      <w:rFonts w:ascii="Arial" w:hAnsi="Arial" w:cs="Arial"/>
      <w:vanish/>
      <w:sz w:val="16"/>
      <w:szCs w:val="16"/>
    </w:rPr>
  </w:style>
  <w:style w:type="paragraph" w:styleId="z-TopofForm">
    <w:name w:val="HTML Top of Form"/>
    <w:basedOn w:val="Normal"/>
    <w:next w:val="Normal"/>
    <w:link w:val="z-TopofFormChar"/>
    <w:hidden/>
    <w:uiPriority w:val="99"/>
    <w:unhideWhenUsed/>
    <w:rsid w:val="0048440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4407"/>
    <w:rPr>
      <w:rFonts w:ascii="Arial" w:hAnsi="Arial" w:cs="Arial"/>
      <w:vanish/>
      <w:sz w:val="16"/>
      <w:szCs w:val="16"/>
    </w:rPr>
  </w:style>
  <w:style w:type="character" w:customStyle="1" w:styleId="z-BottomofFormChar">
    <w:name w:val="z-Bottom of Form Char"/>
    <w:basedOn w:val="DefaultParagraphFont"/>
    <w:link w:val="z-BottomofForm"/>
    <w:uiPriority w:val="99"/>
    <w:rsid w:val="0048440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440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4407"/>
    <w:rPr>
      <w:rFonts w:ascii="Arial" w:hAnsi="Arial" w:cs="Arial"/>
      <w:vanish/>
      <w:sz w:val="16"/>
      <w:szCs w:val="16"/>
    </w:rPr>
  </w:style>
  <w:style w:type="character" w:customStyle="1" w:styleId="Style2CharChar">
    <w:name w:val="Style2 Char Char"/>
    <w:rsid w:val="00484407"/>
    <w:rPr>
      <w:u w:val="thick"/>
      <w:lang w:val="en-US" w:eastAsia="en-US" w:bidi="ar-SA"/>
    </w:rPr>
  </w:style>
  <w:style w:type="character" w:customStyle="1" w:styleId="authordate1">
    <w:name w:val="authordate"/>
    <w:rsid w:val="00484407"/>
  </w:style>
  <w:style w:type="character" w:customStyle="1" w:styleId="underline0">
    <w:name w:val="%underline"/>
    <w:qFormat/>
    <w:rsid w:val="00484407"/>
    <w:rPr>
      <w:rFonts w:ascii="Times New Roman" w:hAnsi="Times New Roman" w:cs="Times New Roman" w:hint="default"/>
      <w:strike w:val="0"/>
      <w:dstrike w:val="0"/>
      <w:sz w:val="16"/>
      <w:u w:val="none"/>
      <w:effect w:val="none"/>
    </w:rPr>
  </w:style>
  <w:style w:type="character" w:customStyle="1" w:styleId="AUNDERLINE0">
    <w:name w:val="AUNDERLINE"/>
    <w:qFormat/>
    <w:rsid w:val="00484407"/>
    <w:rPr>
      <w:rFonts w:ascii="Times New Roman" w:hAnsi="Times New Roman" w:cs="Times New Roman" w:hint="default"/>
      <w:sz w:val="20"/>
      <w:u w:val="single"/>
    </w:rPr>
  </w:style>
  <w:style w:type="character" w:customStyle="1" w:styleId="UnderlinedCharChar">
    <w:name w:val="Underlined Char Char"/>
    <w:rsid w:val="00484407"/>
    <w:rPr>
      <w:rFonts w:ascii="Garamond" w:hAnsi="Garamond" w:hint="default"/>
      <w:szCs w:val="28"/>
      <w:u w:val="single"/>
      <w:lang w:val="en-US" w:eastAsia="en-US" w:bidi="ar-SA"/>
    </w:rPr>
  </w:style>
  <w:style w:type="character" w:customStyle="1" w:styleId="slug-doi">
    <w:name w:val="slug-doi"/>
    <w:basedOn w:val="DefaultParagraphFont"/>
    <w:rsid w:val="00484407"/>
  </w:style>
  <w:style w:type="character" w:customStyle="1" w:styleId="af">
    <w:name w:val="af"/>
    <w:basedOn w:val="DefaultParagraphFont"/>
    <w:rsid w:val="00484407"/>
  </w:style>
  <w:style w:type="character" w:customStyle="1" w:styleId="ab">
    <w:name w:val="ab"/>
    <w:basedOn w:val="DefaultParagraphFont"/>
    <w:rsid w:val="00484407"/>
  </w:style>
  <w:style w:type="character" w:customStyle="1" w:styleId="em">
    <w:name w:val="em"/>
    <w:basedOn w:val="DefaultParagraphFont"/>
    <w:rsid w:val="00484407"/>
  </w:style>
  <w:style w:type="character" w:customStyle="1" w:styleId="au">
    <w:name w:val="au"/>
    <w:basedOn w:val="DefaultParagraphFont"/>
    <w:rsid w:val="00484407"/>
  </w:style>
  <w:style w:type="character" w:customStyle="1" w:styleId="ti">
    <w:name w:val="ti"/>
    <w:basedOn w:val="DefaultParagraphFont"/>
    <w:rsid w:val="00484407"/>
  </w:style>
  <w:style w:type="character" w:customStyle="1" w:styleId="subheadblue">
    <w:name w:val="subhead_blue"/>
    <w:basedOn w:val="DefaultParagraphFont"/>
    <w:rsid w:val="00484407"/>
  </w:style>
  <w:style w:type="character" w:customStyle="1" w:styleId="affiliation">
    <w:name w:val="affiliation"/>
    <w:basedOn w:val="DefaultParagraphFont"/>
    <w:rsid w:val="00484407"/>
  </w:style>
  <w:style w:type="character" w:customStyle="1" w:styleId="slug-doi-wrapper">
    <w:name w:val="slug-doi-wrapper"/>
    <w:basedOn w:val="DefaultParagraphFont"/>
    <w:rsid w:val="00484407"/>
  </w:style>
  <w:style w:type="character" w:customStyle="1" w:styleId="slug-metadata-noteahead-of-print">
    <w:name w:val="slug-metadata-note ahead-of-print"/>
    <w:basedOn w:val="DefaultParagraphFont"/>
    <w:rsid w:val="00484407"/>
  </w:style>
  <w:style w:type="character" w:customStyle="1" w:styleId="slug-ahead-of-print-date">
    <w:name w:val="slug-ahead-of-print-date"/>
    <w:basedOn w:val="DefaultParagraphFont"/>
    <w:rsid w:val="00484407"/>
  </w:style>
  <w:style w:type="character" w:customStyle="1" w:styleId="medium-bold">
    <w:name w:val="medium-bold"/>
    <w:basedOn w:val="DefaultParagraphFont"/>
    <w:rsid w:val="00484407"/>
  </w:style>
  <w:style w:type="character" w:customStyle="1" w:styleId="updated-short-citation">
    <w:name w:val="updated-short-citation"/>
    <w:basedOn w:val="DefaultParagraphFont"/>
    <w:rsid w:val="00484407"/>
  </w:style>
  <w:style w:type="character" w:customStyle="1" w:styleId="goohl0">
    <w:name w:val="goohl0"/>
    <w:basedOn w:val="DefaultParagraphFont"/>
    <w:rsid w:val="00484407"/>
  </w:style>
  <w:style w:type="character" w:customStyle="1" w:styleId="CharChar6">
    <w:name w:val="Char Char6"/>
    <w:rsid w:val="00484407"/>
    <w:rPr>
      <w:rFonts w:ascii="Arial" w:hAnsi="Arial" w:cs="Arial" w:hint="default"/>
      <w:bCs/>
      <w:sz w:val="16"/>
      <w:szCs w:val="26"/>
      <w:lang w:val="en-US" w:eastAsia="en-US" w:bidi="ar-SA"/>
    </w:rPr>
  </w:style>
  <w:style w:type="character" w:customStyle="1" w:styleId="TagCharChar1">
    <w:name w:val="Tag Char Char1"/>
    <w:rsid w:val="00484407"/>
    <w:rPr>
      <w:b/>
      <w:bCs w:val="0"/>
      <w:sz w:val="24"/>
      <w:szCs w:val="24"/>
      <w:lang w:val="en-US" w:eastAsia="en-US" w:bidi="ar-SA"/>
    </w:rPr>
  </w:style>
  <w:style w:type="character" w:customStyle="1" w:styleId="12TimesNewRoman">
    <w:name w:val="12 Times New Roman"/>
    <w:rsid w:val="0048440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440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4407"/>
    <w:rPr>
      <w:rFonts w:ascii="Times New Roman" w:hAnsi="Times New Roman" w:cs="Times New Roman" w:hint="default"/>
      <w:strike w:val="0"/>
      <w:dstrike w:val="0"/>
      <w:sz w:val="14"/>
      <w:u w:val="none"/>
      <w:effect w:val="none"/>
    </w:rPr>
  </w:style>
  <w:style w:type="character" w:customStyle="1" w:styleId="F8-UnderlineBold">
    <w:name w:val="F8 - Underline/Bold"/>
    <w:rsid w:val="00484407"/>
    <w:rPr>
      <w:rFonts w:ascii="Times New Roman" w:hAnsi="Times New Roman" w:cs="Times New Roman" w:hint="default"/>
      <w:b/>
      <w:bCs w:val="0"/>
      <w:sz w:val="20"/>
      <w:u w:val="single"/>
    </w:rPr>
  </w:style>
  <w:style w:type="character" w:customStyle="1" w:styleId="F7-SmallFont">
    <w:name w:val="F7 - Small Font"/>
    <w:rsid w:val="00484407"/>
    <w:rPr>
      <w:rFonts w:ascii="Times New Roman" w:hAnsi="Times New Roman" w:cs="Times New Roman" w:hint="default"/>
      <w:sz w:val="14"/>
    </w:rPr>
  </w:style>
  <w:style w:type="character" w:customStyle="1" w:styleId="Brief-Bold">
    <w:name w:val="Brief - Bold"/>
    <w:rsid w:val="00484407"/>
    <w:rPr>
      <w:rFonts w:ascii="Times New Roman" w:hAnsi="Times New Roman" w:cs="Times New Roman" w:hint="default"/>
      <w:b/>
      <w:bCs w:val="0"/>
    </w:rPr>
  </w:style>
  <w:style w:type="character" w:customStyle="1" w:styleId="Card-Underline">
    <w:name w:val="Card - Underline"/>
    <w:rsid w:val="00484407"/>
    <w:rPr>
      <w:rFonts w:ascii="Times New Roman" w:hAnsi="Times New Roman" w:cs="Times New Roman" w:hint="default"/>
      <w:u w:val="single"/>
    </w:rPr>
  </w:style>
  <w:style w:type="character" w:customStyle="1" w:styleId="beriefunderline">
    <w:name w:val="berief = underline"/>
    <w:rsid w:val="00484407"/>
    <w:rPr>
      <w:rFonts w:ascii="Times New Roman" w:eastAsia="Times New Roman" w:hAnsi="Times New Roman" w:cs="Times New Roman" w:hint="default"/>
      <w:sz w:val="20"/>
      <w:u w:val="single"/>
    </w:rPr>
  </w:style>
  <w:style w:type="character" w:customStyle="1" w:styleId="BoldText10pt">
    <w:name w:val="Bold Text 10 pt"/>
    <w:rsid w:val="0048440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484407"/>
    <w:rPr>
      <w:i/>
      <w:iCs w:val="0"/>
    </w:rPr>
  </w:style>
  <w:style w:type="character" w:customStyle="1" w:styleId="eoeaheader">
    <w:name w:val="eoea_header"/>
    <w:basedOn w:val="DefaultParagraphFont"/>
    <w:rsid w:val="00484407"/>
  </w:style>
  <w:style w:type="character" w:customStyle="1" w:styleId="SC4208902">
    <w:name w:val="SC.4.208902"/>
    <w:rsid w:val="00484407"/>
    <w:rPr>
      <w:rFonts w:ascii="Century" w:hAnsi="Century" w:cs="Century" w:hint="default"/>
      <w:color w:val="000000"/>
      <w:sz w:val="22"/>
      <w:szCs w:val="22"/>
    </w:rPr>
  </w:style>
  <w:style w:type="character" w:customStyle="1" w:styleId="SC4208915">
    <w:name w:val="SC.4.208915"/>
    <w:rsid w:val="00484407"/>
    <w:rPr>
      <w:rFonts w:ascii="Century" w:hAnsi="Century" w:cs="Century" w:hint="default"/>
      <w:color w:val="000000"/>
      <w:sz w:val="13"/>
      <w:szCs w:val="13"/>
    </w:rPr>
  </w:style>
  <w:style w:type="character" w:customStyle="1" w:styleId="SC273764">
    <w:name w:val="SC.2.73764"/>
    <w:rsid w:val="00484407"/>
    <w:rPr>
      <w:rFonts w:ascii="Century" w:hAnsi="Century" w:cs="Century" w:hint="default"/>
      <w:color w:val="000000"/>
      <w:sz w:val="72"/>
      <w:szCs w:val="72"/>
    </w:rPr>
  </w:style>
  <w:style w:type="character" w:customStyle="1" w:styleId="SC273779">
    <w:name w:val="SC.2.73779"/>
    <w:rsid w:val="00484407"/>
    <w:rPr>
      <w:rFonts w:ascii="Century" w:hAnsi="Century" w:cs="Century" w:hint="default"/>
      <w:color w:val="000000"/>
      <w:sz w:val="40"/>
      <w:szCs w:val="40"/>
    </w:rPr>
  </w:style>
  <w:style w:type="character" w:customStyle="1" w:styleId="SC273763">
    <w:name w:val="SC.2.73763"/>
    <w:rsid w:val="00484407"/>
    <w:rPr>
      <w:rFonts w:ascii="Century" w:hAnsi="Century" w:cs="Century" w:hint="default"/>
      <w:b/>
      <w:bCs/>
      <w:color w:val="000000"/>
    </w:rPr>
  </w:style>
  <w:style w:type="character" w:customStyle="1" w:styleId="SC4208910">
    <w:name w:val="SC.4.208910"/>
    <w:rsid w:val="00484407"/>
    <w:rPr>
      <w:rFonts w:ascii="Century" w:hAnsi="Century" w:cs="Century" w:hint="default"/>
      <w:color w:val="000000"/>
      <w:sz w:val="28"/>
      <w:szCs w:val="28"/>
    </w:rPr>
  </w:style>
  <w:style w:type="character" w:customStyle="1" w:styleId="SC4208911">
    <w:name w:val="SC.4.208911"/>
    <w:rsid w:val="00484407"/>
    <w:rPr>
      <w:rFonts w:ascii="Century" w:hAnsi="Century" w:cs="Century" w:hint="default"/>
      <w:color w:val="000000"/>
    </w:rPr>
  </w:style>
  <w:style w:type="character" w:customStyle="1" w:styleId="articlesubtitle">
    <w:name w:val="article_sub_title"/>
    <w:basedOn w:val="DefaultParagraphFont"/>
    <w:rsid w:val="00484407"/>
  </w:style>
  <w:style w:type="character" w:customStyle="1" w:styleId="newsdate2">
    <w:name w:val="news_date2"/>
    <w:basedOn w:val="DefaultParagraphFont"/>
    <w:rsid w:val="00484407"/>
  </w:style>
  <w:style w:type="character" w:customStyle="1" w:styleId="readarticleheader">
    <w:name w:val="readarticleheader"/>
    <w:basedOn w:val="DefaultParagraphFont"/>
    <w:rsid w:val="00484407"/>
  </w:style>
  <w:style w:type="character" w:customStyle="1" w:styleId="UnderlineChar20">
    <w:name w:val="Underline Char2"/>
    <w:rsid w:val="00484407"/>
    <w:rPr>
      <w:rFonts w:ascii="Trebuchet MS" w:hAnsi="Trebuchet MS" w:hint="default"/>
      <w:u w:val="thick"/>
      <w:lang w:val="en-US" w:eastAsia="zh-CN" w:bidi="ar-SA"/>
    </w:rPr>
  </w:style>
  <w:style w:type="character" w:customStyle="1" w:styleId="BoldUnderliningChar">
    <w:name w:val="Bold Underlining Char"/>
    <w:rsid w:val="00484407"/>
    <w:rPr>
      <w:rFonts w:ascii="Arial Narrow" w:eastAsia="Times New Roman" w:hAnsi="Arial Narrow" w:hint="default"/>
      <w:b/>
      <w:bCs w:val="0"/>
      <w:szCs w:val="24"/>
      <w:u w:val="single"/>
      <w:lang w:val="en-GB" w:eastAsia="en-US" w:bidi="ar-SA"/>
    </w:rPr>
  </w:style>
  <w:style w:type="character" w:customStyle="1" w:styleId="medium-normal1">
    <w:name w:val="medium-normal1"/>
    <w:rsid w:val="00484407"/>
    <w:rPr>
      <w:rFonts w:ascii="Arial" w:hAnsi="Arial" w:cs="Arial" w:hint="default"/>
      <w:b w:val="0"/>
      <w:bCs w:val="0"/>
      <w:i w:val="0"/>
      <w:iCs w:val="0"/>
      <w:sz w:val="20"/>
      <w:szCs w:val="20"/>
    </w:rPr>
  </w:style>
  <w:style w:type="character" w:customStyle="1" w:styleId="UnderlinedCardChar0">
    <w:name w:val="Underlined Card Char"/>
    <w:rsid w:val="00484407"/>
    <w:rPr>
      <w:rFonts w:ascii="Palatino Linotype" w:hAnsi="Palatino Linotype" w:hint="default"/>
      <w:u w:val="single"/>
      <w:lang w:val="en-US" w:eastAsia="en-US" w:bidi="ar-SA"/>
    </w:rPr>
  </w:style>
  <w:style w:type="character" w:customStyle="1" w:styleId="char">
    <w:name w:val="char"/>
    <w:basedOn w:val="DefaultParagraphFont"/>
    <w:rsid w:val="00484407"/>
  </w:style>
  <w:style w:type="character" w:customStyle="1" w:styleId="UnderlineCharCharCharCharCharChar">
    <w:name w:val="Underline Char Char Char Char Char Char"/>
    <w:rsid w:val="00484407"/>
    <w:rPr>
      <w:rFonts w:ascii="Arial Narrow" w:hAnsi="Arial Narrow" w:hint="default"/>
      <w:szCs w:val="24"/>
      <w:u w:val="single"/>
      <w:lang w:val="en-US" w:eastAsia="en-US" w:bidi="ar-SA"/>
    </w:rPr>
  </w:style>
  <w:style w:type="character" w:customStyle="1" w:styleId="klink">
    <w:name w:val="klink"/>
    <w:basedOn w:val="DefaultParagraphFont"/>
    <w:rsid w:val="00484407"/>
  </w:style>
  <w:style w:type="character" w:customStyle="1" w:styleId="date10">
    <w:name w:val="date1"/>
    <w:basedOn w:val="DefaultParagraphFont"/>
    <w:rsid w:val="00484407"/>
  </w:style>
  <w:style w:type="character" w:customStyle="1" w:styleId="bolding1">
    <w:name w:val="bolding1"/>
    <w:rsid w:val="00484407"/>
    <w:rPr>
      <w:b/>
      <w:bCs/>
    </w:rPr>
  </w:style>
  <w:style w:type="character" w:customStyle="1" w:styleId="bookoptions1">
    <w:name w:val="book_options1"/>
    <w:rsid w:val="00484407"/>
    <w:rPr>
      <w:b/>
      <w:bCs/>
      <w:color w:val="333366"/>
    </w:rPr>
  </w:style>
  <w:style w:type="character" w:customStyle="1" w:styleId="descriptionblock">
    <w:name w:val="description block"/>
    <w:basedOn w:val="DefaultParagraphFont"/>
    <w:rsid w:val="00484407"/>
  </w:style>
  <w:style w:type="character" w:customStyle="1" w:styleId="detailsboxblock">
    <w:name w:val="detailsbox block"/>
    <w:basedOn w:val="DefaultParagraphFont"/>
    <w:rsid w:val="00484407"/>
  </w:style>
  <w:style w:type="character" w:customStyle="1" w:styleId="Char3">
    <w:name w:val="Char3"/>
    <w:rsid w:val="00484407"/>
    <w:rPr>
      <w:rFonts w:ascii="Arial" w:hAnsi="Arial" w:cs="Arial" w:hint="default"/>
      <w:bCs/>
      <w:u w:val="thick"/>
      <w:lang w:val="en-US" w:eastAsia="en-US" w:bidi="ar-SA"/>
    </w:rPr>
  </w:style>
  <w:style w:type="character" w:customStyle="1" w:styleId="texto11">
    <w:name w:val="texto11"/>
    <w:rsid w:val="00484407"/>
    <w:rPr>
      <w:rFonts w:ascii="Arial" w:hAnsi="Arial" w:cs="Arial" w:hint="default"/>
      <w:b w:val="0"/>
      <w:bCs w:val="0"/>
      <w:i w:val="0"/>
      <w:iCs w:val="0"/>
      <w:caps w:val="0"/>
      <w:color w:val="000000"/>
      <w:sz w:val="26"/>
      <w:szCs w:val="26"/>
    </w:rPr>
  </w:style>
  <w:style w:type="character" w:customStyle="1" w:styleId="CardTagChar">
    <w:name w:val="Card Tag Char"/>
    <w:rsid w:val="00484407"/>
    <w:rPr>
      <w:rFonts w:ascii="Arial Narrow" w:hAnsi="Arial Narrow" w:hint="default"/>
      <w:b/>
      <w:bCs w:val="0"/>
      <w:sz w:val="24"/>
      <w:szCs w:val="24"/>
      <w:lang w:val="en-US" w:eastAsia="en-US" w:bidi="ar-SA"/>
    </w:rPr>
  </w:style>
  <w:style w:type="character" w:customStyle="1" w:styleId="DebateCiteCharCharChar">
    <w:name w:val="Debate Cite Char Char Char"/>
    <w:rsid w:val="00484407"/>
    <w:rPr>
      <w:b/>
      <w:bCs w:val="0"/>
      <w:sz w:val="32"/>
      <w:szCs w:val="32"/>
      <w:lang w:val="en-US" w:eastAsia="en-US" w:bidi="ar-SA"/>
    </w:rPr>
  </w:style>
  <w:style w:type="character" w:customStyle="1" w:styleId="TagChar3">
    <w:name w:val="Tag Char3"/>
    <w:rsid w:val="00484407"/>
    <w:rPr>
      <w:rFonts w:ascii="Palatino Linotype" w:hAnsi="Palatino Linotype" w:hint="default"/>
      <w:b/>
      <w:bCs w:val="0"/>
      <w:sz w:val="24"/>
      <w:szCs w:val="24"/>
      <w:lang w:val="en-US" w:eastAsia="en-US" w:bidi="ar-SA"/>
    </w:rPr>
  </w:style>
  <w:style w:type="character" w:customStyle="1" w:styleId="Style10ptBold">
    <w:name w:val="Style 10 pt Bold"/>
    <w:rsid w:val="00484407"/>
    <w:rPr>
      <w:b/>
      <w:bCs/>
      <w:sz w:val="20"/>
    </w:rPr>
  </w:style>
  <w:style w:type="character" w:customStyle="1" w:styleId="text9">
    <w:name w:val="text9"/>
    <w:basedOn w:val="DefaultParagraphFont"/>
    <w:rsid w:val="00484407"/>
  </w:style>
  <w:style w:type="character" w:customStyle="1" w:styleId="text21">
    <w:name w:val="text21"/>
    <w:basedOn w:val="DefaultParagraphFont"/>
    <w:rsid w:val="00484407"/>
  </w:style>
  <w:style w:type="character" w:customStyle="1" w:styleId="text19">
    <w:name w:val="text19"/>
    <w:basedOn w:val="DefaultParagraphFont"/>
    <w:rsid w:val="00484407"/>
  </w:style>
  <w:style w:type="character" w:customStyle="1" w:styleId="term2">
    <w:name w:val="term2"/>
    <w:rsid w:val="00484407"/>
    <w:rPr>
      <w:b/>
      <w:bCs/>
    </w:rPr>
  </w:style>
  <w:style w:type="character" w:customStyle="1" w:styleId="pmterms12">
    <w:name w:val="pmterms12"/>
    <w:rsid w:val="00484407"/>
    <w:rPr>
      <w:b/>
      <w:bCs/>
      <w:i w:val="0"/>
      <w:iCs w:val="0"/>
      <w:color w:val="000000"/>
    </w:rPr>
  </w:style>
  <w:style w:type="character" w:customStyle="1" w:styleId="ToReadChar">
    <w:name w:val="To Read Char"/>
    <w:rsid w:val="00484407"/>
    <w:rPr>
      <w:rFonts w:ascii="Verdana" w:hAnsi="Verdana" w:hint="default"/>
      <w:b/>
      <w:bCs w:val="0"/>
      <w:szCs w:val="24"/>
      <w:u w:val="single"/>
      <w:lang w:val="en-US" w:eastAsia="en-US" w:bidi="ar-SA"/>
    </w:rPr>
  </w:style>
  <w:style w:type="character" w:customStyle="1" w:styleId="ToReadCharChar">
    <w:name w:val="To Read Char Char"/>
    <w:rsid w:val="00484407"/>
    <w:rPr>
      <w:rFonts w:ascii="Verdana" w:hAnsi="Verdana" w:hint="default"/>
      <w:b/>
      <w:bCs w:val="0"/>
      <w:szCs w:val="24"/>
      <w:u w:val="single"/>
      <w:lang w:val="en-US" w:eastAsia="en-US" w:bidi="ar-SA"/>
    </w:rPr>
  </w:style>
  <w:style w:type="character" w:customStyle="1" w:styleId="bio">
    <w:name w:val="bio"/>
    <w:basedOn w:val="DefaultParagraphFont"/>
    <w:rsid w:val="00484407"/>
  </w:style>
  <w:style w:type="character" w:customStyle="1" w:styleId="storytextstyle">
    <w:name w:val="storytextstyle"/>
    <w:basedOn w:val="DefaultParagraphFont"/>
    <w:rsid w:val="00484407"/>
  </w:style>
  <w:style w:type="character" w:customStyle="1" w:styleId="cardunderlinedCharChar">
    <w:name w:val="card underlined Char Char"/>
    <w:rsid w:val="00484407"/>
    <w:rPr>
      <w:rFonts w:ascii="Arial" w:hAnsi="Arial" w:cs="Arial" w:hint="default"/>
      <w:sz w:val="22"/>
      <w:szCs w:val="24"/>
      <w:u w:val="single"/>
      <w:lang w:val="en-US" w:eastAsia="en-US" w:bidi="ar-SA"/>
    </w:rPr>
  </w:style>
  <w:style w:type="character" w:customStyle="1" w:styleId="Style2Char0">
    <w:name w:val="Style2 Char"/>
    <w:rsid w:val="00484407"/>
    <w:rPr>
      <w:rFonts w:ascii="Book Antiqua" w:hAnsi="Book Antiqua" w:hint="default"/>
      <w:u w:val="thick"/>
      <w:lang w:val="en-US" w:eastAsia="en-US" w:bidi="ar-SA"/>
    </w:rPr>
  </w:style>
  <w:style w:type="character" w:customStyle="1" w:styleId="Style2Char1">
    <w:name w:val="Style2 Char1"/>
    <w:rsid w:val="00484407"/>
    <w:rPr>
      <w:rFonts w:ascii="Book Antiqua" w:hAnsi="Book Antiqua" w:hint="default"/>
      <w:szCs w:val="24"/>
      <w:u w:val="thick"/>
      <w:lang w:val="en-US" w:eastAsia="en-US" w:bidi="ar-SA"/>
    </w:rPr>
  </w:style>
  <w:style w:type="character" w:customStyle="1" w:styleId="articlehead21">
    <w:name w:val="articlehead21"/>
    <w:rsid w:val="00484407"/>
    <w:rPr>
      <w:rFonts w:ascii="Arial" w:hAnsi="Arial" w:cs="Arial" w:hint="default"/>
      <w:b/>
      <w:bCs/>
      <w:color w:val="660000"/>
      <w:sz w:val="20"/>
      <w:szCs w:val="20"/>
    </w:rPr>
  </w:style>
  <w:style w:type="character" w:customStyle="1" w:styleId="TagCiteChar1">
    <w:name w:val="Tag/Cite Char1"/>
    <w:rsid w:val="00484407"/>
    <w:rPr>
      <w:b/>
      <w:bCs w:val="0"/>
      <w:lang w:val="en-US" w:eastAsia="en-US" w:bidi="ar-SA"/>
    </w:rPr>
  </w:style>
  <w:style w:type="character" w:customStyle="1" w:styleId="goohl2">
    <w:name w:val="goohl2"/>
    <w:basedOn w:val="DefaultParagraphFont"/>
    <w:rsid w:val="00484407"/>
  </w:style>
  <w:style w:type="character" w:customStyle="1" w:styleId="CardCharChar0">
    <w:name w:val="Card Char Char"/>
    <w:rsid w:val="00484407"/>
    <w:rPr>
      <w:lang w:val="en-US" w:eastAsia="en-US" w:bidi="ar-SA"/>
    </w:rPr>
  </w:style>
  <w:style w:type="character" w:customStyle="1" w:styleId="BriefTitle1Char">
    <w:name w:val="Brief Title 1 Char"/>
    <w:rsid w:val="00484407"/>
    <w:rPr>
      <w:b/>
      <w:bCs w:val="0"/>
      <w:u w:val="single"/>
      <w:lang w:val="en-US" w:eastAsia="en-US" w:bidi="ar-SA"/>
    </w:rPr>
  </w:style>
  <w:style w:type="character" w:customStyle="1" w:styleId="TagCiteCharChar">
    <w:name w:val="Tag/Cite Char Char"/>
    <w:rsid w:val="00484407"/>
    <w:rPr>
      <w:b/>
      <w:bCs w:val="0"/>
      <w:lang w:val="en-US" w:eastAsia="en-US" w:bidi="ar-SA"/>
    </w:rPr>
  </w:style>
  <w:style w:type="character" w:customStyle="1" w:styleId="btx">
    <w:name w:val="btx"/>
    <w:basedOn w:val="DefaultParagraphFont"/>
    <w:rsid w:val="00484407"/>
  </w:style>
  <w:style w:type="character" w:customStyle="1" w:styleId="CardChar10">
    <w:name w:val="Card Char1"/>
    <w:rsid w:val="00484407"/>
    <w:rPr>
      <w:lang w:val="en-US" w:eastAsia="en-US" w:bidi="ar-SA"/>
    </w:rPr>
  </w:style>
  <w:style w:type="character" w:customStyle="1" w:styleId="prodgeneral1">
    <w:name w:val="prodgeneral1"/>
    <w:rsid w:val="00484407"/>
    <w:rPr>
      <w:rFonts w:ascii="Verdana" w:hAnsi="Verdana" w:hint="default"/>
      <w:b w:val="0"/>
      <w:bCs w:val="0"/>
      <w:caps w:val="0"/>
      <w:color w:val="000000"/>
      <w:spacing w:val="0"/>
      <w:sz w:val="16"/>
      <w:szCs w:val="16"/>
    </w:rPr>
  </w:style>
  <w:style w:type="character" w:customStyle="1" w:styleId="summary1">
    <w:name w:val="summary1"/>
    <w:rsid w:val="00484407"/>
    <w:rPr>
      <w:rFonts w:ascii="Arial" w:hAnsi="Arial" w:cs="Arial" w:hint="default"/>
      <w:sz w:val="18"/>
      <w:szCs w:val="18"/>
    </w:rPr>
  </w:style>
  <w:style w:type="character" w:customStyle="1" w:styleId="text3">
    <w:name w:val="text3"/>
    <w:basedOn w:val="DefaultParagraphFont"/>
    <w:rsid w:val="00484407"/>
  </w:style>
  <w:style w:type="character" w:customStyle="1" w:styleId="cardtextsmallChar">
    <w:name w:val="card text small Char"/>
    <w:rsid w:val="00484407"/>
    <w:rPr>
      <w:rFonts w:ascii="Arial Narrow" w:hAnsi="Arial Narrow" w:hint="default"/>
      <w:sz w:val="16"/>
      <w:szCs w:val="24"/>
      <w:lang w:val="en-US" w:eastAsia="en-US" w:bidi="ar-SA"/>
    </w:rPr>
  </w:style>
  <w:style w:type="character" w:customStyle="1" w:styleId="countrytitle1">
    <w:name w:val="countrytitle1"/>
    <w:rsid w:val="00484407"/>
    <w:rPr>
      <w:rFonts w:ascii="Verdana" w:hAnsi="Verdana" w:hint="default"/>
      <w:b/>
      <w:bCs/>
      <w:color w:val="293643"/>
      <w:sz w:val="24"/>
      <w:szCs w:val="24"/>
    </w:rPr>
  </w:style>
  <w:style w:type="character" w:customStyle="1" w:styleId="storyheader1">
    <w:name w:val="storyheader1"/>
    <w:rsid w:val="00484407"/>
    <w:rPr>
      <w:rFonts w:ascii="Verdana" w:hAnsi="Verdana" w:hint="default"/>
      <w:b/>
      <w:bCs/>
      <w:color w:val="000000"/>
      <w:sz w:val="21"/>
      <w:szCs w:val="21"/>
    </w:rPr>
  </w:style>
  <w:style w:type="character" w:customStyle="1" w:styleId="cardunderlinedChar0">
    <w:name w:val="card underlined Char"/>
    <w:rsid w:val="00484407"/>
    <w:rPr>
      <w:rFonts w:ascii="Arial" w:hAnsi="Arial" w:cs="Arial" w:hint="default"/>
      <w:sz w:val="22"/>
      <w:szCs w:val="24"/>
      <w:u w:val="single"/>
      <w:lang w:val="en-US" w:eastAsia="en-US" w:bidi="ar-SA"/>
    </w:rPr>
  </w:style>
  <w:style w:type="character" w:customStyle="1" w:styleId="article1">
    <w:name w:val="article1"/>
    <w:rsid w:val="00484407"/>
    <w:rPr>
      <w:rFonts w:ascii="Verdana" w:hAnsi="Verdana" w:hint="default"/>
      <w:color w:val="333333"/>
      <w:sz w:val="16"/>
      <w:szCs w:val="16"/>
    </w:rPr>
  </w:style>
  <w:style w:type="character" w:customStyle="1" w:styleId="story-posted-date1">
    <w:name w:val="story-posted-date1"/>
    <w:rsid w:val="0048440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440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4407"/>
  </w:style>
  <w:style w:type="character" w:customStyle="1" w:styleId="textmedium">
    <w:name w:val="textmedium"/>
    <w:basedOn w:val="DefaultParagraphFont"/>
    <w:rsid w:val="00484407"/>
  </w:style>
  <w:style w:type="character" w:customStyle="1" w:styleId="citation1">
    <w:name w:val="citation1"/>
    <w:rsid w:val="00484407"/>
    <w:rPr>
      <w:rFonts w:ascii="Verdana" w:hAnsi="Verdana" w:hint="default"/>
      <w:sz w:val="17"/>
      <w:szCs w:val="17"/>
    </w:rPr>
  </w:style>
  <w:style w:type="character" w:customStyle="1" w:styleId="hithighlite">
    <w:name w:val="hithighlite"/>
    <w:basedOn w:val="DefaultParagraphFont"/>
    <w:rsid w:val="00484407"/>
  </w:style>
  <w:style w:type="character" w:customStyle="1" w:styleId="articlecontent">
    <w:name w:val="articlecontent"/>
    <w:basedOn w:val="DefaultParagraphFont"/>
    <w:rsid w:val="00484407"/>
  </w:style>
  <w:style w:type="character" w:customStyle="1" w:styleId="fource1">
    <w:name w:val="fource1"/>
    <w:rsid w:val="00484407"/>
    <w:rPr>
      <w:sz w:val="34"/>
      <w:szCs w:val="34"/>
    </w:rPr>
  </w:style>
  <w:style w:type="character" w:customStyle="1" w:styleId="LanguageStrikeChar">
    <w:name w:val="Language Strike Char"/>
    <w:rsid w:val="00484407"/>
    <w:rPr>
      <w:rFonts w:ascii="Arial Narrow" w:hAnsi="Arial Narrow" w:hint="default"/>
      <w:strike/>
      <w:szCs w:val="24"/>
      <w:lang w:val="en-US" w:eastAsia="en-US" w:bidi="ar-SA"/>
    </w:rPr>
  </w:style>
  <w:style w:type="character" w:customStyle="1" w:styleId="normal11">
    <w:name w:val="normal1"/>
    <w:basedOn w:val="DefaultParagraphFont"/>
    <w:rsid w:val="00484407"/>
  </w:style>
  <w:style w:type="character" w:customStyle="1" w:styleId="ds">
    <w:name w:val="ds"/>
    <w:basedOn w:val="DefaultParagraphFont"/>
    <w:rsid w:val="00484407"/>
  </w:style>
  <w:style w:type="character" w:customStyle="1" w:styleId="UnderliningChar1">
    <w:name w:val="Underlining Char1"/>
    <w:rsid w:val="00484407"/>
    <w:rPr>
      <w:rFonts w:ascii="Arial Narrow" w:hAnsi="Arial Narrow" w:hint="default"/>
      <w:szCs w:val="24"/>
      <w:u w:val="single"/>
      <w:lang w:val="en-US" w:eastAsia="en-US" w:bidi="ar-SA"/>
    </w:rPr>
  </w:style>
  <w:style w:type="character" w:customStyle="1" w:styleId="UnderliningChar2">
    <w:name w:val="Underlining Char2"/>
    <w:rsid w:val="00484407"/>
    <w:rPr>
      <w:rFonts w:ascii="Arial Narrow" w:hAnsi="Arial Narrow" w:hint="default"/>
      <w:szCs w:val="24"/>
      <w:u w:val="single"/>
      <w:lang w:val="en-US" w:eastAsia="en-US" w:bidi="ar-SA"/>
    </w:rPr>
  </w:style>
  <w:style w:type="character" w:customStyle="1" w:styleId="MicroTextChar1">
    <w:name w:val="MicroText Char1"/>
    <w:rsid w:val="00484407"/>
    <w:rPr>
      <w:rFonts w:ascii="Arial Narrow" w:hAnsi="Arial Narrow" w:hint="default"/>
      <w:sz w:val="12"/>
      <w:szCs w:val="24"/>
      <w:lang w:val="en-US" w:eastAsia="en-US" w:bidi="ar-SA"/>
    </w:rPr>
  </w:style>
  <w:style w:type="character" w:customStyle="1" w:styleId="DefaultPara">
    <w:name w:val="Default Para"/>
    <w:rsid w:val="00484407"/>
    <w:rPr>
      <w:sz w:val="20"/>
    </w:rPr>
  </w:style>
  <w:style w:type="character" w:customStyle="1" w:styleId="SYSHYPERTEXT">
    <w:name w:val="SYS_HYPERTEXT"/>
    <w:rsid w:val="00484407"/>
    <w:rPr>
      <w:color w:val="0000FF"/>
      <w:u w:val="single"/>
    </w:rPr>
  </w:style>
  <w:style w:type="character" w:customStyle="1" w:styleId="Hyperlink1">
    <w:name w:val="Hyperlink1"/>
    <w:rsid w:val="0048440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440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4407"/>
    <w:rPr>
      <w:rFonts w:ascii="Arial Narrow" w:hAnsi="Arial Narrow" w:hint="default"/>
      <w:noProof w:val="0"/>
      <w:szCs w:val="24"/>
      <w:u w:val="single"/>
      <w:lang w:val="en-US" w:eastAsia="en-US" w:bidi="ar-SA"/>
    </w:rPr>
  </w:style>
  <w:style w:type="character" w:customStyle="1" w:styleId="BlockHeading1Char">
    <w:name w:val="Block Heading 1 Char"/>
    <w:rsid w:val="0048440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4407"/>
    <w:rPr>
      <w:b/>
      <w:bCs w:val="0"/>
      <w:sz w:val="24"/>
      <w:szCs w:val="24"/>
      <w:u w:val="single"/>
      <w:lang w:val="en-US" w:eastAsia="en-US" w:bidi="ar-SA"/>
    </w:rPr>
  </w:style>
  <w:style w:type="character" w:customStyle="1" w:styleId="StyleTagTimesNewRomanChar">
    <w:name w:val="Style Tag + Times New Roman Char"/>
    <w:rsid w:val="0048440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4407"/>
    <w:rPr>
      <w:rFonts w:ascii="Arial Narrow" w:hAnsi="Arial Narrow" w:cs="Arial" w:hint="default"/>
      <w:b/>
      <w:bCs/>
      <w:iCs/>
      <w:sz w:val="24"/>
      <w:szCs w:val="28"/>
      <w:lang w:val="en-US" w:eastAsia="en-US" w:bidi="ar-SA"/>
    </w:rPr>
  </w:style>
  <w:style w:type="character" w:customStyle="1" w:styleId="UnderliningCharChar">
    <w:name w:val="Underlining Char Char"/>
    <w:rsid w:val="00484407"/>
    <w:rPr>
      <w:rFonts w:ascii="Arial Narrow" w:hAnsi="Arial Narrow" w:hint="default"/>
      <w:szCs w:val="24"/>
      <w:u w:val="single"/>
      <w:lang w:val="en-US" w:eastAsia="en-US" w:bidi="ar-SA"/>
    </w:rPr>
  </w:style>
  <w:style w:type="character" w:customStyle="1" w:styleId="StyleArialNarrow12ptBold">
    <w:name w:val="Style Arial Narrow 12 pt Bold"/>
    <w:rsid w:val="00484407"/>
    <w:rPr>
      <w:rFonts w:ascii="Arial Narrow" w:hAnsi="Arial Narrow" w:hint="default"/>
      <w:b/>
      <w:bCs/>
      <w:sz w:val="24"/>
    </w:rPr>
  </w:style>
  <w:style w:type="character" w:customStyle="1" w:styleId="Style1CharChar">
    <w:name w:val="Style1 Char Char"/>
    <w:rsid w:val="0048440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8440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84407"/>
    <w:rPr>
      <w:u w:val="single"/>
    </w:rPr>
  </w:style>
  <w:style w:type="character" w:customStyle="1" w:styleId="UnderlinedCharChar1">
    <w:name w:val="Underlined Char Char1"/>
    <w:rsid w:val="00484407"/>
    <w:rPr>
      <w:rFonts w:ascii="Bell MT" w:eastAsia="Times New Roman" w:hAnsi="Bell MT" w:hint="default"/>
      <w:bCs/>
      <w:iCs/>
      <w:sz w:val="22"/>
      <w:u w:val="single"/>
    </w:rPr>
  </w:style>
  <w:style w:type="character" w:customStyle="1" w:styleId="Heading2CharChar2">
    <w:name w:val="Heading 2 Char Char2"/>
    <w:rsid w:val="00484407"/>
    <w:rPr>
      <w:rFonts w:ascii="Arial" w:hAnsi="Arial" w:cs="Arial" w:hint="default"/>
      <w:b/>
      <w:bCs/>
      <w:iCs/>
      <w:sz w:val="22"/>
      <w:szCs w:val="28"/>
      <w:lang w:val="en-US" w:eastAsia="en-US" w:bidi="ar-SA"/>
    </w:rPr>
  </w:style>
  <w:style w:type="character" w:customStyle="1" w:styleId="doctitle">
    <w:name w:val="doctitle"/>
    <w:rsid w:val="00484407"/>
  </w:style>
  <w:style w:type="character" w:customStyle="1" w:styleId="cardtext-underlined0">
    <w:name w:val="card text- underlined"/>
    <w:rsid w:val="00484407"/>
    <w:rPr>
      <w:rFonts w:ascii="Garamond" w:hAnsi="Garamond" w:hint="default"/>
      <w:u w:val="single"/>
    </w:rPr>
  </w:style>
  <w:style w:type="character" w:customStyle="1" w:styleId="BodyText1">
    <w:name w:val="Body Text1"/>
    <w:basedOn w:val="DefaultParagraphFont"/>
    <w:rsid w:val="0048440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4407"/>
  </w:style>
  <w:style w:type="character" w:customStyle="1" w:styleId="BriefTitleChar">
    <w:name w:val="Brief Title Char"/>
    <w:basedOn w:val="DefaultParagraphFont"/>
    <w:rsid w:val="00484407"/>
    <w:rPr>
      <w:b/>
      <w:bCs w:val="0"/>
      <w:sz w:val="24"/>
      <w:szCs w:val="24"/>
      <w:u w:val="single"/>
      <w:lang w:val="en-US" w:eastAsia="en-US" w:bidi="ar-SA"/>
    </w:rPr>
  </w:style>
  <w:style w:type="character" w:customStyle="1" w:styleId="BriefTitle2Char">
    <w:name w:val="Brief Title 2 Char"/>
    <w:basedOn w:val="BriefTitleChar"/>
    <w:rsid w:val="0048440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440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84407"/>
    <w:rPr>
      <w:rFonts w:ascii="Georgia" w:hAnsi="Georgia" w:hint="default"/>
      <w:b/>
      <w:bCs w:val="0"/>
      <w:sz w:val="24"/>
    </w:rPr>
  </w:style>
  <w:style w:type="character" w:customStyle="1" w:styleId="Emphasis20">
    <w:name w:val="Emphasis 2"/>
    <w:uiPriority w:val="1"/>
    <w:qFormat/>
    <w:rsid w:val="0048440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4407"/>
    <w:rPr>
      <w:rFonts w:ascii="AGaramond" w:hAnsi="AGaramond" w:cs="AGaramond" w:hint="default"/>
      <w:color w:val="211D1E"/>
      <w:sz w:val="14"/>
      <w:szCs w:val="14"/>
    </w:rPr>
  </w:style>
  <w:style w:type="character" w:customStyle="1" w:styleId="CharacterStyle2">
    <w:name w:val="Character Style 2"/>
    <w:uiPriority w:val="99"/>
    <w:rsid w:val="00484407"/>
    <w:rPr>
      <w:sz w:val="20"/>
      <w:szCs w:val="20"/>
    </w:rPr>
  </w:style>
  <w:style w:type="character" w:customStyle="1" w:styleId="cross-head">
    <w:name w:val="cross-head"/>
    <w:rsid w:val="00484407"/>
  </w:style>
  <w:style w:type="character" w:customStyle="1" w:styleId="dateline">
    <w:name w:val="dateline"/>
    <w:rsid w:val="00484407"/>
  </w:style>
  <w:style w:type="character" w:customStyle="1" w:styleId="Subtitle1">
    <w:name w:val="Subtitle1"/>
    <w:rsid w:val="00484407"/>
  </w:style>
  <w:style w:type="character" w:customStyle="1" w:styleId="metaorigin">
    <w:name w:val="meta_origin"/>
    <w:rsid w:val="00484407"/>
  </w:style>
  <w:style w:type="character" w:customStyle="1" w:styleId="mandelbrotrefrag">
    <w:name w:val="mandelbrot_refrag"/>
    <w:rsid w:val="00484407"/>
  </w:style>
  <w:style w:type="character" w:customStyle="1" w:styleId="eminfo">
    <w:name w:val="eminfo"/>
    <w:rsid w:val="00484407"/>
  </w:style>
  <w:style w:type="character" w:customStyle="1" w:styleId="emhighlight">
    <w:name w:val="emhighlight"/>
    <w:rsid w:val="00484407"/>
  </w:style>
  <w:style w:type="character" w:customStyle="1" w:styleId="name">
    <w:name w:val="name"/>
    <w:rsid w:val="00484407"/>
  </w:style>
  <w:style w:type="character" w:customStyle="1" w:styleId="tkrname">
    <w:name w:val="tkrname"/>
    <w:rsid w:val="00484407"/>
  </w:style>
  <w:style w:type="character" w:customStyle="1" w:styleId="tkrchange">
    <w:name w:val="tkrchange"/>
    <w:rsid w:val="00484407"/>
  </w:style>
  <w:style w:type="character" w:customStyle="1" w:styleId="source-org">
    <w:name w:val="source-org"/>
    <w:rsid w:val="00484407"/>
  </w:style>
  <w:style w:type="character" w:customStyle="1" w:styleId="updated">
    <w:name w:val="updated"/>
    <w:rsid w:val="00484407"/>
  </w:style>
  <w:style w:type="character" w:customStyle="1" w:styleId="last">
    <w:name w:val="last"/>
    <w:rsid w:val="00484407"/>
  </w:style>
  <w:style w:type="character" w:customStyle="1" w:styleId="Style11ptBoldUnderline1">
    <w:name w:val="Style 11 pt Bold Underline1"/>
    <w:rsid w:val="00484407"/>
    <w:rPr>
      <w:b/>
      <w:bCs/>
      <w:sz w:val="20"/>
      <w:u w:val="single"/>
    </w:rPr>
  </w:style>
  <w:style w:type="character" w:customStyle="1" w:styleId="StyleStyleunderlineBold11pt">
    <w:name w:val="Style Style underline + Bold + 11 pt"/>
    <w:rsid w:val="00484407"/>
    <w:rPr>
      <w:bCs/>
      <w:sz w:val="20"/>
      <w:u w:val="single"/>
    </w:rPr>
  </w:style>
  <w:style w:type="character" w:customStyle="1" w:styleId="StyleunderlineAsianTimesNewRomanBold">
    <w:name w:val="Style underline + (Asian) Times New Roman Bold"/>
    <w:rsid w:val="0048440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4407"/>
    <w:rPr>
      <w:b/>
      <w:bCs/>
      <w:sz w:val="20"/>
      <w:u w:val="single"/>
      <w:bdr w:val="single" w:sz="4" w:space="0" w:color="auto" w:frame="1"/>
    </w:rPr>
  </w:style>
  <w:style w:type="character" w:customStyle="1" w:styleId="A5">
    <w:name w:val="A5"/>
    <w:uiPriority w:val="99"/>
    <w:rsid w:val="00484407"/>
    <w:rPr>
      <w:rFonts w:ascii="Times New Roman" w:hAnsi="Times New Roman" w:cs="Times New Roman" w:hint="default"/>
      <w:color w:val="000000"/>
      <w:sz w:val="13"/>
      <w:szCs w:val="13"/>
    </w:rPr>
  </w:style>
  <w:style w:type="character" w:customStyle="1" w:styleId="quotepeekbase">
    <w:name w:val="quotepeekbase"/>
    <w:rsid w:val="00484407"/>
  </w:style>
  <w:style w:type="character" w:customStyle="1" w:styleId="cardChar11">
    <w:name w:val="card Char1"/>
    <w:rsid w:val="00484407"/>
    <w:rPr>
      <w:rFonts w:ascii="Calibri" w:eastAsia="Calibri" w:hAnsi="Calibri" w:cs="Calibri" w:hint="default"/>
      <w:sz w:val="24"/>
      <w:szCs w:val="22"/>
      <w:lang w:val="x-none" w:eastAsia="x-none"/>
    </w:rPr>
  </w:style>
  <w:style w:type="character" w:customStyle="1" w:styleId="NormalCard">
    <w:name w:val="Normal Card"/>
    <w:uiPriority w:val="1"/>
    <w:qFormat/>
    <w:rsid w:val="00484407"/>
    <w:rPr>
      <w:rFonts w:ascii="Times New Roman" w:hAnsi="Times New Roman" w:cs="Times New Roman" w:hint="default"/>
      <w:sz w:val="24"/>
    </w:rPr>
  </w:style>
  <w:style w:type="character" w:customStyle="1" w:styleId="HighlightedUnderline0">
    <w:name w:val="Highlighted Underline"/>
    <w:uiPriority w:val="1"/>
    <w:qFormat/>
    <w:rsid w:val="0048440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4407"/>
    <w:rPr>
      <w:rFonts w:ascii="Times New Roman" w:hAnsi="Times New Roman" w:cs="Times New Roman" w:hint="default"/>
      <w:sz w:val="16"/>
      <w:szCs w:val="16"/>
    </w:rPr>
  </w:style>
  <w:style w:type="character" w:customStyle="1" w:styleId="timebox">
    <w:name w:val="timebox"/>
    <w:rsid w:val="00484407"/>
  </w:style>
  <w:style w:type="character" w:customStyle="1" w:styleId="Heading2Subtext">
    <w:name w:val="Heading 2 Subtext"/>
    <w:rsid w:val="00484407"/>
    <w:rPr>
      <w:rFonts w:ascii="Times New Roman" w:hAnsi="Times New Roman" w:cs="Times New Roman" w:hint="default"/>
      <w:sz w:val="16"/>
    </w:rPr>
  </w:style>
  <w:style w:type="character" w:customStyle="1" w:styleId="-SmallText-">
    <w:name w:val="-Small Text-"/>
    <w:rsid w:val="00484407"/>
    <w:rPr>
      <w:rFonts w:ascii="Garamond" w:hAnsi="Garamond" w:hint="default"/>
      <w:sz w:val="16"/>
    </w:rPr>
  </w:style>
  <w:style w:type="character" w:customStyle="1" w:styleId="label">
    <w:name w:val="label"/>
    <w:rsid w:val="00484407"/>
  </w:style>
  <w:style w:type="character" w:customStyle="1" w:styleId="BoldUnderlineCharChar">
    <w:name w:val="BoldUnderline Char Char"/>
    <w:rsid w:val="0048440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4407"/>
  </w:style>
  <w:style w:type="character" w:customStyle="1" w:styleId="FontStyle477">
    <w:name w:val="Font Style477"/>
    <w:basedOn w:val="DefaultParagraphFont"/>
    <w:uiPriority w:val="99"/>
    <w:rsid w:val="00484407"/>
    <w:rPr>
      <w:rFonts w:ascii="Times New Roman" w:hAnsi="Times New Roman" w:cs="Times New Roman" w:hint="default"/>
      <w:sz w:val="18"/>
      <w:szCs w:val="18"/>
    </w:rPr>
  </w:style>
  <w:style w:type="character" w:customStyle="1" w:styleId="FontStyle505">
    <w:name w:val="Font Style505"/>
    <w:basedOn w:val="DefaultParagraphFont"/>
    <w:uiPriority w:val="99"/>
    <w:rsid w:val="00484407"/>
    <w:rPr>
      <w:rFonts w:ascii="Times New Roman" w:hAnsi="Times New Roman" w:cs="Times New Roman" w:hint="default"/>
      <w:sz w:val="18"/>
      <w:szCs w:val="18"/>
    </w:rPr>
  </w:style>
  <w:style w:type="character" w:customStyle="1" w:styleId="FontStyle514">
    <w:name w:val="Font Style514"/>
    <w:basedOn w:val="DefaultParagraphFont"/>
    <w:uiPriority w:val="99"/>
    <w:rsid w:val="00484407"/>
    <w:rPr>
      <w:rFonts w:ascii="Times New Roman" w:hAnsi="Times New Roman" w:cs="Times New Roman" w:hint="default"/>
      <w:sz w:val="14"/>
      <w:szCs w:val="14"/>
    </w:rPr>
  </w:style>
  <w:style w:type="character" w:customStyle="1" w:styleId="FontStyle500">
    <w:name w:val="Font Style500"/>
    <w:basedOn w:val="DefaultParagraphFont"/>
    <w:uiPriority w:val="99"/>
    <w:rsid w:val="00484407"/>
    <w:rPr>
      <w:rFonts w:ascii="Times New Roman" w:hAnsi="Times New Roman" w:cs="Times New Roman" w:hint="default"/>
      <w:b/>
      <w:bCs/>
      <w:sz w:val="16"/>
      <w:szCs w:val="16"/>
    </w:rPr>
  </w:style>
  <w:style w:type="character" w:customStyle="1" w:styleId="CardCite1">
    <w:name w:val="CardCite1"/>
    <w:qFormat/>
    <w:rsid w:val="0048440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440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4407"/>
    <w:rPr>
      <w:rFonts w:ascii="Times New Roman" w:hAnsi="Times New Roman" w:cs="Times New Roman" w:hint="default"/>
      <w:b/>
      <w:bCs/>
      <w:sz w:val="22"/>
      <w:szCs w:val="22"/>
    </w:rPr>
  </w:style>
  <w:style w:type="character" w:customStyle="1" w:styleId="CharacterStyle3">
    <w:name w:val="Character Style 3"/>
    <w:uiPriority w:val="99"/>
    <w:rsid w:val="00484407"/>
    <w:rPr>
      <w:rFonts w:ascii="Bookman Old Style" w:hAnsi="Bookman Old Style" w:cs="Bookman Old Style" w:hint="default"/>
      <w:spacing w:val="-5"/>
      <w:sz w:val="18"/>
      <w:szCs w:val="18"/>
    </w:rPr>
  </w:style>
  <w:style w:type="character" w:customStyle="1" w:styleId="Style8pt1">
    <w:name w:val="Style 8 pt1"/>
    <w:rsid w:val="00484407"/>
    <w:rPr>
      <w:rFonts w:ascii="Georgia" w:hAnsi="Georgia" w:hint="default"/>
      <w:sz w:val="16"/>
    </w:rPr>
  </w:style>
  <w:style w:type="character" w:customStyle="1" w:styleId="UnderlineStyleChar7">
    <w:name w:val="Underline Style Char7"/>
    <w:rsid w:val="00484407"/>
    <w:rPr>
      <w:rFonts w:ascii="Garamond" w:hAnsi="Garamond" w:hint="default"/>
      <w:sz w:val="22"/>
      <w:szCs w:val="24"/>
      <w:u w:val="single"/>
      <w:lang w:val="en-US" w:eastAsia="en-US" w:bidi="ar-SA"/>
    </w:rPr>
  </w:style>
  <w:style w:type="character" w:customStyle="1" w:styleId="StyleArial6ptBold">
    <w:name w:val="Style Arial 6 pt Bold"/>
    <w:rsid w:val="00484407"/>
    <w:rPr>
      <w:rFonts w:ascii="Arial" w:hAnsi="Arial" w:cs="Arial" w:hint="default"/>
      <w:bCs/>
      <w:sz w:val="12"/>
    </w:rPr>
  </w:style>
  <w:style w:type="character" w:customStyle="1" w:styleId="Heading2Char5">
    <w:name w:val="Heading 2 Char5"/>
    <w:rsid w:val="00484407"/>
    <w:rPr>
      <w:rFonts w:ascii="Garamond" w:hAnsi="Garamond" w:cs="Arial" w:hint="default"/>
      <w:b/>
      <w:bCs/>
      <w:iCs/>
      <w:sz w:val="24"/>
      <w:szCs w:val="28"/>
      <w:lang w:val="en-US" w:eastAsia="en-US" w:bidi="ar-SA"/>
    </w:rPr>
  </w:style>
  <w:style w:type="character" w:customStyle="1" w:styleId="TagGreg">
    <w:name w:val="TagGreg"/>
    <w:uiPriority w:val="1"/>
    <w:qFormat/>
    <w:rsid w:val="00484407"/>
    <w:rPr>
      <w:b/>
      <w:bCs w:val="0"/>
      <w:sz w:val="24"/>
    </w:rPr>
  </w:style>
  <w:style w:type="character" w:customStyle="1" w:styleId="StyleDebateUnderline10pt">
    <w:name w:val="Style Debate Underline + 10 pt"/>
    <w:rsid w:val="00484407"/>
    <w:rPr>
      <w:rFonts w:ascii="Times New Roman" w:hAnsi="Times New Roman" w:cs="Times New Roman" w:hint="default"/>
      <w:sz w:val="20"/>
      <w:szCs w:val="20"/>
      <w:u w:val="single"/>
    </w:rPr>
  </w:style>
  <w:style w:type="character" w:customStyle="1" w:styleId="underlinedCharChar0">
    <w:name w:val="underlined Char Char"/>
    <w:locked/>
    <w:rsid w:val="00484407"/>
    <w:rPr>
      <w:u w:val="single"/>
    </w:rPr>
  </w:style>
  <w:style w:type="character" w:customStyle="1" w:styleId="SourceBold">
    <w:name w:val="Source Bold"/>
    <w:rsid w:val="00484407"/>
    <w:rPr>
      <w:rFonts w:ascii="Arial Narrow" w:hAnsi="Arial Narrow" w:hint="default"/>
      <w:b/>
      <w:bCs w:val="0"/>
      <w:strike w:val="0"/>
      <w:dstrike w:val="0"/>
      <w:sz w:val="24"/>
      <w:u w:val="none"/>
      <w:effect w:val="none"/>
    </w:rPr>
  </w:style>
  <w:style w:type="character" w:customStyle="1" w:styleId="2xBoldUnderline">
    <w:name w:val="2x_Bold_Underline"/>
    <w:rsid w:val="00484407"/>
    <w:rPr>
      <w:b/>
      <w:bCs/>
      <w:sz w:val="24"/>
      <w:u w:val="thick"/>
    </w:rPr>
  </w:style>
  <w:style w:type="character" w:customStyle="1" w:styleId="Dottedunderline">
    <w:name w:val="Dotted underline"/>
    <w:rsid w:val="00484407"/>
    <w:rPr>
      <w:u w:val="dotted"/>
    </w:rPr>
  </w:style>
  <w:style w:type="character" w:customStyle="1" w:styleId="readChar">
    <w:name w:val="read Char"/>
    <w:rsid w:val="00484407"/>
    <w:rPr>
      <w:szCs w:val="22"/>
      <w:u w:val="single"/>
      <w:lang w:val="en-US" w:eastAsia="en-US" w:bidi="ar-SA"/>
    </w:rPr>
  </w:style>
  <w:style w:type="character" w:customStyle="1" w:styleId="underlining0">
    <w:name w:val="underlining"/>
    <w:rsid w:val="00484407"/>
    <w:rPr>
      <w:u w:val="single"/>
    </w:rPr>
  </w:style>
  <w:style w:type="character" w:customStyle="1" w:styleId="btitle">
    <w:name w:val="btitle"/>
    <w:rsid w:val="00484407"/>
  </w:style>
  <w:style w:type="character" w:customStyle="1" w:styleId="green">
    <w:name w:val="green"/>
    <w:rsid w:val="00484407"/>
  </w:style>
  <w:style w:type="character" w:customStyle="1" w:styleId="BodyText20">
    <w:name w:val="Body Text2"/>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48440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440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440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4407"/>
    <w:rPr>
      <w:rFonts w:ascii="Sylfaen" w:hAnsi="Sylfaen" w:cs="Sylfaen" w:hint="default"/>
      <w:i/>
      <w:iCs/>
      <w:strike w:val="0"/>
      <w:dstrike w:val="0"/>
      <w:sz w:val="19"/>
      <w:szCs w:val="19"/>
      <w:u w:val="none"/>
      <w:effect w:val="none"/>
      <w:shd w:val="clear" w:color="auto" w:fill="FFFFFF"/>
    </w:rPr>
  </w:style>
  <w:style w:type="character" w:customStyle="1" w:styleId="1">
    <w:name w:val="1"/>
    <w:rsid w:val="00484407"/>
    <w:rPr>
      <w:rFonts w:ascii="Arial" w:hAnsi="Arial" w:cs="Arial" w:hint="default"/>
      <w:bCs/>
      <w:sz w:val="20"/>
      <w:u w:val="single"/>
      <w:lang w:val="en-US" w:eastAsia="en-US" w:bidi="ar-SA"/>
    </w:rPr>
  </w:style>
  <w:style w:type="character" w:customStyle="1" w:styleId="CharChar31">
    <w:name w:val="Char Char31"/>
    <w:rsid w:val="00484407"/>
    <w:rPr>
      <w:rFonts w:ascii="Arial" w:hAnsi="Arial" w:cs="Arial" w:hint="default"/>
      <w:b/>
      <w:bCs/>
      <w:iCs/>
      <w:lang w:val="en-US" w:eastAsia="en-US" w:bidi="ar-SA"/>
    </w:rPr>
  </w:style>
  <w:style w:type="character" w:customStyle="1" w:styleId="Subtitle2">
    <w:name w:val="Subtitle2"/>
    <w:rsid w:val="00484407"/>
  </w:style>
  <w:style w:type="character" w:customStyle="1" w:styleId="drop">
    <w:name w:val="drop"/>
    <w:rsid w:val="00484407"/>
  </w:style>
  <w:style w:type="character" w:customStyle="1" w:styleId="bioline">
    <w:name w:val="bioline"/>
    <w:rsid w:val="00484407"/>
  </w:style>
  <w:style w:type="character" w:customStyle="1" w:styleId="articletitle0">
    <w:name w:val="article_title"/>
    <w:rsid w:val="00484407"/>
  </w:style>
  <w:style w:type="character" w:customStyle="1" w:styleId="A4">
    <w:name w:val="A4"/>
    <w:uiPriority w:val="99"/>
    <w:rsid w:val="00484407"/>
    <w:rPr>
      <w:color w:val="000000"/>
    </w:rPr>
  </w:style>
  <w:style w:type="character" w:customStyle="1" w:styleId="s2">
    <w:name w:val="s2"/>
    <w:rsid w:val="00484407"/>
  </w:style>
  <w:style w:type="character" w:customStyle="1" w:styleId="s4">
    <w:name w:val="s4"/>
    <w:rsid w:val="00484407"/>
  </w:style>
  <w:style w:type="character" w:customStyle="1" w:styleId="s5">
    <w:name w:val="s5"/>
    <w:rsid w:val="00484407"/>
  </w:style>
  <w:style w:type="character" w:customStyle="1" w:styleId="cap">
    <w:name w:val="cap"/>
    <w:rsid w:val="00484407"/>
  </w:style>
  <w:style w:type="character" w:customStyle="1" w:styleId="rightsnotice">
    <w:name w:val="rightsnotice"/>
    <w:rsid w:val="00484407"/>
  </w:style>
  <w:style w:type="character" w:customStyle="1" w:styleId="Caption1">
    <w:name w:val="Caption1"/>
    <w:rsid w:val="00484407"/>
  </w:style>
  <w:style w:type="character" w:customStyle="1" w:styleId="credit">
    <w:name w:val="credit"/>
    <w:rsid w:val="00484407"/>
  </w:style>
  <w:style w:type="character" w:customStyle="1" w:styleId="scaps">
    <w:name w:val="scaps"/>
    <w:rsid w:val="00484407"/>
  </w:style>
  <w:style w:type="character" w:customStyle="1" w:styleId="current-article">
    <w:name w:val="current-article"/>
    <w:rsid w:val="00484407"/>
  </w:style>
  <w:style w:type="character" w:customStyle="1" w:styleId="related-current-indicator">
    <w:name w:val="related-current-indicator"/>
    <w:rsid w:val="00484407"/>
  </w:style>
  <w:style w:type="character" w:customStyle="1" w:styleId="bylclear">
    <w:name w:val="bylclear"/>
    <w:rsid w:val="00484407"/>
  </w:style>
  <w:style w:type="character" w:customStyle="1" w:styleId="timestamp">
    <w:name w:val="timestamp"/>
    <w:rsid w:val="00484407"/>
  </w:style>
  <w:style w:type="character" w:customStyle="1" w:styleId="comments">
    <w:name w:val="comments"/>
    <w:rsid w:val="00484407"/>
  </w:style>
  <w:style w:type="character" w:customStyle="1" w:styleId="essaytext">
    <w:name w:val="essaytext"/>
    <w:rsid w:val="00484407"/>
  </w:style>
  <w:style w:type="character" w:customStyle="1" w:styleId="username">
    <w:name w:val="username"/>
    <w:rsid w:val="00484407"/>
  </w:style>
  <w:style w:type="character" w:customStyle="1" w:styleId="toplinks">
    <w:name w:val="toplinks"/>
    <w:rsid w:val="00484407"/>
  </w:style>
  <w:style w:type="character" w:customStyle="1" w:styleId="A3">
    <w:name w:val="A3"/>
    <w:uiPriority w:val="99"/>
    <w:rsid w:val="00484407"/>
    <w:rPr>
      <w:rFonts w:ascii="Perpetua" w:hAnsi="Perpetua" w:cs="Perpetua" w:hint="default"/>
      <w:color w:val="000000"/>
      <w:sz w:val="15"/>
      <w:szCs w:val="15"/>
    </w:rPr>
  </w:style>
  <w:style w:type="character" w:customStyle="1" w:styleId="see">
    <w:name w:val="see"/>
    <w:rsid w:val="00484407"/>
  </w:style>
  <w:style w:type="character" w:customStyle="1" w:styleId="first-letter">
    <w:name w:val="first-letter"/>
    <w:rsid w:val="00484407"/>
  </w:style>
  <w:style w:type="character" w:customStyle="1" w:styleId="focusparagraph">
    <w:name w:val="focusparagraph"/>
    <w:rsid w:val="00484407"/>
  </w:style>
  <w:style w:type="character" w:customStyle="1" w:styleId="lightblue">
    <w:name w:val="lightblue"/>
    <w:rsid w:val="00484407"/>
  </w:style>
  <w:style w:type="character" w:customStyle="1" w:styleId="StyleUnderlineCharChar9pt">
    <w:name w:val="Style Underline Char Char + 9 pt"/>
    <w:rsid w:val="0048440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4407"/>
  </w:style>
  <w:style w:type="character" w:customStyle="1" w:styleId="Title10">
    <w:name w:val="Title1"/>
    <w:rsid w:val="00484407"/>
  </w:style>
  <w:style w:type="character" w:customStyle="1" w:styleId="BoldandUnderlineCharCharCharChar">
    <w:name w:val="Bold and Underline Char Char Char Char"/>
    <w:rsid w:val="00484407"/>
    <w:rPr>
      <w:b/>
      <w:bCs w:val="0"/>
      <w:noProof w:val="0"/>
      <w:u w:val="single"/>
      <w:lang w:val="en-US" w:eastAsia="en-US" w:bidi="ar-SA"/>
    </w:rPr>
  </w:style>
  <w:style w:type="character" w:customStyle="1" w:styleId="FontStyle29">
    <w:name w:val="Font Style29"/>
    <w:uiPriority w:val="99"/>
    <w:rsid w:val="00484407"/>
    <w:rPr>
      <w:rFonts w:ascii="Arial" w:hAnsi="Arial" w:cs="Arial" w:hint="default"/>
      <w:sz w:val="14"/>
      <w:szCs w:val="14"/>
    </w:rPr>
  </w:style>
  <w:style w:type="character" w:customStyle="1" w:styleId="CardsUnderlined">
    <w:name w:val="Cards Underlined"/>
    <w:qFormat/>
    <w:rsid w:val="00484407"/>
    <w:rPr>
      <w:rFonts w:ascii="Helvetica" w:hAnsi="Helvetica" w:cs="Helvetica" w:hint="default"/>
      <w:sz w:val="22"/>
      <w:szCs w:val="24"/>
      <w:u w:val="thick"/>
    </w:rPr>
  </w:style>
  <w:style w:type="character" w:customStyle="1" w:styleId="titles">
    <w:name w:val="titles"/>
    <w:rsid w:val="00484407"/>
  </w:style>
  <w:style w:type="character" w:customStyle="1" w:styleId="articletext0">
    <w:name w:val="article_text"/>
    <w:rsid w:val="00484407"/>
  </w:style>
  <w:style w:type="character" w:customStyle="1" w:styleId="contentauthor">
    <w:name w:val="contentauthor"/>
    <w:rsid w:val="00484407"/>
  </w:style>
  <w:style w:type="character" w:customStyle="1" w:styleId="subarticleheader">
    <w:name w:val="subarticleheader"/>
    <w:rsid w:val="00484407"/>
  </w:style>
  <w:style w:type="character" w:customStyle="1" w:styleId="spelle">
    <w:name w:val="spelle"/>
    <w:rsid w:val="00484407"/>
  </w:style>
  <w:style w:type="character" w:customStyle="1" w:styleId="grame">
    <w:name w:val="grame"/>
    <w:rsid w:val="00484407"/>
  </w:style>
  <w:style w:type="character" w:customStyle="1" w:styleId="newstitle1">
    <w:name w:val="newstitle1"/>
    <w:rsid w:val="00484407"/>
  </w:style>
  <w:style w:type="character" w:customStyle="1" w:styleId="copy">
    <w:name w:val="copy"/>
    <w:rsid w:val="00484407"/>
  </w:style>
  <w:style w:type="character" w:customStyle="1" w:styleId="topheadline">
    <w:name w:val="topheadline"/>
    <w:rsid w:val="00484407"/>
  </w:style>
  <w:style w:type="character" w:customStyle="1" w:styleId="Stylereduce27pt">
    <w:name w:val="Style reduce2 + 7 pt"/>
    <w:rsid w:val="00484407"/>
    <w:rPr>
      <w:rFonts w:ascii="Times New Roman" w:hAnsi="Times New Roman" w:cs="Arial" w:hint="default"/>
      <w:color w:val="000000"/>
      <w:sz w:val="14"/>
      <w:szCs w:val="22"/>
    </w:rPr>
  </w:style>
  <w:style w:type="character" w:customStyle="1" w:styleId="srtitle">
    <w:name w:val="srtitle"/>
    <w:rsid w:val="00484407"/>
  </w:style>
  <w:style w:type="character" w:customStyle="1" w:styleId="st1">
    <w:name w:val="st1"/>
    <w:rsid w:val="00484407"/>
  </w:style>
  <w:style w:type="character" w:customStyle="1" w:styleId="StyleStyleGaramond">
    <w:name w:val="Style Style Garamond +"/>
    <w:rsid w:val="00484407"/>
    <w:rPr>
      <w:rFonts w:ascii="Garamond" w:hAnsi="Garamond" w:cs="Times New Roman" w:hint="default"/>
      <w:sz w:val="20"/>
    </w:rPr>
  </w:style>
  <w:style w:type="character" w:customStyle="1" w:styleId="quotechar0">
    <w:name w:val="quotechar"/>
    <w:rsid w:val="00484407"/>
  </w:style>
  <w:style w:type="character" w:customStyle="1" w:styleId="boldunderline0">
    <w:name w:val="boldunderline"/>
    <w:rsid w:val="00484407"/>
  </w:style>
  <w:style w:type="character" w:customStyle="1" w:styleId="A8">
    <w:name w:val="A8"/>
    <w:rsid w:val="00484407"/>
    <w:rPr>
      <w:rFonts w:ascii="Scala" w:hAnsi="Scala" w:cs="Scala" w:hint="default"/>
      <w:color w:val="000000"/>
      <w:sz w:val="15"/>
      <w:szCs w:val="15"/>
    </w:rPr>
  </w:style>
  <w:style w:type="character" w:customStyle="1" w:styleId="A0">
    <w:name w:val="A0"/>
    <w:uiPriority w:val="99"/>
    <w:rsid w:val="00484407"/>
    <w:rPr>
      <w:rFonts w:ascii="Scala" w:hAnsi="Scala" w:cs="Scala" w:hint="default"/>
      <w:color w:val="000000"/>
      <w:sz w:val="16"/>
      <w:szCs w:val="16"/>
    </w:rPr>
  </w:style>
  <w:style w:type="character" w:customStyle="1" w:styleId="Date11">
    <w:name w:val="Date11"/>
    <w:rsid w:val="00484407"/>
  </w:style>
  <w:style w:type="character" w:customStyle="1" w:styleId="Boxout">
    <w:name w:val="Box out"/>
    <w:uiPriority w:val="1"/>
    <w:qFormat/>
    <w:rsid w:val="00484407"/>
    <w:rPr>
      <w:rFonts w:ascii="Tahoma" w:hAnsi="Tahoma" w:cs="Tahoma" w:hint="default"/>
      <w:b/>
      <w:bCs w:val="0"/>
      <w:sz w:val="20"/>
      <w:u w:val="single"/>
      <w:bdr w:val="none" w:sz="0" w:space="0" w:color="auto" w:frame="1"/>
      <w:shd w:val="clear" w:color="auto" w:fill="A9E8F5"/>
    </w:rPr>
  </w:style>
  <w:style w:type="character" w:customStyle="1" w:styleId="metad">
    <w:name w:val="metad"/>
    <w:rsid w:val="00484407"/>
  </w:style>
  <w:style w:type="character" w:customStyle="1" w:styleId="sifr-alternate">
    <w:name w:val="sifr-alternate"/>
    <w:rsid w:val="00484407"/>
  </w:style>
  <w:style w:type="character" w:customStyle="1" w:styleId="justify1">
    <w:name w:val="justify1"/>
    <w:rsid w:val="00484407"/>
  </w:style>
  <w:style w:type="character" w:customStyle="1" w:styleId="artbody1">
    <w:name w:val="art_body1"/>
    <w:rsid w:val="00484407"/>
    <w:rPr>
      <w:rFonts w:ascii="Arial" w:hAnsi="Arial" w:cs="Arial" w:hint="default"/>
    </w:rPr>
  </w:style>
  <w:style w:type="character" w:customStyle="1" w:styleId="A1">
    <w:name w:val="A1"/>
    <w:uiPriority w:val="99"/>
    <w:rsid w:val="00484407"/>
    <w:rPr>
      <w:rFonts w:ascii="Book Antiqua" w:hAnsi="Book Antiqua" w:cs="Book Antiqua" w:hint="default"/>
      <w:color w:val="221E1F"/>
      <w:sz w:val="22"/>
      <w:szCs w:val="22"/>
    </w:rPr>
  </w:style>
  <w:style w:type="character" w:customStyle="1" w:styleId="reality">
    <w:name w:val="reality"/>
    <w:rsid w:val="00484407"/>
  </w:style>
  <w:style w:type="character" w:customStyle="1" w:styleId="text2">
    <w:name w:val="text2"/>
    <w:rsid w:val="00484407"/>
  </w:style>
  <w:style w:type="character" w:customStyle="1" w:styleId="StyleUnderlineChar2CharChar11pt">
    <w:name w:val="Style Underline Char2 Char Char + 11 pt"/>
    <w:rsid w:val="00484407"/>
    <w:rPr>
      <w:rFonts w:ascii="Times New Roman" w:hAnsi="Times New Roman" w:cs="Times New Roman" w:hint="default"/>
      <w:sz w:val="20"/>
      <w:u w:val="single"/>
    </w:rPr>
  </w:style>
  <w:style w:type="character" w:customStyle="1" w:styleId="StyleStyleBoldUnderline11pt">
    <w:name w:val="Style Style Bold Underline + 11 pt"/>
    <w:rsid w:val="00484407"/>
    <w:rPr>
      <w:b/>
      <w:bCs/>
      <w:sz w:val="20"/>
      <w:u w:val="single"/>
    </w:rPr>
  </w:style>
  <w:style w:type="character" w:customStyle="1" w:styleId="articlehead2">
    <w:name w:val="articlehead2"/>
    <w:rsid w:val="00484407"/>
  </w:style>
  <w:style w:type="character" w:customStyle="1" w:styleId="pronset">
    <w:name w:val="pronset"/>
    <w:rsid w:val="00484407"/>
  </w:style>
  <w:style w:type="character" w:customStyle="1" w:styleId="prondelim">
    <w:name w:val="prondelim"/>
    <w:rsid w:val="00484407"/>
  </w:style>
  <w:style w:type="character" w:customStyle="1" w:styleId="prontoggle">
    <w:name w:val="pron_toggle"/>
    <w:rsid w:val="00484407"/>
  </w:style>
  <w:style w:type="character" w:customStyle="1" w:styleId="boldface">
    <w:name w:val="boldface"/>
    <w:rsid w:val="00484407"/>
  </w:style>
  <w:style w:type="character" w:customStyle="1" w:styleId="secondary-bf">
    <w:name w:val="secondary-bf"/>
    <w:rsid w:val="00484407"/>
  </w:style>
  <w:style w:type="table" w:styleId="ColorfulGrid-Accent1">
    <w:name w:val="Colorful Grid Accent 1"/>
    <w:basedOn w:val="TableNormal"/>
    <w:link w:val="ColorfulGrid-Accent1Char"/>
    <w:uiPriority w:val="29"/>
    <w:unhideWhenUsed/>
    <w:rsid w:val="0048440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4407"/>
    <w:rPr>
      <w:rFonts w:ascii="Times New Roman" w:hAnsi="Times New Roman" w:cs="Times New Roman" w:hint="default"/>
      <w:iCs/>
      <w:color w:val="000000"/>
      <w:sz w:val="16"/>
    </w:rPr>
  </w:style>
  <w:style w:type="character" w:customStyle="1" w:styleId="Boxout0">
    <w:name w:val="Boxout"/>
    <w:uiPriority w:val="1"/>
    <w:qFormat/>
    <w:rsid w:val="0048440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4407"/>
  </w:style>
  <w:style w:type="character" w:customStyle="1" w:styleId="pg">
    <w:name w:val="pg"/>
    <w:qFormat/>
    <w:rsid w:val="00484407"/>
  </w:style>
  <w:style w:type="character" w:customStyle="1" w:styleId="detailtitle">
    <w:name w:val="detailtitle"/>
    <w:rsid w:val="00484407"/>
  </w:style>
  <w:style w:type="character" w:customStyle="1" w:styleId="storydate">
    <w:name w:val="storydate"/>
    <w:rsid w:val="00484407"/>
  </w:style>
  <w:style w:type="character" w:customStyle="1" w:styleId="preloadwrap">
    <w:name w:val="preloadwrap"/>
    <w:rsid w:val="00484407"/>
  </w:style>
  <w:style w:type="character" w:customStyle="1" w:styleId="creditwrap">
    <w:name w:val="creditwrap"/>
    <w:rsid w:val="00484407"/>
  </w:style>
  <w:style w:type="character" w:customStyle="1" w:styleId="DefaultChar1">
    <w:name w:val="Default Char1"/>
    <w:rsid w:val="00484407"/>
    <w:rPr>
      <w:noProof w:val="0"/>
      <w:color w:val="000000"/>
      <w:lang w:val="en-US" w:eastAsia="en-US" w:bidi="ar-SA"/>
    </w:rPr>
  </w:style>
  <w:style w:type="character" w:customStyle="1" w:styleId="textunderlineChar0">
    <w:name w:val="text underline Char"/>
    <w:link w:val="textunderline0"/>
    <w:rsid w:val="00484407"/>
    <w:rPr>
      <w:sz w:val="24"/>
      <w:u w:val="thick"/>
    </w:rPr>
  </w:style>
  <w:style w:type="character" w:customStyle="1" w:styleId="BoldChar">
    <w:name w:val="Bold Char"/>
    <w:rsid w:val="00484407"/>
    <w:rPr>
      <w:rFonts w:ascii="Times New Roman" w:eastAsia="Times New Roman" w:hAnsi="Times New Roman" w:cs="Times New Roman" w:hint="default"/>
      <w:b/>
      <w:bCs w:val="0"/>
      <w:szCs w:val="24"/>
    </w:rPr>
  </w:style>
  <w:style w:type="character" w:customStyle="1" w:styleId="pmterms31">
    <w:name w:val="pmterms31"/>
    <w:rsid w:val="00484407"/>
    <w:rPr>
      <w:b/>
      <w:bCs/>
      <w:i w:val="0"/>
      <w:iCs w:val="0"/>
      <w:color w:val="000000"/>
    </w:rPr>
  </w:style>
  <w:style w:type="character" w:customStyle="1" w:styleId="copyrightdescription">
    <w:name w:val="copyrightdescription"/>
    <w:qFormat/>
    <w:rsid w:val="00484407"/>
  </w:style>
  <w:style w:type="character" w:customStyle="1" w:styleId="ft01">
    <w:name w:val="ft01"/>
    <w:rsid w:val="00484407"/>
    <w:rPr>
      <w:rFonts w:ascii="Times" w:hAnsi="Times" w:cs="Times" w:hint="default"/>
      <w:color w:val="000000"/>
      <w:sz w:val="14"/>
      <w:szCs w:val="14"/>
    </w:rPr>
  </w:style>
  <w:style w:type="character" w:customStyle="1" w:styleId="ft11">
    <w:name w:val="ft11"/>
    <w:rsid w:val="00484407"/>
    <w:rPr>
      <w:rFonts w:ascii="Times" w:hAnsi="Times" w:cs="Times" w:hint="default"/>
      <w:color w:val="000000"/>
      <w:sz w:val="17"/>
      <w:szCs w:val="17"/>
    </w:rPr>
  </w:style>
  <w:style w:type="character" w:customStyle="1" w:styleId="ft21">
    <w:name w:val="ft21"/>
    <w:rsid w:val="00484407"/>
    <w:rPr>
      <w:rFonts w:ascii="Times" w:hAnsi="Times" w:cs="Times" w:hint="default"/>
      <w:color w:val="000000"/>
      <w:sz w:val="15"/>
      <w:szCs w:val="15"/>
    </w:rPr>
  </w:style>
  <w:style w:type="character" w:customStyle="1" w:styleId="ft31">
    <w:name w:val="ft31"/>
    <w:rsid w:val="00484407"/>
    <w:rPr>
      <w:rFonts w:ascii="Times" w:hAnsi="Times" w:cs="Times" w:hint="default"/>
      <w:color w:val="000000"/>
      <w:sz w:val="15"/>
      <w:szCs w:val="15"/>
    </w:rPr>
  </w:style>
  <w:style w:type="character" w:customStyle="1" w:styleId="dquo">
    <w:name w:val="dquo"/>
    <w:rsid w:val="00484407"/>
  </w:style>
  <w:style w:type="character" w:customStyle="1" w:styleId="caps2">
    <w:name w:val="caps2"/>
    <w:rsid w:val="00484407"/>
  </w:style>
  <w:style w:type="character" w:customStyle="1" w:styleId="CardsFont12ptCharCharCharChar">
    <w:name w:val="Cards + Font: 12 pt Char Char Char Char"/>
    <w:rsid w:val="00484407"/>
    <w:rPr>
      <w:sz w:val="24"/>
      <w:szCs w:val="24"/>
      <w:u w:val="thick"/>
      <w:lang w:val="en-US" w:eastAsia="en-US" w:bidi="ar-SA"/>
    </w:rPr>
  </w:style>
  <w:style w:type="character" w:customStyle="1" w:styleId="ccs">
    <w:name w:val="c cs"/>
    <w:rsid w:val="00484407"/>
  </w:style>
  <w:style w:type="character" w:customStyle="1" w:styleId="UnderlinedEvChar">
    <w:name w:val="Underlined Ev Char"/>
    <w:link w:val="UnderlinedEv"/>
    <w:rsid w:val="00484407"/>
    <w:rPr>
      <w:rFonts w:ascii="Times New Roman" w:eastAsia="Times New Roman" w:hAnsi="Times New Roman" w:cs="Times New Roman"/>
      <w:szCs w:val="24"/>
      <w:u w:val="single"/>
    </w:rPr>
  </w:style>
  <w:style w:type="character" w:customStyle="1" w:styleId="dropshadow">
    <w:name w:val="dropshadow"/>
    <w:rsid w:val="00484407"/>
  </w:style>
  <w:style w:type="character" w:customStyle="1" w:styleId="d05ws">
    <w:name w:val="d05ws"/>
    <w:rsid w:val="00484407"/>
  </w:style>
  <w:style w:type="character" w:customStyle="1" w:styleId="rzibod">
    <w:name w:val="rzibod"/>
    <w:rsid w:val="00484407"/>
  </w:style>
  <w:style w:type="character" w:customStyle="1" w:styleId="StyleBold1">
    <w:name w:val="Style Bold1"/>
    <w:rsid w:val="00484407"/>
    <w:rPr>
      <w:rFonts w:ascii="Georgia" w:hAnsi="Georgia" w:hint="default"/>
      <w:b/>
      <w:bCs/>
      <w:sz w:val="22"/>
    </w:rPr>
  </w:style>
  <w:style w:type="character" w:customStyle="1" w:styleId="headertext">
    <w:name w:val="headertext"/>
    <w:rsid w:val="00484407"/>
  </w:style>
  <w:style w:type="character" w:customStyle="1" w:styleId="endnote-reference">
    <w:name w:val="endnote-reference"/>
    <w:rsid w:val="00484407"/>
  </w:style>
  <w:style w:type="character" w:customStyle="1" w:styleId="officialsname">
    <w:name w:val="official_s_name"/>
    <w:rsid w:val="00484407"/>
  </w:style>
  <w:style w:type="character" w:customStyle="1" w:styleId="audience">
    <w:name w:val="audience"/>
    <w:rsid w:val="00484407"/>
  </w:style>
  <w:style w:type="character" w:customStyle="1" w:styleId="A7">
    <w:name w:val="A7"/>
    <w:uiPriority w:val="99"/>
    <w:rsid w:val="00484407"/>
    <w:rPr>
      <w:rFonts w:ascii="Myriad Pro" w:hAnsi="Myriad Pro" w:cs="Myriad Pro" w:hint="default"/>
      <w:color w:val="0066B1"/>
      <w:sz w:val="22"/>
      <w:szCs w:val="22"/>
    </w:rPr>
  </w:style>
  <w:style w:type="character" w:customStyle="1" w:styleId="normalchar">
    <w:name w:val="normal__char"/>
    <w:rsid w:val="00484407"/>
  </w:style>
  <w:style w:type="character" w:customStyle="1" w:styleId="hyperlink002cheading0020100200028block0020title0029char">
    <w:name w:val="hyperlink_002cheading_00201_0020_0028block_0020title_0029__char"/>
    <w:rsid w:val="00484407"/>
  </w:style>
  <w:style w:type="character" w:customStyle="1" w:styleId="underline002cstyle0020bold0020underlinechar">
    <w:name w:val="underline_002cstyle_0020bold_0020underline__char"/>
    <w:rsid w:val="00484407"/>
  </w:style>
  <w:style w:type="character" w:customStyle="1" w:styleId="copyboldblack">
    <w:name w:val="copyboldblack"/>
    <w:rsid w:val="00484407"/>
  </w:style>
  <w:style w:type="character" w:customStyle="1" w:styleId="copybold">
    <w:name w:val="copybold"/>
    <w:rsid w:val="00484407"/>
  </w:style>
  <w:style w:type="character" w:customStyle="1" w:styleId="author-date0">
    <w:name w:val="author-date"/>
    <w:rsid w:val="00484407"/>
  </w:style>
  <w:style w:type="character" w:customStyle="1" w:styleId="hidden">
    <w:name w:val="hidden"/>
    <w:rsid w:val="00484407"/>
  </w:style>
  <w:style w:type="character" w:customStyle="1" w:styleId="articlebegin">
    <w:name w:val="articlebegin"/>
    <w:rsid w:val="00484407"/>
  </w:style>
  <w:style w:type="character" w:customStyle="1" w:styleId="mediaoverlay">
    <w:name w:val="mediaoverlay"/>
    <w:rsid w:val="00484407"/>
  </w:style>
  <w:style w:type="character" w:customStyle="1" w:styleId="blogcaption">
    <w:name w:val="blog_caption"/>
    <w:rsid w:val="00484407"/>
  </w:style>
  <w:style w:type="character" w:customStyle="1" w:styleId="commnet-abuzz">
    <w:name w:val="commnet-abuzz"/>
    <w:rsid w:val="00484407"/>
  </w:style>
  <w:style w:type="character" w:customStyle="1" w:styleId="fbconnectbuttontext">
    <w:name w:val="fbconnectbutton_text"/>
    <w:rsid w:val="00484407"/>
  </w:style>
  <w:style w:type="character" w:customStyle="1" w:styleId="fbsharecountinner">
    <w:name w:val="fb_share_count_inner"/>
    <w:rsid w:val="00484407"/>
  </w:style>
  <w:style w:type="character" w:customStyle="1" w:styleId="stbuttontext">
    <w:name w:val="stbuttontext"/>
    <w:rsid w:val="00484407"/>
  </w:style>
  <w:style w:type="character" w:customStyle="1" w:styleId="source">
    <w:name w:val="source"/>
    <w:rsid w:val="00484407"/>
  </w:style>
  <w:style w:type="character" w:customStyle="1" w:styleId="pubdate">
    <w:name w:val="pubdate"/>
    <w:rsid w:val="00484407"/>
  </w:style>
  <w:style w:type="character" w:customStyle="1" w:styleId="grey">
    <w:name w:val="grey"/>
    <w:rsid w:val="00484407"/>
  </w:style>
  <w:style w:type="character" w:customStyle="1" w:styleId="postdate">
    <w:name w:val="post_date"/>
    <w:rsid w:val="00484407"/>
  </w:style>
  <w:style w:type="character" w:customStyle="1" w:styleId="bdx">
    <w:name w:val="bdx"/>
    <w:rsid w:val="00484407"/>
  </w:style>
  <w:style w:type="character" w:customStyle="1" w:styleId="bdl">
    <w:name w:val="bdl"/>
    <w:rsid w:val="00484407"/>
  </w:style>
  <w:style w:type="character" w:customStyle="1" w:styleId="breadcrumbitemcurrent">
    <w:name w:val="breadcrumbitemcurrent"/>
    <w:rsid w:val="00484407"/>
  </w:style>
  <w:style w:type="character" w:customStyle="1" w:styleId="bbl">
    <w:name w:val="bbl"/>
    <w:rsid w:val="00484407"/>
  </w:style>
  <w:style w:type="character" w:customStyle="1" w:styleId="Date2">
    <w:name w:val="Date2"/>
    <w:rsid w:val="00484407"/>
  </w:style>
  <w:style w:type="character" w:customStyle="1" w:styleId="company">
    <w:name w:val="company"/>
    <w:rsid w:val="00484407"/>
  </w:style>
  <w:style w:type="character" w:customStyle="1" w:styleId="itxtnewhookspan">
    <w:name w:val="itxtnewhookspan"/>
    <w:rsid w:val="00484407"/>
  </w:style>
  <w:style w:type="character" w:customStyle="1" w:styleId="gstxthlt">
    <w:name w:val="gstxt_hlt"/>
    <w:rsid w:val="00484407"/>
  </w:style>
  <w:style w:type="character" w:customStyle="1" w:styleId="SubtleEmphasis1">
    <w:name w:val="Subtle Emphasis1"/>
    <w:uiPriority w:val="19"/>
    <w:qFormat/>
    <w:rsid w:val="00484407"/>
    <w:rPr>
      <w:rFonts w:ascii="Times New Roman" w:hAnsi="Times New Roman" w:cs="Times New Roman" w:hint="default"/>
      <w:b/>
      <w:bCs w:val="0"/>
      <w:iCs/>
      <w:color w:val="auto"/>
      <w:sz w:val="22"/>
    </w:rPr>
  </w:style>
  <w:style w:type="character" w:customStyle="1" w:styleId="StyleBoldRed">
    <w:name w:val="Style Bold Red"/>
    <w:rsid w:val="00484407"/>
    <w:rPr>
      <w:b/>
      <w:bCs/>
      <w:color w:val="auto"/>
    </w:rPr>
  </w:style>
  <w:style w:type="character" w:customStyle="1" w:styleId="StyleTimesNewRoman8pt">
    <w:name w:val="Style Times New Roman 8 pt"/>
    <w:rsid w:val="00484407"/>
    <w:rPr>
      <w:rFonts w:ascii="Georgia" w:hAnsi="Georgia" w:hint="default"/>
      <w:sz w:val="16"/>
    </w:rPr>
  </w:style>
  <w:style w:type="character" w:customStyle="1" w:styleId="StyleStyle7pt8pt">
    <w:name w:val="Style Style 7 pt + 8 pt"/>
    <w:rsid w:val="00484407"/>
    <w:rPr>
      <w:sz w:val="16"/>
    </w:rPr>
  </w:style>
  <w:style w:type="character" w:customStyle="1" w:styleId="StyleStyleThickunderlineBold1">
    <w:name w:val="Style Style Thick underline + Bold1"/>
    <w:rsid w:val="00484407"/>
    <w:rPr>
      <w:b/>
      <w:bCs/>
      <w:u w:val="thick"/>
    </w:rPr>
  </w:style>
  <w:style w:type="character" w:customStyle="1" w:styleId="StyleUnderline2">
    <w:name w:val="Style Underline2"/>
    <w:rsid w:val="00484407"/>
    <w:rPr>
      <w:u w:val="single"/>
    </w:rPr>
  </w:style>
  <w:style w:type="character" w:customStyle="1" w:styleId="ShrinkText">
    <w:name w:val="Shrink Text"/>
    <w:rsid w:val="00484407"/>
    <w:rPr>
      <w:sz w:val="16"/>
    </w:rPr>
  </w:style>
  <w:style w:type="character" w:customStyle="1" w:styleId="smallcaps">
    <w:name w:val="smallcaps"/>
    <w:rsid w:val="00484407"/>
  </w:style>
  <w:style w:type="character" w:customStyle="1" w:styleId="goldbldtext">
    <w:name w:val="goldbldtext"/>
    <w:rsid w:val="00484407"/>
  </w:style>
  <w:style w:type="character" w:customStyle="1" w:styleId="cardshighlight0">
    <w:name w:val="cardshighlight"/>
    <w:rsid w:val="00484407"/>
  </w:style>
  <w:style w:type="character" w:customStyle="1" w:styleId="cardsfont12pt1">
    <w:name w:val="cardsfont12pt"/>
    <w:rsid w:val="00484407"/>
  </w:style>
  <w:style w:type="character" w:customStyle="1" w:styleId="ft1">
    <w:name w:val="ft1"/>
    <w:rsid w:val="00484407"/>
  </w:style>
  <w:style w:type="character" w:customStyle="1" w:styleId="ft6">
    <w:name w:val="ft6"/>
    <w:rsid w:val="00484407"/>
  </w:style>
  <w:style w:type="character" w:customStyle="1" w:styleId="kicker">
    <w:name w:val="kicker"/>
    <w:rsid w:val="00484407"/>
  </w:style>
  <w:style w:type="character" w:customStyle="1" w:styleId="backcontent">
    <w:name w:val="backcontent"/>
    <w:rsid w:val="00484407"/>
  </w:style>
  <w:style w:type="character" w:customStyle="1" w:styleId="daystmp">
    <w:name w:val="daystmp"/>
    <w:rsid w:val="00484407"/>
  </w:style>
  <w:style w:type="character" w:customStyle="1" w:styleId="cardsfont12ptchar">
    <w:name w:val="cardsfont12ptchar"/>
    <w:rsid w:val="00484407"/>
  </w:style>
  <w:style w:type="character" w:customStyle="1" w:styleId="gal">
    <w:name w:val="gal"/>
    <w:rsid w:val="00484407"/>
  </w:style>
  <w:style w:type="character" w:customStyle="1" w:styleId="submitted">
    <w:name w:val="submitted"/>
    <w:rsid w:val="00484407"/>
  </w:style>
  <w:style w:type="character" w:customStyle="1" w:styleId="imagedateline">
    <w:name w:val="image_dateline"/>
    <w:rsid w:val="00484407"/>
  </w:style>
  <w:style w:type="character" w:customStyle="1" w:styleId="authordatecharchar">
    <w:name w:val="authordatecharchar"/>
    <w:rsid w:val="00484407"/>
  </w:style>
  <w:style w:type="character" w:customStyle="1" w:styleId="style1char0">
    <w:name w:val="style1char"/>
    <w:rsid w:val="00484407"/>
  </w:style>
  <w:style w:type="character" w:customStyle="1" w:styleId="tagcharchar0">
    <w:name w:val="tagcharchar"/>
    <w:rsid w:val="00484407"/>
  </w:style>
  <w:style w:type="character" w:customStyle="1" w:styleId="underlinedcharchar2">
    <w:name w:val="underlinedcharchar"/>
    <w:rsid w:val="00484407"/>
  </w:style>
  <w:style w:type="character" w:customStyle="1" w:styleId="BoxedChar">
    <w:name w:val="Boxed Char"/>
    <w:rsid w:val="00484407"/>
    <w:rPr>
      <w:rFonts w:ascii="Arial Narrow" w:hAnsi="Arial Narrow" w:hint="default"/>
      <w:b/>
      <w:bCs w:val="0"/>
      <w:sz w:val="18"/>
      <w:bdr w:val="single" w:sz="6" w:space="0" w:color="auto" w:frame="1"/>
    </w:rPr>
  </w:style>
  <w:style w:type="character" w:customStyle="1" w:styleId="Style11ptUnderline2">
    <w:name w:val="Style 11 pt Underline2"/>
    <w:rsid w:val="00484407"/>
    <w:rPr>
      <w:sz w:val="20"/>
      <w:u w:val="single"/>
    </w:rPr>
  </w:style>
  <w:style w:type="character" w:customStyle="1" w:styleId="Style11ptBoldUnderline2">
    <w:name w:val="Style 11 pt Bold Underline2"/>
    <w:rsid w:val="00484407"/>
    <w:rPr>
      <w:b/>
      <w:bCs/>
      <w:sz w:val="20"/>
      <w:u w:val="single"/>
    </w:rPr>
  </w:style>
  <w:style w:type="character" w:customStyle="1" w:styleId="nw">
    <w:name w:val="nw"/>
    <w:rsid w:val="00484407"/>
  </w:style>
  <w:style w:type="character" w:customStyle="1" w:styleId="Styleunderline11ptBoldBorderSinglesolidlineAuto">
    <w:name w:val="Style underline + 11 pt Bold Border: : (Single solid line Auto ..."/>
    <w:rsid w:val="00484407"/>
    <w:rPr>
      <w:b/>
      <w:bCs/>
      <w:sz w:val="20"/>
      <w:u w:val="single"/>
      <w:bdr w:val="single" w:sz="4" w:space="0" w:color="auto" w:frame="1"/>
    </w:rPr>
  </w:style>
  <w:style w:type="character" w:customStyle="1" w:styleId="cardCharCharChar1">
    <w:name w:val="card Char Char Char1"/>
    <w:rsid w:val="00484407"/>
    <w:rPr>
      <w:lang w:val="en-US" w:eastAsia="en-US" w:bidi="ar-SA"/>
    </w:rPr>
  </w:style>
  <w:style w:type="character" w:customStyle="1" w:styleId="authors1">
    <w:name w:val="authors1"/>
    <w:rsid w:val="00484407"/>
    <w:rPr>
      <w:rFonts w:ascii="Verdana" w:hAnsi="Verdana" w:hint="default"/>
      <w:b/>
      <w:bCs/>
      <w:color w:val="006699"/>
      <w:sz w:val="20"/>
      <w:szCs w:val="20"/>
    </w:rPr>
  </w:style>
  <w:style w:type="character" w:customStyle="1" w:styleId="headlinesectionlarge">
    <w:name w:val="headline_section_large"/>
    <w:rsid w:val="00484407"/>
  </w:style>
  <w:style w:type="character" w:customStyle="1" w:styleId="Styleunderline11ptBlack">
    <w:name w:val="Style underline + 11 pt Black"/>
    <w:rsid w:val="00484407"/>
    <w:rPr>
      <w:color w:val="000000"/>
      <w:sz w:val="20"/>
      <w:u w:val="single"/>
    </w:rPr>
  </w:style>
  <w:style w:type="character" w:customStyle="1" w:styleId="Styleunderline11ptBoldBlack">
    <w:name w:val="Style underline + 11 pt Bold Black"/>
    <w:rsid w:val="00484407"/>
    <w:rPr>
      <w:b/>
      <w:bCs/>
      <w:color w:val="000000"/>
      <w:sz w:val="20"/>
      <w:u w:val="single"/>
    </w:rPr>
  </w:style>
  <w:style w:type="character" w:customStyle="1" w:styleId="Style11ptBoldBlackUnderline">
    <w:name w:val="Style 11 pt Bold Black Underline"/>
    <w:rsid w:val="00484407"/>
    <w:rPr>
      <w:b/>
      <w:bCs/>
      <w:color w:val="000000"/>
      <w:sz w:val="20"/>
      <w:u w:val="single"/>
    </w:rPr>
  </w:style>
  <w:style w:type="character" w:customStyle="1" w:styleId="Style11ptBoldBlackUnderlineBorderSinglesolidline">
    <w:name w:val="Style 11 pt Bold Black Underline Border: : (Single solid line ..."/>
    <w:rsid w:val="00484407"/>
    <w:rPr>
      <w:b/>
      <w:bCs/>
      <w:color w:val="000000"/>
      <w:sz w:val="20"/>
      <w:u w:val="single"/>
      <w:bdr w:val="single" w:sz="4" w:space="0" w:color="auto" w:frame="1"/>
    </w:rPr>
  </w:style>
  <w:style w:type="character" w:customStyle="1" w:styleId="StyleLatinMeridien-Italic11ptItalicUnderline">
    <w:name w:val="Style (Latin) Meridien-Italic 11 pt Italic Underline"/>
    <w:rsid w:val="00484407"/>
    <w:rPr>
      <w:rFonts w:ascii="Meridien-Italic" w:hAnsi="Meridien-Italic" w:hint="default"/>
      <w:i/>
      <w:iCs/>
      <w:sz w:val="20"/>
      <w:u w:val="single"/>
    </w:rPr>
  </w:style>
  <w:style w:type="character" w:customStyle="1" w:styleId="Citation-AuthorDate">
    <w:name w:val="Citation - Author/Date"/>
    <w:rsid w:val="00484407"/>
    <w:rPr>
      <w:b/>
      <w:bCs w:val="0"/>
      <w:smallCaps/>
      <w:sz w:val="24"/>
      <w:u w:val="single"/>
    </w:rPr>
  </w:style>
  <w:style w:type="character" w:customStyle="1" w:styleId="underlinestylechar0">
    <w:name w:val="underlinestylechar"/>
    <w:rsid w:val="00484407"/>
  </w:style>
  <w:style w:type="character" w:customStyle="1" w:styleId="highlight">
    <w:name w:val="highlight"/>
    <w:rsid w:val="00484407"/>
  </w:style>
  <w:style w:type="character" w:customStyle="1" w:styleId="DottedUnderline0">
    <w:name w:val="Dotted Underline"/>
    <w:rsid w:val="00484407"/>
    <w:rPr>
      <w:rFonts w:ascii="Times New Roman" w:hAnsi="Times New Roman" w:cs="Times New Roman" w:hint="default"/>
      <w:sz w:val="20"/>
      <w:u w:val="dottedHeavy"/>
    </w:rPr>
  </w:style>
  <w:style w:type="character" w:customStyle="1" w:styleId="titleauthoretc">
    <w:name w:val="titleauthoretc"/>
    <w:rsid w:val="00484407"/>
  </w:style>
  <w:style w:type="character" w:customStyle="1" w:styleId="labeltext">
    <w:name w:val="labeltext"/>
    <w:rsid w:val="00484407"/>
  </w:style>
  <w:style w:type="character" w:customStyle="1" w:styleId="viewlink">
    <w:name w:val="viewlink"/>
    <w:rsid w:val="00484407"/>
  </w:style>
  <w:style w:type="character" w:customStyle="1" w:styleId="share">
    <w:name w:val="share"/>
    <w:rsid w:val="00484407"/>
  </w:style>
  <w:style w:type="character" w:customStyle="1" w:styleId="inlinkchart">
    <w:name w:val="inlink_chart"/>
    <w:rsid w:val="00484407"/>
  </w:style>
  <w:style w:type="character" w:customStyle="1" w:styleId="underLight">
    <w:name w:val="underLight"/>
    <w:uiPriority w:val="1"/>
    <w:qFormat/>
    <w:rsid w:val="0048440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4407"/>
  </w:style>
  <w:style w:type="character" w:customStyle="1" w:styleId="author-rss">
    <w:name w:val="author-rss"/>
    <w:rsid w:val="00484407"/>
  </w:style>
  <w:style w:type="character" w:customStyle="1" w:styleId="fbsharecountwrapper">
    <w:name w:val="fb_share_count_wrapper"/>
    <w:rsid w:val="00484407"/>
  </w:style>
  <w:style w:type="character" w:customStyle="1" w:styleId="fbbuttontext">
    <w:name w:val="fb_button_text"/>
    <w:rsid w:val="00484407"/>
  </w:style>
  <w:style w:type="character" w:customStyle="1" w:styleId="hw">
    <w:name w:val="hw"/>
    <w:rsid w:val="00484407"/>
  </w:style>
  <w:style w:type="character" w:customStyle="1" w:styleId="linktotop">
    <w:name w:val="linktotop"/>
    <w:rsid w:val="00484407"/>
  </w:style>
  <w:style w:type="character" w:customStyle="1" w:styleId="maintextbldleft">
    <w:name w:val="maintextbldleft"/>
    <w:rsid w:val="00484407"/>
  </w:style>
  <w:style w:type="character" w:customStyle="1" w:styleId="maintextleft">
    <w:name w:val="maintextleft"/>
    <w:rsid w:val="00484407"/>
  </w:style>
  <w:style w:type="character" w:customStyle="1" w:styleId="descriptionstyle1block">
    <w:name w:val="description style1 block"/>
    <w:rsid w:val="00484407"/>
  </w:style>
  <w:style w:type="character" w:customStyle="1" w:styleId="gutter-right-1">
    <w:name w:val="gutter-right-1"/>
    <w:basedOn w:val="DefaultParagraphFont"/>
    <w:rsid w:val="00484407"/>
  </w:style>
  <w:style w:type="character" w:customStyle="1" w:styleId="ssl3">
    <w:name w:val="ss_l3"/>
    <w:rsid w:val="00484407"/>
  </w:style>
  <w:style w:type="character" w:customStyle="1" w:styleId="FontStyle39">
    <w:name w:val="Font Style39"/>
    <w:uiPriority w:val="99"/>
    <w:rsid w:val="00484407"/>
    <w:rPr>
      <w:rFonts w:ascii="Constantia" w:hAnsi="Constantia" w:cs="Constantia" w:hint="default"/>
      <w:b/>
      <w:bCs/>
      <w:sz w:val="18"/>
      <w:szCs w:val="18"/>
    </w:rPr>
  </w:style>
  <w:style w:type="character" w:customStyle="1" w:styleId="6">
    <w:name w:val="6"/>
    <w:rsid w:val="00484407"/>
    <w:rPr>
      <w:rFonts w:ascii="Arial" w:hAnsi="Arial" w:cs="Arial" w:hint="default"/>
      <w:bCs/>
      <w:sz w:val="20"/>
      <w:u w:val="single"/>
      <w:lang w:val="en-US" w:eastAsia="en-US" w:bidi="ar-SA"/>
    </w:rPr>
  </w:style>
  <w:style w:type="character" w:customStyle="1" w:styleId="Header11">
    <w:name w:val="Header11"/>
    <w:rsid w:val="00484407"/>
  </w:style>
  <w:style w:type="character" w:customStyle="1" w:styleId="posa">
    <w:name w:val="pos(a)"/>
    <w:basedOn w:val="DefaultParagraphFont"/>
    <w:rsid w:val="00484407"/>
  </w:style>
  <w:style w:type="character" w:customStyle="1" w:styleId="u-hiddeninnarrowenv">
    <w:name w:val="u-hiddeninnarrowenv"/>
    <w:basedOn w:val="DefaultParagraphFont"/>
    <w:rsid w:val="00484407"/>
  </w:style>
  <w:style w:type="character" w:customStyle="1" w:styleId="followbutton-bird">
    <w:name w:val="followbutton-bird"/>
    <w:basedOn w:val="DefaultParagraphFont"/>
    <w:rsid w:val="00484407"/>
  </w:style>
  <w:style w:type="character" w:customStyle="1" w:styleId="tweetauthor-name">
    <w:name w:val="tweetauthor-name"/>
    <w:basedOn w:val="DefaultParagraphFont"/>
    <w:rsid w:val="00484407"/>
  </w:style>
  <w:style w:type="character" w:customStyle="1" w:styleId="tweetauthor-verifiedbadge">
    <w:name w:val="tweetauthor-verifiedbadge"/>
    <w:basedOn w:val="DefaultParagraphFont"/>
    <w:rsid w:val="00484407"/>
  </w:style>
  <w:style w:type="character" w:customStyle="1" w:styleId="tweetauthor-screenname">
    <w:name w:val="tweetauthor-screenname"/>
    <w:basedOn w:val="DefaultParagraphFont"/>
    <w:rsid w:val="00484407"/>
  </w:style>
  <w:style w:type="character" w:customStyle="1" w:styleId="u-hiddenvisually">
    <w:name w:val="u-hiddenvisually"/>
    <w:basedOn w:val="DefaultParagraphFont"/>
    <w:rsid w:val="00484407"/>
  </w:style>
  <w:style w:type="character" w:customStyle="1" w:styleId="tweetaction-stat">
    <w:name w:val="tweetaction-stat"/>
    <w:basedOn w:val="DefaultParagraphFont"/>
    <w:rsid w:val="00484407"/>
  </w:style>
  <w:style w:type="character" w:customStyle="1" w:styleId="related">
    <w:name w:val="related"/>
    <w:basedOn w:val="DefaultParagraphFont"/>
    <w:rsid w:val="00484407"/>
  </w:style>
  <w:style w:type="character" w:customStyle="1" w:styleId="related-content">
    <w:name w:val="related-content"/>
    <w:basedOn w:val="DefaultParagraphFont"/>
    <w:rsid w:val="00484407"/>
  </w:style>
  <w:style w:type="character" w:customStyle="1" w:styleId="name-of-author">
    <w:name w:val="name-of-author"/>
    <w:basedOn w:val="DefaultParagraphFont"/>
    <w:rsid w:val="00484407"/>
  </w:style>
  <w:style w:type="character" w:customStyle="1" w:styleId="first-name">
    <w:name w:val="first-name"/>
    <w:basedOn w:val="DefaultParagraphFont"/>
    <w:rsid w:val="00484407"/>
  </w:style>
  <w:style w:type="character" w:customStyle="1" w:styleId="last-name">
    <w:name w:val="last-name"/>
    <w:basedOn w:val="DefaultParagraphFont"/>
    <w:rsid w:val="00484407"/>
  </w:style>
  <w:style w:type="character" w:customStyle="1" w:styleId="caption10">
    <w:name w:val="caption1"/>
    <w:basedOn w:val="DefaultParagraphFont"/>
    <w:rsid w:val="00484407"/>
  </w:style>
  <w:style w:type="character" w:customStyle="1" w:styleId="recirc-text">
    <w:name w:val="&quot;recirc-text”"/>
    <w:basedOn w:val="DefaultParagraphFont"/>
    <w:rsid w:val="00484407"/>
  </w:style>
  <w:style w:type="character" w:customStyle="1" w:styleId="video-icon">
    <w:name w:val="video-icon"/>
    <w:basedOn w:val="DefaultParagraphFont"/>
    <w:rsid w:val="00484407"/>
  </w:style>
  <w:style w:type="character" w:customStyle="1" w:styleId="powa-shot-play-btn-text">
    <w:name w:val="powa-shot-play-btn-text"/>
    <w:basedOn w:val="DefaultParagraphFont"/>
    <w:rsid w:val="00484407"/>
  </w:style>
  <w:style w:type="character" w:customStyle="1" w:styleId="powa-shot-click">
    <w:name w:val="powa-shot-click"/>
    <w:basedOn w:val="DefaultParagraphFont"/>
    <w:rsid w:val="00484407"/>
  </w:style>
  <w:style w:type="character" w:customStyle="1" w:styleId="wpv-blurb">
    <w:name w:val="wpv-blurb"/>
    <w:basedOn w:val="DefaultParagraphFont"/>
    <w:rsid w:val="00484407"/>
  </w:style>
  <w:style w:type="character" w:customStyle="1" w:styleId="pb-caption">
    <w:name w:val="pb-caption"/>
    <w:basedOn w:val="DefaultParagraphFont"/>
    <w:rsid w:val="00484407"/>
  </w:style>
  <w:style w:type="character" w:customStyle="1" w:styleId="Heading5Char1">
    <w:name w:val="Heading 5 Char1"/>
    <w:aliases w:val="Text Char1"/>
    <w:basedOn w:val="DefaultParagraphFont"/>
    <w:semiHidden/>
    <w:rsid w:val="0048440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84407"/>
    <w:rPr>
      <w:vertAlign w:val="baseline"/>
    </w:rPr>
  </w:style>
  <w:style w:type="character" w:customStyle="1" w:styleId="Heading7Char1">
    <w:name w:val="Heading 7 Char1"/>
    <w:basedOn w:val="DefaultParagraphFont"/>
    <w:semiHidden/>
    <w:rsid w:val="0048440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8440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440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4407"/>
    <w:rPr>
      <w:rFonts w:ascii="Calibri" w:hAnsi="Calibri" w:cs="Calibri"/>
    </w:rPr>
  </w:style>
  <w:style w:type="numbering" w:customStyle="1" w:styleId="NoList2">
    <w:name w:val="No List2"/>
    <w:next w:val="NoList"/>
    <w:uiPriority w:val="99"/>
    <w:semiHidden/>
    <w:unhideWhenUsed/>
    <w:rsid w:val="00484407"/>
  </w:style>
  <w:style w:type="numbering" w:customStyle="1" w:styleId="NoList3">
    <w:name w:val="No List3"/>
    <w:next w:val="NoList"/>
    <w:uiPriority w:val="99"/>
    <w:semiHidden/>
    <w:unhideWhenUsed/>
    <w:rsid w:val="00484407"/>
  </w:style>
  <w:style w:type="numbering" w:customStyle="1" w:styleId="NoList4">
    <w:name w:val="No List4"/>
    <w:next w:val="NoList"/>
    <w:uiPriority w:val="99"/>
    <w:semiHidden/>
    <w:unhideWhenUsed/>
    <w:rsid w:val="00484407"/>
  </w:style>
  <w:style w:type="numbering" w:customStyle="1" w:styleId="NoList5">
    <w:name w:val="No List5"/>
    <w:next w:val="NoList"/>
    <w:semiHidden/>
    <w:unhideWhenUsed/>
    <w:rsid w:val="00484407"/>
  </w:style>
  <w:style w:type="paragraph" w:styleId="BlockText">
    <w:name w:val="Block Text"/>
    <w:basedOn w:val="Normal"/>
    <w:rsid w:val="00484407"/>
    <w:pPr>
      <w:ind w:left="229" w:right="229"/>
    </w:pPr>
    <w:rPr>
      <w:rFonts w:ascii="Verdana" w:eastAsia="Times New Roman" w:hAnsi="Verdana"/>
      <w:sz w:val="16"/>
      <w:szCs w:val="20"/>
    </w:rPr>
  </w:style>
  <w:style w:type="paragraph" w:styleId="NormalIndent">
    <w:name w:val="Normal Indent"/>
    <w:basedOn w:val="Normal"/>
    <w:rsid w:val="00484407"/>
    <w:pPr>
      <w:ind w:left="720"/>
    </w:pPr>
    <w:rPr>
      <w:rFonts w:eastAsia="Times New Roman"/>
      <w:szCs w:val="20"/>
    </w:rPr>
  </w:style>
  <w:style w:type="paragraph" w:styleId="EnvelopeReturn">
    <w:name w:val="envelope return"/>
    <w:basedOn w:val="Normal"/>
    <w:rsid w:val="00484407"/>
    <w:rPr>
      <w:rFonts w:eastAsia="Times New Roman"/>
      <w:sz w:val="24"/>
      <w:szCs w:val="20"/>
    </w:rPr>
  </w:style>
  <w:style w:type="paragraph" w:styleId="EnvelopeAddress">
    <w:name w:val="envelope address"/>
    <w:basedOn w:val="Normal"/>
    <w:rsid w:val="0048440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84407"/>
  </w:style>
  <w:style w:type="numbering" w:customStyle="1" w:styleId="NoList7">
    <w:name w:val="No List7"/>
    <w:next w:val="NoList"/>
    <w:semiHidden/>
    <w:unhideWhenUsed/>
    <w:rsid w:val="00484407"/>
  </w:style>
  <w:style w:type="paragraph" w:styleId="ListBullet">
    <w:name w:val="List Bullet"/>
    <w:basedOn w:val="Normal"/>
    <w:link w:val="ListBulletChar"/>
    <w:uiPriority w:val="99"/>
    <w:unhideWhenUsed/>
    <w:rsid w:val="00484407"/>
    <w:pPr>
      <w:tabs>
        <w:tab w:val="num" w:pos="360"/>
      </w:tabs>
      <w:ind w:left="360" w:hanging="360"/>
      <w:contextualSpacing/>
    </w:pPr>
    <w:rPr>
      <w:rFonts w:eastAsia="Calibri"/>
    </w:rPr>
  </w:style>
  <w:style w:type="table" w:styleId="MediumGrid1">
    <w:name w:val="Medium Grid 1"/>
    <w:basedOn w:val="TableNormal"/>
    <w:uiPriority w:val="67"/>
    <w:rsid w:val="0048440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8440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84407"/>
  </w:style>
  <w:style w:type="numbering" w:customStyle="1" w:styleId="NoList111">
    <w:name w:val="No List111"/>
    <w:next w:val="NoList"/>
    <w:uiPriority w:val="99"/>
    <w:semiHidden/>
    <w:unhideWhenUsed/>
    <w:rsid w:val="00484407"/>
  </w:style>
  <w:style w:type="numbering" w:customStyle="1" w:styleId="NoList1111">
    <w:name w:val="No List1111"/>
    <w:next w:val="NoList"/>
    <w:uiPriority w:val="99"/>
    <w:semiHidden/>
    <w:unhideWhenUsed/>
    <w:rsid w:val="00484407"/>
  </w:style>
  <w:style w:type="numbering" w:customStyle="1" w:styleId="NoList11111">
    <w:name w:val="No List11111"/>
    <w:next w:val="NoList"/>
    <w:uiPriority w:val="99"/>
    <w:semiHidden/>
    <w:unhideWhenUsed/>
    <w:rsid w:val="00484407"/>
  </w:style>
  <w:style w:type="numbering" w:customStyle="1" w:styleId="NoList111111">
    <w:name w:val="No List111111"/>
    <w:next w:val="NoList"/>
    <w:uiPriority w:val="99"/>
    <w:semiHidden/>
    <w:unhideWhenUsed/>
    <w:rsid w:val="00484407"/>
  </w:style>
  <w:style w:type="numbering" w:customStyle="1" w:styleId="NoList1111111">
    <w:name w:val="No List1111111"/>
    <w:next w:val="NoList"/>
    <w:uiPriority w:val="99"/>
    <w:semiHidden/>
    <w:unhideWhenUsed/>
    <w:rsid w:val="00484407"/>
  </w:style>
  <w:style w:type="numbering" w:customStyle="1" w:styleId="NoList11111111">
    <w:name w:val="No List11111111"/>
    <w:next w:val="NoList"/>
    <w:uiPriority w:val="99"/>
    <w:semiHidden/>
    <w:unhideWhenUsed/>
    <w:rsid w:val="00484407"/>
  </w:style>
  <w:style w:type="numbering" w:customStyle="1" w:styleId="NoList111111111">
    <w:name w:val="No List111111111"/>
    <w:next w:val="NoList"/>
    <w:uiPriority w:val="99"/>
    <w:semiHidden/>
    <w:unhideWhenUsed/>
    <w:rsid w:val="00484407"/>
  </w:style>
  <w:style w:type="numbering" w:customStyle="1" w:styleId="NoList1111111111">
    <w:name w:val="No List1111111111"/>
    <w:next w:val="NoList"/>
    <w:uiPriority w:val="99"/>
    <w:semiHidden/>
    <w:unhideWhenUsed/>
    <w:rsid w:val="00484407"/>
  </w:style>
  <w:style w:type="numbering" w:customStyle="1" w:styleId="NoList11111111111">
    <w:name w:val="No List11111111111"/>
    <w:next w:val="NoList"/>
    <w:uiPriority w:val="99"/>
    <w:semiHidden/>
    <w:unhideWhenUsed/>
    <w:rsid w:val="00484407"/>
  </w:style>
  <w:style w:type="numbering" w:customStyle="1" w:styleId="NoList111111111111">
    <w:name w:val="No List111111111111"/>
    <w:next w:val="NoList"/>
    <w:uiPriority w:val="99"/>
    <w:semiHidden/>
    <w:unhideWhenUsed/>
    <w:rsid w:val="00484407"/>
  </w:style>
  <w:style w:type="numbering" w:customStyle="1" w:styleId="NoList1111111111111">
    <w:name w:val="No List1111111111111"/>
    <w:next w:val="NoList"/>
    <w:uiPriority w:val="99"/>
    <w:semiHidden/>
    <w:unhideWhenUsed/>
    <w:rsid w:val="00484407"/>
  </w:style>
  <w:style w:type="numbering" w:customStyle="1" w:styleId="NoList11111111111111">
    <w:name w:val="No List11111111111111"/>
    <w:next w:val="NoList"/>
    <w:uiPriority w:val="99"/>
    <w:semiHidden/>
    <w:unhideWhenUsed/>
    <w:rsid w:val="00484407"/>
  </w:style>
  <w:style w:type="numbering" w:customStyle="1" w:styleId="NoList111111111111111">
    <w:name w:val="No List111111111111111"/>
    <w:next w:val="NoList"/>
    <w:uiPriority w:val="99"/>
    <w:semiHidden/>
    <w:unhideWhenUsed/>
    <w:rsid w:val="00484407"/>
  </w:style>
  <w:style w:type="numbering" w:customStyle="1" w:styleId="NoList1111111111111111">
    <w:name w:val="No List1111111111111111"/>
    <w:next w:val="NoList"/>
    <w:uiPriority w:val="99"/>
    <w:semiHidden/>
    <w:unhideWhenUsed/>
    <w:rsid w:val="00484407"/>
  </w:style>
  <w:style w:type="numbering" w:customStyle="1" w:styleId="NoList11111111111111111">
    <w:name w:val="No List11111111111111111"/>
    <w:next w:val="NoList"/>
    <w:uiPriority w:val="99"/>
    <w:semiHidden/>
    <w:unhideWhenUsed/>
    <w:rsid w:val="00484407"/>
  </w:style>
  <w:style w:type="character" w:customStyle="1" w:styleId="FontStyle220">
    <w:name w:val="Font Style220"/>
    <w:basedOn w:val="DefaultParagraphFont"/>
    <w:uiPriority w:val="99"/>
    <w:rsid w:val="00484407"/>
    <w:rPr>
      <w:rFonts w:ascii="Candara" w:hAnsi="Candara" w:cs="Candara" w:hint="default"/>
      <w:i/>
      <w:iCs/>
      <w:sz w:val="18"/>
      <w:szCs w:val="18"/>
    </w:rPr>
  </w:style>
  <w:style w:type="character" w:customStyle="1" w:styleId="FontStyle290">
    <w:name w:val="Font Style290"/>
    <w:basedOn w:val="DefaultParagraphFont"/>
    <w:uiPriority w:val="99"/>
    <w:rsid w:val="0048440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4407"/>
    <w:rPr>
      <w:rFonts w:ascii="Arial" w:hAnsi="Arial" w:cs="Arial"/>
      <w:b/>
      <w:bCs/>
      <w:sz w:val="16"/>
      <w:szCs w:val="16"/>
    </w:rPr>
  </w:style>
  <w:style w:type="paragraph" w:customStyle="1" w:styleId="analytic0">
    <w:name w:val="analytic"/>
    <w:basedOn w:val="Normal"/>
    <w:link w:val="analyticChar0"/>
    <w:uiPriority w:val="4"/>
    <w:qFormat/>
    <w:rsid w:val="00484407"/>
    <w:pPr>
      <w:spacing w:before="120"/>
    </w:pPr>
    <w:rPr>
      <w:b/>
      <w:sz w:val="20"/>
    </w:rPr>
  </w:style>
  <w:style w:type="character" w:customStyle="1" w:styleId="analyticChar0">
    <w:name w:val="analytic Char"/>
    <w:basedOn w:val="DefaultParagraphFont"/>
    <w:link w:val="analytic0"/>
    <w:uiPriority w:val="4"/>
    <w:rsid w:val="00484407"/>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484407"/>
  </w:style>
  <w:style w:type="paragraph" w:customStyle="1" w:styleId="speakable">
    <w:name w:val="speakable"/>
    <w:basedOn w:val="Normal"/>
    <w:uiPriority w:val="99"/>
    <w:qFormat/>
    <w:rsid w:val="00484407"/>
    <w:pPr>
      <w:spacing w:before="100" w:beforeAutospacing="1" w:after="100" w:afterAutospacing="1"/>
    </w:pPr>
    <w:rPr>
      <w:rFonts w:eastAsia="Times New Roman"/>
      <w:sz w:val="24"/>
      <w:szCs w:val="24"/>
    </w:rPr>
  </w:style>
  <w:style w:type="character" w:customStyle="1" w:styleId="overlay">
    <w:name w:val="overlay"/>
    <w:basedOn w:val="DefaultParagraphFont"/>
    <w:rsid w:val="00484407"/>
  </w:style>
  <w:style w:type="character" w:customStyle="1" w:styleId="copyright">
    <w:name w:val="copyright"/>
    <w:basedOn w:val="DefaultParagraphFont"/>
    <w:rsid w:val="00484407"/>
  </w:style>
  <w:style w:type="character" w:customStyle="1" w:styleId="TagCharCharCharChar">
    <w:name w:val="Tag Char Char Char Char"/>
    <w:basedOn w:val="DefaultParagraphFont"/>
    <w:rsid w:val="00484407"/>
    <w:rPr>
      <w:rFonts w:ascii="Calibri" w:hAnsi="Calibri" w:cs="Calibri"/>
      <w:b/>
      <w:sz w:val="24"/>
    </w:rPr>
  </w:style>
  <w:style w:type="paragraph" w:customStyle="1" w:styleId="g-body">
    <w:name w:val="g-body"/>
    <w:basedOn w:val="Normal"/>
    <w:uiPriority w:val="99"/>
    <w:qFormat/>
    <w:rsid w:val="00484407"/>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484407"/>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484407"/>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484407"/>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484407"/>
    <w:pPr>
      <w:spacing w:before="100" w:beforeAutospacing="1" w:after="100" w:afterAutospacing="1"/>
    </w:pPr>
    <w:rPr>
      <w:sz w:val="24"/>
    </w:rPr>
  </w:style>
  <w:style w:type="paragraph" w:customStyle="1" w:styleId="style41">
    <w:name w:val="style4"/>
    <w:basedOn w:val="Normal"/>
    <w:uiPriority w:val="99"/>
    <w:qFormat/>
    <w:rsid w:val="00484407"/>
    <w:pPr>
      <w:spacing w:before="100" w:beforeAutospacing="1" w:after="100" w:afterAutospacing="1"/>
    </w:pPr>
    <w:rPr>
      <w:sz w:val="24"/>
    </w:rPr>
  </w:style>
  <w:style w:type="paragraph" w:customStyle="1" w:styleId="speech">
    <w:name w:val="speech"/>
    <w:basedOn w:val="Normal"/>
    <w:uiPriority w:val="99"/>
    <w:qFormat/>
    <w:rsid w:val="00484407"/>
    <w:pPr>
      <w:spacing w:before="100" w:beforeAutospacing="1" w:after="100" w:afterAutospacing="1"/>
    </w:pPr>
    <w:rPr>
      <w:sz w:val="24"/>
    </w:rPr>
  </w:style>
  <w:style w:type="character" w:customStyle="1" w:styleId="adtext">
    <w:name w:val="adtext"/>
    <w:basedOn w:val="DefaultParagraphFont"/>
    <w:rsid w:val="00484407"/>
  </w:style>
  <w:style w:type="character" w:customStyle="1" w:styleId="UL-Bold">
    <w:name w:val="UL-Bold"/>
    <w:basedOn w:val="DefaultParagraphFont"/>
    <w:rsid w:val="00484407"/>
    <w:rPr>
      <w:u w:val="thick"/>
    </w:rPr>
  </w:style>
  <w:style w:type="character" w:customStyle="1" w:styleId="UL-None">
    <w:name w:val="UL-None"/>
    <w:basedOn w:val="DefaultParagraphFont"/>
    <w:rsid w:val="00484407"/>
    <w:rPr>
      <w:strike w:val="0"/>
      <w:dstrike w:val="0"/>
      <w:u w:val="none"/>
      <w:effect w:val="none"/>
    </w:rPr>
  </w:style>
  <w:style w:type="character" w:customStyle="1" w:styleId="gl">
    <w:name w:val="gl"/>
    <w:basedOn w:val="DefaultParagraphFont"/>
    <w:rsid w:val="00484407"/>
  </w:style>
  <w:style w:type="character" w:customStyle="1" w:styleId="qu730rj69h">
    <w:name w:val="qu730rj69h"/>
    <w:basedOn w:val="DefaultParagraphFont"/>
    <w:rsid w:val="00484407"/>
  </w:style>
  <w:style w:type="paragraph" w:customStyle="1" w:styleId="optext">
    <w:name w:val="optext"/>
    <w:basedOn w:val="Normal"/>
    <w:uiPriority w:val="99"/>
    <w:qFormat/>
    <w:rsid w:val="00484407"/>
    <w:pPr>
      <w:spacing w:before="100" w:beforeAutospacing="1" w:after="100" w:afterAutospacing="1"/>
    </w:pPr>
    <w:rPr>
      <w:sz w:val="24"/>
    </w:rPr>
  </w:style>
  <w:style w:type="character" w:customStyle="1" w:styleId="lmy74qr12z">
    <w:name w:val="lmy74qr12z"/>
    <w:basedOn w:val="DefaultParagraphFont"/>
    <w:rsid w:val="00484407"/>
  </w:style>
  <w:style w:type="character" w:customStyle="1" w:styleId="icr880">
    <w:name w:val="icr880"/>
    <w:basedOn w:val="DefaultParagraphFont"/>
    <w:rsid w:val="00484407"/>
  </w:style>
  <w:style w:type="character" w:customStyle="1" w:styleId="hx23q54">
    <w:name w:val="hx23q54"/>
    <w:basedOn w:val="DefaultParagraphFont"/>
    <w:rsid w:val="00484407"/>
  </w:style>
  <w:style w:type="character" w:customStyle="1" w:styleId="m-5348258726587825636gmail-style13ptbold">
    <w:name w:val="m_-5348258726587825636gmail-style13ptbold"/>
    <w:basedOn w:val="DefaultParagraphFont"/>
    <w:rsid w:val="00484407"/>
  </w:style>
  <w:style w:type="character" w:customStyle="1" w:styleId="m-5348258726587825636gmail-styleunderline">
    <w:name w:val="m_-5348258726587825636gmail-styleunderline"/>
    <w:basedOn w:val="DefaultParagraphFont"/>
    <w:rsid w:val="00484407"/>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484407"/>
    <w:rPr>
      <w:u w:val="single"/>
    </w:rPr>
  </w:style>
  <w:style w:type="character" w:customStyle="1" w:styleId="m4385445901877740177gmail-styleunderline">
    <w:name w:val="m_4385445901877740177gmail-styleunderline"/>
    <w:basedOn w:val="DefaultParagraphFont"/>
    <w:rsid w:val="00484407"/>
  </w:style>
  <w:style w:type="character" w:customStyle="1" w:styleId="CardsFont12ptCharChar">
    <w:name w:val="Cards + Font: 12 pt Char Char"/>
    <w:basedOn w:val="DefaultParagraphFont"/>
    <w:rsid w:val="00484407"/>
    <w:rPr>
      <w:sz w:val="24"/>
      <w:szCs w:val="24"/>
      <w:u w:val="thick"/>
      <w:lang w:val="en-US" w:eastAsia="en-US" w:bidi="ar-SA"/>
    </w:rPr>
  </w:style>
  <w:style w:type="character" w:customStyle="1" w:styleId="NothingChar1">
    <w:name w:val="Nothing Char1"/>
    <w:basedOn w:val="DefaultParagraphFont"/>
    <w:rsid w:val="00484407"/>
    <w:rPr>
      <w:lang w:val="en-US" w:eastAsia="en-US" w:bidi="ar-SA"/>
    </w:rPr>
  </w:style>
  <w:style w:type="paragraph" w:customStyle="1" w:styleId="useless">
    <w:name w:val="useless"/>
    <w:basedOn w:val="Normal"/>
    <w:uiPriority w:val="99"/>
    <w:qFormat/>
    <w:rsid w:val="00484407"/>
    <w:rPr>
      <w:rFonts w:eastAsia="Times New Roman"/>
      <w:sz w:val="12"/>
      <w:szCs w:val="24"/>
    </w:rPr>
  </w:style>
  <w:style w:type="character" w:customStyle="1" w:styleId="DDIUnderline">
    <w:name w:val="DDI Underline"/>
    <w:qFormat/>
    <w:rsid w:val="00484407"/>
    <w:rPr>
      <w:rFonts w:ascii="Times New Roman" w:hAnsi="Times New Roman"/>
      <w:sz w:val="24"/>
      <w:u w:val="single"/>
    </w:rPr>
  </w:style>
  <w:style w:type="character" w:customStyle="1" w:styleId="Char1">
    <w:name w:val="Char1"/>
    <w:basedOn w:val="DefaultParagraphFont"/>
    <w:rsid w:val="00484407"/>
    <w:rPr>
      <w:rFonts w:cs="Arial"/>
      <w:b/>
      <w:bCs/>
      <w:iCs/>
      <w:sz w:val="24"/>
      <w:szCs w:val="28"/>
      <w:lang w:val="en-US" w:eastAsia="en-US" w:bidi="ar-SA"/>
    </w:rPr>
  </w:style>
  <w:style w:type="paragraph" w:customStyle="1" w:styleId="ALLCAPS">
    <w:name w:val="ALL CAPS"/>
    <w:basedOn w:val="Normal"/>
    <w:link w:val="ALLCAPSChar"/>
    <w:qFormat/>
    <w:rsid w:val="00484407"/>
    <w:rPr>
      <w:rFonts w:eastAsia="Times New Roman"/>
      <w:b/>
      <w:caps/>
    </w:rPr>
  </w:style>
  <w:style w:type="character" w:customStyle="1" w:styleId="ALLCAPSChar">
    <w:name w:val="ALL CAPS Char"/>
    <w:basedOn w:val="DefaultParagraphFont"/>
    <w:link w:val="ALLCAPS"/>
    <w:rsid w:val="00484407"/>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8440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4407"/>
    <w:rPr>
      <w:rFonts w:ascii="Times New Roman" w:eastAsia="Times New Roman" w:hAnsi="Times New Roman" w:cs="Times New Roman"/>
      <w:b/>
      <w:sz w:val="24"/>
    </w:rPr>
  </w:style>
  <w:style w:type="character" w:customStyle="1" w:styleId="10ptnotbold">
    <w:name w:val="10ptnotbold"/>
    <w:basedOn w:val="DefaultParagraphFont"/>
    <w:rsid w:val="00484407"/>
    <w:rPr>
      <w:sz w:val="20"/>
    </w:rPr>
  </w:style>
  <w:style w:type="character" w:customStyle="1" w:styleId="Cites-AuthorDate">
    <w:name w:val="Cites-Author/Date"/>
    <w:rsid w:val="00484407"/>
    <w:rPr>
      <w:rFonts w:ascii="Helvetica" w:hAnsi="Helvetica"/>
      <w:b/>
      <w:sz w:val="22"/>
      <w:szCs w:val="24"/>
      <w:u w:val="thick"/>
    </w:rPr>
  </w:style>
  <w:style w:type="paragraph" w:customStyle="1" w:styleId="CiteTag">
    <w:name w:val="Cite/Tag"/>
    <w:basedOn w:val="Normal"/>
    <w:uiPriority w:val="99"/>
    <w:qFormat/>
    <w:rsid w:val="00484407"/>
    <w:rPr>
      <w:rFonts w:eastAsia="Cambria"/>
      <w:b/>
      <w:szCs w:val="24"/>
    </w:rPr>
  </w:style>
  <w:style w:type="character" w:customStyle="1" w:styleId="CardsFont6ptChar1">
    <w:name w:val="Cards + Font: 6 pt Char1"/>
    <w:basedOn w:val="CardsChar"/>
    <w:link w:val="CardsFont6pt"/>
    <w:rsid w:val="0048440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84407"/>
  </w:style>
  <w:style w:type="character" w:customStyle="1" w:styleId="m489902567989944824gmail-styleunderline">
    <w:name w:val="m_489902567989944824gmail-styleunderline"/>
    <w:basedOn w:val="DefaultParagraphFont"/>
    <w:rsid w:val="00484407"/>
  </w:style>
  <w:style w:type="character" w:customStyle="1" w:styleId="UnresolvedMention2">
    <w:name w:val="Unresolved Mention2"/>
    <w:basedOn w:val="DefaultParagraphFont"/>
    <w:uiPriority w:val="99"/>
    <w:rsid w:val="00484407"/>
    <w:rPr>
      <w:color w:val="808080"/>
      <w:shd w:val="clear" w:color="auto" w:fill="E6E6E6"/>
    </w:rPr>
  </w:style>
  <w:style w:type="character" w:customStyle="1" w:styleId="swauthor">
    <w:name w:val="sw_author"/>
    <w:rsid w:val="00484407"/>
  </w:style>
  <w:style w:type="character" w:customStyle="1" w:styleId="UnderlineCharChar3">
    <w:name w:val="Underline Char Char3"/>
    <w:rsid w:val="00484407"/>
    <w:rPr>
      <w:szCs w:val="24"/>
      <w:u w:val="single"/>
      <w:lang w:val="en-US" w:eastAsia="en-US" w:bidi="ar-SA"/>
    </w:rPr>
  </w:style>
  <w:style w:type="character" w:customStyle="1" w:styleId="tl8wme">
    <w:name w:val="tl8wme"/>
    <w:basedOn w:val="DefaultParagraphFont"/>
    <w:rsid w:val="00484407"/>
  </w:style>
  <w:style w:type="character" w:customStyle="1" w:styleId="Mention3">
    <w:name w:val="Mention3"/>
    <w:basedOn w:val="DefaultParagraphFont"/>
    <w:uiPriority w:val="99"/>
    <w:semiHidden/>
    <w:unhideWhenUsed/>
    <w:rsid w:val="00484407"/>
    <w:rPr>
      <w:color w:val="2B579A"/>
      <w:shd w:val="clear" w:color="auto" w:fill="E6E6E6"/>
    </w:rPr>
  </w:style>
  <w:style w:type="character" w:customStyle="1" w:styleId="m-5251091010484660064gmail-style13ptbold">
    <w:name w:val="m_-5251091010484660064gmail-style13ptbold"/>
    <w:basedOn w:val="DefaultParagraphFont"/>
    <w:rsid w:val="00484407"/>
  </w:style>
  <w:style w:type="character" w:customStyle="1" w:styleId="m-5251091010484660064gmail-styleunderline">
    <w:name w:val="m_-5251091010484660064gmail-styleunderline"/>
    <w:basedOn w:val="DefaultParagraphFont"/>
    <w:rsid w:val="00484407"/>
  </w:style>
  <w:style w:type="character" w:customStyle="1" w:styleId="tablecaption">
    <w:name w:val="tablecaption"/>
    <w:basedOn w:val="DefaultParagraphFont"/>
    <w:rsid w:val="00484407"/>
  </w:style>
  <w:style w:type="character" w:customStyle="1" w:styleId="StyleLatinHelvetica105ptBlack">
    <w:name w:val="Style (Latin) Helvetica 10.5 pt Black"/>
    <w:basedOn w:val="DefaultParagraphFont"/>
    <w:rsid w:val="00484407"/>
    <w:rPr>
      <w:rFonts w:ascii="Times New Roman" w:hAnsi="Times New Roman"/>
      <w:color w:val="000000"/>
      <w:sz w:val="21"/>
    </w:rPr>
  </w:style>
  <w:style w:type="character" w:customStyle="1" w:styleId="m-413333960618644972gmail-style13ptbold">
    <w:name w:val="m_-413333960618644972gmail-style13ptbold"/>
    <w:basedOn w:val="DefaultParagraphFont"/>
    <w:rsid w:val="00484407"/>
  </w:style>
  <w:style w:type="character" w:customStyle="1" w:styleId="m-413333960618644972gmail-styleunderline">
    <w:name w:val="m_-413333960618644972gmail-styleunderline"/>
    <w:basedOn w:val="DefaultParagraphFont"/>
    <w:rsid w:val="00484407"/>
  </w:style>
  <w:style w:type="character" w:customStyle="1" w:styleId="m8314098763611656848gmail-stylestylebold12pt">
    <w:name w:val="m_8314098763611656848gmail-stylestylebold12pt"/>
    <w:basedOn w:val="DefaultParagraphFont"/>
    <w:rsid w:val="00484407"/>
  </w:style>
  <w:style w:type="character" w:customStyle="1" w:styleId="m8314098763611656848gmail-styleboldunderline">
    <w:name w:val="m_8314098763611656848gmail-styleboldunderline"/>
    <w:basedOn w:val="DefaultParagraphFont"/>
    <w:rsid w:val="00484407"/>
  </w:style>
  <w:style w:type="paragraph" w:customStyle="1" w:styleId="Spacer">
    <w:name w:val="Spacer"/>
    <w:basedOn w:val="Heading1"/>
    <w:link w:val="SpacerChar"/>
    <w:autoRedefine/>
    <w:uiPriority w:val="4"/>
    <w:qFormat/>
    <w:rsid w:val="00484407"/>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484407"/>
    <w:rPr>
      <w:rFonts w:ascii="Georgia" w:eastAsiaTheme="majorEastAsia" w:hAnsi="Georgia" w:cstheme="majorBidi"/>
      <w:b/>
      <w:bCs/>
      <w:sz w:val="24"/>
      <w:szCs w:val="32"/>
    </w:rPr>
  </w:style>
  <w:style w:type="paragraph" w:customStyle="1" w:styleId="msonormal0">
    <w:name w:val="msonormal"/>
    <w:basedOn w:val="Normal"/>
    <w:qFormat/>
    <w:rsid w:val="00484407"/>
    <w:pPr>
      <w:spacing w:before="100" w:beforeAutospacing="1" w:after="100" w:afterAutospacing="1"/>
    </w:pPr>
    <w:rPr>
      <w:rFonts w:eastAsia="Times New Roman"/>
      <w:sz w:val="24"/>
    </w:rPr>
  </w:style>
  <w:style w:type="paragraph" w:customStyle="1" w:styleId="TxBr41p1">
    <w:name w:val="TxBr_41p1"/>
    <w:basedOn w:val="Normal"/>
    <w:qFormat/>
    <w:rsid w:val="00484407"/>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484407"/>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484407"/>
    <w:rPr>
      <w:rFonts w:ascii="Arial Narrow" w:hAnsi="Arial Narrow" w:cs="Times New Roman"/>
      <w:color w:val="000000"/>
      <w:sz w:val="16"/>
    </w:rPr>
  </w:style>
  <w:style w:type="character" w:customStyle="1" w:styleId="CiteReal0">
    <w:name w:val="CiteReal"/>
    <w:uiPriority w:val="1"/>
    <w:qFormat/>
    <w:rsid w:val="00484407"/>
    <w:rPr>
      <w:rFonts w:ascii="Arial" w:hAnsi="Arial"/>
      <w:b/>
      <w:sz w:val="24"/>
      <w:u w:val="single"/>
    </w:rPr>
  </w:style>
  <w:style w:type="character" w:customStyle="1" w:styleId="dropcap1">
    <w:name w:val="dropcap1"/>
    <w:rsid w:val="00484407"/>
  </w:style>
  <w:style w:type="paragraph" w:customStyle="1" w:styleId="Style31">
    <w:name w:val="Style31"/>
    <w:basedOn w:val="Normal"/>
    <w:uiPriority w:val="99"/>
    <w:rsid w:val="00484407"/>
    <w:pPr>
      <w:spacing w:line="197" w:lineRule="exact"/>
      <w:jc w:val="both"/>
    </w:pPr>
    <w:rPr>
      <w:rFonts w:ascii="Palatino Linotype" w:hAnsi="Palatino Linotype" w:cs="Palatino Linotype"/>
    </w:rPr>
  </w:style>
  <w:style w:type="paragraph" w:customStyle="1" w:styleId="Style42">
    <w:name w:val="Style42"/>
    <w:basedOn w:val="Normal"/>
    <w:uiPriority w:val="99"/>
    <w:rsid w:val="00484407"/>
    <w:pPr>
      <w:spacing w:line="202" w:lineRule="exact"/>
      <w:jc w:val="both"/>
    </w:pPr>
    <w:rPr>
      <w:rFonts w:ascii="Palatino Linotype" w:hAnsi="Palatino Linotype" w:cs="Palatino Linotype"/>
    </w:rPr>
  </w:style>
  <w:style w:type="paragraph" w:customStyle="1" w:styleId="Style51">
    <w:name w:val="Style51"/>
    <w:basedOn w:val="Normal"/>
    <w:uiPriority w:val="99"/>
    <w:rsid w:val="00484407"/>
    <w:pPr>
      <w:spacing w:line="200" w:lineRule="exact"/>
      <w:jc w:val="both"/>
    </w:pPr>
    <w:rPr>
      <w:rFonts w:ascii="Palatino Linotype" w:hAnsi="Palatino Linotype" w:cs="Palatino Linotype"/>
    </w:rPr>
  </w:style>
  <w:style w:type="character" w:customStyle="1" w:styleId="FontStyle72">
    <w:name w:val="Font Style72"/>
    <w:uiPriority w:val="99"/>
    <w:rsid w:val="00484407"/>
    <w:rPr>
      <w:rFonts w:ascii="Cambria" w:hAnsi="Cambria" w:cs="Cambria" w:hint="default"/>
      <w:sz w:val="16"/>
      <w:szCs w:val="16"/>
    </w:rPr>
  </w:style>
  <w:style w:type="character" w:customStyle="1" w:styleId="FontStyle73">
    <w:name w:val="Font Style73"/>
    <w:uiPriority w:val="99"/>
    <w:rsid w:val="00484407"/>
    <w:rPr>
      <w:rFonts w:ascii="Cambria" w:hAnsi="Cambria" w:cs="Cambria" w:hint="default"/>
      <w:i/>
      <w:iCs/>
      <w:sz w:val="16"/>
      <w:szCs w:val="16"/>
    </w:rPr>
  </w:style>
  <w:style w:type="character" w:customStyle="1" w:styleId="UnderlinestyleChar2">
    <w:name w:val="Underline style Char2"/>
    <w:rsid w:val="00484407"/>
    <w:rPr>
      <w:sz w:val="22"/>
      <w:szCs w:val="24"/>
      <w:u w:val="single"/>
      <w:lang w:val="en-US" w:eastAsia="en-US" w:bidi="ar-SA"/>
    </w:rPr>
  </w:style>
  <w:style w:type="paragraph" w:customStyle="1" w:styleId="CitationCharChar">
    <w:name w:val="Citation Char Char"/>
    <w:basedOn w:val="Normal"/>
    <w:uiPriority w:val="6"/>
    <w:qFormat/>
    <w:rsid w:val="00484407"/>
    <w:pPr>
      <w:ind w:left="1440" w:right="1440"/>
    </w:pPr>
    <w:rPr>
      <w:rFonts w:ascii="Cambria" w:eastAsia="Verdana" w:hAnsi="Cambria" w:cs="Cambria"/>
      <w:szCs w:val="20"/>
      <w:u w:val="single"/>
    </w:rPr>
  </w:style>
  <w:style w:type="character" w:customStyle="1" w:styleId="FontStyle49">
    <w:name w:val="Font Style49"/>
    <w:uiPriority w:val="99"/>
    <w:rsid w:val="00484407"/>
    <w:rPr>
      <w:rFonts w:ascii="Cambria" w:hAnsi="Cambria" w:cs="Cambria"/>
      <w:sz w:val="20"/>
      <w:szCs w:val="20"/>
    </w:rPr>
  </w:style>
  <w:style w:type="character" w:customStyle="1" w:styleId="FontStyle50">
    <w:name w:val="Font Style50"/>
    <w:uiPriority w:val="99"/>
    <w:rsid w:val="0048440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440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4407"/>
    <w:rPr>
      <w:rFonts w:ascii="Cambria" w:eastAsia="Cambria" w:hAnsi="Cambria" w:cs="Cambria"/>
      <w:spacing w:val="-3"/>
      <w:szCs w:val="20"/>
    </w:rPr>
  </w:style>
  <w:style w:type="character" w:customStyle="1" w:styleId="kn">
    <w:name w:val="kn"/>
    <w:basedOn w:val="DefaultParagraphFont"/>
    <w:rsid w:val="00484407"/>
  </w:style>
  <w:style w:type="character" w:customStyle="1" w:styleId="StyleStyleUnderlineUnderlineStyleBoldUnderlineIntenseEmphas">
    <w:name w:val="Style Style UnderlineUnderlineStyle Bold UnderlineIntense Emphas..."/>
    <w:basedOn w:val="DefaultParagraphFont"/>
    <w:rsid w:val="00484407"/>
    <w:rPr>
      <w:b/>
      <w:bCs/>
      <w:sz w:val="26"/>
      <w:u w:val="single"/>
    </w:rPr>
  </w:style>
  <w:style w:type="character" w:customStyle="1" w:styleId="articoloinside">
    <w:name w:val="articolo_inside"/>
    <w:rsid w:val="00484407"/>
  </w:style>
  <w:style w:type="paragraph" w:customStyle="1" w:styleId="pagetools">
    <w:name w:val="pagetools"/>
    <w:basedOn w:val="Normal"/>
    <w:rsid w:val="00484407"/>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484407"/>
  </w:style>
  <w:style w:type="character" w:customStyle="1" w:styleId="job">
    <w:name w:val="job"/>
    <w:basedOn w:val="DefaultParagraphFont"/>
    <w:rsid w:val="00484407"/>
  </w:style>
  <w:style w:type="character" w:customStyle="1" w:styleId="publisher">
    <w:name w:val="publisher"/>
    <w:basedOn w:val="DefaultParagraphFont"/>
    <w:rsid w:val="00484407"/>
  </w:style>
  <w:style w:type="character" w:customStyle="1" w:styleId="pubyear">
    <w:name w:val="pubyear"/>
    <w:basedOn w:val="DefaultParagraphFont"/>
    <w:rsid w:val="00484407"/>
  </w:style>
  <w:style w:type="character" w:customStyle="1" w:styleId="pubcity">
    <w:name w:val="pubcity"/>
    <w:basedOn w:val="DefaultParagraphFont"/>
    <w:rsid w:val="00484407"/>
  </w:style>
  <w:style w:type="character" w:customStyle="1" w:styleId="bodycontentlink">
    <w:name w:val="bodycontentlink"/>
    <w:basedOn w:val="DefaultParagraphFont"/>
    <w:rsid w:val="00484407"/>
  </w:style>
  <w:style w:type="paragraph" w:customStyle="1" w:styleId="C-Text">
    <w:name w:val="C-Text"/>
    <w:basedOn w:val="Normal"/>
    <w:rsid w:val="00484407"/>
    <w:pPr>
      <w:tabs>
        <w:tab w:val="num" w:pos="720"/>
      </w:tabs>
      <w:ind w:left="720" w:hanging="360"/>
    </w:pPr>
    <w:rPr>
      <w:rFonts w:ascii="Book Antiqua" w:hAnsi="Book Antiqua" w:cstheme="minorBidi"/>
      <w:sz w:val="24"/>
    </w:rPr>
  </w:style>
  <w:style w:type="character" w:customStyle="1" w:styleId="ecdate">
    <w:name w:val="ec_date"/>
    <w:basedOn w:val="DefaultParagraphFont"/>
    <w:rsid w:val="00484407"/>
    <w:rPr>
      <w:rFonts w:ascii="Symbol" w:hAnsi="Symbol" w:hint="default"/>
      <w:sz w:val="20"/>
      <w:szCs w:val="20"/>
      <w:shd w:val="clear" w:color="auto" w:fill="FFFFFF"/>
    </w:rPr>
  </w:style>
  <w:style w:type="paragraph" w:customStyle="1" w:styleId="ecmsonormal">
    <w:name w:val="ec_msonormal"/>
    <w:basedOn w:val="Normal"/>
    <w:rsid w:val="00484407"/>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484407"/>
  </w:style>
  <w:style w:type="character" w:customStyle="1" w:styleId="articleheadline">
    <w:name w:val="articleheadline"/>
    <w:basedOn w:val="DefaultParagraphFont"/>
    <w:rsid w:val="00484407"/>
  </w:style>
  <w:style w:type="paragraph" w:customStyle="1" w:styleId="u-intro">
    <w:name w:val="u-intro"/>
    <w:basedOn w:val="Normal"/>
    <w:rsid w:val="00484407"/>
    <w:pPr>
      <w:spacing w:before="100" w:beforeAutospacing="1" w:after="100" w:afterAutospacing="1"/>
    </w:pPr>
    <w:rPr>
      <w:rFonts w:ascii="Georgia" w:hAnsi="Georgia" w:cstheme="minorBidi"/>
      <w:sz w:val="24"/>
    </w:rPr>
  </w:style>
  <w:style w:type="character" w:customStyle="1" w:styleId="u-byline">
    <w:name w:val="u-byline"/>
    <w:basedOn w:val="DefaultParagraphFont"/>
    <w:rsid w:val="00484407"/>
  </w:style>
  <w:style w:type="character" w:customStyle="1" w:styleId="articlebya">
    <w:name w:val="articleby_a"/>
    <w:basedOn w:val="DefaultParagraphFont"/>
    <w:rsid w:val="00484407"/>
  </w:style>
  <w:style w:type="character" w:customStyle="1" w:styleId="popupwinby">
    <w:name w:val="popupwinby"/>
    <w:basedOn w:val="DefaultParagraphFont"/>
    <w:rsid w:val="00484407"/>
  </w:style>
  <w:style w:type="character" w:customStyle="1" w:styleId="storyheader">
    <w:name w:val="storyheader"/>
    <w:basedOn w:val="DefaultParagraphFont"/>
    <w:rsid w:val="00484407"/>
  </w:style>
  <w:style w:type="character" w:customStyle="1" w:styleId="marron">
    <w:name w:val="marron"/>
    <w:basedOn w:val="DefaultParagraphFont"/>
    <w:rsid w:val="00484407"/>
  </w:style>
  <w:style w:type="paragraph" w:customStyle="1" w:styleId="StyleNormalWeb10pt">
    <w:name w:val="Style Normal (Web) + 10 pt"/>
    <w:basedOn w:val="NormalWeb"/>
    <w:next w:val="Normal"/>
    <w:rsid w:val="00484407"/>
    <w:pPr>
      <w:spacing w:line="259" w:lineRule="auto"/>
    </w:pPr>
    <w:rPr>
      <w:rFonts w:ascii="Bookman Old Style" w:eastAsiaTheme="minorHAnsi" w:hAnsi="Bookman Old Style" w:cstheme="minorBidi"/>
      <w:sz w:val="20"/>
      <w:lang w:eastAsia="en-US"/>
    </w:rPr>
  </w:style>
  <w:style w:type="character" w:customStyle="1" w:styleId="StyleNormalWeb10ptChar">
    <w:name w:val="Style Normal (Web) + 10 pt Char"/>
    <w:basedOn w:val="DefaultParagraphFont"/>
    <w:rsid w:val="00484407"/>
    <w:rPr>
      <w:szCs w:val="24"/>
      <w:lang w:val="en-US" w:eastAsia="en-US" w:bidi="ar-SA"/>
    </w:rPr>
  </w:style>
  <w:style w:type="paragraph" w:customStyle="1" w:styleId="TagCiteShells">
    <w:name w:val="Tag/Cite/Shells"/>
    <w:basedOn w:val="Normal"/>
    <w:rsid w:val="00484407"/>
    <w:rPr>
      <w:rFonts w:ascii="Georgia" w:hAnsi="Georgia" w:cstheme="minorBidi"/>
      <w:b/>
    </w:rPr>
  </w:style>
  <w:style w:type="paragraph" w:customStyle="1" w:styleId="DefinitionTerm">
    <w:name w:val="Definition Term"/>
    <w:basedOn w:val="Normal"/>
    <w:next w:val="Normal"/>
    <w:rsid w:val="00484407"/>
    <w:rPr>
      <w:rFonts w:ascii="Georgia" w:hAnsi="Georgia" w:cstheme="minorBidi"/>
      <w:snapToGrid w:val="0"/>
      <w:sz w:val="24"/>
    </w:rPr>
  </w:style>
  <w:style w:type="character" w:customStyle="1" w:styleId="Style3CharChar">
    <w:name w:val="Style3 Char Char"/>
    <w:basedOn w:val="DefaultParagraphFont"/>
    <w:rsid w:val="0048440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4407"/>
    <w:pPr>
      <w:spacing w:after="60"/>
    </w:pPr>
    <w:rPr>
      <w:rFonts w:ascii="Georgia" w:eastAsia="Segoe UI" w:hAnsi="Georgia" w:cs="Cambria"/>
      <w:bCs/>
      <w:caps/>
      <w:sz w:val="20"/>
      <w:lang w:eastAsia="zh-CN"/>
    </w:rPr>
  </w:style>
  <w:style w:type="character" w:customStyle="1" w:styleId="NormalChar0">
    <w:name w:val="Normal Char"/>
    <w:basedOn w:val="DefaultParagraphFont"/>
    <w:rsid w:val="00484407"/>
    <w:rPr>
      <w:lang w:eastAsia="en-US"/>
    </w:rPr>
  </w:style>
  <w:style w:type="character" w:customStyle="1" w:styleId="BoldUnderlineChar2">
    <w:name w:val="Bold + Underline Char"/>
    <w:basedOn w:val="DefaultParagraphFont"/>
    <w:rsid w:val="0048440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484407"/>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484407"/>
  </w:style>
  <w:style w:type="character" w:customStyle="1" w:styleId="CharacterStyle7">
    <w:name w:val="Character Style 7"/>
    <w:rsid w:val="00484407"/>
    <w:rPr>
      <w:rFonts w:ascii="Trebuchet MS" w:hAnsi="Trebuchet MS" w:cs="Trebuchet MS"/>
      <w:sz w:val="20"/>
      <w:szCs w:val="20"/>
      <w:u w:val="single"/>
    </w:rPr>
  </w:style>
  <w:style w:type="character" w:customStyle="1" w:styleId="StyleStyle4Char">
    <w:name w:val="Style Style4 + Char"/>
    <w:basedOn w:val="DefaultParagraphFont"/>
    <w:rsid w:val="0048440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440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4407"/>
    <w:rPr>
      <w:rFonts w:ascii="Symbol" w:hAnsi="Symbol" w:cstheme="minorBidi"/>
      <w:sz w:val="21"/>
      <w:szCs w:val="21"/>
      <w:u w:val="thick"/>
    </w:rPr>
  </w:style>
  <w:style w:type="character" w:customStyle="1" w:styleId="UnderlinedEvidenceCharChar">
    <w:name w:val="Underlined Evidence Char Char"/>
    <w:basedOn w:val="DefaultParagraphFont"/>
    <w:rsid w:val="00484407"/>
    <w:rPr>
      <w:rFonts w:ascii="Symbol" w:hAnsi="Symbol"/>
      <w:sz w:val="21"/>
      <w:szCs w:val="21"/>
      <w:u w:val="thick"/>
      <w:lang w:val="en-US" w:eastAsia="en-US" w:bidi="ar-SA"/>
    </w:rPr>
  </w:style>
  <w:style w:type="character" w:styleId="PlaceholderText">
    <w:name w:val="Placeholder Text"/>
    <w:basedOn w:val="DefaultParagraphFont"/>
    <w:uiPriority w:val="99"/>
    <w:rsid w:val="00484407"/>
    <w:rPr>
      <w:color w:val="808080"/>
    </w:rPr>
  </w:style>
  <w:style w:type="paragraph" w:customStyle="1" w:styleId="Cite8">
    <w:name w:val="Cite8"/>
    <w:basedOn w:val="Normal"/>
    <w:autoRedefine/>
    <w:qFormat/>
    <w:rsid w:val="00484407"/>
    <w:rPr>
      <w:rFonts w:ascii="Trebuchet MS" w:eastAsia="Verdana" w:hAnsi="Trebuchet MS" w:cs="Cambria"/>
      <w:sz w:val="16"/>
    </w:rPr>
  </w:style>
  <w:style w:type="paragraph" w:customStyle="1" w:styleId="8font">
    <w:name w:val="8font"/>
    <w:basedOn w:val="Normal"/>
    <w:next w:val="Normal"/>
    <w:autoRedefine/>
    <w:qFormat/>
    <w:rsid w:val="00484407"/>
    <w:rPr>
      <w:rFonts w:ascii="Georgia" w:eastAsia="Cambria Math" w:hAnsi="Georgia" w:cs="Cambria"/>
      <w:sz w:val="16"/>
      <w:szCs w:val="16"/>
    </w:rPr>
  </w:style>
  <w:style w:type="character" w:customStyle="1" w:styleId="NoterefInText">
    <w:name w:val="_NoterefInText"/>
    <w:uiPriority w:val="99"/>
    <w:rsid w:val="00484407"/>
    <w:rPr>
      <w:rFonts w:cs="AKDPE C+ Utopia"/>
      <w:color w:val="000000"/>
    </w:rPr>
  </w:style>
  <w:style w:type="character" w:customStyle="1" w:styleId="postauthor">
    <w:name w:val="postauthor"/>
    <w:basedOn w:val="DefaultParagraphFont"/>
    <w:rsid w:val="00484407"/>
  </w:style>
  <w:style w:type="paragraph" w:customStyle="1" w:styleId="notes-source-hasnotes">
    <w:name w:val="notes-source-hasnotes"/>
    <w:basedOn w:val="Normal"/>
    <w:rsid w:val="00484407"/>
    <w:pPr>
      <w:spacing w:before="100" w:beforeAutospacing="1" w:after="100" w:afterAutospacing="1"/>
    </w:pPr>
    <w:rPr>
      <w:rFonts w:ascii="Tahoma" w:hAnsi="Tahoma" w:cstheme="minorBidi"/>
      <w:szCs w:val="20"/>
    </w:rPr>
  </w:style>
  <w:style w:type="character" w:customStyle="1" w:styleId="span">
    <w:name w:val="span"/>
    <w:basedOn w:val="DefaultParagraphFont"/>
    <w:rsid w:val="00484407"/>
  </w:style>
  <w:style w:type="character" w:customStyle="1" w:styleId="maintitle">
    <w:name w:val="maintitle"/>
    <w:basedOn w:val="DefaultParagraphFont"/>
    <w:rsid w:val="00484407"/>
  </w:style>
  <w:style w:type="character" w:customStyle="1" w:styleId="thirdparty-logo">
    <w:name w:val="thirdparty-logo"/>
    <w:basedOn w:val="DefaultParagraphFont"/>
    <w:rsid w:val="00484407"/>
  </w:style>
  <w:style w:type="character" w:customStyle="1" w:styleId="posted">
    <w:name w:val="posted"/>
    <w:basedOn w:val="DefaultParagraphFont"/>
    <w:rsid w:val="00484407"/>
  </w:style>
  <w:style w:type="character" w:customStyle="1" w:styleId="ticker">
    <w:name w:val="ticker"/>
    <w:basedOn w:val="DefaultParagraphFont"/>
    <w:rsid w:val="00484407"/>
  </w:style>
  <w:style w:type="paragraph" w:customStyle="1" w:styleId="articlemeta">
    <w:name w:val="articlemeta"/>
    <w:basedOn w:val="Normal"/>
    <w:rsid w:val="00484407"/>
    <w:pPr>
      <w:spacing w:before="100" w:beforeAutospacing="1" w:after="100" w:afterAutospacing="1"/>
    </w:pPr>
    <w:rPr>
      <w:rFonts w:ascii="Tahoma" w:hAnsi="Tahoma" w:cstheme="minorBidi"/>
      <w:szCs w:val="20"/>
    </w:rPr>
  </w:style>
  <w:style w:type="character" w:customStyle="1" w:styleId="vcard">
    <w:name w:val="vcard"/>
    <w:basedOn w:val="DefaultParagraphFont"/>
    <w:rsid w:val="00484407"/>
  </w:style>
  <w:style w:type="character" w:customStyle="1" w:styleId="print-footnote">
    <w:name w:val="print-footnote"/>
    <w:basedOn w:val="DefaultParagraphFont"/>
    <w:rsid w:val="00484407"/>
  </w:style>
  <w:style w:type="character" w:customStyle="1" w:styleId="datestring">
    <w:name w:val="datestring"/>
    <w:basedOn w:val="DefaultParagraphFont"/>
    <w:rsid w:val="00484407"/>
  </w:style>
  <w:style w:type="paragraph" w:customStyle="1" w:styleId="noindent0">
    <w:name w:val="no_indent"/>
    <w:basedOn w:val="Normal"/>
    <w:rsid w:val="00484407"/>
    <w:pPr>
      <w:spacing w:before="100" w:beforeAutospacing="1" w:after="100" w:afterAutospacing="1"/>
    </w:pPr>
    <w:rPr>
      <w:rFonts w:ascii="Tahoma" w:hAnsi="Tahoma" w:cstheme="minorBidi"/>
      <w:szCs w:val="20"/>
    </w:rPr>
  </w:style>
  <w:style w:type="character" w:customStyle="1" w:styleId="email">
    <w:name w:val="email"/>
    <w:basedOn w:val="DefaultParagraphFont"/>
    <w:rsid w:val="00484407"/>
  </w:style>
  <w:style w:type="paragraph" w:customStyle="1" w:styleId="left">
    <w:name w:val="left"/>
    <w:basedOn w:val="Normal"/>
    <w:rsid w:val="00484407"/>
    <w:pPr>
      <w:spacing w:before="100" w:beforeAutospacing="1" w:after="100" w:afterAutospacing="1"/>
    </w:pPr>
    <w:rPr>
      <w:rFonts w:ascii="Tahoma" w:hAnsi="Tahoma" w:cstheme="minorBidi"/>
      <w:szCs w:val="20"/>
    </w:rPr>
  </w:style>
  <w:style w:type="paragraph" w:customStyle="1" w:styleId="right">
    <w:name w:val="right"/>
    <w:basedOn w:val="Normal"/>
    <w:rsid w:val="00484407"/>
    <w:pPr>
      <w:spacing w:before="100" w:beforeAutospacing="1" w:after="100" w:afterAutospacing="1"/>
    </w:pPr>
    <w:rPr>
      <w:rFonts w:ascii="Tahoma" w:hAnsi="Tahoma" w:cstheme="minorBidi"/>
      <w:szCs w:val="20"/>
    </w:rPr>
  </w:style>
  <w:style w:type="character" w:customStyle="1" w:styleId="gptad">
    <w:name w:val="gptad"/>
    <w:basedOn w:val="DefaultParagraphFont"/>
    <w:rsid w:val="00484407"/>
  </w:style>
  <w:style w:type="paragraph" w:customStyle="1" w:styleId="creditpostedmodified">
    <w:name w:val="credit_posted_modified"/>
    <w:basedOn w:val="Normal"/>
    <w:rsid w:val="00484407"/>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484407"/>
  </w:style>
  <w:style w:type="character" w:customStyle="1" w:styleId="grd">
    <w:name w:val="grd"/>
    <w:basedOn w:val="DefaultParagraphFont"/>
    <w:rsid w:val="00484407"/>
  </w:style>
  <w:style w:type="paragraph" w:customStyle="1" w:styleId="hs-text-container">
    <w:name w:val="hs-text-container"/>
    <w:basedOn w:val="Normal"/>
    <w:rsid w:val="00484407"/>
    <w:pPr>
      <w:spacing w:before="100" w:beforeAutospacing="1" w:after="100" w:afterAutospacing="1"/>
    </w:pPr>
    <w:rPr>
      <w:rFonts w:ascii="Tahoma" w:hAnsi="Tahoma" w:cstheme="minorBidi"/>
      <w:szCs w:val="20"/>
    </w:rPr>
  </w:style>
  <w:style w:type="character" w:customStyle="1" w:styleId="created">
    <w:name w:val="created"/>
    <w:basedOn w:val="DefaultParagraphFont"/>
    <w:rsid w:val="00484407"/>
  </w:style>
  <w:style w:type="character" w:customStyle="1" w:styleId="changed">
    <w:name w:val="changed"/>
    <w:basedOn w:val="DefaultParagraphFont"/>
    <w:rsid w:val="00484407"/>
  </w:style>
  <w:style w:type="character" w:customStyle="1" w:styleId="article-author-name">
    <w:name w:val="article-author-name"/>
    <w:basedOn w:val="DefaultParagraphFont"/>
    <w:rsid w:val="00484407"/>
  </w:style>
  <w:style w:type="character" w:customStyle="1" w:styleId="bioexcerpt">
    <w:name w:val="bio_excerpt"/>
    <w:basedOn w:val="DefaultParagraphFont"/>
    <w:rsid w:val="00484407"/>
  </w:style>
  <w:style w:type="character" w:customStyle="1" w:styleId="commentcount">
    <w:name w:val="comment_count"/>
    <w:basedOn w:val="DefaultParagraphFont"/>
    <w:rsid w:val="00484407"/>
  </w:style>
  <w:style w:type="character" w:customStyle="1" w:styleId="searchtermshighlighted">
    <w:name w:val="searchtermshighlighted"/>
    <w:basedOn w:val="DefaultParagraphFont"/>
    <w:rsid w:val="00484407"/>
  </w:style>
  <w:style w:type="character" w:customStyle="1" w:styleId="contributornametrigger">
    <w:name w:val="contributornametrigger"/>
    <w:basedOn w:val="DefaultParagraphFont"/>
    <w:rsid w:val="00484407"/>
  </w:style>
  <w:style w:type="character" w:customStyle="1" w:styleId="bylinepipe">
    <w:name w:val="bylinepipe"/>
    <w:basedOn w:val="DefaultParagraphFont"/>
    <w:rsid w:val="00484407"/>
  </w:style>
  <w:style w:type="character" w:customStyle="1" w:styleId="lucenesearchresulturlb">
    <w:name w:val="lucene_search_result_url_b"/>
    <w:basedOn w:val="DefaultParagraphFont"/>
    <w:rsid w:val="00484407"/>
  </w:style>
  <w:style w:type="character" w:customStyle="1" w:styleId="faculty-title">
    <w:name w:val="faculty-title"/>
    <w:basedOn w:val="DefaultParagraphFont"/>
    <w:rsid w:val="00484407"/>
  </w:style>
  <w:style w:type="character" w:customStyle="1" w:styleId="count">
    <w:name w:val="count"/>
    <w:basedOn w:val="DefaultParagraphFont"/>
    <w:rsid w:val="00484407"/>
  </w:style>
  <w:style w:type="character" w:customStyle="1" w:styleId="volume">
    <w:name w:val="volume"/>
    <w:basedOn w:val="DefaultParagraphFont"/>
    <w:rsid w:val="00484407"/>
  </w:style>
  <w:style w:type="character" w:customStyle="1" w:styleId="issue">
    <w:name w:val="issue"/>
    <w:basedOn w:val="DefaultParagraphFont"/>
    <w:rsid w:val="00484407"/>
  </w:style>
  <w:style w:type="character" w:customStyle="1" w:styleId="pages">
    <w:name w:val="pages"/>
    <w:basedOn w:val="DefaultParagraphFont"/>
    <w:rsid w:val="00484407"/>
  </w:style>
  <w:style w:type="character" w:customStyle="1" w:styleId="field-content">
    <w:name w:val="field-content"/>
    <w:basedOn w:val="DefaultParagraphFont"/>
    <w:rsid w:val="00484407"/>
  </w:style>
  <w:style w:type="character" w:customStyle="1" w:styleId="person">
    <w:name w:val="person"/>
    <w:basedOn w:val="DefaultParagraphFont"/>
    <w:rsid w:val="00484407"/>
  </w:style>
  <w:style w:type="character" w:customStyle="1" w:styleId="corresponding">
    <w:name w:val="corresponding"/>
    <w:basedOn w:val="DefaultParagraphFont"/>
    <w:rsid w:val="00484407"/>
  </w:style>
  <w:style w:type="character" w:customStyle="1" w:styleId="entry-date">
    <w:name w:val="entry-date"/>
    <w:basedOn w:val="DefaultParagraphFont"/>
    <w:rsid w:val="00484407"/>
  </w:style>
  <w:style w:type="paragraph" w:customStyle="1" w:styleId="entry-meta">
    <w:name w:val="entry-meta"/>
    <w:basedOn w:val="Normal"/>
    <w:rsid w:val="00484407"/>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484407"/>
  </w:style>
  <w:style w:type="character" w:customStyle="1" w:styleId="post-category">
    <w:name w:val="post-category"/>
    <w:basedOn w:val="DefaultParagraphFont"/>
    <w:rsid w:val="00484407"/>
  </w:style>
  <w:style w:type="character" w:customStyle="1" w:styleId="post-author">
    <w:name w:val="post-author"/>
    <w:basedOn w:val="DefaultParagraphFont"/>
    <w:rsid w:val="00484407"/>
  </w:style>
  <w:style w:type="character" w:customStyle="1" w:styleId="A10">
    <w:name w:val="A10"/>
    <w:uiPriority w:val="99"/>
    <w:rsid w:val="00484407"/>
    <w:rPr>
      <w:rFonts w:cs="MS Mincho"/>
      <w:color w:val="000000"/>
      <w:sz w:val="11"/>
      <w:szCs w:val="11"/>
    </w:rPr>
  </w:style>
  <w:style w:type="paragraph" w:customStyle="1" w:styleId="Pa10">
    <w:name w:val="Pa10"/>
    <w:basedOn w:val="Default"/>
    <w:next w:val="Default"/>
    <w:uiPriority w:val="99"/>
    <w:rsid w:val="0048440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84407"/>
    <w:pPr>
      <w:widowControl w:val="0"/>
      <w:spacing w:line="241" w:lineRule="atLeast"/>
    </w:pPr>
    <w:rPr>
      <w:rFonts w:ascii="Verdana" w:eastAsiaTheme="minorEastAsia" w:hAnsi="Verdana" w:cs="Cambria"/>
      <w:color w:val="auto"/>
    </w:rPr>
  </w:style>
  <w:style w:type="character" w:customStyle="1" w:styleId="A9">
    <w:name w:val="A9"/>
    <w:uiPriority w:val="99"/>
    <w:rsid w:val="00484407"/>
    <w:rPr>
      <w:rFonts w:cs="MS Mincho"/>
      <w:color w:val="000000"/>
      <w:sz w:val="14"/>
      <w:szCs w:val="14"/>
    </w:rPr>
  </w:style>
  <w:style w:type="paragraph" w:customStyle="1" w:styleId="articledetails">
    <w:name w:val="articledetails"/>
    <w:basedOn w:val="Normal"/>
    <w:rsid w:val="00484407"/>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484407"/>
  </w:style>
  <w:style w:type="paragraph" w:customStyle="1" w:styleId="aff">
    <w:name w:val="aff"/>
    <w:basedOn w:val="Normal"/>
    <w:rsid w:val="00484407"/>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484407"/>
  </w:style>
  <w:style w:type="character" w:customStyle="1" w:styleId="entry-author-name">
    <w:name w:val="entry-author-name"/>
    <w:basedOn w:val="DefaultParagraphFont"/>
    <w:rsid w:val="00484407"/>
  </w:style>
  <w:style w:type="character" w:customStyle="1" w:styleId="arial11">
    <w:name w:val="arial_11"/>
    <w:basedOn w:val="DefaultParagraphFont"/>
    <w:rsid w:val="00484407"/>
  </w:style>
  <w:style w:type="character" w:customStyle="1" w:styleId="contrib-degrees">
    <w:name w:val="contrib-degrees"/>
    <w:basedOn w:val="DefaultParagraphFont"/>
    <w:rsid w:val="00484407"/>
  </w:style>
  <w:style w:type="character" w:customStyle="1" w:styleId="contrib-on-behalf-of">
    <w:name w:val="contrib-on-behalf-of"/>
    <w:basedOn w:val="DefaultParagraphFont"/>
    <w:rsid w:val="00484407"/>
  </w:style>
  <w:style w:type="character" w:customStyle="1" w:styleId="pubtime">
    <w:name w:val="pubtime"/>
    <w:basedOn w:val="DefaultParagraphFont"/>
    <w:rsid w:val="00484407"/>
  </w:style>
  <w:style w:type="character" w:customStyle="1" w:styleId="time">
    <w:name w:val="time"/>
    <w:basedOn w:val="DefaultParagraphFont"/>
    <w:rsid w:val="00484407"/>
  </w:style>
  <w:style w:type="character" w:customStyle="1" w:styleId="fbcommentscount">
    <w:name w:val="fb_comments_count"/>
    <w:basedOn w:val="DefaultParagraphFont"/>
    <w:rsid w:val="00484407"/>
  </w:style>
  <w:style w:type="character" w:customStyle="1" w:styleId="stsharethiscustom">
    <w:name w:val="st_sharethis_custom"/>
    <w:basedOn w:val="DefaultParagraphFont"/>
    <w:rsid w:val="00484407"/>
  </w:style>
  <w:style w:type="paragraph" w:customStyle="1" w:styleId="permalinkable">
    <w:name w:val="permalinkable"/>
    <w:basedOn w:val="Normal"/>
    <w:rsid w:val="00484407"/>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484407"/>
  </w:style>
  <w:style w:type="character" w:customStyle="1" w:styleId="link-external">
    <w:name w:val="link-external"/>
    <w:basedOn w:val="DefaultParagraphFont"/>
    <w:rsid w:val="00484407"/>
  </w:style>
  <w:style w:type="character" w:customStyle="1" w:styleId="articleauthor">
    <w:name w:val="article_author"/>
    <w:basedOn w:val="DefaultParagraphFont"/>
    <w:rsid w:val="00484407"/>
  </w:style>
  <w:style w:type="character" w:customStyle="1" w:styleId="articleissue">
    <w:name w:val="article_issue"/>
    <w:basedOn w:val="DefaultParagraphFont"/>
    <w:rsid w:val="00484407"/>
  </w:style>
  <w:style w:type="character" w:customStyle="1" w:styleId="a-size-large">
    <w:name w:val="a-size-large"/>
    <w:basedOn w:val="DefaultParagraphFont"/>
    <w:rsid w:val="00484407"/>
  </w:style>
  <w:style w:type="character" w:customStyle="1" w:styleId="a-size-medium">
    <w:name w:val="a-size-medium"/>
    <w:basedOn w:val="DefaultParagraphFont"/>
    <w:rsid w:val="00484407"/>
  </w:style>
  <w:style w:type="character" w:customStyle="1" w:styleId="contribution">
    <w:name w:val="contribution"/>
    <w:basedOn w:val="DefaultParagraphFont"/>
    <w:rsid w:val="00484407"/>
  </w:style>
  <w:style w:type="character" w:customStyle="1" w:styleId="a-color-secondary">
    <w:name w:val="a-color-secondary"/>
    <w:basedOn w:val="DefaultParagraphFont"/>
    <w:rsid w:val="00484407"/>
  </w:style>
  <w:style w:type="paragraph" w:customStyle="1" w:styleId="sbyline">
    <w:name w:val="sbyline"/>
    <w:basedOn w:val="Normal"/>
    <w:rsid w:val="00484407"/>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484407"/>
  </w:style>
  <w:style w:type="character" w:customStyle="1" w:styleId="ui-staffline">
    <w:name w:val="ui-staffline"/>
    <w:basedOn w:val="DefaultParagraphFont"/>
    <w:rsid w:val="00484407"/>
  </w:style>
  <w:style w:type="paragraph" w:customStyle="1" w:styleId="promotion-tag-p">
    <w:name w:val="promotion-tag-p"/>
    <w:basedOn w:val="Normal"/>
    <w:rsid w:val="00484407"/>
    <w:pPr>
      <w:spacing w:before="100" w:beforeAutospacing="1" w:after="100" w:afterAutospacing="1"/>
    </w:pPr>
    <w:rPr>
      <w:rFonts w:ascii="Tahoma" w:hAnsi="Tahoma" w:cstheme="minorBidi"/>
      <w:szCs w:val="20"/>
    </w:rPr>
  </w:style>
  <w:style w:type="paragraph" w:customStyle="1" w:styleId="heading">
    <w:name w:val="heading"/>
    <w:basedOn w:val="Normal"/>
    <w:rsid w:val="00484407"/>
    <w:pPr>
      <w:spacing w:before="100" w:beforeAutospacing="1" w:after="100" w:afterAutospacing="1"/>
    </w:pPr>
    <w:rPr>
      <w:rFonts w:ascii="Tahoma" w:hAnsi="Tahoma" w:cstheme="minorBidi"/>
      <w:szCs w:val="20"/>
    </w:rPr>
  </w:style>
  <w:style w:type="character" w:customStyle="1" w:styleId="value">
    <w:name w:val="value"/>
    <w:basedOn w:val="DefaultParagraphFont"/>
    <w:rsid w:val="00484407"/>
  </w:style>
  <w:style w:type="character" w:customStyle="1" w:styleId="specialissuelabel">
    <w:name w:val="specialissuelabel"/>
    <w:basedOn w:val="DefaultParagraphFont"/>
    <w:rsid w:val="00484407"/>
  </w:style>
  <w:style w:type="character" w:customStyle="1" w:styleId="referencediv">
    <w:name w:val="referencediv"/>
    <w:basedOn w:val="DefaultParagraphFont"/>
    <w:rsid w:val="00484407"/>
  </w:style>
  <w:style w:type="character" w:customStyle="1" w:styleId="wp-smiley">
    <w:name w:val="wp-smiley"/>
    <w:basedOn w:val="DefaultParagraphFont"/>
    <w:rsid w:val="00484407"/>
  </w:style>
  <w:style w:type="character" w:customStyle="1" w:styleId="meta-prep">
    <w:name w:val="meta-prep"/>
    <w:basedOn w:val="DefaultParagraphFont"/>
    <w:rsid w:val="00484407"/>
  </w:style>
  <w:style w:type="character" w:customStyle="1" w:styleId="artjournal">
    <w:name w:val="art_journal"/>
    <w:basedOn w:val="DefaultParagraphFont"/>
    <w:rsid w:val="00484407"/>
  </w:style>
  <w:style w:type="character" w:customStyle="1" w:styleId="artdatevolumeissuepart">
    <w:name w:val="art_datevolumeissuepart"/>
    <w:basedOn w:val="DefaultParagraphFont"/>
    <w:rsid w:val="00484407"/>
  </w:style>
  <w:style w:type="character" w:customStyle="1" w:styleId="artpages">
    <w:name w:val="art_pages"/>
    <w:basedOn w:val="DefaultParagraphFont"/>
    <w:rsid w:val="00484407"/>
  </w:style>
  <w:style w:type="character" w:customStyle="1" w:styleId="singlehighlightclass">
    <w:name w:val="single_highlight_class"/>
    <w:basedOn w:val="DefaultParagraphFont"/>
    <w:rsid w:val="00484407"/>
  </w:style>
  <w:style w:type="character" w:customStyle="1" w:styleId="degree">
    <w:name w:val="degree"/>
    <w:basedOn w:val="DefaultParagraphFont"/>
    <w:rsid w:val="00484407"/>
  </w:style>
  <w:style w:type="character" w:customStyle="1" w:styleId="major">
    <w:name w:val="major"/>
    <w:basedOn w:val="DefaultParagraphFont"/>
    <w:rsid w:val="00484407"/>
  </w:style>
  <w:style w:type="character" w:customStyle="1" w:styleId="authors">
    <w:name w:val="authors"/>
    <w:basedOn w:val="DefaultParagraphFont"/>
    <w:rsid w:val="00484407"/>
  </w:style>
  <w:style w:type="character" w:customStyle="1" w:styleId="views">
    <w:name w:val="views"/>
    <w:basedOn w:val="DefaultParagraphFont"/>
    <w:rsid w:val="00484407"/>
  </w:style>
  <w:style w:type="character" w:customStyle="1" w:styleId="stmainservices">
    <w:name w:val="stmainservices"/>
    <w:basedOn w:val="DefaultParagraphFont"/>
    <w:rsid w:val="00484407"/>
  </w:style>
  <w:style w:type="character" w:customStyle="1" w:styleId="stbubblehcount">
    <w:name w:val="stbubble_hcount"/>
    <w:basedOn w:val="DefaultParagraphFont"/>
    <w:rsid w:val="00484407"/>
  </w:style>
  <w:style w:type="paragraph" w:customStyle="1" w:styleId="Document">
    <w:name w:val="_Document"/>
    <w:basedOn w:val="Default"/>
    <w:next w:val="Default"/>
    <w:uiPriority w:val="99"/>
    <w:rsid w:val="0048440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8440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84407"/>
    <w:pPr>
      <w:widowControl w:val="0"/>
    </w:pPr>
    <w:rPr>
      <w:rFonts w:ascii="AKDPE C+ Utopia" w:eastAsiaTheme="minorEastAsia" w:hAnsi="AKDPE C+ Utopia" w:cs="Cambria"/>
      <w:color w:val="auto"/>
    </w:rPr>
  </w:style>
  <w:style w:type="paragraph" w:customStyle="1" w:styleId="collapsed-hide">
    <w:name w:val="collapsed-hide"/>
    <w:basedOn w:val="Normal"/>
    <w:rsid w:val="00484407"/>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484407"/>
    <w:pPr>
      <w:widowControl w:val="0"/>
      <w:spacing w:line="211" w:lineRule="atLeast"/>
    </w:pPr>
    <w:rPr>
      <w:rFonts w:ascii="Courier New" w:eastAsiaTheme="minorEastAsia" w:hAnsi="Courier New" w:cs="Cambria"/>
      <w:color w:val="auto"/>
    </w:rPr>
  </w:style>
  <w:style w:type="paragraph" w:customStyle="1" w:styleId="odd">
    <w:name w:val="odd"/>
    <w:basedOn w:val="Normal"/>
    <w:rsid w:val="00484407"/>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484407"/>
  </w:style>
  <w:style w:type="character" w:customStyle="1" w:styleId="article-author">
    <w:name w:val="article-author"/>
    <w:basedOn w:val="DefaultParagraphFont"/>
    <w:rsid w:val="00484407"/>
  </w:style>
  <w:style w:type="character" w:customStyle="1" w:styleId="tolocaltime">
    <w:name w:val="tolocaltime"/>
    <w:basedOn w:val="DefaultParagraphFont"/>
    <w:rsid w:val="00484407"/>
  </w:style>
  <w:style w:type="character" w:customStyle="1" w:styleId="pb-byline">
    <w:name w:val="pb-byline"/>
    <w:basedOn w:val="DefaultParagraphFont"/>
    <w:rsid w:val="00484407"/>
  </w:style>
  <w:style w:type="character" w:customStyle="1" w:styleId="pb-timestamp">
    <w:name w:val="pb-timestamp"/>
    <w:basedOn w:val="DefaultParagraphFont"/>
    <w:rsid w:val="00484407"/>
  </w:style>
  <w:style w:type="paragraph" w:customStyle="1" w:styleId="Pa8">
    <w:name w:val="Pa8"/>
    <w:basedOn w:val="Default"/>
    <w:next w:val="Default"/>
    <w:uiPriority w:val="99"/>
    <w:rsid w:val="0048440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48440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84407"/>
  </w:style>
  <w:style w:type="character" w:customStyle="1" w:styleId="even">
    <w:name w:val="even"/>
    <w:basedOn w:val="DefaultParagraphFont"/>
    <w:rsid w:val="00484407"/>
  </w:style>
  <w:style w:type="paragraph" w:customStyle="1" w:styleId="volissue">
    <w:name w:val="volissue"/>
    <w:basedOn w:val="Normal"/>
    <w:rsid w:val="00484407"/>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484407"/>
  </w:style>
  <w:style w:type="character" w:customStyle="1" w:styleId="tChar">
    <w:name w:val="t Char"/>
    <w:rsid w:val="00484407"/>
    <w:rPr>
      <w:rFonts w:ascii="Georgia" w:eastAsia="Times New Roman" w:hAnsi="Georgia" w:cs="Calibri"/>
      <w:b/>
      <w:lang w:val="x-none" w:eastAsia="x-none"/>
    </w:rPr>
  </w:style>
  <w:style w:type="paragraph" w:customStyle="1" w:styleId="BoldUnderlineChar20">
    <w:name w:val="BoldUnderline Char2"/>
    <w:link w:val="BoldUnderlineChar2Char"/>
    <w:rsid w:val="0048440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84407"/>
    <w:rPr>
      <w:rFonts w:ascii="Times New Roman" w:eastAsia="Times New Roman" w:hAnsi="Times New Roman" w:cs="Times New Roman"/>
      <w:b/>
      <w:sz w:val="20"/>
      <w:szCs w:val="24"/>
      <w:u w:val="single"/>
    </w:rPr>
  </w:style>
  <w:style w:type="character" w:customStyle="1" w:styleId="UnderlineCharChar4">
    <w:name w:val="Underline Char Char4"/>
    <w:rsid w:val="00484407"/>
    <w:rPr>
      <w:szCs w:val="24"/>
      <w:u w:val="single"/>
      <w:lang w:val="en-US" w:eastAsia="en-US" w:bidi="ar-SA"/>
    </w:rPr>
  </w:style>
  <w:style w:type="character" w:customStyle="1" w:styleId="BoldUnderlineCharChar3">
    <w:name w:val="BoldUnderline Char Char3"/>
    <w:rsid w:val="00484407"/>
    <w:rPr>
      <w:b/>
      <w:szCs w:val="24"/>
      <w:u w:val="single"/>
      <w:lang w:val="en-US" w:eastAsia="en-US" w:bidi="ar-SA"/>
    </w:rPr>
  </w:style>
  <w:style w:type="character" w:customStyle="1" w:styleId="BoldUnderlineCharChar2">
    <w:name w:val="BoldUnderline Char Char2"/>
    <w:rsid w:val="00484407"/>
    <w:rPr>
      <w:b/>
      <w:szCs w:val="24"/>
      <w:u w:val="single"/>
      <w:lang w:val="en-US" w:eastAsia="en-US" w:bidi="ar-SA"/>
    </w:rPr>
  </w:style>
  <w:style w:type="paragraph" w:customStyle="1" w:styleId="UnderlineCard0">
    <w:name w:val="UnderlineCard"/>
    <w:basedOn w:val="Heading3"/>
    <w:link w:val="UnderlineCardChar"/>
    <w:qFormat/>
    <w:rsid w:val="00484407"/>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484407"/>
    <w:rPr>
      <w:rFonts w:ascii="Georgia" w:eastAsia="Calibri" w:hAnsi="Georgia" w:cs="Times New Roman"/>
      <w:sz w:val="20"/>
      <w:szCs w:val="20"/>
      <w:u w:val="single"/>
      <w:lang w:val="x-none" w:eastAsia="x-none"/>
    </w:rPr>
  </w:style>
  <w:style w:type="character" w:customStyle="1" w:styleId="5Notunderlined">
    <w:name w:val="5 Not underlined"/>
    <w:rsid w:val="00484407"/>
    <w:rPr>
      <w:rFonts w:ascii="Times New Roman" w:hAnsi="Times New Roman"/>
      <w:sz w:val="16"/>
    </w:rPr>
  </w:style>
  <w:style w:type="character" w:customStyle="1" w:styleId="volume-issue">
    <w:name w:val="volume-issue"/>
    <w:rsid w:val="00484407"/>
    <w:rPr>
      <w:rFonts w:cs="Times New Roman"/>
    </w:rPr>
  </w:style>
  <w:style w:type="character" w:customStyle="1" w:styleId="i">
    <w:name w:val="i"/>
    <w:basedOn w:val="DefaultParagraphFont"/>
    <w:uiPriority w:val="99"/>
    <w:rsid w:val="00484407"/>
  </w:style>
  <w:style w:type="character" w:customStyle="1" w:styleId="storytext">
    <w:name w:val="storytext"/>
    <w:basedOn w:val="DefaultParagraphFont"/>
    <w:rsid w:val="00484407"/>
  </w:style>
  <w:style w:type="character" w:customStyle="1" w:styleId="heading3char0">
    <w:name w:val="heading3char"/>
    <w:rsid w:val="00484407"/>
  </w:style>
  <w:style w:type="character" w:customStyle="1" w:styleId="boldness1">
    <w:name w:val="boldness1"/>
    <w:rsid w:val="00484407"/>
  </w:style>
  <w:style w:type="paragraph" w:customStyle="1" w:styleId="Cardd">
    <w:name w:val="Cardd"/>
    <w:basedOn w:val="Normal"/>
    <w:uiPriority w:val="4"/>
    <w:qFormat/>
    <w:rsid w:val="00484407"/>
    <w:pPr>
      <w:ind w:left="288" w:right="288"/>
    </w:pPr>
    <w:rPr>
      <w:rFonts w:ascii="Georgia" w:hAnsi="Georgia" w:cstheme="minorBidi"/>
    </w:rPr>
  </w:style>
  <w:style w:type="paragraph" w:customStyle="1" w:styleId="document0">
    <w:name w:val="document"/>
    <w:basedOn w:val="Normal"/>
    <w:qFormat/>
    <w:rsid w:val="00484407"/>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484407"/>
    <w:rPr>
      <w:rFonts w:cs="Arial"/>
      <w:bCs/>
      <w:szCs w:val="26"/>
      <w:u w:val="single"/>
      <w:lang w:val="en-US" w:eastAsia="en-US" w:bidi="ar-SA"/>
    </w:rPr>
  </w:style>
  <w:style w:type="character" w:customStyle="1" w:styleId="current-selection">
    <w:name w:val="current-selection"/>
    <w:basedOn w:val="DefaultParagraphFont"/>
    <w:rsid w:val="00484407"/>
  </w:style>
  <w:style w:type="character" w:customStyle="1" w:styleId="a2">
    <w:name w:val="_"/>
    <w:basedOn w:val="DefaultParagraphFont"/>
    <w:rsid w:val="00484407"/>
  </w:style>
  <w:style w:type="paragraph" w:customStyle="1" w:styleId="Shrink6">
    <w:name w:val="Shrink 6"/>
    <w:basedOn w:val="Normal"/>
    <w:qFormat/>
    <w:rsid w:val="00484407"/>
    <w:rPr>
      <w:rFonts w:ascii="Georgia" w:eastAsia="Calibri" w:hAnsi="Georgia"/>
      <w:sz w:val="12"/>
    </w:rPr>
  </w:style>
  <w:style w:type="character" w:customStyle="1" w:styleId="messagecontent">
    <w:name w:val="message_content"/>
    <w:rsid w:val="00484407"/>
  </w:style>
  <w:style w:type="character" w:customStyle="1" w:styleId="StyleUnderlineChar">
    <w:name w:val="Style Underline Char"/>
    <w:basedOn w:val="DefaultParagraphFont"/>
    <w:rsid w:val="0048440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8440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484407"/>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484407"/>
    <w:rPr>
      <w:rFonts w:ascii="Verdana" w:hAnsi="Verdana" w:hint="default"/>
      <w:color w:val="000000"/>
      <w:sz w:val="16"/>
      <w:szCs w:val="16"/>
    </w:rPr>
  </w:style>
  <w:style w:type="character" w:customStyle="1" w:styleId="Heading3CharCharCharChar1">
    <w:name w:val="Heading 3 Char Char Char Char1"/>
    <w:rsid w:val="00484407"/>
    <w:rPr>
      <w:rFonts w:cs="Arial"/>
      <w:bCs/>
      <w:szCs w:val="26"/>
      <w:u w:val="single"/>
      <w:lang w:val="en-US" w:eastAsia="en-US" w:bidi="ar-SA"/>
    </w:rPr>
  </w:style>
  <w:style w:type="paragraph" w:customStyle="1" w:styleId="conintrotext">
    <w:name w:val="conintrotext"/>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comment-body">
    <w:name w:val="comment-body"/>
    <w:rsid w:val="00484407"/>
  </w:style>
  <w:style w:type="character" w:customStyle="1" w:styleId="UnderlineCharCharChar1">
    <w:name w:val="Underline Char Char Char1"/>
    <w:rsid w:val="0048440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440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84407"/>
    <w:rPr>
      <w:rFonts w:asciiTheme="minorHAnsi" w:eastAsia="MS Mincho" w:hAnsiTheme="minorHAnsi" w:cstheme="minorBidi"/>
      <w:b/>
      <w:u w:val="single"/>
    </w:rPr>
  </w:style>
  <w:style w:type="character" w:customStyle="1" w:styleId="mw-headline">
    <w:name w:val="mw-headline"/>
    <w:rsid w:val="00484407"/>
  </w:style>
  <w:style w:type="character" w:customStyle="1" w:styleId="flagicon">
    <w:name w:val="flagicon"/>
    <w:rsid w:val="00484407"/>
  </w:style>
  <w:style w:type="paragraph" w:customStyle="1" w:styleId="assert">
    <w:name w:val="assert"/>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apturelink">
    <w:name w:val="apturelink"/>
    <w:rsid w:val="00484407"/>
  </w:style>
  <w:style w:type="character" w:customStyle="1" w:styleId="apturelinkicon">
    <w:name w:val="apturelinkicon"/>
    <w:rsid w:val="00484407"/>
  </w:style>
  <w:style w:type="paragraph" w:customStyle="1" w:styleId="Default1">
    <w:name w:val="Default1"/>
    <w:basedOn w:val="Default"/>
    <w:next w:val="Default"/>
    <w:uiPriority w:val="99"/>
    <w:rsid w:val="00484407"/>
    <w:rPr>
      <w:color w:val="auto"/>
    </w:rPr>
  </w:style>
  <w:style w:type="paragraph" w:customStyle="1" w:styleId="center">
    <w:name w:val="center"/>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484407"/>
    <w:rPr>
      <w:rFonts w:ascii="Garamond" w:eastAsia="Times New Roman" w:hAnsi="Garamond" w:cs="Times New Roman"/>
      <w:sz w:val="16"/>
    </w:rPr>
  </w:style>
  <w:style w:type="character" w:customStyle="1" w:styleId="UnderlineChar1Char">
    <w:name w:val="Underline Char1 Char"/>
    <w:rsid w:val="0048440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440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8440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440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8440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440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84407"/>
    <w:rPr>
      <w:rFonts w:asciiTheme="minorHAnsi" w:eastAsia="MS Mincho" w:hAnsiTheme="minorHAnsi" w:cstheme="minorBidi"/>
      <w:b/>
      <w:u w:val="single"/>
    </w:rPr>
  </w:style>
  <w:style w:type="paragraph" w:customStyle="1" w:styleId="CardBody">
    <w:name w:val="Card Body"/>
    <w:basedOn w:val="Normal"/>
    <w:link w:val="CardBodyChar"/>
    <w:qFormat/>
    <w:rsid w:val="00484407"/>
    <w:rPr>
      <w:rFonts w:ascii="Georgia" w:eastAsia="Times New Roman" w:hAnsi="Georgia" w:cstheme="minorBidi"/>
      <w:sz w:val="16"/>
    </w:rPr>
  </w:style>
  <w:style w:type="character" w:customStyle="1" w:styleId="CardBodyChar">
    <w:name w:val="Card Body Char"/>
    <w:link w:val="CardBody"/>
    <w:rsid w:val="00484407"/>
    <w:rPr>
      <w:rFonts w:ascii="Georgia" w:eastAsia="Times New Roman" w:hAnsi="Georgia"/>
      <w:sz w:val="16"/>
    </w:rPr>
  </w:style>
  <w:style w:type="character" w:customStyle="1" w:styleId="ptitleinside">
    <w:name w:val="p_title_inside"/>
    <w:rsid w:val="00484407"/>
  </w:style>
  <w:style w:type="paragraph" w:customStyle="1" w:styleId="StyleBoldandUnderlineChar11ptBorderSinglesolidline">
    <w:name w:val="Style Bold and Underline Char + 11 pt Border: : (Single solid line..."/>
    <w:link w:val="StyleBoldandUnderlineChar11ptBorderSinglesolidlineChar"/>
    <w:qFormat/>
    <w:rsid w:val="0048440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4407"/>
    <w:rPr>
      <w:rFonts w:eastAsia="Times New Roman"/>
      <w:b/>
      <w:bCs/>
      <w:szCs w:val="20"/>
      <w:u w:val="single"/>
      <w:bdr w:val="single" w:sz="4" w:space="0" w:color="auto"/>
    </w:rPr>
  </w:style>
  <w:style w:type="character" w:customStyle="1" w:styleId="Heading1CharChar1">
    <w:name w:val="Heading 1 Char Char1"/>
    <w:rsid w:val="00484407"/>
    <w:rPr>
      <w:rFonts w:cs="Arial"/>
      <w:b/>
      <w:bCs/>
      <w:szCs w:val="32"/>
      <w:lang w:val="en-US" w:eastAsia="en-US" w:bidi="ar-SA"/>
    </w:rPr>
  </w:style>
  <w:style w:type="paragraph" w:customStyle="1" w:styleId="Indentation">
    <w:name w:val="Indentation"/>
    <w:basedOn w:val="Normal"/>
    <w:uiPriority w:val="99"/>
    <w:rsid w:val="00484407"/>
    <w:pPr>
      <w:ind w:left="288" w:right="288"/>
    </w:pPr>
    <w:rPr>
      <w:rFonts w:ascii="Georgia" w:hAnsi="Georgia" w:cstheme="minorBidi"/>
    </w:rPr>
  </w:style>
  <w:style w:type="character" w:customStyle="1" w:styleId="StyleUnderlineCharChar9ptBold">
    <w:name w:val="Style Underline Char Char + 9 pt Bold"/>
    <w:rsid w:val="0048440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4407"/>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484407"/>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484407"/>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484407"/>
    <w:rPr>
      <w:rFonts w:ascii="Georgia" w:eastAsia="Times New Roman" w:hAnsi="Georgia"/>
      <w:b/>
      <w:bCs/>
      <w:u w:val="single"/>
    </w:rPr>
  </w:style>
  <w:style w:type="character" w:customStyle="1" w:styleId="StyleBoldandUnderlineCharChar29pt">
    <w:name w:val="Style Bold and Underline Char Char2 + 9 pt"/>
    <w:rsid w:val="00484407"/>
    <w:rPr>
      <w:rFonts w:ascii="Times New Roman" w:hAnsi="Times New Roman"/>
      <w:b/>
      <w:bCs/>
      <w:noProof w:val="0"/>
      <w:sz w:val="20"/>
      <w:u w:val="single"/>
    </w:rPr>
  </w:style>
  <w:style w:type="character" w:customStyle="1" w:styleId="StyleUnderlineCharChar19pt">
    <w:name w:val="Style Underline Char Char1 + 9 pt"/>
    <w:rsid w:val="0048440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440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4407"/>
    <w:rPr>
      <w:rFonts w:ascii="Georgia" w:eastAsia="Times New Roman" w:hAnsi="Georgia"/>
      <w:b/>
      <w:smallCaps/>
      <w:sz w:val="24"/>
      <w:szCs w:val="24"/>
      <w:u w:val="single"/>
    </w:rPr>
  </w:style>
  <w:style w:type="character" w:customStyle="1" w:styleId="CardTextCharChar">
    <w:name w:val="Card Text Char Char"/>
    <w:rsid w:val="00484407"/>
    <w:rPr>
      <w:rFonts w:ascii="Times New Roman" w:eastAsia="Times New Roman" w:hAnsi="Times New Roman" w:cs="Times New Roman"/>
      <w:sz w:val="20"/>
      <w:szCs w:val="20"/>
    </w:rPr>
  </w:style>
  <w:style w:type="character" w:customStyle="1" w:styleId="citeChar1">
    <w:name w:val="cite Char"/>
    <w:locked/>
    <w:rsid w:val="0048440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8440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440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84407"/>
    <w:rPr>
      <w:i/>
      <w:iCs/>
      <w:sz w:val="20"/>
      <w:u w:val="single"/>
    </w:rPr>
  </w:style>
  <w:style w:type="character" w:customStyle="1" w:styleId="HIGHLIGHT0">
    <w:name w:val="HIGHLIGHT"/>
    <w:uiPriority w:val="1"/>
    <w:qFormat/>
    <w:rsid w:val="0048440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84407"/>
    <w:pPr>
      <w:widowControl w:val="0"/>
      <w:autoSpaceDE/>
      <w:autoSpaceDN/>
      <w:adjustRightInd/>
      <w:outlineLvl w:val="9"/>
    </w:pPr>
    <w:rPr>
      <w:sz w:val="28"/>
      <w:szCs w:val="24"/>
    </w:rPr>
  </w:style>
  <w:style w:type="character" w:customStyle="1" w:styleId="HiddenBlockHeaderChar">
    <w:name w:val="Hidden Block Header Char"/>
    <w:link w:val="HiddenBlockHeader"/>
    <w:rsid w:val="00484407"/>
    <w:rPr>
      <w:rFonts w:ascii="Times New Roman" w:eastAsia="Times New Roman" w:hAnsi="Times New Roman" w:cs="Times New Roman"/>
      <w:b/>
      <w:sz w:val="28"/>
      <w:szCs w:val="24"/>
    </w:rPr>
  </w:style>
  <w:style w:type="character" w:customStyle="1" w:styleId="FifthChar">
    <w:name w:val="Fifth Char"/>
    <w:link w:val="Fifth"/>
    <w:rsid w:val="00484407"/>
    <w:rPr>
      <w:rFonts w:ascii="Times New Roman" w:eastAsia="Calibri" w:hAnsi="Times New Roman" w:cs="Times New Roman"/>
    </w:rPr>
  </w:style>
  <w:style w:type="paragraph" w:customStyle="1" w:styleId="Third">
    <w:name w:val="Third"/>
    <w:basedOn w:val="Normal"/>
    <w:link w:val="ThirdChar"/>
    <w:rsid w:val="00484407"/>
    <w:rPr>
      <w:rFonts w:ascii="Georgia" w:eastAsia="Times New Roman" w:hAnsi="Georgia" w:cstheme="minorBidi"/>
      <w:b/>
      <w:u w:val="single"/>
      <w:lang w:val="x-none" w:eastAsia="x-none"/>
    </w:rPr>
  </w:style>
  <w:style w:type="character" w:customStyle="1" w:styleId="ThirdChar">
    <w:name w:val="Third Char"/>
    <w:link w:val="Third"/>
    <w:rsid w:val="00484407"/>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4844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84407"/>
    <w:rPr>
      <w:rFonts w:ascii="Times New Roman" w:eastAsia="Times New Roman" w:hAnsi="Times New Roman"/>
      <w:szCs w:val="24"/>
    </w:rPr>
  </w:style>
  <w:style w:type="character" w:customStyle="1" w:styleId="article-record-publication-volume-issue">
    <w:name w:val="article-record-publication-volume-issue"/>
    <w:rsid w:val="00484407"/>
  </w:style>
  <w:style w:type="character" w:customStyle="1" w:styleId="NothingCharChar">
    <w:name w:val="Nothing Char Char"/>
    <w:link w:val="NothingCharCharChar"/>
    <w:rsid w:val="00484407"/>
  </w:style>
  <w:style w:type="paragraph" w:customStyle="1" w:styleId="DebateUnderlineBoldChar">
    <w:name w:val="Debate Underline Bold Char"/>
    <w:basedOn w:val="Normal"/>
    <w:link w:val="DebateUnderlineBoldCharChar"/>
    <w:rsid w:val="00484407"/>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484407"/>
    <w:rPr>
      <w:rFonts w:ascii="Georgia" w:eastAsia="Times New Roman" w:hAnsi="Georgia"/>
      <w:b/>
      <w:u w:val="thick"/>
    </w:rPr>
  </w:style>
  <w:style w:type="character" w:customStyle="1" w:styleId="resultbodyblack">
    <w:name w:val="resultbodyblack"/>
    <w:qFormat/>
    <w:rsid w:val="00484407"/>
    <w:rPr>
      <w:rFonts w:cs="Times New Roman"/>
    </w:rPr>
  </w:style>
  <w:style w:type="paragraph" w:customStyle="1" w:styleId="bloctitles">
    <w:name w:val="bloc titles"/>
    <w:basedOn w:val="Heading1"/>
    <w:next w:val="Normal"/>
    <w:link w:val="bloctitlesChar"/>
    <w:autoRedefine/>
    <w:rsid w:val="00484407"/>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484407"/>
    <w:rPr>
      <w:rFonts w:ascii="Georgia" w:eastAsia="Malgun Gothic" w:hAnsi="Georgia" w:cs="Arial"/>
      <w:b/>
      <w:bCs/>
      <w:sz w:val="28"/>
      <w:szCs w:val="32"/>
      <w:u w:val="single"/>
    </w:rPr>
  </w:style>
  <w:style w:type="paragraph" w:customStyle="1" w:styleId="CiteSmallText">
    <w:name w:val="Cite Small Text"/>
    <w:basedOn w:val="Normal"/>
    <w:uiPriority w:val="99"/>
    <w:rsid w:val="00484407"/>
    <w:pPr>
      <w:widowControl w:val="0"/>
      <w:spacing w:after="200"/>
    </w:pPr>
    <w:rPr>
      <w:rFonts w:ascii="Helvetica Neue" w:hAnsi="Helvetica Neue" w:cstheme="minorBidi"/>
      <w:b/>
      <w:sz w:val="18"/>
    </w:rPr>
  </w:style>
  <w:style w:type="character" w:customStyle="1" w:styleId="3TagCite">
    <w:name w:val="3 Tag/Cite"/>
    <w:rsid w:val="00484407"/>
    <w:rPr>
      <w:rFonts w:ascii="Times New Roman" w:hAnsi="Times New Roman"/>
      <w:b/>
    </w:rPr>
  </w:style>
  <w:style w:type="character" w:customStyle="1" w:styleId="4Qualifications">
    <w:name w:val="4 Qualifications"/>
    <w:rsid w:val="00484407"/>
    <w:rPr>
      <w:rFonts w:ascii="Times New Roman" w:hAnsi="Times New Roman"/>
      <w:sz w:val="19"/>
    </w:rPr>
  </w:style>
  <w:style w:type="character" w:customStyle="1" w:styleId="6Underlined">
    <w:name w:val="6 Underlined"/>
    <w:rsid w:val="00484407"/>
    <w:rPr>
      <w:rFonts w:ascii="Times New Roman" w:hAnsi="Times New Roman"/>
      <w:b/>
      <w:sz w:val="21"/>
      <w:u w:val="single"/>
    </w:rPr>
  </w:style>
  <w:style w:type="paragraph" w:customStyle="1" w:styleId="Cards1CharChar">
    <w:name w:val="Cards1 Char Char"/>
    <w:basedOn w:val="Normal"/>
    <w:link w:val="Cards1CharCharChar"/>
    <w:rsid w:val="00484407"/>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484407"/>
    <w:rPr>
      <w:rFonts w:ascii="Georgia" w:hAnsi="Georgia"/>
      <w:lang w:val="x-none"/>
    </w:rPr>
  </w:style>
  <w:style w:type="character" w:customStyle="1" w:styleId="UnderlineCharCharCharCharCharCharCharChar">
    <w:name w:val="Underline Char Char Char Char Char Char Char Char"/>
    <w:link w:val="UnderlineCharCharCharCharCharCharChar"/>
    <w:rsid w:val="00484407"/>
    <w:rPr>
      <w:u w:val="single"/>
    </w:rPr>
  </w:style>
  <w:style w:type="paragraph" w:customStyle="1" w:styleId="UnderlineCharCharCharCharCharCharChar">
    <w:name w:val="Underline Char Char Char Char Char Char Char"/>
    <w:basedOn w:val="Normal"/>
    <w:link w:val="UnderlineCharCharCharCharCharCharCharChar"/>
    <w:rsid w:val="00484407"/>
    <w:rPr>
      <w:rFonts w:asciiTheme="minorHAnsi" w:hAnsiTheme="minorHAnsi" w:cstheme="minorBidi"/>
      <w:u w:val="single"/>
    </w:rPr>
  </w:style>
  <w:style w:type="paragraph" w:customStyle="1" w:styleId="CitesCharChar">
    <w:name w:val="Cites Char Char"/>
    <w:next w:val="Normal"/>
    <w:link w:val="CitesCharCharChar"/>
    <w:rsid w:val="0048440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84407"/>
    <w:rPr>
      <w:rFonts w:ascii="Times New Roman" w:eastAsia="Times New Roman" w:hAnsi="Times New Roman" w:cs="Times New Roman"/>
      <w:sz w:val="20"/>
      <w:szCs w:val="24"/>
    </w:rPr>
  </w:style>
  <w:style w:type="character" w:customStyle="1" w:styleId="nohighlighting">
    <w:name w:val="no highlighting"/>
    <w:rsid w:val="0048440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4407"/>
    <w:rPr>
      <w:rFonts w:ascii="Cambria" w:hAnsi="Cambria" w:hint="default"/>
      <w:sz w:val="21"/>
      <w:u w:val="single"/>
    </w:rPr>
  </w:style>
  <w:style w:type="paragraph" w:customStyle="1" w:styleId="Swag">
    <w:name w:val="Swag"/>
    <w:basedOn w:val="Normal"/>
    <w:link w:val="SwagChar"/>
    <w:qFormat/>
    <w:rsid w:val="00484407"/>
    <w:rPr>
      <w:rFonts w:ascii="Georgia" w:hAnsi="Georgia" w:cstheme="minorBidi"/>
      <w:color w:val="0000FF"/>
      <w:sz w:val="12"/>
      <w:u w:val="single"/>
    </w:rPr>
  </w:style>
  <w:style w:type="character" w:customStyle="1" w:styleId="SwagChar">
    <w:name w:val="Swag Char"/>
    <w:link w:val="Swag"/>
    <w:rsid w:val="00484407"/>
    <w:rPr>
      <w:rFonts w:ascii="Georgia" w:hAnsi="Georgia"/>
      <w:color w:val="0000FF"/>
      <w:sz w:val="12"/>
      <w:u w:val="single"/>
    </w:rPr>
  </w:style>
  <w:style w:type="paragraph" w:customStyle="1" w:styleId="StyleUnderlineTimesNewRoman1">
    <w:name w:val="Style Underline + Times New Roman1"/>
    <w:link w:val="StyleUnderlineTimesNewRoman1Char"/>
    <w:rsid w:val="0048440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8440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8440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8440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484407"/>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484407"/>
    <w:rPr>
      <w:rFonts w:ascii="Garamond" w:eastAsia="MS Mincho" w:hAnsi="Garamond"/>
    </w:rPr>
  </w:style>
  <w:style w:type="character" w:customStyle="1" w:styleId="CharChar61">
    <w:name w:val="Char Char61"/>
    <w:rsid w:val="00484407"/>
    <w:rPr>
      <w:rFonts w:cs="Arial"/>
      <w:bCs/>
      <w:sz w:val="16"/>
      <w:szCs w:val="26"/>
      <w:lang w:val="en-US" w:eastAsia="en-US" w:bidi="ar-SA"/>
    </w:rPr>
  </w:style>
  <w:style w:type="character" w:customStyle="1" w:styleId="ListBulletChar">
    <w:name w:val="List Bullet Char"/>
    <w:link w:val="ListBullet"/>
    <w:uiPriority w:val="99"/>
    <w:rsid w:val="00484407"/>
    <w:rPr>
      <w:rFonts w:ascii="Times New Roman" w:eastAsia="Calibri" w:hAnsi="Times New Roman" w:cs="Times New Roman"/>
    </w:rPr>
  </w:style>
  <w:style w:type="paragraph" w:customStyle="1" w:styleId="subhead10">
    <w:name w:val="subhead1"/>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styledate">
    <w:name w:val="styledate"/>
    <w:rsid w:val="00484407"/>
  </w:style>
  <w:style w:type="character" w:customStyle="1" w:styleId="BoldandUnderlineChar1">
    <w:name w:val="Bold and Underline Char1"/>
    <w:rsid w:val="00484407"/>
    <w:rPr>
      <w:b/>
      <w:szCs w:val="24"/>
      <w:u w:val="single"/>
      <w:lang w:val="en-US" w:eastAsia="en-US" w:bidi="ar-SA"/>
    </w:rPr>
  </w:style>
  <w:style w:type="character" w:customStyle="1" w:styleId="BoldandUnderlineChar1Char2">
    <w:name w:val="Bold and Underline Char1 Char2"/>
    <w:rsid w:val="00484407"/>
    <w:rPr>
      <w:b/>
      <w:szCs w:val="24"/>
      <w:u w:val="single"/>
      <w:lang w:val="en-US" w:eastAsia="en-US" w:bidi="ar-SA"/>
    </w:rPr>
  </w:style>
  <w:style w:type="character" w:customStyle="1" w:styleId="BoldandUnderlineCharChar1">
    <w:name w:val="Bold and Underline Char Char1"/>
    <w:rsid w:val="00484407"/>
    <w:rPr>
      <w:b/>
      <w:szCs w:val="24"/>
      <w:u w:val="single"/>
      <w:lang w:val="en-US" w:eastAsia="en-US" w:bidi="ar-SA"/>
    </w:rPr>
  </w:style>
  <w:style w:type="character" w:customStyle="1" w:styleId="BoldandUnderlineChar6">
    <w:name w:val="Bold and Underline Char6"/>
    <w:rsid w:val="00484407"/>
    <w:rPr>
      <w:b/>
      <w:szCs w:val="24"/>
      <w:u w:val="single"/>
      <w:lang w:val="en-US" w:eastAsia="en-US" w:bidi="ar-SA"/>
    </w:rPr>
  </w:style>
  <w:style w:type="character" w:customStyle="1" w:styleId="title-link-wrapper">
    <w:name w:val="title-link-wrapper"/>
    <w:rsid w:val="00484407"/>
  </w:style>
  <w:style w:type="character" w:customStyle="1" w:styleId="medium-font">
    <w:name w:val="medium-font"/>
    <w:rsid w:val="00484407"/>
  </w:style>
  <w:style w:type="paragraph" w:customStyle="1" w:styleId="abstract">
    <w:name w:val="abstract"/>
    <w:basedOn w:val="Normal"/>
    <w:uiPriority w:val="99"/>
    <w:rsid w:val="00484407"/>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484407"/>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484407"/>
    <w:rPr>
      <w:rFonts w:ascii="Georgia" w:eastAsia="Times New Roman" w:hAnsi="Georgia"/>
      <w:b/>
      <w:bCs/>
      <w:u w:val="single"/>
    </w:rPr>
  </w:style>
  <w:style w:type="character" w:customStyle="1" w:styleId="ReallySamllTextChar">
    <w:name w:val="ReallySamllText Char"/>
    <w:link w:val="ReallySamllText"/>
    <w:rsid w:val="00484407"/>
    <w:rPr>
      <w:sz w:val="12"/>
      <w:szCs w:val="24"/>
    </w:rPr>
  </w:style>
  <w:style w:type="paragraph" w:customStyle="1" w:styleId="StyleStyleUnderlineTimesNewRoman11pt">
    <w:name w:val="Style Style Underline + Times New Roman + 11 pt"/>
    <w:basedOn w:val="Normal"/>
    <w:link w:val="StyleStyleUnderlineTimesNewRoman11ptChar"/>
    <w:rsid w:val="00484407"/>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484407"/>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4407"/>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484407"/>
    <w:rPr>
      <w:rFonts w:ascii="Georgia" w:eastAsia="Times New Roman" w:hAnsi="Georgia"/>
      <w:u w:val="single"/>
    </w:rPr>
  </w:style>
  <w:style w:type="character" w:customStyle="1" w:styleId="style10">
    <w:name w:val="style1"/>
    <w:rsid w:val="00484407"/>
  </w:style>
  <w:style w:type="character" w:customStyle="1" w:styleId="pmtermsel">
    <w:name w:val="pmtermsel"/>
    <w:rsid w:val="00484407"/>
  </w:style>
  <w:style w:type="character" w:customStyle="1" w:styleId="showipapr">
    <w:name w:val="show_ipapr"/>
    <w:rsid w:val="00484407"/>
  </w:style>
  <w:style w:type="character" w:customStyle="1" w:styleId="dnindex">
    <w:name w:val="dnindex"/>
    <w:rsid w:val="00484407"/>
  </w:style>
  <w:style w:type="character" w:customStyle="1" w:styleId="23">
    <w:name w:val="23"/>
    <w:rsid w:val="00484407"/>
    <w:rPr>
      <w:rFonts w:ascii="Times New Roman" w:hAnsi="Times New Roman" w:cs="Arial"/>
      <w:bCs/>
      <w:sz w:val="20"/>
      <w:u w:val="single"/>
      <w:lang w:val="en-US" w:eastAsia="en-US" w:bidi="ar-SA"/>
    </w:rPr>
  </w:style>
  <w:style w:type="character" w:customStyle="1" w:styleId="33">
    <w:name w:val="33"/>
    <w:rsid w:val="00484407"/>
    <w:rPr>
      <w:rFonts w:ascii="Times New Roman" w:hAnsi="Times New Roman" w:cs="Arial"/>
      <w:b/>
      <w:bCs/>
      <w:sz w:val="20"/>
      <w:u w:val="single"/>
      <w:lang w:val="en-US" w:eastAsia="en-US" w:bidi="ar-SA"/>
    </w:rPr>
  </w:style>
  <w:style w:type="character" w:customStyle="1" w:styleId="55">
    <w:name w:val="55"/>
    <w:rsid w:val="00484407"/>
    <w:rPr>
      <w:rFonts w:cs="Arial"/>
      <w:bCs/>
      <w:sz w:val="20"/>
      <w:u w:val="single"/>
      <w:lang w:val="en-US" w:eastAsia="en-US" w:bidi="ar-SA"/>
    </w:rPr>
  </w:style>
  <w:style w:type="character" w:customStyle="1" w:styleId="authoraffil">
    <w:name w:val="authoraffil"/>
    <w:rsid w:val="00484407"/>
  </w:style>
  <w:style w:type="character" w:customStyle="1" w:styleId="CharChar8">
    <w:name w:val="Char Char8"/>
    <w:rsid w:val="00484407"/>
    <w:rPr>
      <w:rFonts w:ascii="Georgia" w:eastAsia="Times New Roman" w:hAnsi="Georgia"/>
      <w:b/>
      <w:bCs/>
      <w:sz w:val="30"/>
      <w:szCs w:val="28"/>
      <w:u w:val="single"/>
    </w:rPr>
  </w:style>
  <w:style w:type="character" w:customStyle="1" w:styleId="FontStyle13">
    <w:name w:val="Font Style13"/>
    <w:uiPriority w:val="99"/>
    <w:rsid w:val="00484407"/>
    <w:rPr>
      <w:rFonts w:ascii="Constantia" w:hAnsi="Constantia" w:cs="Constantia"/>
      <w:sz w:val="18"/>
      <w:szCs w:val="18"/>
    </w:rPr>
  </w:style>
  <w:style w:type="character" w:customStyle="1" w:styleId="TagsCharCharCharChar">
    <w:name w:val="Tags Char Char Char Char"/>
    <w:rsid w:val="00484407"/>
    <w:rPr>
      <w:rFonts w:ascii="Times New Roman" w:eastAsia="Times New Roman" w:hAnsi="Times New Roman" w:cs="Times New Roman"/>
      <w:b/>
      <w:sz w:val="24"/>
      <w:szCs w:val="24"/>
    </w:rPr>
  </w:style>
  <w:style w:type="character" w:customStyle="1" w:styleId="Citation1Char">
    <w:name w:val="Citation1 Char"/>
    <w:link w:val="Citation10"/>
    <w:locked/>
    <w:rsid w:val="00484407"/>
    <w:rPr>
      <w:rFonts w:ascii="Georgia" w:hAnsi="Georgia"/>
      <w:b/>
      <w:u w:val="single"/>
    </w:rPr>
  </w:style>
  <w:style w:type="paragraph" w:customStyle="1" w:styleId="Citation10">
    <w:name w:val="Citation1"/>
    <w:basedOn w:val="Normal"/>
    <w:link w:val="Citation1Char"/>
    <w:qFormat/>
    <w:rsid w:val="00484407"/>
    <w:rPr>
      <w:rFonts w:ascii="Georgia" w:hAnsi="Georgia" w:cstheme="minorBidi"/>
      <w:b/>
      <w:u w:val="single"/>
    </w:rPr>
  </w:style>
  <w:style w:type="character" w:customStyle="1" w:styleId="TaglineChar">
    <w:name w:val="Tagline Char"/>
    <w:link w:val="Tagline0"/>
    <w:locked/>
    <w:rsid w:val="00484407"/>
    <w:rPr>
      <w:rFonts w:ascii="Georgia" w:hAnsi="Georgia"/>
      <w:b/>
    </w:rPr>
  </w:style>
  <w:style w:type="paragraph" w:customStyle="1" w:styleId="Tagline0">
    <w:name w:val="Tagline"/>
    <w:basedOn w:val="Normal"/>
    <w:link w:val="TaglineChar"/>
    <w:qFormat/>
    <w:rsid w:val="00484407"/>
    <w:rPr>
      <w:rFonts w:ascii="Georgia" w:hAnsi="Georgia" w:cstheme="minorBidi"/>
      <w:b/>
    </w:rPr>
  </w:style>
  <w:style w:type="paragraph" w:customStyle="1" w:styleId="NothingCharCharChar">
    <w:name w:val="Nothing Char Char Char"/>
    <w:link w:val="NothingCharChar"/>
    <w:rsid w:val="00484407"/>
    <w:pPr>
      <w:spacing w:after="0" w:line="240" w:lineRule="auto"/>
      <w:jc w:val="both"/>
    </w:pPr>
  </w:style>
  <w:style w:type="paragraph" w:customStyle="1" w:styleId="StyleLeft021">
    <w:name w:val="Style Left:  0.2&quot;1"/>
    <w:basedOn w:val="Normal"/>
    <w:uiPriority w:val="99"/>
    <w:rsid w:val="00484407"/>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4407"/>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4407"/>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4407"/>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4407"/>
    <w:rPr>
      <w:rFonts w:ascii="Georgia" w:eastAsia="Times New Roman" w:hAnsi="Georgia"/>
      <w:u w:val="single"/>
      <w:bdr w:val="single" w:sz="4" w:space="0" w:color="auto"/>
    </w:rPr>
  </w:style>
  <w:style w:type="character" w:customStyle="1" w:styleId="boldcitationChar">
    <w:name w:val="bold citation Char"/>
    <w:rsid w:val="00484407"/>
    <w:rPr>
      <w:rFonts w:ascii="Arial" w:hAnsi="Arial"/>
      <w:b/>
      <w:sz w:val="28"/>
      <w:szCs w:val="24"/>
      <w:u w:val="thick"/>
      <w:lang w:val="en-US" w:eastAsia="en-US" w:bidi="ar-SA"/>
    </w:rPr>
  </w:style>
  <w:style w:type="paragraph" w:customStyle="1" w:styleId="BlockTitle20">
    <w:name w:val="Block Title #2"/>
    <w:basedOn w:val="Normal"/>
    <w:uiPriority w:val="99"/>
    <w:rsid w:val="0048440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484407"/>
    <w:rPr>
      <w:rFonts w:ascii="Georgia" w:hAnsi="Georgia" w:cstheme="minorBidi"/>
      <w:b/>
    </w:rPr>
  </w:style>
  <w:style w:type="character" w:customStyle="1" w:styleId="BoldunderlineChar3">
    <w:name w:val="Bold/underline Char"/>
    <w:rsid w:val="00484407"/>
    <w:rPr>
      <w:rFonts w:eastAsia="SimSun"/>
      <w:b/>
      <w:noProof w:val="0"/>
      <w:sz w:val="24"/>
      <w:szCs w:val="24"/>
      <w:u w:val="single"/>
      <w:lang w:val="en-US" w:eastAsia="zh-CN" w:bidi="ar-SA"/>
    </w:rPr>
  </w:style>
  <w:style w:type="character" w:customStyle="1" w:styleId="underlinetextchar0">
    <w:name w:val="underlinetextchar"/>
    <w:rsid w:val="00484407"/>
  </w:style>
  <w:style w:type="character" w:customStyle="1" w:styleId="boldciteChar1">
    <w:name w:val="bold cite Char1"/>
    <w:rsid w:val="00484407"/>
    <w:rPr>
      <w:b/>
      <w:sz w:val="28"/>
      <w:u w:val="thick" w:color="000000"/>
    </w:rPr>
  </w:style>
  <w:style w:type="character" w:customStyle="1" w:styleId="tagCharCharChar1">
    <w:name w:val="tag Char Char Char1"/>
    <w:rsid w:val="00484407"/>
    <w:rPr>
      <w:b/>
      <w:sz w:val="24"/>
      <w:lang w:val="en-US" w:eastAsia="en-US" w:bidi="ar-SA"/>
    </w:rPr>
  </w:style>
  <w:style w:type="character" w:customStyle="1" w:styleId="underlinecardChar0">
    <w:name w:val="underline card Char"/>
    <w:rsid w:val="00484407"/>
    <w:rPr>
      <w:rFonts w:ascii="Arial" w:hAnsi="Arial"/>
      <w:sz w:val="18"/>
      <w:szCs w:val="24"/>
      <w:u w:val="single"/>
      <w:lang w:val="en-US" w:eastAsia="en-US" w:bidi="ar-SA"/>
    </w:rPr>
  </w:style>
  <w:style w:type="paragraph" w:customStyle="1" w:styleId="date-comments">
    <w:name w:val="date-comments"/>
    <w:basedOn w:val="Normal"/>
    <w:uiPriority w:val="99"/>
    <w:rsid w:val="00484407"/>
    <w:pPr>
      <w:spacing w:before="100" w:beforeAutospacing="1" w:after="100" w:afterAutospacing="1"/>
    </w:pPr>
    <w:rPr>
      <w:rFonts w:ascii="Times" w:hAnsi="Times" w:cstheme="minorBidi"/>
      <w:szCs w:val="20"/>
    </w:rPr>
  </w:style>
  <w:style w:type="character" w:customStyle="1" w:styleId="articleauthor0">
    <w:name w:val="articleauthor"/>
    <w:rsid w:val="00484407"/>
  </w:style>
  <w:style w:type="character" w:customStyle="1" w:styleId="bodysubtoc">
    <w:name w:val="bodysubtoc"/>
    <w:rsid w:val="00484407"/>
  </w:style>
  <w:style w:type="character" w:customStyle="1" w:styleId="lefttitlesmaller">
    <w:name w:val="lefttitlesmaller"/>
    <w:rsid w:val="00484407"/>
  </w:style>
  <w:style w:type="character" w:customStyle="1" w:styleId="mb">
    <w:name w:val="mb"/>
    <w:rsid w:val="00484407"/>
  </w:style>
  <w:style w:type="character" w:customStyle="1" w:styleId="submitted-date">
    <w:name w:val="submitted-date"/>
    <w:rsid w:val="00484407"/>
  </w:style>
  <w:style w:type="character" w:customStyle="1" w:styleId="submitted-time">
    <w:name w:val="submitted-time"/>
    <w:rsid w:val="00484407"/>
  </w:style>
  <w:style w:type="character" w:customStyle="1" w:styleId="A20">
    <w:name w:val="A2"/>
    <w:uiPriority w:val="99"/>
    <w:rsid w:val="00484407"/>
    <w:rPr>
      <w:rFonts w:ascii="Sabon LT Std" w:hAnsi="Sabon LT Std" w:cs="Sabon LT Std" w:hint="default"/>
      <w:color w:val="000000"/>
      <w:sz w:val="15"/>
      <w:szCs w:val="15"/>
    </w:rPr>
  </w:style>
  <w:style w:type="character" w:customStyle="1" w:styleId="searchword">
    <w:name w:val="searchword"/>
    <w:rsid w:val="00484407"/>
  </w:style>
  <w:style w:type="paragraph" w:customStyle="1" w:styleId="Heading2Char2CharChar12">
    <w:name w:val="Heading 2 Char2 Char Char12"/>
    <w:aliases w:val="Char Char Char Char Char Char1 Char Char Char Char Char1,Char Char22"/>
    <w:next w:val="Normal"/>
    <w:uiPriority w:val="99"/>
    <w:rsid w:val="004844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84407"/>
    <w:rPr>
      <w:rFonts w:ascii="Times New Roman" w:hAnsi="Times New Roman" w:cs="Times New Roman"/>
      <w:sz w:val="18"/>
      <w:szCs w:val="18"/>
    </w:rPr>
  </w:style>
  <w:style w:type="character" w:customStyle="1" w:styleId="bylines">
    <w:name w:val="bylines"/>
    <w:basedOn w:val="DefaultParagraphFont"/>
    <w:rsid w:val="00484407"/>
  </w:style>
  <w:style w:type="character" w:customStyle="1" w:styleId="StyleStyleBoldUnderlineUnderlineIntenseEmphasis1apple-style-2">
    <w:name w:val="Style Style Bold UnderlineUnderlineIntense Emphasis1apple-style-...2"/>
    <w:basedOn w:val="DefaultParagraphFont"/>
    <w:rsid w:val="00484407"/>
    <w:rPr>
      <w:b w:val="0"/>
      <w:bCs/>
      <w:sz w:val="22"/>
      <w:u w:val="single"/>
    </w:rPr>
  </w:style>
  <w:style w:type="character" w:customStyle="1" w:styleId="FontStyle57">
    <w:name w:val="Font Style57"/>
    <w:rsid w:val="00484407"/>
    <w:rPr>
      <w:rFonts w:ascii="Georgia" w:hAnsi="Georgia" w:cs="Georgia"/>
      <w:b/>
      <w:bCs/>
      <w:sz w:val="14"/>
      <w:szCs w:val="14"/>
    </w:rPr>
  </w:style>
  <w:style w:type="character" w:customStyle="1" w:styleId="FontStyle89">
    <w:name w:val="Font Style89"/>
    <w:rsid w:val="00484407"/>
    <w:rPr>
      <w:rFonts w:ascii="Times New Roman" w:hAnsi="Times New Roman" w:cs="Times New Roman"/>
      <w:b/>
      <w:bCs/>
      <w:smallCaps/>
      <w:spacing w:val="40"/>
      <w:sz w:val="16"/>
      <w:szCs w:val="16"/>
    </w:rPr>
  </w:style>
  <w:style w:type="character" w:customStyle="1" w:styleId="style3Char0">
    <w:name w:val="style 3 Char"/>
    <w:rsid w:val="00484407"/>
    <w:rPr>
      <w:sz w:val="18"/>
      <w:szCs w:val="24"/>
      <w:lang w:val="en-US" w:eastAsia="en-US" w:bidi="ar-SA"/>
    </w:rPr>
  </w:style>
  <w:style w:type="paragraph" w:customStyle="1" w:styleId="003Cite">
    <w:name w:val="003Cite"/>
    <w:basedOn w:val="Normal"/>
    <w:qFormat/>
    <w:rsid w:val="00484407"/>
    <w:rPr>
      <w:rFonts w:eastAsia="Calibri"/>
      <w:sz w:val="16"/>
      <w:szCs w:val="16"/>
    </w:rPr>
  </w:style>
  <w:style w:type="paragraph" w:customStyle="1" w:styleId="NormalBold">
    <w:name w:val="Normal + Bold"/>
    <w:aliases w:val="Double Underline"/>
    <w:basedOn w:val="Normal"/>
    <w:link w:val="NormalBoldChar"/>
    <w:rsid w:val="00484407"/>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484407"/>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484407"/>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84407"/>
    <w:rPr>
      <w:rFonts w:ascii="Times New Roman" w:eastAsia="Times New Roman" w:hAnsi="Times New Roman" w:cs="Times New Roman"/>
      <w:sz w:val="24"/>
      <w:u w:val="thick"/>
      <w:lang w:val="x-none" w:eastAsia="x-none"/>
    </w:rPr>
  </w:style>
  <w:style w:type="character" w:customStyle="1" w:styleId="BlockHeadingsChar1">
    <w:name w:val="Block Headings Char1"/>
    <w:rsid w:val="00484407"/>
    <w:rPr>
      <w:b/>
      <w:caps/>
    </w:rPr>
  </w:style>
  <w:style w:type="character" w:customStyle="1" w:styleId="Longcite">
    <w:name w:val="Longcite"/>
    <w:rsid w:val="00484407"/>
    <w:rPr>
      <w:sz w:val="16"/>
    </w:rPr>
  </w:style>
  <w:style w:type="paragraph" w:customStyle="1" w:styleId="NormalUnderline0">
    <w:name w:val="Normal + Underline"/>
    <w:basedOn w:val="Normal"/>
    <w:link w:val="NormalUnderlineChar0"/>
    <w:rsid w:val="00484407"/>
    <w:pPr>
      <w:ind w:left="720"/>
    </w:pPr>
    <w:rPr>
      <w:rFonts w:eastAsia="Times New Roman"/>
      <w:b/>
      <w:sz w:val="24"/>
      <w:u w:val="single"/>
      <w:lang w:val="x-none" w:eastAsia="x-none"/>
    </w:rPr>
  </w:style>
  <w:style w:type="character" w:customStyle="1" w:styleId="NormalUnderlineChar0">
    <w:name w:val="Normal + Underline Char"/>
    <w:link w:val="NormalUnderline0"/>
    <w:rsid w:val="0048440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484407"/>
    <w:rPr>
      <w:rFonts w:ascii="Bookman Old Style" w:hAnsi="Bookman Old Style" w:cs="Bookman Old Style"/>
      <w:sz w:val="16"/>
      <w:szCs w:val="16"/>
    </w:rPr>
  </w:style>
  <w:style w:type="character" w:customStyle="1" w:styleId="FontStyle17">
    <w:name w:val="Font Style17"/>
    <w:uiPriority w:val="99"/>
    <w:rsid w:val="00484407"/>
    <w:rPr>
      <w:rFonts w:ascii="Book Antiqua" w:hAnsi="Book Antiqua" w:cs="Book Antiqua"/>
      <w:i/>
      <w:iCs/>
      <w:spacing w:val="10"/>
      <w:sz w:val="22"/>
      <w:szCs w:val="22"/>
    </w:rPr>
  </w:style>
  <w:style w:type="character" w:customStyle="1" w:styleId="FontStyle329">
    <w:name w:val="Font Style329"/>
    <w:basedOn w:val="DefaultParagraphFont"/>
    <w:uiPriority w:val="99"/>
    <w:rsid w:val="0048440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84407"/>
  </w:style>
  <w:style w:type="character" w:customStyle="1" w:styleId="DateTimeChar">
    <w:name w:val="DateTime Char"/>
    <w:basedOn w:val="DefaultParagraphFont"/>
    <w:link w:val="DateTime"/>
    <w:uiPriority w:val="4"/>
    <w:rsid w:val="00484407"/>
    <w:rPr>
      <w:rFonts w:ascii="Times New Roman" w:hAnsi="Times New Roman" w:cs="Times New Roman"/>
    </w:rPr>
  </w:style>
  <w:style w:type="paragraph" w:customStyle="1" w:styleId="Lecture">
    <w:name w:val="Lecture"/>
    <w:next w:val="BodyText"/>
    <w:link w:val="LectureChar"/>
    <w:autoRedefine/>
    <w:uiPriority w:val="4"/>
    <w:qFormat/>
    <w:rsid w:val="00484407"/>
    <w:pPr>
      <w:spacing w:after="0"/>
      <w:outlineLvl w:val="5"/>
    </w:pPr>
    <w:rPr>
      <w:rFonts w:ascii="Arial" w:hAnsi="Arial" w:cs="Arial"/>
      <w:spacing w:val="-10"/>
    </w:rPr>
  </w:style>
  <w:style w:type="character" w:customStyle="1" w:styleId="LectureChar">
    <w:name w:val="Lecture Char"/>
    <w:basedOn w:val="DateTimeChar"/>
    <w:link w:val="Lecture"/>
    <w:uiPriority w:val="4"/>
    <w:rsid w:val="00484407"/>
    <w:rPr>
      <w:rFonts w:ascii="Arial" w:hAnsi="Arial" w:cs="Arial"/>
      <w:spacing w:val="-10"/>
    </w:rPr>
  </w:style>
  <w:style w:type="character" w:customStyle="1" w:styleId="Mention4">
    <w:name w:val="Mention4"/>
    <w:basedOn w:val="DefaultParagraphFont"/>
    <w:uiPriority w:val="99"/>
    <w:semiHidden/>
    <w:unhideWhenUsed/>
    <w:rsid w:val="00484407"/>
    <w:rPr>
      <w:color w:val="2B579A"/>
      <w:shd w:val="clear" w:color="auto" w:fill="E6E6E6"/>
    </w:rPr>
  </w:style>
  <w:style w:type="character" w:customStyle="1" w:styleId="UnresolvedMention3">
    <w:name w:val="Unresolved Mention3"/>
    <w:basedOn w:val="DefaultParagraphFont"/>
    <w:uiPriority w:val="99"/>
    <w:unhideWhenUsed/>
    <w:rsid w:val="00484407"/>
    <w:rPr>
      <w:color w:val="808080"/>
      <w:shd w:val="clear" w:color="auto" w:fill="E6E6E6"/>
    </w:rPr>
  </w:style>
  <w:style w:type="character" w:customStyle="1" w:styleId="m-895152127622952443gmail-style13ptbold">
    <w:name w:val="m_-895152127622952443gmail-style13ptbold"/>
    <w:basedOn w:val="DefaultParagraphFont"/>
    <w:rsid w:val="00484407"/>
  </w:style>
  <w:style w:type="character" w:customStyle="1" w:styleId="m4133802843404377303gmail-style13ptbold">
    <w:name w:val="m_4133802843404377303gmail-style13ptbold"/>
    <w:basedOn w:val="DefaultParagraphFont"/>
    <w:rsid w:val="00484407"/>
  </w:style>
  <w:style w:type="character" w:customStyle="1" w:styleId="m4133802843404377303gmail-styleunderline">
    <w:name w:val="m_4133802843404377303gmail-styleunderline"/>
    <w:basedOn w:val="DefaultParagraphFont"/>
    <w:rsid w:val="00484407"/>
  </w:style>
  <w:style w:type="character" w:customStyle="1" w:styleId="m1864609289044096952gmail-style13ptbold">
    <w:name w:val="m_1864609289044096952gmail-style13ptbold"/>
    <w:basedOn w:val="DefaultParagraphFont"/>
    <w:rsid w:val="00484407"/>
  </w:style>
  <w:style w:type="character" w:customStyle="1" w:styleId="m-2434640214339110092gmail-style13ptbold">
    <w:name w:val="m_-2434640214339110092gmail-style13ptbold"/>
    <w:basedOn w:val="DefaultParagraphFont"/>
    <w:rsid w:val="00484407"/>
  </w:style>
  <w:style w:type="character" w:customStyle="1" w:styleId="m-2434640214339110092gmail-styleunderline">
    <w:name w:val="m_-2434640214339110092gmail-styleunderline"/>
    <w:basedOn w:val="DefaultParagraphFont"/>
    <w:rsid w:val="00484407"/>
  </w:style>
  <w:style w:type="character" w:customStyle="1" w:styleId="articlepage-articlebody-firstletter">
    <w:name w:val="articlepage-articlebody-firstletter"/>
    <w:basedOn w:val="DefaultParagraphFont"/>
    <w:rsid w:val="00484407"/>
  </w:style>
  <w:style w:type="character" w:customStyle="1" w:styleId="UnresolvedMention32">
    <w:name w:val="Unresolved Mention32"/>
    <w:basedOn w:val="DefaultParagraphFont"/>
    <w:uiPriority w:val="99"/>
    <w:semiHidden/>
    <w:unhideWhenUsed/>
    <w:rsid w:val="00484407"/>
    <w:rPr>
      <w:color w:val="605E5C"/>
      <w:shd w:val="clear" w:color="auto" w:fill="E1DFDD"/>
    </w:rPr>
  </w:style>
  <w:style w:type="character" w:customStyle="1" w:styleId="m-2745674872889869693gmail-style13ptbold">
    <w:name w:val="m_-2745674872889869693gmail-style13ptbold"/>
    <w:basedOn w:val="DefaultParagraphFont"/>
    <w:rsid w:val="00484407"/>
  </w:style>
  <w:style w:type="character" w:customStyle="1" w:styleId="m-2745674872889869693gmail-styleunderline">
    <w:name w:val="m_-2745674872889869693gmail-styleunderline"/>
    <w:basedOn w:val="DefaultParagraphFont"/>
    <w:rsid w:val="00484407"/>
  </w:style>
  <w:style w:type="character" w:customStyle="1" w:styleId="UnresolvedMention31">
    <w:name w:val="Unresolved Mention31"/>
    <w:basedOn w:val="DefaultParagraphFont"/>
    <w:uiPriority w:val="99"/>
    <w:semiHidden/>
    <w:unhideWhenUsed/>
    <w:rsid w:val="00484407"/>
    <w:rPr>
      <w:color w:val="808080"/>
      <w:shd w:val="clear" w:color="auto" w:fill="E6E6E6"/>
    </w:rPr>
  </w:style>
  <w:style w:type="character" w:customStyle="1" w:styleId="UnresolvedMention4">
    <w:name w:val="Unresolved Mention4"/>
    <w:basedOn w:val="DefaultParagraphFont"/>
    <w:uiPriority w:val="99"/>
    <w:semiHidden/>
    <w:unhideWhenUsed/>
    <w:rsid w:val="00484407"/>
    <w:rPr>
      <w:color w:val="808080"/>
      <w:shd w:val="clear" w:color="auto" w:fill="E6E6E6"/>
    </w:rPr>
  </w:style>
  <w:style w:type="character" w:customStyle="1" w:styleId="m-8082899869479211226gmail-styleunderline">
    <w:name w:val="m_-8082899869479211226gmail-styleunderline"/>
    <w:basedOn w:val="DefaultParagraphFont"/>
    <w:rsid w:val="00484407"/>
  </w:style>
  <w:style w:type="paragraph" w:customStyle="1" w:styleId="NoteLevel23">
    <w:name w:val="Note Level 23"/>
    <w:basedOn w:val="Normal"/>
    <w:next w:val="Normal"/>
    <w:uiPriority w:val="99"/>
    <w:qFormat/>
    <w:rsid w:val="00484407"/>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484407"/>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484407"/>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484407"/>
    <w:rPr>
      <w:color w:val="605E5C"/>
      <w:shd w:val="clear" w:color="auto" w:fill="E1DFDD"/>
    </w:rPr>
  </w:style>
  <w:style w:type="character" w:customStyle="1" w:styleId="UnresolvedMention6">
    <w:name w:val="Unresolved Mention6"/>
    <w:basedOn w:val="DefaultParagraphFont"/>
    <w:uiPriority w:val="99"/>
    <w:semiHidden/>
    <w:unhideWhenUsed/>
    <w:rsid w:val="00484407"/>
    <w:rPr>
      <w:color w:val="605E5C"/>
      <w:shd w:val="clear" w:color="auto" w:fill="E1DFDD"/>
    </w:rPr>
  </w:style>
  <w:style w:type="character" w:customStyle="1" w:styleId="footnote">
    <w:name w:val="footnote"/>
    <w:basedOn w:val="DefaultParagraphFont"/>
    <w:rsid w:val="00484407"/>
  </w:style>
  <w:style w:type="character" w:customStyle="1" w:styleId="hubidentifier">
    <w:name w:val="hub_identifier"/>
    <w:basedOn w:val="DefaultParagraphFont"/>
    <w:rsid w:val="00484407"/>
  </w:style>
  <w:style w:type="paragraph" w:customStyle="1" w:styleId="standardeinzug">
    <w:name w:val="standardeinzug"/>
    <w:basedOn w:val="Normal"/>
    <w:rsid w:val="00484407"/>
    <w:pPr>
      <w:spacing w:before="100" w:beforeAutospacing="1" w:after="100" w:afterAutospacing="1"/>
    </w:pPr>
    <w:rPr>
      <w:rFonts w:eastAsia="Times New Roman"/>
      <w:sz w:val="24"/>
      <w:szCs w:val="24"/>
    </w:rPr>
  </w:style>
  <w:style w:type="paragraph" w:customStyle="1" w:styleId="aufzhlungnormal">
    <w:name w:val="aufzhlungnormal"/>
    <w:basedOn w:val="Normal"/>
    <w:rsid w:val="00484407"/>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484407"/>
  </w:style>
  <w:style w:type="paragraph" w:customStyle="1" w:styleId="entrefilet">
    <w:name w:val="entrefilet"/>
    <w:basedOn w:val="Normal"/>
    <w:rsid w:val="00484407"/>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484407"/>
    <w:pPr>
      <w:spacing w:before="100" w:beforeAutospacing="1" w:after="100" w:afterAutospacing="1"/>
    </w:pPr>
    <w:rPr>
      <w:rFonts w:eastAsia="Times New Roman"/>
      <w:sz w:val="24"/>
      <w:szCs w:val="24"/>
    </w:rPr>
  </w:style>
  <w:style w:type="paragraph" w:customStyle="1" w:styleId="tabberschrift">
    <w:name w:val="tabberschrift"/>
    <w:basedOn w:val="Normal"/>
    <w:rsid w:val="00484407"/>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484407"/>
  </w:style>
  <w:style w:type="character" w:customStyle="1" w:styleId="m-268162420547309261gmail-stylestylebold12pt">
    <w:name w:val="m_-268162420547309261gmail-stylestylebold12pt"/>
    <w:basedOn w:val="DefaultParagraphFont"/>
    <w:rsid w:val="00484407"/>
  </w:style>
  <w:style w:type="character" w:customStyle="1" w:styleId="m-268162420547309261gmail-styleboldunderline">
    <w:name w:val="m_-268162420547309261gmail-styleboldunderline"/>
    <w:basedOn w:val="DefaultParagraphFont"/>
    <w:rsid w:val="00484407"/>
  </w:style>
  <w:style w:type="character" w:customStyle="1" w:styleId="m-5621139387307470627gmail-style13ptbold">
    <w:name w:val="m_-5621139387307470627gmail-style13ptbold"/>
    <w:basedOn w:val="DefaultParagraphFont"/>
    <w:rsid w:val="00484407"/>
  </w:style>
  <w:style w:type="character" w:customStyle="1" w:styleId="m-5621139387307470627gmail-styleunderline">
    <w:name w:val="m_-5621139387307470627gmail-styleunderline"/>
    <w:basedOn w:val="DefaultParagraphFont"/>
    <w:rsid w:val="00484407"/>
  </w:style>
  <w:style w:type="character" w:customStyle="1" w:styleId="m-4930835733434609408gmail-style13ptbold">
    <w:name w:val="m_-4930835733434609408gmail-style13ptbold"/>
    <w:basedOn w:val="DefaultParagraphFont"/>
    <w:rsid w:val="00484407"/>
  </w:style>
  <w:style w:type="character" w:customStyle="1" w:styleId="m-4930835733434609408gmail-styleunderline">
    <w:name w:val="m_-4930835733434609408gmail-styleunderline"/>
    <w:basedOn w:val="DefaultParagraphFont"/>
    <w:rsid w:val="00484407"/>
  </w:style>
  <w:style w:type="character" w:customStyle="1" w:styleId="m-2456650549122369157gmail-style13ptbold">
    <w:name w:val="m_-2456650549122369157gmail-style13ptbold"/>
    <w:basedOn w:val="DefaultParagraphFont"/>
    <w:rsid w:val="00484407"/>
  </w:style>
  <w:style w:type="character" w:customStyle="1" w:styleId="m-2456650549122369157gmail-styleunderline">
    <w:name w:val="m_-2456650549122369157gmail-styleunderline"/>
    <w:basedOn w:val="DefaultParagraphFont"/>
    <w:rsid w:val="00484407"/>
  </w:style>
  <w:style w:type="character" w:customStyle="1" w:styleId="hvr">
    <w:name w:val="hvr"/>
    <w:basedOn w:val="DefaultParagraphFont"/>
    <w:rsid w:val="00484407"/>
  </w:style>
  <w:style w:type="character" w:customStyle="1" w:styleId="m-3350902899047358468gmail-styleunderline">
    <w:name w:val="m_-3350902899047358468gmail-styleunderline"/>
    <w:basedOn w:val="DefaultParagraphFont"/>
    <w:rsid w:val="00484407"/>
  </w:style>
  <w:style w:type="paragraph" w:customStyle="1" w:styleId="Style5pt">
    <w:name w:val="Style 5 pt"/>
    <w:basedOn w:val="Normal"/>
    <w:link w:val="Style5ptChar"/>
    <w:rsid w:val="0048440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484407"/>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484407"/>
  </w:style>
  <w:style w:type="paragraph" w:customStyle="1" w:styleId="m462447500549623171gmail-msonormal">
    <w:name w:val="m_462447500549623171gmail-msonormal"/>
    <w:basedOn w:val="Normal"/>
    <w:uiPriority w:val="99"/>
    <w:rsid w:val="00484407"/>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484407"/>
  </w:style>
  <w:style w:type="character" w:customStyle="1" w:styleId="SmallerReal">
    <w:name w:val="SmallerReal"/>
    <w:basedOn w:val="DefaultParagraphFont"/>
    <w:uiPriority w:val="1"/>
    <w:qFormat/>
    <w:rsid w:val="00484407"/>
    <w:rPr>
      <w:rFonts w:ascii="Garamond" w:hAnsi="Garamond" w:hint="default"/>
      <w:sz w:val="16"/>
    </w:rPr>
  </w:style>
  <w:style w:type="paragraph" w:styleId="HTMLAddress">
    <w:name w:val="HTML Address"/>
    <w:basedOn w:val="Normal"/>
    <w:link w:val="HTMLAddressChar"/>
    <w:uiPriority w:val="99"/>
    <w:unhideWhenUsed/>
    <w:rsid w:val="00484407"/>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484407"/>
    <w:rPr>
      <w:rFonts w:ascii="Times New Roman" w:eastAsia="Times New Roman" w:hAnsi="Times New Roman" w:cs="Times New Roman"/>
      <w:i/>
      <w:iCs/>
      <w:sz w:val="24"/>
      <w:szCs w:val="24"/>
    </w:rPr>
  </w:style>
  <w:style w:type="character" w:customStyle="1" w:styleId="separator">
    <w:name w:val="separator"/>
    <w:basedOn w:val="DefaultParagraphFont"/>
    <w:rsid w:val="00484407"/>
  </w:style>
  <w:style w:type="paragraph" w:customStyle="1" w:styleId="dek">
    <w:name w:val="dek"/>
    <w:basedOn w:val="Normal"/>
    <w:uiPriority w:val="99"/>
    <w:rsid w:val="00484407"/>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484407"/>
  </w:style>
  <w:style w:type="character" w:customStyle="1" w:styleId="serialtitle">
    <w:name w:val="serial_title"/>
    <w:basedOn w:val="DefaultParagraphFont"/>
    <w:rsid w:val="00484407"/>
  </w:style>
  <w:style w:type="character" w:customStyle="1" w:styleId="volumeissue">
    <w:name w:val="volume_issue"/>
    <w:basedOn w:val="DefaultParagraphFont"/>
    <w:rsid w:val="00484407"/>
  </w:style>
  <w:style w:type="character" w:customStyle="1" w:styleId="pagerange">
    <w:name w:val="page_range"/>
    <w:basedOn w:val="DefaultParagraphFont"/>
    <w:rsid w:val="00484407"/>
  </w:style>
  <w:style w:type="character" w:customStyle="1" w:styleId="doilink">
    <w:name w:val="doi_link"/>
    <w:basedOn w:val="DefaultParagraphFont"/>
    <w:rsid w:val="00484407"/>
  </w:style>
  <w:style w:type="paragraph" w:customStyle="1" w:styleId="para">
    <w:name w:val="para"/>
    <w:basedOn w:val="Normal"/>
    <w:rsid w:val="00484407"/>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484407"/>
  </w:style>
  <w:style w:type="character" w:customStyle="1" w:styleId="internalref">
    <w:name w:val="internalref"/>
    <w:basedOn w:val="DefaultParagraphFont"/>
    <w:rsid w:val="00484407"/>
  </w:style>
  <w:style w:type="paragraph" w:customStyle="1" w:styleId="Analyitc">
    <w:name w:val="Analyitc"/>
    <w:basedOn w:val="Normal"/>
    <w:uiPriority w:val="4"/>
    <w:qFormat/>
    <w:rsid w:val="00484407"/>
    <w:rPr>
      <w:b/>
      <w:color w:val="0070C0"/>
      <w:sz w:val="28"/>
    </w:rPr>
  </w:style>
  <w:style w:type="character" w:customStyle="1" w:styleId="l7">
    <w:name w:val="l7"/>
    <w:basedOn w:val="DefaultParagraphFont"/>
    <w:rsid w:val="00484407"/>
  </w:style>
  <w:style w:type="character" w:customStyle="1" w:styleId="l6">
    <w:name w:val="l6"/>
    <w:basedOn w:val="DefaultParagraphFont"/>
    <w:rsid w:val="00484407"/>
  </w:style>
  <w:style w:type="character" w:customStyle="1" w:styleId="l8">
    <w:name w:val="l8"/>
    <w:basedOn w:val="DefaultParagraphFont"/>
    <w:rsid w:val="00484407"/>
  </w:style>
  <w:style w:type="character" w:customStyle="1" w:styleId="l9">
    <w:name w:val="l9"/>
    <w:basedOn w:val="DefaultParagraphFont"/>
    <w:rsid w:val="00484407"/>
  </w:style>
  <w:style w:type="character" w:customStyle="1" w:styleId="m-134349766280542120gmail-style13ptbold">
    <w:name w:val="m_-134349766280542120gmail-style13ptbold"/>
    <w:basedOn w:val="DefaultParagraphFont"/>
    <w:rsid w:val="00484407"/>
  </w:style>
  <w:style w:type="character" w:customStyle="1" w:styleId="m-134349766280542120gmail-msohyperlink">
    <w:name w:val="m_-134349766280542120gmail-msohyperlink"/>
    <w:basedOn w:val="DefaultParagraphFont"/>
    <w:rsid w:val="00484407"/>
  </w:style>
  <w:style w:type="character" w:customStyle="1" w:styleId="m-134349766280542120gmail-styleunderline">
    <w:name w:val="m_-134349766280542120gmail-styleunderline"/>
    <w:basedOn w:val="DefaultParagraphFont"/>
    <w:rsid w:val="00484407"/>
  </w:style>
  <w:style w:type="character" w:customStyle="1" w:styleId="m-134349766280542120gmail-cite">
    <w:name w:val="m_-134349766280542120gmail-cite"/>
    <w:basedOn w:val="DefaultParagraphFont"/>
    <w:rsid w:val="00484407"/>
  </w:style>
  <w:style w:type="character" w:customStyle="1" w:styleId="m-134349766280542120gmail-underline">
    <w:name w:val="m_-134349766280542120gmail-underline"/>
    <w:basedOn w:val="DefaultParagraphFont"/>
    <w:rsid w:val="00484407"/>
  </w:style>
  <w:style w:type="character" w:customStyle="1" w:styleId="m-134349766280542120gmail-underline0">
    <w:name w:val="m_-134349766280542120gmail-underline0"/>
    <w:basedOn w:val="DefaultParagraphFont"/>
    <w:rsid w:val="00484407"/>
  </w:style>
  <w:style w:type="paragraph" w:customStyle="1" w:styleId="element">
    <w:name w:val="element"/>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484407"/>
  </w:style>
  <w:style w:type="character" w:customStyle="1" w:styleId="wsj-article-credit">
    <w:name w:val="wsj-article-credit"/>
    <w:basedOn w:val="DefaultParagraphFont"/>
    <w:rsid w:val="00484407"/>
  </w:style>
  <w:style w:type="character" w:customStyle="1" w:styleId="wsj-article-credit-tag">
    <w:name w:val="wsj-article-credit-tag"/>
    <w:basedOn w:val="DefaultParagraphFont"/>
    <w:rsid w:val="00484407"/>
  </w:style>
  <w:style w:type="paragraph" w:customStyle="1" w:styleId="initial">
    <w:name w:val="initial"/>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484407"/>
    <w:rPr>
      <w:rFonts w:ascii="Arial Narrow" w:hAnsi="Arial Narrow"/>
      <w:sz w:val="22"/>
      <w:szCs w:val="24"/>
      <w:u w:val="single"/>
      <w:lang w:val="en-US" w:eastAsia="en-US" w:bidi="ar-SA"/>
    </w:rPr>
  </w:style>
  <w:style w:type="paragraph" w:customStyle="1" w:styleId="detailsub">
    <w:name w:val="detail__sub"/>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484407"/>
  </w:style>
  <w:style w:type="character" w:customStyle="1" w:styleId="m-299895914748161361gmail-styleunderline">
    <w:name w:val="m_-299895914748161361gmail-styleunderline"/>
    <w:basedOn w:val="DefaultParagraphFont"/>
    <w:rsid w:val="00484407"/>
  </w:style>
  <w:style w:type="paragraph" w:customStyle="1" w:styleId="counter-paragraph">
    <w:name w:val="counter-paragraph"/>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484407"/>
  </w:style>
  <w:style w:type="paragraph" w:customStyle="1" w:styleId="m-266642551691440061gmail-cards">
    <w:name w:val="m_-266642551691440061gmail-cards"/>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484407"/>
  </w:style>
  <w:style w:type="paragraph" w:customStyle="1" w:styleId="listingexcerpt">
    <w:name w:val="listing__excerpt"/>
    <w:basedOn w:val="Normal"/>
    <w:rsid w:val="00484407"/>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484407"/>
  </w:style>
  <w:style w:type="paragraph" w:customStyle="1" w:styleId="specialbutton">
    <w:name w:val="special__button"/>
    <w:basedOn w:val="Normal"/>
    <w:rsid w:val="00484407"/>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484407"/>
  </w:style>
  <w:style w:type="character" w:customStyle="1" w:styleId="StyleUnderliningChar9ptBold">
    <w:name w:val="Style Underlining Char + 9 pt Bold"/>
    <w:rsid w:val="00484407"/>
    <w:rPr>
      <w:rFonts w:ascii="Times New Roman" w:hAnsi="Times New Roman"/>
      <w:b/>
      <w:bCs/>
      <w:sz w:val="20"/>
      <w:szCs w:val="24"/>
      <w:u w:val="single"/>
    </w:rPr>
  </w:style>
  <w:style w:type="character" w:customStyle="1" w:styleId="StyleUnderliningChar9pt">
    <w:name w:val="Style Underlining Char + 9 pt"/>
    <w:rsid w:val="00484407"/>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484407"/>
  </w:style>
  <w:style w:type="paragraph" w:customStyle="1" w:styleId="font--body">
    <w:name w:val="font--body"/>
    <w:basedOn w:val="Normal"/>
    <w:rsid w:val="00484407"/>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484407"/>
  </w:style>
  <w:style w:type="character" w:customStyle="1" w:styleId="playbutton-flyout">
    <w:name w:val="playbutton-flyout"/>
    <w:basedOn w:val="DefaultParagraphFont"/>
    <w:rsid w:val="00484407"/>
  </w:style>
  <w:style w:type="character" w:customStyle="1" w:styleId="inlinevideo-videolabel">
    <w:name w:val="inlinevideo-videolabel"/>
    <w:basedOn w:val="DefaultParagraphFont"/>
    <w:rsid w:val="00484407"/>
  </w:style>
  <w:style w:type="character" w:customStyle="1" w:styleId="inlinevideo-videoduration">
    <w:name w:val="inlinevideo-videoduration"/>
    <w:basedOn w:val="DefaultParagraphFont"/>
    <w:rsid w:val="00484407"/>
  </w:style>
  <w:style w:type="character" w:customStyle="1" w:styleId="m2037045589135560752gmail-style13ptbold">
    <w:name w:val="m_2037045589135560752gmail-style13ptbold"/>
    <w:basedOn w:val="DefaultParagraphFont"/>
    <w:rsid w:val="00484407"/>
  </w:style>
  <w:style w:type="paragraph" w:customStyle="1" w:styleId="css-exrw3m">
    <w:name w:val="css-exrw3m"/>
    <w:basedOn w:val="Normal"/>
    <w:rsid w:val="00484407"/>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484407"/>
  </w:style>
  <w:style w:type="character" w:customStyle="1" w:styleId="m5672147096563703424gmail-styleunderline">
    <w:name w:val="m_5672147096563703424gmail-styleunderline"/>
    <w:basedOn w:val="DefaultParagraphFont"/>
    <w:rsid w:val="00484407"/>
  </w:style>
  <w:style w:type="character" w:customStyle="1" w:styleId="m-4276249887353823691gmail-style13ptbold">
    <w:name w:val="m_-4276249887353823691gmail-style13ptbold"/>
    <w:basedOn w:val="DefaultParagraphFont"/>
    <w:rsid w:val="00484407"/>
  </w:style>
  <w:style w:type="character" w:customStyle="1" w:styleId="m-4276249887353823691gmail-styleunderline">
    <w:name w:val="m_-4276249887353823691gmail-styleunderline"/>
    <w:basedOn w:val="DefaultParagraphFont"/>
    <w:rsid w:val="00484407"/>
  </w:style>
  <w:style w:type="character" w:customStyle="1" w:styleId="legacybig">
    <w:name w:val="legacybig"/>
    <w:basedOn w:val="DefaultParagraphFont"/>
    <w:rsid w:val="00484407"/>
  </w:style>
  <w:style w:type="character" w:customStyle="1" w:styleId="art-author">
    <w:name w:val="art-author"/>
    <w:basedOn w:val="DefaultParagraphFont"/>
    <w:rsid w:val="00484407"/>
  </w:style>
  <w:style w:type="paragraph" w:customStyle="1" w:styleId="first">
    <w:name w:val="first"/>
    <w:basedOn w:val="Normal"/>
    <w:qFormat/>
    <w:rsid w:val="00484407"/>
    <w:pPr>
      <w:spacing w:before="100" w:beforeAutospacing="1" w:after="100" w:afterAutospacing="1"/>
    </w:pPr>
    <w:rPr>
      <w:rFonts w:eastAsia="Times New Roman" w:cs="Calibri"/>
      <w:szCs w:val="24"/>
    </w:rPr>
  </w:style>
  <w:style w:type="character" w:customStyle="1" w:styleId="fpred">
    <w:name w:val="fp_red"/>
    <w:basedOn w:val="DefaultParagraphFont"/>
    <w:rsid w:val="00484407"/>
  </w:style>
  <w:style w:type="paragraph" w:customStyle="1" w:styleId="Style30">
    <w:name w:val="Style 3"/>
    <w:qFormat/>
    <w:rsid w:val="00484407"/>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484407"/>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484407"/>
  </w:style>
  <w:style w:type="character" w:customStyle="1" w:styleId="snapnoshots">
    <w:name w:val="snap_noshots"/>
    <w:basedOn w:val="DefaultParagraphFont"/>
    <w:rsid w:val="00484407"/>
  </w:style>
  <w:style w:type="character" w:customStyle="1" w:styleId="typarticle">
    <w:name w:val="typ_article"/>
    <w:basedOn w:val="DefaultParagraphFont"/>
    <w:rsid w:val="00484407"/>
  </w:style>
  <w:style w:type="paragraph" w:customStyle="1" w:styleId="normalweb1">
    <w:name w:val="normalweb1"/>
    <w:basedOn w:val="Normal"/>
    <w:qFormat/>
    <w:rsid w:val="00484407"/>
    <w:pPr>
      <w:spacing w:before="100" w:beforeAutospacing="1" w:after="100" w:afterAutospacing="1"/>
    </w:pPr>
    <w:rPr>
      <w:rFonts w:eastAsia="Times New Roman" w:cs="Calibri"/>
      <w:szCs w:val="24"/>
    </w:rPr>
  </w:style>
  <w:style w:type="character" w:customStyle="1" w:styleId="dispurl">
    <w:name w:val="dispurl"/>
    <w:basedOn w:val="DefaultParagraphFont"/>
    <w:rsid w:val="00484407"/>
  </w:style>
  <w:style w:type="character" w:customStyle="1" w:styleId="resultbodyitalic">
    <w:name w:val="resultbodyitalic"/>
    <w:basedOn w:val="DefaultParagraphFont"/>
    <w:rsid w:val="00484407"/>
  </w:style>
  <w:style w:type="character" w:customStyle="1" w:styleId="resultbody">
    <w:name w:val="resultbody"/>
    <w:basedOn w:val="DefaultParagraphFont"/>
    <w:qFormat/>
    <w:rsid w:val="00484407"/>
  </w:style>
  <w:style w:type="paragraph" w:customStyle="1" w:styleId="10">
    <w:name w:val="... 1"/>
    <w:basedOn w:val="Default"/>
    <w:next w:val="Default"/>
    <w:qFormat/>
    <w:rsid w:val="00484407"/>
    <w:rPr>
      <w:color w:val="auto"/>
    </w:rPr>
  </w:style>
  <w:style w:type="paragraph" w:customStyle="1" w:styleId="aa">
    <w:name w:val=".."/>
    <w:basedOn w:val="Default"/>
    <w:next w:val="Default"/>
    <w:qFormat/>
    <w:rsid w:val="00484407"/>
    <w:rPr>
      <w:color w:val="auto"/>
    </w:rPr>
  </w:style>
  <w:style w:type="paragraph" w:customStyle="1" w:styleId="ac">
    <w:name w:val="...."/>
    <w:basedOn w:val="Default"/>
    <w:next w:val="Default"/>
    <w:qFormat/>
    <w:rsid w:val="00484407"/>
    <w:rPr>
      <w:color w:val="auto"/>
    </w:rPr>
  </w:style>
  <w:style w:type="paragraph" w:customStyle="1" w:styleId="s0">
    <w:name w:val="s0"/>
    <w:basedOn w:val="Normal"/>
    <w:qFormat/>
    <w:rsid w:val="00484407"/>
    <w:pPr>
      <w:spacing w:before="100" w:beforeAutospacing="1" w:after="100" w:afterAutospacing="1"/>
    </w:pPr>
    <w:rPr>
      <w:rFonts w:eastAsia="Times New Roman" w:cs="Calibri"/>
      <w:szCs w:val="24"/>
    </w:rPr>
  </w:style>
  <w:style w:type="character" w:customStyle="1" w:styleId="Header2">
    <w:name w:val="Header2"/>
    <w:basedOn w:val="DefaultParagraphFont"/>
    <w:rsid w:val="00484407"/>
  </w:style>
  <w:style w:type="numbering" w:customStyle="1" w:styleId="NoList12">
    <w:name w:val="No List12"/>
    <w:next w:val="NoList"/>
    <w:uiPriority w:val="99"/>
    <w:semiHidden/>
    <w:unhideWhenUsed/>
    <w:rsid w:val="00484407"/>
  </w:style>
  <w:style w:type="numbering" w:customStyle="1" w:styleId="NoList13">
    <w:name w:val="No List13"/>
    <w:next w:val="NoList"/>
    <w:uiPriority w:val="99"/>
    <w:semiHidden/>
    <w:unhideWhenUsed/>
    <w:rsid w:val="00484407"/>
  </w:style>
  <w:style w:type="numbering" w:customStyle="1" w:styleId="NoList14">
    <w:name w:val="No List14"/>
    <w:next w:val="NoList"/>
    <w:uiPriority w:val="99"/>
    <w:semiHidden/>
    <w:unhideWhenUsed/>
    <w:rsid w:val="00484407"/>
  </w:style>
  <w:style w:type="numbering" w:customStyle="1" w:styleId="NoList15">
    <w:name w:val="No List15"/>
    <w:next w:val="NoList"/>
    <w:uiPriority w:val="99"/>
    <w:semiHidden/>
    <w:unhideWhenUsed/>
    <w:rsid w:val="00484407"/>
  </w:style>
  <w:style w:type="numbering" w:customStyle="1" w:styleId="NoList16">
    <w:name w:val="No List16"/>
    <w:next w:val="NoList"/>
    <w:uiPriority w:val="99"/>
    <w:semiHidden/>
    <w:unhideWhenUsed/>
    <w:rsid w:val="00484407"/>
  </w:style>
  <w:style w:type="numbering" w:customStyle="1" w:styleId="NoList21">
    <w:name w:val="No List21"/>
    <w:next w:val="NoList"/>
    <w:uiPriority w:val="99"/>
    <w:semiHidden/>
    <w:unhideWhenUsed/>
    <w:rsid w:val="00484407"/>
  </w:style>
  <w:style w:type="numbering" w:customStyle="1" w:styleId="NoList31">
    <w:name w:val="No List31"/>
    <w:next w:val="NoList"/>
    <w:uiPriority w:val="99"/>
    <w:semiHidden/>
    <w:unhideWhenUsed/>
    <w:rsid w:val="00484407"/>
  </w:style>
  <w:style w:type="numbering" w:customStyle="1" w:styleId="NoList121">
    <w:name w:val="No List121"/>
    <w:next w:val="NoList"/>
    <w:uiPriority w:val="99"/>
    <w:semiHidden/>
    <w:unhideWhenUsed/>
    <w:rsid w:val="00484407"/>
  </w:style>
  <w:style w:type="numbering" w:customStyle="1" w:styleId="NoList41">
    <w:name w:val="No List41"/>
    <w:next w:val="NoList"/>
    <w:uiPriority w:val="99"/>
    <w:semiHidden/>
    <w:unhideWhenUsed/>
    <w:rsid w:val="00484407"/>
  </w:style>
  <w:style w:type="numbering" w:customStyle="1" w:styleId="NoList131">
    <w:name w:val="No List131"/>
    <w:next w:val="NoList"/>
    <w:uiPriority w:val="99"/>
    <w:semiHidden/>
    <w:unhideWhenUsed/>
    <w:rsid w:val="00484407"/>
  </w:style>
  <w:style w:type="numbering" w:customStyle="1" w:styleId="NoList51">
    <w:name w:val="No List51"/>
    <w:next w:val="NoList"/>
    <w:uiPriority w:val="99"/>
    <w:semiHidden/>
    <w:unhideWhenUsed/>
    <w:rsid w:val="00484407"/>
  </w:style>
  <w:style w:type="numbering" w:customStyle="1" w:styleId="NoList141">
    <w:name w:val="No List141"/>
    <w:next w:val="NoList"/>
    <w:uiPriority w:val="99"/>
    <w:semiHidden/>
    <w:unhideWhenUsed/>
    <w:rsid w:val="00484407"/>
  </w:style>
  <w:style w:type="numbering" w:customStyle="1" w:styleId="NoList61">
    <w:name w:val="No List61"/>
    <w:next w:val="NoList"/>
    <w:uiPriority w:val="99"/>
    <w:semiHidden/>
    <w:unhideWhenUsed/>
    <w:rsid w:val="00484407"/>
  </w:style>
  <w:style w:type="numbering" w:customStyle="1" w:styleId="NoList151">
    <w:name w:val="No List151"/>
    <w:next w:val="NoList"/>
    <w:uiPriority w:val="99"/>
    <w:semiHidden/>
    <w:unhideWhenUsed/>
    <w:rsid w:val="00484407"/>
  </w:style>
  <w:style w:type="numbering" w:customStyle="1" w:styleId="NoList8">
    <w:name w:val="No List8"/>
    <w:next w:val="NoList"/>
    <w:uiPriority w:val="99"/>
    <w:semiHidden/>
    <w:unhideWhenUsed/>
    <w:rsid w:val="00484407"/>
  </w:style>
  <w:style w:type="numbering" w:customStyle="1" w:styleId="NoList17">
    <w:name w:val="No List17"/>
    <w:next w:val="NoList"/>
    <w:uiPriority w:val="99"/>
    <w:semiHidden/>
    <w:unhideWhenUsed/>
    <w:rsid w:val="00484407"/>
  </w:style>
  <w:style w:type="numbering" w:customStyle="1" w:styleId="NoList22">
    <w:name w:val="No List22"/>
    <w:next w:val="NoList"/>
    <w:uiPriority w:val="99"/>
    <w:semiHidden/>
    <w:unhideWhenUsed/>
    <w:rsid w:val="00484407"/>
  </w:style>
  <w:style w:type="numbering" w:customStyle="1" w:styleId="NoList112">
    <w:name w:val="No List112"/>
    <w:next w:val="NoList"/>
    <w:uiPriority w:val="99"/>
    <w:semiHidden/>
    <w:unhideWhenUsed/>
    <w:rsid w:val="00484407"/>
  </w:style>
  <w:style w:type="numbering" w:customStyle="1" w:styleId="NoList32">
    <w:name w:val="No List32"/>
    <w:next w:val="NoList"/>
    <w:uiPriority w:val="99"/>
    <w:semiHidden/>
    <w:unhideWhenUsed/>
    <w:rsid w:val="00484407"/>
  </w:style>
  <w:style w:type="numbering" w:customStyle="1" w:styleId="NoList122">
    <w:name w:val="No List122"/>
    <w:next w:val="NoList"/>
    <w:uiPriority w:val="99"/>
    <w:semiHidden/>
    <w:unhideWhenUsed/>
    <w:rsid w:val="00484407"/>
  </w:style>
  <w:style w:type="numbering" w:customStyle="1" w:styleId="NoList42">
    <w:name w:val="No List42"/>
    <w:next w:val="NoList"/>
    <w:uiPriority w:val="99"/>
    <w:semiHidden/>
    <w:unhideWhenUsed/>
    <w:rsid w:val="00484407"/>
  </w:style>
  <w:style w:type="numbering" w:customStyle="1" w:styleId="NoList132">
    <w:name w:val="No List132"/>
    <w:next w:val="NoList"/>
    <w:uiPriority w:val="99"/>
    <w:semiHidden/>
    <w:unhideWhenUsed/>
    <w:rsid w:val="00484407"/>
  </w:style>
  <w:style w:type="numbering" w:customStyle="1" w:styleId="NoList52">
    <w:name w:val="No List52"/>
    <w:next w:val="NoList"/>
    <w:uiPriority w:val="99"/>
    <w:semiHidden/>
    <w:unhideWhenUsed/>
    <w:rsid w:val="00484407"/>
  </w:style>
  <w:style w:type="numbering" w:customStyle="1" w:styleId="NoList142">
    <w:name w:val="No List142"/>
    <w:next w:val="NoList"/>
    <w:uiPriority w:val="99"/>
    <w:semiHidden/>
    <w:unhideWhenUsed/>
    <w:rsid w:val="00484407"/>
  </w:style>
  <w:style w:type="numbering" w:customStyle="1" w:styleId="NoList62">
    <w:name w:val="No List62"/>
    <w:next w:val="NoList"/>
    <w:uiPriority w:val="99"/>
    <w:semiHidden/>
    <w:unhideWhenUsed/>
    <w:rsid w:val="00484407"/>
  </w:style>
  <w:style w:type="numbering" w:customStyle="1" w:styleId="NoList152">
    <w:name w:val="No List152"/>
    <w:next w:val="NoList"/>
    <w:uiPriority w:val="99"/>
    <w:semiHidden/>
    <w:unhideWhenUsed/>
    <w:rsid w:val="00484407"/>
  </w:style>
  <w:style w:type="character" w:customStyle="1" w:styleId="oldTagChar">
    <w:name w:val="oldTag Char"/>
    <w:link w:val="oldTag"/>
    <w:locked/>
    <w:rsid w:val="00484407"/>
    <w:rPr>
      <w:rFonts w:ascii="Times New Roman" w:hAnsi="Times New Roman" w:cs="Times New Roman"/>
      <w:b/>
    </w:rPr>
  </w:style>
  <w:style w:type="paragraph" w:customStyle="1" w:styleId="oldTag">
    <w:name w:val="oldTag"/>
    <w:basedOn w:val="Normal"/>
    <w:next w:val="Normal"/>
    <w:link w:val="oldTagChar"/>
    <w:qFormat/>
    <w:rsid w:val="00484407"/>
    <w:pPr>
      <w:spacing w:line="256" w:lineRule="auto"/>
      <w:outlineLvl w:val="2"/>
    </w:pPr>
    <w:rPr>
      <w:b/>
    </w:rPr>
  </w:style>
  <w:style w:type="paragraph" w:customStyle="1" w:styleId="StyletagPalatinoLinotype10pt">
    <w:name w:val="Style tag + Palatino Linotype 10 pt"/>
    <w:basedOn w:val="oldTag"/>
    <w:uiPriority w:val="99"/>
    <w:qFormat/>
    <w:rsid w:val="00484407"/>
    <w:rPr>
      <w:bCs/>
      <w:caps/>
      <w:sz w:val="20"/>
    </w:rPr>
  </w:style>
  <w:style w:type="paragraph" w:customStyle="1" w:styleId="FakeHeader">
    <w:name w:val="Fake Header"/>
    <w:basedOn w:val="Smalltext"/>
    <w:uiPriority w:val="99"/>
    <w:qFormat/>
    <w:rsid w:val="00484407"/>
    <w:pPr>
      <w:spacing w:line="256" w:lineRule="auto"/>
      <w:jc w:val="center"/>
    </w:pPr>
    <w:rPr>
      <w:rFonts w:cs="Calibri"/>
      <w:b/>
      <w:sz w:val="36"/>
      <w:szCs w:val="26"/>
      <w:u w:val="single"/>
    </w:rPr>
  </w:style>
  <w:style w:type="paragraph" w:customStyle="1" w:styleId="Tagging">
    <w:name w:val="Tagging"/>
    <w:basedOn w:val="Normal"/>
    <w:autoRedefine/>
    <w:uiPriority w:val="99"/>
    <w:qFormat/>
    <w:rsid w:val="00484407"/>
    <w:pPr>
      <w:spacing w:line="256" w:lineRule="auto"/>
    </w:pPr>
    <w:rPr>
      <w:rFonts w:eastAsia="Times New Roman" w:cs="Calibri"/>
      <w:b/>
      <w:szCs w:val="24"/>
    </w:rPr>
  </w:style>
  <w:style w:type="paragraph" w:customStyle="1" w:styleId="NormalWeb10">
    <w:name w:val="Normal (Web)1"/>
    <w:basedOn w:val="Normal"/>
    <w:uiPriority w:val="99"/>
    <w:qFormat/>
    <w:rsid w:val="00484407"/>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484407"/>
    <w:pPr>
      <w:keepLines w:val="0"/>
      <w:pageBreakBefore w:val="0"/>
      <w:numPr>
        <w:numId w:val="38"/>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484407"/>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484407"/>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484407"/>
    <w:pPr>
      <w:spacing w:after="200" w:line="276" w:lineRule="auto"/>
    </w:pPr>
    <w:rPr>
      <w:u w:val="single"/>
    </w:rPr>
  </w:style>
  <w:style w:type="character" w:customStyle="1" w:styleId="StyleUnderline9pt2Char">
    <w:name w:val="Style Underline + 9 pt2 Char"/>
    <w:basedOn w:val="UnderlineChar20"/>
    <w:link w:val="StyleUnderline9pt2"/>
    <w:locked/>
    <w:rsid w:val="00484407"/>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484407"/>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484407"/>
    <w:rPr>
      <w:b/>
      <w:u w:val="single"/>
    </w:rPr>
  </w:style>
  <w:style w:type="paragraph" w:customStyle="1" w:styleId="EmphasisText">
    <w:name w:val="Emphasis Text"/>
    <w:basedOn w:val="UnderlinedText"/>
    <w:link w:val="EmphasisTextChar"/>
    <w:qFormat/>
    <w:rsid w:val="00484407"/>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484407"/>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484407"/>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484407"/>
    <w:rPr>
      <w:b/>
      <w:bCs/>
      <w:u w:val="single"/>
    </w:rPr>
  </w:style>
  <w:style w:type="paragraph" w:customStyle="1" w:styleId="StyleStyle49ptBold1">
    <w:name w:val="Style Style4 + 9 pt Bold1"/>
    <w:basedOn w:val="Style4"/>
    <w:link w:val="StyleStyle49ptBold1Char"/>
    <w:qFormat/>
    <w:rsid w:val="00484407"/>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484407"/>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484407"/>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484407"/>
    <w:rPr>
      <w:b/>
      <w:bCs/>
      <w:u w:val="single"/>
    </w:rPr>
  </w:style>
  <w:style w:type="paragraph" w:customStyle="1" w:styleId="StyleStyle49ptBold2">
    <w:name w:val="Style Style4 + 9 pt Bold2"/>
    <w:basedOn w:val="Style4"/>
    <w:link w:val="StyleStyle49ptBold2Char"/>
    <w:qFormat/>
    <w:rsid w:val="00484407"/>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484407"/>
    <w:rPr>
      <w:szCs w:val="16"/>
    </w:rPr>
  </w:style>
  <w:style w:type="paragraph" w:customStyle="1" w:styleId="CiteBody">
    <w:name w:val="Cite Body"/>
    <w:basedOn w:val="Normal"/>
    <w:link w:val="CiteBodyChar"/>
    <w:qFormat/>
    <w:rsid w:val="00484407"/>
    <w:pPr>
      <w:spacing w:line="256" w:lineRule="auto"/>
    </w:pPr>
    <w:rPr>
      <w:rFonts w:asciiTheme="minorHAnsi" w:hAnsiTheme="minorHAnsi" w:cstheme="minorBidi"/>
      <w:szCs w:val="16"/>
    </w:rPr>
  </w:style>
  <w:style w:type="character" w:customStyle="1" w:styleId="CiteBoldChar">
    <w:name w:val="Cite Bold Char"/>
    <w:link w:val="CiteBold"/>
    <w:locked/>
    <w:rsid w:val="00484407"/>
    <w:rPr>
      <w:b/>
      <w:szCs w:val="16"/>
    </w:rPr>
  </w:style>
  <w:style w:type="paragraph" w:customStyle="1" w:styleId="CiteBold">
    <w:name w:val="Cite Bold"/>
    <w:basedOn w:val="CiteBody"/>
    <w:link w:val="CiteBoldChar"/>
    <w:qFormat/>
    <w:rsid w:val="00484407"/>
    <w:rPr>
      <w:b/>
    </w:rPr>
  </w:style>
  <w:style w:type="character" w:customStyle="1" w:styleId="StyleCardBody11ptUnderlineChar">
    <w:name w:val="Style Card Body + 11 pt Underline Char"/>
    <w:link w:val="StyleCardBody11ptUnderline"/>
    <w:locked/>
    <w:rsid w:val="00484407"/>
    <w:rPr>
      <w:u w:val="single"/>
    </w:rPr>
  </w:style>
  <w:style w:type="paragraph" w:customStyle="1" w:styleId="StyleCardBody11ptUnderline">
    <w:name w:val="Style Card Body + 11 pt Underline"/>
    <w:basedOn w:val="CardBody"/>
    <w:link w:val="StyleCardBody11ptUnderlineChar"/>
    <w:qFormat/>
    <w:rsid w:val="00484407"/>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484407"/>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484407"/>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484407"/>
    <w:rPr>
      <w:b/>
      <w:bCs/>
      <w:u w:val="single"/>
    </w:rPr>
  </w:style>
  <w:style w:type="paragraph" w:customStyle="1" w:styleId="StyleStyle49ptBold4">
    <w:name w:val="Style Style4 + 9 pt Bold4"/>
    <w:basedOn w:val="Style4"/>
    <w:link w:val="StyleStyle49ptBold4Char"/>
    <w:qFormat/>
    <w:rsid w:val="00484407"/>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484407"/>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484407"/>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484407"/>
    <w:rPr>
      <w:b/>
      <w:bCs/>
      <w:u w:val="single"/>
    </w:rPr>
  </w:style>
  <w:style w:type="paragraph" w:customStyle="1" w:styleId="StyleStyle49ptBold5">
    <w:name w:val="Style Style4 + 9 pt Bold5"/>
    <w:basedOn w:val="Style4"/>
    <w:link w:val="StyleStyle49ptBold5Char"/>
    <w:qFormat/>
    <w:rsid w:val="00484407"/>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484407"/>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484407"/>
    <w:pPr>
      <w:spacing w:line="256" w:lineRule="auto"/>
    </w:pPr>
    <w:rPr>
      <w:rFonts w:ascii="Arial Narrow" w:hAnsi="Arial Narrow" w:cs="Calibri"/>
      <w:sz w:val="20"/>
    </w:rPr>
  </w:style>
  <w:style w:type="paragraph" w:customStyle="1" w:styleId="FONT7">
    <w:name w:val="FONT 7"/>
    <w:uiPriority w:val="99"/>
    <w:qFormat/>
    <w:rsid w:val="00484407"/>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484407"/>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484407"/>
    <w:rPr>
      <w:b/>
      <w:bCs/>
      <w:u w:val="single"/>
    </w:rPr>
  </w:style>
  <w:style w:type="paragraph" w:customStyle="1" w:styleId="StyleCardText11ptBoldUnderline">
    <w:name w:val="Style Card Text + 11 pt Bold Underline"/>
    <w:basedOn w:val="Normal"/>
    <w:link w:val="StyleCardText11ptBoldUnderlineChar"/>
    <w:qFormat/>
    <w:rsid w:val="00484407"/>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484407"/>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484407"/>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484407"/>
    <w:rPr>
      <w:b/>
      <w:bCs/>
      <w:u w:val="single"/>
    </w:rPr>
  </w:style>
  <w:style w:type="paragraph" w:customStyle="1" w:styleId="StyleStyle49ptBold6">
    <w:name w:val="Style Style4 + 9 pt Bold6"/>
    <w:basedOn w:val="Style4"/>
    <w:link w:val="StyleStyle49ptBold6Char"/>
    <w:qFormat/>
    <w:rsid w:val="00484407"/>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484407"/>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84407"/>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84407"/>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84407"/>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484407"/>
    <w:rPr>
      <w:b/>
      <w:u w:val="thick"/>
    </w:rPr>
  </w:style>
  <w:style w:type="paragraph" w:customStyle="1" w:styleId="textboldChar">
    <w:name w:val="text bold Char"/>
    <w:basedOn w:val="Normal"/>
    <w:link w:val="textboldCharChar"/>
    <w:qFormat/>
    <w:rsid w:val="00484407"/>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484407"/>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84407"/>
    <w:pPr>
      <w:widowControl w:val="0"/>
      <w:spacing w:line="256" w:lineRule="auto"/>
    </w:pPr>
    <w:rPr>
      <w:rFonts w:eastAsia="Times New Roman"/>
      <w:szCs w:val="20"/>
    </w:rPr>
  </w:style>
  <w:style w:type="paragraph" w:customStyle="1" w:styleId="Card10f2">
    <w:name w:val="Card.10.f2"/>
    <w:basedOn w:val="Normal"/>
    <w:autoRedefine/>
    <w:uiPriority w:val="99"/>
    <w:qFormat/>
    <w:rsid w:val="00484407"/>
    <w:pPr>
      <w:spacing w:line="256" w:lineRule="auto"/>
    </w:pPr>
    <w:rPr>
      <w:rFonts w:eastAsia="Calibri" w:cs="Calibri"/>
      <w:szCs w:val="20"/>
    </w:rPr>
  </w:style>
  <w:style w:type="paragraph" w:customStyle="1" w:styleId="StyleStyle1">
    <w:name w:val="Style Style1 +"/>
    <w:basedOn w:val="Normal"/>
    <w:uiPriority w:val="99"/>
    <w:qFormat/>
    <w:rsid w:val="00484407"/>
    <w:pPr>
      <w:spacing w:line="256" w:lineRule="auto"/>
    </w:pPr>
    <w:rPr>
      <w:rFonts w:eastAsia="Calibri" w:cs="Calibri"/>
      <w:szCs w:val="24"/>
    </w:rPr>
  </w:style>
  <w:style w:type="paragraph" w:customStyle="1" w:styleId="StyleLinespacingDouble">
    <w:name w:val="Style Line spacing:  Double"/>
    <w:basedOn w:val="Normal"/>
    <w:uiPriority w:val="99"/>
    <w:qFormat/>
    <w:rsid w:val="00484407"/>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484407"/>
  </w:style>
  <w:style w:type="paragraph" w:customStyle="1" w:styleId="CardTextUnderlined">
    <w:name w:val="Card Text Underlined"/>
    <w:basedOn w:val="Normal"/>
    <w:uiPriority w:val="99"/>
    <w:qFormat/>
    <w:rsid w:val="00484407"/>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484407"/>
    <w:pPr>
      <w:spacing w:line="256" w:lineRule="auto"/>
    </w:pPr>
    <w:rPr>
      <w:rFonts w:eastAsia="Calibri" w:cs="Calibri"/>
      <w:szCs w:val="24"/>
    </w:rPr>
  </w:style>
  <w:style w:type="character" w:customStyle="1" w:styleId="MicroMicroTextChar">
    <w:name w:val="MicroMicroText Char"/>
    <w:link w:val="MicroMicroText"/>
    <w:locked/>
    <w:rsid w:val="00484407"/>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84407"/>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484407"/>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84407"/>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84407"/>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84407"/>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484407"/>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484407"/>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484407"/>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84407"/>
    <w:rPr>
      <w:rFonts w:ascii="Times New Roman" w:hAnsi="Times New Roman"/>
      <w:sz w:val="20"/>
      <w:szCs w:val="22"/>
      <w:u w:val="thick"/>
    </w:rPr>
  </w:style>
  <w:style w:type="paragraph" w:customStyle="1" w:styleId="article-text">
    <w:name w:val="article-text"/>
    <w:basedOn w:val="Normal"/>
    <w:next w:val="Normal"/>
    <w:autoRedefine/>
    <w:qFormat/>
    <w:rsid w:val="00484407"/>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484407"/>
    <w:pPr>
      <w:jc w:val="center"/>
    </w:pPr>
    <w:rPr>
      <w:rFonts w:eastAsia="Times New Roman" w:cs="Calibri"/>
      <w:b/>
      <w:szCs w:val="20"/>
      <w:u w:val="single"/>
    </w:rPr>
  </w:style>
  <w:style w:type="paragraph" w:customStyle="1" w:styleId="TagStyle0">
    <w:name w:val="Tag Style"/>
    <w:basedOn w:val="Normal"/>
    <w:next w:val="Normal"/>
    <w:autoRedefine/>
    <w:qFormat/>
    <w:rsid w:val="00484407"/>
    <w:rPr>
      <w:rFonts w:eastAsia="Times New Roman" w:cs="Calibri"/>
      <w:b/>
      <w:szCs w:val="20"/>
    </w:rPr>
  </w:style>
  <w:style w:type="paragraph" w:customStyle="1" w:styleId="Pa19">
    <w:name w:val="Pa19"/>
    <w:basedOn w:val="Normal"/>
    <w:next w:val="Normal"/>
    <w:autoRedefine/>
    <w:qFormat/>
    <w:rsid w:val="00484407"/>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484407"/>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484407"/>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484407"/>
    <w:rPr>
      <w:rFonts w:ascii="Arial" w:hAnsi="Arial"/>
      <w:color w:val="auto"/>
    </w:rPr>
  </w:style>
  <w:style w:type="paragraph" w:customStyle="1" w:styleId="prnewsp">
    <w:name w:val="prnews_p"/>
    <w:basedOn w:val="Normal"/>
    <w:qFormat/>
    <w:rsid w:val="00484407"/>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484407"/>
  </w:style>
  <w:style w:type="character" w:customStyle="1" w:styleId="CharChar32">
    <w:name w:val="Char Char32"/>
    <w:basedOn w:val="DefaultParagraphFont"/>
    <w:rsid w:val="00484407"/>
    <w:rPr>
      <w:rFonts w:ascii="Arial" w:hAnsi="Arial" w:cs="Arial" w:hint="default"/>
      <w:b/>
      <w:bCs/>
      <w:iCs/>
      <w:lang w:val="en-US" w:eastAsia="en-US" w:bidi="ar-SA"/>
    </w:rPr>
  </w:style>
  <w:style w:type="character" w:customStyle="1" w:styleId="CharChar13">
    <w:name w:val="Char Char13"/>
    <w:rsid w:val="00484407"/>
    <w:rPr>
      <w:rFonts w:ascii="Arial" w:hAnsi="Arial" w:cs="Arial" w:hint="default"/>
      <w:b/>
      <w:bCs/>
      <w:iCs/>
      <w:sz w:val="22"/>
      <w:szCs w:val="28"/>
      <w:lang w:val="en-US" w:eastAsia="en-US" w:bidi="ar-SA"/>
    </w:rPr>
  </w:style>
  <w:style w:type="character" w:customStyle="1" w:styleId="CharChar116">
    <w:name w:val="Char Char116"/>
    <w:rsid w:val="00484407"/>
    <w:rPr>
      <w:rFonts w:ascii="Arial" w:hAnsi="Arial" w:cs="Arial" w:hint="default"/>
      <w:bCs/>
      <w:szCs w:val="26"/>
      <w:u w:val="single"/>
      <w:lang w:val="en-US" w:eastAsia="en-US" w:bidi="ar-SA"/>
    </w:rPr>
  </w:style>
  <w:style w:type="character" w:customStyle="1" w:styleId="CharChar12">
    <w:name w:val="Char Char12"/>
    <w:rsid w:val="00484407"/>
    <w:rPr>
      <w:rFonts w:ascii="Arial" w:hAnsi="Arial" w:cs="Arial" w:hint="default"/>
      <w:bCs/>
      <w:szCs w:val="26"/>
      <w:u w:val="single"/>
      <w:lang w:val="en-US" w:eastAsia="en-US" w:bidi="ar-SA"/>
    </w:rPr>
  </w:style>
  <w:style w:type="character" w:customStyle="1" w:styleId="CharChar115">
    <w:name w:val="Char Char115"/>
    <w:rsid w:val="00484407"/>
    <w:rPr>
      <w:rFonts w:ascii="Arial" w:hAnsi="Arial" w:cs="Arial" w:hint="default"/>
      <w:bCs/>
      <w:szCs w:val="26"/>
      <w:u w:val="single"/>
      <w:lang w:val="en-US" w:eastAsia="en-US" w:bidi="ar-SA"/>
    </w:rPr>
  </w:style>
  <w:style w:type="character" w:customStyle="1" w:styleId="StylePalatinoLinotype6pt">
    <w:name w:val="Style Palatino Linotype 6 pt"/>
    <w:rsid w:val="00484407"/>
    <w:rPr>
      <w:rFonts w:ascii="Times New Roman" w:hAnsi="Times New Roman" w:cs="Times New Roman" w:hint="default"/>
      <w:sz w:val="20"/>
    </w:rPr>
  </w:style>
  <w:style w:type="character" w:customStyle="1" w:styleId="Highighted-New">
    <w:name w:val="Highighted - New"/>
    <w:rsid w:val="00484407"/>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484407"/>
    <w:rPr>
      <w:b/>
      <w:bCs w:val="0"/>
      <w:sz w:val="24"/>
    </w:rPr>
  </w:style>
  <w:style w:type="character" w:customStyle="1" w:styleId="CiteCharCharCharChar">
    <w:name w:val="Cite Char Char Char Char"/>
    <w:aliases w:val="Cite Char Char Char Char Char Char Char,Cite Char Char Char Char Char Char Char Char"/>
    <w:rsid w:val="00484407"/>
    <w:rPr>
      <w:rFonts w:ascii="Arial" w:hAnsi="Arial" w:cs="Arial" w:hint="default"/>
      <w:b/>
      <w:bCs/>
      <w:sz w:val="24"/>
      <w:szCs w:val="26"/>
      <w:lang w:val="en-US" w:eastAsia="en-US" w:bidi="ar-SA"/>
    </w:rPr>
  </w:style>
  <w:style w:type="character" w:customStyle="1" w:styleId="cardCharChar10">
    <w:name w:val="card Char Char1"/>
    <w:rsid w:val="00484407"/>
    <w:rPr>
      <w:lang w:val="en-US" w:eastAsia="en-US" w:bidi="ar-SA"/>
    </w:rPr>
  </w:style>
  <w:style w:type="character" w:customStyle="1" w:styleId="BlockTitleCharChar1Char">
    <w:name w:val="Block Title Char Char1 Char"/>
    <w:rsid w:val="00484407"/>
    <w:rPr>
      <w:b/>
      <w:bCs w:val="0"/>
      <w:sz w:val="32"/>
      <w:u w:val="single"/>
    </w:rPr>
  </w:style>
  <w:style w:type="character" w:customStyle="1" w:styleId="Header1Char">
    <w:name w:val="Header1 Char"/>
    <w:rsid w:val="00484407"/>
    <w:rPr>
      <w:rFonts w:ascii="Arial" w:hAnsi="Arial" w:cs="Arial" w:hint="default"/>
      <w:b/>
      <w:bCs/>
      <w:caps/>
      <w:kern w:val="32"/>
      <w:sz w:val="28"/>
      <w:szCs w:val="28"/>
    </w:rPr>
  </w:style>
  <w:style w:type="character" w:customStyle="1" w:styleId="StyleArial12ptBoldItalic">
    <w:name w:val="Style Arial 12 pt Bold Italic"/>
    <w:rsid w:val="00484407"/>
    <w:rPr>
      <w:rFonts w:ascii="Times New Roman" w:hAnsi="Times New Roman" w:cs="Times New Roman" w:hint="default"/>
      <w:b/>
      <w:bCs/>
      <w:iCs/>
      <w:sz w:val="24"/>
    </w:rPr>
  </w:style>
  <w:style w:type="character" w:customStyle="1" w:styleId="Styleunderline12pt">
    <w:name w:val="Style underline + 12 pt"/>
    <w:rsid w:val="00484407"/>
    <w:rPr>
      <w:rFonts w:ascii="Times New Roman" w:hAnsi="Times New Roman" w:cs="Times New Roman" w:hint="default"/>
      <w:bCs/>
      <w:sz w:val="20"/>
      <w:u w:val="single"/>
    </w:rPr>
  </w:style>
  <w:style w:type="character" w:customStyle="1" w:styleId="StyleUnderlineChar19pt">
    <w:name w:val="Style Underline Char1 + 9 pt"/>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84407"/>
    <w:rPr>
      <w:rFonts w:ascii="Times New Roman" w:hAnsi="Times New Roman" w:cs="Times New Roman" w:hint="default"/>
      <w:sz w:val="20"/>
      <w:u w:val="single"/>
      <w:lang w:val="en-US" w:eastAsia="en-US" w:bidi="ar-SA"/>
    </w:rPr>
  </w:style>
  <w:style w:type="character" w:customStyle="1" w:styleId="Style9ptUnderline1">
    <w:name w:val="Style 9 pt Underline1"/>
    <w:rsid w:val="00484407"/>
    <w:rPr>
      <w:sz w:val="20"/>
      <w:u w:val="single"/>
    </w:rPr>
  </w:style>
  <w:style w:type="character" w:customStyle="1" w:styleId="StyleUnderlineChar19pt2">
    <w:name w:val="Style Underline Char1 + 9 pt2"/>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8440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8440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84407"/>
  </w:style>
  <w:style w:type="character" w:customStyle="1" w:styleId="3">
    <w:name w:val="3"/>
    <w:rsid w:val="00484407"/>
    <w:rPr>
      <w:rFonts w:ascii="Arial" w:hAnsi="Arial" w:cs="Arial" w:hint="default"/>
      <w:bCs/>
      <w:sz w:val="20"/>
      <w:u w:val="single"/>
      <w:lang w:val="en-US" w:eastAsia="en-US" w:bidi="ar-SA"/>
    </w:rPr>
  </w:style>
  <w:style w:type="character" w:customStyle="1" w:styleId="4">
    <w:name w:val="4"/>
    <w:rsid w:val="00484407"/>
    <w:rPr>
      <w:rFonts w:ascii="Arial" w:hAnsi="Arial" w:cs="Arial" w:hint="default"/>
      <w:bCs/>
      <w:sz w:val="20"/>
      <w:u w:val="single"/>
      <w:lang w:val="en-US" w:eastAsia="en-US" w:bidi="ar-SA"/>
    </w:rPr>
  </w:style>
  <w:style w:type="character" w:customStyle="1" w:styleId="7">
    <w:name w:val="7"/>
    <w:rsid w:val="00484407"/>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84407"/>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8440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84407"/>
    <w:rPr>
      <w:sz w:val="20"/>
      <w:u w:val="single"/>
    </w:rPr>
  </w:style>
  <w:style w:type="character" w:customStyle="1" w:styleId="StyleUnderlineChar9ptBold1">
    <w:name w:val="Style Underline Char + 9 pt Bold1"/>
    <w:rsid w:val="00484407"/>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84407"/>
    <w:rPr>
      <w:sz w:val="20"/>
      <w:u w:val="single"/>
    </w:rPr>
  </w:style>
  <w:style w:type="character" w:customStyle="1" w:styleId="Styleunderline9ptBold">
    <w:name w:val="Style underline + 9 pt Bold"/>
    <w:rsid w:val="00484407"/>
    <w:rPr>
      <w:b/>
      <w:bCs/>
      <w:sz w:val="20"/>
      <w:u w:val="single"/>
    </w:rPr>
  </w:style>
  <w:style w:type="character" w:customStyle="1" w:styleId="newsstorytitle">
    <w:name w:val="news_story_title"/>
    <w:basedOn w:val="DefaultParagraphFont"/>
    <w:rsid w:val="00484407"/>
  </w:style>
  <w:style w:type="character" w:customStyle="1" w:styleId="34">
    <w:name w:val="34"/>
    <w:rsid w:val="00484407"/>
    <w:rPr>
      <w:rFonts w:ascii="Times New Roman" w:hAnsi="Times New Roman" w:cs="Arial" w:hint="default"/>
      <w:bCs/>
      <w:sz w:val="20"/>
      <w:u w:val="single"/>
      <w:lang w:val="en-US" w:eastAsia="en-US" w:bidi="ar-SA"/>
    </w:rPr>
  </w:style>
  <w:style w:type="character" w:customStyle="1" w:styleId="45">
    <w:name w:val="45"/>
    <w:rsid w:val="00484407"/>
    <w:rPr>
      <w:rFonts w:ascii="Times New Roman" w:hAnsi="Times New Roman" w:cs="Arial" w:hint="default"/>
      <w:b/>
      <w:bCs/>
      <w:sz w:val="20"/>
      <w:u w:val="single"/>
      <w:lang w:val="en-US" w:eastAsia="en-US" w:bidi="ar-SA"/>
    </w:rPr>
  </w:style>
  <w:style w:type="character" w:customStyle="1" w:styleId="Style9ptUnderline5">
    <w:name w:val="Style 9 pt Underline5"/>
    <w:rsid w:val="00484407"/>
    <w:rPr>
      <w:rFonts w:ascii="Times New Roman" w:hAnsi="Times New Roman" w:cs="Times New Roman" w:hint="default"/>
      <w:sz w:val="20"/>
      <w:u w:val="single"/>
    </w:rPr>
  </w:style>
  <w:style w:type="character" w:customStyle="1" w:styleId="Style9ptBoldUnderline2">
    <w:name w:val="Style 9 pt Bold Underline2"/>
    <w:rsid w:val="0048440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84407"/>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484407"/>
    <w:rPr>
      <w:rFonts w:ascii="Times New Roman" w:hAnsi="Times New Roman" w:cs="Times New Roman" w:hint="default"/>
      <w:sz w:val="20"/>
    </w:rPr>
  </w:style>
  <w:style w:type="character" w:customStyle="1" w:styleId="StyleUnderlineCharChar9pt2">
    <w:name w:val="Style Underline Char Char + 9 pt2"/>
    <w:basedOn w:val="UnderlineCharChar"/>
    <w:rsid w:val="00484407"/>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48440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84407"/>
    <w:rPr>
      <w:b/>
      <w:bCs/>
      <w:sz w:val="20"/>
      <w:u w:val="single"/>
      <w:bdr w:val="single" w:sz="4" w:space="0" w:color="auto" w:frame="1"/>
    </w:rPr>
  </w:style>
  <w:style w:type="character" w:customStyle="1" w:styleId="Style9ptUnderline7">
    <w:name w:val="Style 9 pt Underline7"/>
    <w:rsid w:val="00484407"/>
    <w:rPr>
      <w:sz w:val="20"/>
      <w:u w:val="single"/>
    </w:rPr>
  </w:style>
  <w:style w:type="character" w:customStyle="1" w:styleId="Style9ptBoldUnderline3">
    <w:name w:val="Style 9 pt Bold Underline3"/>
    <w:rsid w:val="00484407"/>
    <w:rPr>
      <w:b/>
      <w:bCs/>
      <w:sz w:val="20"/>
      <w:u w:val="single"/>
    </w:rPr>
  </w:style>
  <w:style w:type="character" w:customStyle="1" w:styleId="Style9ptUnderline8">
    <w:name w:val="Style 9 pt Underline8"/>
    <w:rsid w:val="00484407"/>
    <w:rPr>
      <w:sz w:val="20"/>
      <w:u w:val="single"/>
    </w:rPr>
  </w:style>
  <w:style w:type="character" w:customStyle="1" w:styleId="66">
    <w:name w:val="66"/>
    <w:rsid w:val="00484407"/>
    <w:rPr>
      <w:rFonts w:ascii="Arial" w:hAnsi="Arial" w:cs="Arial" w:hint="default"/>
      <w:bCs/>
      <w:sz w:val="20"/>
      <w:u w:val="single"/>
      <w:lang w:val="en-US" w:eastAsia="en-US" w:bidi="ar-SA"/>
    </w:rPr>
  </w:style>
  <w:style w:type="character" w:customStyle="1" w:styleId="Style9ptUnderline9">
    <w:name w:val="Style 9 pt Underline9"/>
    <w:rsid w:val="00484407"/>
    <w:rPr>
      <w:sz w:val="20"/>
      <w:u w:val="single"/>
    </w:rPr>
  </w:style>
  <w:style w:type="character" w:customStyle="1" w:styleId="Style9ptBoldUnderline4">
    <w:name w:val="Style 9 pt Bold Underline4"/>
    <w:rsid w:val="00484407"/>
    <w:rPr>
      <w:b/>
      <w:bCs/>
      <w:sz w:val="20"/>
      <w:u w:val="single"/>
    </w:rPr>
  </w:style>
  <w:style w:type="character" w:customStyle="1" w:styleId="titleblue14">
    <w:name w:val="titleblue14"/>
    <w:basedOn w:val="DefaultParagraphFont"/>
    <w:rsid w:val="00484407"/>
  </w:style>
  <w:style w:type="character" w:customStyle="1" w:styleId="b">
    <w:name w:val="b"/>
    <w:basedOn w:val="DefaultParagraphFont"/>
    <w:rsid w:val="00484407"/>
  </w:style>
  <w:style w:type="character" w:customStyle="1" w:styleId="StyleUnderlineCharChar9pt3">
    <w:name w:val="Style Underline Char Char + 9 pt3"/>
    <w:basedOn w:val="UnderlineCharChar"/>
    <w:rsid w:val="00484407"/>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484407"/>
    <w:rPr>
      <w:sz w:val="20"/>
      <w:u w:val="single"/>
    </w:rPr>
  </w:style>
  <w:style w:type="character" w:customStyle="1" w:styleId="manchettebig2">
    <w:name w:val="manchettebig2"/>
    <w:basedOn w:val="DefaultParagraphFont"/>
    <w:rsid w:val="00484407"/>
  </w:style>
  <w:style w:type="character" w:customStyle="1" w:styleId="ln2">
    <w:name w:val="ln2"/>
    <w:basedOn w:val="DefaultParagraphFont"/>
    <w:rsid w:val="00484407"/>
  </w:style>
  <w:style w:type="character" w:customStyle="1" w:styleId="Aunderline1">
    <w:name w:val="Aunderline"/>
    <w:basedOn w:val="DefaultParagraphFont"/>
    <w:qFormat/>
    <w:rsid w:val="00484407"/>
    <w:rPr>
      <w:rFonts w:ascii="Times New Roman" w:hAnsi="Times New Roman" w:cs="Times New Roman" w:hint="default"/>
      <w:w w:val="106"/>
      <w:sz w:val="20"/>
      <w:szCs w:val="20"/>
      <w:u w:val="single"/>
    </w:rPr>
  </w:style>
  <w:style w:type="character" w:customStyle="1" w:styleId="StyleStyle1Char">
    <w:name w:val="Style Style1 + Char"/>
    <w:basedOn w:val="Style1Char"/>
    <w:rsid w:val="00484407"/>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484407"/>
  </w:style>
  <w:style w:type="character" w:customStyle="1" w:styleId="Card10f2Char">
    <w:name w:val="Card.10.f2 Char"/>
    <w:basedOn w:val="DefaultParagraphFont"/>
    <w:rsid w:val="00484407"/>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84407"/>
    <w:rPr>
      <w:rFonts w:ascii="Cambria" w:hAnsi="Cambria" w:cs="Times New Roman" w:hint="default"/>
      <w:sz w:val="20"/>
      <w:szCs w:val="20"/>
    </w:rPr>
  </w:style>
  <w:style w:type="character" w:customStyle="1" w:styleId="NormalspacingChar">
    <w:name w:val="Normal + spacing Char"/>
    <w:basedOn w:val="StyleLinespacingDoubleChar"/>
    <w:rsid w:val="00484407"/>
    <w:rPr>
      <w:rFonts w:ascii="Cambria" w:hAnsi="Cambria" w:cs="Times New Roman" w:hint="default"/>
      <w:sz w:val="20"/>
      <w:szCs w:val="20"/>
    </w:rPr>
  </w:style>
  <w:style w:type="character" w:customStyle="1" w:styleId="textbold0">
    <w:name w:val="textbold"/>
    <w:basedOn w:val="DefaultParagraphFont"/>
    <w:rsid w:val="00484407"/>
  </w:style>
  <w:style w:type="character" w:customStyle="1" w:styleId="textitalics">
    <w:name w:val="textitalics"/>
    <w:basedOn w:val="DefaultParagraphFont"/>
    <w:rsid w:val="00484407"/>
  </w:style>
  <w:style w:type="character" w:customStyle="1" w:styleId="cardtextsmallCharChar">
    <w:name w:val="card text small Char Char"/>
    <w:basedOn w:val="DefaultParagraphFont"/>
    <w:rsid w:val="00484407"/>
    <w:rPr>
      <w:rFonts w:ascii="Arial Narrow" w:hAnsi="Arial Narrow" w:cs="Times New Roman" w:hint="default"/>
      <w:sz w:val="16"/>
    </w:rPr>
  </w:style>
  <w:style w:type="character" w:customStyle="1" w:styleId="reportbody1">
    <w:name w:val="reportbody1"/>
    <w:basedOn w:val="DefaultParagraphFont"/>
    <w:rsid w:val="00484407"/>
    <w:rPr>
      <w:rFonts w:ascii="Tahoma" w:hAnsi="Tahoma" w:cs="Tahoma" w:hint="default"/>
      <w:color w:val="000000"/>
      <w:sz w:val="14"/>
      <w:szCs w:val="14"/>
    </w:rPr>
  </w:style>
  <w:style w:type="character" w:customStyle="1" w:styleId="UNDERLINECharChar0">
    <w:name w:val="UNDERLINE Char Char"/>
    <w:rsid w:val="00484407"/>
    <w:rPr>
      <w:bCs/>
      <w:kern w:val="28"/>
      <w:szCs w:val="32"/>
      <w:u w:val="single"/>
    </w:rPr>
  </w:style>
  <w:style w:type="character" w:customStyle="1" w:styleId="Bold12">
    <w:name w:val="Bold12"/>
    <w:uiPriority w:val="1"/>
    <w:qFormat/>
    <w:rsid w:val="00484407"/>
    <w:rPr>
      <w:rFonts w:ascii="Times New Roman" w:hAnsi="Times New Roman" w:cs="Times New Roman" w:hint="default"/>
      <w:b/>
      <w:bCs w:val="0"/>
      <w:sz w:val="24"/>
    </w:rPr>
  </w:style>
  <w:style w:type="character" w:customStyle="1" w:styleId="NotBold10Final">
    <w:name w:val="NotBold10Final"/>
    <w:uiPriority w:val="1"/>
    <w:qFormat/>
    <w:rsid w:val="00484407"/>
    <w:rPr>
      <w:rFonts w:ascii="Times New Roman" w:hAnsi="Times New Roman" w:cs="Times New Roman" w:hint="default"/>
      <w:b w:val="0"/>
      <w:bCs w:val="0"/>
      <w:i w:val="0"/>
      <w:iCs w:val="0"/>
      <w:sz w:val="20"/>
    </w:rPr>
  </w:style>
  <w:style w:type="character" w:customStyle="1" w:styleId="gsstx">
    <w:name w:val="gsstx"/>
    <w:rsid w:val="00484407"/>
  </w:style>
  <w:style w:type="character" w:customStyle="1" w:styleId="StyleBox12ptBold">
    <w:name w:val="Style Box + 12 pt Bold"/>
    <w:basedOn w:val="DefaultParagraphFont"/>
    <w:rsid w:val="00484407"/>
    <w:rPr>
      <w:rFonts w:ascii="Georgia" w:hAnsi="Georgia" w:hint="default"/>
      <w:b/>
      <w:bCs/>
      <w:sz w:val="22"/>
      <w:u w:val="single"/>
      <w:bdr w:val="none" w:sz="0" w:space="0" w:color="auto" w:frame="1"/>
    </w:rPr>
  </w:style>
  <w:style w:type="character" w:customStyle="1" w:styleId="StyleBox12pt">
    <w:name w:val="Style Box + 12 pt"/>
    <w:basedOn w:val="DefaultParagraphFont"/>
    <w:rsid w:val="00484407"/>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484407"/>
    <w:rPr>
      <w:rFonts w:ascii="Georgia" w:hAnsi="Georgia" w:cs="Calibri"/>
      <w:b w:val="0"/>
      <w:bCs/>
      <w:i/>
      <w:iCs/>
      <w:sz w:val="22"/>
      <w:u w:val="single"/>
      <w:bdr w:val="none" w:sz="0" w:space="0" w:color="auto" w:frame="1"/>
    </w:rPr>
  </w:style>
  <w:style w:type="character" w:customStyle="1" w:styleId="bcktital">
    <w:name w:val="bckt_ital"/>
    <w:rsid w:val="00484407"/>
  </w:style>
  <w:style w:type="character" w:customStyle="1" w:styleId="StyleGaramondText1">
    <w:name w:val="Style Garamond Text 1"/>
    <w:basedOn w:val="DefaultParagraphFont"/>
    <w:rsid w:val="00484407"/>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484407"/>
    <w:rPr>
      <w:rFonts w:ascii="Georgia" w:hAnsi="Georgia" w:hint="default"/>
      <w:color w:val="0D0D0D" w:themeColor="text1" w:themeTint="F2"/>
      <w:sz w:val="22"/>
      <w:u w:val="single"/>
    </w:rPr>
  </w:style>
  <w:style w:type="character" w:customStyle="1" w:styleId="CardChar2">
    <w:name w:val="Card Char2"/>
    <w:basedOn w:val="DefaultParagraphFont"/>
    <w:rsid w:val="00484407"/>
    <w:rPr>
      <w:rFonts w:ascii="Times New Roman" w:eastAsia="Times New Roman" w:hAnsi="Times New Roman" w:cs="Times New Roman" w:hint="default"/>
      <w:bCs/>
      <w:color w:val="000000"/>
      <w:sz w:val="20"/>
      <w:szCs w:val="20"/>
    </w:rPr>
  </w:style>
  <w:style w:type="character" w:customStyle="1" w:styleId="A13">
    <w:name w:val="A13"/>
    <w:rsid w:val="00484407"/>
    <w:rPr>
      <w:rFonts w:ascii="Baskerville" w:hAnsi="Baskerville" w:cs="Baskerville" w:hint="default"/>
      <w:color w:val="000000"/>
      <w:sz w:val="106"/>
      <w:szCs w:val="106"/>
    </w:rPr>
  </w:style>
  <w:style w:type="character" w:customStyle="1" w:styleId="A17">
    <w:name w:val="A17"/>
    <w:rsid w:val="00484407"/>
    <w:rPr>
      <w:rFonts w:ascii="Baskerville" w:hAnsi="Baskerville" w:cs="Baskerville" w:hint="default"/>
      <w:color w:val="000000"/>
      <w:sz w:val="12"/>
      <w:szCs w:val="12"/>
    </w:rPr>
  </w:style>
  <w:style w:type="character" w:customStyle="1" w:styleId="A14">
    <w:name w:val="A14"/>
    <w:rsid w:val="00484407"/>
    <w:rPr>
      <w:rFonts w:ascii="Frutiger 45 Light" w:hAnsi="Frutiger 45 Light" w:cs="Frutiger 45 Light" w:hint="default"/>
      <w:b/>
      <w:bCs/>
      <w:i/>
      <w:iCs/>
      <w:color w:val="000000"/>
      <w:sz w:val="36"/>
      <w:szCs w:val="36"/>
    </w:rPr>
  </w:style>
  <w:style w:type="character" w:customStyle="1" w:styleId="A200">
    <w:name w:val="A20"/>
    <w:rsid w:val="00484407"/>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84407"/>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8440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84407"/>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484407"/>
    <w:rPr>
      <w:rFonts w:ascii="Arial" w:hAnsi="Arial" w:cs="Arial" w:hint="default"/>
      <w:b/>
      <w:bCs/>
      <w:sz w:val="24"/>
      <w:szCs w:val="26"/>
      <w:lang w:val="en-US" w:eastAsia="en-US" w:bidi="ar-SA"/>
    </w:rPr>
  </w:style>
  <w:style w:type="character" w:customStyle="1" w:styleId="brief-smalltext0">
    <w:name w:val="brief-smalltext"/>
    <w:basedOn w:val="DefaultParagraphFont"/>
    <w:rsid w:val="00484407"/>
  </w:style>
  <w:style w:type="character" w:customStyle="1" w:styleId="style52">
    <w:name w:val="style5"/>
    <w:basedOn w:val="DefaultParagraphFont"/>
    <w:rsid w:val="00484407"/>
  </w:style>
  <w:style w:type="character" w:customStyle="1" w:styleId="TagCharCharCharCharCharChar">
    <w:name w:val="Tag Char Char Char Char Char Char"/>
    <w:rsid w:val="00484407"/>
    <w:rPr>
      <w:rFonts w:ascii="Arial" w:hAnsi="Arial" w:cs="Arial" w:hint="default"/>
      <w:b/>
      <w:bCs/>
      <w:sz w:val="24"/>
      <w:szCs w:val="26"/>
      <w:lang w:val="en-US" w:eastAsia="en-US" w:bidi="ar-SA"/>
    </w:rPr>
  </w:style>
  <w:style w:type="character" w:customStyle="1" w:styleId="pmterms2">
    <w:name w:val="pmterms2"/>
    <w:basedOn w:val="DefaultParagraphFont"/>
    <w:rsid w:val="00484407"/>
  </w:style>
  <w:style w:type="character" w:customStyle="1" w:styleId="pmterms3">
    <w:name w:val="pmterms3"/>
    <w:basedOn w:val="DefaultParagraphFont"/>
    <w:rsid w:val="00484407"/>
  </w:style>
  <w:style w:type="character" w:customStyle="1" w:styleId="interiorheadline">
    <w:name w:val="interiorheadline"/>
    <w:basedOn w:val="DefaultParagraphFont"/>
    <w:rsid w:val="00484407"/>
  </w:style>
  <w:style w:type="character" w:customStyle="1" w:styleId="Heading31CharCharCharChar1">
    <w:name w:val="Heading 31 Char Char Char Char1"/>
    <w:rsid w:val="00484407"/>
    <w:rPr>
      <w:rFonts w:ascii="Arial" w:hAnsi="Arial" w:cs="Arial" w:hint="default"/>
      <w:b/>
      <w:bCs/>
      <w:sz w:val="24"/>
      <w:szCs w:val="26"/>
      <w:lang w:val="en-US" w:eastAsia="en-US" w:bidi="ar-SA"/>
    </w:rPr>
  </w:style>
  <w:style w:type="character" w:customStyle="1" w:styleId="Heading31CharCharChar">
    <w:name w:val="Heading 31 Char Char Char"/>
    <w:rsid w:val="00484407"/>
    <w:rPr>
      <w:rFonts w:ascii="Arial" w:hAnsi="Arial" w:cs="Arial" w:hint="default"/>
      <w:b/>
      <w:bCs/>
      <w:sz w:val="24"/>
      <w:szCs w:val="26"/>
      <w:lang w:val="en-US" w:eastAsia="en-US" w:bidi="ar-SA"/>
    </w:rPr>
  </w:style>
  <w:style w:type="character" w:customStyle="1" w:styleId="CharChar33">
    <w:name w:val="Char Char33"/>
    <w:rsid w:val="00484407"/>
    <w:rPr>
      <w:rFonts w:ascii="Arial" w:hAnsi="Arial" w:cs="Arial" w:hint="default"/>
      <w:b/>
      <w:bCs/>
      <w:szCs w:val="32"/>
      <w:lang w:val="en-US" w:eastAsia="en-US" w:bidi="ar-SA"/>
    </w:rPr>
  </w:style>
  <w:style w:type="character" w:customStyle="1" w:styleId="CharChar117">
    <w:name w:val="Char Char117"/>
    <w:rsid w:val="00484407"/>
    <w:rPr>
      <w:rFonts w:ascii="Arial" w:hAnsi="Arial" w:cs="Arial" w:hint="default"/>
      <w:bCs/>
      <w:szCs w:val="26"/>
      <w:u w:val="single"/>
      <w:lang w:val="en-US" w:eastAsia="en-US" w:bidi="ar-SA"/>
    </w:rPr>
  </w:style>
  <w:style w:type="character" w:customStyle="1" w:styleId="prnewsspan">
    <w:name w:val="prnews_span"/>
    <w:basedOn w:val="DefaultParagraphFont"/>
    <w:rsid w:val="00484407"/>
  </w:style>
  <w:style w:type="table" w:customStyle="1" w:styleId="ColorfulGrid-Accent11">
    <w:name w:val="Colorful Grid - Accent 11"/>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484407"/>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484407"/>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484407"/>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484407"/>
    <w:rPr>
      <w:rFonts w:ascii="Times New Roman" w:eastAsia="MS Mincho" w:hAnsi="Times New Roman" w:cs="Calibri"/>
      <w:b/>
      <w:szCs w:val="24"/>
      <w:u w:val="single"/>
    </w:rPr>
  </w:style>
  <w:style w:type="character" w:customStyle="1" w:styleId="SubtitleChar2">
    <w:name w:val="Subtitle Char2"/>
    <w:basedOn w:val="DefaultParagraphFont"/>
    <w:uiPriority w:val="11"/>
    <w:rsid w:val="00484407"/>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84407"/>
  </w:style>
  <w:style w:type="character" w:customStyle="1" w:styleId="m1575249786560259391gmail-style13ptbold">
    <w:name w:val="m_1575249786560259391gmail-style13ptbold"/>
    <w:basedOn w:val="DefaultParagraphFont"/>
    <w:rsid w:val="00484407"/>
  </w:style>
  <w:style w:type="paragraph" w:customStyle="1" w:styleId="m-8120030040935583278gmail-msonospacing">
    <w:name w:val="m_-8120030040935583278gmail-msonospacing"/>
    <w:basedOn w:val="Normal"/>
    <w:qFormat/>
    <w:rsid w:val="00484407"/>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484407"/>
  </w:style>
  <w:style w:type="character" w:customStyle="1" w:styleId="m-8120030040935583278gmail-styleunderline">
    <w:name w:val="m_-8120030040935583278gmail-styleunderline"/>
    <w:basedOn w:val="DefaultParagraphFont"/>
    <w:rsid w:val="00484407"/>
  </w:style>
  <w:style w:type="character" w:customStyle="1" w:styleId="m3640724044946509868gmail-m-753298044461936151gmail-style13ptbold">
    <w:name w:val="m_3640724044946509868gmail-m_-753298044461936151gmail-style13ptbold"/>
    <w:basedOn w:val="DefaultParagraphFont"/>
    <w:rsid w:val="00484407"/>
  </w:style>
  <w:style w:type="character" w:customStyle="1" w:styleId="m3640724044946509868gmail-m-753298044461936151gmail-styleunderline">
    <w:name w:val="m_3640724044946509868gmail-m_-753298044461936151gmail-styleunderline"/>
    <w:basedOn w:val="DefaultParagraphFont"/>
    <w:rsid w:val="00484407"/>
  </w:style>
  <w:style w:type="character" w:customStyle="1" w:styleId="m6193703118997007224gmail-style13ptbold">
    <w:name w:val="m_6193703118997007224gmail-style13ptbold"/>
    <w:basedOn w:val="DefaultParagraphFont"/>
    <w:rsid w:val="00484407"/>
  </w:style>
  <w:style w:type="character" w:customStyle="1" w:styleId="m6193703118997007224gmail-styleunderline">
    <w:name w:val="m_6193703118997007224gmail-styleunderline"/>
    <w:basedOn w:val="DefaultParagraphFont"/>
    <w:rsid w:val="00484407"/>
  </w:style>
  <w:style w:type="character" w:customStyle="1" w:styleId="m-1239616313416637319gmail-style13ptbold">
    <w:name w:val="m_-1239616313416637319gmail-style13ptbold"/>
    <w:basedOn w:val="DefaultParagraphFont"/>
    <w:rsid w:val="00484407"/>
  </w:style>
  <w:style w:type="character" w:customStyle="1" w:styleId="m-1239616313416637319gmail-styleunderline">
    <w:name w:val="m_-1239616313416637319gmail-styleunderline"/>
    <w:basedOn w:val="DefaultParagraphFont"/>
    <w:rsid w:val="00484407"/>
  </w:style>
  <w:style w:type="paragraph" w:customStyle="1" w:styleId="m-5451374272084387600gmail-msonormal">
    <w:name w:val="m_-5451374272084387600gmail-msonormal"/>
    <w:basedOn w:val="Normal"/>
    <w:qFormat/>
    <w:rsid w:val="00484407"/>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484407"/>
  </w:style>
  <w:style w:type="character" w:customStyle="1" w:styleId="m-5451374272084387600gmail-styleunderline">
    <w:name w:val="m_-5451374272084387600gmail-styleunderline"/>
    <w:basedOn w:val="DefaultParagraphFont"/>
    <w:rsid w:val="00484407"/>
  </w:style>
  <w:style w:type="character" w:customStyle="1" w:styleId="standardtext1b">
    <w:name w:val="standardtext1b"/>
    <w:basedOn w:val="DefaultParagraphFont"/>
    <w:rsid w:val="00484407"/>
  </w:style>
  <w:style w:type="character" w:customStyle="1" w:styleId="postsubtitle">
    <w:name w:val="post_subtitle"/>
    <w:basedOn w:val="DefaultParagraphFont"/>
    <w:rsid w:val="00484407"/>
  </w:style>
  <w:style w:type="character" w:customStyle="1" w:styleId="m8349405746915611004gmail-styleunderline">
    <w:name w:val="m_8349405746915611004gmail-styleunderline"/>
    <w:basedOn w:val="DefaultParagraphFont"/>
    <w:rsid w:val="00484407"/>
  </w:style>
  <w:style w:type="character" w:customStyle="1" w:styleId="m-8890476860932431250gmail-styleunderline">
    <w:name w:val="m_-8890476860932431250gmail-styleunderline"/>
    <w:basedOn w:val="DefaultParagraphFont"/>
    <w:rsid w:val="00484407"/>
  </w:style>
  <w:style w:type="character" w:customStyle="1" w:styleId="m-7985672042231231606gmail-style13ptbold">
    <w:name w:val="m_-7985672042231231606gmail-style13ptbold"/>
    <w:basedOn w:val="DefaultParagraphFont"/>
    <w:rsid w:val="00484407"/>
  </w:style>
  <w:style w:type="character" w:customStyle="1" w:styleId="m-7985672042231231606gmail-styleunderline">
    <w:name w:val="m_-7985672042231231606gmail-styleunderline"/>
    <w:basedOn w:val="DefaultParagraphFont"/>
    <w:rsid w:val="00484407"/>
  </w:style>
  <w:style w:type="paragraph" w:customStyle="1" w:styleId="StylecardArialNarrow9pt">
    <w:name w:val="Style card + Arial Narrow 9 pt"/>
    <w:basedOn w:val="Normal"/>
    <w:link w:val="StylecardArialNarrow9ptChar"/>
    <w:qFormat/>
    <w:rsid w:val="00484407"/>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484407"/>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484407"/>
    <w:rPr>
      <w:rFonts w:ascii="Calibri" w:hAnsi="Calibri"/>
      <w:b/>
      <w:iCs/>
      <w:sz w:val="20"/>
      <w:u w:val="single"/>
    </w:rPr>
  </w:style>
  <w:style w:type="character" w:customStyle="1" w:styleId="StyleMinimizeCharArialNarrow9pt">
    <w:name w:val="Style Minimize Char + Arial Narrow 9 pt"/>
    <w:basedOn w:val="MinimizeChar"/>
    <w:rsid w:val="00484407"/>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484407"/>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484407"/>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484407"/>
    <w:pPr>
      <w:ind w:left="288" w:right="288"/>
    </w:pPr>
    <w:rPr>
      <w:sz w:val="16"/>
    </w:rPr>
  </w:style>
  <w:style w:type="character" w:customStyle="1" w:styleId="StyletinyBoldChar">
    <w:name w:val="Style tiny + Bold Char"/>
    <w:basedOn w:val="tinyChar"/>
    <w:link w:val="StyletinyBold"/>
    <w:locked/>
    <w:rsid w:val="00484407"/>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484407"/>
    <w:rPr>
      <w:rFonts w:ascii="Georgia" w:hAnsi="Georgia"/>
      <w:bCs/>
      <w:lang w:eastAsia="ko-KR"/>
    </w:rPr>
  </w:style>
  <w:style w:type="character" w:customStyle="1" w:styleId="m-7723935538954412833gmail-styleunderline">
    <w:name w:val="m_-7723935538954412833gmail-styleunderline"/>
    <w:basedOn w:val="DefaultParagraphFont"/>
    <w:rsid w:val="00484407"/>
  </w:style>
  <w:style w:type="character" w:customStyle="1" w:styleId="m8315103747088905037gmail-style13ptbold">
    <w:name w:val="m_8315103747088905037gmail-style13ptbold"/>
    <w:basedOn w:val="DefaultParagraphFont"/>
    <w:rsid w:val="00484407"/>
  </w:style>
  <w:style w:type="character" w:customStyle="1" w:styleId="m8315103747088905037gmail-styleunderline">
    <w:name w:val="m_8315103747088905037gmail-styleunderline"/>
    <w:basedOn w:val="DefaultParagraphFont"/>
    <w:rsid w:val="00484407"/>
  </w:style>
  <w:style w:type="character" w:customStyle="1" w:styleId="m-5918764401038664981gmail-heading4char">
    <w:name w:val="m_-5918764401038664981gmail-heading4char"/>
    <w:basedOn w:val="DefaultParagraphFont"/>
    <w:rsid w:val="00484407"/>
  </w:style>
  <w:style w:type="character" w:customStyle="1" w:styleId="m-5918764401038664981gmail-styleunderline">
    <w:name w:val="m_-5918764401038664981gmail-styleunderline"/>
    <w:basedOn w:val="DefaultParagraphFont"/>
    <w:rsid w:val="00484407"/>
  </w:style>
  <w:style w:type="character" w:customStyle="1" w:styleId="SmallFont5pt">
    <w:name w:val="Small Font (5 pt)"/>
    <w:rsid w:val="00484407"/>
    <w:rPr>
      <w:sz w:val="10"/>
    </w:rPr>
  </w:style>
  <w:style w:type="character" w:customStyle="1" w:styleId="11">
    <w:name w:val="11"/>
    <w:rsid w:val="00484407"/>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484407"/>
    <w:pPr>
      <w:ind w:left="288" w:right="288"/>
    </w:pPr>
    <w:rPr>
      <w:rFonts w:eastAsia="Times New Roman"/>
      <w:sz w:val="20"/>
      <w:szCs w:val="20"/>
    </w:rPr>
  </w:style>
  <w:style w:type="character" w:customStyle="1" w:styleId="cardChar3">
    <w:name w:val="%card Char"/>
    <w:link w:val="card2"/>
    <w:uiPriority w:val="99"/>
    <w:rsid w:val="00484407"/>
    <w:rPr>
      <w:rFonts w:ascii="Times New Roman" w:eastAsia="Times New Roman" w:hAnsi="Times New Roman" w:cs="Times New Roman"/>
      <w:sz w:val="20"/>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484407"/>
    <w:rPr>
      <w:rFonts w:cs="Arial"/>
      <w:bCs/>
      <w:szCs w:val="26"/>
      <w:u w:val="single"/>
      <w:lang w:val="en-US" w:eastAsia="en-US" w:bidi="ar-SA"/>
    </w:rPr>
  </w:style>
  <w:style w:type="paragraph" w:customStyle="1" w:styleId="p">
    <w:name w:val="p"/>
    <w:basedOn w:val="Normal"/>
    <w:rsid w:val="00484407"/>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484407"/>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484407"/>
  </w:style>
  <w:style w:type="character" w:customStyle="1" w:styleId="ff1">
    <w:name w:val="ff1"/>
    <w:basedOn w:val="DefaultParagraphFont"/>
    <w:rsid w:val="00484407"/>
  </w:style>
  <w:style w:type="character" w:customStyle="1" w:styleId="ff2">
    <w:name w:val="ff2"/>
    <w:basedOn w:val="DefaultParagraphFont"/>
    <w:rsid w:val="00484407"/>
  </w:style>
  <w:style w:type="character" w:customStyle="1" w:styleId="display">
    <w:name w:val="display"/>
    <w:basedOn w:val="DefaultParagraphFont"/>
    <w:rsid w:val="00484407"/>
  </w:style>
  <w:style w:type="paragraph" w:customStyle="1" w:styleId="Citation0">
    <w:name w:val="Citation"/>
    <w:basedOn w:val="Normal"/>
    <w:autoRedefine/>
    <w:qFormat/>
    <w:rsid w:val="00484407"/>
    <w:rPr>
      <w:rFonts w:eastAsia="Times New Roman" w:cs="Garamond"/>
      <w:bCs/>
      <w:u w:val="single"/>
    </w:rPr>
  </w:style>
  <w:style w:type="character" w:customStyle="1" w:styleId="titlechar0">
    <w:name w:val="titlechar"/>
    <w:basedOn w:val="DefaultParagraphFont"/>
    <w:rsid w:val="00484407"/>
  </w:style>
  <w:style w:type="character" w:customStyle="1" w:styleId="vm-hook">
    <w:name w:val="vm-hook"/>
    <w:basedOn w:val="DefaultParagraphFont"/>
    <w:rsid w:val="00484407"/>
  </w:style>
  <w:style w:type="character" w:customStyle="1" w:styleId="dfm-title">
    <w:name w:val="dfm-title"/>
    <w:basedOn w:val="DefaultParagraphFont"/>
    <w:rsid w:val="00484407"/>
  </w:style>
  <w:style w:type="character" w:customStyle="1" w:styleId="StyleLatinBodyCalibri8pt">
    <w:name w:val="Style (Latin) +Body (Calibri) 8 pt"/>
    <w:basedOn w:val="DefaultParagraphFont"/>
    <w:rsid w:val="00484407"/>
    <w:rPr>
      <w:rFonts w:asciiTheme="minorHAnsi" w:hAnsiTheme="minorHAnsi"/>
      <w:sz w:val="22"/>
    </w:rPr>
  </w:style>
  <w:style w:type="character" w:customStyle="1" w:styleId="ListLabel12">
    <w:name w:val="ListLabel 12"/>
    <w:qFormat/>
    <w:rsid w:val="00484407"/>
    <w:rPr>
      <w:strike w:val="0"/>
      <w:dstrike w:val="0"/>
      <w:color w:val="000000"/>
      <w:spacing w:val="0"/>
      <w:w w:val="100"/>
      <w:sz w:val="16"/>
      <w:lang w:val="en-US"/>
    </w:rPr>
  </w:style>
  <w:style w:type="character" w:customStyle="1" w:styleId="ListLabel11">
    <w:name w:val="ListLabel 11"/>
    <w:qFormat/>
    <w:rsid w:val="00484407"/>
    <w:rPr>
      <w:strike w:val="0"/>
      <w:dstrike w:val="0"/>
      <w:color w:val="000000"/>
      <w:spacing w:val="70"/>
      <w:w w:val="100"/>
      <w:sz w:val="16"/>
      <w:lang w:val="en-US"/>
    </w:rPr>
  </w:style>
  <w:style w:type="character" w:customStyle="1" w:styleId="ListLabel10">
    <w:name w:val="ListLabel 10"/>
    <w:qFormat/>
    <w:rsid w:val="00484407"/>
    <w:rPr>
      <w:strike w:val="0"/>
      <w:dstrike w:val="0"/>
      <w:color w:val="000000"/>
      <w:spacing w:val="0"/>
      <w:w w:val="100"/>
      <w:sz w:val="18"/>
      <w:lang w:val="en-US"/>
    </w:rPr>
  </w:style>
  <w:style w:type="character" w:customStyle="1" w:styleId="ListLabel9">
    <w:name w:val="ListLabel 9"/>
    <w:qFormat/>
    <w:rsid w:val="00484407"/>
    <w:rPr>
      <w:strike w:val="0"/>
      <w:dstrike w:val="0"/>
      <w:color w:val="000000"/>
      <w:spacing w:val="0"/>
      <w:w w:val="100"/>
      <w:sz w:val="21"/>
      <w:lang w:val="en-US"/>
    </w:rPr>
  </w:style>
  <w:style w:type="character" w:customStyle="1" w:styleId="ListLabel8">
    <w:name w:val="ListLabel 8"/>
    <w:qFormat/>
    <w:rsid w:val="00484407"/>
    <w:rPr>
      <w:strike w:val="0"/>
      <w:dstrike w:val="0"/>
      <w:color w:val="000000"/>
      <w:spacing w:val="0"/>
      <w:w w:val="100"/>
      <w:sz w:val="20"/>
      <w:lang w:val="en-US"/>
    </w:rPr>
  </w:style>
  <w:style w:type="character" w:customStyle="1" w:styleId="ListLabel7">
    <w:name w:val="ListLabel 7"/>
    <w:qFormat/>
    <w:rsid w:val="00484407"/>
    <w:rPr>
      <w:strike w:val="0"/>
      <w:dstrike w:val="0"/>
      <w:color w:val="000000"/>
      <w:spacing w:val="0"/>
      <w:w w:val="100"/>
      <w:sz w:val="20"/>
      <w:lang w:val="en-US"/>
    </w:rPr>
  </w:style>
  <w:style w:type="character" w:customStyle="1" w:styleId="ListLabel6">
    <w:name w:val="ListLabel 6"/>
    <w:qFormat/>
    <w:rsid w:val="00484407"/>
    <w:rPr>
      <w:i/>
      <w:strike w:val="0"/>
      <w:dstrike w:val="0"/>
      <w:color w:val="000000"/>
      <w:spacing w:val="0"/>
      <w:w w:val="100"/>
      <w:sz w:val="20"/>
      <w:lang w:val="en-US"/>
    </w:rPr>
  </w:style>
  <w:style w:type="character" w:customStyle="1" w:styleId="ListLabel5">
    <w:name w:val="ListLabel 5"/>
    <w:qFormat/>
    <w:rsid w:val="00484407"/>
    <w:rPr>
      <w:strike w:val="0"/>
      <w:dstrike w:val="0"/>
      <w:color w:val="000000"/>
      <w:spacing w:val="0"/>
      <w:w w:val="100"/>
      <w:sz w:val="20"/>
      <w:lang w:val="en-US"/>
    </w:rPr>
  </w:style>
  <w:style w:type="character" w:customStyle="1" w:styleId="ListLabel4">
    <w:name w:val="ListLabel 4"/>
    <w:qFormat/>
    <w:rsid w:val="00484407"/>
    <w:rPr>
      <w:strike w:val="0"/>
      <w:dstrike w:val="0"/>
      <w:color w:val="000000"/>
      <w:spacing w:val="0"/>
      <w:w w:val="100"/>
      <w:sz w:val="19"/>
      <w:lang w:val="en-US"/>
    </w:rPr>
  </w:style>
  <w:style w:type="character" w:customStyle="1" w:styleId="ListLabel3">
    <w:name w:val="ListLabel 3"/>
    <w:qFormat/>
    <w:rsid w:val="00484407"/>
    <w:rPr>
      <w:i/>
      <w:strike w:val="0"/>
      <w:dstrike w:val="0"/>
      <w:color w:val="000000"/>
      <w:spacing w:val="0"/>
      <w:w w:val="100"/>
      <w:sz w:val="20"/>
      <w:lang w:val="en-US"/>
    </w:rPr>
  </w:style>
  <w:style w:type="character" w:customStyle="1" w:styleId="ListLabel2">
    <w:name w:val="ListLabel 2"/>
    <w:qFormat/>
    <w:rsid w:val="00484407"/>
    <w:rPr>
      <w:strike w:val="0"/>
      <w:dstrike w:val="0"/>
      <w:color w:val="000000"/>
      <w:spacing w:val="0"/>
      <w:w w:val="100"/>
      <w:sz w:val="20"/>
      <w:lang w:val="en-US"/>
    </w:rPr>
  </w:style>
  <w:style w:type="character" w:customStyle="1" w:styleId="ListLabel1">
    <w:name w:val="ListLabel 1"/>
    <w:qFormat/>
    <w:rsid w:val="00484407"/>
    <w:rPr>
      <w:i/>
      <w:strike w:val="0"/>
      <w:dstrike w:val="0"/>
      <w:color w:val="000000"/>
      <w:spacing w:val="0"/>
      <w:w w:val="100"/>
      <w:sz w:val="18"/>
      <w:lang w:val="en-US"/>
    </w:rPr>
  </w:style>
  <w:style w:type="character" w:customStyle="1" w:styleId="tabtitle">
    <w:name w:val="tabtitle"/>
    <w:basedOn w:val="DefaultParagraphFont"/>
    <w:qFormat/>
    <w:rsid w:val="00484407"/>
    <w:rPr>
      <w:rFonts w:cs="Times New Roman"/>
    </w:rPr>
  </w:style>
  <w:style w:type="character" w:customStyle="1" w:styleId="resultbodysmallitalic">
    <w:name w:val="resultbodysmallitalic"/>
    <w:basedOn w:val="DefaultParagraphFont"/>
    <w:qFormat/>
    <w:rsid w:val="00484407"/>
    <w:rPr>
      <w:rFonts w:cs="Times New Roman"/>
    </w:rPr>
  </w:style>
  <w:style w:type="character" w:customStyle="1" w:styleId="resultpron">
    <w:name w:val="resultpron"/>
    <w:basedOn w:val="DefaultParagraphFont"/>
    <w:qFormat/>
    <w:rsid w:val="00484407"/>
    <w:rPr>
      <w:rFonts w:cs="Times New Roman"/>
    </w:rPr>
  </w:style>
  <w:style w:type="character" w:customStyle="1" w:styleId="NumberingSymbols">
    <w:name w:val="Numbering Symbols"/>
    <w:qFormat/>
    <w:rsid w:val="00484407"/>
  </w:style>
  <w:style w:type="character" w:customStyle="1" w:styleId="StrongEmphasis">
    <w:name w:val="Strong Emphasis"/>
    <w:qFormat/>
    <w:rsid w:val="00484407"/>
    <w:rPr>
      <w:b/>
      <w:bCs/>
    </w:rPr>
  </w:style>
  <w:style w:type="character" w:customStyle="1" w:styleId="senselabel">
    <w:name w:val="sense_label"/>
    <w:basedOn w:val="DefaultParagraphFont"/>
    <w:qFormat/>
    <w:rsid w:val="00484407"/>
  </w:style>
  <w:style w:type="character" w:customStyle="1" w:styleId="HTMLTypewriter3">
    <w:name w:val="HTML Typewriter3"/>
    <w:basedOn w:val="DefaultParagraphFont"/>
    <w:qFormat/>
    <w:rsid w:val="00484407"/>
    <w:rPr>
      <w:rFonts w:ascii="Courier New" w:eastAsia="SimSun" w:hAnsi="Courier New" w:cs="Courier New"/>
      <w:sz w:val="20"/>
      <w:szCs w:val="20"/>
    </w:rPr>
  </w:style>
  <w:style w:type="character" w:customStyle="1" w:styleId="VisitedInternetLink">
    <w:name w:val="Visited Internet Link"/>
    <w:basedOn w:val="DefaultParagraphFont"/>
    <w:rsid w:val="00484407"/>
    <w:rPr>
      <w:color w:val="800080"/>
      <w:u w:val="single"/>
    </w:rPr>
  </w:style>
  <w:style w:type="character" w:customStyle="1" w:styleId="domtooltips">
    <w:name w:val="domtooltips"/>
    <w:basedOn w:val="DefaultParagraphFont"/>
    <w:qFormat/>
    <w:rsid w:val="00484407"/>
  </w:style>
  <w:style w:type="paragraph" w:customStyle="1" w:styleId="Index">
    <w:name w:val="Index"/>
    <w:basedOn w:val="Normal"/>
    <w:qFormat/>
    <w:rsid w:val="00484407"/>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4407"/>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484407"/>
    <w:pPr>
      <w:suppressAutoHyphens/>
      <w:overflowPunct w:val="0"/>
    </w:pPr>
    <w:rPr>
      <w:rFonts w:ascii="Liberation Sans" w:eastAsia="Droid Sans Fallback" w:hAnsi="Liberation Sans"/>
      <w:color w:val="00000A"/>
    </w:rPr>
  </w:style>
  <w:style w:type="paragraph" w:customStyle="1" w:styleId="TAGLINE1">
    <w:name w:val="TAG LINE"/>
    <w:next w:val="Normal"/>
    <w:qFormat/>
    <w:rsid w:val="00484407"/>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484407"/>
    <w:rPr>
      <w:rFonts w:ascii="Garamond" w:hAnsi="Garamond" w:cs="Garamond"/>
    </w:rPr>
  </w:style>
  <w:style w:type="character" w:customStyle="1" w:styleId="StyletagGaramondChar">
    <w:name w:val="Style tag + Garamond Char"/>
    <w:qFormat/>
    <w:rsid w:val="00484407"/>
    <w:rPr>
      <w:rFonts w:ascii="Garamond" w:hAnsi="Garamond" w:cs="Garamond"/>
      <w:b/>
      <w:bCs/>
      <w:sz w:val="24"/>
      <w:szCs w:val="24"/>
      <w:lang w:val="en-US" w:bidi="ar-SA"/>
    </w:rPr>
  </w:style>
  <w:style w:type="character" w:customStyle="1" w:styleId="StylecardGaramond12ptUnderlineChar">
    <w:name w:val="Style card + Garamond 12 pt Underline Char"/>
    <w:qFormat/>
    <w:rsid w:val="00484407"/>
    <w:rPr>
      <w:rFonts w:ascii="Garamond" w:hAnsi="Garamond" w:cs="Garamond"/>
      <w:sz w:val="24"/>
      <w:szCs w:val="24"/>
      <w:u w:val="single"/>
      <w:lang w:val="en-US" w:bidi="ar-SA"/>
    </w:rPr>
  </w:style>
  <w:style w:type="character" w:customStyle="1" w:styleId="WW8Num2z0">
    <w:name w:val="WW8Num2z0"/>
    <w:qFormat/>
    <w:rsid w:val="00484407"/>
  </w:style>
  <w:style w:type="character" w:customStyle="1" w:styleId="WW8Num2z1">
    <w:name w:val="WW8Num2z1"/>
    <w:qFormat/>
    <w:rsid w:val="00484407"/>
  </w:style>
  <w:style w:type="character" w:customStyle="1" w:styleId="WW8Num2z2">
    <w:name w:val="WW8Num2z2"/>
    <w:qFormat/>
    <w:rsid w:val="00484407"/>
  </w:style>
  <w:style w:type="character" w:customStyle="1" w:styleId="WW8Num2z3">
    <w:name w:val="WW8Num2z3"/>
    <w:qFormat/>
    <w:rsid w:val="00484407"/>
  </w:style>
  <w:style w:type="character" w:customStyle="1" w:styleId="WW8Num2z4">
    <w:name w:val="WW8Num2z4"/>
    <w:qFormat/>
    <w:rsid w:val="00484407"/>
  </w:style>
  <w:style w:type="character" w:customStyle="1" w:styleId="WW8Num2z5">
    <w:name w:val="WW8Num2z5"/>
    <w:qFormat/>
    <w:rsid w:val="00484407"/>
  </w:style>
  <w:style w:type="character" w:customStyle="1" w:styleId="WW8Num2z6">
    <w:name w:val="WW8Num2z6"/>
    <w:qFormat/>
    <w:rsid w:val="00484407"/>
  </w:style>
  <w:style w:type="character" w:customStyle="1" w:styleId="WW8Num2z7">
    <w:name w:val="WW8Num2z7"/>
    <w:qFormat/>
    <w:rsid w:val="00484407"/>
  </w:style>
  <w:style w:type="character" w:customStyle="1" w:styleId="WW8Num2z8">
    <w:name w:val="WW8Num2z8"/>
    <w:qFormat/>
    <w:rsid w:val="00484407"/>
  </w:style>
  <w:style w:type="character" w:customStyle="1" w:styleId="WW8Num5z0">
    <w:name w:val="WW8Num5z0"/>
    <w:qFormat/>
    <w:rsid w:val="00484407"/>
  </w:style>
  <w:style w:type="character" w:customStyle="1" w:styleId="WW8Num5z1">
    <w:name w:val="WW8Num5z1"/>
    <w:qFormat/>
    <w:rsid w:val="00484407"/>
  </w:style>
  <w:style w:type="character" w:customStyle="1" w:styleId="WW8Num5z2">
    <w:name w:val="WW8Num5z2"/>
    <w:qFormat/>
    <w:rsid w:val="00484407"/>
  </w:style>
  <w:style w:type="character" w:customStyle="1" w:styleId="WW8Num5z3">
    <w:name w:val="WW8Num5z3"/>
    <w:qFormat/>
    <w:rsid w:val="00484407"/>
  </w:style>
  <w:style w:type="character" w:customStyle="1" w:styleId="WW8Num5z4">
    <w:name w:val="WW8Num5z4"/>
    <w:qFormat/>
    <w:rsid w:val="00484407"/>
  </w:style>
  <w:style w:type="character" w:customStyle="1" w:styleId="WW8Num5z5">
    <w:name w:val="WW8Num5z5"/>
    <w:qFormat/>
    <w:rsid w:val="00484407"/>
  </w:style>
  <w:style w:type="character" w:customStyle="1" w:styleId="WW8Num5z6">
    <w:name w:val="WW8Num5z6"/>
    <w:qFormat/>
    <w:rsid w:val="00484407"/>
  </w:style>
  <w:style w:type="character" w:customStyle="1" w:styleId="WW8Num5z7">
    <w:name w:val="WW8Num5z7"/>
    <w:qFormat/>
    <w:rsid w:val="00484407"/>
  </w:style>
  <w:style w:type="character" w:customStyle="1" w:styleId="WW8Num5z8">
    <w:name w:val="WW8Num5z8"/>
    <w:qFormat/>
    <w:rsid w:val="00484407"/>
  </w:style>
  <w:style w:type="character" w:customStyle="1" w:styleId="CardsFont12ptCharCharCharCharCharCharCharCharCharChar">
    <w:name w:val="Cards + Font: 12 pt Char Char Char Char Char Char Char Char Char Char"/>
    <w:link w:val="CardsFont12ptCharCharCharCharCharCharCharCharChar"/>
    <w:qFormat/>
    <w:rsid w:val="00484407"/>
    <w:rPr>
      <w:rFonts w:ascii="Georgia" w:hAnsi="Georgia"/>
      <w:sz w:val="24"/>
      <w:u w:val="thick"/>
    </w:rPr>
  </w:style>
  <w:style w:type="character" w:customStyle="1" w:styleId="ListLabel19">
    <w:name w:val="ListLabel 19"/>
    <w:qFormat/>
    <w:rsid w:val="00484407"/>
    <w:rPr>
      <w:b/>
      <w:i/>
      <w:strike w:val="0"/>
      <w:dstrike w:val="0"/>
      <w:spacing w:val="0"/>
      <w:w w:val="100"/>
      <w:sz w:val="26"/>
    </w:rPr>
  </w:style>
  <w:style w:type="numbering" w:customStyle="1" w:styleId="WW8Num2">
    <w:name w:val="WW8Num2"/>
    <w:qFormat/>
    <w:rsid w:val="00484407"/>
  </w:style>
  <w:style w:type="numbering" w:customStyle="1" w:styleId="WW8Num5">
    <w:name w:val="WW8Num5"/>
    <w:qFormat/>
    <w:rsid w:val="00484407"/>
  </w:style>
  <w:style w:type="paragraph" w:customStyle="1" w:styleId="NewDebate">
    <w:name w:val="New Debate"/>
    <w:basedOn w:val="Heading4"/>
    <w:link w:val="NewDebateChar"/>
    <w:uiPriority w:val="4"/>
    <w:qFormat/>
    <w:rsid w:val="00484407"/>
    <w:rPr>
      <w:bCs/>
      <w:iCs w:val="0"/>
    </w:rPr>
  </w:style>
  <w:style w:type="character" w:customStyle="1" w:styleId="NewDebateChar">
    <w:name w:val="New Debate Char"/>
    <w:basedOn w:val="DefaultParagraphFont"/>
    <w:link w:val="NewDebate"/>
    <w:uiPriority w:val="4"/>
    <w:rsid w:val="00484407"/>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484407"/>
    <w:rPr>
      <w:rFonts w:ascii="Arial" w:hAnsi="Arial"/>
      <w:sz w:val="12"/>
      <w:szCs w:val="24"/>
    </w:rPr>
  </w:style>
  <w:style w:type="character" w:customStyle="1" w:styleId="regtext">
    <w:name w:val="regtext"/>
    <w:basedOn w:val="DefaultParagraphFont"/>
    <w:rsid w:val="00484407"/>
  </w:style>
  <w:style w:type="character" w:customStyle="1" w:styleId="bps-topic-ident">
    <w:name w:val="bps-topic-ident"/>
    <w:basedOn w:val="DefaultParagraphFont"/>
    <w:rsid w:val="00484407"/>
  </w:style>
  <w:style w:type="paragraph" w:customStyle="1" w:styleId="tagcite1">
    <w:name w:val="tagcite"/>
    <w:basedOn w:val="Normal"/>
    <w:qFormat/>
    <w:rsid w:val="00484407"/>
    <w:rPr>
      <w:rFonts w:eastAsia="Times New Roman"/>
      <w:b/>
    </w:rPr>
  </w:style>
  <w:style w:type="paragraph" w:customStyle="1" w:styleId="Regular">
    <w:name w:val="Regular"/>
    <w:link w:val="RegularChar"/>
    <w:rsid w:val="00484407"/>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484407"/>
    <w:rPr>
      <w:rFonts w:eastAsia="Times New Roman" w:cs="Arial"/>
      <w:b/>
      <w:bCs/>
      <w:kern w:val="20"/>
      <w:sz w:val="20"/>
      <w:szCs w:val="32"/>
      <w:u w:val="single"/>
    </w:rPr>
  </w:style>
  <w:style w:type="character" w:customStyle="1" w:styleId="BoldunderlineChar4">
    <w:name w:val="Bold underline Char"/>
    <w:basedOn w:val="DefaultParagraphFont"/>
    <w:rsid w:val="00484407"/>
    <w:rPr>
      <w:rFonts w:ascii="Garamond" w:hAnsi="Garamond" w:cs="Arial"/>
      <w:b/>
      <w:bCs/>
      <w:kern w:val="20"/>
      <w:szCs w:val="32"/>
      <w:u w:val="single"/>
      <w:lang w:val="en-US" w:eastAsia="en-US" w:bidi="ar-SA"/>
    </w:rPr>
  </w:style>
  <w:style w:type="paragraph" w:customStyle="1" w:styleId="tag1">
    <w:name w:val="tag1"/>
    <w:basedOn w:val="Normal"/>
    <w:qFormat/>
    <w:rsid w:val="00484407"/>
    <w:rPr>
      <w:rFonts w:eastAsia="Times New Roman"/>
      <w:b/>
      <w:szCs w:val="20"/>
    </w:rPr>
  </w:style>
  <w:style w:type="paragraph" w:customStyle="1" w:styleId="DebateCardSmall">
    <w:name w:val="Debate Card Small"/>
    <w:basedOn w:val="Normal"/>
    <w:link w:val="DebateCardSmallChar"/>
    <w:qFormat/>
    <w:rsid w:val="00484407"/>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4407"/>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484407"/>
  </w:style>
  <w:style w:type="paragraph" w:customStyle="1" w:styleId="BBCite">
    <w:name w:val="BB Cite"/>
    <w:basedOn w:val="Normal"/>
    <w:autoRedefine/>
    <w:rsid w:val="00484407"/>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4407"/>
  </w:style>
  <w:style w:type="character" w:customStyle="1" w:styleId="red-subtitle">
    <w:name w:val="red-subtitle"/>
    <w:basedOn w:val="DefaultParagraphFont"/>
    <w:rsid w:val="00484407"/>
  </w:style>
  <w:style w:type="paragraph" w:customStyle="1" w:styleId="articlebodynormaltext">
    <w:name w:val="articlebody_normaltext"/>
    <w:basedOn w:val="Normal"/>
    <w:rsid w:val="00484407"/>
    <w:pPr>
      <w:spacing w:before="100" w:beforeAutospacing="1" w:after="100" w:afterAutospacing="1"/>
    </w:pPr>
    <w:rPr>
      <w:rFonts w:ascii="Georgia" w:hAnsi="Georgia"/>
    </w:rPr>
  </w:style>
  <w:style w:type="character" w:customStyle="1" w:styleId="Bodytext21">
    <w:name w:val="Body text (2)_"/>
    <w:basedOn w:val="DefaultParagraphFont"/>
    <w:link w:val="Bodytext22"/>
    <w:rsid w:val="0048440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4407"/>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484407"/>
    <w:rPr>
      <w:iCs w:val="0"/>
      <w:sz w:val="22"/>
    </w:rPr>
  </w:style>
  <w:style w:type="paragraph" w:customStyle="1" w:styleId="StyleHeading4TagBigcardNotBold">
    <w:name w:val="Style Heading 4TagBig card + Not Bold"/>
    <w:basedOn w:val="Heading4"/>
    <w:rsid w:val="00484407"/>
    <w:rPr>
      <w:iCs w:val="0"/>
    </w:rPr>
  </w:style>
  <w:style w:type="character" w:customStyle="1" w:styleId="StyleUnderlineBorderSinglesolidlineAuto05ptLinew">
    <w:name w:val="Style Underline Border: : (Single solid line Auto  0.5 pt Line w..."/>
    <w:basedOn w:val="DefaultParagraphFont"/>
    <w:rsid w:val="0048440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440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4407"/>
    <w:rPr>
      <w:b w:val="0"/>
      <w:bCs w:val="0"/>
      <w:sz w:val="14"/>
      <w:u w:val="none"/>
    </w:rPr>
  </w:style>
  <w:style w:type="character" w:customStyle="1" w:styleId="Style7ptBold">
    <w:name w:val="Style 7 pt Bold"/>
    <w:basedOn w:val="DefaultParagraphFont"/>
    <w:rsid w:val="00484407"/>
    <w:rPr>
      <w:b w:val="0"/>
      <w:bCs/>
      <w:sz w:val="14"/>
    </w:rPr>
  </w:style>
  <w:style w:type="paragraph" w:customStyle="1" w:styleId="Stylecardtext8pt">
    <w:name w:val="Style card text + 8 pt"/>
    <w:basedOn w:val="Normal"/>
    <w:rsid w:val="00484407"/>
    <w:pPr>
      <w:ind w:right="288"/>
    </w:pPr>
    <w:rPr>
      <w:sz w:val="16"/>
    </w:rPr>
  </w:style>
  <w:style w:type="paragraph" w:customStyle="1" w:styleId="Stylecardtext5pt">
    <w:name w:val="Style card text + 5 pt"/>
    <w:basedOn w:val="Normal"/>
    <w:rsid w:val="00484407"/>
    <w:pPr>
      <w:ind w:right="288"/>
    </w:pPr>
    <w:rPr>
      <w:sz w:val="10"/>
    </w:rPr>
  </w:style>
  <w:style w:type="character" w:customStyle="1" w:styleId="StyleStyleBoldUnderlineUnderlineIntenseEmphasis1apple-style-">
    <w:name w:val="Style Style Bold UnderlineUnderlineIntense Emphasis1apple-style-..."/>
    <w:basedOn w:val="DefaultParagraphFont"/>
    <w:rsid w:val="0048440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440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4407"/>
    <w:rPr>
      <w:rFonts w:ascii="Georgia" w:hAnsi="Georgia"/>
      <w:u w:val="single"/>
    </w:rPr>
  </w:style>
  <w:style w:type="paragraph" w:customStyle="1" w:styleId="StyleCardsGeorgia12ptBoldThickunderlineBorderSin">
    <w:name w:val="Style Cards + Georgia 12 pt Bold Thick underline Border: : (Sin..."/>
    <w:basedOn w:val="Normal"/>
    <w:rsid w:val="0048440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4407"/>
    <w:rPr>
      <w:rFonts w:ascii="Georgia" w:hAnsi="Georgia"/>
      <w:sz w:val="24"/>
      <w:u w:val="single"/>
    </w:rPr>
  </w:style>
  <w:style w:type="paragraph" w:customStyle="1" w:styleId="StyleCardsGeorgia">
    <w:name w:val="Style Cards + Georgia"/>
    <w:basedOn w:val="Normal"/>
    <w:rsid w:val="0048440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440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84407"/>
    <w:pPr>
      <w:spacing w:after="200" w:line="276" w:lineRule="auto"/>
      <w:contextualSpacing/>
    </w:pPr>
    <w:rPr>
      <w:rFonts w:eastAsia="Malgun Gothic"/>
      <w:sz w:val="24"/>
      <w:u w:val="single"/>
    </w:rPr>
  </w:style>
  <w:style w:type="paragraph" w:styleId="Index1">
    <w:name w:val="index 1"/>
    <w:basedOn w:val="Normal"/>
    <w:next w:val="Normal"/>
    <w:autoRedefine/>
    <w:unhideWhenUsed/>
    <w:rsid w:val="00484407"/>
    <w:pPr>
      <w:ind w:left="220" w:hanging="220"/>
    </w:pPr>
  </w:style>
  <w:style w:type="paragraph" w:customStyle="1" w:styleId="Quote2">
    <w:name w:val="Quote2"/>
    <w:basedOn w:val="Default"/>
    <w:next w:val="Default"/>
    <w:rsid w:val="0048440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440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4407"/>
    <w:pPr>
      <w:keepNext/>
      <w:keepLines/>
      <w:spacing w:before="200"/>
      <w:outlineLvl w:val="3"/>
    </w:pPr>
    <w:rPr>
      <w:rFonts w:eastAsia="Times New Roman"/>
      <w:b/>
      <w:bCs/>
      <w:iCs/>
      <w:sz w:val="26"/>
    </w:rPr>
  </w:style>
  <w:style w:type="paragraph" w:customStyle="1" w:styleId="post-subtitle">
    <w:name w:val="post-subtitle"/>
    <w:basedOn w:val="Normal"/>
    <w:rsid w:val="00484407"/>
    <w:pPr>
      <w:spacing w:before="100" w:beforeAutospacing="1" w:after="100" w:afterAutospacing="1"/>
    </w:pPr>
    <w:rPr>
      <w:rFonts w:eastAsia="Times New Roman"/>
      <w:szCs w:val="24"/>
    </w:rPr>
  </w:style>
  <w:style w:type="paragraph" w:customStyle="1" w:styleId="Pa1">
    <w:name w:val="Pa1"/>
    <w:basedOn w:val="Default"/>
    <w:next w:val="Default"/>
    <w:uiPriority w:val="99"/>
    <w:rsid w:val="0048440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484407"/>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48440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440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484407"/>
    <w:rPr>
      <w:rFonts w:asciiTheme="minorHAnsi" w:hAnsiTheme="minorHAnsi" w:cstheme="minorBidi"/>
      <w:sz w:val="12"/>
      <w:szCs w:val="24"/>
    </w:rPr>
  </w:style>
  <w:style w:type="paragraph" w:customStyle="1" w:styleId="CardCites">
    <w:name w:val="Card Cites"/>
    <w:basedOn w:val="Normal"/>
    <w:next w:val="Normal"/>
    <w:qFormat/>
    <w:rsid w:val="00484407"/>
    <w:rPr>
      <w:rFonts w:eastAsia="Times New Roman"/>
      <w:b/>
      <w:sz w:val="20"/>
      <w:szCs w:val="24"/>
    </w:rPr>
  </w:style>
  <w:style w:type="paragraph" w:customStyle="1" w:styleId="NormalWeb3">
    <w:name w:val="Normal (Web)3"/>
    <w:basedOn w:val="Normal"/>
    <w:rsid w:val="0048440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4407"/>
    <w:pPr>
      <w:ind w:left="400"/>
    </w:pPr>
    <w:rPr>
      <w:rFonts w:eastAsia="Times New Roman"/>
      <w:szCs w:val="24"/>
    </w:rPr>
  </w:style>
  <w:style w:type="paragraph" w:customStyle="1" w:styleId="TagCiteChar2">
    <w:name w:val="Tag / Cite Char"/>
    <w:basedOn w:val="Normal"/>
    <w:rsid w:val="00484407"/>
    <w:rPr>
      <w:rFonts w:eastAsia="Times New Roman"/>
      <w:b/>
      <w:color w:val="000000"/>
      <w:szCs w:val="24"/>
    </w:rPr>
  </w:style>
  <w:style w:type="paragraph" w:customStyle="1" w:styleId="PageNumber2">
    <w:name w:val="Page Number2"/>
    <w:basedOn w:val="Normal"/>
    <w:next w:val="Normal"/>
    <w:rsid w:val="00484407"/>
    <w:rPr>
      <w:rFonts w:eastAsia="Times New Roman"/>
      <w:sz w:val="20"/>
      <w:szCs w:val="24"/>
    </w:rPr>
  </w:style>
  <w:style w:type="paragraph" w:customStyle="1" w:styleId="HeaderFooter">
    <w:name w:val="Header &amp; Footer"/>
    <w:rsid w:val="0048440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84407"/>
    <w:rPr>
      <w:rFonts w:ascii="Arial Narrow" w:eastAsia="Times New Roman" w:hAnsi="Arial Narrow"/>
      <w:color w:val="000000"/>
      <w:sz w:val="16"/>
      <w:szCs w:val="24"/>
    </w:rPr>
  </w:style>
  <w:style w:type="paragraph" w:customStyle="1" w:styleId="HeaderDebate">
    <w:name w:val="Header Debate"/>
    <w:basedOn w:val="Normal"/>
    <w:rsid w:val="00484407"/>
    <w:pPr>
      <w:jc w:val="center"/>
      <w:outlineLvl w:val="0"/>
    </w:pPr>
    <w:rPr>
      <w:rFonts w:eastAsia="Times New Roman"/>
      <w:b/>
      <w:sz w:val="48"/>
      <w:szCs w:val="24"/>
      <w:u w:val="words"/>
    </w:rPr>
  </w:style>
  <w:style w:type="paragraph" w:customStyle="1" w:styleId="CardTagCharChar">
    <w:name w:val="Card Tag Char Char"/>
    <w:basedOn w:val="Normal"/>
    <w:rsid w:val="00484407"/>
    <w:rPr>
      <w:rFonts w:eastAsia="Times New Roman"/>
      <w:b/>
      <w:szCs w:val="24"/>
    </w:rPr>
  </w:style>
  <w:style w:type="paragraph" w:customStyle="1" w:styleId="fixed">
    <w:name w:val="fixed"/>
    <w:basedOn w:val="Normal"/>
    <w:rsid w:val="0048440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4407"/>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484407"/>
    <w:pPr>
      <w:autoSpaceDE w:val="0"/>
      <w:autoSpaceDN w:val="0"/>
      <w:adjustRightInd w:val="0"/>
    </w:pPr>
    <w:rPr>
      <w:rFonts w:ascii="Arial" w:eastAsia="Times New Roman" w:hAnsi="Arial"/>
      <w:szCs w:val="24"/>
    </w:rPr>
  </w:style>
  <w:style w:type="character" w:customStyle="1" w:styleId="NormalUnderlineChar1">
    <w:name w:val="Normal Underline Char1"/>
    <w:locked/>
    <w:rsid w:val="00484407"/>
    <w:rPr>
      <w:u w:val="single"/>
    </w:rPr>
  </w:style>
  <w:style w:type="character" w:customStyle="1" w:styleId="CardUpSize-LightChar">
    <w:name w:val="CardUpSize - Light Char"/>
    <w:link w:val="CardUpSize-Light"/>
    <w:locked/>
    <w:rsid w:val="00484407"/>
    <w:rPr>
      <w:rFonts w:ascii="Times New Roman" w:eastAsia="Times New Roman" w:hAnsi="Times New Roman"/>
      <w:szCs w:val="32"/>
      <w:u w:val="single"/>
    </w:rPr>
  </w:style>
  <w:style w:type="paragraph" w:customStyle="1" w:styleId="CardUpSize-Light">
    <w:name w:val="CardUpSize - Light"/>
    <w:basedOn w:val="Normal"/>
    <w:link w:val="CardUpSize-LightChar"/>
    <w:rsid w:val="00484407"/>
    <w:pPr>
      <w:jc w:val="both"/>
    </w:pPr>
    <w:rPr>
      <w:rFonts w:eastAsia="Times New Roman" w:cstheme="minorBidi"/>
      <w:szCs w:val="32"/>
      <w:u w:val="single"/>
    </w:rPr>
  </w:style>
  <w:style w:type="character" w:customStyle="1" w:styleId="CiteCardUpSize-HeavyChar">
    <w:name w:val="Cite // CardUpSize - Heavy Char"/>
    <w:link w:val="CiteCardUpSize-Heavy"/>
    <w:locked/>
    <w:rsid w:val="0048440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4407"/>
    <w:pPr>
      <w:jc w:val="both"/>
    </w:pPr>
    <w:rPr>
      <w:rFonts w:eastAsia="Times New Roman" w:cstheme="minorBidi"/>
      <w:b/>
      <w:szCs w:val="32"/>
      <w:u w:val="single"/>
    </w:rPr>
  </w:style>
  <w:style w:type="paragraph" w:customStyle="1" w:styleId="SmallCite">
    <w:name w:val="Small Cite"/>
    <w:basedOn w:val="Normal"/>
    <w:rsid w:val="00484407"/>
    <w:rPr>
      <w:rFonts w:ascii="Verdana" w:eastAsia="Times New Roman" w:hAnsi="Verdana"/>
      <w:sz w:val="16"/>
      <w:szCs w:val="24"/>
    </w:rPr>
  </w:style>
  <w:style w:type="paragraph" w:customStyle="1" w:styleId="clearformatting">
    <w:name w:val="clear formatting"/>
    <w:basedOn w:val="Heading2"/>
    <w:rsid w:val="00484407"/>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484407"/>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484407"/>
    <w:pPr>
      <w:spacing w:after="240" w:line="360" w:lineRule="atLeast"/>
    </w:pPr>
    <w:rPr>
      <w:rFonts w:eastAsia="Times New Roman"/>
      <w:b/>
      <w:bCs/>
      <w:sz w:val="16"/>
      <w:szCs w:val="16"/>
    </w:rPr>
  </w:style>
  <w:style w:type="paragraph" w:customStyle="1" w:styleId="PlaceholderText1">
    <w:name w:val="Placeholder Text1"/>
    <w:basedOn w:val="Normal"/>
    <w:rsid w:val="00484407"/>
    <w:pPr>
      <w:keepNext/>
      <w:numPr>
        <w:numId w:val="39"/>
      </w:numPr>
      <w:outlineLvl w:val="0"/>
    </w:pPr>
    <w:rPr>
      <w:rFonts w:eastAsia="MS Gothic"/>
      <w:szCs w:val="24"/>
    </w:rPr>
  </w:style>
  <w:style w:type="character" w:customStyle="1" w:styleId="ImportantTextChar">
    <w:name w:val="Important Text Char"/>
    <w:link w:val="ImportantText"/>
    <w:locked/>
    <w:rsid w:val="0048440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4407"/>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4407"/>
    <w:rPr>
      <w:rFonts w:ascii="HNKAOE+Arial" w:hAnsi="HNKAOE+Arial"/>
    </w:rPr>
  </w:style>
  <w:style w:type="paragraph" w:customStyle="1" w:styleId="StyleBodyText11ptBlackUnderline">
    <w:name w:val="Style Body Text + 11 pt Black Underline"/>
    <w:basedOn w:val="BodyText"/>
    <w:link w:val="StyleBodyText11ptBlackUnderlineChar"/>
    <w:rsid w:val="00484407"/>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484407"/>
    <w:rPr>
      <w:rFonts w:ascii="HNKAOE+Arial" w:hAnsi="HNKAOE+Arial"/>
    </w:rPr>
  </w:style>
  <w:style w:type="paragraph" w:customStyle="1" w:styleId="StyleBodyText11ptBoldBlack">
    <w:name w:val="Style Body Text + 11 pt Bold Black"/>
    <w:basedOn w:val="BodyText"/>
    <w:link w:val="StyleBodyText11ptBoldBlackChar"/>
    <w:rsid w:val="00484407"/>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484407"/>
    <w:rPr>
      <w:rFonts w:ascii="Times New Roman" w:eastAsia="Times New Roman" w:hAnsi="Times New Roman"/>
      <w:szCs w:val="16"/>
    </w:rPr>
  </w:style>
  <w:style w:type="paragraph" w:customStyle="1" w:styleId="Heading5SizeDown">
    <w:name w:val="Heading 5 Size Down"/>
    <w:basedOn w:val="Normal"/>
    <w:link w:val="Heading5SizeDownChar"/>
    <w:autoRedefine/>
    <w:rsid w:val="00484407"/>
    <w:pPr>
      <w:tabs>
        <w:tab w:val="left" w:pos="1440"/>
      </w:tabs>
      <w:jc w:val="both"/>
    </w:pPr>
    <w:rPr>
      <w:rFonts w:eastAsia="Times New Roman" w:cstheme="minorBidi"/>
      <w:szCs w:val="16"/>
    </w:rPr>
  </w:style>
  <w:style w:type="character" w:customStyle="1" w:styleId="Normal2BoldChar">
    <w:name w:val="Normal2 + Bold Char"/>
    <w:link w:val="Normal2Bold"/>
    <w:locked/>
    <w:rsid w:val="00484407"/>
    <w:rPr>
      <w:rFonts w:ascii="Times New Roman" w:eastAsia="Times New Roman" w:hAnsi="Times New Roman" w:cs="Arial"/>
      <w:b/>
      <w:szCs w:val="44"/>
    </w:rPr>
  </w:style>
  <w:style w:type="paragraph" w:customStyle="1" w:styleId="Normal2Bold">
    <w:name w:val="Normal2 + Bold"/>
    <w:basedOn w:val="Normal"/>
    <w:link w:val="Normal2BoldChar"/>
    <w:rsid w:val="00484407"/>
    <w:pPr>
      <w:tabs>
        <w:tab w:val="left" w:pos="1440"/>
      </w:tabs>
    </w:pPr>
    <w:rPr>
      <w:rFonts w:eastAsia="Times New Roman" w:cs="Arial"/>
      <w:b/>
      <w:szCs w:val="44"/>
    </w:rPr>
  </w:style>
  <w:style w:type="character" w:customStyle="1" w:styleId="ListContentsChar">
    <w:name w:val="List Contents Char"/>
    <w:link w:val="ListContents"/>
    <w:locked/>
    <w:rsid w:val="00484407"/>
    <w:rPr>
      <w:rFonts w:ascii="Times New Roman" w:eastAsia="Times New Roman" w:hAnsi="Times New Roman"/>
      <w:lang w:eastAsia="ar-SA"/>
    </w:rPr>
  </w:style>
  <w:style w:type="paragraph" w:customStyle="1" w:styleId="ListContents">
    <w:name w:val="List Contents"/>
    <w:basedOn w:val="Normal"/>
    <w:link w:val="ListContentsChar"/>
    <w:rsid w:val="00484407"/>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440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4407"/>
    <w:rPr>
      <w:color w:val="231F20"/>
      <w:u w:val="single"/>
    </w:rPr>
  </w:style>
  <w:style w:type="character" w:customStyle="1" w:styleId="UnimportantCharChar">
    <w:name w:val="Unimportant Char Char"/>
    <w:link w:val="Unimportant"/>
    <w:locked/>
    <w:rsid w:val="00484407"/>
    <w:rPr>
      <w:rFonts w:ascii="Arial" w:eastAsia="Times New Roman" w:hAnsi="Arial"/>
      <w:sz w:val="12"/>
    </w:rPr>
  </w:style>
  <w:style w:type="paragraph" w:customStyle="1" w:styleId="Unimportant">
    <w:name w:val="Unimportant"/>
    <w:basedOn w:val="Normal"/>
    <w:link w:val="UnimportantCharChar"/>
    <w:rsid w:val="00484407"/>
    <w:pPr>
      <w:jc w:val="both"/>
    </w:pPr>
    <w:rPr>
      <w:rFonts w:ascii="Arial" w:eastAsia="Times New Roman" w:hAnsi="Arial" w:cstheme="minorBidi"/>
      <w:sz w:val="12"/>
    </w:rPr>
  </w:style>
  <w:style w:type="character" w:customStyle="1" w:styleId="TagCiteChar3">
    <w:name w:val="Tag &amp; Cite Char"/>
    <w:link w:val="TagCite2"/>
    <w:locked/>
    <w:rsid w:val="00484407"/>
    <w:rPr>
      <w:rFonts w:ascii="Arial" w:eastAsia="Times New Roman" w:hAnsi="Arial"/>
      <w:b/>
    </w:rPr>
  </w:style>
  <w:style w:type="paragraph" w:customStyle="1" w:styleId="TagCite2">
    <w:name w:val="Tag &amp; Cite"/>
    <w:basedOn w:val="Normal"/>
    <w:link w:val="TagCiteChar3"/>
    <w:rsid w:val="00484407"/>
    <w:pPr>
      <w:jc w:val="both"/>
    </w:pPr>
    <w:rPr>
      <w:rFonts w:ascii="Arial" w:eastAsia="Times New Roman" w:hAnsi="Arial" w:cstheme="minorBidi"/>
      <w:b/>
    </w:rPr>
  </w:style>
  <w:style w:type="character" w:customStyle="1" w:styleId="HighlightedTextChar">
    <w:name w:val="Highlighted Text Char"/>
    <w:link w:val="HighlightedText"/>
    <w:locked/>
    <w:rsid w:val="00484407"/>
    <w:rPr>
      <w:rFonts w:ascii="Arial" w:eastAsia="Times New Roman" w:hAnsi="Arial"/>
      <w:b/>
      <w:u w:val="thick"/>
    </w:rPr>
  </w:style>
  <w:style w:type="paragraph" w:customStyle="1" w:styleId="HighlightedText">
    <w:name w:val="Highlighted Text"/>
    <w:basedOn w:val="Normal"/>
    <w:link w:val="HighlightedTextChar"/>
    <w:rsid w:val="00484407"/>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484407"/>
    <w:rPr>
      <w:rFonts w:ascii="Arial" w:eastAsia="Times New Roman" w:hAnsi="Arial"/>
      <w:sz w:val="20"/>
      <w:szCs w:val="20"/>
    </w:rPr>
  </w:style>
  <w:style w:type="paragraph" w:customStyle="1" w:styleId="textunderline0">
    <w:name w:val="text underline"/>
    <w:basedOn w:val="Normal"/>
    <w:link w:val="textunderlineChar0"/>
    <w:autoRedefine/>
    <w:rsid w:val="00484407"/>
    <w:rPr>
      <w:rFonts w:asciiTheme="minorHAnsi" w:hAnsiTheme="minorHAnsi" w:cstheme="minorBidi"/>
      <w:sz w:val="24"/>
      <w:u w:val="thick"/>
    </w:rPr>
  </w:style>
  <w:style w:type="character" w:customStyle="1" w:styleId="DebateTagChar">
    <w:name w:val="Debate Tag Char"/>
    <w:link w:val="DebateTag"/>
    <w:locked/>
    <w:rsid w:val="00484407"/>
    <w:rPr>
      <w:rFonts w:ascii="Garamond" w:hAnsi="Garamond"/>
      <w:b/>
    </w:rPr>
  </w:style>
  <w:style w:type="paragraph" w:customStyle="1" w:styleId="DebateTag">
    <w:name w:val="Debate Tag"/>
    <w:basedOn w:val="Normal"/>
    <w:link w:val="DebateTagChar"/>
    <w:autoRedefine/>
    <w:rsid w:val="00484407"/>
    <w:pPr>
      <w:tabs>
        <w:tab w:val="left" w:pos="270"/>
      </w:tabs>
    </w:pPr>
    <w:rPr>
      <w:rFonts w:ascii="Garamond" w:hAnsi="Garamond" w:cstheme="minorBidi"/>
      <w:b/>
    </w:rPr>
  </w:style>
  <w:style w:type="paragraph" w:customStyle="1" w:styleId="DebateCite">
    <w:name w:val="Debate Cite"/>
    <w:basedOn w:val="Normal"/>
    <w:autoRedefine/>
    <w:rsid w:val="00484407"/>
    <w:pPr>
      <w:tabs>
        <w:tab w:val="left" w:pos="270"/>
      </w:tabs>
    </w:pPr>
    <w:rPr>
      <w:rFonts w:eastAsia="Times New Roman"/>
      <w:sz w:val="20"/>
      <w:szCs w:val="24"/>
    </w:rPr>
  </w:style>
  <w:style w:type="paragraph" w:customStyle="1" w:styleId="BlockTitle10">
    <w:name w:val="Block Title #1"/>
    <w:basedOn w:val="Heading1"/>
    <w:rsid w:val="0048440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484407"/>
    <w:pPr>
      <w:widowControl w:val="0"/>
      <w:suppressAutoHyphens/>
    </w:pPr>
    <w:rPr>
      <w:rFonts w:ascii="Courier New" w:eastAsia="Courier New" w:hAnsi="Courier New"/>
      <w:sz w:val="20"/>
      <w:szCs w:val="20"/>
    </w:rPr>
  </w:style>
  <w:style w:type="paragraph" w:customStyle="1" w:styleId="MaggieTag">
    <w:name w:val="MaggieTag"/>
    <w:basedOn w:val="Heading2"/>
    <w:rsid w:val="00484407"/>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484407"/>
    <w:rPr>
      <w:rFonts w:ascii="Times New Roman" w:eastAsia="Times New Roman" w:hAnsi="Times New Roman"/>
    </w:rPr>
  </w:style>
  <w:style w:type="paragraph" w:customStyle="1" w:styleId="Heading4Cite">
    <w:name w:val="Heading 4 Cite"/>
    <w:basedOn w:val="Normal"/>
    <w:link w:val="Heading4CiteChar"/>
    <w:autoRedefine/>
    <w:rsid w:val="00484407"/>
    <w:rPr>
      <w:rFonts w:eastAsia="Times New Roman" w:cstheme="minorBidi"/>
    </w:rPr>
  </w:style>
  <w:style w:type="character" w:customStyle="1" w:styleId="UnunderlinedTextChar">
    <w:name w:val="Ununderlined Text Char"/>
    <w:link w:val="UnunderlinedText"/>
    <w:locked/>
    <w:rsid w:val="00484407"/>
    <w:rPr>
      <w:rFonts w:eastAsia="Times New Roman"/>
      <w:bCs/>
      <w:sz w:val="12"/>
    </w:rPr>
  </w:style>
  <w:style w:type="paragraph" w:customStyle="1" w:styleId="UnunderlinedText">
    <w:name w:val="Ununderlined Text"/>
    <w:basedOn w:val="Normal"/>
    <w:link w:val="UnunderlinedTextChar"/>
    <w:autoRedefine/>
    <w:rsid w:val="00484407"/>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48440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484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484407"/>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484407"/>
    <w:rPr>
      <w:rFonts w:ascii="Century Gothic" w:eastAsia="Cambria" w:hAnsi="Century Gothic"/>
      <w:u w:val="thick"/>
    </w:rPr>
  </w:style>
  <w:style w:type="paragraph" w:customStyle="1" w:styleId="Card-Underline0">
    <w:name w:val="Card-Underline"/>
    <w:basedOn w:val="Normal"/>
    <w:link w:val="Card-UnderlineChar"/>
    <w:qFormat/>
    <w:rsid w:val="00484407"/>
    <w:rPr>
      <w:rFonts w:ascii="Century Gothic" w:eastAsia="Cambria" w:hAnsi="Century Gothic" w:cstheme="minorBidi"/>
      <w:u w:val="thick"/>
    </w:rPr>
  </w:style>
  <w:style w:type="paragraph" w:customStyle="1" w:styleId="PageNumber3">
    <w:name w:val="Page Number3"/>
    <w:basedOn w:val="Normal"/>
    <w:next w:val="Normal"/>
    <w:rsid w:val="00484407"/>
    <w:rPr>
      <w:rFonts w:eastAsia="Times New Roman"/>
      <w:sz w:val="20"/>
      <w:szCs w:val="24"/>
    </w:rPr>
  </w:style>
  <w:style w:type="paragraph" w:customStyle="1" w:styleId="PageNumber4">
    <w:name w:val="Page Number4"/>
    <w:basedOn w:val="Normal"/>
    <w:next w:val="Normal"/>
    <w:rsid w:val="00484407"/>
    <w:rPr>
      <w:rFonts w:eastAsia="Times New Roman"/>
      <w:sz w:val="20"/>
      <w:szCs w:val="24"/>
    </w:rPr>
  </w:style>
  <w:style w:type="paragraph" w:customStyle="1" w:styleId="PageNumber5">
    <w:name w:val="Page Number5"/>
    <w:basedOn w:val="Normal"/>
    <w:next w:val="Normal"/>
    <w:rsid w:val="00484407"/>
    <w:rPr>
      <w:rFonts w:eastAsia="Times New Roman"/>
      <w:sz w:val="20"/>
      <w:szCs w:val="24"/>
    </w:rPr>
  </w:style>
  <w:style w:type="paragraph" w:customStyle="1" w:styleId="smalltext10">
    <w:name w:val="small text1"/>
    <w:basedOn w:val="Normal"/>
    <w:next w:val="Normal"/>
    <w:uiPriority w:val="4"/>
    <w:qFormat/>
    <w:rsid w:val="00484407"/>
    <w:pPr>
      <w:keepNext/>
      <w:keepLines/>
      <w:spacing w:before="200"/>
      <w:outlineLvl w:val="3"/>
    </w:pPr>
    <w:rPr>
      <w:rFonts w:eastAsia="Times New Roman"/>
      <w:b/>
      <w:bCs/>
      <w:iCs/>
      <w:sz w:val="26"/>
    </w:rPr>
  </w:style>
  <w:style w:type="character" w:customStyle="1" w:styleId="CircleChar">
    <w:name w:val="Circle Char"/>
    <w:link w:val="Circle"/>
    <w:locked/>
    <w:rsid w:val="00484407"/>
    <w:rPr>
      <w:rFonts w:ascii="Times New Roman" w:eastAsia="Times New Roman" w:hAnsi="Times New Roman"/>
      <w:b/>
      <w:u w:val="words"/>
    </w:rPr>
  </w:style>
  <w:style w:type="paragraph" w:customStyle="1" w:styleId="Circle">
    <w:name w:val="Circle"/>
    <w:basedOn w:val="Normal"/>
    <w:link w:val="CircleChar"/>
    <w:rsid w:val="00484407"/>
    <w:rPr>
      <w:rFonts w:eastAsia="Times New Roman" w:cstheme="minorBidi"/>
      <w:b/>
      <w:u w:val="words"/>
    </w:rPr>
  </w:style>
  <w:style w:type="paragraph" w:customStyle="1" w:styleId="PageNumber6">
    <w:name w:val="Page Number6"/>
    <w:basedOn w:val="Normal"/>
    <w:next w:val="Normal"/>
    <w:rsid w:val="00484407"/>
    <w:rPr>
      <w:rFonts w:eastAsia="Times New Roman"/>
      <w:sz w:val="20"/>
      <w:szCs w:val="24"/>
    </w:rPr>
  </w:style>
  <w:style w:type="paragraph" w:customStyle="1" w:styleId="user">
    <w:name w:val="user"/>
    <w:basedOn w:val="Normal"/>
    <w:rsid w:val="0048440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440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440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440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440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440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4407"/>
    <w:rPr>
      <w:rFonts w:eastAsia="Times New Roman"/>
      <w:sz w:val="20"/>
      <w:szCs w:val="24"/>
    </w:rPr>
  </w:style>
  <w:style w:type="paragraph" w:customStyle="1" w:styleId="DebateTag0">
    <w:name w:val="DebateTag"/>
    <w:basedOn w:val="Normal"/>
    <w:qFormat/>
    <w:rsid w:val="00484407"/>
    <w:rPr>
      <w:b/>
      <w:szCs w:val="24"/>
    </w:rPr>
  </w:style>
  <w:style w:type="character" w:customStyle="1" w:styleId="Style8ptChar">
    <w:name w:val="Style 8 pt Char"/>
    <w:rsid w:val="00484407"/>
    <w:rPr>
      <w:rFonts w:ascii="Garamond" w:eastAsia="Calibri" w:hAnsi="Garamond" w:hint="default"/>
      <w:sz w:val="16"/>
      <w:szCs w:val="22"/>
    </w:rPr>
  </w:style>
  <w:style w:type="character" w:customStyle="1" w:styleId="message-item">
    <w:name w:val="message-item"/>
    <w:rsid w:val="00484407"/>
  </w:style>
  <w:style w:type="character" w:customStyle="1" w:styleId="lightheader">
    <w:name w:val="lightheader"/>
    <w:rsid w:val="00484407"/>
  </w:style>
  <w:style w:type="character" w:customStyle="1" w:styleId="datestamp">
    <w:name w:val="datestamp"/>
    <w:rsid w:val="00484407"/>
  </w:style>
  <w:style w:type="character" w:customStyle="1" w:styleId="forenames">
    <w:name w:val="forenames"/>
    <w:rsid w:val="00484407"/>
  </w:style>
  <w:style w:type="character" w:customStyle="1" w:styleId="surname">
    <w:name w:val="surname"/>
    <w:rsid w:val="00484407"/>
  </w:style>
  <w:style w:type="character" w:customStyle="1" w:styleId="refpreview">
    <w:name w:val="refpreview"/>
    <w:rsid w:val="00484407"/>
  </w:style>
  <w:style w:type="character" w:customStyle="1" w:styleId="loose1">
    <w:name w:val="loose1"/>
    <w:rsid w:val="00484407"/>
  </w:style>
  <w:style w:type="character" w:customStyle="1" w:styleId="gsa">
    <w:name w:val="gs_a"/>
    <w:rsid w:val="00484407"/>
  </w:style>
  <w:style w:type="character" w:customStyle="1" w:styleId="goohl1">
    <w:name w:val="goohl1"/>
    <w:rsid w:val="00484407"/>
  </w:style>
  <w:style w:type="character" w:customStyle="1" w:styleId="mainarttitle">
    <w:name w:val="mainarttitle"/>
    <w:rsid w:val="00484407"/>
  </w:style>
  <w:style w:type="character" w:customStyle="1" w:styleId="mainartauthor">
    <w:name w:val="mainartauthor"/>
    <w:rsid w:val="00484407"/>
  </w:style>
  <w:style w:type="character" w:customStyle="1" w:styleId="mainartdate">
    <w:name w:val="mainartdate"/>
    <w:rsid w:val="00484407"/>
  </w:style>
  <w:style w:type="character" w:customStyle="1" w:styleId="gsggs">
    <w:name w:val="gs_ggs"/>
    <w:rsid w:val="00484407"/>
  </w:style>
  <w:style w:type="character" w:customStyle="1" w:styleId="ahead">
    <w:name w:val="a_head"/>
    <w:rsid w:val="00484407"/>
  </w:style>
  <w:style w:type="character" w:customStyle="1" w:styleId="docbody">
    <w:name w:val="docbody"/>
    <w:rsid w:val="00484407"/>
  </w:style>
  <w:style w:type="character" w:customStyle="1" w:styleId="superscript">
    <w:name w:val="superscript"/>
    <w:rsid w:val="00484407"/>
  </w:style>
  <w:style w:type="character" w:customStyle="1" w:styleId="bwxsm">
    <w:name w:val="b w xsm"/>
    <w:rsid w:val="00484407"/>
  </w:style>
  <w:style w:type="character" w:customStyle="1" w:styleId="fstd">
    <w:name w:val="f std"/>
    <w:rsid w:val="00484407"/>
  </w:style>
  <w:style w:type="character" w:customStyle="1" w:styleId="heading2char2charchar1">
    <w:name w:val="heading2char2charchar1"/>
    <w:rsid w:val="00484407"/>
  </w:style>
  <w:style w:type="character" w:customStyle="1" w:styleId="charchar60">
    <w:name w:val="charchar6"/>
    <w:rsid w:val="00484407"/>
  </w:style>
  <w:style w:type="character" w:customStyle="1" w:styleId="bio1">
    <w:name w:val="bio1"/>
    <w:rsid w:val="00484407"/>
    <w:rPr>
      <w:rFonts w:ascii="Arial" w:hAnsi="Arial" w:cs="Arial" w:hint="default"/>
      <w:i/>
      <w:iCs/>
      <w:color w:val="000000"/>
      <w:sz w:val="20"/>
      <w:szCs w:val="20"/>
    </w:rPr>
  </w:style>
  <w:style w:type="character" w:customStyle="1" w:styleId="cardCharCharCharCharCharChar">
    <w:name w:val="card Char Char Char Char Char Char"/>
    <w:rsid w:val="00484407"/>
    <w:rPr>
      <w:sz w:val="24"/>
      <w:szCs w:val="24"/>
      <w:lang w:val="en-US" w:eastAsia="en-US" w:bidi="ar-SA"/>
    </w:rPr>
  </w:style>
  <w:style w:type="character" w:customStyle="1" w:styleId="Style24ptBoldUnderlineCenteredCharChar">
    <w:name w:val="Style 24 pt Bold Underline Centered Char Char"/>
    <w:rsid w:val="00484407"/>
    <w:rPr>
      <w:b/>
      <w:bCs/>
      <w:sz w:val="48"/>
      <w:szCs w:val="24"/>
      <w:u w:val="single"/>
      <w:lang w:val="en-US" w:eastAsia="en-US" w:bidi="ar-SA"/>
    </w:rPr>
  </w:style>
  <w:style w:type="character" w:customStyle="1" w:styleId="TagCiteCharChar0">
    <w:name w:val="Tag / Cite Char Char"/>
    <w:rsid w:val="00484407"/>
    <w:rPr>
      <w:b/>
      <w:bCs w:val="0"/>
      <w:color w:val="000000"/>
      <w:sz w:val="24"/>
      <w:szCs w:val="24"/>
      <w:lang w:val="en-US" w:eastAsia="en-US" w:bidi="ar-SA"/>
    </w:rPr>
  </w:style>
  <w:style w:type="character" w:customStyle="1" w:styleId="CardTextUnderlinedCharChar">
    <w:name w:val="Card Text Underlined Char Char"/>
    <w:rsid w:val="00484407"/>
    <w:rPr>
      <w:rFonts w:ascii="Arial Narrow" w:hAnsi="Arial Narrow" w:hint="default"/>
      <w:szCs w:val="24"/>
      <w:u w:val="single"/>
      <w:lang w:val="en-US" w:eastAsia="en-US" w:bidi="ar-SA"/>
    </w:rPr>
  </w:style>
  <w:style w:type="character" w:customStyle="1" w:styleId="CardTagCharCharChar">
    <w:name w:val="Card Tag Char Char Char"/>
    <w:rsid w:val="00484407"/>
    <w:rPr>
      <w:b/>
      <w:bCs w:val="0"/>
      <w:sz w:val="24"/>
      <w:szCs w:val="24"/>
      <w:lang w:val="en-US" w:eastAsia="en-US" w:bidi="ar-SA"/>
    </w:rPr>
  </w:style>
  <w:style w:type="character" w:customStyle="1" w:styleId="mainbody">
    <w:name w:val="mainbody"/>
    <w:rsid w:val="00484407"/>
  </w:style>
  <w:style w:type="character" w:customStyle="1" w:styleId="UnderlineStyleChar20">
    <w:name w:val="Underline Style Char2"/>
    <w:rsid w:val="00484407"/>
    <w:rPr>
      <w:rFonts w:ascii="Garamond" w:hAnsi="Garamond" w:hint="default"/>
      <w:sz w:val="22"/>
      <w:szCs w:val="24"/>
      <w:u w:val="single"/>
      <w:lang w:val="en-US" w:eastAsia="en-US" w:bidi="ar-SA"/>
    </w:rPr>
  </w:style>
  <w:style w:type="character" w:customStyle="1" w:styleId="Style1Char2">
    <w:name w:val="Style1 Char2"/>
    <w:rsid w:val="00484407"/>
    <w:rPr>
      <w:szCs w:val="24"/>
    </w:rPr>
  </w:style>
  <w:style w:type="character" w:customStyle="1" w:styleId="t13">
    <w:name w:val="t13"/>
    <w:rsid w:val="00484407"/>
  </w:style>
  <w:style w:type="character" w:customStyle="1" w:styleId="lead">
    <w:name w:val="lead"/>
    <w:rsid w:val="00484407"/>
  </w:style>
  <w:style w:type="paragraph" w:customStyle="1" w:styleId="CardDownx1">
    <w:name w:val="CardDown x1"/>
    <w:basedOn w:val="Normal"/>
    <w:link w:val="CardDownx1Char"/>
    <w:rsid w:val="00484407"/>
  </w:style>
  <w:style w:type="character" w:customStyle="1" w:styleId="CardDownx1Char">
    <w:name w:val="CardDown x1 Char"/>
    <w:link w:val="CardDownx1"/>
    <w:locked/>
    <w:rsid w:val="00484407"/>
    <w:rPr>
      <w:rFonts w:ascii="Times New Roman" w:hAnsi="Times New Roman" w:cs="Times New Roman"/>
    </w:rPr>
  </w:style>
  <w:style w:type="character" w:customStyle="1" w:styleId="CharChar17">
    <w:name w:val="Char Char17"/>
    <w:locked/>
    <w:rsid w:val="00484407"/>
    <w:rPr>
      <w:rFonts w:ascii="Arial" w:hAnsi="Arial" w:cs="Arial" w:hint="default"/>
      <w:b/>
      <w:bCs/>
      <w:sz w:val="26"/>
      <w:szCs w:val="26"/>
    </w:rPr>
  </w:style>
  <w:style w:type="character" w:customStyle="1" w:styleId="address">
    <w:name w:val="address"/>
    <w:rsid w:val="00484407"/>
  </w:style>
  <w:style w:type="character" w:customStyle="1" w:styleId="ilspan">
    <w:name w:val="il_span"/>
    <w:rsid w:val="00484407"/>
  </w:style>
  <w:style w:type="character" w:customStyle="1" w:styleId="articletitle1">
    <w:name w:val="articletitle1"/>
    <w:rsid w:val="00484407"/>
    <w:rPr>
      <w:rFonts w:ascii="Times New Roman" w:hAnsi="Times New Roman" w:cs="Times New Roman" w:hint="default"/>
      <w:b/>
      <w:bCs/>
      <w:sz w:val="36"/>
      <w:szCs w:val="36"/>
    </w:rPr>
  </w:style>
  <w:style w:type="character" w:customStyle="1" w:styleId="leftidx1">
    <w:name w:val="leftidx1"/>
    <w:rsid w:val="00484407"/>
    <w:rPr>
      <w:rFonts w:ascii="Verdana" w:hAnsi="Verdana" w:hint="default"/>
      <w:sz w:val="22"/>
      <w:szCs w:val="22"/>
    </w:rPr>
  </w:style>
  <w:style w:type="character" w:customStyle="1" w:styleId="blue1">
    <w:name w:val="blue1"/>
    <w:rsid w:val="00484407"/>
    <w:rPr>
      <w:color w:val="0000FF"/>
    </w:rPr>
  </w:style>
  <w:style w:type="character" w:customStyle="1" w:styleId="author-link1">
    <w:name w:val="author-link1"/>
    <w:rsid w:val="00484407"/>
    <w:rPr>
      <w:b w:val="0"/>
      <w:bCs w:val="0"/>
    </w:rPr>
  </w:style>
  <w:style w:type="character" w:customStyle="1" w:styleId="black1">
    <w:name w:val="black1"/>
    <w:rsid w:val="00484407"/>
    <w:rPr>
      <w:color w:val="000000"/>
    </w:rPr>
  </w:style>
  <w:style w:type="character" w:customStyle="1" w:styleId="StyleunderlinedCharBold">
    <w:name w:val="Style underlined Char + Bold"/>
    <w:rsid w:val="00484407"/>
    <w:rPr>
      <w:rFonts w:ascii="Times New Roman" w:hAnsi="Times New Roman" w:cs="Times New Roman" w:hint="default"/>
      <w:b/>
      <w:bCs/>
      <w:sz w:val="21"/>
      <w:szCs w:val="24"/>
      <w:u w:val="single"/>
    </w:rPr>
  </w:style>
  <w:style w:type="character" w:customStyle="1" w:styleId="ThickUnderlineCharChar">
    <w:name w:val="Thick Underline Char Char"/>
    <w:rsid w:val="00484407"/>
    <w:rPr>
      <w:rFonts w:ascii="Calibri" w:eastAsia="Calibri" w:hAnsi="Calibri" w:hint="default"/>
    </w:rPr>
  </w:style>
  <w:style w:type="character" w:customStyle="1" w:styleId="CardUnderline">
    <w:name w:val="Card Underline"/>
    <w:rsid w:val="00484407"/>
    <w:rPr>
      <w:rFonts w:ascii="Times New Roman" w:hAnsi="Times New Roman" w:cs="Times New Roman" w:hint="default"/>
      <w:sz w:val="20"/>
      <w:u w:val="single"/>
    </w:rPr>
  </w:style>
  <w:style w:type="character" w:customStyle="1" w:styleId="lingoregion">
    <w:name w:val="lingo_region"/>
    <w:rsid w:val="00484407"/>
  </w:style>
  <w:style w:type="character" w:customStyle="1" w:styleId="cite0">
    <w:name w:val="%cite"/>
    <w:rsid w:val="00484407"/>
    <w:rPr>
      <w:rFonts w:ascii="Times New Roman" w:hAnsi="Times New Roman" w:cs="Times New Roman" w:hint="default"/>
      <w:b/>
      <w:bCs w:val="0"/>
      <w:sz w:val="24"/>
    </w:rPr>
  </w:style>
  <w:style w:type="character" w:customStyle="1" w:styleId="Emphasis21">
    <w:name w:val="%Emphasis2"/>
    <w:rsid w:val="00484407"/>
    <w:rPr>
      <w:rFonts w:ascii="Cooper Black" w:hAnsi="Cooper Black" w:hint="default"/>
      <w:iCs/>
      <w:u w:val="single"/>
    </w:rPr>
  </w:style>
  <w:style w:type="character" w:customStyle="1" w:styleId="AAAcite">
    <w:name w:val="AAAcite"/>
    <w:rsid w:val="00484407"/>
    <w:rPr>
      <w:rFonts w:ascii="Times New Roman" w:hAnsi="Times New Roman" w:cs="Times New Roman" w:hint="default"/>
      <w:b/>
      <w:bCs w:val="0"/>
      <w:sz w:val="24"/>
    </w:rPr>
  </w:style>
  <w:style w:type="character" w:customStyle="1" w:styleId="tmplheaderlink">
    <w:name w:val="tmplheaderlink"/>
    <w:rsid w:val="00484407"/>
    <w:rPr>
      <w:rFonts w:ascii="Times New Roman" w:hAnsi="Times New Roman" w:cs="Times New Roman" w:hint="default"/>
    </w:rPr>
  </w:style>
  <w:style w:type="character" w:customStyle="1" w:styleId="role">
    <w:name w:val="role"/>
    <w:rsid w:val="00484407"/>
  </w:style>
  <w:style w:type="character" w:customStyle="1" w:styleId="pagination">
    <w:name w:val="pagination"/>
    <w:rsid w:val="00484407"/>
  </w:style>
  <w:style w:type="character" w:customStyle="1" w:styleId="doi">
    <w:name w:val="doi"/>
    <w:rsid w:val="00484407"/>
  </w:style>
  <w:style w:type="character" w:customStyle="1" w:styleId="bodycontents">
    <w:name w:val="bodycontents"/>
    <w:rsid w:val="00484407"/>
  </w:style>
  <w:style w:type="character" w:customStyle="1" w:styleId="comma">
    <w:name w:val="comma"/>
    <w:rsid w:val="00484407"/>
  </w:style>
  <w:style w:type="character" w:customStyle="1" w:styleId="pad5right">
    <w:name w:val="pad5right"/>
    <w:rsid w:val="00484407"/>
  </w:style>
  <w:style w:type="character" w:customStyle="1" w:styleId="divider">
    <w:name w:val="divider"/>
    <w:rsid w:val="00484407"/>
  </w:style>
  <w:style w:type="character" w:customStyle="1" w:styleId="blogdate">
    <w:name w:val="blogdate"/>
    <w:rsid w:val="00484407"/>
  </w:style>
  <w:style w:type="character" w:customStyle="1" w:styleId="dot">
    <w:name w:val="dot"/>
    <w:rsid w:val="00484407"/>
  </w:style>
  <w:style w:type="character" w:customStyle="1" w:styleId="hn-date">
    <w:name w:val="hn-date"/>
    <w:rsid w:val="00484407"/>
  </w:style>
  <w:style w:type="character" w:customStyle="1" w:styleId="location">
    <w:name w:val="location"/>
    <w:rsid w:val="00484407"/>
  </w:style>
  <w:style w:type="character" w:customStyle="1" w:styleId="dropcap-letter">
    <w:name w:val="dropcap-letter"/>
    <w:rsid w:val="00484407"/>
  </w:style>
  <w:style w:type="character" w:customStyle="1" w:styleId="offscreen">
    <w:name w:val="offscreen"/>
    <w:rsid w:val="00484407"/>
  </w:style>
  <w:style w:type="character" w:customStyle="1" w:styleId="linked-in">
    <w:name w:val="linked-in"/>
    <w:rsid w:val="00484407"/>
  </w:style>
  <w:style w:type="character" w:customStyle="1" w:styleId="in-widget">
    <w:name w:val="in-widget"/>
    <w:rsid w:val="00484407"/>
  </w:style>
  <w:style w:type="character" w:customStyle="1" w:styleId="in-right">
    <w:name w:val="in-right"/>
    <w:rsid w:val="00484407"/>
  </w:style>
  <w:style w:type="character" w:customStyle="1" w:styleId="tickerwrap">
    <w:name w:val="ticker_wrap"/>
    <w:rsid w:val="00484407"/>
  </w:style>
  <w:style w:type="character" w:customStyle="1" w:styleId="divs">
    <w:name w:val="divs"/>
    <w:rsid w:val="00484407"/>
  </w:style>
  <w:style w:type="character" w:customStyle="1" w:styleId="in-top">
    <w:name w:val="in-top"/>
    <w:rsid w:val="00484407"/>
  </w:style>
  <w:style w:type="numbering" w:customStyle="1" w:styleId="1ai1">
    <w:name w:val="1 / a / i1"/>
    <w:rsid w:val="00484407"/>
    <w:pPr>
      <w:numPr>
        <w:numId w:val="39"/>
      </w:numPr>
    </w:pPr>
  </w:style>
  <w:style w:type="numbering" w:styleId="1ai">
    <w:name w:val="Outline List 1"/>
    <w:basedOn w:val="NoList"/>
    <w:unhideWhenUsed/>
    <w:rsid w:val="00484407"/>
    <w:pPr>
      <w:numPr>
        <w:numId w:val="40"/>
      </w:numPr>
    </w:pPr>
  </w:style>
  <w:style w:type="character" w:customStyle="1" w:styleId="FontStyle310">
    <w:name w:val="Font Style310"/>
    <w:uiPriority w:val="99"/>
    <w:rsid w:val="00484407"/>
    <w:rPr>
      <w:rFonts w:ascii="Times New Roman" w:hAnsi="Times New Roman" w:cs="Times New Roman"/>
      <w:b/>
      <w:bCs/>
      <w:i/>
      <w:iCs/>
      <w:spacing w:val="-10"/>
      <w:sz w:val="18"/>
      <w:szCs w:val="18"/>
    </w:rPr>
  </w:style>
  <w:style w:type="character" w:customStyle="1" w:styleId="FontStyle370">
    <w:name w:val="Font Style370"/>
    <w:uiPriority w:val="99"/>
    <w:rsid w:val="00484407"/>
    <w:rPr>
      <w:rFonts w:ascii="Cambria" w:hAnsi="Cambria" w:cs="Cambria"/>
      <w:b/>
      <w:bCs/>
      <w:spacing w:val="-10"/>
      <w:sz w:val="18"/>
      <w:szCs w:val="18"/>
    </w:rPr>
  </w:style>
  <w:style w:type="character" w:customStyle="1" w:styleId="FontStyle302">
    <w:name w:val="Font Style302"/>
    <w:uiPriority w:val="99"/>
    <w:rsid w:val="00484407"/>
    <w:rPr>
      <w:rFonts w:ascii="Times New Roman" w:hAnsi="Times New Roman" w:cs="Times New Roman"/>
      <w:b/>
      <w:bCs/>
      <w:sz w:val="22"/>
      <w:szCs w:val="22"/>
    </w:rPr>
  </w:style>
  <w:style w:type="character" w:customStyle="1" w:styleId="FontStyle347">
    <w:name w:val="Font Style347"/>
    <w:uiPriority w:val="99"/>
    <w:rsid w:val="00484407"/>
    <w:rPr>
      <w:rFonts w:ascii="Times New Roman" w:hAnsi="Times New Roman" w:cs="Times New Roman"/>
      <w:b/>
      <w:bCs/>
      <w:spacing w:val="-10"/>
      <w:sz w:val="20"/>
      <w:szCs w:val="20"/>
    </w:rPr>
  </w:style>
  <w:style w:type="paragraph" w:customStyle="1" w:styleId="Style27">
    <w:name w:val="Style27"/>
    <w:basedOn w:val="Normal"/>
    <w:uiPriority w:val="99"/>
    <w:rsid w:val="00484407"/>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484407"/>
    <w:rPr>
      <w:rFonts w:ascii="Times New Roman" w:hAnsi="Times New Roman" w:cs="Times New Roman"/>
      <w:spacing w:val="-10"/>
      <w:sz w:val="18"/>
      <w:szCs w:val="18"/>
    </w:rPr>
  </w:style>
  <w:style w:type="character" w:customStyle="1" w:styleId="FontStyle312">
    <w:name w:val="Font Style312"/>
    <w:uiPriority w:val="99"/>
    <w:rsid w:val="00484407"/>
    <w:rPr>
      <w:rFonts w:ascii="Times New Roman" w:hAnsi="Times New Roman" w:cs="Times New Roman"/>
      <w:b/>
      <w:bCs/>
      <w:spacing w:val="-10"/>
      <w:sz w:val="16"/>
      <w:szCs w:val="16"/>
    </w:rPr>
  </w:style>
  <w:style w:type="character" w:customStyle="1" w:styleId="FontStyle346">
    <w:name w:val="Font Style346"/>
    <w:uiPriority w:val="99"/>
    <w:rsid w:val="00484407"/>
    <w:rPr>
      <w:rFonts w:ascii="Times New Roman" w:hAnsi="Times New Roman" w:cs="Times New Roman"/>
      <w:b/>
      <w:bCs/>
      <w:spacing w:val="-10"/>
      <w:sz w:val="18"/>
      <w:szCs w:val="18"/>
    </w:rPr>
  </w:style>
  <w:style w:type="character" w:customStyle="1" w:styleId="FontStyle330">
    <w:name w:val="Font Style330"/>
    <w:uiPriority w:val="99"/>
    <w:rsid w:val="00484407"/>
    <w:rPr>
      <w:rFonts w:ascii="Times New Roman" w:hAnsi="Times New Roman" w:cs="Times New Roman"/>
      <w:b/>
      <w:bCs/>
      <w:sz w:val="16"/>
      <w:szCs w:val="16"/>
    </w:rPr>
  </w:style>
  <w:style w:type="character" w:customStyle="1" w:styleId="FontStyle372">
    <w:name w:val="Font Style372"/>
    <w:uiPriority w:val="99"/>
    <w:rsid w:val="00484407"/>
    <w:rPr>
      <w:rFonts w:ascii="Times New Roman" w:hAnsi="Times New Roman" w:cs="Times New Roman"/>
      <w:b/>
      <w:bCs/>
      <w:sz w:val="16"/>
      <w:szCs w:val="16"/>
    </w:rPr>
  </w:style>
  <w:style w:type="paragraph" w:customStyle="1" w:styleId="Style59">
    <w:name w:val="Style59"/>
    <w:basedOn w:val="Normal"/>
    <w:uiPriority w:val="99"/>
    <w:rsid w:val="0048440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4407"/>
    <w:rPr>
      <w:rFonts w:ascii="Times New Roman" w:hAnsi="Times New Roman" w:cs="Times New Roman"/>
      <w:b/>
      <w:bCs/>
      <w:i/>
      <w:iCs/>
      <w:sz w:val="16"/>
      <w:szCs w:val="16"/>
    </w:rPr>
  </w:style>
  <w:style w:type="paragraph" w:customStyle="1" w:styleId="Style200">
    <w:name w:val="Style20"/>
    <w:basedOn w:val="Normal"/>
    <w:uiPriority w:val="99"/>
    <w:rsid w:val="0048440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4407"/>
    <w:rPr>
      <w:rFonts w:ascii="Times New Roman" w:hAnsi="Times New Roman" w:cs="Times New Roman"/>
      <w:smallCaps/>
      <w:sz w:val="14"/>
      <w:szCs w:val="14"/>
    </w:rPr>
  </w:style>
  <w:style w:type="paragraph" w:customStyle="1" w:styleId="Style89">
    <w:name w:val="Style89"/>
    <w:basedOn w:val="Normal"/>
    <w:uiPriority w:val="99"/>
    <w:rsid w:val="0048440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4407"/>
    <w:rPr>
      <w:rFonts w:ascii="Times New Roman" w:hAnsi="Times New Roman" w:cs="Times New Roman"/>
      <w:b/>
      <w:bCs/>
      <w:spacing w:val="-10"/>
      <w:sz w:val="22"/>
      <w:szCs w:val="22"/>
    </w:rPr>
  </w:style>
  <w:style w:type="character" w:customStyle="1" w:styleId="FontStyle320">
    <w:name w:val="Font Style320"/>
    <w:uiPriority w:val="99"/>
    <w:rsid w:val="00484407"/>
    <w:rPr>
      <w:rFonts w:ascii="Times New Roman" w:hAnsi="Times New Roman" w:cs="Times New Roman"/>
      <w:b/>
      <w:bCs/>
      <w:spacing w:val="-10"/>
      <w:sz w:val="22"/>
      <w:szCs w:val="22"/>
    </w:rPr>
  </w:style>
  <w:style w:type="character" w:customStyle="1" w:styleId="FontStyle352">
    <w:name w:val="Font Style352"/>
    <w:uiPriority w:val="99"/>
    <w:rsid w:val="00484407"/>
    <w:rPr>
      <w:rFonts w:ascii="Times New Roman" w:hAnsi="Times New Roman" w:cs="Times New Roman"/>
      <w:b/>
      <w:bCs/>
      <w:sz w:val="16"/>
      <w:szCs w:val="16"/>
    </w:rPr>
  </w:style>
  <w:style w:type="character" w:customStyle="1" w:styleId="FontStyle356">
    <w:name w:val="Font Style356"/>
    <w:uiPriority w:val="99"/>
    <w:rsid w:val="00484407"/>
    <w:rPr>
      <w:rFonts w:ascii="Times New Roman" w:hAnsi="Times New Roman" w:cs="Times New Roman"/>
      <w:b/>
      <w:bCs/>
      <w:spacing w:val="-10"/>
      <w:sz w:val="22"/>
      <w:szCs w:val="22"/>
    </w:rPr>
  </w:style>
  <w:style w:type="character" w:customStyle="1" w:styleId="FontStyle298">
    <w:name w:val="Font Style298"/>
    <w:uiPriority w:val="99"/>
    <w:rsid w:val="00484407"/>
    <w:rPr>
      <w:rFonts w:ascii="Times New Roman" w:hAnsi="Times New Roman" w:cs="Times New Roman"/>
      <w:sz w:val="18"/>
      <w:szCs w:val="18"/>
    </w:rPr>
  </w:style>
  <w:style w:type="character" w:customStyle="1" w:styleId="FontStyle311">
    <w:name w:val="Font Style311"/>
    <w:uiPriority w:val="99"/>
    <w:rsid w:val="00484407"/>
    <w:rPr>
      <w:rFonts w:ascii="Times New Roman" w:hAnsi="Times New Roman" w:cs="Times New Roman"/>
      <w:b/>
      <w:bCs/>
      <w:spacing w:val="-10"/>
      <w:sz w:val="18"/>
      <w:szCs w:val="18"/>
    </w:rPr>
  </w:style>
  <w:style w:type="character" w:customStyle="1" w:styleId="FontStyle332">
    <w:name w:val="Font Style332"/>
    <w:uiPriority w:val="99"/>
    <w:rsid w:val="00484407"/>
    <w:rPr>
      <w:rFonts w:ascii="Times New Roman" w:hAnsi="Times New Roman" w:cs="Times New Roman"/>
      <w:b/>
      <w:bCs/>
      <w:i/>
      <w:iCs/>
      <w:spacing w:val="-10"/>
      <w:sz w:val="20"/>
      <w:szCs w:val="20"/>
    </w:rPr>
  </w:style>
  <w:style w:type="character" w:customStyle="1" w:styleId="FontStyle371">
    <w:name w:val="Font Style371"/>
    <w:uiPriority w:val="99"/>
    <w:rsid w:val="00484407"/>
    <w:rPr>
      <w:rFonts w:ascii="Times New Roman" w:hAnsi="Times New Roman" w:cs="Times New Roman"/>
      <w:sz w:val="16"/>
      <w:szCs w:val="16"/>
    </w:rPr>
  </w:style>
  <w:style w:type="character" w:customStyle="1" w:styleId="FontStyle350">
    <w:name w:val="Font Style350"/>
    <w:uiPriority w:val="99"/>
    <w:rsid w:val="00484407"/>
    <w:rPr>
      <w:rFonts w:ascii="Times New Roman" w:hAnsi="Times New Roman" w:cs="Times New Roman"/>
      <w:b/>
      <w:bCs/>
      <w:i/>
      <w:iCs/>
      <w:sz w:val="20"/>
      <w:szCs w:val="20"/>
    </w:rPr>
  </w:style>
  <w:style w:type="paragraph" w:customStyle="1" w:styleId="Style8">
    <w:name w:val="Style8"/>
    <w:basedOn w:val="Normal"/>
    <w:uiPriority w:val="99"/>
    <w:rsid w:val="00484407"/>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484407"/>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484407"/>
    <w:rPr>
      <w:rFonts w:ascii="Times New Roman" w:hAnsi="Times New Roman" w:cs="Times New Roman"/>
      <w:b/>
      <w:bCs/>
      <w:sz w:val="22"/>
      <w:szCs w:val="22"/>
    </w:rPr>
  </w:style>
  <w:style w:type="paragraph" w:customStyle="1" w:styleId="Style100">
    <w:name w:val="Style10"/>
    <w:basedOn w:val="Normal"/>
    <w:link w:val="Style10Char"/>
    <w:qFormat/>
    <w:rsid w:val="0048440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4407"/>
    <w:pPr>
      <w:widowControl w:val="0"/>
      <w:autoSpaceDE w:val="0"/>
      <w:autoSpaceDN w:val="0"/>
      <w:adjustRightInd w:val="0"/>
      <w:jc w:val="both"/>
    </w:pPr>
    <w:rPr>
      <w:rFonts w:eastAsia="Times New Roman"/>
      <w:sz w:val="24"/>
    </w:rPr>
  </w:style>
  <w:style w:type="character" w:customStyle="1" w:styleId="FontStyle369">
    <w:name w:val="Font Style369"/>
    <w:uiPriority w:val="99"/>
    <w:rsid w:val="00484407"/>
    <w:rPr>
      <w:rFonts w:ascii="Times New Roman" w:hAnsi="Times New Roman" w:cs="Times New Roman"/>
      <w:b/>
      <w:bCs/>
      <w:spacing w:val="-10"/>
      <w:sz w:val="20"/>
      <w:szCs w:val="20"/>
    </w:rPr>
  </w:style>
  <w:style w:type="character" w:customStyle="1" w:styleId="FontStyle357">
    <w:name w:val="Font Style357"/>
    <w:uiPriority w:val="99"/>
    <w:rsid w:val="00484407"/>
    <w:rPr>
      <w:rFonts w:ascii="Times New Roman" w:hAnsi="Times New Roman" w:cs="Times New Roman"/>
      <w:b/>
      <w:bCs/>
      <w:spacing w:val="-10"/>
      <w:sz w:val="22"/>
      <w:szCs w:val="22"/>
    </w:rPr>
  </w:style>
  <w:style w:type="paragraph" w:customStyle="1" w:styleId="Style67">
    <w:name w:val="Style67"/>
    <w:basedOn w:val="Normal"/>
    <w:uiPriority w:val="99"/>
    <w:rsid w:val="0048440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4407"/>
    <w:rPr>
      <w:rFonts w:ascii="Times New Roman" w:hAnsi="Times New Roman" w:cs="Times New Roman"/>
      <w:sz w:val="20"/>
      <w:szCs w:val="20"/>
    </w:rPr>
  </w:style>
  <w:style w:type="character" w:customStyle="1" w:styleId="FontStyle374">
    <w:name w:val="Font Style374"/>
    <w:uiPriority w:val="99"/>
    <w:rsid w:val="00484407"/>
    <w:rPr>
      <w:rFonts w:ascii="Times New Roman" w:hAnsi="Times New Roman" w:cs="Times New Roman"/>
      <w:b/>
      <w:bCs/>
      <w:spacing w:val="-10"/>
      <w:sz w:val="22"/>
      <w:szCs w:val="22"/>
    </w:rPr>
  </w:style>
  <w:style w:type="paragraph" w:customStyle="1" w:styleId="Style300">
    <w:name w:val="Style30"/>
    <w:basedOn w:val="Normal"/>
    <w:uiPriority w:val="99"/>
    <w:rsid w:val="0048440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4407"/>
    <w:rPr>
      <w:rFonts w:ascii="Times New Roman" w:hAnsi="Times New Roman" w:cs="Times New Roman"/>
      <w:smallCaps/>
      <w:sz w:val="16"/>
      <w:szCs w:val="16"/>
    </w:rPr>
  </w:style>
  <w:style w:type="paragraph" w:customStyle="1" w:styleId="Style93">
    <w:name w:val="Style93"/>
    <w:basedOn w:val="Normal"/>
    <w:uiPriority w:val="99"/>
    <w:rsid w:val="0048440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440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4407"/>
    <w:rPr>
      <w:sz w:val="10"/>
      <w:szCs w:val="24"/>
      <w:lang w:val="en-US" w:eastAsia="en-US" w:bidi="ar-SA"/>
    </w:rPr>
  </w:style>
  <w:style w:type="character" w:customStyle="1" w:styleId="SmalltextCharCharCharChar0">
    <w:name w:val="Small text Char Char Char Char"/>
    <w:rsid w:val="00484407"/>
    <w:rPr>
      <w:sz w:val="16"/>
      <w:szCs w:val="24"/>
      <w:lang w:val="en-US" w:eastAsia="en-US" w:bidi="ar-SA"/>
    </w:rPr>
  </w:style>
  <w:style w:type="paragraph" w:customStyle="1" w:styleId="boldcitation">
    <w:name w:val="bold citation"/>
    <w:basedOn w:val="Normal"/>
    <w:rsid w:val="00484407"/>
    <w:rPr>
      <w:rFonts w:ascii="Arial" w:eastAsia="Times New Roman" w:hAnsi="Arial"/>
      <w:b/>
      <w:sz w:val="28"/>
      <w:u w:val="thick"/>
    </w:rPr>
  </w:style>
  <w:style w:type="character" w:customStyle="1" w:styleId="CardsCharCharChar">
    <w:name w:val="Cards Char Char Char"/>
    <w:rsid w:val="00484407"/>
    <w:rPr>
      <w:szCs w:val="24"/>
      <w:lang w:val="en-US" w:eastAsia="en-US" w:bidi="ar-SA"/>
    </w:rPr>
  </w:style>
  <w:style w:type="character" w:customStyle="1" w:styleId="CardsCharCharCharChar">
    <w:name w:val="Cards Char Char Char Char"/>
    <w:rsid w:val="00484407"/>
    <w:rPr>
      <w:szCs w:val="24"/>
      <w:lang w:val="en-US" w:eastAsia="en-US" w:bidi="ar-SA"/>
    </w:rPr>
  </w:style>
  <w:style w:type="character" w:customStyle="1" w:styleId="BlockHeadingsCharChar">
    <w:name w:val="Block Headings Char Char"/>
    <w:rsid w:val="00484407"/>
    <w:rPr>
      <w:b/>
      <w:sz w:val="36"/>
      <w:szCs w:val="24"/>
      <w:u w:val="single"/>
      <w:lang w:val="en-US" w:eastAsia="en-US" w:bidi="ar-SA"/>
    </w:rPr>
  </w:style>
  <w:style w:type="paragraph" w:customStyle="1" w:styleId="NoSpacingCharCharChar">
    <w:name w:val="No Spacing Char Char Char"/>
    <w:next w:val="Normal"/>
    <w:rsid w:val="0048440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8440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484407"/>
    <w:rPr>
      <w:rFonts w:ascii="Garamond" w:eastAsia="Times New Roman" w:hAnsi="Garamond" w:cs="Arial"/>
      <w:bCs/>
      <w:kern w:val="20"/>
      <w:sz w:val="20"/>
      <w:szCs w:val="32"/>
    </w:rPr>
  </w:style>
  <w:style w:type="character" w:customStyle="1" w:styleId="StyleTimesNewRoman">
    <w:name w:val="Style Times New Roman"/>
    <w:rsid w:val="00484407"/>
    <w:rPr>
      <w:rFonts w:ascii="Garamond" w:hAnsi="Garamond"/>
    </w:rPr>
  </w:style>
  <w:style w:type="paragraph" w:customStyle="1" w:styleId="INDENTEDPARAGRAPH">
    <w:name w:val="INDENTED PARAGRAPH"/>
    <w:rsid w:val="0048440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84407"/>
    <w:rPr>
      <w:rFonts w:cs="Arial"/>
      <w:bCs/>
      <w:caps/>
      <w:color w:val="FFFFFF"/>
      <w:sz w:val="2"/>
      <w:szCs w:val="2"/>
      <w:lang w:val="en-US" w:eastAsia="en-US" w:bidi="ar-SA"/>
    </w:rPr>
  </w:style>
  <w:style w:type="paragraph" w:customStyle="1" w:styleId="Numbering">
    <w:name w:val="Numbering"/>
    <w:basedOn w:val="Normal"/>
    <w:next w:val="Normal"/>
    <w:rsid w:val="00484407"/>
    <w:pPr>
      <w:widowControl w:val="0"/>
      <w:numPr>
        <w:numId w:val="45"/>
      </w:numPr>
      <w:suppressAutoHyphens/>
      <w:spacing w:after="200"/>
    </w:pPr>
    <w:rPr>
      <w:rFonts w:eastAsia="Times New Roman"/>
      <w:b/>
      <w:sz w:val="24"/>
      <w:szCs w:val="18"/>
    </w:rPr>
  </w:style>
  <w:style w:type="paragraph" w:customStyle="1" w:styleId="Un-IndexedHeading">
    <w:name w:val="Un-Indexed Heading"/>
    <w:basedOn w:val="Heading1"/>
    <w:next w:val="Normal"/>
    <w:rsid w:val="0048440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484407"/>
    <w:pPr>
      <w:widowControl w:val="0"/>
      <w:numPr>
        <w:numId w:val="47"/>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4407"/>
    <w:pPr>
      <w:numPr>
        <w:numId w:val="43"/>
      </w:numPr>
    </w:pPr>
  </w:style>
  <w:style w:type="paragraph" w:customStyle="1" w:styleId="Lettering">
    <w:name w:val="Lettering"/>
    <w:basedOn w:val="Numbering"/>
    <w:next w:val="Normal"/>
    <w:rsid w:val="00484407"/>
    <w:pPr>
      <w:numPr>
        <w:numId w:val="41"/>
      </w:numPr>
    </w:pPr>
    <w:rPr>
      <w:szCs w:val="22"/>
    </w:rPr>
  </w:style>
  <w:style w:type="paragraph" w:customStyle="1" w:styleId="FileName">
    <w:name w:val="File Name"/>
    <w:basedOn w:val="Normal"/>
    <w:next w:val="Normal"/>
    <w:rsid w:val="00484407"/>
    <w:pPr>
      <w:widowControl w:val="0"/>
      <w:numPr>
        <w:numId w:val="42"/>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8440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84407"/>
    <w:pPr>
      <w:numPr>
        <w:numId w:val="44"/>
      </w:numPr>
      <w:tabs>
        <w:tab w:val="num" w:pos="360"/>
      </w:tabs>
      <w:ind w:left="360"/>
    </w:pPr>
  </w:style>
  <w:style w:type="paragraph" w:customStyle="1" w:styleId="CardContinued1">
    <w:name w:val="Card Continued 1"/>
    <w:basedOn w:val="Normal"/>
    <w:next w:val="Normal"/>
    <w:rsid w:val="00484407"/>
    <w:pPr>
      <w:widowControl w:val="0"/>
      <w:numPr>
        <w:numId w:val="46"/>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4407"/>
    <w:pPr>
      <w:numPr>
        <w:numId w:val="0"/>
      </w:numPr>
      <w:spacing w:before="0" w:after="120"/>
      <w:jc w:val="left"/>
    </w:pPr>
  </w:style>
  <w:style w:type="paragraph" w:customStyle="1" w:styleId="Clearformatting0">
    <w:name w:val="Clear formatting"/>
    <w:basedOn w:val="Normal"/>
    <w:rsid w:val="0048440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84407"/>
  </w:style>
  <w:style w:type="paragraph" w:customStyle="1" w:styleId="SmallCardText">
    <w:name w:val="Small Card Text"/>
    <w:rsid w:val="0048440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4407"/>
    <w:rPr>
      <w:sz w:val="16"/>
      <w:szCs w:val="16"/>
      <w:lang w:val="en-US" w:eastAsia="en-US" w:bidi="ar-SA"/>
    </w:rPr>
  </w:style>
  <w:style w:type="paragraph" w:customStyle="1" w:styleId="TAGFONT">
    <w:name w:val="TAG FONT"/>
    <w:basedOn w:val="Normal"/>
    <w:autoRedefine/>
    <w:rsid w:val="00484407"/>
    <w:rPr>
      <w:rFonts w:eastAsia="Times New Roman"/>
      <w:sz w:val="24"/>
    </w:rPr>
  </w:style>
  <w:style w:type="character" w:customStyle="1" w:styleId="mainarttxt">
    <w:name w:val="mainarttxt"/>
    <w:basedOn w:val="DefaultParagraphFont"/>
    <w:rsid w:val="00484407"/>
  </w:style>
  <w:style w:type="paragraph" w:customStyle="1" w:styleId="TagChar1CharCharCharChar">
    <w:name w:val="Tag Char1 Char Char Char Char"/>
    <w:basedOn w:val="Normal"/>
    <w:rsid w:val="0048440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4407"/>
    <w:rPr>
      <w:sz w:val="20"/>
    </w:rPr>
  </w:style>
  <w:style w:type="character" w:customStyle="1" w:styleId="highlightChar">
    <w:name w:val="highlight Char"/>
    <w:rsid w:val="00484407"/>
    <w:rPr>
      <w:sz w:val="24"/>
      <w:szCs w:val="24"/>
      <w:u w:val="single"/>
      <w:lang w:val="en-US" w:eastAsia="en-US" w:bidi="ar-SA"/>
    </w:rPr>
  </w:style>
  <w:style w:type="paragraph" w:customStyle="1" w:styleId="formfldssel">
    <w:name w:val="formfldssel"/>
    <w:basedOn w:val="Normal"/>
    <w:rsid w:val="0048440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8440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4407"/>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484407"/>
    <w:rPr>
      <w:rFonts w:eastAsia="SimSun"/>
      <w:szCs w:val="24"/>
      <w:u w:val="thick"/>
      <w:lang w:val="en-US" w:eastAsia="zh-CN" w:bidi="ar-SA"/>
    </w:rPr>
  </w:style>
  <w:style w:type="character" w:customStyle="1" w:styleId="BoldandUnderlineChar1Char2CharChar">
    <w:name w:val="Bold and Underline Char1 Char2 Char Char"/>
    <w:rsid w:val="00484407"/>
    <w:rPr>
      <w:b/>
      <w:noProof w:val="0"/>
      <w:szCs w:val="24"/>
      <w:u w:val="single"/>
      <w:lang w:val="en-US" w:eastAsia="en-US" w:bidi="ar-SA"/>
    </w:rPr>
  </w:style>
  <w:style w:type="character" w:customStyle="1" w:styleId="UnderlineChar1Char1">
    <w:name w:val="Underline Char1 Char1"/>
    <w:rsid w:val="00484407"/>
    <w:rPr>
      <w:noProof w:val="0"/>
      <w:szCs w:val="24"/>
      <w:u w:val="single"/>
      <w:lang w:val="en-US" w:eastAsia="en-US" w:bidi="ar-SA"/>
    </w:rPr>
  </w:style>
  <w:style w:type="paragraph" w:customStyle="1" w:styleId="Underlinestyle1">
    <w:name w:val="Underlinestyle"/>
    <w:basedOn w:val="Normal"/>
    <w:rsid w:val="00484407"/>
    <w:pPr>
      <w:tabs>
        <w:tab w:val="left" w:pos="720"/>
      </w:tabs>
      <w:ind w:left="720"/>
    </w:pPr>
    <w:rPr>
      <w:rFonts w:eastAsia="Times New Roman"/>
      <w:szCs w:val="20"/>
      <w:u w:val="single"/>
    </w:rPr>
  </w:style>
  <w:style w:type="character" w:customStyle="1" w:styleId="featurecontentgray1">
    <w:name w:val="featurecontentgray1"/>
    <w:rsid w:val="00484407"/>
    <w:rPr>
      <w:rFonts w:ascii="Arial" w:hAnsi="Arial" w:cs="Arial" w:hint="default"/>
      <w:color w:val="666666"/>
    </w:rPr>
  </w:style>
  <w:style w:type="character" w:customStyle="1" w:styleId="CardCharCharChar0">
    <w:name w:val="Card Char Char Char"/>
    <w:rsid w:val="00484407"/>
    <w:rPr>
      <w:rFonts w:ascii="Book Antiqua" w:hAnsi="Book Antiqua"/>
      <w:szCs w:val="24"/>
      <w:lang w:val="en-US" w:eastAsia="en-US" w:bidi="ar-SA"/>
    </w:rPr>
  </w:style>
  <w:style w:type="character" w:customStyle="1" w:styleId="big1">
    <w:name w:val="big1"/>
    <w:rsid w:val="00484407"/>
    <w:rPr>
      <w:sz w:val="28"/>
      <w:szCs w:val="28"/>
    </w:rPr>
  </w:style>
  <w:style w:type="character" w:customStyle="1" w:styleId="prodgeneral">
    <w:name w:val="prodgeneral"/>
    <w:basedOn w:val="DefaultParagraphFont"/>
    <w:rsid w:val="00484407"/>
  </w:style>
  <w:style w:type="character" w:customStyle="1" w:styleId="StyleUnderlineChar0">
    <w:name w:val="Style Underline + Char"/>
    <w:rsid w:val="00484407"/>
    <w:rPr>
      <w:rFonts w:eastAsia="SimSun" w:cs="Arial"/>
      <w:b/>
      <w:bCs/>
      <w:iCs/>
      <w:caps/>
      <w:sz w:val="24"/>
      <w:szCs w:val="24"/>
      <w:u w:val="single"/>
      <w:lang w:val="en-US" w:eastAsia="en-US" w:bidi="ar-SA"/>
    </w:rPr>
  </w:style>
  <w:style w:type="character" w:customStyle="1" w:styleId="StyleciteChar">
    <w:name w:val="Style cite + Char"/>
    <w:basedOn w:val="citeChar1"/>
    <w:rsid w:val="00484407"/>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4407"/>
    <w:rPr>
      <w:rFonts w:eastAsia="Times New Roman"/>
      <w:b/>
      <w:sz w:val="24"/>
    </w:rPr>
  </w:style>
  <w:style w:type="paragraph" w:customStyle="1" w:styleId="RepeatHeader">
    <w:name w:val="Repeat Header"/>
    <w:basedOn w:val="HeaderDebate"/>
    <w:rsid w:val="00484407"/>
    <w:pPr>
      <w:outlineLvl w:val="1"/>
    </w:pPr>
    <w:rPr>
      <w:szCs w:val="48"/>
    </w:rPr>
  </w:style>
  <w:style w:type="character" w:customStyle="1" w:styleId="sectiontitle">
    <w:name w:val="sectiontitle"/>
    <w:basedOn w:val="DefaultParagraphFont"/>
    <w:rsid w:val="00484407"/>
  </w:style>
  <w:style w:type="character" w:customStyle="1" w:styleId="sectionsubtitle">
    <w:name w:val="sectionsubtitle"/>
    <w:basedOn w:val="DefaultParagraphFont"/>
    <w:rsid w:val="00484407"/>
  </w:style>
  <w:style w:type="character" w:customStyle="1" w:styleId="EvidenceTag">
    <w:name w:val="Evidence Tag"/>
    <w:rsid w:val="0048440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44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44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44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44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4407"/>
    <w:rPr>
      <w:rFonts w:eastAsia="Times New Roman"/>
      <w:sz w:val="16"/>
    </w:rPr>
  </w:style>
  <w:style w:type="paragraph" w:customStyle="1" w:styleId="citationunderline">
    <w:name w:val="citation/underline"/>
    <w:autoRedefine/>
    <w:rsid w:val="0048440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84407"/>
  </w:style>
  <w:style w:type="character" w:customStyle="1" w:styleId="inside-head1">
    <w:name w:val="inside-head1"/>
    <w:rsid w:val="00484407"/>
    <w:rPr>
      <w:rFonts w:ascii="Arial" w:hAnsi="Arial" w:cs="Arial" w:hint="default"/>
      <w:b/>
      <w:bCs/>
      <w:color w:val="000000"/>
      <w:spacing w:val="-15"/>
      <w:sz w:val="45"/>
      <w:szCs w:val="45"/>
    </w:rPr>
  </w:style>
  <w:style w:type="character" w:customStyle="1" w:styleId="datestamp1">
    <w:name w:val="datestamp1"/>
    <w:rsid w:val="0048440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440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4407"/>
  </w:style>
  <w:style w:type="paragraph" w:customStyle="1" w:styleId="links1">
    <w:name w:val="links1"/>
    <w:basedOn w:val="Normal"/>
    <w:rsid w:val="00484407"/>
    <w:pPr>
      <w:spacing w:before="100" w:beforeAutospacing="1" w:after="100" w:afterAutospacing="1"/>
    </w:pPr>
    <w:rPr>
      <w:rFonts w:eastAsia="Times New Roman"/>
      <w:color w:val="FFFFFF"/>
      <w:sz w:val="16"/>
      <w:szCs w:val="16"/>
    </w:rPr>
  </w:style>
  <w:style w:type="paragraph" w:customStyle="1" w:styleId="endtext">
    <w:name w:val="endtext"/>
    <w:basedOn w:val="Normal"/>
    <w:rsid w:val="0048440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84407"/>
    <w:rPr>
      <w:rFonts w:ascii="Verdana" w:hAnsi="Verdana" w:hint="default"/>
      <w:b/>
      <w:bCs/>
      <w:sz w:val="32"/>
      <w:szCs w:val="32"/>
    </w:rPr>
  </w:style>
  <w:style w:type="character" w:customStyle="1" w:styleId="storydeck31">
    <w:name w:val="storydeck31"/>
    <w:rsid w:val="00484407"/>
    <w:rPr>
      <w:rFonts w:ascii="Verdana" w:hAnsi="Verdana" w:hint="default"/>
      <w:i w:val="0"/>
      <w:iCs w:val="0"/>
      <w:sz w:val="21"/>
      <w:szCs w:val="21"/>
    </w:rPr>
  </w:style>
  <w:style w:type="character" w:customStyle="1" w:styleId="subtitle10">
    <w:name w:val="subtitle1"/>
    <w:rsid w:val="00484407"/>
    <w:rPr>
      <w:rFonts w:ascii="Verdana" w:hAnsi="Verdana" w:hint="default"/>
      <w:b w:val="0"/>
      <w:bCs w:val="0"/>
      <w:vanish w:val="0"/>
      <w:webHidden w:val="0"/>
      <w:color w:val="484848"/>
      <w:sz w:val="14"/>
      <w:szCs w:val="14"/>
      <w:specVanish w:val="0"/>
    </w:rPr>
  </w:style>
  <w:style w:type="paragraph" w:customStyle="1" w:styleId="g">
    <w:name w:val="g"/>
    <w:basedOn w:val="Normal"/>
    <w:rsid w:val="00484407"/>
    <w:pPr>
      <w:spacing w:before="240" w:after="240"/>
    </w:pPr>
    <w:rPr>
      <w:rFonts w:eastAsia="Times New Roman"/>
      <w:sz w:val="24"/>
    </w:rPr>
  </w:style>
  <w:style w:type="character" w:customStyle="1" w:styleId="clsbiolink">
    <w:name w:val="clsbiolink"/>
    <w:basedOn w:val="DefaultParagraphFont"/>
    <w:rsid w:val="00484407"/>
  </w:style>
  <w:style w:type="character" w:customStyle="1" w:styleId="clssmaller">
    <w:name w:val="clssmaller"/>
    <w:basedOn w:val="DefaultParagraphFont"/>
    <w:rsid w:val="00484407"/>
  </w:style>
  <w:style w:type="character" w:customStyle="1" w:styleId="sm1">
    <w:name w:val="sm1"/>
    <w:rsid w:val="00484407"/>
    <w:rPr>
      <w:rFonts w:ascii="Verdana" w:hAnsi="Verdana" w:hint="default"/>
      <w:i w:val="0"/>
      <w:iCs w:val="0"/>
      <w:smallCaps w:val="0"/>
      <w:color w:val="000000"/>
      <w:sz w:val="17"/>
      <w:szCs w:val="17"/>
    </w:rPr>
  </w:style>
  <w:style w:type="character" w:customStyle="1" w:styleId="noindentChar">
    <w:name w:val="noindent Char"/>
    <w:rsid w:val="00484407"/>
    <w:rPr>
      <w:rFonts w:ascii="Arial" w:hAnsi="Arial" w:cs="Arial"/>
      <w:sz w:val="24"/>
      <w:szCs w:val="24"/>
      <w:lang w:val="en-US" w:eastAsia="en-US" w:bidi="ar-SA"/>
    </w:rPr>
  </w:style>
  <w:style w:type="character" w:customStyle="1" w:styleId="SmallChar1">
    <w:name w:val="Small Char1"/>
    <w:rsid w:val="00484407"/>
    <w:rPr>
      <w:sz w:val="16"/>
      <w:szCs w:val="24"/>
      <w:lang w:val="en-US" w:eastAsia="en-US" w:bidi="ar-SA"/>
    </w:rPr>
  </w:style>
  <w:style w:type="character" w:customStyle="1" w:styleId="fullcite0">
    <w:name w:val="fullcite"/>
    <w:basedOn w:val="DefaultParagraphFont"/>
    <w:rsid w:val="00484407"/>
  </w:style>
  <w:style w:type="character" w:customStyle="1" w:styleId="Style9ptThickunderline">
    <w:name w:val="Style 9 pt Thick underline"/>
    <w:rsid w:val="00484407"/>
    <w:rPr>
      <w:sz w:val="24"/>
      <w:u w:val="thick"/>
    </w:rPr>
  </w:style>
  <w:style w:type="paragraph" w:customStyle="1" w:styleId="Repeatheader0">
    <w:name w:val="Repeat header"/>
    <w:basedOn w:val="Normal"/>
    <w:autoRedefine/>
    <w:rsid w:val="0048440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4407"/>
    <w:rPr>
      <w:rFonts w:ascii="Times New Roman" w:eastAsia="Times New Roman" w:hAnsi="Times New Roman" w:cs="Times New Roman"/>
      <w:sz w:val="16"/>
    </w:rPr>
  </w:style>
  <w:style w:type="character" w:customStyle="1" w:styleId="CardNotUnderlinedChar">
    <w:name w:val="Card Not Underlined Char"/>
    <w:rsid w:val="00484407"/>
    <w:rPr>
      <w:sz w:val="16"/>
      <w:lang w:val="en-US" w:eastAsia="en-US" w:bidi="ar-SA"/>
    </w:rPr>
  </w:style>
  <w:style w:type="paragraph" w:customStyle="1" w:styleId="CardNotUnderlined3">
    <w:name w:val="Card Not Underlined 3"/>
    <w:basedOn w:val="CardNotUnderlined"/>
    <w:rsid w:val="00484407"/>
    <w:rPr>
      <w:rFonts w:ascii="Times New Roman" w:eastAsia="Times New Roman" w:hAnsi="Times New Roman" w:cs="Times New Roman"/>
      <w:sz w:val="18"/>
    </w:rPr>
  </w:style>
  <w:style w:type="paragraph" w:customStyle="1" w:styleId="CardNotUnderlinedFinal">
    <w:name w:val="Card Not Underlined Final"/>
    <w:basedOn w:val="CardNotUnderlined3"/>
    <w:rsid w:val="00484407"/>
    <w:rPr>
      <w:sz w:val="20"/>
    </w:rPr>
  </w:style>
  <w:style w:type="character" w:customStyle="1" w:styleId="tagChar30">
    <w:name w:val="tag Char3"/>
    <w:rsid w:val="00484407"/>
    <w:rPr>
      <w:b/>
      <w:sz w:val="24"/>
      <w:szCs w:val="24"/>
      <w:lang w:val="en-US" w:eastAsia="en-US" w:bidi="ar-SA"/>
    </w:rPr>
  </w:style>
  <w:style w:type="character" w:customStyle="1" w:styleId="link-mailto">
    <w:name w:val="link-mailto"/>
    <w:basedOn w:val="DefaultParagraphFont"/>
    <w:rsid w:val="00484407"/>
  </w:style>
  <w:style w:type="character" w:customStyle="1" w:styleId="StyleUnderlineUnderlineChar">
    <w:name w:val="Style Underline + Underline Char"/>
    <w:rsid w:val="00484407"/>
    <w:rPr>
      <w:rFonts w:ascii="Trebuchet MS" w:hAnsi="Trebuchet MS"/>
      <w:szCs w:val="18"/>
      <w:u w:val="single"/>
      <w:lang w:val="en-US" w:eastAsia="en-US" w:bidi="ar-SA"/>
    </w:rPr>
  </w:style>
  <w:style w:type="paragraph" w:customStyle="1" w:styleId="formfld">
    <w:name w:val="formfld"/>
    <w:basedOn w:val="Normal"/>
    <w:rsid w:val="00484407"/>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484407"/>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48440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84407"/>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484407"/>
    <w:rPr>
      <w:rFonts w:ascii="Times New Roman" w:eastAsia="Times New Roman" w:hAnsi="Times New Roman" w:cs="Times New Roman"/>
      <w:sz w:val="14"/>
      <w:szCs w:val="24"/>
    </w:rPr>
  </w:style>
  <w:style w:type="paragraph" w:customStyle="1" w:styleId="ReadingCites">
    <w:name w:val="Reading Cites"/>
    <w:basedOn w:val="Normal"/>
    <w:link w:val="ReadingCitesChar"/>
    <w:rsid w:val="00484407"/>
    <w:rPr>
      <w:rFonts w:eastAsia="Times New Roman"/>
      <w:b/>
      <w:sz w:val="20"/>
      <w:szCs w:val="20"/>
    </w:rPr>
  </w:style>
  <w:style w:type="character" w:customStyle="1" w:styleId="ReadingCitesChar">
    <w:name w:val="Reading Cites Char"/>
    <w:link w:val="ReadingCites"/>
    <w:rsid w:val="00484407"/>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440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484407"/>
    <w:pPr>
      <w:spacing w:before="100" w:beforeAutospacing="1" w:after="100" w:afterAutospacing="1"/>
    </w:pPr>
    <w:rPr>
      <w:rFonts w:eastAsia="Times New Roman"/>
      <w:sz w:val="20"/>
    </w:rPr>
  </w:style>
  <w:style w:type="character" w:customStyle="1" w:styleId="CharacterStyle8">
    <w:name w:val="Character Style 8"/>
    <w:rsid w:val="00484407"/>
    <w:rPr>
      <w:sz w:val="22"/>
      <w:szCs w:val="22"/>
    </w:rPr>
  </w:style>
  <w:style w:type="paragraph" w:customStyle="1" w:styleId="Style110">
    <w:name w:val="Style 11"/>
    <w:rsid w:val="0048440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8440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484407"/>
    <w:rPr>
      <w:rFonts w:ascii="Arial Narrow" w:hAnsi="Arial Narrow"/>
      <w:color w:val="000000"/>
      <w:sz w:val="22"/>
      <w:szCs w:val="22"/>
      <w:u w:val="single"/>
      <w:lang w:val="en-US" w:eastAsia="en-US" w:bidi="ar-SA"/>
    </w:rPr>
  </w:style>
  <w:style w:type="character" w:customStyle="1" w:styleId="CardText1Char1">
    <w:name w:val="Card Text 1 Char1"/>
    <w:rsid w:val="00484407"/>
    <w:rPr>
      <w:rFonts w:ascii="Arial Narrow" w:hAnsi="Arial Narrow"/>
      <w:color w:val="000000"/>
      <w:sz w:val="22"/>
      <w:szCs w:val="22"/>
      <w:u w:val="single"/>
      <w:lang w:val="en-US" w:eastAsia="en-US" w:bidi="ar-SA"/>
    </w:rPr>
  </w:style>
  <w:style w:type="paragraph" w:customStyle="1" w:styleId="Style70">
    <w:name w:val="Style 7"/>
    <w:rsid w:val="0048440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8440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4407"/>
  </w:style>
  <w:style w:type="character" w:customStyle="1" w:styleId="arttitle1">
    <w:name w:val="arttitle1"/>
    <w:rsid w:val="00484407"/>
    <w:rPr>
      <w:b/>
      <w:bCs/>
      <w:color w:val="695B54"/>
    </w:rPr>
  </w:style>
  <w:style w:type="paragraph" w:customStyle="1" w:styleId="Heading11">
    <w:name w:val="Heading 11"/>
    <w:basedOn w:val="Normal"/>
    <w:next w:val="Normal"/>
    <w:rsid w:val="00484407"/>
    <w:pPr>
      <w:keepNext/>
      <w:widowControl w:val="0"/>
      <w:suppressAutoHyphens/>
      <w:jc w:val="center"/>
    </w:pPr>
    <w:rPr>
      <w:rFonts w:eastAsia="Tahoma"/>
      <w:b/>
      <w:sz w:val="48"/>
      <w:szCs w:val="32"/>
      <w:u w:val="single"/>
    </w:rPr>
  </w:style>
  <w:style w:type="paragraph" w:customStyle="1" w:styleId="TextHeading">
    <w:name w:val="Text Heading"/>
    <w:basedOn w:val="Heading3"/>
    <w:rsid w:val="00484407"/>
    <w:pPr>
      <w:keepLines w:val="0"/>
      <w:pageBreakBefore w:val="0"/>
      <w:spacing w:before="0"/>
      <w:jc w:val="left"/>
    </w:pPr>
    <w:rPr>
      <w:rFonts w:eastAsia="Times New Roman" w:cs="Arial"/>
      <w:sz w:val="22"/>
      <w:szCs w:val="26"/>
    </w:rPr>
  </w:style>
  <w:style w:type="character" w:customStyle="1" w:styleId="TextHeadingChar">
    <w:name w:val="Text Heading Char"/>
    <w:rsid w:val="00484407"/>
    <w:rPr>
      <w:rFonts w:cs="Arial"/>
      <w:b/>
      <w:bCs/>
      <w:sz w:val="22"/>
      <w:szCs w:val="26"/>
      <w:u w:val="single"/>
      <w:lang w:val="en-US" w:eastAsia="en-US" w:bidi="ar-SA"/>
    </w:rPr>
  </w:style>
  <w:style w:type="character" w:customStyle="1" w:styleId="FootnoteCharacters">
    <w:name w:val="Footnote Characters"/>
    <w:rsid w:val="00484407"/>
    <w:rPr>
      <w:vertAlign w:val="superscript"/>
    </w:rPr>
  </w:style>
  <w:style w:type="paragraph" w:customStyle="1" w:styleId="StyleHeading1BlockTitleHeading1Char1ALEXHeadingBrief-He2">
    <w:name w:val="Style Heading 1Block TitleHeading 1 Char1ALEXHeadingBrief - He...2"/>
    <w:basedOn w:val="Heading1"/>
    <w:autoRedefine/>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48440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484407"/>
    <w:rPr>
      <w:rFonts w:ascii="Arial" w:eastAsia="Times New Roman" w:hAnsi="Arial"/>
      <w:smallCaps/>
    </w:rPr>
  </w:style>
  <w:style w:type="paragraph" w:customStyle="1" w:styleId="DebateBody">
    <w:name w:val="Debate Body"/>
    <w:basedOn w:val="Normal"/>
    <w:qFormat/>
    <w:rsid w:val="00484407"/>
    <w:rPr>
      <w:rFonts w:ascii="Cambria" w:eastAsia="Cambria" w:hAnsi="Cambria"/>
      <w:b/>
      <w:caps/>
      <w:sz w:val="24"/>
    </w:rPr>
  </w:style>
  <w:style w:type="paragraph" w:customStyle="1" w:styleId="StyleDebateBodyBefore12pt">
    <w:name w:val="Style Debate Body + Before:  12 pt"/>
    <w:basedOn w:val="Normal"/>
    <w:next w:val="Normal"/>
    <w:rsid w:val="00484407"/>
    <w:pPr>
      <w:spacing w:before="240"/>
    </w:pPr>
    <w:rPr>
      <w:rFonts w:eastAsia="Times New Roman"/>
      <w:bCs/>
      <w:sz w:val="20"/>
      <w:szCs w:val="20"/>
    </w:rPr>
  </w:style>
  <w:style w:type="paragraph" w:customStyle="1" w:styleId="StyleDebateBodyBefore12pt1">
    <w:name w:val="Style Debate Body + Before:  12 pt1"/>
    <w:basedOn w:val="Normal"/>
    <w:rsid w:val="00484407"/>
    <w:pPr>
      <w:spacing w:before="240"/>
    </w:pPr>
    <w:rPr>
      <w:rFonts w:eastAsia="Times New Roman"/>
      <w:bCs/>
      <w:sz w:val="20"/>
      <w:szCs w:val="20"/>
    </w:rPr>
  </w:style>
  <w:style w:type="paragraph" w:customStyle="1" w:styleId="PageNumber11">
    <w:name w:val="Page Number11"/>
    <w:basedOn w:val="Normal"/>
    <w:next w:val="Normal"/>
    <w:rsid w:val="00484407"/>
    <w:rPr>
      <w:rFonts w:eastAsia="Times New Roman"/>
      <w:sz w:val="20"/>
    </w:rPr>
  </w:style>
  <w:style w:type="character" w:customStyle="1" w:styleId="Heading2CharCharCharCharCharCharCharCharCharCharCharCharCharChar1">
    <w:name w:val="Heading 2 Char Char Char Char Char Char Char Char Char Char Char Char Char Char1"/>
    <w:rsid w:val="00484407"/>
    <w:rPr>
      <w:rFonts w:eastAsia="SimSun" w:cs="Arial"/>
      <w:b/>
      <w:bCs/>
      <w:iCs/>
      <w:sz w:val="24"/>
      <w:szCs w:val="28"/>
      <w:lang w:val="en-US" w:eastAsia="zh-CN" w:bidi="ar-SA"/>
    </w:rPr>
  </w:style>
  <w:style w:type="character" w:customStyle="1" w:styleId="Char31">
    <w:name w:val="Char31"/>
    <w:rsid w:val="00484407"/>
    <w:rPr>
      <w:rFonts w:cs="Arial"/>
      <w:bCs/>
      <w:u w:val="thick"/>
      <w:lang w:val="en-US" w:eastAsia="en-US" w:bidi="ar-SA"/>
    </w:rPr>
  </w:style>
  <w:style w:type="paragraph" w:customStyle="1" w:styleId="StyleHeading1Centered">
    <w:name w:val="Style Heading 1 + Centered"/>
    <w:basedOn w:val="Heading1"/>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484407"/>
    <w:pPr>
      <w:spacing w:before="120"/>
    </w:pPr>
    <w:rPr>
      <w:rFonts w:eastAsia="Times New Roman"/>
      <w:sz w:val="20"/>
    </w:rPr>
  </w:style>
  <w:style w:type="character" w:customStyle="1" w:styleId="underliningChar0">
    <w:name w:val="underlining Char"/>
    <w:rsid w:val="00484407"/>
    <w:rPr>
      <w:b/>
      <w:szCs w:val="24"/>
      <w:u w:val="single"/>
      <w:lang w:val="en-US" w:eastAsia="en-US" w:bidi="ar-SA"/>
    </w:rPr>
  </w:style>
  <w:style w:type="character" w:customStyle="1" w:styleId="notreadChar">
    <w:name w:val="not read Char"/>
    <w:rsid w:val="00484407"/>
    <w:rPr>
      <w:sz w:val="18"/>
      <w:szCs w:val="24"/>
      <w:lang w:val="en-US" w:eastAsia="en-US" w:bidi="ar-SA"/>
    </w:rPr>
  </w:style>
  <w:style w:type="paragraph" w:customStyle="1" w:styleId="StyleStrong10ptNotBold">
    <w:name w:val="Style Strong + 10 pt Not Bold"/>
    <w:basedOn w:val="Normal"/>
    <w:autoRedefine/>
    <w:rsid w:val="00484407"/>
    <w:pPr>
      <w:ind w:left="720" w:hanging="360"/>
    </w:pPr>
    <w:rPr>
      <w:rFonts w:eastAsia="Times New Roman"/>
      <w:sz w:val="26"/>
      <w:szCs w:val="26"/>
    </w:rPr>
  </w:style>
  <w:style w:type="character" w:customStyle="1" w:styleId="prbodytext1">
    <w:name w:val="pr_bodytext1"/>
    <w:rsid w:val="00484407"/>
    <w:rPr>
      <w:rFonts w:ascii="Arial" w:hAnsi="Arial" w:cs="Arial" w:hint="default"/>
      <w:sz w:val="20"/>
      <w:szCs w:val="20"/>
    </w:rPr>
  </w:style>
  <w:style w:type="character" w:customStyle="1" w:styleId="smallCharChar">
    <w:name w:val="small Char Char"/>
    <w:rsid w:val="00484407"/>
    <w:rPr>
      <w:rFonts w:ascii="Times New Roman" w:eastAsia="Times New Roman" w:hAnsi="Times New Roman" w:cs="Times New Roman"/>
      <w:sz w:val="12"/>
      <w:szCs w:val="16"/>
    </w:rPr>
  </w:style>
  <w:style w:type="character" w:customStyle="1" w:styleId="Undlerine">
    <w:name w:val="Undlerine"/>
    <w:qFormat/>
    <w:rsid w:val="00484407"/>
    <w:rPr>
      <w:rFonts w:ascii="Times New Roman" w:hAnsi="Times New Roman"/>
      <w:w w:val="110"/>
      <w:sz w:val="20"/>
      <w:szCs w:val="20"/>
      <w:u w:val="single"/>
      <w:bdr w:val="none" w:sz="0" w:space="0" w:color="auto"/>
      <w:lang w:bidi="he-IL"/>
    </w:rPr>
  </w:style>
  <w:style w:type="character" w:customStyle="1" w:styleId="Boxes">
    <w:name w:val="Boxes"/>
    <w:qFormat/>
    <w:rsid w:val="00484407"/>
    <w:rPr>
      <w:rFonts w:ascii="Times New Roman" w:hAnsi="Times New Roman"/>
      <w:sz w:val="20"/>
      <w:u w:val="single"/>
      <w:bdr w:val="single" w:sz="4" w:space="0" w:color="auto"/>
    </w:rPr>
  </w:style>
  <w:style w:type="character" w:customStyle="1" w:styleId="tim">
    <w:name w:val="tim"/>
    <w:qFormat/>
    <w:rsid w:val="00484407"/>
    <w:rPr>
      <w:rFonts w:ascii="Times New Roman" w:hAnsi="Times New Roman"/>
      <w:sz w:val="20"/>
      <w:u w:val="single"/>
    </w:rPr>
  </w:style>
  <w:style w:type="character" w:customStyle="1" w:styleId="hl">
    <w:name w:val="hl"/>
    <w:basedOn w:val="DefaultParagraphFont"/>
    <w:rsid w:val="00484407"/>
  </w:style>
  <w:style w:type="character" w:customStyle="1" w:styleId="clock1">
    <w:name w:val="clock1"/>
    <w:rsid w:val="00484407"/>
    <w:rPr>
      <w:color w:val="B51B1B"/>
    </w:rPr>
  </w:style>
  <w:style w:type="character" w:customStyle="1" w:styleId="smallChar10">
    <w:name w:val="small Char1"/>
    <w:rsid w:val="00484407"/>
    <w:rPr>
      <w:sz w:val="12"/>
      <w:szCs w:val="16"/>
      <w:lang w:val="en-US" w:eastAsia="en-US" w:bidi="ar-SA"/>
    </w:rPr>
  </w:style>
  <w:style w:type="character" w:customStyle="1" w:styleId="SmallCardsCharChar">
    <w:name w:val="Small Cards Char Char"/>
    <w:rsid w:val="00484407"/>
    <w:rPr>
      <w:sz w:val="14"/>
      <w:szCs w:val="24"/>
      <w:lang w:val="en-US" w:eastAsia="en-US" w:bidi="ar-SA"/>
    </w:rPr>
  </w:style>
  <w:style w:type="paragraph" w:customStyle="1" w:styleId="NormalCards">
    <w:name w:val="Normal Cards"/>
    <w:basedOn w:val="Normal"/>
    <w:rsid w:val="00484407"/>
    <w:pPr>
      <w:ind w:left="288"/>
    </w:pPr>
    <w:rPr>
      <w:rFonts w:eastAsia="Times New Roman"/>
      <w:sz w:val="20"/>
    </w:rPr>
  </w:style>
  <w:style w:type="character" w:customStyle="1" w:styleId="iniciales">
    <w:name w:val="iniciales"/>
    <w:basedOn w:val="DefaultParagraphFont"/>
    <w:rsid w:val="00484407"/>
  </w:style>
  <w:style w:type="character" w:customStyle="1" w:styleId="Style10ptBoldUnderline">
    <w:name w:val="Style 10 pt Bold Underline"/>
    <w:rsid w:val="00484407"/>
    <w:rPr>
      <w:b/>
      <w:bCs/>
      <w:sz w:val="20"/>
      <w:u w:val="single"/>
    </w:rPr>
  </w:style>
  <w:style w:type="paragraph" w:customStyle="1" w:styleId="outdent">
    <w:name w:val="outdent"/>
    <w:basedOn w:val="Normal"/>
    <w:rsid w:val="0048440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4407"/>
    <w:pPr>
      <w:spacing w:before="100" w:beforeAutospacing="1" w:after="100" w:afterAutospacing="1"/>
    </w:pPr>
    <w:rPr>
      <w:rFonts w:eastAsia="Times New Roman"/>
      <w:sz w:val="24"/>
    </w:rPr>
  </w:style>
  <w:style w:type="paragraph" w:customStyle="1" w:styleId="bulletfollow">
    <w:name w:val="bulletfollow"/>
    <w:basedOn w:val="Normal"/>
    <w:rsid w:val="00484407"/>
    <w:pPr>
      <w:spacing w:before="100" w:beforeAutospacing="1" w:after="100" w:afterAutospacing="1"/>
    </w:pPr>
    <w:rPr>
      <w:rFonts w:eastAsia="Times New Roman"/>
      <w:sz w:val="24"/>
    </w:rPr>
  </w:style>
  <w:style w:type="paragraph" w:customStyle="1" w:styleId="bulleted">
    <w:name w:val="bulleted"/>
    <w:basedOn w:val="Normal"/>
    <w:rsid w:val="0048440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440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84407"/>
    <w:rPr>
      <w:rFonts w:ascii="Times New Roman" w:eastAsia="Times New Roman" w:hAnsi="Times New Roman" w:cs="Times New Roman"/>
      <w:strike/>
      <w:sz w:val="20"/>
      <w:szCs w:val="20"/>
    </w:rPr>
  </w:style>
  <w:style w:type="character" w:customStyle="1" w:styleId="UnderlineCardsCharChar">
    <w:name w:val="Underline Cards Char Char"/>
    <w:rsid w:val="00484407"/>
    <w:rPr>
      <w:rFonts w:eastAsia="SimSun"/>
      <w:szCs w:val="24"/>
      <w:u w:val="thick"/>
      <w:lang w:val="en-US" w:eastAsia="en-US" w:bidi="ar-SA"/>
    </w:rPr>
  </w:style>
  <w:style w:type="character" w:customStyle="1" w:styleId="head">
    <w:name w:val="head"/>
    <w:basedOn w:val="DefaultParagraphFont"/>
    <w:rsid w:val="00484407"/>
  </w:style>
  <w:style w:type="paragraph" w:customStyle="1" w:styleId="authorgroup">
    <w:name w:val="authorgroup"/>
    <w:basedOn w:val="Normal"/>
    <w:rsid w:val="00484407"/>
    <w:pPr>
      <w:spacing w:before="100" w:beforeAutospacing="1" w:after="100" w:afterAutospacing="1"/>
    </w:pPr>
    <w:rPr>
      <w:rFonts w:eastAsia="Calibri"/>
      <w:sz w:val="24"/>
    </w:rPr>
  </w:style>
  <w:style w:type="paragraph" w:customStyle="1" w:styleId="affiliation1">
    <w:name w:val="affiliation1"/>
    <w:basedOn w:val="Normal"/>
    <w:rsid w:val="00484407"/>
    <w:pPr>
      <w:spacing w:before="100" w:beforeAutospacing="1" w:after="100" w:afterAutospacing="1"/>
    </w:pPr>
    <w:rPr>
      <w:rFonts w:eastAsia="Calibri"/>
      <w:sz w:val="24"/>
    </w:rPr>
  </w:style>
  <w:style w:type="paragraph" w:customStyle="1" w:styleId="norm">
    <w:name w:val="norm"/>
    <w:basedOn w:val="Normal"/>
    <w:rsid w:val="00484407"/>
    <w:pPr>
      <w:spacing w:before="100" w:beforeAutospacing="1" w:after="100" w:afterAutospacing="1"/>
    </w:pPr>
    <w:rPr>
      <w:rFonts w:eastAsia="Calibri"/>
      <w:sz w:val="24"/>
    </w:rPr>
  </w:style>
  <w:style w:type="character" w:customStyle="1" w:styleId="smallcapitals">
    <w:name w:val="smallcapitals"/>
    <w:basedOn w:val="DefaultParagraphFont"/>
    <w:rsid w:val="00484407"/>
  </w:style>
  <w:style w:type="character" w:customStyle="1" w:styleId="number0">
    <w:name w:val="number"/>
    <w:basedOn w:val="DefaultParagraphFont"/>
    <w:rsid w:val="00484407"/>
  </w:style>
  <w:style w:type="character" w:customStyle="1" w:styleId="articlebody1">
    <w:name w:val="articlebody1"/>
    <w:rsid w:val="00484407"/>
  </w:style>
  <w:style w:type="character" w:customStyle="1" w:styleId="small1">
    <w:name w:val="small1"/>
    <w:rsid w:val="00484407"/>
  </w:style>
  <w:style w:type="paragraph" w:customStyle="1" w:styleId="AuthorDate2">
    <w:name w:val="Author/Date"/>
    <w:basedOn w:val="Normal"/>
    <w:link w:val="AuthorDateChar1"/>
    <w:rsid w:val="00484407"/>
    <w:rPr>
      <w:rFonts w:eastAsia="Times New Roman"/>
      <w:b/>
      <w:sz w:val="24"/>
      <w:szCs w:val="24"/>
      <w:u w:val="single"/>
    </w:rPr>
  </w:style>
  <w:style w:type="character" w:customStyle="1" w:styleId="AuthorDateChar1">
    <w:name w:val="Author/Date Char1"/>
    <w:link w:val="AuthorDate2"/>
    <w:rsid w:val="00484407"/>
    <w:rPr>
      <w:rFonts w:ascii="Times New Roman" w:eastAsia="Times New Roman" w:hAnsi="Times New Roman" w:cs="Times New Roman"/>
      <w:b/>
      <w:sz w:val="24"/>
      <w:szCs w:val="24"/>
      <w:u w:val="single"/>
    </w:rPr>
  </w:style>
  <w:style w:type="character" w:customStyle="1" w:styleId="Shortcite">
    <w:name w:val="Shortcite"/>
    <w:basedOn w:val="DefaultParagraphFont"/>
    <w:rsid w:val="00484407"/>
    <w:rPr>
      <w:rFonts w:ascii="Times New Roman" w:hAnsi="Times New Roman"/>
      <w:b/>
      <w:bCs/>
      <w:sz w:val="20"/>
    </w:rPr>
  </w:style>
  <w:style w:type="character" w:customStyle="1" w:styleId="Normal30">
    <w:name w:val="Normal3"/>
    <w:basedOn w:val="DefaultParagraphFont"/>
    <w:rsid w:val="00484407"/>
  </w:style>
  <w:style w:type="paragraph" w:customStyle="1" w:styleId="PageNumber8">
    <w:name w:val="Page Number8"/>
    <w:basedOn w:val="Normal"/>
    <w:next w:val="Normal"/>
    <w:rsid w:val="00484407"/>
    <w:rPr>
      <w:rFonts w:eastAsia="Times New Roman"/>
      <w:sz w:val="20"/>
      <w:szCs w:val="24"/>
    </w:rPr>
  </w:style>
  <w:style w:type="paragraph" w:customStyle="1" w:styleId="Heading12">
    <w:name w:val="Heading 12"/>
    <w:basedOn w:val="Normal"/>
    <w:next w:val="Normal"/>
    <w:rsid w:val="00484407"/>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484407"/>
  </w:style>
  <w:style w:type="character" w:customStyle="1" w:styleId="articledate">
    <w:name w:val="articledate"/>
    <w:basedOn w:val="DefaultParagraphFont"/>
    <w:rsid w:val="00484407"/>
  </w:style>
  <w:style w:type="character" w:customStyle="1" w:styleId="post-byline">
    <w:name w:val="post-byline"/>
    <w:basedOn w:val="DefaultParagraphFont"/>
    <w:rsid w:val="00484407"/>
  </w:style>
  <w:style w:type="character" w:customStyle="1" w:styleId="metadate">
    <w:name w:val="meta_date"/>
    <w:basedOn w:val="DefaultParagraphFont"/>
    <w:rsid w:val="00484407"/>
  </w:style>
  <w:style w:type="character" w:customStyle="1" w:styleId="fa">
    <w:name w:val="fa"/>
    <w:basedOn w:val="DefaultParagraphFont"/>
    <w:rsid w:val="00484407"/>
  </w:style>
  <w:style w:type="character" w:customStyle="1" w:styleId="longname">
    <w:name w:val="longname"/>
    <w:basedOn w:val="DefaultParagraphFont"/>
    <w:rsid w:val="00484407"/>
  </w:style>
  <w:style w:type="character" w:customStyle="1" w:styleId="echocontainer">
    <w:name w:val="echo_container"/>
    <w:basedOn w:val="DefaultParagraphFont"/>
    <w:rsid w:val="00484407"/>
  </w:style>
  <w:style w:type="character" w:customStyle="1" w:styleId="comment-display">
    <w:name w:val="comment-display"/>
    <w:basedOn w:val="DefaultParagraphFont"/>
    <w:rsid w:val="00484407"/>
  </w:style>
  <w:style w:type="paragraph" w:customStyle="1" w:styleId="comment-count-label">
    <w:name w:val="comment-count-label"/>
    <w:basedOn w:val="Normal"/>
    <w:rsid w:val="00484407"/>
    <w:pPr>
      <w:spacing w:before="100" w:beforeAutospacing="1" w:after="100" w:afterAutospacing="1"/>
    </w:pPr>
    <w:rPr>
      <w:rFonts w:ascii="Times" w:hAnsi="Times"/>
      <w:sz w:val="20"/>
      <w:szCs w:val="20"/>
    </w:rPr>
  </w:style>
  <w:style w:type="character" w:customStyle="1" w:styleId="echo-counter">
    <w:name w:val="echo-counter"/>
    <w:basedOn w:val="DefaultParagraphFont"/>
    <w:rsid w:val="00484407"/>
  </w:style>
  <w:style w:type="character" w:customStyle="1" w:styleId="discussion-policy">
    <w:name w:val="discussion-policy"/>
    <w:basedOn w:val="DefaultParagraphFont"/>
    <w:rsid w:val="00484407"/>
  </w:style>
  <w:style w:type="character" w:customStyle="1" w:styleId="echo-apps-conversations-streamcaption">
    <w:name w:val="echo-apps-conversations-streamcaption"/>
    <w:basedOn w:val="DefaultParagraphFont"/>
    <w:rsid w:val="00484407"/>
  </w:style>
  <w:style w:type="character" w:customStyle="1" w:styleId="echo-streamserver-controls-stream-item-text">
    <w:name w:val="echo-streamserver-controls-stream-item-text"/>
    <w:basedOn w:val="DefaultParagraphFont"/>
    <w:rsid w:val="00484407"/>
  </w:style>
  <w:style w:type="character" w:customStyle="1" w:styleId="echo-streamserver-controls-facepile-more">
    <w:name w:val="echo-streamserver-controls-facepile-more"/>
    <w:basedOn w:val="DefaultParagraphFont"/>
    <w:rsid w:val="00484407"/>
  </w:style>
  <w:style w:type="character" w:customStyle="1" w:styleId="echo-primaryfont">
    <w:name w:val="echo-primaryfont"/>
    <w:basedOn w:val="DefaultParagraphFont"/>
    <w:rsid w:val="00484407"/>
  </w:style>
  <w:style w:type="character" w:customStyle="1" w:styleId="section">
    <w:name w:val="section"/>
    <w:basedOn w:val="DefaultParagraphFont"/>
    <w:rsid w:val="00484407"/>
  </w:style>
  <w:style w:type="character" w:customStyle="1" w:styleId="wpsr-txt-headline">
    <w:name w:val="wpsr-txt-headline"/>
    <w:basedOn w:val="DefaultParagraphFont"/>
    <w:rsid w:val="00484407"/>
  </w:style>
  <w:style w:type="character" w:customStyle="1" w:styleId="asset-metabar-author">
    <w:name w:val="asset-metabar-author"/>
    <w:basedOn w:val="DefaultParagraphFont"/>
    <w:rsid w:val="00484407"/>
  </w:style>
  <w:style w:type="character" w:customStyle="1" w:styleId="eza-dateline">
    <w:name w:val="eza-dateline"/>
    <w:basedOn w:val="DefaultParagraphFont"/>
    <w:rsid w:val="00484407"/>
  </w:style>
  <w:style w:type="character" w:customStyle="1" w:styleId="eza-authors">
    <w:name w:val="eza-authors"/>
    <w:basedOn w:val="DefaultParagraphFont"/>
    <w:rsid w:val="00484407"/>
  </w:style>
  <w:style w:type="character" w:customStyle="1" w:styleId="csmstaff">
    <w:name w:val="csm_staff"/>
    <w:basedOn w:val="DefaultParagraphFont"/>
    <w:rsid w:val="00484407"/>
  </w:style>
  <w:style w:type="paragraph" w:customStyle="1" w:styleId="mol-para-with-font">
    <w:name w:val="mol-para-with-font"/>
    <w:basedOn w:val="Normal"/>
    <w:rsid w:val="0048440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4407"/>
  </w:style>
  <w:style w:type="character" w:customStyle="1" w:styleId="byline-text">
    <w:name w:val="byline-text"/>
    <w:basedOn w:val="DefaultParagraphFont"/>
    <w:rsid w:val="00484407"/>
  </w:style>
  <w:style w:type="character" w:customStyle="1" w:styleId="itemauthor">
    <w:name w:val="itemauthor"/>
    <w:basedOn w:val="DefaultParagraphFont"/>
    <w:rsid w:val="00484407"/>
  </w:style>
  <w:style w:type="character" w:customStyle="1" w:styleId="itemdatecreated">
    <w:name w:val="itemdatecreated"/>
    <w:basedOn w:val="DefaultParagraphFont"/>
    <w:rsid w:val="00484407"/>
  </w:style>
  <w:style w:type="character" w:customStyle="1" w:styleId="slug-metadata-note">
    <w:name w:val="slug-metadata-note"/>
    <w:basedOn w:val="DefaultParagraphFont"/>
    <w:rsid w:val="00484407"/>
  </w:style>
  <w:style w:type="character" w:customStyle="1" w:styleId="drop-capped">
    <w:name w:val="drop-capped"/>
    <w:basedOn w:val="DefaultParagraphFont"/>
    <w:rsid w:val="00484407"/>
  </w:style>
  <w:style w:type="character" w:customStyle="1" w:styleId="published">
    <w:name w:val="published"/>
    <w:basedOn w:val="DefaultParagraphFont"/>
    <w:rsid w:val="00484407"/>
  </w:style>
  <w:style w:type="paragraph" w:customStyle="1" w:styleId="articleopinion-standfirst">
    <w:name w:val="articleopinion-standfirst"/>
    <w:basedOn w:val="Normal"/>
    <w:rsid w:val="00484407"/>
    <w:pPr>
      <w:spacing w:before="100" w:beforeAutospacing="1" w:after="100" w:afterAutospacing="1"/>
    </w:pPr>
    <w:rPr>
      <w:rFonts w:ascii="Times" w:hAnsi="Times"/>
      <w:sz w:val="20"/>
      <w:szCs w:val="20"/>
    </w:rPr>
  </w:style>
  <w:style w:type="paragraph" w:customStyle="1" w:styleId="snippet">
    <w:name w:val="snippet"/>
    <w:basedOn w:val="Normal"/>
    <w:rsid w:val="00484407"/>
    <w:pPr>
      <w:spacing w:before="100" w:beforeAutospacing="1" w:after="100" w:afterAutospacing="1"/>
    </w:pPr>
    <w:rPr>
      <w:rFonts w:ascii="Times" w:hAnsi="Times"/>
      <w:sz w:val="20"/>
      <w:szCs w:val="20"/>
    </w:rPr>
  </w:style>
  <w:style w:type="character" w:customStyle="1" w:styleId="thetitle">
    <w:name w:val="the_title"/>
    <w:basedOn w:val="DefaultParagraphFont"/>
    <w:rsid w:val="00484407"/>
  </w:style>
  <w:style w:type="character" w:customStyle="1" w:styleId="rupee">
    <w:name w:val="rupee"/>
    <w:basedOn w:val="DefaultParagraphFont"/>
    <w:rsid w:val="00484407"/>
  </w:style>
  <w:style w:type="character" w:customStyle="1" w:styleId="grey1">
    <w:name w:val="grey1"/>
    <w:basedOn w:val="DefaultParagraphFont"/>
    <w:rsid w:val="00484407"/>
  </w:style>
  <w:style w:type="paragraph" w:customStyle="1" w:styleId="Pa13">
    <w:name w:val="Pa13"/>
    <w:basedOn w:val="Default"/>
    <w:next w:val="Default"/>
    <w:uiPriority w:val="99"/>
    <w:rsid w:val="00484407"/>
    <w:pPr>
      <w:widowControl w:val="0"/>
      <w:spacing w:line="201" w:lineRule="atLeast"/>
    </w:pPr>
    <w:rPr>
      <w:rFonts w:eastAsiaTheme="minorEastAsia"/>
      <w:color w:val="auto"/>
    </w:rPr>
  </w:style>
  <w:style w:type="paragraph" w:customStyle="1" w:styleId="Pa14">
    <w:name w:val="Pa14"/>
    <w:basedOn w:val="Default"/>
    <w:next w:val="Default"/>
    <w:uiPriority w:val="99"/>
    <w:rsid w:val="00484407"/>
    <w:pPr>
      <w:widowControl w:val="0"/>
      <w:spacing w:line="241" w:lineRule="atLeast"/>
    </w:pPr>
    <w:rPr>
      <w:rFonts w:eastAsiaTheme="minorEastAsia"/>
      <w:color w:val="auto"/>
    </w:rPr>
  </w:style>
  <w:style w:type="paragraph" w:customStyle="1" w:styleId="Pa9">
    <w:name w:val="Pa9"/>
    <w:basedOn w:val="Default"/>
    <w:next w:val="Default"/>
    <w:uiPriority w:val="99"/>
    <w:rsid w:val="0048440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4407"/>
  </w:style>
  <w:style w:type="character" w:customStyle="1" w:styleId="reporttitle">
    <w:name w:val="report_title"/>
    <w:basedOn w:val="DefaultParagraphFont"/>
    <w:rsid w:val="00484407"/>
  </w:style>
  <w:style w:type="character" w:customStyle="1" w:styleId="documenttype-longreleases">
    <w:name w:val="document_type_-_long_releases"/>
    <w:basedOn w:val="DefaultParagraphFont"/>
    <w:rsid w:val="00484407"/>
  </w:style>
  <w:style w:type="character" w:customStyle="1" w:styleId="alt-date">
    <w:name w:val="alt-date"/>
    <w:basedOn w:val="DefaultParagraphFont"/>
    <w:rsid w:val="00484407"/>
  </w:style>
  <w:style w:type="character" w:customStyle="1" w:styleId="entry-byline">
    <w:name w:val="entry-byline"/>
    <w:basedOn w:val="DefaultParagraphFont"/>
    <w:rsid w:val="00484407"/>
  </w:style>
  <w:style w:type="character" w:customStyle="1" w:styleId="taglinecontrib">
    <w:name w:val="tagline_contrib"/>
    <w:basedOn w:val="DefaultParagraphFont"/>
    <w:rsid w:val="00484407"/>
  </w:style>
  <w:style w:type="character" w:customStyle="1" w:styleId="articledate0">
    <w:name w:val="article_date"/>
    <w:basedOn w:val="DefaultParagraphFont"/>
    <w:rsid w:val="00484407"/>
  </w:style>
  <w:style w:type="paragraph" w:customStyle="1" w:styleId="hg-daily">
    <w:name w:val="hg-daily"/>
    <w:basedOn w:val="Normal"/>
    <w:rsid w:val="00484407"/>
    <w:pPr>
      <w:spacing w:before="100" w:beforeAutospacing="1" w:after="100" w:afterAutospacing="1"/>
    </w:pPr>
    <w:rPr>
      <w:rFonts w:ascii="Times" w:hAnsi="Times"/>
      <w:sz w:val="20"/>
      <w:szCs w:val="20"/>
    </w:rPr>
  </w:style>
  <w:style w:type="character" w:customStyle="1" w:styleId="cit">
    <w:name w:val="cit"/>
    <w:basedOn w:val="DefaultParagraphFont"/>
    <w:rsid w:val="00484407"/>
  </w:style>
  <w:style w:type="paragraph" w:customStyle="1" w:styleId="buttonheading">
    <w:name w:val="buttonheading"/>
    <w:basedOn w:val="Normal"/>
    <w:rsid w:val="00484407"/>
    <w:pPr>
      <w:spacing w:before="100" w:beforeAutospacing="1" w:after="100" w:afterAutospacing="1"/>
    </w:pPr>
    <w:rPr>
      <w:rFonts w:ascii="Times" w:hAnsi="Times"/>
      <w:sz w:val="20"/>
      <w:szCs w:val="20"/>
    </w:rPr>
  </w:style>
  <w:style w:type="character" w:customStyle="1" w:styleId="createdate">
    <w:name w:val="createdate"/>
    <w:basedOn w:val="DefaultParagraphFont"/>
    <w:rsid w:val="00484407"/>
  </w:style>
  <w:style w:type="character" w:customStyle="1" w:styleId="text-label">
    <w:name w:val="text-label"/>
    <w:basedOn w:val="DefaultParagraphFont"/>
    <w:rsid w:val="00484407"/>
  </w:style>
  <w:style w:type="paragraph" w:customStyle="1" w:styleId="TOC3Char">
    <w:name w:val="TOC 3 Char"/>
    <w:basedOn w:val="Normal"/>
    <w:next w:val="Normal"/>
    <w:rsid w:val="00484407"/>
    <w:rPr>
      <w:rFonts w:eastAsia="Times New Roman"/>
      <w:sz w:val="24"/>
      <w:szCs w:val="20"/>
    </w:rPr>
  </w:style>
  <w:style w:type="paragraph" w:customStyle="1" w:styleId="TOC1Char">
    <w:name w:val="TOC 1 Char"/>
    <w:basedOn w:val="Normal"/>
    <w:next w:val="Normal"/>
    <w:rsid w:val="00484407"/>
    <w:rPr>
      <w:rFonts w:eastAsia="Times New Roman"/>
      <w:b/>
      <w:sz w:val="24"/>
      <w:szCs w:val="20"/>
    </w:rPr>
  </w:style>
  <w:style w:type="character" w:customStyle="1" w:styleId="StyleCardtextChar10pt">
    <w:name w:val="Style Card text Char + 10 pt"/>
    <w:rsid w:val="00484407"/>
    <w:rPr>
      <w:rFonts w:ascii="Georgia" w:eastAsia="Calibri" w:hAnsi="Georgia"/>
      <w:sz w:val="20"/>
      <w:u w:val="single"/>
      <w:lang w:bidi="ar-SA"/>
    </w:rPr>
  </w:style>
  <w:style w:type="paragraph" w:customStyle="1" w:styleId="ColorfulList-Accent11">
    <w:name w:val="Colorful List - Accent 11"/>
    <w:basedOn w:val="Normal"/>
    <w:uiPriority w:val="34"/>
    <w:qFormat/>
    <w:rsid w:val="00484407"/>
    <w:pPr>
      <w:ind w:left="720"/>
      <w:contextualSpacing/>
      <w:jc w:val="both"/>
    </w:pPr>
    <w:rPr>
      <w:rFonts w:eastAsia="Times New Roman"/>
      <w:sz w:val="20"/>
      <w:szCs w:val="20"/>
    </w:rPr>
  </w:style>
  <w:style w:type="paragraph" w:customStyle="1" w:styleId="NoteLevel11">
    <w:name w:val="Note Level 11"/>
    <w:basedOn w:val="Normal"/>
    <w:uiPriority w:val="99"/>
    <w:rsid w:val="0048440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4407"/>
    <w:pPr>
      <w:keepNext/>
      <w:tabs>
        <w:tab w:val="num" w:pos="1440"/>
      </w:tabs>
      <w:ind w:left="1800" w:hanging="360"/>
      <w:outlineLvl w:val="2"/>
    </w:pPr>
    <w:rPr>
      <w:rFonts w:eastAsia="MS Gothic"/>
    </w:rPr>
  </w:style>
  <w:style w:type="paragraph" w:customStyle="1" w:styleId="NoteLevel41">
    <w:name w:val="Note Level 41"/>
    <w:basedOn w:val="Normal"/>
    <w:rsid w:val="00484407"/>
    <w:pPr>
      <w:keepNext/>
      <w:tabs>
        <w:tab w:val="num" w:pos="2160"/>
      </w:tabs>
      <w:ind w:left="2520" w:hanging="360"/>
      <w:outlineLvl w:val="3"/>
    </w:pPr>
    <w:rPr>
      <w:rFonts w:eastAsia="MS Gothic"/>
    </w:rPr>
  </w:style>
  <w:style w:type="paragraph" w:customStyle="1" w:styleId="NoteLevel51">
    <w:name w:val="Note Level 51"/>
    <w:basedOn w:val="Normal"/>
    <w:rsid w:val="00484407"/>
    <w:pPr>
      <w:keepNext/>
      <w:tabs>
        <w:tab w:val="num" w:pos="2880"/>
      </w:tabs>
      <w:ind w:left="3240" w:hanging="360"/>
      <w:outlineLvl w:val="4"/>
    </w:pPr>
    <w:rPr>
      <w:rFonts w:eastAsia="MS Gothic"/>
    </w:rPr>
  </w:style>
  <w:style w:type="paragraph" w:customStyle="1" w:styleId="NoteLevel61">
    <w:name w:val="Note Level 61"/>
    <w:basedOn w:val="Normal"/>
    <w:rsid w:val="00484407"/>
    <w:pPr>
      <w:keepNext/>
      <w:tabs>
        <w:tab w:val="num" w:pos="3600"/>
      </w:tabs>
      <w:ind w:left="3960" w:hanging="360"/>
      <w:outlineLvl w:val="5"/>
    </w:pPr>
    <w:rPr>
      <w:rFonts w:eastAsia="MS Gothic"/>
    </w:rPr>
  </w:style>
  <w:style w:type="paragraph" w:customStyle="1" w:styleId="NoteLevel71">
    <w:name w:val="Note Level 71"/>
    <w:basedOn w:val="Normal"/>
    <w:rsid w:val="00484407"/>
    <w:pPr>
      <w:keepNext/>
      <w:tabs>
        <w:tab w:val="num" w:pos="4320"/>
      </w:tabs>
      <w:ind w:left="4680" w:hanging="360"/>
      <w:outlineLvl w:val="6"/>
    </w:pPr>
    <w:rPr>
      <w:rFonts w:eastAsia="MS Gothic"/>
    </w:rPr>
  </w:style>
  <w:style w:type="paragraph" w:customStyle="1" w:styleId="NoteLevel81">
    <w:name w:val="Note Level 81"/>
    <w:basedOn w:val="Normal"/>
    <w:rsid w:val="00484407"/>
    <w:pPr>
      <w:keepNext/>
      <w:tabs>
        <w:tab w:val="num" w:pos="5040"/>
      </w:tabs>
      <w:ind w:left="5400" w:hanging="360"/>
      <w:outlineLvl w:val="7"/>
    </w:pPr>
    <w:rPr>
      <w:rFonts w:eastAsia="MS Gothic"/>
    </w:rPr>
  </w:style>
  <w:style w:type="paragraph" w:customStyle="1" w:styleId="NoteLevel91">
    <w:name w:val="Note Level 91"/>
    <w:basedOn w:val="Normal"/>
    <w:rsid w:val="00484407"/>
    <w:pPr>
      <w:keepNext/>
      <w:tabs>
        <w:tab w:val="num" w:pos="5760"/>
      </w:tabs>
      <w:ind w:left="6120" w:hanging="360"/>
      <w:outlineLvl w:val="8"/>
    </w:pPr>
    <w:rPr>
      <w:rFonts w:eastAsia="MS Gothic"/>
    </w:rPr>
  </w:style>
  <w:style w:type="paragraph" w:styleId="Index2">
    <w:name w:val="index 2"/>
    <w:basedOn w:val="Normal"/>
    <w:next w:val="Normal"/>
    <w:autoRedefine/>
    <w:rsid w:val="00484407"/>
    <w:pPr>
      <w:spacing w:after="200" w:line="276" w:lineRule="auto"/>
      <w:ind w:left="400" w:hanging="200"/>
    </w:pPr>
    <w:rPr>
      <w:rFonts w:eastAsia="Times New Roman"/>
      <w:bCs/>
    </w:rPr>
  </w:style>
  <w:style w:type="paragraph" w:styleId="Index3">
    <w:name w:val="index 3"/>
    <w:basedOn w:val="Normal"/>
    <w:next w:val="Normal"/>
    <w:autoRedefine/>
    <w:rsid w:val="00484407"/>
    <w:pPr>
      <w:spacing w:after="200" w:line="276" w:lineRule="auto"/>
      <w:ind w:left="600" w:hanging="200"/>
    </w:pPr>
    <w:rPr>
      <w:rFonts w:eastAsia="Times New Roman"/>
      <w:bCs/>
    </w:rPr>
  </w:style>
  <w:style w:type="paragraph" w:styleId="Index4">
    <w:name w:val="index 4"/>
    <w:basedOn w:val="Normal"/>
    <w:next w:val="Normal"/>
    <w:autoRedefine/>
    <w:rsid w:val="00484407"/>
    <w:pPr>
      <w:spacing w:after="200" w:line="276" w:lineRule="auto"/>
      <w:ind w:left="800" w:hanging="200"/>
    </w:pPr>
    <w:rPr>
      <w:rFonts w:eastAsia="Times New Roman"/>
      <w:bCs/>
    </w:rPr>
  </w:style>
  <w:style w:type="paragraph" w:styleId="Index5">
    <w:name w:val="index 5"/>
    <w:basedOn w:val="Normal"/>
    <w:next w:val="Normal"/>
    <w:autoRedefine/>
    <w:rsid w:val="00484407"/>
    <w:pPr>
      <w:spacing w:after="200" w:line="276" w:lineRule="auto"/>
      <w:ind w:left="1000" w:hanging="200"/>
    </w:pPr>
    <w:rPr>
      <w:rFonts w:eastAsia="Times New Roman"/>
      <w:bCs/>
    </w:rPr>
  </w:style>
  <w:style w:type="paragraph" w:styleId="Index6">
    <w:name w:val="index 6"/>
    <w:basedOn w:val="Normal"/>
    <w:next w:val="Normal"/>
    <w:autoRedefine/>
    <w:rsid w:val="00484407"/>
    <w:pPr>
      <w:spacing w:after="200" w:line="276" w:lineRule="auto"/>
      <w:ind w:left="1200" w:hanging="200"/>
    </w:pPr>
    <w:rPr>
      <w:rFonts w:eastAsia="Times New Roman"/>
      <w:bCs/>
    </w:rPr>
  </w:style>
  <w:style w:type="paragraph" w:styleId="Index7">
    <w:name w:val="index 7"/>
    <w:basedOn w:val="Normal"/>
    <w:next w:val="Normal"/>
    <w:autoRedefine/>
    <w:rsid w:val="00484407"/>
    <w:pPr>
      <w:spacing w:after="200" w:line="276" w:lineRule="auto"/>
      <w:ind w:left="1400" w:hanging="200"/>
    </w:pPr>
    <w:rPr>
      <w:rFonts w:eastAsia="Times New Roman"/>
      <w:bCs/>
    </w:rPr>
  </w:style>
  <w:style w:type="paragraph" w:styleId="Index8">
    <w:name w:val="index 8"/>
    <w:basedOn w:val="Normal"/>
    <w:next w:val="Normal"/>
    <w:autoRedefine/>
    <w:rsid w:val="00484407"/>
    <w:pPr>
      <w:spacing w:after="200" w:line="276" w:lineRule="auto"/>
      <w:ind w:left="1600" w:hanging="200"/>
    </w:pPr>
    <w:rPr>
      <w:rFonts w:eastAsia="Times New Roman"/>
      <w:bCs/>
    </w:rPr>
  </w:style>
  <w:style w:type="paragraph" w:styleId="Index9">
    <w:name w:val="index 9"/>
    <w:basedOn w:val="Normal"/>
    <w:next w:val="Normal"/>
    <w:autoRedefine/>
    <w:rsid w:val="00484407"/>
    <w:pPr>
      <w:spacing w:after="200" w:line="276" w:lineRule="auto"/>
      <w:ind w:left="1800" w:hanging="200"/>
    </w:pPr>
    <w:rPr>
      <w:rFonts w:eastAsia="Times New Roman"/>
      <w:bCs/>
    </w:rPr>
  </w:style>
  <w:style w:type="paragraph" w:styleId="IndexHeading">
    <w:name w:val="index heading"/>
    <w:basedOn w:val="Normal"/>
    <w:next w:val="Index1"/>
    <w:rsid w:val="00484407"/>
    <w:pPr>
      <w:spacing w:after="200" w:line="276" w:lineRule="auto"/>
    </w:pPr>
    <w:rPr>
      <w:rFonts w:eastAsia="Times New Roman"/>
      <w:bCs/>
    </w:rPr>
  </w:style>
  <w:style w:type="character" w:customStyle="1" w:styleId="MediumGrid11">
    <w:name w:val="Medium Grid 11"/>
    <w:uiPriority w:val="99"/>
    <w:rsid w:val="00484407"/>
    <w:rPr>
      <w:color w:val="808080"/>
    </w:rPr>
  </w:style>
  <w:style w:type="numbering" w:customStyle="1" w:styleId="NoList9">
    <w:name w:val="No List9"/>
    <w:next w:val="NoList"/>
    <w:semiHidden/>
    <w:unhideWhenUsed/>
    <w:rsid w:val="00484407"/>
  </w:style>
  <w:style w:type="numbering" w:customStyle="1" w:styleId="NoList10">
    <w:name w:val="No List10"/>
    <w:next w:val="NoList"/>
    <w:semiHidden/>
    <w:unhideWhenUsed/>
    <w:rsid w:val="00484407"/>
  </w:style>
  <w:style w:type="numbering" w:customStyle="1" w:styleId="NoList18">
    <w:name w:val="No List18"/>
    <w:next w:val="NoList"/>
    <w:uiPriority w:val="99"/>
    <w:semiHidden/>
    <w:unhideWhenUsed/>
    <w:rsid w:val="00484407"/>
  </w:style>
  <w:style w:type="numbering" w:customStyle="1" w:styleId="NoList19">
    <w:name w:val="No List19"/>
    <w:next w:val="NoList"/>
    <w:uiPriority w:val="99"/>
    <w:semiHidden/>
    <w:unhideWhenUsed/>
    <w:rsid w:val="00484407"/>
  </w:style>
  <w:style w:type="numbering" w:customStyle="1" w:styleId="NoList20">
    <w:name w:val="No List20"/>
    <w:next w:val="NoList"/>
    <w:semiHidden/>
    <w:unhideWhenUsed/>
    <w:rsid w:val="00484407"/>
  </w:style>
  <w:style w:type="paragraph" w:customStyle="1" w:styleId="PlaceholderText2">
    <w:name w:val="Placeholder Text2"/>
    <w:basedOn w:val="Normal"/>
    <w:uiPriority w:val="99"/>
    <w:rsid w:val="0048440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4407"/>
    <w:pPr>
      <w:keepNext/>
      <w:tabs>
        <w:tab w:val="num" w:pos="1440"/>
      </w:tabs>
      <w:ind w:left="1800" w:hanging="360"/>
      <w:outlineLvl w:val="2"/>
    </w:pPr>
    <w:rPr>
      <w:rFonts w:eastAsia="MS Gothic"/>
      <w:sz w:val="24"/>
    </w:rPr>
  </w:style>
  <w:style w:type="paragraph" w:customStyle="1" w:styleId="LightList1">
    <w:name w:val="Light List1"/>
    <w:basedOn w:val="Normal"/>
    <w:rsid w:val="00484407"/>
    <w:pPr>
      <w:keepNext/>
      <w:tabs>
        <w:tab w:val="num" w:pos="2160"/>
      </w:tabs>
      <w:ind w:left="2520" w:hanging="360"/>
      <w:outlineLvl w:val="3"/>
    </w:pPr>
    <w:rPr>
      <w:rFonts w:eastAsia="MS Gothic"/>
      <w:sz w:val="24"/>
    </w:rPr>
  </w:style>
  <w:style w:type="paragraph" w:customStyle="1" w:styleId="LightGrid1">
    <w:name w:val="Light Grid1"/>
    <w:basedOn w:val="Normal"/>
    <w:rsid w:val="00484407"/>
    <w:pPr>
      <w:keepNext/>
      <w:tabs>
        <w:tab w:val="num" w:pos="2880"/>
      </w:tabs>
      <w:ind w:left="3240" w:hanging="360"/>
      <w:outlineLvl w:val="4"/>
    </w:pPr>
    <w:rPr>
      <w:rFonts w:eastAsia="MS Gothic"/>
      <w:sz w:val="24"/>
    </w:rPr>
  </w:style>
  <w:style w:type="paragraph" w:customStyle="1" w:styleId="MediumShading11">
    <w:name w:val="Medium Shading 11"/>
    <w:basedOn w:val="Normal"/>
    <w:rsid w:val="00484407"/>
    <w:pPr>
      <w:keepNext/>
      <w:tabs>
        <w:tab w:val="num" w:pos="3600"/>
      </w:tabs>
      <w:ind w:left="3960" w:hanging="360"/>
      <w:outlineLvl w:val="5"/>
    </w:pPr>
    <w:rPr>
      <w:rFonts w:eastAsia="MS Gothic"/>
      <w:sz w:val="24"/>
    </w:rPr>
  </w:style>
  <w:style w:type="paragraph" w:customStyle="1" w:styleId="MediumShading21">
    <w:name w:val="Medium Shading 21"/>
    <w:basedOn w:val="Normal"/>
    <w:rsid w:val="00484407"/>
    <w:pPr>
      <w:keepNext/>
      <w:tabs>
        <w:tab w:val="num" w:pos="4320"/>
      </w:tabs>
      <w:ind w:left="4680" w:hanging="360"/>
      <w:outlineLvl w:val="6"/>
    </w:pPr>
    <w:rPr>
      <w:rFonts w:eastAsia="MS Gothic"/>
      <w:sz w:val="24"/>
    </w:rPr>
  </w:style>
  <w:style w:type="paragraph" w:customStyle="1" w:styleId="MediumList11">
    <w:name w:val="Medium List 11"/>
    <w:basedOn w:val="Normal"/>
    <w:rsid w:val="00484407"/>
    <w:pPr>
      <w:keepNext/>
      <w:tabs>
        <w:tab w:val="num" w:pos="5040"/>
      </w:tabs>
      <w:ind w:left="5400" w:hanging="360"/>
      <w:outlineLvl w:val="7"/>
    </w:pPr>
    <w:rPr>
      <w:rFonts w:eastAsia="MS Gothic"/>
      <w:sz w:val="24"/>
    </w:rPr>
  </w:style>
  <w:style w:type="paragraph" w:customStyle="1" w:styleId="MediumList21">
    <w:name w:val="Medium List 21"/>
    <w:basedOn w:val="Normal"/>
    <w:rsid w:val="0048440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4407"/>
    <w:rPr>
      <w:sz w:val="17"/>
      <w:szCs w:val="24"/>
      <w:lang w:val="en-US" w:eastAsia="en-US" w:bidi="ar-SA"/>
    </w:rPr>
  </w:style>
  <w:style w:type="paragraph" w:customStyle="1" w:styleId="TagsFutura">
    <w:name w:val="TagsFutura"/>
    <w:basedOn w:val="Normal"/>
    <w:next w:val="Heading3"/>
    <w:rsid w:val="00484407"/>
    <w:rPr>
      <w:rFonts w:ascii="Futura" w:eastAsia="Times" w:hAnsi="Futura"/>
      <w:b/>
      <w:caps/>
      <w:sz w:val="18"/>
      <w:szCs w:val="20"/>
    </w:rPr>
  </w:style>
  <w:style w:type="character" w:customStyle="1" w:styleId="italics">
    <w:name w:val="italics"/>
    <w:basedOn w:val="DefaultParagraphFont"/>
    <w:rsid w:val="00484407"/>
  </w:style>
  <w:style w:type="character" w:customStyle="1" w:styleId="m-3583723223135346788gmail-style13ptbold">
    <w:name w:val="m_-3583723223135346788gmail-style13ptbold"/>
    <w:basedOn w:val="DefaultParagraphFont"/>
    <w:rsid w:val="00484407"/>
  </w:style>
  <w:style w:type="character" w:customStyle="1" w:styleId="m-3583723223135346788gmail-styleunderline">
    <w:name w:val="m_-3583723223135346788gmail-styleunderline"/>
    <w:basedOn w:val="DefaultParagraphFont"/>
    <w:rsid w:val="00484407"/>
  </w:style>
  <w:style w:type="character" w:customStyle="1" w:styleId="BoldUnderline2">
    <w:name w:val="Bold.Underline"/>
    <w:uiPriority w:val="1"/>
    <w:qFormat/>
    <w:rsid w:val="00484407"/>
    <w:rPr>
      <w:b/>
      <w:u w:val="single"/>
    </w:rPr>
  </w:style>
  <w:style w:type="character" w:customStyle="1" w:styleId="byl">
    <w:name w:val="byl"/>
    <w:rsid w:val="00484407"/>
  </w:style>
  <w:style w:type="paragraph" w:customStyle="1" w:styleId="css-xhhu0i">
    <w:name w:val="css-xhhu0i"/>
    <w:basedOn w:val="Normal"/>
    <w:rsid w:val="00484407"/>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484407"/>
  </w:style>
  <w:style w:type="character" w:customStyle="1" w:styleId="m-8878800405382358272gmail-styleunderline">
    <w:name w:val="m_-8878800405382358272gmail-styleunderline"/>
    <w:basedOn w:val="DefaultParagraphFont"/>
    <w:rsid w:val="00484407"/>
  </w:style>
  <w:style w:type="character" w:customStyle="1" w:styleId="Quotation">
    <w:name w:val="Quotation"/>
    <w:qFormat/>
    <w:rsid w:val="00484407"/>
    <w:rPr>
      <w:rFonts w:ascii="Arial" w:hAnsi="Arial"/>
      <w:b/>
      <w:i/>
      <w:iCs/>
      <w:sz w:val="24"/>
      <w:u w:val="single"/>
    </w:rPr>
  </w:style>
  <w:style w:type="character" w:customStyle="1" w:styleId="m-5176787357700846886gmail-style13ptbold">
    <w:name w:val="m_-5176787357700846886gmail-style13ptbold"/>
    <w:basedOn w:val="DefaultParagraphFont"/>
    <w:rsid w:val="00484407"/>
  </w:style>
  <w:style w:type="paragraph" w:customStyle="1" w:styleId="SmallText0">
    <w:name w:val="Small Text"/>
    <w:link w:val="SmallTextChar0"/>
    <w:qFormat/>
    <w:rsid w:val="00484407"/>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Title Char1,Block Heading Char1,title Char1"/>
    <w:uiPriority w:val="5"/>
    <w:qFormat/>
    <w:rsid w:val="00484407"/>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484407"/>
    <w:rPr>
      <w:b w:val="0"/>
      <w:bCs w:val="0"/>
      <w:sz w:val="22"/>
      <w:u w:val="single"/>
    </w:rPr>
  </w:style>
  <w:style w:type="character" w:customStyle="1" w:styleId="storylink">
    <w:name w:val="story_link"/>
    <w:basedOn w:val="DefaultParagraphFont"/>
    <w:rsid w:val="00484407"/>
  </w:style>
  <w:style w:type="paragraph" w:customStyle="1" w:styleId="AnalyticsGBN">
    <w:name w:val="AnalyticsGBN"/>
    <w:basedOn w:val="Normal"/>
    <w:link w:val="AnalyticsGBNChar"/>
    <w:autoRedefine/>
    <w:uiPriority w:val="4"/>
    <w:qFormat/>
    <w:rsid w:val="00484407"/>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484407"/>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484407"/>
  </w:style>
  <w:style w:type="character" w:customStyle="1" w:styleId="article-published-date">
    <w:name w:val="article-published-date"/>
    <w:basedOn w:val="DefaultParagraphFont"/>
    <w:rsid w:val="00484407"/>
  </w:style>
  <w:style w:type="paragraph" w:customStyle="1" w:styleId="m-6964456894805451263gmail-msonormal">
    <w:name w:val="m_-6964456894805451263gmail-msonormal"/>
    <w:basedOn w:val="Normal"/>
    <w:rsid w:val="00484407"/>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484407"/>
  </w:style>
  <w:style w:type="character" w:customStyle="1" w:styleId="m-2807258978724535836gmail-heading4char">
    <w:name w:val="m_-2807258978724535836gmail-heading4char"/>
    <w:basedOn w:val="DefaultParagraphFont"/>
    <w:rsid w:val="00484407"/>
  </w:style>
  <w:style w:type="character" w:customStyle="1" w:styleId="m-2807258978724535836gmail-styleunderline">
    <w:name w:val="m_-2807258978724535836gmail-styleunderline"/>
    <w:basedOn w:val="DefaultParagraphFont"/>
    <w:rsid w:val="00484407"/>
  </w:style>
  <w:style w:type="character" w:customStyle="1" w:styleId="m6004444545773425567gmail-style13ptbold">
    <w:name w:val="m_6004444545773425567gmail-style13ptbold"/>
    <w:basedOn w:val="DefaultParagraphFont"/>
    <w:rsid w:val="00484407"/>
  </w:style>
  <w:style w:type="character" w:customStyle="1" w:styleId="m6004444545773425567gmail-styleunderline">
    <w:name w:val="m_6004444545773425567gmail-styleunderline"/>
    <w:basedOn w:val="DefaultParagraphFont"/>
    <w:rsid w:val="00484407"/>
  </w:style>
  <w:style w:type="paragraph" w:customStyle="1" w:styleId="m38239159385702382gmail-msonormal">
    <w:name w:val="m_38239159385702382gmail-msonormal"/>
    <w:basedOn w:val="Normal"/>
    <w:rsid w:val="00484407"/>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484407"/>
  </w:style>
  <w:style w:type="paragraph" w:customStyle="1" w:styleId="m38239159385702382gmail-card">
    <w:name w:val="m_38239159385702382gmail-card"/>
    <w:basedOn w:val="Normal"/>
    <w:rsid w:val="00484407"/>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484407"/>
  </w:style>
  <w:style w:type="character" w:customStyle="1" w:styleId="m38239159385702382gmail-underline">
    <w:name w:val="m_38239159385702382gmail-underline"/>
    <w:basedOn w:val="DefaultParagraphFont"/>
    <w:rsid w:val="00484407"/>
  </w:style>
  <w:style w:type="character" w:customStyle="1" w:styleId="m-2593922536640332098gmail-style13ptbold">
    <w:name w:val="m_-2593922536640332098gmail-style13ptbold"/>
    <w:basedOn w:val="DefaultParagraphFont"/>
    <w:rsid w:val="00484407"/>
  </w:style>
  <w:style w:type="character" w:customStyle="1" w:styleId="m-2593922536640332098gmail-styleunderline">
    <w:name w:val="m_-2593922536640332098gmail-styleunderline"/>
    <w:basedOn w:val="DefaultParagraphFont"/>
    <w:rsid w:val="00484407"/>
  </w:style>
  <w:style w:type="character" w:customStyle="1" w:styleId="m-3222177990783861315gmail-style13ptbold">
    <w:name w:val="m_-3222177990783861315gmail-style13ptbold"/>
    <w:basedOn w:val="DefaultParagraphFont"/>
    <w:rsid w:val="00484407"/>
  </w:style>
  <w:style w:type="character" w:customStyle="1" w:styleId="m-3222177990783861315gmail-styleunderline">
    <w:name w:val="m_-3222177990783861315gmail-styleunderline"/>
    <w:basedOn w:val="DefaultParagraphFont"/>
    <w:rsid w:val="00484407"/>
  </w:style>
  <w:style w:type="character" w:customStyle="1" w:styleId="DebateSmallText">
    <w:name w:val="DebateSmallText"/>
    <w:rsid w:val="00484407"/>
    <w:rPr>
      <w:rFonts w:ascii="Times New Roman" w:hAnsi="Times New Roman"/>
      <w:sz w:val="20"/>
    </w:rPr>
  </w:style>
  <w:style w:type="character" w:customStyle="1" w:styleId="m-3401163095456589440gmail-styleunderline">
    <w:name w:val="m_-3401163095456589440gmail-styleunderline"/>
    <w:basedOn w:val="DefaultParagraphFont"/>
    <w:rsid w:val="00484407"/>
  </w:style>
  <w:style w:type="character" w:customStyle="1" w:styleId="articleimagecaption">
    <w:name w:val="article__image__caption"/>
    <w:basedOn w:val="DefaultParagraphFont"/>
    <w:rsid w:val="00484407"/>
  </w:style>
  <w:style w:type="character" w:customStyle="1" w:styleId="articleimagecredits">
    <w:name w:val="article__image__credits"/>
    <w:basedOn w:val="DefaultParagraphFont"/>
    <w:rsid w:val="00484407"/>
  </w:style>
  <w:style w:type="paragraph" w:customStyle="1" w:styleId="noname">
    <w:name w:val="no_name"/>
    <w:basedOn w:val="Normal"/>
    <w:rsid w:val="00484407"/>
    <w:pPr>
      <w:spacing w:before="100" w:beforeAutospacing="1" w:after="100" w:afterAutospacing="1"/>
    </w:pPr>
    <w:rPr>
      <w:rFonts w:eastAsia="Times New Roman"/>
      <w:sz w:val="24"/>
    </w:rPr>
  </w:style>
  <w:style w:type="character" w:customStyle="1" w:styleId="3oh-">
    <w:name w:val="_3oh-"/>
    <w:basedOn w:val="DefaultParagraphFont"/>
    <w:rsid w:val="00484407"/>
  </w:style>
  <w:style w:type="paragraph" w:customStyle="1" w:styleId="clay-paragraph">
    <w:name w:val="clay-paragraph"/>
    <w:basedOn w:val="Normal"/>
    <w:rsid w:val="00484407"/>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484407"/>
  </w:style>
  <w:style w:type="character" w:customStyle="1" w:styleId="m-5156237671796814033gmail-styleunderline">
    <w:name w:val="m_-5156237671796814033gmail-styleunderline"/>
    <w:basedOn w:val="DefaultParagraphFont"/>
    <w:rsid w:val="00484407"/>
  </w:style>
  <w:style w:type="paragraph" w:customStyle="1" w:styleId="css-1i0edl6">
    <w:name w:val="css-1i0edl6"/>
    <w:basedOn w:val="Normal"/>
    <w:rsid w:val="00484407"/>
    <w:pPr>
      <w:spacing w:before="100" w:beforeAutospacing="1" w:after="100" w:afterAutospacing="1"/>
    </w:pPr>
    <w:rPr>
      <w:rFonts w:ascii="Times" w:hAnsi="Times"/>
      <w:sz w:val="20"/>
      <w:szCs w:val="20"/>
    </w:rPr>
  </w:style>
  <w:style w:type="paragraph" w:customStyle="1" w:styleId="desktop-rev">
    <w:name w:val="desktop-rev"/>
    <w:basedOn w:val="Normal"/>
    <w:rsid w:val="00484407"/>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484407"/>
  </w:style>
  <w:style w:type="character" w:customStyle="1" w:styleId="m-5842435219695499946gmail-style13ptbold">
    <w:name w:val="m_-5842435219695499946gmail-style13ptbold"/>
    <w:basedOn w:val="DefaultParagraphFont"/>
    <w:rsid w:val="00484407"/>
  </w:style>
  <w:style w:type="paragraph" w:customStyle="1" w:styleId="removeTag">
    <w:name w:val="removeTag"/>
    <w:basedOn w:val="Normal"/>
    <w:link w:val="removeTagChar"/>
    <w:uiPriority w:val="4"/>
    <w:qFormat/>
    <w:rsid w:val="00484407"/>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484407"/>
    <w:rPr>
      <w:rFonts w:ascii="Times New Roman" w:eastAsiaTheme="majorEastAsia" w:hAnsi="Times New Roman" w:cstheme="majorBidi"/>
      <w:b/>
      <w:iCs/>
      <w:sz w:val="26"/>
    </w:rPr>
  </w:style>
  <w:style w:type="paragraph" w:customStyle="1" w:styleId="p402premiuminside">
    <w:name w:val="p402_premiuminside"/>
    <w:basedOn w:val="Normal"/>
    <w:rsid w:val="00484407"/>
    <w:pPr>
      <w:spacing w:before="100" w:beforeAutospacing="1" w:after="100" w:afterAutospacing="1"/>
    </w:pPr>
  </w:style>
  <w:style w:type="character" w:customStyle="1" w:styleId="xstyle13ptbold">
    <w:name w:val="x_style13ptbold"/>
    <w:basedOn w:val="DefaultParagraphFont"/>
    <w:rsid w:val="00484407"/>
  </w:style>
  <w:style w:type="paragraph" w:customStyle="1" w:styleId="xmsonormal">
    <w:name w:val="x_msonormal"/>
    <w:basedOn w:val="Normal"/>
    <w:rsid w:val="00484407"/>
    <w:pPr>
      <w:spacing w:before="100" w:beforeAutospacing="1" w:after="100" w:afterAutospacing="1"/>
    </w:pPr>
    <w:rPr>
      <w:rFonts w:eastAsia="Times New Roman"/>
      <w:sz w:val="24"/>
    </w:rPr>
  </w:style>
  <w:style w:type="paragraph" w:customStyle="1" w:styleId="paragraph">
    <w:name w:val="paragraph"/>
    <w:basedOn w:val="Normal"/>
    <w:rsid w:val="00484407"/>
    <w:pPr>
      <w:spacing w:before="100" w:beforeAutospacing="1" w:after="100" w:afterAutospacing="1"/>
    </w:pPr>
    <w:rPr>
      <w:rFonts w:eastAsia="Times New Roman"/>
      <w:sz w:val="24"/>
    </w:rPr>
  </w:style>
  <w:style w:type="character" w:customStyle="1" w:styleId="normaltextrun">
    <w:name w:val="normaltextrun"/>
    <w:basedOn w:val="DefaultParagraphFont"/>
    <w:rsid w:val="00484407"/>
  </w:style>
  <w:style w:type="character" w:customStyle="1" w:styleId="eop">
    <w:name w:val="eop"/>
    <w:basedOn w:val="DefaultParagraphFont"/>
    <w:rsid w:val="00484407"/>
  </w:style>
  <w:style w:type="paragraph" w:customStyle="1" w:styleId="TxBr16p1">
    <w:name w:val="TxBr_16p1"/>
    <w:basedOn w:val="Normal"/>
    <w:rsid w:val="00484407"/>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484407"/>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4844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844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84407"/>
  </w:style>
  <w:style w:type="paragraph" w:customStyle="1" w:styleId="StyleJustified">
    <w:name w:val="Style Justified"/>
    <w:basedOn w:val="Normal"/>
    <w:rsid w:val="00484407"/>
    <w:rPr>
      <w:rFonts w:eastAsia="Times New Roman"/>
      <w:szCs w:val="20"/>
    </w:rPr>
  </w:style>
  <w:style w:type="character" w:customStyle="1" w:styleId="Style5Char">
    <w:name w:val="Style5 Char"/>
    <w:link w:val="Style53"/>
    <w:rsid w:val="00484407"/>
    <w:rPr>
      <w:rFonts w:ascii="Times New Roman" w:eastAsia="Times New Roman" w:hAnsi="Times New Roman" w:cs="Times New Roman"/>
      <w:sz w:val="24"/>
    </w:rPr>
  </w:style>
  <w:style w:type="character" w:customStyle="1" w:styleId="Style10Char">
    <w:name w:val="Style10 Char"/>
    <w:link w:val="Style100"/>
    <w:rsid w:val="00484407"/>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484407"/>
    <w:rPr>
      <w:b w:val="0"/>
      <w:bCs w:val="0"/>
      <w:sz w:val="22"/>
      <w:u w:val="single"/>
      <w:bdr w:val="none" w:sz="0" w:space="0" w:color="auto"/>
    </w:rPr>
  </w:style>
  <w:style w:type="character" w:customStyle="1" w:styleId="Headerorfooter">
    <w:name w:val="Header or footer"/>
    <w:basedOn w:val="DefaultParagraphFont"/>
    <w:rsid w:val="00484407"/>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484407"/>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484407"/>
    <w:rPr>
      <w:rFonts w:eastAsia="Times New Roman"/>
      <w:szCs w:val="24"/>
      <w:u w:val="single"/>
    </w:rPr>
  </w:style>
  <w:style w:type="character" w:customStyle="1" w:styleId="amp">
    <w:name w:val="amp"/>
    <w:basedOn w:val="DefaultParagraphFont"/>
    <w:rsid w:val="00484407"/>
  </w:style>
  <w:style w:type="character" w:customStyle="1" w:styleId="StyleUnderlineBorderSinglesolidlineAuto225ptLine">
    <w:name w:val="Style Underline Border: : (Single solid line Auto  2.25 pt Line ..."/>
    <w:basedOn w:val="DefaultParagraphFont"/>
    <w:rsid w:val="00484407"/>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84407"/>
    <w:rPr>
      <w:b w:val="0"/>
      <w:sz w:val="24"/>
      <w:u w:val="single"/>
      <w:bdr w:val="none" w:sz="0" w:space="0" w:color="auto"/>
    </w:rPr>
  </w:style>
  <w:style w:type="character" w:customStyle="1" w:styleId="Bodytext10pt">
    <w:name w:val="Body text + 10 pt"/>
    <w:basedOn w:val="Bodytext5"/>
    <w:rsid w:val="00484407"/>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484407"/>
  </w:style>
  <w:style w:type="character" w:customStyle="1" w:styleId="m4567405558892197225gmail-styleunderline">
    <w:name w:val="m_4567405558892197225gmail-styleunderline"/>
    <w:basedOn w:val="DefaultParagraphFont"/>
    <w:rsid w:val="00484407"/>
  </w:style>
  <w:style w:type="character" w:customStyle="1" w:styleId="m2942784716910838910gmail-style13ptbold">
    <w:name w:val="m_2942784716910838910gmail-style13ptbold"/>
    <w:basedOn w:val="DefaultParagraphFont"/>
    <w:rsid w:val="00484407"/>
  </w:style>
  <w:style w:type="character" w:customStyle="1" w:styleId="m2942784716910838910gmail-msohyperlink">
    <w:name w:val="m_2942784716910838910gmail-msohyperlink"/>
    <w:basedOn w:val="DefaultParagraphFont"/>
    <w:rsid w:val="00484407"/>
  </w:style>
  <w:style w:type="character" w:customStyle="1" w:styleId="m2942784716910838910gmail-styleunderline">
    <w:name w:val="m_2942784716910838910gmail-styleunderline"/>
    <w:basedOn w:val="DefaultParagraphFont"/>
    <w:rsid w:val="00484407"/>
  </w:style>
  <w:style w:type="paragraph" w:customStyle="1" w:styleId="font8">
    <w:name w:val="font_8"/>
    <w:basedOn w:val="Normal"/>
    <w:rsid w:val="00484407"/>
    <w:pPr>
      <w:spacing w:before="100" w:beforeAutospacing="1" w:after="100" w:afterAutospacing="1"/>
    </w:pPr>
  </w:style>
  <w:style w:type="paragraph" w:customStyle="1" w:styleId="font9">
    <w:name w:val="font_9"/>
    <w:basedOn w:val="Normal"/>
    <w:rsid w:val="00484407"/>
    <w:pPr>
      <w:spacing w:before="100" w:beforeAutospacing="1" w:after="100" w:afterAutospacing="1"/>
    </w:pPr>
  </w:style>
  <w:style w:type="character" w:customStyle="1" w:styleId="m-750723176661811423gmail-style13ptbold">
    <w:name w:val="m_-750723176661811423gmail-style13ptbold"/>
    <w:basedOn w:val="DefaultParagraphFont"/>
    <w:rsid w:val="00484407"/>
  </w:style>
  <w:style w:type="character" w:customStyle="1" w:styleId="m-1958352629725285173style13ptbold">
    <w:name w:val="m_-1958352629725285173style13ptbold"/>
    <w:basedOn w:val="DefaultParagraphFont"/>
    <w:rsid w:val="00484407"/>
  </w:style>
  <w:style w:type="character" w:customStyle="1" w:styleId="m-1958352629725285173styleunderline">
    <w:name w:val="m_-1958352629725285173styleunderline"/>
    <w:basedOn w:val="DefaultParagraphFont"/>
    <w:rsid w:val="00484407"/>
  </w:style>
  <w:style w:type="paragraph" w:customStyle="1" w:styleId="generic-articlebody">
    <w:name w:val="generic-article__body"/>
    <w:basedOn w:val="Normal"/>
    <w:rsid w:val="00484407"/>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484407"/>
  </w:style>
  <w:style w:type="paragraph" w:customStyle="1" w:styleId="Genealogy">
    <w:name w:val="Genealogy"/>
    <w:basedOn w:val="Heading4"/>
    <w:autoRedefine/>
    <w:qFormat/>
    <w:rsid w:val="0048440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hyperlink" Target="https://www.econtalk.org/joshua-greene-on-moral-tribes-moral-dilemmas-and-utilitarianism/" TargetMode="Externa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fontTable" Target="fontTable.xm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20943</Words>
  <Characters>119381</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2021-10-16T15:11:00Z</dcterms:created>
  <dcterms:modified xsi:type="dcterms:W3CDTF">2021-10-16T15:40:00Z</dcterms:modified>
</cp:coreProperties>
</file>