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A3BFC" w14:textId="6932F7B7" w:rsidR="00B4226E" w:rsidRPr="00F87FBD" w:rsidRDefault="00924E2D" w:rsidP="00B4226E">
      <w:pPr>
        <w:pStyle w:val="Heading2"/>
      </w:pPr>
      <w:r>
        <w:t>AC</w:t>
      </w:r>
    </w:p>
    <w:p w14:paraId="5D2BE4BF" w14:textId="77777777" w:rsidR="00B4226E" w:rsidRDefault="00B4226E" w:rsidP="00B4226E">
      <w:pPr>
        <w:pStyle w:val="Heading3"/>
      </w:pPr>
      <w:r>
        <w:t>1</w:t>
      </w:r>
    </w:p>
    <w:p w14:paraId="77F3680C" w14:textId="77777777" w:rsidR="00B4226E" w:rsidRDefault="00B4226E" w:rsidP="00B4226E">
      <w:pPr>
        <w:pStyle w:val="Heading4"/>
        <w:rPr>
          <w:u w:val="single"/>
        </w:rPr>
      </w:pPr>
      <w:r>
        <w:t xml:space="preserve">Advantage 1 is </w:t>
      </w:r>
      <w:r>
        <w:rPr>
          <w:u w:val="single"/>
        </w:rPr>
        <w:t>Whistleblowing</w:t>
      </w:r>
    </w:p>
    <w:p w14:paraId="4FEB8D71" w14:textId="77777777" w:rsidR="00B4226E" w:rsidRPr="00DD1271" w:rsidRDefault="00B4226E" w:rsidP="00B4226E"/>
    <w:p w14:paraId="1A9E1646" w14:textId="77777777" w:rsidR="00B4226E" w:rsidRPr="00F87FBD" w:rsidRDefault="00B4226E" w:rsidP="00B4226E">
      <w:pPr>
        <w:pStyle w:val="Heading4"/>
      </w:pPr>
      <w:r w:rsidRPr="00F87FBD">
        <w:t>European trade secrets protections</w:t>
      </w:r>
      <w:r>
        <w:t xml:space="preserve"> for medicine chill whistleblowing – that undermines public health and drug efficacy</w:t>
      </w:r>
    </w:p>
    <w:p w14:paraId="3DC93653" w14:textId="77777777" w:rsidR="00B4226E" w:rsidRPr="00F87FBD" w:rsidRDefault="00B4226E" w:rsidP="00B4226E">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6B35DF26" w14:textId="77777777" w:rsidR="00B4226E" w:rsidRPr="00C04139" w:rsidRDefault="00B4226E" w:rsidP="00B4226E">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0CBE9C36" w14:textId="77777777" w:rsidR="00B4226E" w:rsidRPr="00F87FBD" w:rsidRDefault="00B4226E" w:rsidP="00B4226E"/>
    <w:p w14:paraId="077B6A36" w14:textId="77777777" w:rsidR="00B4226E" w:rsidRPr="00F87FBD" w:rsidRDefault="00B4226E" w:rsidP="00B4226E"/>
    <w:p w14:paraId="24A63BA3" w14:textId="77777777" w:rsidR="00B4226E" w:rsidRPr="00F87FBD" w:rsidRDefault="00B4226E" w:rsidP="00B4226E">
      <w:pPr>
        <w:pStyle w:val="Heading4"/>
      </w:pPr>
      <w:r>
        <w:t>Current law places the burden of proof on whistleblowers, which reinforces legal uncertainty – empirics prove a lack of accountability for corporations.</w:t>
      </w:r>
    </w:p>
    <w:p w14:paraId="184AA187" w14:textId="77777777" w:rsidR="00B4226E" w:rsidRPr="00F87FBD" w:rsidRDefault="00B4226E" w:rsidP="00B4226E">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02236C32" w14:textId="77777777" w:rsidR="00B4226E" w:rsidRPr="00EF1870" w:rsidRDefault="00B4226E" w:rsidP="00B4226E">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23FA7DD4" w14:textId="77777777" w:rsidR="00B4226E" w:rsidRPr="00EF1870" w:rsidRDefault="00B4226E" w:rsidP="00B4226E">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5BB9E251" w14:textId="77777777" w:rsidR="00B4226E" w:rsidRPr="00501BD4" w:rsidRDefault="00B4226E" w:rsidP="00B4226E">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052C2608" w14:textId="77777777" w:rsidR="00B4226E" w:rsidRPr="00EF1870" w:rsidRDefault="00B4226E" w:rsidP="00B4226E">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09BBA3E7" w14:textId="77777777" w:rsidR="00B4226E" w:rsidRPr="00F87FBD" w:rsidRDefault="00B4226E" w:rsidP="00B4226E"/>
    <w:p w14:paraId="7E8B81B9" w14:textId="77777777" w:rsidR="00B4226E" w:rsidRPr="00F87FBD" w:rsidRDefault="00B4226E" w:rsidP="00B4226E"/>
    <w:p w14:paraId="48FC87DF" w14:textId="77777777" w:rsidR="00B4226E" w:rsidRPr="00F87FBD" w:rsidRDefault="00B4226E" w:rsidP="00B4226E"/>
    <w:p w14:paraId="1AF564FC" w14:textId="77777777" w:rsidR="00B4226E" w:rsidRPr="00F87FBD" w:rsidRDefault="00B4226E" w:rsidP="00B4226E">
      <w:pPr>
        <w:pStyle w:val="Heading4"/>
      </w:pPr>
      <w:r>
        <w:t>This burden structure makes intimidation lawsuits inevitable, further deterring whistleblowing.</w:t>
      </w:r>
    </w:p>
    <w:p w14:paraId="532FCB65" w14:textId="77777777" w:rsidR="00B4226E" w:rsidRPr="00F87FBD" w:rsidRDefault="00B4226E" w:rsidP="00B4226E">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B9AD634" w14:textId="77777777" w:rsidR="00B4226E" w:rsidRPr="00EF1870" w:rsidRDefault="00B4226E" w:rsidP="00B4226E">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2E18740A" w14:textId="77777777" w:rsidR="00B4226E" w:rsidRPr="00EF1870" w:rsidRDefault="00B4226E" w:rsidP="00B4226E">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7B2873E1" w14:textId="77777777" w:rsidR="00B4226E" w:rsidRPr="00501BD4" w:rsidRDefault="00B4226E" w:rsidP="00B4226E">
      <w:pPr>
        <w:rPr>
          <w:sz w:val="16"/>
        </w:rPr>
      </w:pPr>
      <w:r w:rsidRPr="00501BD4">
        <w:rPr>
          <w:sz w:val="16"/>
        </w:rPr>
        <w:t xml:space="preserve">It must be said that the Directive is the first EU legislation which actually acknowledges the role of whistleblowers, in its Recital 20: </w:t>
      </w:r>
    </w:p>
    <w:p w14:paraId="59F26D2E" w14:textId="77777777" w:rsidR="00B4226E" w:rsidRPr="00501BD4" w:rsidRDefault="00B4226E" w:rsidP="00B4226E">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4537406" w14:textId="77777777" w:rsidR="00B4226E" w:rsidRPr="00501BD4" w:rsidRDefault="00B4226E" w:rsidP="00B4226E">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5096DCC0" w14:textId="77777777" w:rsidR="00B4226E" w:rsidRPr="00501BD4" w:rsidRDefault="00B4226E" w:rsidP="00B4226E">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469F9208" w14:textId="77777777" w:rsidR="00B4226E" w:rsidRPr="00501BD4" w:rsidRDefault="00B4226E" w:rsidP="00B4226E">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72B22667" w14:textId="77777777" w:rsidR="00B4226E" w:rsidRPr="00501BD4" w:rsidRDefault="00B4226E" w:rsidP="00B4226E">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37783408" w14:textId="77777777" w:rsidR="00B4226E" w:rsidRPr="00501BD4" w:rsidRDefault="00B4226E" w:rsidP="00B4226E">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1970DF11" w14:textId="77777777" w:rsidR="00B4226E" w:rsidRDefault="00B4226E" w:rsidP="00B4226E">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1A2A3F95" w14:textId="77777777" w:rsidR="00B4226E" w:rsidRPr="00501BD4" w:rsidRDefault="00B4226E" w:rsidP="00B4226E">
      <w:pPr>
        <w:rPr>
          <w:sz w:val="16"/>
        </w:rPr>
      </w:pPr>
    </w:p>
    <w:p w14:paraId="61D5F7A4" w14:textId="77777777" w:rsidR="00B4226E" w:rsidRPr="00F87FBD" w:rsidRDefault="00B4226E" w:rsidP="00B4226E"/>
    <w:p w14:paraId="688A377A" w14:textId="77777777" w:rsidR="00B4226E" w:rsidRPr="00F87FBD" w:rsidRDefault="00B4226E" w:rsidP="00B4226E">
      <w:pPr>
        <w:pStyle w:val="Heading4"/>
      </w:pPr>
      <w:r w:rsidRPr="00F87FBD">
        <w:t>Effective protections for European medical whistleblowers are crucial to strengthening public health and prevent pandemics – COVID was the test run</w:t>
      </w:r>
    </w:p>
    <w:p w14:paraId="197F288D" w14:textId="77777777" w:rsidR="00B4226E" w:rsidRPr="00F87FBD" w:rsidRDefault="00B4226E" w:rsidP="00B4226E">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3E436BE9" w14:textId="77777777" w:rsidR="00B4226E" w:rsidRPr="00046494" w:rsidRDefault="00B4226E" w:rsidP="00B4226E">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3B8F9672" w14:textId="77777777" w:rsidR="00B4226E" w:rsidRPr="00501BD4" w:rsidRDefault="00B4226E" w:rsidP="00B4226E">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E8B743A" w14:textId="77777777" w:rsidR="00B4226E" w:rsidRPr="00046494" w:rsidRDefault="00B4226E" w:rsidP="00B4226E">
      <w:pPr>
        <w:rPr>
          <w:sz w:val="16"/>
        </w:rPr>
      </w:pPr>
      <w:r w:rsidRPr="00046494">
        <w:rPr>
          <w:sz w:val="16"/>
        </w:rPr>
        <w:t>Neither heroes nor martyrs</w:t>
      </w:r>
    </w:p>
    <w:p w14:paraId="16F67C43" w14:textId="77777777" w:rsidR="00B4226E" w:rsidRPr="00046494" w:rsidRDefault="00B4226E" w:rsidP="00B4226E">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0909C9BF" w14:textId="77777777" w:rsidR="00B4226E" w:rsidRPr="00046494" w:rsidRDefault="00B4226E" w:rsidP="00B4226E">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78D48BA" w14:textId="77777777" w:rsidR="00B4226E" w:rsidRPr="00046494" w:rsidRDefault="00B4226E" w:rsidP="00B4226E">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22BE514" w14:textId="77777777" w:rsidR="00B4226E" w:rsidRPr="00046494" w:rsidRDefault="00B4226E" w:rsidP="00B4226E">
      <w:pPr>
        <w:rPr>
          <w:sz w:val="16"/>
        </w:rPr>
      </w:pPr>
      <w:r w:rsidRPr="00046494">
        <w:rPr>
          <w:sz w:val="16"/>
        </w:rPr>
        <w:t>Just a fight against corruption?</w:t>
      </w:r>
    </w:p>
    <w:p w14:paraId="4900247B" w14:textId="77777777" w:rsidR="00B4226E" w:rsidRPr="00501BD4" w:rsidRDefault="00B4226E" w:rsidP="00B4226E">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258451F6" w14:textId="77777777" w:rsidR="00B4226E" w:rsidRPr="00046494" w:rsidRDefault="00B4226E" w:rsidP="00B4226E">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60490496" w14:textId="77777777" w:rsidR="00B4226E" w:rsidRPr="00046494" w:rsidRDefault="00B4226E" w:rsidP="00B4226E">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6C41CD80" w14:textId="77777777" w:rsidR="00B4226E" w:rsidRPr="00501BD4" w:rsidRDefault="00B4226E" w:rsidP="00B4226E">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33758DA1" w14:textId="77777777" w:rsidR="00B4226E" w:rsidRPr="00046494" w:rsidRDefault="00B4226E" w:rsidP="00B4226E">
      <w:pPr>
        <w:rPr>
          <w:sz w:val="16"/>
        </w:rPr>
      </w:pPr>
      <w:r w:rsidRPr="00046494">
        <w:rPr>
          <w:sz w:val="16"/>
        </w:rPr>
        <w:t>Towards the new normality, protecting those who protect us</w:t>
      </w:r>
    </w:p>
    <w:p w14:paraId="3FC72325" w14:textId="77777777" w:rsidR="00B4226E" w:rsidRPr="00046494" w:rsidRDefault="00B4226E" w:rsidP="00B4226E">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559C0B1F" w14:textId="77777777" w:rsidR="00B4226E" w:rsidRPr="00046494" w:rsidRDefault="00B4226E" w:rsidP="00B4226E">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5E638571" w14:textId="77777777" w:rsidR="00B4226E" w:rsidRPr="00046494" w:rsidRDefault="00B4226E" w:rsidP="00B4226E">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2B033072" w14:textId="77777777" w:rsidR="00B4226E" w:rsidRPr="00046494" w:rsidRDefault="00B4226E" w:rsidP="00B4226E">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34664A93" w14:textId="77777777" w:rsidR="00B4226E" w:rsidRPr="00046494" w:rsidRDefault="00B4226E" w:rsidP="00B4226E">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347B5FA" w14:textId="77777777" w:rsidR="00B4226E" w:rsidRDefault="00B4226E" w:rsidP="00B4226E">
      <w:pPr>
        <w:pStyle w:val="Heading4"/>
      </w:pPr>
      <w:r>
        <w:br/>
        <w:t>New diseases cause extinction – uniquely probable due to environmental changes.</w:t>
      </w:r>
    </w:p>
    <w:p w14:paraId="011D2A17" w14:textId="77777777" w:rsidR="00B4226E" w:rsidRPr="00C55312" w:rsidRDefault="00B4226E" w:rsidP="00B4226E">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56E467E8" w14:textId="77777777" w:rsidR="00B4226E" w:rsidRPr="008B2D1D" w:rsidRDefault="00B4226E" w:rsidP="00B4226E">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137307ED" w14:textId="77777777" w:rsidR="00B4226E" w:rsidRPr="008B2D1D" w:rsidRDefault="00B4226E" w:rsidP="00B4226E">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3F03C978" w14:textId="77777777" w:rsidR="00B4226E" w:rsidRPr="008B2D1D" w:rsidRDefault="00B4226E" w:rsidP="00B4226E">
      <w:pPr>
        <w:rPr>
          <w:sz w:val="16"/>
        </w:rPr>
      </w:pPr>
      <w:r w:rsidRPr="008B2D1D">
        <w:rPr>
          <w:sz w:val="16"/>
        </w:rPr>
        <w:t>COVID-19: CEPI’s first Disease X</w:t>
      </w:r>
    </w:p>
    <w:p w14:paraId="0F54C72E" w14:textId="77777777" w:rsidR="00B4226E" w:rsidRPr="008B2D1D" w:rsidRDefault="00B4226E" w:rsidP="00B4226E">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4269E73C" w14:textId="77777777" w:rsidR="00B4226E" w:rsidRPr="008B2D1D" w:rsidRDefault="00B4226E" w:rsidP="00B4226E">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3D8B31F" w14:textId="77777777" w:rsidR="00B4226E" w:rsidRPr="008B2D1D" w:rsidRDefault="00B4226E" w:rsidP="00B4226E">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5B5CB3A8" w14:textId="77777777" w:rsidR="00B4226E" w:rsidRPr="008B2D1D" w:rsidRDefault="00B4226E" w:rsidP="00B4226E">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0E651691" w14:textId="77777777" w:rsidR="00B4226E" w:rsidRPr="008B2D1D" w:rsidRDefault="00B4226E" w:rsidP="00B4226E">
      <w:pPr>
        <w:rPr>
          <w:sz w:val="16"/>
        </w:rPr>
      </w:pPr>
      <w:r w:rsidRPr="008B2D1D">
        <w:rPr>
          <w:sz w:val="16"/>
        </w:rPr>
        <w:t>So, could we move even faster next time?</w:t>
      </w:r>
    </w:p>
    <w:p w14:paraId="571F66AE" w14:textId="77777777" w:rsidR="00B4226E" w:rsidRPr="008B2D1D" w:rsidRDefault="00B4226E" w:rsidP="00B4226E">
      <w:pPr>
        <w:rPr>
          <w:sz w:val="16"/>
        </w:rPr>
      </w:pPr>
      <w:r w:rsidRPr="008B2D1D">
        <w:rPr>
          <w:sz w:val="16"/>
        </w:rPr>
        <w:t>What next for Disease X?</w:t>
      </w:r>
    </w:p>
    <w:p w14:paraId="6AB30F47" w14:textId="77777777" w:rsidR="00B4226E" w:rsidRPr="008B2D1D" w:rsidRDefault="00B4226E" w:rsidP="00B4226E">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725E1079" w14:textId="77777777" w:rsidR="00B4226E" w:rsidRPr="008B2D1D" w:rsidRDefault="00B4226E" w:rsidP="00B4226E">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DAAF190" w14:textId="77777777" w:rsidR="00B4226E" w:rsidRPr="008B2D1D" w:rsidRDefault="00B4226E" w:rsidP="00B4226E">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201E1AD" w14:textId="77777777" w:rsidR="00B4226E" w:rsidRPr="008B2D1D" w:rsidRDefault="00B4226E" w:rsidP="00B4226E">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D3B84CF" w14:textId="77777777" w:rsidR="00B4226E" w:rsidRPr="008B2D1D" w:rsidRDefault="00B4226E" w:rsidP="00B4226E">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4F62E6AB" w14:textId="77777777" w:rsidR="00B4226E" w:rsidRDefault="00B4226E" w:rsidP="00B4226E">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2038166C" w14:textId="77777777" w:rsidR="00B4226E" w:rsidRDefault="00B4226E" w:rsidP="00B4226E">
      <w:pPr>
        <w:rPr>
          <w:sz w:val="16"/>
        </w:rPr>
      </w:pPr>
    </w:p>
    <w:p w14:paraId="22C10115" w14:textId="77777777" w:rsidR="00B4226E" w:rsidRDefault="00B4226E" w:rsidP="00B4226E">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61533FEB" w14:textId="77777777" w:rsidR="00B4226E" w:rsidRPr="00AC1140" w:rsidRDefault="00B4226E" w:rsidP="00B4226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1C80A8A" w14:textId="77777777" w:rsidR="00B4226E" w:rsidRPr="00FA2454" w:rsidRDefault="00295377" w:rsidP="00B4226E">
      <w:pPr>
        <w:rPr>
          <w:rStyle w:val="Emphasis"/>
        </w:rPr>
      </w:pPr>
      <w:hyperlink r:id="rId11" w:tgtFrame="_blank" w:history="1">
        <w:r w:rsidR="00B4226E" w:rsidRPr="00FA2454">
          <w:rPr>
            <w:rStyle w:val="StyleUnderline"/>
          </w:rPr>
          <w:t>Coronavirus</w:t>
        </w:r>
      </w:hyperlink>
      <w:r w:rsidR="00B4226E" w:rsidRPr="00FA2454">
        <w:rPr>
          <w:rStyle w:val="StyleUnderline"/>
        </w:rPr>
        <w:t> </w:t>
      </w:r>
      <w:r w:rsidR="00B4226E" w:rsidRPr="00FA2454">
        <w:rPr>
          <w:rStyle w:val="StyleUnderline"/>
          <w:highlight w:val="cyan"/>
        </w:rPr>
        <w:t>vaccines can end the current pandemi</w:t>
      </w:r>
      <w:r w:rsidR="00B4226E" w:rsidRPr="00FA2454">
        <w:rPr>
          <w:rStyle w:val="StyleUnderline"/>
          <w:highlight w:val="lightGray"/>
        </w:rPr>
        <w:t>c</w:t>
      </w:r>
      <w:r w:rsidR="00B4226E" w:rsidRPr="00EE58E5">
        <w:t xml:space="preserve"> if enough people choose to protect themselves and their loved ones by getting vaccinated. </w:t>
      </w:r>
      <w:r w:rsidR="00B4226E" w:rsidRPr="00FA2454">
        <w:rPr>
          <w:rStyle w:val="StyleUnderline"/>
          <w:highlight w:val="cyan"/>
        </w:rPr>
        <w:t>But</w:t>
      </w:r>
      <w:r w:rsidR="00B4226E" w:rsidRPr="00FA2454">
        <w:rPr>
          <w:rStyle w:val="StyleUnderline"/>
        </w:rPr>
        <w:t xml:space="preserve"> in the years to come, </w:t>
      </w:r>
      <w:r w:rsidR="00B4226E" w:rsidRPr="00FA2454">
        <w:rPr>
          <w:rStyle w:val="StyleUnderline"/>
          <w:highlight w:val="cyan"/>
        </w:rPr>
        <w:t>we</w:t>
      </w:r>
      <w:r w:rsidR="00B4226E" w:rsidRPr="00FA2454">
        <w:rPr>
          <w:rStyle w:val="StyleUnderline"/>
        </w:rPr>
        <w:t xml:space="preserve"> will still </w:t>
      </w:r>
      <w:r w:rsidR="00B4226E" w:rsidRPr="00FA2454">
        <w:rPr>
          <w:rStyle w:val="StyleUnderline"/>
          <w:highlight w:val="cyan"/>
        </w:rPr>
        <w:t>need</w:t>
      </w:r>
      <w:r w:rsidR="00B4226E" w:rsidRPr="00FA2454">
        <w:rPr>
          <w:rStyle w:val="StyleUnderline"/>
        </w:rPr>
        <w:t xml:space="preserve"> </w:t>
      </w:r>
      <w:r w:rsidR="00B4226E" w:rsidRPr="00FA2454">
        <w:rPr>
          <w:rStyle w:val="StyleUnderline"/>
          <w:highlight w:val="cyan"/>
        </w:rPr>
        <w:t>to defend against</w:t>
      </w:r>
      <w:r w:rsidR="00B4226E" w:rsidRPr="00FA2454">
        <w:rPr>
          <w:rStyle w:val="StyleUnderline"/>
        </w:rPr>
        <w:t xml:space="preserve"> a pandemic side effect: </w:t>
      </w:r>
      <w:r w:rsidR="00B4226E" w:rsidRPr="00FA2454">
        <w:rPr>
          <w:rStyle w:val="Emphasis"/>
          <w:highlight w:val="cyan"/>
        </w:rPr>
        <w:t>collective amnesia.</w:t>
      </w:r>
    </w:p>
    <w:p w14:paraId="024926C1" w14:textId="77777777" w:rsidR="00B4226E" w:rsidRPr="00EE58E5" w:rsidRDefault="00B4226E" w:rsidP="00B4226E">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4B606CB1" w14:textId="77777777" w:rsidR="00B4226E" w:rsidRPr="00EE58E5" w:rsidRDefault="00B4226E" w:rsidP="00B4226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4D368D15" w14:textId="77777777" w:rsidR="00B4226E" w:rsidRPr="00EE58E5" w:rsidRDefault="00B4226E" w:rsidP="00B4226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0CF33BF" w14:textId="77777777" w:rsidR="00B4226E" w:rsidRPr="00894FED" w:rsidRDefault="00B4226E" w:rsidP="00B4226E">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68010D69" w14:textId="77777777" w:rsidR="00B4226E" w:rsidRPr="00EE58E5" w:rsidRDefault="00B4226E" w:rsidP="00B4226E">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0B6C6BFC" w14:textId="77777777" w:rsidR="00B4226E" w:rsidRPr="00EE58E5" w:rsidRDefault="00B4226E" w:rsidP="00B4226E">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5977592B" w14:textId="77777777" w:rsidR="00B4226E" w:rsidRPr="00EE58E5" w:rsidRDefault="00B4226E" w:rsidP="00B4226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2A4B06B" w14:textId="77777777" w:rsidR="00B4226E" w:rsidRPr="00EE58E5" w:rsidRDefault="00B4226E" w:rsidP="00B4226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1310E4FF" w14:textId="77777777" w:rsidR="00B4226E" w:rsidRPr="00EE58E5" w:rsidRDefault="00B4226E" w:rsidP="00B4226E">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0A2DC23D" w14:textId="77777777" w:rsidR="00B4226E" w:rsidRPr="00DA1B8A" w:rsidRDefault="00B4226E" w:rsidP="00B4226E">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18814919" w14:textId="77777777" w:rsidR="00B4226E" w:rsidRPr="00F87FBD" w:rsidRDefault="00B4226E" w:rsidP="00B4226E"/>
    <w:p w14:paraId="32DDFAA2" w14:textId="77777777" w:rsidR="00B4226E" w:rsidRPr="00DD1271" w:rsidRDefault="00B4226E" w:rsidP="00B4226E">
      <w:pPr>
        <w:pStyle w:val="Heading3"/>
      </w:pPr>
      <w:r>
        <w:t>2</w:t>
      </w:r>
    </w:p>
    <w:p w14:paraId="08E4D553" w14:textId="77777777" w:rsidR="00B4226E" w:rsidRDefault="00B4226E" w:rsidP="00B4226E">
      <w:pPr>
        <w:pStyle w:val="Heading4"/>
      </w:pPr>
      <w:r>
        <w:t xml:space="preserve">Advantage 2 is </w:t>
      </w:r>
      <w:r>
        <w:rPr>
          <w:u w:val="single"/>
        </w:rPr>
        <w:t>Uniformity</w:t>
      </w:r>
    </w:p>
    <w:p w14:paraId="4DD874AB" w14:textId="77777777" w:rsidR="00B4226E" w:rsidRPr="00DD1271" w:rsidRDefault="00B4226E" w:rsidP="00B4226E"/>
    <w:p w14:paraId="0400A1B6" w14:textId="77777777" w:rsidR="00B4226E" w:rsidRPr="00F87FBD" w:rsidRDefault="00B4226E" w:rsidP="00B4226E">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27487193" w14:textId="77777777" w:rsidR="00B4226E" w:rsidRPr="00F87FBD" w:rsidRDefault="00B4226E" w:rsidP="00B4226E">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2139DF8F" w14:textId="77777777" w:rsidR="00B4226E" w:rsidRPr="00DD1271" w:rsidRDefault="00B4226E" w:rsidP="00B4226E">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44422B8B" w14:textId="77777777" w:rsidR="00B4226E" w:rsidRPr="00DD1271" w:rsidRDefault="00B4226E" w:rsidP="00B4226E">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398D4EFC" w14:textId="77777777" w:rsidR="00B4226E" w:rsidRPr="00DD1271" w:rsidRDefault="00B4226E" w:rsidP="00B4226E">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7D1BEB11" w14:textId="77777777" w:rsidR="00B4226E" w:rsidRPr="00DD1271" w:rsidRDefault="00B4226E" w:rsidP="00B4226E">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3315DCFE" w14:textId="77777777" w:rsidR="00B4226E" w:rsidRPr="00DD1271" w:rsidRDefault="00B4226E" w:rsidP="00B4226E">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8CBD2D0" w14:textId="77777777" w:rsidR="00B4226E" w:rsidRPr="00DD1271" w:rsidRDefault="00B4226E" w:rsidP="00B4226E">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E636DE5" w14:textId="77777777" w:rsidR="00B4226E" w:rsidRPr="00DD1271" w:rsidRDefault="00B4226E" w:rsidP="00B4226E">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777BDF73" w14:textId="77777777" w:rsidR="00B4226E" w:rsidRPr="00DD1271" w:rsidRDefault="00B4226E" w:rsidP="00B4226E">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66384951" w14:textId="77777777" w:rsidR="00B4226E" w:rsidRPr="00DD1271" w:rsidRDefault="00B4226E" w:rsidP="00B4226E">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1861A316" w14:textId="77777777" w:rsidR="00B4226E" w:rsidRDefault="00B4226E" w:rsidP="00B4226E">
      <w:pPr>
        <w:spacing w:after="0" w:line="240" w:lineRule="auto"/>
        <w:rPr>
          <w:rFonts w:eastAsia="Times New Roman"/>
          <w:sz w:val="24"/>
          <w:lang w:eastAsia="zh-CN"/>
        </w:rPr>
      </w:pPr>
    </w:p>
    <w:p w14:paraId="74BA43BA" w14:textId="77777777" w:rsidR="00B4226E" w:rsidRPr="00F87FBD" w:rsidRDefault="00B4226E" w:rsidP="00B4226E"/>
    <w:p w14:paraId="28C53460" w14:textId="77777777" w:rsidR="00B4226E" w:rsidRPr="00F87FBD" w:rsidRDefault="00B4226E" w:rsidP="00B4226E">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30771FD1" w14:textId="77777777" w:rsidR="00B4226E" w:rsidRPr="00F87FBD" w:rsidRDefault="00B4226E" w:rsidP="00B4226E">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8-27-21, HKR-AM)</w:t>
      </w:r>
    </w:p>
    <w:p w14:paraId="650C5FB4" w14:textId="77777777" w:rsidR="00B4226E" w:rsidRPr="00DD1271" w:rsidRDefault="00B4226E" w:rsidP="00B4226E">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26C060DF" w14:textId="77777777" w:rsidR="00B4226E" w:rsidRPr="00DD1271" w:rsidRDefault="00B4226E" w:rsidP="00B4226E">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3D5114BE" w14:textId="77777777" w:rsidR="00B4226E" w:rsidRPr="00FA1B9E" w:rsidRDefault="00B4226E" w:rsidP="00B4226E">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6A958CAC" w14:textId="77777777" w:rsidR="00B4226E" w:rsidRPr="00DD1271" w:rsidRDefault="00B4226E" w:rsidP="00B4226E">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06427F8D" w14:textId="77777777" w:rsidR="00B4226E" w:rsidRPr="00DD1271" w:rsidRDefault="00B4226E" w:rsidP="00B4226E">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4023E843" w14:textId="77777777" w:rsidR="00B4226E" w:rsidRPr="00DD1271" w:rsidRDefault="00B4226E" w:rsidP="00B4226E">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3C923A57" w14:textId="77777777" w:rsidR="00B4226E" w:rsidRPr="003C05B6" w:rsidRDefault="00B4226E" w:rsidP="00B4226E">
      <w:pPr>
        <w:spacing w:after="0" w:line="240" w:lineRule="auto"/>
        <w:rPr>
          <w:rFonts w:eastAsia="Times New Roman"/>
          <w:sz w:val="24"/>
          <w:lang w:eastAsia="zh-CN"/>
        </w:rPr>
      </w:pPr>
    </w:p>
    <w:p w14:paraId="50D4F9F1" w14:textId="77777777" w:rsidR="00B4226E" w:rsidRPr="003C05B6" w:rsidRDefault="00B4226E" w:rsidP="00B4226E">
      <w:pPr>
        <w:spacing w:after="0" w:line="240" w:lineRule="auto"/>
        <w:rPr>
          <w:rFonts w:eastAsia="Times New Roman"/>
          <w:sz w:val="24"/>
          <w:lang w:eastAsia="zh-CN"/>
        </w:rPr>
      </w:pPr>
    </w:p>
    <w:p w14:paraId="15856054" w14:textId="77777777" w:rsidR="00B4226E" w:rsidRPr="00F87FBD" w:rsidRDefault="00B4226E" w:rsidP="00B4226E">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38CD3ED2" w14:textId="77777777" w:rsidR="00B4226E" w:rsidRPr="00F87FBD" w:rsidRDefault="00B4226E" w:rsidP="00B4226E">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34EFE2FE" w14:textId="77777777" w:rsidR="00B4226E" w:rsidRPr="00994EB5" w:rsidRDefault="00B4226E" w:rsidP="00B4226E">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71E408E8" w14:textId="77777777" w:rsidR="00B4226E" w:rsidRPr="00994EB5" w:rsidRDefault="00B4226E" w:rsidP="00B4226E">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543695EE" w14:textId="77777777" w:rsidR="00B4226E" w:rsidRPr="00994EB5" w:rsidRDefault="00B4226E" w:rsidP="00B4226E">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4D22A9CC" w14:textId="77777777" w:rsidR="00B4226E" w:rsidRPr="00F87FBD" w:rsidRDefault="00B4226E" w:rsidP="00B4226E">
      <w:pPr>
        <w:rPr>
          <w:sz w:val="24"/>
        </w:rPr>
      </w:pPr>
    </w:p>
    <w:p w14:paraId="45D8C4E3" w14:textId="77777777" w:rsidR="00B4226E" w:rsidRPr="00F87FBD" w:rsidRDefault="00B4226E" w:rsidP="00B4226E"/>
    <w:p w14:paraId="280600C6" w14:textId="77777777" w:rsidR="00B4226E" w:rsidRPr="00F87FBD" w:rsidRDefault="00B4226E" w:rsidP="00B4226E"/>
    <w:p w14:paraId="09586A46" w14:textId="77777777" w:rsidR="00B4226E" w:rsidRPr="00F87FBD" w:rsidRDefault="00B4226E" w:rsidP="00B4226E">
      <w:pPr>
        <w:pStyle w:val="Heading4"/>
      </w:pPr>
      <w:r w:rsidRPr="00F87FBD">
        <w:t>Independently, whistleblowing protections are key to pre</w:t>
      </w:r>
      <w:r>
        <w:t xml:space="preserve">serving market dynamics </w:t>
      </w:r>
      <w:r w:rsidRPr="00F87FBD">
        <w:t xml:space="preserve">and </w:t>
      </w:r>
      <w:r>
        <w:t>increasing investment.</w:t>
      </w:r>
    </w:p>
    <w:p w14:paraId="1FF1B7B4" w14:textId="77777777" w:rsidR="00B4226E" w:rsidRPr="00F87FBD" w:rsidRDefault="00B4226E" w:rsidP="00B4226E">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72137AE" w14:textId="77777777" w:rsidR="00B4226E" w:rsidRPr="00994EB5" w:rsidRDefault="00B4226E" w:rsidP="00B4226E">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061C608" w14:textId="77777777" w:rsidR="00B4226E" w:rsidRPr="00994EB5" w:rsidRDefault="00B4226E" w:rsidP="00B4226E">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71F7071B" w14:textId="77777777" w:rsidR="00B4226E" w:rsidRPr="00994EB5" w:rsidRDefault="00B4226E" w:rsidP="00B4226E">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0AC1AFE0" w14:textId="77777777" w:rsidR="00B4226E" w:rsidRPr="00F87FBD" w:rsidRDefault="00B4226E" w:rsidP="00B4226E"/>
    <w:p w14:paraId="3580AD95" w14:textId="77777777" w:rsidR="00295377" w:rsidRDefault="00295377" w:rsidP="00295377">
      <w:pPr>
        <w:pStyle w:val="Heading4"/>
      </w:pPr>
      <w:r w:rsidRPr="009100A4">
        <w:rPr>
          <w:u w:val="single"/>
        </w:rPr>
        <w:t>Business sentiment</w:t>
      </w:r>
      <w:r>
        <w:t xml:space="preserve"> is key to the </w:t>
      </w:r>
      <w:r w:rsidRPr="009100A4">
        <w:rPr>
          <w:u w:val="single"/>
        </w:rPr>
        <w:t>broad</w:t>
      </w:r>
      <w:r>
        <w:t xml:space="preserve"> EU economy – issues </w:t>
      </w:r>
      <w:r w:rsidRPr="009100A4">
        <w:rPr>
          <w:u w:val="single"/>
        </w:rPr>
        <w:t>spillover</w:t>
      </w:r>
      <w:r>
        <w:t xml:space="preserve"> from single industries or countries due to </w:t>
      </w:r>
      <w:r w:rsidRPr="009100A4">
        <w:rPr>
          <w:u w:val="single"/>
        </w:rPr>
        <w:t>value chains</w:t>
      </w:r>
      <w:r>
        <w:t xml:space="preserve"> – coordinated </w:t>
      </w:r>
      <w:r w:rsidRPr="009100A4">
        <w:rPr>
          <w:u w:val="single"/>
        </w:rPr>
        <w:t>harmonization</w:t>
      </w:r>
      <w:r>
        <w:t xml:space="preserve"> is the </w:t>
      </w:r>
      <w:r w:rsidRPr="009100A4">
        <w:rPr>
          <w:u w:val="single"/>
        </w:rPr>
        <w:t>most important</w:t>
      </w:r>
      <w:r>
        <w:t xml:space="preserve"> internal link to providing the </w:t>
      </w:r>
      <w:r w:rsidRPr="009100A4">
        <w:rPr>
          <w:u w:val="single"/>
        </w:rPr>
        <w:t>institutional buffers</w:t>
      </w:r>
      <w:r>
        <w:t xml:space="preserve"> that stop econ </w:t>
      </w:r>
      <w:r w:rsidRPr="009100A4">
        <w:rPr>
          <w:u w:val="single"/>
        </w:rPr>
        <w:t>collapse</w:t>
      </w:r>
      <w:r>
        <w:t xml:space="preserve"> </w:t>
      </w:r>
    </w:p>
    <w:p w14:paraId="248FF942" w14:textId="77777777" w:rsidR="00295377" w:rsidRPr="009100A4" w:rsidRDefault="00295377" w:rsidP="00295377">
      <w:r w:rsidRPr="009100A4">
        <w:rPr>
          <w:rStyle w:val="Style13ptBold"/>
        </w:rPr>
        <w:t>Kukuvec and Oberhofer 18</w:t>
      </w:r>
      <w:r>
        <w:t xml:space="preserve"> Anja Kukuvec Vienna University of Economics and Business, Harald Oberhofer Vienna University of Economics and Business Austrian Institute of Economic Research. Kukuvec, Anja, and Harald Oberhofer. "The propagation of business sentiment within the European Union." (2018).</w:t>
      </w:r>
    </w:p>
    <w:p w14:paraId="4384EAA8" w14:textId="16C16B9B" w:rsidR="00B4226E" w:rsidRPr="00295377" w:rsidRDefault="00295377" w:rsidP="00B4226E">
      <w:pPr>
        <w:rPr>
          <w:b/>
          <w:iCs/>
          <w:u w:val="single"/>
        </w:rPr>
      </w:pPr>
      <w:r w:rsidRPr="009100A4">
        <w:rPr>
          <w:rStyle w:val="StyleUnderline"/>
          <w:highlight w:val="cyan"/>
        </w:rPr>
        <w:t>Business sentiment</w:t>
      </w:r>
      <w:r w:rsidRPr="009100A4">
        <w:rPr>
          <w:rStyle w:val="StyleUnderline"/>
        </w:rPr>
        <w:t xml:space="preserve"> </w:t>
      </w:r>
      <w:r w:rsidRPr="009100A4">
        <w:rPr>
          <w:rStyle w:val="StyleUnderline"/>
          <w:highlight w:val="cyan"/>
        </w:rPr>
        <w:t>is</w:t>
      </w:r>
      <w:r w:rsidRPr="009100A4">
        <w:rPr>
          <w:rStyle w:val="StyleUnderline"/>
        </w:rPr>
        <w:t xml:space="preserve"> typically </w:t>
      </w:r>
      <w:r w:rsidRPr="009100A4">
        <w:rPr>
          <w:rStyle w:val="StyleUnderline"/>
          <w:highlight w:val="cyan"/>
        </w:rPr>
        <w:t>viewed as</w:t>
      </w:r>
      <w:r w:rsidRPr="009100A4">
        <w:rPr>
          <w:rStyle w:val="StyleUnderline"/>
        </w:rPr>
        <w:t xml:space="preserve"> </w:t>
      </w:r>
      <w:r w:rsidRPr="009100A4">
        <w:rPr>
          <w:rStyle w:val="Emphasis"/>
          <w:highlight w:val="cyan"/>
        </w:rPr>
        <w:t>important</w:t>
      </w:r>
      <w:r w:rsidRPr="009100A4">
        <w:rPr>
          <w:rStyle w:val="Emphasis"/>
        </w:rPr>
        <w:t xml:space="preserve"> and informative leading </w:t>
      </w:r>
      <w:r w:rsidRPr="009100A4">
        <w:rPr>
          <w:rStyle w:val="Emphasis"/>
          <w:highlight w:val="cyan"/>
        </w:rPr>
        <w:t>indicator</w:t>
      </w:r>
      <w:r w:rsidRPr="009100A4">
        <w:rPr>
          <w:rStyle w:val="StyleUnderline"/>
        </w:rPr>
        <w:t xml:space="preserve"> </w:t>
      </w:r>
      <w:r w:rsidRPr="009100A4">
        <w:rPr>
          <w:rStyle w:val="StyleUnderline"/>
          <w:highlight w:val="cyan"/>
        </w:rPr>
        <w:t xml:space="preserve">for the </w:t>
      </w:r>
      <w:r w:rsidRPr="009100A4">
        <w:rPr>
          <w:rStyle w:val="Emphasis"/>
          <w:highlight w:val="cyan"/>
        </w:rPr>
        <w:t>economic developmen</w:t>
      </w:r>
      <w:r w:rsidRPr="009100A4">
        <w:rPr>
          <w:rStyle w:val="StyleUnderline"/>
          <w:highlight w:val="cyan"/>
        </w:rPr>
        <w:t>t of countries</w:t>
      </w:r>
      <w:r w:rsidRPr="009100A4">
        <w:rPr>
          <w:rStyle w:val="StyleUnderline"/>
        </w:rPr>
        <w:t>. I</w:t>
      </w:r>
      <w:r w:rsidRPr="009100A4">
        <w:rPr>
          <w:sz w:val="16"/>
        </w:rPr>
        <w:t xml:space="preserve">n order to provide a sensible picture of the state of the EU-wide economy, </w:t>
      </w:r>
      <w:r w:rsidRPr="009100A4">
        <w:rPr>
          <w:rStyle w:val="StyleUnderline"/>
        </w:rPr>
        <w:t>the European Commission provides harmonized business sentiment indicators at the country-industry-level of</w:t>
      </w:r>
      <w:r>
        <w:rPr>
          <w:rStyle w:val="StyleUnderline"/>
        </w:rPr>
        <w:t xml:space="preserve"> </w:t>
      </w:r>
      <w:r w:rsidRPr="009100A4">
        <w:rPr>
          <w:rStyle w:val="StyleUnderline"/>
        </w:rPr>
        <w:t>disaggregation</w:t>
      </w:r>
      <w:r w:rsidRPr="009100A4">
        <w:rPr>
          <w:sz w:val="16"/>
        </w:rPr>
        <w:t xml:space="preserve">. These data are typically gathered by (economic) research institutes located in the member states which incorporate them into their economic forecasts. In this paper, we make use of the time variation 19 in these data for studying how business sentiment is formed and propagated within the EU and across industries and national borders. To this end, we rely on space-time econometric models and set-up a unique dataset which combines business sentiment data with information on input-output relationships within the EU. </w:t>
      </w:r>
      <w:r w:rsidRPr="009100A4">
        <w:rPr>
          <w:rStyle w:val="StyleUnderline"/>
          <w:highlight w:val="cyan"/>
        </w:rPr>
        <w:t>Our empirical investigation</w:t>
      </w:r>
      <w:r w:rsidRPr="009100A4">
        <w:rPr>
          <w:rStyle w:val="StyleUnderline"/>
        </w:rPr>
        <w:t xml:space="preserve"> reveals </w:t>
      </w:r>
      <w:r w:rsidRPr="009100A4">
        <w:rPr>
          <w:rStyle w:val="StyleUnderline"/>
          <w:highlight w:val="cyan"/>
        </w:rPr>
        <w:t>non-negligible</w:t>
      </w:r>
      <w:r w:rsidRPr="009100A4">
        <w:rPr>
          <w:rStyle w:val="StyleUnderline"/>
        </w:rPr>
        <w:t xml:space="preserve"> within-</w:t>
      </w:r>
      <w:r w:rsidRPr="009100A4">
        <w:rPr>
          <w:rStyle w:val="StyleUnderline"/>
          <w:highlight w:val="cyan"/>
        </w:rPr>
        <w:t>industry</w:t>
      </w:r>
      <w:r w:rsidRPr="009100A4">
        <w:rPr>
          <w:rStyle w:val="StyleUnderline"/>
        </w:rPr>
        <w:t xml:space="preserve"> </w:t>
      </w:r>
      <w:r w:rsidRPr="009100A4">
        <w:rPr>
          <w:rStyle w:val="StyleUnderline"/>
          <w:highlight w:val="cyan"/>
        </w:rPr>
        <w:t>persistence</w:t>
      </w:r>
      <w:r w:rsidRPr="009100A4">
        <w:rPr>
          <w:rStyle w:val="StyleUnderline"/>
        </w:rPr>
        <w:t xml:space="preserve"> </w:t>
      </w:r>
      <w:r w:rsidRPr="009100A4">
        <w:rPr>
          <w:rStyle w:val="StyleUnderline"/>
          <w:highlight w:val="cyan"/>
        </w:rPr>
        <w:t>in business sentiment over</w:t>
      </w:r>
      <w:r w:rsidRPr="009100A4">
        <w:rPr>
          <w:rStyle w:val="StyleUnderline"/>
        </w:rPr>
        <w:t xml:space="preserve"> time</w:t>
      </w:r>
      <w:r>
        <w:rPr>
          <w:rStyle w:val="StyleUnderline"/>
        </w:rPr>
        <w:t xml:space="preserve"> </w:t>
      </w:r>
      <w:r w:rsidRPr="009100A4">
        <w:rPr>
          <w:rStyle w:val="StyleUnderline"/>
          <w:highlight w:val="cyan"/>
        </w:rPr>
        <w:t>but</w:t>
      </w:r>
      <w:r w:rsidRPr="009100A4">
        <w:rPr>
          <w:rStyle w:val="StyleUnderline"/>
        </w:rPr>
        <w:t xml:space="preserve">, at the same time, our estimates </w:t>
      </w:r>
      <w:r w:rsidRPr="009100A4">
        <w:rPr>
          <w:rStyle w:val="StyleUnderline"/>
          <w:highlight w:val="cyan"/>
        </w:rPr>
        <w:t>also</w:t>
      </w:r>
      <w:r w:rsidRPr="009100A4">
        <w:rPr>
          <w:rStyle w:val="StyleUnderline"/>
        </w:rPr>
        <w:t xml:space="preserve"> provide </w:t>
      </w:r>
      <w:r w:rsidRPr="009100A4">
        <w:rPr>
          <w:rStyle w:val="StyleUnderline"/>
          <w:highlight w:val="cyan"/>
        </w:rPr>
        <w:t>evidence</w:t>
      </w:r>
      <w:r w:rsidRPr="009100A4">
        <w:rPr>
          <w:rStyle w:val="StyleUnderline"/>
        </w:rPr>
        <w:t xml:space="preserve"> </w:t>
      </w:r>
      <w:r w:rsidRPr="009100A4">
        <w:rPr>
          <w:rStyle w:val="StyleUnderline"/>
          <w:highlight w:val="cyan"/>
        </w:rPr>
        <w:t>for substantial spillover</w:t>
      </w:r>
      <w:r w:rsidRPr="009100A4">
        <w:rPr>
          <w:rStyle w:val="StyleUnderline"/>
        </w:rPr>
        <w:t xml:space="preserve"> </w:t>
      </w:r>
      <w:r w:rsidRPr="009100A4">
        <w:rPr>
          <w:rStyle w:val="StyleUnderline"/>
          <w:highlight w:val="cyan"/>
        </w:rPr>
        <w:t>effects</w:t>
      </w:r>
      <w:r w:rsidRPr="009100A4">
        <w:rPr>
          <w:rStyle w:val="StyleUnderline"/>
        </w:rPr>
        <w:t xml:space="preserve"> stemming from EU-</w:t>
      </w:r>
      <w:r>
        <w:rPr>
          <w:rStyle w:val="StyleUnderline"/>
        </w:rPr>
        <w:t xml:space="preserve"> </w:t>
      </w:r>
      <w:r w:rsidRPr="009100A4">
        <w:rPr>
          <w:rStyle w:val="StyleUnderline"/>
        </w:rPr>
        <w:t>wide value chains</w:t>
      </w:r>
      <w:r w:rsidRPr="009100A4">
        <w:rPr>
          <w:sz w:val="16"/>
        </w:rPr>
        <w:t xml:space="preserve">. As a consequence, business sentiment in one industry is estimated to contemporaneously increase by 1.16, on average, after a positive unitary shock hits this industry, implying a long-run impact of 4.15 index points. </w:t>
      </w:r>
      <w:r w:rsidRPr="009100A4">
        <w:rPr>
          <w:rStyle w:val="StyleUnderline"/>
          <w:highlight w:val="cyan"/>
        </w:rPr>
        <w:t>Unexpected changes</w:t>
      </w:r>
      <w:r w:rsidRPr="009100A4">
        <w:rPr>
          <w:rStyle w:val="StyleUnderline"/>
        </w:rPr>
        <w:t xml:space="preserve"> in business sentiment</w:t>
      </w:r>
      <w:r w:rsidRPr="009100A4">
        <w:rPr>
          <w:sz w:val="16"/>
        </w:rPr>
        <w:t xml:space="preserve">, maybe due to the arrival of new information, </w:t>
      </w:r>
      <w:r w:rsidRPr="009100A4">
        <w:rPr>
          <w:rStyle w:val="StyleUnderline"/>
          <w:highlight w:val="cyan"/>
        </w:rPr>
        <w:t>are thus multiplied</w:t>
      </w:r>
      <w:r w:rsidRPr="009100A4">
        <w:rPr>
          <w:rStyle w:val="StyleUnderline"/>
        </w:rPr>
        <w:t xml:space="preserve"> due to repercussion effects and amplify reactions in expectation formation within the</w:t>
      </w:r>
      <w:r>
        <w:rPr>
          <w:rStyle w:val="StyleUnderline"/>
        </w:rPr>
        <w:t xml:space="preserve"> </w:t>
      </w:r>
      <w:r w:rsidRPr="009100A4">
        <w:rPr>
          <w:rStyle w:val="StyleUnderline"/>
        </w:rPr>
        <w:t>EU common market</w:t>
      </w:r>
      <w:r w:rsidRPr="009100A4">
        <w:rPr>
          <w:sz w:val="16"/>
        </w:rPr>
        <w:t xml:space="preserve">, generating waves of optimism and pessimism across European industries. This new insight can be of help for increasing the accuracy of business sentiment forecasts and for predicting business cycles in GDP growth as business sentiments are important leading indicators for changes in overall economic development. Furthermore and ceteris paribus, we identify positive direct impacts of the growth rates of intermediate production and final demand which decrease gradually over time, and are halved approximately two quarters after the change has taken place. We also provide evidence for firms’ sentiments to rise when their buyers exhibit increases in intermediate production growth. This result is in line with previous findings by Acemoglu et al. (2016), who show that demand related shocks are mainly propagated upstream the production network. Given the relatively strong persistence in input-output relationships, firms might expect that demand growth for intermediates has a long-lasting impact and thus expectation formation might be positively affected by such relationships. In contrast, the average spillovers related to final demand growth show a negative and statistically significant effect. This might represent firms being concerned about shifts in consumer preferences or becoming pessimistic due to expected losses in their competitiveness. In addition we also utilize the proposed space-time econometric framework for studying the impact of eco- nomic policy reforms for business sentiment formation. In this exercise, we rely on data capturing information on social security contributions and payroll taxes. These indirect labor costs are highly debated in the Eu- ropean economy and often suggested for policy reforms. Furthermore, data on these are available at a sufficiently high frequency which allows to incorporate them into our framework. Based on our estimates, we find that a reduction of social security contributions and payroll taxes in a particular industry leads to increases in business sentiment both in the affected industry as well as in all other industries which directly or indirectly demand intermediates from the affected industry. With regard to the latter, the long-run ef- fect identified from the proposed model suggests that a one standard deviation decline in the growth of social security contributions and payroll taxes (i.e., 3.48 percentage points) over time increases the business expectations in downstream industries by an average of 1.42 index points. </w:t>
      </w:r>
      <w:r w:rsidRPr="009100A4">
        <w:rPr>
          <w:rStyle w:val="StyleUnderline"/>
        </w:rPr>
        <w:t xml:space="preserve">From a policy point of view, </w:t>
      </w:r>
      <w:r w:rsidRPr="009100A4">
        <w:rPr>
          <w:rStyle w:val="StyleUnderline"/>
          <w:highlight w:val="cyan"/>
        </w:rPr>
        <w:t xml:space="preserve">the paper provides evidence for </w:t>
      </w:r>
      <w:r w:rsidRPr="009100A4">
        <w:rPr>
          <w:rStyle w:val="Emphasis"/>
          <w:highlight w:val="cyan"/>
        </w:rPr>
        <w:t>non-negligible spillover effects in</w:t>
      </w:r>
      <w:r w:rsidRPr="009100A4">
        <w:rPr>
          <w:rStyle w:val="StyleUnderline"/>
          <w:highlight w:val="cyan"/>
        </w:rPr>
        <w:t xml:space="preserve"> business sentiment</w:t>
      </w:r>
      <w:r w:rsidRPr="009100A4">
        <w:rPr>
          <w:rStyle w:val="StyleUnderline"/>
        </w:rPr>
        <w:t xml:space="preserve"> </w:t>
      </w:r>
      <w:r w:rsidRPr="009100A4">
        <w:rPr>
          <w:rStyle w:val="StyleUnderline"/>
          <w:highlight w:val="cyan"/>
        </w:rPr>
        <w:t>formation within the</w:t>
      </w:r>
      <w:r w:rsidRPr="009100A4">
        <w:rPr>
          <w:rStyle w:val="StyleUnderline"/>
        </w:rPr>
        <w:t xml:space="preserve"> </w:t>
      </w:r>
      <w:r w:rsidRPr="009100A4">
        <w:rPr>
          <w:rStyle w:val="StyleUnderline"/>
          <w:highlight w:val="cyan"/>
        </w:rPr>
        <w:t>European single market</w:t>
      </w:r>
      <w:r w:rsidRPr="009100A4">
        <w:rPr>
          <w:sz w:val="16"/>
        </w:rPr>
        <w:t xml:space="preserve">. As </w:t>
      </w:r>
      <w:r w:rsidRPr="009100A4">
        <w:rPr>
          <w:rStyle w:val="StyleUnderline"/>
        </w:rPr>
        <w:t xml:space="preserve">a consequence, </w:t>
      </w:r>
      <w:r w:rsidRPr="009100A4">
        <w:rPr>
          <w:rStyle w:val="StyleUnderline"/>
          <w:highlight w:val="cyan"/>
        </w:rPr>
        <w:t>a negative shock to business</w:t>
      </w:r>
      <w:r>
        <w:rPr>
          <w:rStyle w:val="StyleUnderline"/>
        </w:rPr>
        <w:t xml:space="preserve"> </w:t>
      </w:r>
      <w:r w:rsidRPr="009100A4">
        <w:rPr>
          <w:rStyle w:val="StyleUnderline"/>
          <w:highlight w:val="cyan"/>
        </w:rPr>
        <w:t>sentiment</w:t>
      </w:r>
      <w:r w:rsidRPr="009100A4">
        <w:rPr>
          <w:rStyle w:val="StyleUnderline"/>
        </w:rPr>
        <w:t xml:space="preserve">, for example, </w:t>
      </w:r>
      <w:r w:rsidRPr="009100A4">
        <w:rPr>
          <w:rStyle w:val="StyleUnderline"/>
          <w:highlight w:val="cyan"/>
        </w:rPr>
        <w:t xml:space="preserve">will be </w:t>
      </w:r>
      <w:r w:rsidRPr="009100A4">
        <w:rPr>
          <w:rStyle w:val="Emphasis"/>
          <w:highlight w:val="cyan"/>
        </w:rPr>
        <w:t>transmitted</w:t>
      </w:r>
      <w:r w:rsidRPr="009100A4">
        <w:rPr>
          <w:rStyle w:val="Emphasis"/>
        </w:rPr>
        <w:t xml:space="preserve"> and amplified </w:t>
      </w:r>
      <w:r w:rsidRPr="009100A4">
        <w:rPr>
          <w:rStyle w:val="Emphasis"/>
          <w:highlight w:val="cyan"/>
        </w:rPr>
        <w:t>via European value chains</w:t>
      </w:r>
      <w:r w:rsidRPr="009100A4">
        <w:rPr>
          <w:rStyle w:val="StyleUnderline"/>
        </w:rPr>
        <w:t xml:space="preserve"> </w:t>
      </w:r>
      <w:r w:rsidRPr="009100A4">
        <w:rPr>
          <w:rStyle w:val="StyleUnderline"/>
          <w:highlight w:val="cyan"/>
        </w:rPr>
        <w:t>and</w:t>
      </w:r>
      <w:r w:rsidRPr="009100A4">
        <w:rPr>
          <w:rStyle w:val="StyleUnderline"/>
        </w:rPr>
        <w:t xml:space="preserve"> in the long-run</w:t>
      </w:r>
      <w:r>
        <w:rPr>
          <w:rStyle w:val="StyleUnderline"/>
        </w:rPr>
        <w:t xml:space="preserve"> </w:t>
      </w:r>
      <w:r w:rsidRPr="009100A4">
        <w:rPr>
          <w:rStyle w:val="StyleUnderline"/>
        </w:rPr>
        <w:t xml:space="preserve">also </w:t>
      </w:r>
      <w:r w:rsidRPr="009100A4">
        <w:rPr>
          <w:rStyle w:val="StyleUnderline"/>
          <w:highlight w:val="cyan"/>
        </w:rPr>
        <w:t>shapes</w:t>
      </w:r>
      <w:r w:rsidRPr="009100A4">
        <w:rPr>
          <w:rStyle w:val="StyleUnderline"/>
        </w:rPr>
        <w:t xml:space="preserve"> </w:t>
      </w:r>
      <w:r w:rsidRPr="009100A4">
        <w:rPr>
          <w:rStyle w:val="StyleUnderline"/>
          <w:highlight w:val="cyan"/>
        </w:rPr>
        <w:t xml:space="preserve">expectations in </w:t>
      </w:r>
      <w:r w:rsidRPr="009100A4">
        <w:rPr>
          <w:rStyle w:val="Emphasis"/>
          <w:highlight w:val="cyan"/>
        </w:rPr>
        <w:t>all other countries</w:t>
      </w:r>
      <w:r w:rsidRPr="009100A4">
        <w:rPr>
          <w:rStyle w:val="StyleUnderline"/>
        </w:rPr>
        <w:t xml:space="preserve"> and industries located </w:t>
      </w:r>
      <w:r w:rsidRPr="009100A4">
        <w:rPr>
          <w:rStyle w:val="StyleUnderline"/>
          <w:highlight w:val="cyan"/>
        </w:rPr>
        <w:t>inside EU borders</w:t>
      </w:r>
      <w:r w:rsidRPr="009100A4">
        <w:rPr>
          <w:sz w:val="16"/>
        </w:rPr>
        <w:t>.</w:t>
      </w:r>
      <w:r w:rsidRPr="009100A4">
        <w:rPr>
          <w:rStyle w:val="StyleUnderline"/>
        </w:rPr>
        <w:t xml:space="preserve"> </w:t>
      </w:r>
      <w:r w:rsidRPr="009100A4">
        <w:rPr>
          <w:rStyle w:val="StyleUnderline"/>
          <w:highlight w:val="cyan"/>
        </w:rPr>
        <w:t>For increasing the resilience</w:t>
      </w:r>
      <w:r w:rsidRPr="009100A4">
        <w:rPr>
          <w:rStyle w:val="StyleUnderline"/>
        </w:rPr>
        <w:t xml:space="preserve"> </w:t>
      </w:r>
      <w:r w:rsidRPr="009100A4">
        <w:rPr>
          <w:rStyle w:val="StyleUnderline"/>
          <w:highlight w:val="cyan"/>
        </w:rPr>
        <w:t xml:space="preserve">of the </w:t>
      </w:r>
      <w:r w:rsidRPr="009100A4">
        <w:rPr>
          <w:rStyle w:val="Emphasis"/>
          <w:highlight w:val="cyan"/>
        </w:rPr>
        <w:t>European</w:t>
      </w:r>
      <w:r w:rsidRPr="009100A4">
        <w:rPr>
          <w:rStyle w:val="Emphasis"/>
        </w:rPr>
        <w:t xml:space="preserve"> </w:t>
      </w:r>
      <w:r w:rsidRPr="009100A4">
        <w:rPr>
          <w:rStyle w:val="Emphasis"/>
          <w:highlight w:val="cyan"/>
        </w:rPr>
        <w:t>economy</w:t>
      </w:r>
      <w:r w:rsidRPr="009100A4">
        <w:rPr>
          <w:rStyle w:val="Emphasis"/>
        </w:rPr>
        <w:t xml:space="preserve"> </w:t>
      </w:r>
      <w:r w:rsidRPr="009100A4">
        <w:rPr>
          <w:rStyle w:val="Emphasis"/>
          <w:highlight w:val="cyan"/>
        </w:rPr>
        <w:t>as a whole</w:t>
      </w:r>
      <w:r w:rsidRPr="009100A4">
        <w:rPr>
          <w:rStyle w:val="StyleUnderline"/>
          <w:highlight w:val="cyan"/>
        </w:rPr>
        <w:t>, the</w:t>
      </w:r>
      <w:r w:rsidRPr="009100A4">
        <w:rPr>
          <w:rStyle w:val="StyleUnderline"/>
        </w:rPr>
        <w:t xml:space="preserve"> </w:t>
      </w:r>
      <w:r w:rsidRPr="009100A4">
        <w:rPr>
          <w:rStyle w:val="Emphasis"/>
          <w:highlight w:val="cyan"/>
        </w:rPr>
        <w:t>absorptive capacity of shocks</w:t>
      </w:r>
      <w:r w:rsidRPr="009100A4">
        <w:rPr>
          <w:rStyle w:val="Emphasis"/>
        </w:rPr>
        <w:t xml:space="preserve"> </w:t>
      </w:r>
      <w:r w:rsidRPr="009100A4">
        <w:rPr>
          <w:rStyle w:val="Emphasis"/>
          <w:highlight w:val="cyan"/>
        </w:rPr>
        <w:t>in each</w:t>
      </w:r>
      <w:r w:rsidRPr="009100A4">
        <w:rPr>
          <w:rStyle w:val="Emphasis"/>
        </w:rPr>
        <w:t xml:space="preserve"> and every member</w:t>
      </w:r>
      <w:r>
        <w:rPr>
          <w:rStyle w:val="Emphasis"/>
        </w:rPr>
        <w:t xml:space="preserve"> </w:t>
      </w:r>
      <w:r w:rsidRPr="009100A4">
        <w:rPr>
          <w:rStyle w:val="Emphasis"/>
          <w:highlight w:val="cyan"/>
        </w:rPr>
        <w:t>state</w:t>
      </w:r>
      <w:r w:rsidRPr="009100A4">
        <w:rPr>
          <w:rStyle w:val="Emphasis"/>
        </w:rPr>
        <w:t xml:space="preserve"> and industry thus </w:t>
      </w:r>
      <w:r w:rsidRPr="009100A4">
        <w:rPr>
          <w:rStyle w:val="Emphasis"/>
          <w:highlight w:val="cyan"/>
        </w:rPr>
        <w:t>seems to be pivotal for strengthening the</w:t>
      </w:r>
      <w:r w:rsidRPr="009100A4">
        <w:rPr>
          <w:rStyle w:val="Emphasis"/>
        </w:rPr>
        <w:t xml:space="preserve"> overall </w:t>
      </w:r>
      <w:r w:rsidRPr="009100A4">
        <w:rPr>
          <w:rStyle w:val="Emphasis"/>
          <w:highlight w:val="cyan"/>
        </w:rPr>
        <w:t>EU-wide resilience as</w:t>
      </w:r>
      <w:r w:rsidRPr="009100A4">
        <w:rPr>
          <w:rStyle w:val="Emphasis"/>
        </w:rPr>
        <w:t xml:space="preserve"> </w:t>
      </w:r>
      <w:r w:rsidRPr="009100A4">
        <w:rPr>
          <w:rStyle w:val="Emphasis"/>
          <w:highlight w:val="cyan"/>
        </w:rPr>
        <w:t>idiosyncratic shocks will not cancel out in a</w:t>
      </w:r>
      <w:r w:rsidRPr="009100A4">
        <w:rPr>
          <w:rStyle w:val="Emphasis"/>
        </w:rPr>
        <w:t xml:space="preserve"> (EU-wide) </w:t>
      </w:r>
      <w:r w:rsidRPr="009100A4">
        <w:rPr>
          <w:rStyle w:val="Emphasis"/>
          <w:highlight w:val="cyan"/>
        </w:rPr>
        <w:t>macro</w:t>
      </w:r>
      <w:r w:rsidRPr="009100A4">
        <w:rPr>
          <w:rStyle w:val="Emphasis"/>
        </w:rPr>
        <w:t xml:space="preserve">economic </w:t>
      </w:r>
      <w:r w:rsidRPr="009100A4">
        <w:rPr>
          <w:rStyle w:val="Emphasis"/>
          <w:highlight w:val="cyan"/>
        </w:rPr>
        <w:t>perspective</w:t>
      </w:r>
      <w:r w:rsidRPr="009100A4">
        <w:rPr>
          <w:rStyle w:val="Emphasis"/>
        </w:rPr>
        <w:t>.</w:t>
      </w:r>
      <w:r>
        <w:rPr>
          <w:rStyle w:val="Emphasis"/>
        </w:rPr>
        <w:t xml:space="preserve"> </w:t>
      </w:r>
      <w:r w:rsidRPr="009100A4">
        <w:rPr>
          <w:sz w:val="16"/>
        </w:rPr>
        <w:t xml:space="preserve">In order to strengthen individual industry’s and country’s capabilities for dealing with negative shocks, one size fits all policies are thus likely to be not very effective. Rather than that individual and tailor- 20 made policy programs might be best suited for addressing structural problems in different countries and industries. The European Commission’s approach taken within the framework of the European Semester thus seems to be most suitable for effectively reducing asymmetries across the different member states. </w:t>
      </w:r>
      <w:r w:rsidRPr="009100A4">
        <w:rPr>
          <w:rStyle w:val="StyleUnderline"/>
        </w:rPr>
        <w:t xml:space="preserve">However, </w:t>
      </w:r>
      <w:r w:rsidRPr="009100A4">
        <w:rPr>
          <w:rStyle w:val="Emphasis"/>
          <w:highlight w:val="cyan"/>
        </w:rPr>
        <w:t>coordinated policy making will</w:t>
      </w:r>
      <w:r w:rsidRPr="009100A4">
        <w:rPr>
          <w:rStyle w:val="Emphasis"/>
        </w:rPr>
        <w:t xml:space="preserve"> still </w:t>
      </w:r>
      <w:r w:rsidRPr="009100A4">
        <w:rPr>
          <w:rStyle w:val="Emphasis"/>
          <w:highlight w:val="cyan"/>
        </w:rPr>
        <w:t>be essential</w:t>
      </w:r>
      <w:r w:rsidRPr="009100A4">
        <w:rPr>
          <w:rStyle w:val="StyleUnderline"/>
        </w:rPr>
        <w:t xml:space="preserve"> </w:t>
      </w:r>
      <w:r w:rsidRPr="009100A4">
        <w:rPr>
          <w:rStyle w:val="StyleUnderline"/>
          <w:highlight w:val="cyan"/>
        </w:rPr>
        <w:t>as</w:t>
      </w:r>
      <w:r w:rsidRPr="009100A4">
        <w:rPr>
          <w:rStyle w:val="StyleUnderline"/>
        </w:rPr>
        <w:t xml:space="preserve"> </w:t>
      </w:r>
      <w:r w:rsidRPr="009100A4">
        <w:rPr>
          <w:rStyle w:val="StyleUnderline"/>
          <w:highlight w:val="cyan"/>
        </w:rPr>
        <w:t>without</w:t>
      </w:r>
      <w:r w:rsidRPr="009100A4">
        <w:rPr>
          <w:rStyle w:val="StyleUnderline"/>
        </w:rPr>
        <w:t xml:space="preserve"> such </w:t>
      </w:r>
      <w:r w:rsidRPr="009100A4">
        <w:rPr>
          <w:rStyle w:val="StyleUnderline"/>
          <w:highlight w:val="cyan"/>
        </w:rPr>
        <w:t>an i</w:t>
      </w:r>
      <w:r w:rsidRPr="009100A4">
        <w:rPr>
          <w:rStyle w:val="Emphasis"/>
          <w:highlight w:val="cyan"/>
        </w:rPr>
        <w:t>ntegrated approach</w:t>
      </w:r>
      <w:r w:rsidRPr="009100A4">
        <w:rPr>
          <w:rStyle w:val="Emphasis"/>
        </w:rPr>
        <w:t xml:space="preserve"> </w:t>
      </w:r>
      <w:r w:rsidRPr="009100A4">
        <w:rPr>
          <w:rStyle w:val="Emphasis"/>
          <w:highlight w:val="cyan"/>
        </w:rPr>
        <w:t>the likely spillover effects</w:t>
      </w:r>
      <w:r w:rsidRPr="009100A4">
        <w:rPr>
          <w:rStyle w:val="Emphasis"/>
        </w:rPr>
        <w:t xml:space="preserve"> in business sentimen</w:t>
      </w:r>
      <w:r w:rsidRPr="009100A4">
        <w:rPr>
          <w:rStyle w:val="StyleUnderline"/>
        </w:rPr>
        <w:t>t indicators across industries and EU countries would most probably be</w:t>
      </w:r>
      <w:r>
        <w:rPr>
          <w:rStyle w:val="StyleUnderline"/>
        </w:rPr>
        <w:t xml:space="preserve"> </w:t>
      </w:r>
      <w:r w:rsidRPr="009100A4">
        <w:rPr>
          <w:rStyle w:val="StyleUnderline"/>
        </w:rPr>
        <w:t xml:space="preserve">neglected or insufficiently considered which, in the worst case, </w:t>
      </w:r>
      <w:r w:rsidRPr="009100A4">
        <w:rPr>
          <w:rStyle w:val="Emphasis"/>
          <w:highlight w:val="cyan"/>
        </w:rPr>
        <w:t>could</w:t>
      </w:r>
      <w:r w:rsidRPr="009100A4">
        <w:rPr>
          <w:rStyle w:val="Emphasis"/>
        </w:rPr>
        <w:t xml:space="preserve"> even </w:t>
      </w:r>
      <w:r w:rsidRPr="009100A4">
        <w:rPr>
          <w:rStyle w:val="Emphasis"/>
          <w:highlight w:val="cyan"/>
        </w:rPr>
        <w:t>worsen the overall resilience of the</w:t>
      </w:r>
      <w:r>
        <w:rPr>
          <w:rStyle w:val="Emphasis"/>
          <w:highlight w:val="cyan"/>
        </w:rPr>
        <w:t xml:space="preserve"> </w:t>
      </w:r>
      <w:r w:rsidRPr="009100A4">
        <w:rPr>
          <w:rStyle w:val="Emphasis"/>
          <w:highlight w:val="cyan"/>
        </w:rPr>
        <w:t>whole EU economy.</w:t>
      </w:r>
    </w:p>
    <w:p w14:paraId="5D2B1768" w14:textId="77777777" w:rsidR="00B4226E" w:rsidRDefault="00B4226E" w:rsidP="00B4226E"/>
    <w:p w14:paraId="592DCB98" w14:textId="77777777" w:rsidR="00B4226E" w:rsidRPr="00ED04EF" w:rsidRDefault="00B4226E" w:rsidP="00B4226E">
      <w:pPr>
        <w:pStyle w:val="Heading4"/>
      </w:pPr>
      <w:r>
        <w:t>European economic decline</w:t>
      </w:r>
      <w:r w:rsidRPr="00ED04EF">
        <w:t xml:space="preserve"> causes multiple scenarios for global war</w:t>
      </w:r>
    </w:p>
    <w:p w14:paraId="4CE865C0" w14:textId="77777777" w:rsidR="00B4226E" w:rsidRPr="00ED04EF" w:rsidRDefault="00B4226E" w:rsidP="00B4226E">
      <w:r w:rsidRPr="00ED04EF">
        <w:rPr>
          <w:rStyle w:val="Style13ptBold"/>
          <w:szCs w:val="26"/>
        </w:rPr>
        <w:t>Wright 12</w:t>
      </w:r>
      <w:r w:rsidRPr="00ED04EF">
        <w:t xml:space="preserve"> [Thomas Wright, fellow with the Managing Global Order at the Brookings Institution. What if Europe Fails? 2012. </w:t>
      </w:r>
      <w:hyperlink r:id="rId19" w:history="1">
        <w:r w:rsidRPr="00ED04EF">
          <w:rPr>
            <w:rStyle w:val="Hyperlink"/>
          </w:rPr>
          <w:t>http://csis.org/files/publication/twq12SummerWright.pdf</w:t>
        </w:r>
      </w:hyperlink>
      <w:r w:rsidRPr="00ED04EF">
        <w:t>]</w:t>
      </w:r>
    </w:p>
    <w:p w14:paraId="0A94674C" w14:textId="77777777" w:rsidR="00B4226E" w:rsidRPr="00ED04EF" w:rsidRDefault="00B4226E" w:rsidP="00B4226E">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7A4B7B57" w14:textId="77777777" w:rsidR="00B4226E" w:rsidRPr="00ED04EF" w:rsidRDefault="00B4226E" w:rsidP="00B4226E">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3CC7A34E" w14:textId="77777777" w:rsidR="00B4226E" w:rsidRPr="00ED04EF" w:rsidRDefault="00B4226E" w:rsidP="00B4226E">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51D0B3FD" w14:textId="77777777" w:rsidR="00B4226E" w:rsidRPr="00ED04EF" w:rsidRDefault="00B4226E" w:rsidP="00B4226E">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4E95C3C8" w14:textId="77777777" w:rsidR="00B4226E" w:rsidRPr="00ED04EF" w:rsidRDefault="00B4226E" w:rsidP="00B4226E">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284A573" w14:textId="77777777" w:rsidR="00B4226E" w:rsidRPr="00ED04EF" w:rsidRDefault="00B4226E" w:rsidP="00B4226E">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15CC05CC" w14:textId="77777777" w:rsidR="00B4226E" w:rsidRPr="00ED04EF" w:rsidRDefault="00B4226E" w:rsidP="00B4226E">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4F070E7E" w14:textId="77777777" w:rsidR="00B4226E" w:rsidRPr="00ED04EF" w:rsidRDefault="00B4226E" w:rsidP="00B4226E">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CC3D821" w14:textId="77777777" w:rsidR="00B4226E" w:rsidRPr="00ED04EF" w:rsidRDefault="00B4226E" w:rsidP="00B4226E">
      <w:pPr>
        <w:rPr>
          <w:sz w:val="14"/>
        </w:rPr>
      </w:pPr>
      <w:r w:rsidRPr="00ED04EF">
        <w:rPr>
          <w:sz w:val="14"/>
        </w:rPr>
        <w:t>China and the Middle East are Particularly Vulnerable</w:t>
      </w:r>
    </w:p>
    <w:p w14:paraId="60475A74" w14:textId="77777777" w:rsidR="00B4226E" w:rsidRPr="00ED04EF" w:rsidRDefault="00B4226E" w:rsidP="00B4226E">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2C6606A2" w14:textId="77777777" w:rsidR="00B4226E" w:rsidRPr="00ED04EF" w:rsidRDefault="00B4226E" w:rsidP="00B4226E">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61193D4E" w14:textId="77777777" w:rsidR="00B4226E" w:rsidRPr="00ED04EF" w:rsidRDefault="00B4226E" w:rsidP="00B4226E">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2051CBFA" w14:textId="77777777" w:rsidR="00B4226E" w:rsidRPr="00ED04EF" w:rsidRDefault="00B4226E" w:rsidP="00B4226E">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7D0B0C36" w14:textId="77777777" w:rsidR="00B4226E" w:rsidRPr="00ED04EF" w:rsidRDefault="00B4226E" w:rsidP="00B4226E">
      <w:pPr>
        <w:rPr>
          <w:sz w:val="14"/>
        </w:rPr>
      </w:pPr>
      <w:r w:rsidRPr="00ED04EF">
        <w:rPr>
          <w:sz w:val="14"/>
        </w:rPr>
        <w:t>The Western Order Would Be Badly Damaged</w:t>
      </w:r>
    </w:p>
    <w:p w14:paraId="2BE05E04" w14:textId="77777777" w:rsidR="00B4226E" w:rsidRPr="0035318D" w:rsidRDefault="00B4226E" w:rsidP="00B4226E">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59839698" w14:textId="77777777" w:rsidR="00B4226E" w:rsidRPr="00ED04EF" w:rsidRDefault="00B4226E" w:rsidP="00B4226E">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8352893" w14:textId="77777777" w:rsidR="00B4226E" w:rsidRPr="00ED04EF" w:rsidRDefault="00B4226E" w:rsidP="00B4226E">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1A6263B3" w14:textId="77777777" w:rsidR="00B4226E" w:rsidRDefault="00B4226E" w:rsidP="00B4226E"/>
    <w:p w14:paraId="4B978AC4" w14:textId="77777777" w:rsidR="00B4226E" w:rsidRDefault="00B4226E" w:rsidP="00B4226E">
      <w:pPr>
        <w:pStyle w:val="Heading3"/>
      </w:pPr>
      <w:r>
        <w:t>Solvency</w:t>
      </w:r>
    </w:p>
    <w:p w14:paraId="0FB358A6" w14:textId="77777777" w:rsidR="00B4226E" w:rsidRPr="00835978" w:rsidRDefault="00B4226E" w:rsidP="00B4226E">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6E5C8ACE" w14:textId="77777777" w:rsidR="00B4226E" w:rsidRDefault="00B4226E" w:rsidP="00B4226E"/>
    <w:p w14:paraId="6F45EB02" w14:textId="77777777" w:rsidR="00B4226E" w:rsidRPr="00F87FBD" w:rsidRDefault="00B4226E" w:rsidP="00B4226E">
      <w:pPr>
        <w:pStyle w:val="Heading4"/>
      </w:pPr>
      <w:r>
        <w:t>The plan shifts the burden of proof from whistleblowers to companies.</w:t>
      </w:r>
    </w:p>
    <w:p w14:paraId="68559466" w14:textId="77777777" w:rsidR="00B4226E" w:rsidRPr="00F87FBD" w:rsidRDefault="00B4226E" w:rsidP="00B4226E">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62B03D1" w14:textId="77777777" w:rsidR="00B4226E" w:rsidRPr="00501BD4" w:rsidRDefault="00B4226E" w:rsidP="00B4226E">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
          <w:bCs/>
          <w:highlight w:val="cyan"/>
        </w:rPr>
        <w:t>In</w:t>
      </w:r>
      <w:r w:rsidRPr="000D297D">
        <w:rPr>
          <w:rStyle w:val="StyleUnderline"/>
          <w:b/>
          <w:bCs/>
        </w:rPr>
        <w:t xml:space="preserve"> line with best practice and </w:t>
      </w:r>
      <w:r w:rsidRPr="000D297D">
        <w:rPr>
          <w:rStyle w:val="StyleUnderline"/>
          <w:b/>
          <w:bCs/>
          <w:highlight w:val="cyan"/>
        </w:rPr>
        <w:t>international standards</w:t>
      </w:r>
      <w:r w:rsidRPr="000D297D">
        <w:rPr>
          <w:rStyle w:val="StyleUnderline"/>
          <w:b/>
          <w:bCs/>
        </w:rPr>
        <w:t>,[16] it is generally</w:t>
      </w:r>
      <w:r w:rsidRPr="00501BD4">
        <w:rPr>
          <w:rStyle w:val="StyleUnderline"/>
        </w:rPr>
        <w:t xml:space="preserve"> </w:t>
      </w:r>
      <w:r w:rsidRPr="000D297D">
        <w:rPr>
          <w:rStyle w:val="StyleUnderline"/>
          <w:b/>
          <w:bCs/>
          <w:highlight w:val="cyan"/>
        </w:rPr>
        <w:t>the</w:t>
      </w:r>
      <w:r w:rsidRPr="000D297D">
        <w:rPr>
          <w:rStyle w:val="StyleUnderline"/>
          <w:b/>
          <w:bCs/>
        </w:rPr>
        <w:t xml:space="preserve"> </w:t>
      </w:r>
      <w:r w:rsidRPr="000D297D">
        <w:rPr>
          <w:rStyle w:val="StyleUnderline"/>
          <w:b/>
          <w:bCs/>
          <w:highlight w:val="cyan"/>
        </w:rPr>
        <w:t>plaintiff</w:t>
      </w:r>
      <w:r w:rsidRPr="000D297D">
        <w:rPr>
          <w:rStyle w:val="StyleUnderline"/>
          <w:b/>
          <w:bCs/>
        </w:rPr>
        <w:t xml:space="preserve"> who </w:t>
      </w:r>
      <w:r w:rsidRPr="000D297D">
        <w:rPr>
          <w:rStyle w:val="StyleUnderline"/>
          <w:b/>
          <w:bCs/>
          <w:highlight w:val="cyan"/>
        </w:rPr>
        <w:t>is required to demonstrate</w:t>
      </w:r>
      <w:r w:rsidRPr="00501BD4">
        <w:rPr>
          <w:rStyle w:val="StyleUnderline"/>
        </w:rPr>
        <w:t xml:space="preserve"> by “clear and convincing </w:t>
      </w:r>
      <w:r w:rsidRPr="000D297D">
        <w:rPr>
          <w:rStyle w:val="StyleUnderline"/>
          <w:b/>
          <w:bCs/>
          <w:highlight w:val="cyan"/>
        </w:rPr>
        <w:t>evidence</w:t>
      </w:r>
      <w:r w:rsidRPr="00501BD4">
        <w:rPr>
          <w:rStyle w:val="StyleUnderline"/>
        </w:rPr>
        <w:t xml:space="preserve"> any claims or statements </w:t>
      </w:r>
      <w:r w:rsidRPr="000D297D">
        <w:rPr>
          <w:rStyle w:val="StyleUnderline"/>
          <w:b/>
          <w:bCs/>
          <w:highlight w:val="cyan"/>
        </w:rPr>
        <w:t>that the disclosure</w:t>
      </w:r>
      <w:r w:rsidRPr="00501BD4">
        <w:rPr>
          <w:rStyle w:val="StyleUnderline"/>
        </w:rPr>
        <w:t xml:space="preserve"> is purposefully dishonest, or </w:t>
      </w:r>
      <w:r w:rsidRPr="000D297D">
        <w:rPr>
          <w:rStyle w:val="StyleUnderline"/>
          <w:b/>
          <w:bCs/>
          <w:highlight w:val="cyan"/>
        </w:rPr>
        <w:t>is absent of public interest</w:t>
      </w:r>
      <w:r w:rsidRPr="000D297D">
        <w:rPr>
          <w:rStyle w:val="StyleUnderline"/>
          <w:b/>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B3E3EF2" w14:textId="77777777" w:rsidR="00B4226E" w:rsidRPr="00501BD4" w:rsidRDefault="00B4226E" w:rsidP="00B4226E">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0E019179" w14:textId="77777777" w:rsidR="00B4226E" w:rsidRPr="00501BD4" w:rsidRDefault="00B4226E" w:rsidP="00B4226E">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6D369457" w14:textId="77777777" w:rsidR="00B4226E" w:rsidRDefault="00B4226E" w:rsidP="00B4226E"/>
    <w:p w14:paraId="61E5AF16" w14:textId="77777777" w:rsidR="00B4226E" w:rsidRDefault="00B4226E" w:rsidP="00B4226E">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437AC4F8" w14:textId="77777777" w:rsidR="00B4226E" w:rsidRPr="0044358D" w:rsidRDefault="00B4226E" w:rsidP="00B4226E">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0" w:history="1">
        <w:r w:rsidRPr="00D53B9C">
          <w:rPr>
            <w:rStyle w:val="Hyperlink"/>
          </w:rPr>
          <w:t>https://link.springer.com/article/10.1007/s10551-021-04771-x</w:t>
        </w:r>
      </w:hyperlink>
      <w:r>
        <w:t>, accessed 9-10-21, HKR-AM)</w:t>
      </w:r>
    </w:p>
    <w:p w14:paraId="57E34019" w14:textId="77777777" w:rsidR="00B4226E" w:rsidRPr="00835978" w:rsidRDefault="00B4226E" w:rsidP="00B4226E">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441EEF66" w14:textId="77777777" w:rsidR="00B4226E" w:rsidRPr="0044358D" w:rsidRDefault="00B4226E" w:rsidP="00B4226E">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71D3009B" w14:textId="77777777" w:rsidR="00B4226E" w:rsidRDefault="00B4226E" w:rsidP="00B4226E"/>
    <w:p w14:paraId="46CB315F" w14:textId="77777777" w:rsidR="00B4226E" w:rsidRDefault="00B4226E" w:rsidP="00B4226E"/>
    <w:p w14:paraId="7C31D51C" w14:textId="77777777" w:rsidR="00B4226E" w:rsidRDefault="00B4226E" w:rsidP="00B4226E">
      <w:pPr>
        <w:pStyle w:val="Heading3"/>
      </w:pPr>
      <w:r>
        <w:t>Framework</w:t>
      </w:r>
    </w:p>
    <w:p w14:paraId="1EC99DF1" w14:textId="77777777" w:rsidR="00B4226E" w:rsidRPr="00C7794F" w:rsidRDefault="00B4226E" w:rsidP="00B4226E">
      <w:pPr>
        <w:rPr>
          <w:sz w:val="16"/>
        </w:rPr>
      </w:pPr>
    </w:p>
    <w:p w14:paraId="37BCE950" w14:textId="77777777" w:rsidR="00B4226E" w:rsidRPr="00081CEF" w:rsidRDefault="00B4226E" w:rsidP="00B4226E">
      <w:pPr>
        <w:pStyle w:val="Heading4"/>
      </w:pPr>
      <w:r>
        <w:t>The standard is maximizing expected well-being</w:t>
      </w:r>
    </w:p>
    <w:p w14:paraId="654F75D5" w14:textId="77777777" w:rsidR="00B4226E" w:rsidRDefault="00B4226E" w:rsidP="00B4226E">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34684911" w14:textId="77777777" w:rsidR="00B4226E" w:rsidRPr="00BB753A" w:rsidRDefault="00B4226E" w:rsidP="00B4226E">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1FC7DF1A" w14:textId="77777777" w:rsidR="00B4226E" w:rsidRDefault="00B4226E" w:rsidP="00B4226E">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51C6BEB0" w14:textId="77777777" w:rsidR="00B4226E" w:rsidRDefault="00B4226E" w:rsidP="00B4226E">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508E4266" w14:textId="77777777" w:rsidR="00B4226E" w:rsidRDefault="00B4226E" w:rsidP="00B4226E">
      <w:pPr>
        <w:pStyle w:val="Heading4"/>
      </w:pPr>
      <w:r>
        <w:t>5] Reject calc indicts and util triggers permissibility arguments:</w:t>
      </w:r>
    </w:p>
    <w:p w14:paraId="7C96226F" w14:textId="77777777" w:rsidR="00B4226E" w:rsidRDefault="00B4226E" w:rsidP="00B4226E">
      <w:pPr>
        <w:pStyle w:val="Heading4"/>
      </w:pPr>
      <w:r>
        <w:t>A] Empirically denied—both individuals and policymakers carry out effective cost-benefit analysis which means even if decisions aren’t always perfect it’s still better than not acting at all</w:t>
      </w:r>
    </w:p>
    <w:p w14:paraId="26B4054C" w14:textId="77777777" w:rsidR="00B4226E" w:rsidRDefault="00B4226E" w:rsidP="00B4226E">
      <w:pPr>
        <w:pStyle w:val="Heading4"/>
      </w:pPr>
      <w:r>
        <w:t>B] Theory—they’re functionally NIBs that everyone knows are silly but skew the aff and move the debate away from the topic and actual philosophical debate, killing valuable education</w:t>
      </w:r>
    </w:p>
    <w:p w14:paraId="633BE995" w14:textId="77777777" w:rsidR="00B4226E" w:rsidRPr="008A282C" w:rsidRDefault="00B4226E" w:rsidP="00B4226E">
      <w:pPr>
        <w:pStyle w:val="Heading4"/>
      </w:pPr>
      <w:r>
        <w:t>6</w:t>
      </w:r>
      <w:r w:rsidRPr="008A282C">
        <w:t xml:space="preserve">] existential threats outweigh- </w:t>
      </w:r>
    </w:p>
    <w:p w14:paraId="0C7CE315" w14:textId="77777777" w:rsidR="00B4226E" w:rsidRPr="008A282C" w:rsidRDefault="00B4226E" w:rsidP="00B4226E">
      <w:pPr>
        <w:pStyle w:val="Heading4"/>
        <w:rPr>
          <w:rFonts w:cs="Times New Roman"/>
        </w:rPr>
      </w:pPr>
      <w:r w:rsidRPr="008A282C">
        <w:rPr>
          <w:rFonts w:cs="Times New Roman"/>
        </w:rPr>
        <w:t>A] extinction o/ws under any framework- moral uncertainty and future gens</w:t>
      </w:r>
    </w:p>
    <w:p w14:paraId="2E2049F6" w14:textId="77777777" w:rsidR="00B4226E" w:rsidRPr="008A282C" w:rsidRDefault="00B4226E" w:rsidP="00B4226E">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27C23816" w14:textId="77777777" w:rsidR="00B4226E" w:rsidRPr="008A282C" w:rsidRDefault="00B4226E" w:rsidP="00B4226E">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60EE7609" w14:textId="77777777" w:rsidR="00B4226E" w:rsidRPr="00E56E2D" w:rsidRDefault="00B4226E" w:rsidP="00B4226E">
      <w:pPr>
        <w:pStyle w:val="Heading4"/>
      </w:pPr>
      <w:r w:rsidRPr="008A282C">
        <w:t xml:space="preserve">B] prereq to their offense- it forecloses all future value and causes massive structural violence </w:t>
      </w:r>
    </w:p>
    <w:p w14:paraId="3733338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30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537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307E"/>
    <w:rsid w:val="00766EA0"/>
    <w:rsid w:val="007A2226"/>
    <w:rsid w:val="007F5B66"/>
    <w:rsid w:val="00823A1C"/>
    <w:rsid w:val="00845B9D"/>
    <w:rsid w:val="00860984"/>
    <w:rsid w:val="008B3ECB"/>
    <w:rsid w:val="008B4E85"/>
    <w:rsid w:val="008C1B2E"/>
    <w:rsid w:val="008E5AB0"/>
    <w:rsid w:val="0091627E"/>
    <w:rsid w:val="00924E2D"/>
    <w:rsid w:val="0097032B"/>
    <w:rsid w:val="009D2EAD"/>
    <w:rsid w:val="009D54B2"/>
    <w:rsid w:val="009E1922"/>
    <w:rsid w:val="009F180B"/>
    <w:rsid w:val="009F7ED2"/>
    <w:rsid w:val="00A93661"/>
    <w:rsid w:val="00A95652"/>
    <w:rsid w:val="00AC0AB8"/>
    <w:rsid w:val="00AC1726"/>
    <w:rsid w:val="00AD790A"/>
    <w:rsid w:val="00B33C6D"/>
    <w:rsid w:val="00B4226E"/>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EC62"/>
  <w15:chartTrackingRefBased/>
  <w15:docId w15:val="{FA9433CD-7472-47B3-9D2D-2DCCC788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5377"/>
    <w:rPr>
      <w:rFonts w:ascii="Times New Roman" w:hAnsi="Times New Roman" w:cs="Times New Roman"/>
    </w:rPr>
  </w:style>
  <w:style w:type="paragraph" w:styleId="Heading1">
    <w:name w:val="heading 1"/>
    <w:aliases w:val="Pocket"/>
    <w:basedOn w:val="Normal"/>
    <w:next w:val="Normal"/>
    <w:link w:val="Heading1Char"/>
    <w:qFormat/>
    <w:rsid w:val="00295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53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53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3"/>
    <w:unhideWhenUsed/>
    <w:qFormat/>
    <w:rsid w:val="002953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5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5377"/>
  </w:style>
  <w:style w:type="character" w:customStyle="1" w:styleId="Heading1Char">
    <w:name w:val="Heading 1 Char"/>
    <w:aliases w:val="Pocket Char"/>
    <w:basedOn w:val="DefaultParagraphFont"/>
    <w:link w:val="Heading1"/>
    <w:rsid w:val="0029537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9537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9537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295377"/>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29537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5377"/>
    <w:rPr>
      <w:b/>
      <w:bCs/>
      <w:sz w:val="21"/>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295377"/>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295377"/>
    <w:rPr>
      <w:color w:val="auto"/>
      <w:u w:val="none"/>
    </w:rPr>
  </w:style>
  <w:style w:type="character" w:styleId="FollowedHyperlink">
    <w:name w:val="FollowedHyperlink"/>
    <w:basedOn w:val="DefaultParagraphFont"/>
    <w:uiPriority w:val="99"/>
    <w:semiHidden/>
    <w:unhideWhenUsed/>
    <w:rsid w:val="00295377"/>
    <w:rPr>
      <w:color w:val="auto"/>
      <w:u w:val="none"/>
    </w:rPr>
  </w:style>
  <w:style w:type="paragraph" w:customStyle="1" w:styleId="Analytic">
    <w:name w:val="Analytic"/>
    <w:basedOn w:val="Heading4"/>
    <w:autoRedefine/>
    <w:uiPriority w:val="4"/>
    <w:qFormat/>
    <w:rsid w:val="00295377"/>
    <w:rPr>
      <w:color w:val="C00000"/>
    </w:rPr>
  </w:style>
  <w:style w:type="paragraph" w:customStyle="1" w:styleId="Emphasis1">
    <w:name w:val="Emphasis1"/>
    <w:basedOn w:val="Normal"/>
    <w:link w:val="Emphasis"/>
    <w:autoRedefine/>
    <w:uiPriority w:val="7"/>
    <w:qFormat/>
    <w:rsid w:val="00B422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B4226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
    <w:basedOn w:val="Normal"/>
    <w:next w:val="Subtitle"/>
    <w:link w:val="TitleChar"/>
    <w:autoRedefine/>
    <w:uiPriority w:val="1"/>
    <w:qFormat/>
    <w:rsid w:val="00B4226E"/>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B4226E"/>
    <w:rPr>
      <w:rFonts w:ascii="Times New Roman" w:eastAsia="Times New Roman" w:hAnsi="Times New Roman" w:cs="Garamond"/>
      <w:bCs/>
      <w:u w:val="single"/>
    </w:rPr>
  </w:style>
  <w:style w:type="paragraph" w:styleId="Subtitle">
    <w:name w:val="Subtitle"/>
    <w:basedOn w:val="Normal"/>
    <w:next w:val="Normal"/>
    <w:link w:val="SubtitleChar"/>
    <w:uiPriority w:val="99"/>
    <w:unhideWhenUsed/>
    <w:qFormat/>
    <w:rsid w:val="00B4226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B4226E"/>
    <w:rPr>
      <w:rFonts w:cs="Times New Roman"/>
      <w:color w:val="5A5A5A" w:themeColor="text1" w:themeTint="A5"/>
      <w:spacing w:val="15"/>
    </w:rPr>
  </w:style>
  <w:style w:type="character" w:customStyle="1" w:styleId="DocumentMapChar">
    <w:name w:val="Document Map Char"/>
    <w:basedOn w:val="DefaultParagraphFont"/>
    <w:link w:val="DocumentMap"/>
    <w:uiPriority w:val="99"/>
    <w:semiHidden/>
    <w:rsid w:val="00B4226E"/>
    <w:rPr>
      <w:rFonts w:ascii="Lucida Grande" w:hAnsi="Lucida Grande" w:cs="Lucida Grande"/>
    </w:rPr>
  </w:style>
  <w:style w:type="paragraph" w:styleId="DocumentMap">
    <w:name w:val="Document Map"/>
    <w:basedOn w:val="Normal"/>
    <w:link w:val="DocumentMapChar"/>
    <w:uiPriority w:val="99"/>
    <w:semiHidden/>
    <w:unhideWhenUsed/>
    <w:rsid w:val="00B4226E"/>
    <w:pPr>
      <w:spacing w:after="0" w:line="240" w:lineRule="auto"/>
    </w:pPr>
    <w:rPr>
      <w:rFonts w:ascii="Lucida Grande" w:hAnsi="Lucida Grande" w:cs="Lucida Grande"/>
    </w:rPr>
  </w:style>
  <w:style w:type="character" w:customStyle="1" w:styleId="DocumentMapChar1">
    <w:name w:val="Document Map Char1"/>
    <w:basedOn w:val="DefaultParagraphFont"/>
    <w:uiPriority w:val="99"/>
    <w:semiHidden/>
    <w:rsid w:val="00B4226E"/>
    <w:rPr>
      <w:rFonts w:ascii="Segoe UI" w:hAnsi="Segoe UI" w:cs="Segoe UI"/>
      <w:sz w:val="16"/>
      <w:szCs w:val="16"/>
    </w:rPr>
  </w:style>
  <w:style w:type="paragraph" w:styleId="ListParagraph">
    <w:name w:val="List Paragraph"/>
    <w:aliases w:val="6 font"/>
    <w:basedOn w:val="Normal"/>
    <w:uiPriority w:val="99"/>
    <w:qFormat/>
    <w:rsid w:val="00B4226E"/>
    <w:pPr>
      <w:ind w:left="720"/>
      <w:contextualSpacing/>
    </w:pPr>
  </w:style>
  <w:style w:type="paragraph" w:customStyle="1" w:styleId="textbold">
    <w:name w:val="text bold"/>
    <w:basedOn w:val="Normal"/>
    <w:autoRedefine/>
    <w:uiPriority w:val="20"/>
    <w:qFormat/>
    <w:rsid w:val="00B4226E"/>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B4226E"/>
    <w:rPr>
      <w:color w:val="605E5C"/>
      <w:shd w:val="clear" w:color="auto" w:fill="E1DFDD"/>
    </w:rPr>
  </w:style>
  <w:style w:type="paragraph" w:styleId="NormalWeb">
    <w:name w:val="Normal (Web)"/>
    <w:basedOn w:val="Normal"/>
    <w:uiPriority w:val="99"/>
    <w:semiHidden/>
    <w:unhideWhenUsed/>
    <w:rsid w:val="00B4226E"/>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1"/>
    <w:qFormat/>
    <w:rsid w:val="00B4226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16550</Words>
  <Characters>94339</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2021-09-16T15:20:00Z</dcterms:created>
  <dcterms:modified xsi:type="dcterms:W3CDTF">2021-09-17T16:43:00Z</dcterms:modified>
</cp:coreProperties>
</file>