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481FF" w14:textId="17F3A59A" w:rsidR="00CF042B" w:rsidRDefault="00CF042B" w:rsidP="00CF042B">
      <w:pPr>
        <w:pStyle w:val="Heading3"/>
      </w:pPr>
      <w:r>
        <w:t>AC – Contention</w:t>
      </w:r>
    </w:p>
    <w:p w14:paraId="0A0BD308" w14:textId="77777777" w:rsidR="00CF042B" w:rsidRDefault="00CF042B" w:rsidP="00CF042B">
      <w:pPr>
        <w:pStyle w:val="Heading4"/>
      </w:pPr>
      <w:r>
        <w:t xml:space="preserve">Plan: </w:t>
      </w:r>
      <w:r w:rsidRPr="0047404B">
        <w:t>The appropriation of outer space by private entities in The People's Republic of China is unjust.</w:t>
      </w:r>
    </w:p>
    <w:p w14:paraId="02AB80A6" w14:textId="7F8477AC" w:rsidR="00CF042B" w:rsidRPr="00344506" w:rsidRDefault="00CF042B" w:rsidP="00CF042B">
      <w:pPr>
        <w:pStyle w:val="Heading4"/>
      </w:pPr>
      <w:r>
        <w:t>China’s dependent on private companies for space expansion, satellite deployment, and mining</w:t>
      </w:r>
    </w:p>
    <w:p w14:paraId="08731043" w14:textId="77777777" w:rsidR="00CF042B" w:rsidRDefault="00CF042B" w:rsidP="00CF042B">
      <w:r w:rsidRPr="00344506">
        <w:rPr>
          <w:rStyle w:val="Style13ptBold"/>
        </w:rPr>
        <w:t>Fernandez 21</w:t>
      </w:r>
      <w:r w:rsidRPr="00344506">
        <w:t xml:space="preserve"> — (Ray Fernandez, </w:t>
      </w:r>
      <w:r>
        <w:t>Writer at ScreenRant</w:t>
      </w:r>
      <w:r w:rsidRPr="00344506">
        <w:t>, “Hundreds Chinese Companies Called To Boost Space “, ScreenRant, 11-27-2021, Available Online at https://screenrant.com/chinese-companies-boost-space-development/, accessed 1-1</w:t>
      </w:r>
      <w:r>
        <w:t>1</w:t>
      </w:r>
      <w:r w:rsidRPr="00344506">
        <w:t>-2022, HKR-AR)</w:t>
      </w:r>
    </w:p>
    <w:p w14:paraId="41439769" w14:textId="77777777" w:rsidR="00CF042B" w:rsidRPr="00344506" w:rsidRDefault="00CF042B" w:rsidP="00CF042B">
      <w:pPr>
        <w:rPr>
          <w:sz w:val="16"/>
        </w:rPr>
      </w:pPr>
      <w:r w:rsidRPr="00344506">
        <w:rPr>
          <w:sz w:val="16"/>
        </w:rPr>
        <w:t xml:space="preserve">In a new move to boost space development, </w:t>
      </w:r>
      <w:r w:rsidRPr="00344506">
        <w:rPr>
          <w:highlight w:val="cyan"/>
          <w:u w:val="single"/>
        </w:rPr>
        <w:t>China</w:t>
      </w:r>
      <w:r w:rsidRPr="00344506">
        <w:rPr>
          <w:u w:val="single"/>
        </w:rPr>
        <w:t xml:space="preserve"> has </w:t>
      </w:r>
      <w:r w:rsidRPr="00344506">
        <w:rPr>
          <w:highlight w:val="cyan"/>
          <w:u w:val="single"/>
        </w:rPr>
        <w:t>opened up space to</w:t>
      </w:r>
      <w:r w:rsidRPr="00344506">
        <w:rPr>
          <w:u w:val="single"/>
        </w:rPr>
        <w:t xml:space="preserve"> </w:t>
      </w:r>
      <w:r w:rsidRPr="00344506">
        <w:rPr>
          <w:highlight w:val="cyan"/>
          <w:u w:val="single"/>
        </w:rPr>
        <w:t>private companies</w:t>
      </w:r>
      <w:r w:rsidRPr="00344506">
        <w:rPr>
          <w:u w:val="single"/>
        </w:rPr>
        <w:t>.</w:t>
      </w:r>
      <w:r w:rsidRPr="00344506">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59146309" w14:textId="77777777" w:rsidR="00CF042B" w:rsidRPr="00344506" w:rsidRDefault="00CF042B" w:rsidP="00CF042B">
      <w:pPr>
        <w:rPr>
          <w:u w:val="single"/>
        </w:rPr>
      </w:pPr>
      <w:r w:rsidRPr="00344506">
        <w:t xml:space="preserve">The </w:t>
      </w:r>
      <w:r w:rsidRPr="00344506">
        <w:rPr>
          <w:highlight w:val="cyan"/>
          <w:u w:val="single"/>
        </w:rPr>
        <w:t>U.S. brought in</w:t>
      </w:r>
      <w:r w:rsidRPr="00344506">
        <w:rPr>
          <w:u w:val="single"/>
        </w:rPr>
        <w:t xml:space="preserve"> the </w:t>
      </w:r>
      <w:r w:rsidRPr="00344506">
        <w:rPr>
          <w:highlight w:val="cyan"/>
          <w:u w:val="single"/>
        </w:rPr>
        <w:t>private sector</w:t>
      </w:r>
      <w:r w:rsidRPr="00344506">
        <w:rPr>
          <w:u w:val="single"/>
        </w:rPr>
        <w:t xml:space="preserve"> as a strategy </w:t>
      </w:r>
      <w:r w:rsidRPr="00344506">
        <w:rPr>
          <w:highlight w:val="cyan"/>
          <w:u w:val="single"/>
        </w:rPr>
        <w:t>to</w:t>
      </w:r>
      <w:r w:rsidRPr="00344506">
        <w:rPr>
          <w:u w:val="single"/>
        </w:rPr>
        <w:t xml:space="preserve"> </w:t>
      </w:r>
      <w:r w:rsidRPr="00344506">
        <w:rPr>
          <w:highlight w:val="cyan"/>
          <w:u w:val="single"/>
        </w:rPr>
        <w:t>boost</w:t>
      </w:r>
      <w:r w:rsidRPr="00344506">
        <w:rPr>
          <w:u w:val="single"/>
        </w:rPr>
        <w:t xml:space="preserve"> its space </w:t>
      </w:r>
      <w:r w:rsidRPr="00344506">
        <w:rPr>
          <w:highlight w:val="cyan"/>
          <w:u w:val="single"/>
        </w:rPr>
        <w:t>program</w:t>
      </w:r>
      <w:r w:rsidRPr="00344506">
        <w:rPr>
          <w:u w:val="single"/>
        </w:rPr>
        <w:t xml:space="preserve"> and </w:t>
      </w:r>
      <w:r w:rsidRPr="00344506">
        <w:rPr>
          <w:highlight w:val="cyan"/>
          <w:u w:val="single"/>
        </w:rPr>
        <w:t>develop</w:t>
      </w:r>
      <w:r w:rsidRPr="00344506">
        <w:rPr>
          <w:u w:val="single"/>
        </w:rPr>
        <w:t xml:space="preserve"> expensive and </w:t>
      </w:r>
      <w:r w:rsidRPr="00344506">
        <w:rPr>
          <w:highlight w:val="cyan"/>
          <w:u w:val="single"/>
        </w:rPr>
        <w:t>ambitious</w:t>
      </w:r>
      <w:r w:rsidRPr="00344506">
        <w:rPr>
          <w:u w:val="single"/>
        </w:rPr>
        <w:t xml:space="preserve"> new </w:t>
      </w:r>
      <w:r w:rsidRPr="00344506">
        <w:rPr>
          <w:highlight w:val="cyan"/>
          <w:u w:val="single"/>
        </w:rPr>
        <w:t>projects</w:t>
      </w:r>
      <w:r w:rsidRPr="00344506">
        <w:rPr>
          <w:u w:val="single"/>
        </w:rPr>
        <w:t xml:space="preserve">. Now </w:t>
      </w:r>
      <w:r w:rsidRPr="00344506">
        <w:rPr>
          <w:highlight w:val="cyan"/>
          <w:u w:val="single"/>
        </w:rPr>
        <w:t>China</w:t>
      </w:r>
      <w:r w:rsidRPr="00344506">
        <w:rPr>
          <w:u w:val="single"/>
        </w:rPr>
        <w:t xml:space="preserve"> is doing </w:t>
      </w:r>
      <w:r w:rsidRPr="00344506">
        <w:rPr>
          <w:highlight w:val="cyan"/>
          <w:u w:val="single"/>
        </w:rPr>
        <w:t>the same</w:t>
      </w:r>
      <w:r w:rsidRPr="00344506">
        <w:rPr>
          <w:u w:val="single"/>
        </w:rPr>
        <w:t xml:space="preserve">. The </w:t>
      </w:r>
      <w:r w:rsidRPr="00344506">
        <w:rPr>
          <w:highlight w:val="cyan"/>
          <w:u w:val="single"/>
        </w:rPr>
        <w:t>last time China used</w:t>
      </w:r>
      <w:r w:rsidRPr="00344506">
        <w:rPr>
          <w:u w:val="single"/>
        </w:rPr>
        <w:t xml:space="preserve"> national private </w:t>
      </w:r>
      <w:r w:rsidRPr="00344506">
        <w:rPr>
          <w:highlight w:val="cyan"/>
          <w:u w:val="single"/>
        </w:rPr>
        <w:t>companies to increase dev</w:t>
      </w:r>
      <w:r w:rsidRPr="00344506">
        <w:rPr>
          <w:u w:val="single"/>
        </w:rPr>
        <w:t xml:space="preserve">elopment </w:t>
      </w:r>
      <w:r w:rsidRPr="00344506">
        <w:rPr>
          <w:highlight w:val="cyan"/>
          <w:u w:val="single"/>
        </w:rPr>
        <w:t>was</w:t>
      </w:r>
      <w:r w:rsidRPr="00344506">
        <w:rPr>
          <w:u w:val="single"/>
        </w:rPr>
        <w:t xml:space="preserve"> when it declared </w:t>
      </w:r>
      <w:r w:rsidRPr="00344506">
        <w:rPr>
          <w:highlight w:val="cyan"/>
          <w:u w:val="single"/>
        </w:rPr>
        <w:t>A</w:t>
      </w:r>
      <w:r w:rsidRPr="00344506">
        <w:rPr>
          <w:u w:val="single"/>
        </w:rPr>
        <w:t xml:space="preserve">rtificial </w:t>
      </w:r>
      <w:r w:rsidRPr="00344506">
        <w:rPr>
          <w:highlight w:val="cyan"/>
          <w:u w:val="single"/>
        </w:rPr>
        <w:t>I</w:t>
      </w:r>
      <w:r w:rsidRPr="00344506">
        <w:rPr>
          <w:u w:val="single"/>
        </w:rPr>
        <w:t xml:space="preserve">ntelligence a national priority. </w:t>
      </w:r>
      <w:r w:rsidRPr="00344506">
        <w:rPr>
          <w:highlight w:val="cyan"/>
          <w:u w:val="single"/>
        </w:rPr>
        <w:t>Fast forward</w:t>
      </w:r>
      <w:r w:rsidRPr="00344506">
        <w:rPr>
          <w:u w:val="single"/>
        </w:rPr>
        <w:t xml:space="preserve"> a few years, </w:t>
      </w:r>
      <w:r w:rsidRPr="00344506">
        <w:rPr>
          <w:highlight w:val="cyan"/>
          <w:u w:val="single"/>
        </w:rPr>
        <w:t>Chinese AI dominates</w:t>
      </w:r>
      <w:r w:rsidRPr="00344506">
        <w:rPr>
          <w:u w:val="single"/>
        </w:rPr>
        <w:t xml:space="preserve"> globally.</w:t>
      </w:r>
    </w:p>
    <w:p w14:paraId="7E284142" w14:textId="77777777" w:rsidR="00CF042B" w:rsidRPr="00344506" w:rsidRDefault="00CF042B" w:rsidP="00CF042B">
      <w:pPr>
        <w:rPr>
          <w:sz w:val="16"/>
        </w:rPr>
      </w:pPr>
      <w:r w:rsidRPr="00344506">
        <w:rPr>
          <w:sz w:val="16"/>
        </w:rPr>
        <w:t xml:space="preserve">At the 7th China (International) </w:t>
      </w:r>
      <w:r w:rsidRPr="00344506">
        <w:rPr>
          <w:u w:val="single"/>
        </w:rPr>
        <w:t xml:space="preserve">Commercial </w:t>
      </w:r>
      <w:r w:rsidRPr="00344506">
        <w:rPr>
          <w:highlight w:val="cyan"/>
          <w:u w:val="single"/>
        </w:rPr>
        <w:t>Aerospace Forum</w:t>
      </w:r>
      <w:r w:rsidRPr="00344506">
        <w:rPr>
          <w:u w:val="single"/>
        </w:rPr>
        <w:t xml:space="preserve">, national private </w:t>
      </w:r>
      <w:r w:rsidRPr="00344506">
        <w:rPr>
          <w:highlight w:val="cyan"/>
          <w:u w:val="single"/>
        </w:rPr>
        <w:t>companies presented</w:t>
      </w:r>
      <w:r w:rsidRPr="00344506">
        <w:rPr>
          <w:u w:val="single"/>
        </w:rPr>
        <w:t xml:space="preserve"> many new and ambitious projects, including spaceplanes, </w:t>
      </w:r>
      <w:r w:rsidRPr="00344506">
        <w:rPr>
          <w:highlight w:val="cyan"/>
          <w:u w:val="single"/>
        </w:rPr>
        <w:t>space resources</w:t>
      </w:r>
      <w:r w:rsidRPr="00344506">
        <w:rPr>
          <w:u w:val="single"/>
        </w:rPr>
        <w:t xml:space="preserve">, a </w:t>
      </w:r>
      <w:r w:rsidRPr="00344506">
        <w:rPr>
          <w:highlight w:val="cyan"/>
          <w:u w:val="single"/>
        </w:rPr>
        <w:t>massive constellation of satellites</w:t>
      </w:r>
      <w:r w:rsidRPr="00344506">
        <w:rPr>
          <w:u w:val="single"/>
        </w:rPr>
        <w:t xml:space="preserve"> and more. </w:t>
      </w:r>
      <w:r w:rsidRPr="00344506">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695C7DE1" w14:textId="77777777" w:rsidR="00CF042B" w:rsidRPr="00344506" w:rsidRDefault="00CF042B" w:rsidP="00CF042B">
      <w:pPr>
        <w:rPr>
          <w:sz w:val="16"/>
        </w:rPr>
      </w:pPr>
      <w:r w:rsidRPr="00344506">
        <w:rPr>
          <w:sz w:val="16"/>
        </w:rPr>
        <w:t xml:space="preserve">CASIC said that the Xingyun constellation — </w:t>
      </w:r>
      <w:r w:rsidRPr="00344506">
        <w:rPr>
          <w:u w:val="single"/>
        </w:rPr>
        <w:t xml:space="preserve">made up of </w:t>
      </w:r>
      <w:r w:rsidRPr="00344506">
        <w:rPr>
          <w:highlight w:val="cyan"/>
          <w:u w:val="single"/>
        </w:rPr>
        <w:t>80 sat</w:t>
      </w:r>
      <w:r w:rsidRPr="00344506">
        <w:rPr>
          <w:u w:val="single"/>
        </w:rPr>
        <w:t>ellite</w:t>
      </w:r>
      <w:r w:rsidRPr="00344506">
        <w:rPr>
          <w:highlight w:val="cyan"/>
          <w:u w:val="single"/>
        </w:rPr>
        <w:t>s</w:t>
      </w:r>
      <w:r w:rsidRPr="00344506">
        <w:rPr>
          <w:u w:val="single"/>
        </w:rPr>
        <w:t xml:space="preserve"> is moving </w:t>
      </w:r>
      <w:r w:rsidRPr="00344506">
        <w:rPr>
          <w:highlight w:val="cyan"/>
          <w:u w:val="single"/>
        </w:rPr>
        <w:t>full speed ahead</w:t>
      </w:r>
      <w:r w:rsidRPr="00344506">
        <w:rPr>
          <w:u w:val="single"/>
        </w:rPr>
        <w:t xml:space="preserve">. The corporation announced that the intelligent space satellite production factory was operating. They are now </w:t>
      </w:r>
      <w:r w:rsidRPr="00344506">
        <w:rPr>
          <w:highlight w:val="cyan"/>
          <w:u w:val="single"/>
        </w:rPr>
        <w:t>launching rockets from</w:t>
      </w:r>
      <w:r w:rsidRPr="00344506">
        <w:rPr>
          <w:u w:val="single"/>
        </w:rPr>
        <w:t xml:space="preserve"> their </w:t>
      </w:r>
      <w:r w:rsidRPr="00344506">
        <w:rPr>
          <w:highlight w:val="cyan"/>
          <w:u w:val="single"/>
        </w:rPr>
        <w:t>own</w:t>
      </w:r>
      <w:r w:rsidRPr="00344506">
        <w:rPr>
          <w:u w:val="single"/>
        </w:rPr>
        <w:t xml:space="preserve"> rocket </w:t>
      </w:r>
      <w:r w:rsidRPr="00344506">
        <w:rPr>
          <w:highlight w:val="cyan"/>
          <w:u w:val="single"/>
        </w:rPr>
        <w:t>park</w:t>
      </w:r>
      <w:r w:rsidRPr="00344506">
        <w:rPr>
          <w:u w:val="single"/>
        </w:rPr>
        <w:t xml:space="preserve"> in the city of Wuhan. Today the rocket park and smart sat factory produce 20 solid-fuel launches and </w:t>
      </w:r>
      <w:r w:rsidRPr="00344506">
        <w:rPr>
          <w:highlight w:val="cyan"/>
          <w:u w:val="single"/>
        </w:rPr>
        <w:t>100 satellites per year</w:t>
      </w:r>
      <w:r w:rsidRPr="00344506">
        <w:rPr>
          <w:u w:val="single"/>
        </w:rPr>
        <w:t xml:space="preserve"> but </w:t>
      </w:r>
      <w:r w:rsidRPr="00344506">
        <w:rPr>
          <w:highlight w:val="cyan"/>
          <w:u w:val="single"/>
        </w:rPr>
        <w:t>plans to increase capacities</w:t>
      </w:r>
      <w:r w:rsidRPr="00344506">
        <w:rPr>
          <w:u w:val="single"/>
        </w:rPr>
        <w:t xml:space="preserve"> are on their way. </w:t>
      </w:r>
      <w:r w:rsidRPr="00344506">
        <w:rPr>
          <w:sz w:val="16"/>
        </w:rPr>
        <w:t>CASIC is also working on the Tengyun spaceplane, recently flight-testing an advanced turbine-based combined cycle engine in the Gobi desert.</w:t>
      </w:r>
    </w:p>
    <w:p w14:paraId="1C561927" w14:textId="77777777" w:rsidR="00CF042B" w:rsidRPr="00344506" w:rsidRDefault="00CF042B" w:rsidP="00CF042B">
      <w:pPr>
        <w:rPr>
          <w:u w:val="single"/>
        </w:rPr>
      </w:pPr>
      <w:r w:rsidRPr="00344506">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u w:val="single"/>
        </w:rPr>
        <w:t xml:space="preserve">China is getting some </w:t>
      </w:r>
      <w:r w:rsidRPr="00344506">
        <w:rPr>
          <w:b/>
          <w:bCs/>
          <w:sz w:val="26"/>
          <w:szCs w:val="26"/>
          <w:u w:val="single"/>
        </w:rPr>
        <w:t>inspiration from U.S. companies</w:t>
      </w:r>
      <w:r w:rsidRPr="00344506">
        <w:rPr>
          <w:u w:val="single"/>
        </w:rPr>
        <w:t xml:space="preserve">. Local companies in China are looking into </w:t>
      </w:r>
      <w:r w:rsidRPr="00344506">
        <w:rPr>
          <w:highlight w:val="cyan"/>
          <w:u w:val="single"/>
        </w:rPr>
        <w:t>space tourism</w:t>
      </w:r>
      <w:r w:rsidRPr="00344506">
        <w:rPr>
          <w:u w:val="single"/>
        </w:rPr>
        <w:t xml:space="preserve"> with suborbital and orbital flights. And Deep Blue Aerospace is developing a </w:t>
      </w:r>
      <w:r w:rsidRPr="00344506">
        <w:rPr>
          <w:highlight w:val="cyan"/>
          <w:u w:val="single"/>
        </w:rPr>
        <w:t>reusable launcher</w:t>
      </w:r>
      <w:r w:rsidRPr="00344506">
        <w:rPr>
          <w:u w:val="single"/>
        </w:rPr>
        <w:t xml:space="preserve"> that looks very much like the Heavy Falcon of SpaceX.</w:t>
      </w:r>
    </w:p>
    <w:p w14:paraId="2E0F9CAD" w14:textId="77777777" w:rsidR="00CF042B" w:rsidRDefault="00CF042B" w:rsidP="00CF042B">
      <w:pPr>
        <w:rPr>
          <w:u w:val="single"/>
        </w:rPr>
      </w:pPr>
      <w:r w:rsidRPr="00344506">
        <w:rPr>
          <w:sz w:val="16"/>
        </w:rPr>
        <w:t xml:space="preserve">The event's </w:t>
      </w:r>
      <w:r w:rsidRPr="00344506">
        <w:rPr>
          <w:b/>
          <w:bCs/>
          <w:sz w:val="26"/>
          <w:szCs w:val="26"/>
          <w:highlight w:val="cyan"/>
          <w:u w:val="single"/>
        </w:rPr>
        <w:t>main themes</w:t>
      </w:r>
      <w:r w:rsidRPr="00344506">
        <w:rPr>
          <w:u w:val="single"/>
        </w:rPr>
        <w:t xml:space="preserve"> were</w:t>
      </w:r>
      <w:r w:rsidRPr="00344506">
        <w:rPr>
          <w:sz w:val="16"/>
        </w:rPr>
        <w:t xml:space="preserve"> IoT space networks, </w:t>
      </w:r>
      <w:r w:rsidRPr="00344506">
        <w:rPr>
          <w:u w:val="single"/>
        </w:rPr>
        <w:t xml:space="preserve">multi-purpose satellite constellations, </w:t>
      </w:r>
      <w:r w:rsidRPr="00344506">
        <w:rPr>
          <w:b/>
          <w:bCs/>
          <w:sz w:val="24"/>
          <w:highlight w:val="cyan"/>
          <w:u w:val="single"/>
        </w:rPr>
        <w:t>space</w:t>
      </w:r>
      <w:r w:rsidRPr="00344506">
        <w:rPr>
          <w:u w:val="single"/>
        </w:rPr>
        <w:t xml:space="preserve"> resources (</w:t>
      </w:r>
      <w:r w:rsidRPr="00344506">
        <w:rPr>
          <w:highlight w:val="cyan"/>
          <w:u w:val="single"/>
        </w:rPr>
        <w:t>mining</w:t>
      </w:r>
      <w:r w:rsidRPr="00344506">
        <w:rPr>
          <w:u w:val="single"/>
        </w:rPr>
        <w:t xml:space="preserve">) and </w:t>
      </w:r>
      <w:r w:rsidRPr="00344506">
        <w:rPr>
          <w:highlight w:val="cyan"/>
          <w:u w:val="single"/>
        </w:rPr>
        <w:t>taking</w:t>
      </w:r>
      <w:r w:rsidRPr="00344506">
        <w:rPr>
          <w:u w:val="single"/>
        </w:rPr>
        <w:t xml:space="preserve"> the Chinese space </w:t>
      </w:r>
      <w:r w:rsidRPr="00344506">
        <w:rPr>
          <w:highlight w:val="cyan"/>
          <w:u w:val="single"/>
        </w:rPr>
        <w:t>sector to</w:t>
      </w:r>
      <w:r w:rsidRPr="00344506">
        <w:rPr>
          <w:u w:val="single"/>
        </w:rPr>
        <w:t xml:space="preserve"> a </w:t>
      </w:r>
      <w:r w:rsidRPr="00344506">
        <w:rPr>
          <w:highlight w:val="cyan"/>
          <w:u w:val="single"/>
        </w:rPr>
        <w:t>new level</w:t>
      </w:r>
      <w:r w:rsidRPr="00344506">
        <w:rPr>
          <w:u w:val="single"/>
        </w:rPr>
        <w:t xml:space="preserve"> with private participation.</w:t>
      </w:r>
      <w:r w:rsidRPr="00344506">
        <w:rPr>
          <w:sz w:val="16"/>
        </w:rPr>
        <w:t xml:space="preserve"> While </w:t>
      </w:r>
      <w:r w:rsidRPr="00344506">
        <w:rPr>
          <w:u w:val="single"/>
        </w:rPr>
        <w:t xml:space="preserve">the </w:t>
      </w:r>
      <w:r w:rsidRPr="00344506">
        <w:rPr>
          <w:highlight w:val="cyan"/>
          <w:u w:val="single"/>
        </w:rPr>
        <w:t>U.S. has</w:t>
      </w:r>
      <w:r w:rsidRPr="00344506">
        <w:rPr>
          <w:u w:val="single"/>
        </w:rPr>
        <w:t xml:space="preserve"> its eye on Chinese military space vehicles, it may have overlooked and </w:t>
      </w:r>
      <w:r w:rsidRPr="00344506">
        <w:rPr>
          <w:highlight w:val="cyan"/>
          <w:u w:val="single"/>
        </w:rPr>
        <w:t>underestimated the impact</w:t>
      </w:r>
      <w:r w:rsidRPr="00344506">
        <w:rPr>
          <w:u w:val="single"/>
        </w:rPr>
        <w:t xml:space="preserve"> that </w:t>
      </w:r>
      <w:r w:rsidRPr="00344506">
        <w:rPr>
          <w:highlight w:val="cyan"/>
          <w:u w:val="single"/>
        </w:rPr>
        <w:t>the Chinese private sector</w:t>
      </w:r>
      <w:r w:rsidRPr="00344506">
        <w:rPr>
          <w:u w:val="single"/>
        </w:rPr>
        <w:t xml:space="preserve"> will </w:t>
      </w:r>
      <w:r w:rsidRPr="00344506">
        <w:rPr>
          <w:highlight w:val="cyan"/>
          <w:u w:val="single"/>
        </w:rPr>
        <w:t>have</w:t>
      </w:r>
      <w:r w:rsidRPr="00344506">
        <w:rPr>
          <w:u w:val="single"/>
        </w:rPr>
        <w:t>.</w:t>
      </w:r>
      <w:r w:rsidRPr="00344506">
        <w:rPr>
          <w:sz w:val="16"/>
        </w:rPr>
        <w:t xml:space="preserve"> </w:t>
      </w:r>
      <w:r w:rsidRPr="00344506">
        <w:rPr>
          <w:highlight w:val="cyan"/>
          <w:u w:val="single"/>
        </w:rPr>
        <w:t>Hundreds of new companies</w:t>
      </w:r>
      <w:r w:rsidRPr="00344506">
        <w:rPr>
          <w:u w:val="single"/>
        </w:rPr>
        <w:t xml:space="preserve"> have responded to the government's call to "start a new journey for commercial aerospace" in China. It is </w:t>
      </w:r>
      <w:r w:rsidRPr="00344506">
        <w:rPr>
          <w:highlight w:val="cyan"/>
          <w:u w:val="single"/>
        </w:rPr>
        <w:t>only</w:t>
      </w:r>
      <w:r w:rsidRPr="00344506">
        <w:rPr>
          <w:u w:val="single"/>
        </w:rPr>
        <w:t xml:space="preserve"> a </w:t>
      </w:r>
      <w:r w:rsidRPr="00344506">
        <w:rPr>
          <w:highlight w:val="cyan"/>
          <w:u w:val="single"/>
        </w:rPr>
        <w:t>matter of time until</w:t>
      </w:r>
      <w:r w:rsidRPr="00344506">
        <w:rPr>
          <w:u w:val="single"/>
        </w:rPr>
        <w:t xml:space="preserve"> their </w:t>
      </w:r>
      <w:r w:rsidRPr="00344506">
        <w:rPr>
          <w:highlight w:val="cyan"/>
          <w:u w:val="single"/>
        </w:rPr>
        <w:t>full</w:t>
      </w:r>
      <w:r w:rsidRPr="00344506">
        <w:rPr>
          <w:u w:val="single"/>
        </w:rPr>
        <w:t xml:space="preserve"> power and </w:t>
      </w:r>
      <w:r w:rsidRPr="00344506">
        <w:rPr>
          <w:highlight w:val="cyan"/>
          <w:u w:val="single"/>
        </w:rPr>
        <w:t>capabilities</w:t>
      </w:r>
      <w:r w:rsidRPr="00344506">
        <w:rPr>
          <w:u w:val="single"/>
        </w:rPr>
        <w:t xml:space="preserve"> are </w:t>
      </w:r>
      <w:r w:rsidRPr="00344506">
        <w:rPr>
          <w:highlight w:val="cyan"/>
          <w:u w:val="single"/>
        </w:rPr>
        <w:t>unleashed</w:t>
      </w:r>
      <w:r w:rsidRPr="00344506">
        <w:rPr>
          <w:u w:val="single"/>
        </w:rPr>
        <w:t xml:space="preserve"> into space.</w:t>
      </w:r>
    </w:p>
    <w:p w14:paraId="27FA5278" w14:textId="7D3C1FAC" w:rsidR="00CF042B" w:rsidRDefault="00CF042B" w:rsidP="00CF042B">
      <w:pPr>
        <w:pStyle w:val="Heading4"/>
      </w:pPr>
      <w:r>
        <w:t>Xi commitments, manufacturing capacity, and FDI make the CCP’s private sector integral to 21</w:t>
      </w:r>
      <w:r w:rsidRPr="00880A29">
        <w:rPr>
          <w:vertAlign w:val="superscript"/>
        </w:rPr>
        <w:t>st</w:t>
      </w:r>
      <w:r>
        <w:t xml:space="preserve"> century space competition</w:t>
      </w:r>
    </w:p>
    <w:p w14:paraId="493A9338" w14:textId="77777777" w:rsidR="00CF042B" w:rsidRDefault="00CF042B" w:rsidP="00CF042B">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p>
    <w:p w14:paraId="672EAC13" w14:textId="77777777" w:rsidR="00CF042B" w:rsidRPr="00E05B4F" w:rsidRDefault="00CF042B" w:rsidP="00CF042B">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48C41DA" w14:textId="77777777" w:rsidR="00CF042B" w:rsidRDefault="00CF042B" w:rsidP="00CF042B">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13C6FFB8" w14:textId="77777777" w:rsidR="00CF042B" w:rsidRPr="00E05B4F" w:rsidRDefault="00CF042B" w:rsidP="00CF042B">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544D002C" w14:textId="77777777" w:rsidR="00CF042B" w:rsidRPr="00E05B4F" w:rsidRDefault="00CF042B" w:rsidP="00CF042B">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290C7905" w14:textId="77777777" w:rsidR="00CF042B" w:rsidRPr="00E05B4F" w:rsidRDefault="00CF042B" w:rsidP="00CF042B">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5E8B70E8" w14:textId="77777777" w:rsidR="00CF042B" w:rsidRPr="00E05B4F" w:rsidRDefault="00CF042B" w:rsidP="00CF042B">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677680C" w14:textId="77777777" w:rsidR="00CF042B" w:rsidRDefault="00CF042B" w:rsidP="00CF042B">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4DDF6030" w14:textId="77777777" w:rsidR="00CF042B" w:rsidRDefault="00CF042B" w:rsidP="00CF042B">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0D79E463" w14:textId="77777777" w:rsidR="00CF042B" w:rsidRPr="00E05B4F" w:rsidRDefault="00CF042B" w:rsidP="00CF042B">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83B605E" w14:textId="77777777" w:rsidR="00CF042B" w:rsidRDefault="00CF042B" w:rsidP="00CF042B">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38ECA4AE" w14:textId="77777777" w:rsidR="00CF042B" w:rsidRPr="00D66325" w:rsidRDefault="00CF042B" w:rsidP="00CF042B">
      <w:r w:rsidRPr="00D66325">
        <w:t>Making friends</w:t>
      </w:r>
    </w:p>
    <w:p w14:paraId="69767955" w14:textId="77777777" w:rsidR="00CF042B" w:rsidRPr="00D66325" w:rsidRDefault="00CF042B" w:rsidP="00CF042B">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01198EB8" w14:textId="77777777" w:rsidR="00CF042B" w:rsidRPr="00880A29" w:rsidRDefault="00CF042B" w:rsidP="00CF042B">
      <w:pPr>
        <w:rPr>
          <w:u w:val="single"/>
        </w:rPr>
      </w:pPr>
      <w:r w:rsidRPr="009C3AE3">
        <w:rPr>
          <w:b/>
          <w:bCs/>
          <w:sz w:val="26"/>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4C84DE58" w14:textId="77EB35A0" w:rsidR="00CF042B" w:rsidRPr="00B84197" w:rsidRDefault="00CF042B" w:rsidP="00CF042B">
      <w:pPr>
        <w:pStyle w:val="Heading4"/>
      </w:pPr>
      <w:r>
        <w:t xml:space="preserve">Mining basing competition </w:t>
      </w:r>
      <w:r w:rsidR="004D7B6F">
        <w:t>risks</w:t>
      </w:r>
      <w:r>
        <w:t xml:space="preserve"> war</w:t>
      </w:r>
    </w:p>
    <w:p w14:paraId="2052A3F9" w14:textId="77777777" w:rsidR="00CF042B" w:rsidRDefault="00CF042B" w:rsidP="00CF042B">
      <w:r w:rsidRPr="00C13EA1">
        <w:rPr>
          <w:rStyle w:val="Style13ptBold"/>
        </w:rPr>
        <w:t>Jamasmie 21</w:t>
      </w:r>
      <w:r w:rsidRPr="00C13EA1">
        <w:t xml:space="preserve"> — (Cecilia</w:t>
      </w:r>
      <w:r>
        <w:t xml:space="preserve"> </w:t>
      </w:r>
      <w:r w:rsidRPr="00C13EA1">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t>4-29-21</w:t>
      </w:r>
      <w:r w:rsidRPr="00C13EA1">
        <w:t>, Available Online at https://www.mining.com/experts-warn-of-brewing-space-mining-war-among-us-china-and-russia/, accessed 1-11-2022, HKR-AR)</w:t>
      </w:r>
    </w:p>
    <w:p w14:paraId="1D6949C5" w14:textId="77777777" w:rsidR="00CF042B" w:rsidRPr="00BE1EFA" w:rsidRDefault="00CF042B" w:rsidP="00CF042B">
      <w:r w:rsidRPr="00BE1EFA">
        <w:t xml:space="preserve">A </w:t>
      </w:r>
      <w:r w:rsidRPr="00B84197">
        <w:rPr>
          <w:highlight w:val="cyan"/>
          <w:u w:val="single"/>
        </w:rPr>
        <w:t>brewing war</w:t>
      </w:r>
      <w:r w:rsidRPr="00B84197">
        <w:rPr>
          <w:u w:val="single"/>
        </w:rPr>
        <w:t xml:space="preserve"> to set a </w:t>
      </w:r>
      <w:r w:rsidRPr="00B84197">
        <w:rPr>
          <w:highlight w:val="cyan"/>
          <w:u w:val="single"/>
        </w:rPr>
        <w:t>mining</w:t>
      </w:r>
      <w:r w:rsidRPr="00B84197">
        <w:rPr>
          <w:u w:val="single"/>
        </w:rPr>
        <w:t xml:space="preserve"> base </w:t>
      </w:r>
      <w:r w:rsidRPr="00B84197">
        <w:rPr>
          <w:highlight w:val="cyan"/>
          <w:u w:val="single"/>
        </w:rPr>
        <w:t>in space</w:t>
      </w:r>
      <w:r w:rsidRPr="00B84197">
        <w:rPr>
          <w:u w:val="single"/>
        </w:rPr>
        <w:t xml:space="preserve"> is likely to see </w:t>
      </w:r>
      <w:r w:rsidRPr="00B84197">
        <w:rPr>
          <w:highlight w:val="cyan"/>
          <w:u w:val="single"/>
        </w:rPr>
        <w:t>China and Russia joining forces to keep</w:t>
      </w:r>
      <w:r w:rsidRPr="00B84197">
        <w:rPr>
          <w:u w:val="single"/>
        </w:rPr>
        <w:t xml:space="preserve"> the </w:t>
      </w:r>
      <w:r w:rsidRPr="00B84197">
        <w:rPr>
          <w:highlight w:val="cyan"/>
          <w:u w:val="single"/>
        </w:rPr>
        <w:t>US</w:t>
      </w:r>
      <w:r w:rsidRPr="00B84197">
        <w:rPr>
          <w:u w:val="single"/>
        </w:rPr>
        <w:t xml:space="preserve"> increasing attempts to dominate extra-terrestrial commerce </w:t>
      </w:r>
      <w:r w:rsidRPr="00B84197">
        <w:rPr>
          <w:highlight w:val="cyan"/>
          <w:u w:val="single"/>
        </w:rPr>
        <w:t>at bay</w:t>
      </w:r>
      <w:r w:rsidRPr="00B84197">
        <w:rPr>
          <w:u w:val="single"/>
        </w:rPr>
        <w:t>, experts warn.</w:t>
      </w:r>
    </w:p>
    <w:p w14:paraId="6B3FDAE3" w14:textId="77777777" w:rsidR="00CF042B" w:rsidRPr="00B84197" w:rsidRDefault="00CF042B" w:rsidP="00CF042B">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0BBD2BE2" w14:textId="77777777" w:rsidR="00CF042B" w:rsidRPr="006B4554" w:rsidRDefault="00CF042B" w:rsidP="00CF042B">
      <w:pPr>
        <w:rPr>
          <w:sz w:val="16"/>
        </w:rPr>
      </w:pPr>
      <w:r w:rsidRPr="006B4554">
        <w:rPr>
          <w:sz w:val="16"/>
        </w:rPr>
        <w:t>It also proposed global legal framework for mining on the moon</w:t>
      </w:r>
      <w:r w:rsidRPr="00B84197">
        <w:rPr>
          <w:u w:val="single"/>
        </w:rPr>
        <w:t xml:space="preserve">, called the </w:t>
      </w:r>
      <w:r w:rsidRPr="00B84197">
        <w:rPr>
          <w:highlight w:val="cyan"/>
          <w:u w:val="single"/>
        </w:rPr>
        <w:t>Artemis Accords</w:t>
      </w:r>
      <w:r w:rsidRPr="00B84197">
        <w:rPr>
          <w:u w:val="single"/>
        </w:rPr>
        <w:t xml:space="preserve">, </w:t>
      </w:r>
      <w:r w:rsidRPr="00B84197">
        <w:rPr>
          <w:highlight w:val="cyan"/>
          <w:u w:val="single"/>
        </w:rPr>
        <w:t>encouraging</w:t>
      </w:r>
      <w:r w:rsidRPr="00B84197">
        <w:rPr>
          <w:u w:val="single"/>
        </w:rPr>
        <w:t xml:space="preserve"> citizens to </w:t>
      </w:r>
      <w:r w:rsidRPr="00B84197">
        <w:rPr>
          <w:highlight w:val="cyan"/>
          <w:u w:val="single"/>
        </w:rPr>
        <w:t>mine</w:t>
      </w:r>
      <w:r w:rsidRPr="00B84197">
        <w:rPr>
          <w:u w:val="single"/>
        </w:rPr>
        <w:t xml:space="preserve"> the Earth’s natural satellite and other </w:t>
      </w:r>
      <w:r w:rsidRPr="00B84197">
        <w:rPr>
          <w:highlight w:val="cyan"/>
          <w:u w:val="single"/>
        </w:rPr>
        <w:t>celestial bodies with commercial purposes</w:t>
      </w:r>
      <w:r w:rsidRPr="00B84197">
        <w:rPr>
          <w:u w:val="single"/>
        </w:rPr>
        <w:t>.</w:t>
      </w:r>
    </w:p>
    <w:p w14:paraId="7349227D" w14:textId="77777777" w:rsidR="00CF042B" w:rsidRPr="006B4554" w:rsidRDefault="00CF042B" w:rsidP="00CF042B">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57BD07C0" w14:textId="77777777" w:rsidR="00CF042B" w:rsidRPr="006B4554" w:rsidRDefault="00CF042B" w:rsidP="00CF042B">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09DF31C9" w14:textId="77777777" w:rsidR="00CF042B" w:rsidRPr="006B4554" w:rsidRDefault="00CF042B" w:rsidP="00CF042B">
      <w:pPr>
        <w:rPr>
          <w:sz w:val="16"/>
        </w:rPr>
      </w:pPr>
      <w:r w:rsidRPr="006B4554">
        <w:rPr>
          <w:sz w:val="16"/>
        </w:rPr>
        <w:t xml:space="preserve">“Unfortunately, </w:t>
      </w:r>
      <w:r w:rsidRPr="00B84197">
        <w:rPr>
          <w:u w:val="single"/>
        </w:rPr>
        <w:t xml:space="preserve">the Trump Administration </w:t>
      </w:r>
      <w:r w:rsidRPr="00B84197">
        <w:rPr>
          <w:highlight w:val="cyan"/>
          <w:u w:val="single"/>
        </w:rPr>
        <w:t>exacerbated</w:t>
      </w:r>
      <w:r w:rsidRPr="00B84197">
        <w:rPr>
          <w:u w:val="single"/>
        </w:rPr>
        <w:t xml:space="preserve"> a </w:t>
      </w:r>
      <w:r w:rsidRPr="00B84197">
        <w:rPr>
          <w:highlight w:val="cyan"/>
          <w:u w:val="single"/>
        </w:rPr>
        <w:t>national security threat</w:t>
      </w:r>
      <w:r w:rsidRPr="00B84197">
        <w:rPr>
          <w:u w:val="single"/>
        </w:rPr>
        <w:t xml:space="preserve"> and risked the economic opportunity it hoped to secure in outer space by </w:t>
      </w:r>
      <w:r w:rsidRPr="00B84197">
        <w:rPr>
          <w:highlight w:val="cyan"/>
          <w:u w:val="single"/>
        </w:rPr>
        <w:t>failing to engage Russia or China</w:t>
      </w:r>
      <w:r w:rsidRPr="00B84197">
        <w:rPr>
          <w:u w:val="single"/>
        </w:rPr>
        <w:t xml:space="preserve"> as potential partners,” says Elya Taichman, former legislative director for then-Republican Michelle Lujan Grisham.</w:t>
      </w:r>
    </w:p>
    <w:p w14:paraId="5285A81C" w14:textId="77777777" w:rsidR="00CF042B" w:rsidRPr="006B4554" w:rsidRDefault="00CF042B" w:rsidP="00CF042B">
      <w:pPr>
        <w:rPr>
          <w:sz w:val="16"/>
        </w:rPr>
      </w:pPr>
      <w:r w:rsidRPr="006B4554">
        <w:rPr>
          <w:sz w:val="16"/>
        </w:rPr>
        <w:t xml:space="preserve">“Instead, the Artemis Accords have </w:t>
      </w:r>
      <w:r w:rsidRPr="00B84197">
        <w:rPr>
          <w:highlight w:val="cyan"/>
          <w:u w:val="single"/>
        </w:rPr>
        <w:t>driven China</w:t>
      </w:r>
      <w:r w:rsidRPr="00B84197">
        <w:rPr>
          <w:u w:val="single"/>
        </w:rPr>
        <w:t xml:space="preserve"> and </w:t>
      </w:r>
      <w:r w:rsidRPr="00B84197">
        <w:rPr>
          <w:highlight w:val="cyan"/>
          <w:u w:val="single"/>
        </w:rPr>
        <w:t>Russia toward</w:t>
      </w:r>
      <w:r w:rsidRPr="00B84197">
        <w:rPr>
          <w:u w:val="single"/>
        </w:rPr>
        <w:t xml:space="preserve"> increased </w:t>
      </w:r>
      <w:r w:rsidRPr="00B84197">
        <w:rPr>
          <w:highlight w:val="cyan"/>
          <w:u w:val="single"/>
        </w:rPr>
        <w:t>coop</w:t>
      </w:r>
      <w:r w:rsidRPr="00B84197">
        <w:rPr>
          <w:u w:val="single"/>
        </w:rPr>
        <w:t xml:space="preserve">eration in space </w:t>
      </w:r>
      <w:r w:rsidRPr="00B84197">
        <w:rPr>
          <w:highlight w:val="cyan"/>
          <w:u w:val="single"/>
        </w:rPr>
        <w:t>out of</w:t>
      </w:r>
      <w:r w:rsidRPr="00B84197">
        <w:rPr>
          <w:u w:val="single"/>
        </w:rPr>
        <w:t xml:space="preserve"> fear and </w:t>
      </w:r>
      <w:r w:rsidRPr="00B84197">
        <w:rPr>
          <w:highlight w:val="cyan"/>
          <w:u w:val="single"/>
        </w:rPr>
        <w:t>necessity</w:t>
      </w:r>
      <w:r w:rsidRPr="006B4554">
        <w:rPr>
          <w:sz w:val="16"/>
        </w:rPr>
        <w:t>,” he writes.</w:t>
      </w:r>
    </w:p>
    <w:p w14:paraId="6C8F2DEF" w14:textId="77777777" w:rsidR="00CF042B" w:rsidRPr="006B4554" w:rsidRDefault="00CF042B" w:rsidP="00CF042B">
      <w:pPr>
        <w:rPr>
          <w:sz w:val="16"/>
          <w:szCs w:val="16"/>
        </w:rPr>
      </w:pPr>
      <w:r w:rsidRPr="006B4554">
        <w:rPr>
          <w:sz w:val="16"/>
          <w:szCs w:val="16"/>
        </w:rPr>
        <w:t>Russia’s space agency Roscosmos was the first to speak up, likening the policy to colonialism.</w:t>
      </w:r>
    </w:p>
    <w:p w14:paraId="4BE21C04" w14:textId="77777777" w:rsidR="00CF042B" w:rsidRPr="006B4554" w:rsidRDefault="00CF042B" w:rsidP="00CF042B">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3C599866" w14:textId="77777777" w:rsidR="00CF042B" w:rsidRPr="006B4554" w:rsidRDefault="00CF042B" w:rsidP="00CF042B">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B84197">
        <w:rPr>
          <w:highlight w:val="cyan"/>
          <w:u w:val="single"/>
        </w:rPr>
        <w:t>Beijing</w:t>
      </w:r>
      <w:r w:rsidRPr="00B84197">
        <w:rPr>
          <w:u w:val="single"/>
        </w:rPr>
        <w:t xml:space="preserve"> has </w:t>
      </w:r>
      <w:r w:rsidRPr="00B84197">
        <w:rPr>
          <w:highlight w:val="cyan"/>
          <w:u w:val="single"/>
        </w:rPr>
        <w:t>approached Russia to jointly build</w:t>
      </w:r>
      <w:r w:rsidRPr="00B84197">
        <w:rPr>
          <w:u w:val="single"/>
        </w:rPr>
        <w:t xml:space="preserve"> a </w:t>
      </w:r>
      <w:r w:rsidRPr="00B84197">
        <w:rPr>
          <w:highlight w:val="cyan"/>
          <w:u w:val="single"/>
        </w:rPr>
        <w:t>lunar research base</w:t>
      </w:r>
      <w:r w:rsidRPr="00B84197">
        <w:rPr>
          <w:u w:val="single"/>
        </w:rPr>
        <w:t>.</w:t>
      </w:r>
    </w:p>
    <w:p w14:paraId="54385DD1" w14:textId="77777777" w:rsidR="00CF042B" w:rsidRDefault="00CF042B" w:rsidP="00CF042B">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1173EFD3" w14:textId="123E0120" w:rsidR="00CF042B" w:rsidRPr="00FA382F" w:rsidRDefault="00CF042B" w:rsidP="00CF042B">
      <w:pPr>
        <w:pStyle w:val="Heading4"/>
      </w:pPr>
      <w:r>
        <w:t xml:space="preserve">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27C41D6A" w14:textId="77777777" w:rsidR="00CF042B" w:rsidRDefault="00CF042B" w:rsidP="00CF042B">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29A921FB" w14:textId="77777777" w:rsidR="00CF042B" w:rsidRPr="00033AFC" w:rsidRDefault="00CF042B" w:rsidP="00CF042B">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5889760B" w14:textId="77777777" w:rsidR="00CF042B" w:rsidRPr="00033AFC" w:rsidRDefault="00CF042B" w:rsidP="00CF042B">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2C82785C" w14:textId="77777777" w:rsidR="00CF042B" w:rsidRDefault="00CF042B" w:rsidP="00CF042B">
      <w:pPr>
        <w:spacing w:line="240" w:lineRule="auto"/>
        <w:contextualSpacing/>
      </w:pPr>
      <w:r w:rsidRPr="005E4324">
        <w:t>The new commercial space race</w:t>
      </w:r>
    </w:p>
    <w:p w14:paraId="24503EA2" w14:textId="77777777" w:rsidR="00CF042B" w:rsidRPr="00FA382F" w:rsidRDefault="00CF042B" w:rsidP="00CF042B">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357FA531" w14:textId="77777777" w:rsidR="00CF042B" w:rsidRPr="00033AFC" w:rsidRDefault="00CF042B" w:rsidP="00CF042B">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7CF1288E" w14:textId="77777777" w:rsidR="00CF042B" w:rsidRPr="00FA382F" w:rsidRDefault="00CF042B" w:rsidP="00CF042B">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4AADD508" w14:textId="77777777" w:rsidR="00CF042B" w:rsidRPr="00033AFC" w:rsidRDefault="00CF042B" w:rsidP="00CF042B">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09D28115" w14:textId="77777777" w:rsidR="00CF042B" w:rsidRPr="00033AFC" w:rsidRDefault="00CF042B" w:rsidP="00CF042B">
      <w:pPr>
        <w:spacing w:line="240" w:lineRule="auto"/>
        <w:contextualSpacing/>
        <w:rPr>
          <w:sz w:val="16"/>
          <w:szCs w:val="16"/>
        </w:rPr>
      </w:pPr>
      <w:r w:rsidRPr="00033AFC">
        <w:rPr>
          <w:sz w:val="16"/>
          <w:szCs w:val="16"/>
        </w:rPr>
        <w:t>China’s commercial space industry blasts off</w:t>
      </w:r>
    </w:p>
    <w:p w14:paraId="6BAEA8B1" w14:textId="77777777" w:rsidR="00CF042B" w:rsidRPr="00033AFC" w:rsidRDefault="00CF042B" w:rsidP="00CF042B">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268A72A2" w14:textId="77777777" w:rsidR="00CF042B" w:rsidRPr="00033AFC" w:rsidRDefault="00CF042B" w:rsidP="00CF042B">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285C6CB9" w14:textId="77777777" w:rsidR="00CF042B" w:rsidRPr="00033AFC" w:rsidRDefault="00CF042B" w:rsidP="00CF042B">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7CC3ADB3" w14:textId="77777777" w:rsidR="00CF042B" w:rsidRPr="00FA382F" w:rsidRDefault="00CF042B" w:rsidP="00CF042B">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79EBAA94" w14:textId="77777777" w:rsidR="00CF042B" w:rsidRPr="00033AFC" w:rsidRDefault="00CF042B" w:rsidP="00CF042B">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60FBE806" w14:textId="77777777" w:rsidR="00CF042B" w:rsidRPr="00FA382F" w:rsidRDefault="00CF042B" w:rsidP="00CF042B">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3B011C8D" w14:textId="77777777" w:rsidR="00CF042B" w:rsidRPr="00FA382F" w:rsidRDefault="00CF042B" w:rsidP="00CF042B">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34B1160E" w14:textId="77777777" w:rsidR="00CF042B" w:rsidRPr="00033AFC" w:rsidRDefault="00CF042B" w:rsidP="00CF042B">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08A7DFD8" w14:textId="77777777" w:rsidR="00CF042B" w:rsidRPr="00033AFC" w:rsidRDefault="00CF042B" w:rsidP="00CF042B">
      <w:pPr>
        <w:spacing w:line="240" w:lineRule="auto"/>
        <w:contextualSpacing/>
        <w:rPr>
          <w:rStyle w:val="Emphasis"/>
        </w:rPr>
      </w:pPr>
      <w:r w:rsidRPr="00FA382F">
        <w:rPr>
          <w:rStyle w:val="Emphasis"/>
          <w:highlight w:val="cyan"/>
        </w:rPr>
        <w:t>China isn’t up to speed in orbital norms</w:t>
      </w:r>
    </w:p>
    <w:p w14:paraId="2B432342" w14:textId="77777777" w:rsidR="00CF042B" w:rsidRPr="00033AFC" w:rsidRDefault="00CF042B" w:rsidP="00CF042B">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49AC60E2" w14:textId="77777777" w:rsidR="00CF042B" w:rsidRPr="00FA382F" w:rsidRDefault="00CF042B" w:rsidP="00CF042B">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750DA9FF" w14:textId="77777777" w:rsidR="00CF042B" w:rsidRPr="00FA382F" w:rsidRDefault="00CF042B" w:rsidP="00CF042B">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283F8B0F" w14:textId="77777777" w:rsidR="00CF042B" w:rsidRPr="00FA382F" w:rsidRDefault="00CF042B" w:rsidP="00CF042B">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28C675D3" w14:textId="77777777" w:rsidR="00CF042B" w:rsidRPr="00FA382F" w:rsidRDefault="00CF042B" w:rsidP="00CF042B">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60A2DC0B" w14:textId="77777777" w:rsidR="00CF042B" w:rsidRPr="00FA382F" w:rsidRDefault="00CF042B" w:rsidP="00CF042B">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62E07B45" w14:textId="77777777" w:rsidR="00CF042B" w:rsidRDefault="00CF042B" w:rsidP="00CF042B"/>
    <w:p w14:paraId="58E5E7C6" w14:textId="5550BB3B" w:rsidR="00CF042B" w:rsidRPr="00DE79D4" w:rsidRDefault="00CF042B" w:rsidP="00CF042B">
      <w:pPr>
        <w:pStyle w:val="Heading4"/>
        <w:rPr>
          <w:rFonts w:cs="Arial"/>
        </w:rPr>
      </w:pPr>
      <w:r>
        <w:rPr>
          <w:rFonts w:cs="Arial"/>
        </w:rPr>
        <w:t>Debris cascades</w:t>
      </w:r>
      <w:r w:rsidR="004D7B6F">
        <w:rPr>
          <w:rFonts w:cs="Arial"/>
        </w:rPr>
        <w:t xml:space="preserve"> make misattribution likely and risk global catastrophe</w:t>
      </w:r>
    </w:p>
    <w:p w14:paraId="06F96B61" w14:textId="77777777" w:rsidR="00CF042B" w:rsidRPr="00DE79D4" w:rsidRDefault="00CF042B" w:rsidP="00CF042B">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999108D" w14:textId="77777777" w:rsidR="00CF042B" w:rsidRDefault="00CF042B" w:rsidP="00CF042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01CC06B" w14:textId="77777777" w:rsidR="00CF042B" w:rsidRPr="006B4554" w:rsidRDefault="00CF042B" w:rsidP="00CF042B">
      <w:pPr>
        <w:rPr>
          <w:sz w:val="16"/>
          <w:szCs w:val="16"/>
        </w:rPr>
      </w:pPr>
    </w:p>
    <w:p w14:paraId="1A0EC8DA" w14:textId="17586D2B" w:rsidR="00CF042B" w:rsidRDefault="00CF042B" w:rsidP="00CF042B">
      <w:pPr>
        <w:pStyle w:val="Heading4"/>
      </w:pPr>
      <w:r>
        <w:t xml:space="preserve">NEA scarcity and ilaw ambiguity makes US-China competition </w:t>
      </w:r>
      <w:r w:rsidR="004D7B6F">
        <w:t>more likely to escalate</w:t>
      </w:r>
    </w:p>
    <w:p w14:paraId="443C0FF6" w14:textId="77777777" w:rsidR="00CF042B" w:rsidRPr="005A25B8" w:rsidRDefault="00CF042B" w:rsidP="00CF042B">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4F3D361F" w14:textId="77777777" w:rsidR="00CF042B" w:rsidRPr="00441174" w:rsidRDefault="00CF042B" w:rsidP="00CF042B">
      <w:pPr>
        <w:rPr>
          <w:u w:val="single"/>
        </w:rPr>
      </w:pPr>
      <w:r w:rsidRPr="00441174">
        <w:rPr>
          <w:sz w:val="16"/>
        </w:rPr>
        <w:t xml:space="preserve">Finally, </w:t>
      </w:r>
      <w:r w:rsidRPr="00441174">
        <w:rPr>
          <w:u w:val="single"/>
        </w:rPr>
        <w:t xml:space="preserve">a </w:t>
      </w:r>
      <w:r w:rsidRPr="00441174">
        <w:rPr>
          <w:highlight w:val="cyan"/>
          <w:u w:val="single"/>
        </w:rPr>
        <w:t>lack of coordination</w:t>
      </w:r>
      <w:r w:rsidRPr="00441174">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highlight w:val="cyan"/>
          <w:u w:val="single"/>
        </w:rPr>
        <w:t>lack of standardisation driven by</w:t>
      </w:r>
      <w:r w:rsidRPr="00441174">
        <w:rPr>
          <w:u w:val="single"/>
        </w:rPr>
        <w:t xml:space="preserve"> a </w:t>
      </w:r>
      <w:r w:rsidRPr="00441174">
        <w:rPr>
          <w:highlight w:val="cyan"/>
          <w:u w:val="single"/>
        </w:rPr>
        <w:t>bifurcation into geopolitical blocs</w:t>
      </w:r>
      <w:r w:rsidRPr="00441174">
        <w:rPr>
          <w:u w:val="single"/>
        </w:rPr>
        <w:t xml:space="preserve"> of lunar activity. As has been pointed out, widely adopted standards of lunar exploration promise considerable benefits[16]. A balkanisation of standards would do the opposite, </w:t>
      </w:r>
      <w:r w:rsidRPr="00441174">
        <w:rPr>
          <w:highlight w:val="cyan"/>
          <w:u w:val="single"/>
        </w:rPr>
        <w:t>limiting</w:t>
      </w:r>
      <w:r w:rsidRPr="00441174">
        <w:rPr>
          <w:u w:val="single"/>
        </w:rPr>
        <w:t xml:space="preserve"> any attempt of </w:t>
      </w:r>
      <w:r w:rsidRPr="00441174">
        <w:rPr>
          <w:highlight w:val="cyan"/>
          <w:u w:val="single"/>
        </w:rPr>
        <w:t>future coop</w:t>
      </w:r>
      <w:r w:rsidRPr="00441174">
        <w:rPr>
          <w:u w:val="single"/>
        </w:rPr>
        <w:t xml:space="preserve">eration </w:t>
      </w:r>
      <w:r w:rsidRPr="00441174">
        <w:rPr>
          <w:highlight w:val="cyan"/>
          <w:u w:val="single"/>
        </w:rPr>
        <w:t>in exploration</w:t>
      </w:r>
      <w:r w:rsidRPr="00441174">
        <w:rPr>
          <w:u w:val="single"/>
        </w:rPr>
        <w:t xml:space="preserve"> and </w:t>
      </w:r>
      <w:r w:rsidRPr="00441174">
        <w:rPr>
          <w:highlight w:val="cyan"/>
          <w:u w:val="single"/>
        </w:rPr>
        <w:t>scientific endeavour</w:t>
      </w:r>
      <w:r w:rsidRPr="00441174">
        <w:rPr>
          <w:u w:val="single"/>
        </w:rPr>
        <w:t xml:space="preserve">. In the most extreme cases, it </w:t>
      </w:r>
      <w:r w:rsidRPr="00441174">
        <w:rPr>
          <w:highlight w:val="cyan"/>
          <w:u w:val="single"/>
        </w:rPr>
        <w:t>endangers lives</w:t>
      </w:r>
      <w:r w:rsidRPr="00441174">
        <w:rPr>
          <w:u w:val="single"/>
        </w:rPr>
        <w:t xml:space="preserve">. Mutual aid is a core tenet of both the Outer Space Treaty and the Artemis Accords. Yet, a </w:t>
      </w:r>
      <w:r w:rsidRPr="00441174">
        <w:rPr>
          <w:highlight w:val="cyan"/>
          <w:u w:val="single"/>
        </w:rPr>
        <w:t>lack of</w:t>
      </w:r>
      <w:r w:rsidRPr="00441174">
        <w:rPr>
          <w:u w:val="single"/>
        </w:rPr>
        <w:t xml:space="preserve"> universally accepted </w:t>
      </w:r>
      <w:r w:rsidRPr="00441174">
        <w:rPr>
          <w:highlight w:val="cyan"/>
          <w:u w:val="single"/>
        </w:rPr>
        <w:t>tech</w:t>
      </w:r>
      <w:r w:rsidRPr="00441174">
        <w:rPr>
          <w:u w:val="single"/>
        </w:rPr>
        <w:t xml:space="preserve">nological </w:t>
      </w:r>
      <w:r w:rsidRPr="00441174">
        <w:rPr>
          <w:highlight w:val="cyan"/>
          <w:u w:val="single"/>
        </w:rPr>
        <w:t>standards</w:t>
      </w:r>
      <w:r w:rsidRPr="00441174">
        <w:rPr>
          <w:u w:val="single"/>
        </w:rPr>
        <w:t xml:space="preserve"> for lunar (and beyond) crewed operations potentially </w:t>
      </w:r>
      <w:r w:rsidRPr="00441174">
        <w:rPr>
          <w:highlight w:val="cyan"/>
          <w:u w:val="single"/>
        </w:rPr>
        <w:t>makes</w:t>
      </w:r>
      <w:r w:rsidRPr="00441174">
        <w:rPr>
          <w:u w:val="single"/>
        </w:rPr>
        <w:t xml:space="preserve"> such </w:t>
      </w:r>
      <w:r w:rsidRPr="00441174">
        <w:rPr>
          <w:highlight w:val="cyan"/>
          <w:u w:val="single"/>
        </w:rPr>
        <w:t>action</w:t>
      </w:r>
      <w:r w:rsidRPr="00441174">
        <w:rPr>
          <w:u w:val="single"/>
        </w:rPr>
        <w:t xml:space="preserve"> considerably more </w:t>
      </w:r>
      <w:r w:rsidRPr="00441174">
        <w:rPr>
          <w:highlight w:val="cyan"/>
          <w:u w:val="single"/>
        </w:rPr>
        <w:t>difficult</w:t>
      </w:r>
      <w:r w:rsidRPr="00441174">
        <w:rPr>
          <w:u w:val="single"/>
        </w:rPr>
        <w:t xml:space="preserve">. </w:t>
      </w:r>
      <w:r w:rsidRPr="00441174">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7A52105C" w14:textId="77777777" w:rsidR="00CF042B" w:rsidRPr="00441174" w:rsidRDefault="00CF042B" w:rsidP="00CF042B">
      <w:pPr>
        <w:rPr>
          <w:u w:val="single"/>
        </w:rPr>
      </w:pPr>
      <w:r w:rsidRPr="00441174">
        <w:rPr>
          <w:sz w:val="16"/>
        </w:rPr>
        <w:t xml:space="preserve">Again, </w:t>
      </w:r>
      <w:r w:rsidRPr="00441174">
        <w:rPr>
          <w:u w:val="single"/>
        </w:rPr>
        <w:t xml:space="preserve">the described issues are most likely to occur should terrestrial </w:t>
      </w:r>
      <w:r w:rsidRPr="00441174">
        <w:rPr>
          <w:highlight w:val="cyan"/>
          <w:u w:val="single"/>
        </w:rPr>
        <w:t>geopolitical tensions</w:t>
      </w:r>
      <w:r w:rsidRPr="00441174">
        <w:rPr>
          <w:u w:val="single"/>
        </w:rPr>
        <w:t xml:space="preserve"> between the US and China </w:t>
      </w:r>
      <w:r w:rsidRPr="00441174">
        <w:rPr>
          <w:highlight w:val="cyan"/>
          <w:u w:val="single"/>
        </w:rPr>
        <w:t>preclude proactive coordination</w:t>
      </w:r>
      <w:r w:rsidRPr="00441174">
        <w:rPr>
          <w:u w:val="single"/>
        </w:rPr>
        <w:t xml:space="preserve"> and </w:t>
      </w:r>
      <w:r w:rsidRPr="00441174">
        <w:rPr>
          <w:highlight w:val="cyan"/>
          <w:u w:val="single"/>
        </w:rPr>
        <w:t>info</w:t>
      </w:r>
      <w:r w:rsidRPr="00441174">
        <w:rPr>
          <w:u w:val="single"/>
        </w:rPr>
        <w:t xml:space="preserve">rmation </w:t>
      </w:r>
      <w:r w:rsidRPr="00441174">
        <w:rPr>
          <w:highlight w:val="cyan"/>
          <w:u w:val="single"/>
        </w:rPr>
        <w:t>sharing</w:t>
      </w:r>
      <w:r w:rsidRPr="00441174">
        <w:rPr>
          <w:u w:val="single"/>
        </w:rPr>
        <w:t xml:space="preserve">. </w:t>
      </w:r>
      <w:r w:rsidRPr="00441174">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highlight w:val="cyan"/>
          <w:u w:val="single"/>
        </w:rPr>
        <w:t>US-China coordination</w:t>
      </w:r>
      <w:r w:rsidRPr="00441174">
        <w:rPr>
          <w:u w:val="single"/>
        </w:rPr>
        <w:t xml:space="preserve"> is </w:t>
      </w:r>
      <w:r w:rsidRPr="00441174">
        <w:rPr>
          <w:highlight w:val="cyan"/>
          <w:u w:val="single"/>
        </w:rPr>
        <w:t>limited by</w:t>
      </w:r>
      <w:r w:rsidRPr="00441174">
        <w:rPr>
          <w:u w:val="single"/>
        </w:rPr>
        <w:t xml:space="preserve"> the </w:t>
      </w:r>
      <w:r w:rsidRPr="00441174">
        <w:rPr>
          <w:highlight w:val="cyan"/>
          <w:u w:val="single"/>
        </w:rPr>
        <w:t>Wolf Amendment</w:t>
      </w:r>
      <w:r w:rsidRPr="00441174">
        <w:rPr>
          <w:u w:val="single"/>
        </w:rPr>
        <w:t xml:space="preserve">, </w:t>
      </w:r>
      <w:r w:rsidRPr="00441174">
        <w:rPr>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394A961A" w14:textId="77777777" w:rsidR="00CF042B" w:rsidRPr="00441174" w:rsidRDefault="00CF042B" w:rsidP="00CF042B">
      <w:pPr>
        <w:rPr>
          <w:u w:val="single"/>
        </w:rPr>
      </w:pPr>
      <w:r w:rsidRPr="00441174">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u w:val="single"/>
        </w:rPr>
        <w:t xml:space="preserve">, it is incumbent upon national governments allied to the US to recognise </w:t>
      </w:r>
      <w:r w:rsidRPr="00441174">
        <w:rPr>
          <w:highlight w:val="cyan"/>
          <w:u w:val="single"/>
        </w:rPr>
        <w:t>these</w:t>
      </w:r>
      <w:r w:rsidRPr="00441174">
        <w:rPr>
          <w:u w:val="single"/>
        </w:rPr>
        <w:t xml:space="preserve"> </w:t>
      </w:r>
      <w:r w:rsidRPr="00441174">
        <w:rPr>
          <w:highlight w:val="cyan"/>
          <w:u w:val="single"/>
        </w:rPr>
        <w:t>flashpoints</w:t>
      </w:r>
      <w:r w:rsidRPr="00441174">
        <w:rPr>
          <w:u w:val="single"/>
        </w:rPr>
        <w:t xml:space="preserve"> and spearhead broader policy responses to proactively support coordination and the activities of their diplomats at the UN. </w:t>
      </w:r>
      <w:r w:rsidRPr="00441174">
        <w:rPr>
          <w:sz w:val="16"/>
        </w:rPr>
        <w:t>The UK government, whose diplomats already play a major role in coordinating international space activities, must lend them its full support.</w:t>
      </w:r>
    </w:p>
    <w:p w14:paraId="7D6D46DF" w14:textId="77777777" w:rsidR="00CF042B" w:rsidRPr="00441174" w:rsidRDefault="00CF042B" w:rsidP="00CF042B">
      <w:pPr>
        <w:rPr>
          <w:u w:val="single"/>
        </w:rPr>
      </w:pPr>
      <w:r w:rsidRPr="00441174">
        <w:rPr>
          <w:u w:val="single"/>
        </w:rPr>
        <w:t xml:space="preserve">Beyond the moon, the issue </w:t>
      </w:r>
      <w:r w:rsidRPr="00441174">
        <w:rPr>
          <w:highlight w:val="cyan"/>
          <w:u w:val="single"/>
        </w:rPr>
        <w:t>of geographically concentrated sites</w:t>
      </w:r>
      <w:r w:rsidRPr="00441174">
        <w:rPr>
          <w:u w:val="single"/>
        </w:rPr>
        <w:t xml:space="preserve"> of interest is only </w:t>
      </w:r>
      <w:r w:rsidRPr="00441174">
        <w:rPr>
          <w:highlight w:val="cyan"/>
          <w:u w:val="single"/>
        </w:rPr>
        <w:t>likely to prevail</w:t>
      </w:r>
      <w:r w:rsidRPr="00441174">
        <w:rPr>
          <w:u w:val="single"/>
        </w:rPr>
        <w:t xml:space="preserve">. While space is boundless, </w:t>
      </w:r>
      <w:r w:rsidRPr="00441174">
        <w:rPr>
          <w:highlight w:val="cyan"/>
          <w:u w:val="single"/>
        </w:rPr>
        <w:t>areas of economic</w:t>
      </w:r>
      <w:r w:rsidRPr="00441174">
        <w:rPr>
          <w:u w:val="single"/>
        </w:rPr>
        <w:t xml:space="preserve">al or scientific </w:t>
      </w:r>
      <w:r w:rsidRPr="00441174">
        <w:rPr>
          <w:highlight w:val="cyan"/>
          <w:u w:val="single"/>
        </w:rPr>
        <w:t>value</w:t>
      </w:r>
      <w:r w:rsidRPr="00441174">
        <w:rPr>
          <w:u w:val="single"/>
        </w:rPr>
        <w:t xml:space="preserve"> are nonetheless often </w:t>
      </w:r>
      <w:r w:rsidRPr="00441174">
        <w:rPr>
          <w:highlight w:val="cyan"/>
          <w:u w:val="single"/>
        </w:rPr>
        <w:t>concentrated</w:t>
      </w:r>
      <w:r w:rsidRPr="00441174">
        <w:rPr>
          <w:u w:val="single"/>
        </w:rPr>
        <w:t xml:space="preserve">. Some preliminary analysis, for example, places the number of economically </w:t>
      </w:r>
      <w:r w:rsidRPr="00441174">
        <w:rPr>
          <w:highlight w:val="cyan"/>
          <w:u w:val="single"/>
        </w:rPr>
        <w:t>viable near-Earth asteroids at</w:t>
      </w:r>
      <w:r w:rsidRPr="00441174">
        <w:rPr>
          <w:u w:val="single"/>
        </w:rPr>
        <w:t xml:space="preserve"> around </w:t>
      </w:r>
      <w:r w:rsidRPr="00441174">
        <w:rPr>
          <w:highlight w:val="cyan"/>
          <w:u w:val="single"/>
        </w:rPr>
        <w:t>only ten</w:t>
      </w:r>
      <w:r w:rsidRPr="00441174">
        <w:rPr>
          <w:u w:val="single"/>
        </w:rPr>
        <w:t xml:space="preserve">[19], due to the fact that metallic, accessible, and economically viable near-Earth asteroids are comparatively rare in number. Given the considerable geographic challenges associated with on-asteroid operations, the </w:t>
      </w:r>
      <w:r w:rsidRPr="00441174">
        <w:rPr>
          <w:highlight w:val="cyan"/>
          <w:u w:val="single"/>
        </w:rPr>
        <w:t>need for</w:t>
      </w:r>
      <w:r w:rsidRPr="00441174">
        <w:rPr>
          <w:u w:val="single"/>
        </w:rPr>
        <w:t xml:space="preserve"> multi-actor </w:t>
      </w:r>
      <w:r w:rsidRPr="00441174">
        <w:rPr>
          <w:highlight w:val="cyan"/>
          <w:u w:val="single"/>
        </w:rPr>
        <w:t>coordination</w:t>
      </w:r>
      <w:r w:rsidRPr="00441174">
        <w:rPr>
          <w:u w:val="single"/>
        </w:rPr>
        <w:t xml:space="preserve"> will only become </w:t>
      </w:r>
      <w:r w:rsidRPr="00441174">
        <w:rPr>
          <w:highlight w:val="cyan"/>
          <w:u w:val="single"/>
        </w:rPr>
        <w:t>more pressing</w:t>
      </w:r>
      <w:r w:rsidRPr="00441174">
        <w:rPr>
          <w:u w:val="single"/>
        </w:rPr>
        <w:t xml:space="preserve">, especially if </w:t>
      </w:r>
      <w:r w:rsidRPr="00441174">
        <w:rPr>
          <w:highlight w:val="cyan"/>
          <w:u w:val="single"/>
        </w:rPr>
        <w:t>terrestrial US-China competition intensifies</w:t>
      </w:r>
      <w:r w:rsidRPr="00441174">
        <w:rPr>
          <w:u w:val="single"/>
        </w:rPr>
        <w:t>.</w:t>
      </w:r>
    </w:p>
    <w:p w14:paraId="6444DAA3" w14:textId="77777777" w:rsidR="00CF042B" w:rsidRPr="00563475" w:rsidRDefault="00CF042B" w:rsidP="00CF042B">
      <w:r w:rsidRPr="00563475">
        <w:t>Failures to Coordinate</w:t>
      </w:r>
    </w:p>
    <w:p w14:paraId="40848258" w14:textId="77777777" w:rsidR="00CF042B" w:rsidRPr="00441174" w:rsidRDefault="00CF042B" w:rsidP="00CF042B">
      <w:pPr>
        <w:rPr>
          <w:u w:val="single"/>
        </w:rPr>
      </w:pPr>
      <w:r w:rsidRPr="00441174">
        <w:rPr>
          <w:u w:val="single"/>
        </w:rPr>
        <w:t xml:space="preserve">The risks outlined above are non-exhaustive, and do not touch upon the </w:t>
      </w:r>
      <w:r w:rsidRPr="00441174">
        <w:rPr>
          <w:highlight w:val="cyan"/>
          <w:u w:val="single"/>
        </w:rPr>
        <w:t>military dimension of space</w:t>
      </w:r>
      <w:r w:rsidRPr="00441174">
        <w:rPr>
          <w:u w:val="single"/>
        </w:rPr>
        <w:t xml:space="preserve"> which </w:t>
      </w:r>
      <w:r w:rsidRPr="00441174">
        <w:rPr>
          <w:highlight w:val="cyan"/>
          <w:u w:val="single"/>
        </w:rPr>
        <w:t>carries equal</w:t>
      </w:r>
      <w:r w:rsidRPr="00441174">
        <w:rPr>
          <w:u w:val="single"/>
        </w:rPr>
        <w:t xml:space="preserve"> if not greater </w:t>
      </w:r>
      <w:r w:rsidRPr="00441174">
        <w:rPr>
          <w:highlight w:val="cyan"/>
          <w:u w:val="single"/>
        </w:rPr>
        <w:t>weight</w:t>
      </w:r>
      <w:r w:rsidRPr="00441174">
        <w:rPr>
          <w:u w:val="single"/>
        </w:rPr>
        <w:t xml:space="preserve">. </w:t>
      </w:r>
      <w:r w:rsidRPr="00441174">
        <w:rPr>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u w:val="single"/>
        </w:rPr>
        <w:t xml:space="preserve"> </w:t>
      </w:r>
      <w:r w:rsidRPr="00441174">
        <w:rPr>
          <w:highlight w:val="cyan"/>
          <w:u w:val="single"/>
        </w:rPr>
        <w:t>geopolitical tensions</w:t>
      </w:r>
      <w:r w:rsidRPr="00441174">
        <w:rPr>
          <w:u w:val="single"/>
        </w:rPr>
        <w:t xml:space="preserve"> to </w:t>
      </w:r>
      <w:r w:rsidRPr="00441174">
        <w:rPr>
          <w:highlight w:val="cyan"/>
          <w:u w:val="single"/>
        </w:rPr>
        <w:t>obstruct this crucial work</w:t>
      </w:r>
      <w:r w:rsidRPr="00441174">
        <w:rPr>
          <w:u w:val="single"/>
        </w:rPr>
        <w:t>.</w:t>
      </w:r>
    </w:p>
    <w:p w14:paraId="36894FB9" w14:textId="77777777" w:rsidR="00CF042B" w:rsidRDefault="00CF042B" w:rsidP="00CF042B">
      <w:pPr>
        <w:rPr>
          <w:sz w:val="16"/>
        </w:rPr>
      </w:pPr>
      <w:r w:rsidRPr="00441174">
        <w:rPr>
          <w:u w:val="single"/>
        </w:rPr>
        <w:t>Looking forwards</w:t>
      </w:r>
      <w:r w:rsidRPr="00441174">
        <w:rPr>
          <w:sz w:val="16"/>
        </w:rPr>
        <w:t xml:space="preserve">, all third-party actors in space should closely monitor terrestrial US-China relations and map these to their own activities relating to space (be this in the realm of space exploration or applications), </w:t>
      </w:r>
      <w:r w:rsidRPr="00441174">
        <w:rPr>
          <w:u w:val="single"/>
        </w:rPr>
        <w:t xml:space="preserve">taking mitigating measures as necessary should </w:t>
      </w:r>
      <w:r w:rsidRPr="00441174">
        <w:rPr>
          <w:highlight w:val="cyan"/>
          <w:u w:val="single"/>
        </w:rPr>
        <w:t>tensions spill over beyond Earth</w:t>
      </w:r>
      <w:r w:rsidRPr="00441174">
        <w:rPr>
          <w:u w:val="single"/>
        </w:rPr>
        <w:t xml:space="preserve">. </w:t>
      </w:r>
      <w:r w:rsidRPr="00441174">
        <w:rPr>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5C5C0529" w14:textId="37610118" w:rsidR="00CF042B" w:rsidRPr="00547C7C" w:rsidRDefault="00CF042B" w:rsidP="00CF042B">
      <w:pPr>
        <w:pStyle w:val="Heading4"/>
        <w:rPr>
          <w:rFonts w:ascii="Georgia" w:hAnsi="Georgia"/>
        </w:rPr>
      </w:pPr>
      <w:r w:rsidRPr="00547C7C">
        <w:rPr>
          <w:rFonts w:ascii="Georgia" w:hAnsi="Georgia"/>
        </w:rPr>
        <w:t xml:space="preserve">Space competition is inevitable and will determine hegemonic power on Earth–it’s just a question of who wins the race. </w:t>
      </w:r>
    </w:p>
    <w:p w14:paraId="513ECB76" w14:textId="77777777" w:rsidR="00CF042B" w:rsidRPr="00547C7C" w:rsidRDefault="00CF042B" w:rsidP="00CF042B">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71105856" w14:textId="77777777" w:rsidR="00CF042B" w:rsidRPr="00E37866" w:rsidRDefault="00CF042B" w:rsidP="00CF042B">
      <w:pPr>
        <w:rPr>
          <w:rFonts w:ascii="Georgia" w:hAnsi="Georgia"/>
          <w:sz w:val="16"/>
        </w:rPr>
      </w:pPr>
      <w:r w:rsidRPr="00547C7C">
        <w:rPr>
          <w:rStyle w:val="StyleUnderline"/>
          <w:rFonts w:ascii="Georgia" w:hAnsi="Georgia"/>
        </w:rPr>
        <w:t xml:space="preserve">The strategic </w:t>
      </w:r>
      <w:r w:rsidRPr="00547C7C">
        <w:rPr>
          <w:rStyle w:val="StyleUnderline"/>
          <w:rFonts w:ascii="Georgia" w:hAnsi="Georgia"/>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highlight w:val="green"/>
        </w:rPr>
        <w:t>in</w:t>
      </w:r>
      <w:r w:rsidRPr="00547C7C">
        <w:rPr>
          <w:rFonts w:ascii="Georgia" w:hAnsi="Georgia"/>
          <w:sz w:val="16"/>
          <w:highlight w:val="green"/>
        </w:rPr>
        <w:t xml:space="preserve"> </w:t>
      </w:r>
      <w:r w:rsidRPr="00547C7C">
        <w:rPr>
          <w:rStyle w:val="StyleUnderline"/>
          <w:rFonts w:ascii="Georgia" w:hAnsi="Georgia"/>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highlight w:val="green"/>
        </w:rPr>
        <w:t>Whoever rules space rules the future</w:t>
      </w:r>
      <w:r w:rsidRPr="00547C7C">
        <w:rPr>
          <w:rStyle w:val="StyleUnderline"/>
          <w:rFonts w:ascii="Georgia" w:hAnsi="Georgia"/>
        </w:rPr>
        <w:t xml:space="preserve"> </w:t>
      </w:r>
      <w:r w:rsidRPr="00547C7C">
        <w:rPr>
          <w:rFonts w:ascii="Georgia" w:hAnsi="Georgia"/>
          <w:sz w:val="16"/>
        </w:rPr>
        <w:t xml:space="preserve">There is one reason why </w:t>
      </w:r>
      <w:r w:rsidRPr="00547C7C">
        <w:rPr>
          <w:rStyle w:val="StyleUnderline"/>
          <w:rFonts w:ascii="Georgia" w:hAnsi="Georgia"/>
        </w:rPr>
        <w:t xml:space="preserve">the </w:t>
      </w:r>
      <w:r w:rsidRPr="00547C7C">
        <w:rPr>
          <w:rFonts w:ascii="Georgia" w:hAnsi="Georgia"/>
          <w:sz w:val="16"/>
        </w:rPr>
        <w:t xml:space="preserve">two </w:t>
      </w:r>
      <w:r w:rsidRPr="00547C7C">
        <w:rPr>
          <w:rStyle w:val="StyleUnderline"/>
          <w:rFonts w:ascii="Georgia" w:hAnsi="Georgia"/>
        </w:rPr>
        <w:t xml:space="preserve">countries' space </w:t>
      </w:r>
      <w:r w:rsidRPr="00547C7C">
        <w:rPr>
          <w:rStyle w:val="StyleUnderline"/>
          <w:rFonts w:ascii="Georgia" w:hAnsi="Georgia"/>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highlight w:val="green"/>
        </w:rPr>
        <w:t xml:space="preserve">Those who dominate space will dominate </w:t>
      </w:r>
      <w:r w:rsidRPr="00547C7C">
        <w:rPr>
          <w:rStyle w:val="StyleUnderline"/>
          <w:rFonts w:ascii="Georgia" w:hAnsi="Georgia"/>
        </w:rPr>
        <w:t xml:space="preserve">almost all sectors of </w:t>
      </w:r>
      <w:r w:rsidRPr="00547C7C">
        <w:rPr>
          <w:rStyle w:val="StyleUnderline"/>
          <w:rFonts w:ascii="Georgia" w:hAnsi="Georgia"/>
          <w:highlight w:val="green"/>
        </w:rPr>
        <w:t xml:space="preserve">the </w:t>
      </w:r>
      <w:r w:rsidRPr="00547C7C">
        <w:rPr>
          <w:rStyle w:val="StyleUnderline"/>
          <w:rFonts w:ascii="Georgia" w:hAnsi="Georgia"/>
        </w:rPr>
        <w:t xml:space="preserve">future </w:t>
      </w:r>
      <w:r w:rsidRPr="00547C7C">
        <w:rPr>
          <w:rStyle w:val="StyleUnderline"/>
          <w:rFonts w:ascii="Georgia" w:hAnsi="Georgia"/>
          <w:highlight w:val="green"/>
        </w:rPr>
        <w:t>world</w:t>
      </w:r>
      <w:r w:rsidRPr="00547C7C">
        <w:rPr>
          <w:rStyle w:val="StyleUnderline"/>
          <w:rFonts w:ascii="Georgia" w:hAnsi="Georgia"/>
        </w:rPr>
        <w:t xml:space="preserve">, </w:t>
      </w:r>
      <w:r w:rsidRPr="00547C7C">
        <w:rPr>
          <w:rStyle w:val="StyleUnderline"/>
          <w:rFonts w:ascii="Georgia" w:hAnsi="Georgia"/>
          <w:highlight w:val="green"/>
        </w:rPr>
        <w:t>including economy</w:t>
      </w:r>
      <w:r w:rsidRPr="00547C7C">
        <w:rPr>
          <w:rStyle w:val="StyleUnderline"/>
          <w:rFonts w:ascii="Georgia" w:hAnsi="Georgia"/>
        </w:rPr>
        <w:t xml:space="preserve">, </w:t>
      </w:r>
      <w:r w:rsidRPr="00547C7C">
        <w:rPr>
          <w:rStyle w:val="StyleUnderline"/>
          <w:rFonts w:ascii="Georgia" w:hAnsi="Georgia"/>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highlight w:val="green"/>
        </w:rPr>
        <w:t>Space and the moon were known as repositories of resources</w:t>
      </w:r>
      <w:r w:rsidRPr="00547C7C">
        <w:rPr>
          <w:rStyle w:val="StyleUnderline"/>
          <w:rFonts w:ascii="Georgia" w:hAnsi="Georgia"/>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highlight w:val="green"/>
        </w:rPr>
        <w:t>There are endless resources buried in</w:t>
      </w:r>
      <w:r w:rsidRPr="00547C7C">
        <w:rPr>
          <w:rStyle w:val="StyleUnderline"/>
          <w:rFonts w:ascii="Georgia" w:hAnsi="Georgia"/>
        </w:rPr>
        <w:t xml:space="preserve"> more than 10,000 </w:t>
      </w:r>
      <w:r w:rsidRPr="00547C7C">
        <w:rPr>
          <w:rStyle w:val="StyleUnderline"/>
          <w:rFonts w:ascii="Georgia" w:hAnsi="Georgia"/>
          <w:highlight w:val="green"/>
        </w:rPr>
        <w:t xml:space="preserve">asteroids </w:t>
      </w:r>
      <w:r w:rsidRPr="00547C7C">
        <w:rPr>
          <w:rStyle w:val="StyleUnderline"/>
          <w:rFonts w:ascii="Georgia" w:hAnsi="Georgia"/>
        </w:rPr>
        <w:t>orbiting the Earth.</w:t>
      </w:r>
      <w:r w:rsidRPr="00547C7C">
        <w:rPr>
          <w:rFonts w:ascii="Georgia" w:hAnsi="Georgia"/>
          <w:sz w:val="16"/>
        </w:rPr>
        <w:t xml:space="preserve"> </w:t>
      </w:r>
      <w:r w:rsidRPr="00547C7C">
        <w:rPr>
          <w:rStyle w:val="StyleUnderline"/>
          <w:rFonts w:ascii="Georgia" w:hAnsi="Georgia"/>
        </w:rPr>
        <w:t xml:space="preserve">They are known to have an abundance of resources </w:t>
      </w:r>
      <w:r w:rsidRPr="00547C7C">
        <w:rPr>
          <w:rStyle w:val="StyleUnderline"/>
          <w:rFonts w:ascii="Georgia" w:hAnsi="Georgia"/>
          <w:highlight w:val="green"/>
        </w:rPr>
        <w:t>such as carbon, zinc, cobalt, platinum, gold, silver and titanium</w:t>
      </w:r>
      <w:r w:rsidRPr="00547C7C">
        <w:rPr>
          <w:rStyle w:val="StyleUnderline"/>
          <w:rFonts w:ascii="Georgia" w:hAnsi="Georgia"/>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highlight w:val="green"/>
        </w:rPr>
        <w:t>future energy source lies in space</w:t>
      </w:r>
      <w:r w:rsidRPr="00547C7C">
        <w:rPr>
          <w:rFonts w:ascii="Georgia" w:hAnsi="Georgia"/>
          <w:sz w:val="16"/>
        </w:rPr>
        <w:t xml:space="preserve">. </w:t>
      </w:r>
      <w:r w:rsidRPr="00547C7C">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highlight w:val="green"/>
        </w:rPr>
        <w:t>By 2100, 70 terawatts of energy will be needed</w:t>
      </w:r>
      <w:r w:rsidRPr="00547C7C">
        <w:rPr>
          <w:rStyle w:val="StyleUnderline"/>
          <w:rFonts w:ascii="Georgia" w:hAnsi="Georgia"/>
        </w:rPr>
        <w:t xml:space="preserve">, </w:t>
      </w:r>
      <w:r w:rsidRPr="00547C7C">
        <w:rPr>
          <w:rStyle w:val="StyleUnderline"/>
          <w:rFonts w:ascii="Georgia" w:hAnsi="Georgia"/>
          <w:highlight w:val="green"/>
        </w:rPr>
        <w:t xml:space="preserve">and </w:t>
      </w:r>
      <w:r w:rsidRPr="00547C7C">
        <w:rPr>
          <w:rStyle w:val="StyleUnderline"/>
          <w:rFonts w:ascii="Georgia" w:hAnsi="Georgia"/>
        </w:rPr>
        <w:t xml:space="preserve">it is expected that </w:t>
      </w:r>
      <w:r w:rsidRPr="00547C7C">
        <w:rPr>
          <w:rStyle w:val="StyleUnderline"/>
          <w:rFonts w:ascii="Georgia" w:hAnsi="Georgia"/>
          <w:highlight w:val="green"/>
        </w:rPr>
        <w:t xml:space="preserve">332 </w:t>
      </w:r>
      <w:r w:rsidRPr="00547C7C">
        <w:rPr>
          <w:rStyle w:val="StyleUnderline"/>
          <w:rFonts w:ascii="Georgia" w:hAnsi="Georgia"/>
        </w:rPr>
        <w:t xml:space="preserve">terawatts </w:t>
      </w:r>
      <w:r w:rsidRPr="00547C7C">
        <w:rPr>
          <w:rStyle w:val="StyleUnderline"/>
          <w:rFonts w:ascii="Georgia" w:hAnsi="Georgia"/>
          <w:highlight w:val="green"/>
        </w:rPr>
        <w:t>can be supplied through</w:t>
      </w:r>
      <w:r w:rsidRPr="00547C7C">
        <w:rPr>
          <w:rStyle w:val="StyleUnderline"/>
          <w:rFonts w:ascii="Georgia" w:hAnsi="Georgia"/>
        </w:rPr>
        <w:t xml:space="preserve"> the development of </w:t>
      </w:r>
      <w:r w:rsidRPr="00547C7C">
        <w:rPr>
          <w:rStyle w:val="StyleUnderline"/>
          <w:rFonts w:ascii="Georgia" w:hAnsi="Georgia"/>
          <w:highlight w:val="green"/>
        </w:rPr>
        <w:t xml:space="preserve">space </w:t>
      </w:r>
      <w:r w:rsidRPr="00547C7C">
        <w:rPr>
          <w:rStyle w:val="StyleUnderline"/>
          <w:rFonts w:ascii="Georgia" w:hAnsi="Georgia"/>
        </w:rPr>
        <w:t xml:space="preserve">solar </w:t>
      </w:r>
      <w:r w:rsidRPr="00547C7C">
        <w:rPr>
          <w:rStyle w:val="StyleUnderline"/>
          <w:rFonts w:ascii="Georgia" w:hAnsi="Georgia"/>
          <w:highlight w:val="green"/>
        </w:rPr>
        <w:t xml:space="preserve">power plants </w:t>
      </w:r>
      <w:r w:rsidRPr="00547C7C">
        <w:rPr>
          <w:rStyle w:val="StyleUnderline"/>
          <w:rFonts w:ascii="Georgia" w:hAnsi="Georgia"/>
        </w:rPr>
        <w:t xml:space="preserve">in a geostationary orbit. Third, the </w:t>
      </w:r>
      <w:r w:rsidRPr="00547C7C">
        <w:rPr>
          <w:rStyle w:val="StyleUnderline"/>
          <w:rFonts w:ascii="Georgia" w:hAnsi="Georgia"/>
          <w:highlight w:val="green"/>
        </w:rPr>
        <w:t xml:space="preserve">desire </w:t>
      </w:r>
      <w:r w:rsidRPr="00547C7C">
        <w:rPr>
          <w:rStyle w:val="StyleUnderline"/>
          <w:rFonts w:ascii="Georgia" w:hAnsi="Georgia"/>
        </w:rPr>
        <w:t xml:space="preserve">to dominate space </w:t>
      </w:r>
      <w:r w:rsidRPr="00547C7C">
        <w:rPr>
          <w:rStyle w:val="StyleUnderline"/>
          <w:rFonts w:ascii="Georgia" w:hAnsi="Georgia"/>
          <w:highlight w:val="green"/>
        </w:rPr>
        <w:t>for hegemony has established the</w:t>
      </w:r>
      <w:r w:rsidRPr="00547C7C">
        <w:rPr>
          <w:rStyle w:val="StyleUnderline"/>
          <w:rFonts w:ascii="Georgia" w:hAnsi="Georgia"/>
        </w:rPr>
        <w:t xml:space="preserve"> space </w:t>
      </w:r>
      <w:r w:rsidRPr="00547C7C">
        <w:rPr>
          <w:rStyle w:val="StyleUnderline"/>
          <w:rFonts w:ascii="Georgia" w:hAnsi="Georgia"/>
          <w:highlight w:val="green"/>
        </w:rPr>
        <w:t>competition relationship between the U.S. and China</w:t>
      </w:r>
      <w:r w:rsidRPr="00547C7C">
        <w:rPr>
          <w:rStyle w:val="StyleUnderline"/>
          <w:rFonts w:ascii="Georgia" w:hAnsi="Georgia"/>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rPr>
        <w:t xml:space="preserve">, </w:t>
      </w:r>
      <w:r w:rsidRPr="00547C7C">
        <w:rPr>
          <w:rStyle w:val="StyleUnderline"/>
          <w:rFonts w:ascii="Georgia" w:hAnsi="Georgia"/>
          <w:highlight w:val="green"/>
        </w:rPr>
        <w:t>militarization is inevitable in the process</w:t>
      </w:r>
      <w:r w:rsidRPr="00547C7C">
        <w:rPr>
          <w:rStyle w:val="StyleUnderline"/>
          <w:rFonts w:ascii="Georgia" w:hAnsi="Georgia"/>
        </w:rPr>
        <w:t xml:space="preserve">. It is clear that the outcome will lead to a space arms race. This is why the </w:t>
      </w:r>
      <w:r w:rsidRPr="00547C7C">
        <w:rPr>
          <w:rStyle w:val="StyleUnderline"/>
          <w:rFonts w:ascii="Georgia" w:hAnsi="Georgia"/>
          <w:highlight w:val="green"/>
        </w:rPr>
        <w:t xml:space="preserve">competition </w:t>
      </w:r>
      <w:r w:rsidRPr="00547C7C">
        <w:rPr>
          <w:rStyle w:val="StyleUnderline"/>
          <w:rFonts w:ascii="Georgia" w:hAnsi="Georgia"/>
        </w:rPr>
        <w:t xml:space="preserve">over supremacy in space between the U.S. and China </w:t>
      </w:r>
      <w:r w:rsidRPr="00547C7C">
        <w:rPr>
          <w:rStyle w:val="StyleUnderline"/>
          <w:rFonts w:ascii="Georgia" w:hAnsi="Georgia"/>
          <w:highlight w:val="green"/>
        </w:rPr>
        <w:t>has the aspects of the New Cold War</w:t>
      </w:r>
      <w:r w:rsidRPr="00547C7C">
        <w:rPr>
          <w:rStyle w:val="StyleUnderline"/>
          <w:rFonts w:ascii="Georgia" w:hAnsi="Georgia"/>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highlight w:val="green"/>
        </w:rPr>
        <w:t xml:space="preserve">space is the decisive factor in the operation of energy, resources, environment, communication, and advanced military weapons systems </w:t>
      </w:r>
      <w:r w:rsidRPr="00547C7C">
        <w:rPr>
          <w:rStyle w:val="StyleUnderline"/>
          <w:rFonts w:ascii="Georgia" w:hAnsi="Georgia"/>
        </w:rPr>
        <w:t>in the future.</w:t>
      </w:r>
      <w:r w:rsidRPr="00547C7C">
        <w:rPr>
          <w:rStyle w:val="StyleUnderline"/>
          <w:rFonts w:ascii="Georgia" w:hAnsi="Georgia"/>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299C1968" w14:textId="5EB4DC1F" w:rsidR="00CF042B" w:rsidRPr="00D21479" w:rsidRDefault="00CF042B" w:rsidP="00CF042B">
      <w:pPr>
        <w:pStyle w:val="Heading4"/>
      </w:pPr>
      <w:r w:rsidRPr="00D21479">
        <w:t xml:space="preserve">Chinese led order fails – no clear vision or plan for security concerns </w:t>
      </w:r>
    </w:p>
    <w:p w14:paraId="64876599" w14:textId="77777777" w:rsidR="00CF042B" w:rsidRPr="002970B7" w:rsidRDefault="00CF042B" w:rsidP="00CF042B">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39518EFA" w14:textId="77777777" w:rsidR="00CF042B" w:rsidRPr="002970B7" w:rsidRDefault="00CF042B" w:rsidP="00CF042B">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08E6D1FC" w14:textId="77777777" w:rsidR="00CF042B" w:rsidRPr="002970B7" w:rsidRDefault="00CF042B" w:rsidP="00CF042B">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2FC4633C" w14:textId="39695EC8" w:rsidR="00CF042B" w:rsidRDefault="00CF042B" w:rsidP="00CF042B">
      <w:pPr>
        <w:pStyle w:val="Heading3"/>
      </w:pPr>
      <w:r>
        <w:t>AC – Framing w/ Cards</w:t>
      </w:r>
    </w:p>
    <w:p w14:paraId="1C1FBCA8" w14:textId="77777777" w:rsidR="00CF042B" w:rsidRDefault="00CF042B" w:rsidP="00CF042B">
      <w:pPr>
        <w:pStyle w:val="Heading4"/>
      </w:pPr>
      <w:r w:rsidRPr="008A282C">
        <w:t xml:space="preserve">I value morality, the standard is </w:t>
      </w:r>
      <w:r>
        <w:t>maximizing wellbeing</w:t>
      </w:r>
      <w:r w:rsidRPr="008A282C">
        <w:t xml:space="preserve">. </w:t>
      </w:r>
    </w:p>
    <w:p w14:paraId="089533EE" w14:textId="77777777" w:rsidR="00CF042B" w:rsidRPr="003F7FE3" w:rsidRDefault="00CF042B" w:rsidP="00CF042B">
      <w:pPr>
        <w:pStyle w:val="Heading4"/>
      </w:pPr>
      <w:r w:rsidRPr="008A282C">
        <w:t xml:space="preserve">1] only it can explain degrees of wrongness- it is worse to kill thousands than to lie to a friend- either ethical theories cannot explain comparative badness, or it collapses </w:t>
      </w:r>
    </w:p>
    <w:p w14:paraId="5EF5DC18" w14:textId="77777777" w:rsidR="00CF042B" w:rsidRPr="00AE2A33" w:rsidRDefault="00CF042B" w:rsidP="00CF042B">
      <w:pPr>
        <w:pStyle w:val="Heading4"/>
      </w:pPr>
      <w:r>
        <w:t xml:space="preserve">2]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19096C1F" w14:textId="77777777" w:rsidR="00CF042B" w:rsidRPr="00873F44" w:rsidRDefault="00CF042B" w:rsidP="00CF042B">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7"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1985AE37" w14:textId="77777777" w:rsidR="00CF042B" w:rsidRPr="00AE2A33" w:rsidRDefault="00CF042B" w:rsidP="00CF042B">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a good standard for resolving public 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55B76">
        <w:rPr>
          <w:rStyle w:val="StyleUnderline"/>
        </w:rPr>
        <w:t>one of the biggest criticisms</w:t>
      </w:r>
      <w:r w:rsidRPr="00C55B76">
        <w:rPr>
          <w:sz w:val="16"/>
        </w:rPr>
        <w:t xml:space="preserve">--and now we're getting back to the Trolley cases, </w:t>
      </w:r>
      <w:r w:rsidRPr="00C55B76">
        <w:rPr>
          <w:rStyle w:val="StyleUnderline"/>
        </w:rPr>
        <w:t>is that utilitarianism doesn't adequately account for people's rights.</w:t>
      </w:r>
      <w:r w:rsidRPr="00C55B76">
        <w:rPr>
          <w:sz w:val="16"/>
        </w:rPr>
        <w:t xml:space="preserve"> So</w:t>
      </w:r>
      <w:r w:rsidRPr="00AE2A33">
        <w:rPr>
          <w:sz w:val="16"/>
        </w:rPr>
        <w:t xml:space="preserve">,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C55B76">
        <w:rPr>
          <w:rStyle w:val="StyleUnderline"/>
        </w:rPr>
        <w:t>footbridge case. And you mention these being kind of unrealistic and weird cases. That's actually part of my defense.</w:t>
      </w:r>
      <w:r w:rsidRPr="00AE2A33">
        <w:rPr>
          <w:rStyle w:val="StyleUnderline"/>
        </w:rPr>
        <w:t xml:space="preserve"> </w:t>
      </w:r>
    </w:p>
    <w:p w14:paraId="38793C5D" w14:textId="77777777" w:rsidR="00CF042B" w:rsidRPr="00AE2A33" w:rsidRDefault="00CF042B" w:rsidP="00CF042B">
      <w:pPr>
        <w:rPr>
          <w:sz w:val="16"/>
        </w:rPr>
      </w:pPr>
      <w:r w:rsidRPr="00AE2A33">
        <w:rPr>
          <w:sz w:val="16"/>
        </w:rPr>
        <w:t xml:space="preserve">Russ: Yeah, there's some plus to it, I agree. </w:t>
      </w:r>
    </w:p>
    <w:p w14:paraId="1E0D8119" w14:textId="77777777" w:rsidR="00CF042B" w:rsidRDefault="00CF042B" w:rsidP="00CF042B">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071E503C" w14:textId="12F589B3" w:rsidR="00CF042B" w:rsidRPr="008A282C" w:rsidRDefault="00CF042B" w:rsidP="00CF042B">
      <w:pPr>
        <w:pStyle w:val="Heading4"/>
      </w:pPr>
      <w:r>
        <w:t>3</w:t>
      </w:r>
      <w:r w:rsidRPr="008A282C">
        <w:t xml:space="preserve">] </w:t>
      </w:r>
      <w:r>
        <w:t>high magnitude</w:t>
      </w:r>
      <w:r w:rsidRPr="008A282C">
        <w:t xml:space="preserve"> threats outweigh- </w:t>
      </w:r>
    </w:p>
    <w:p w14:paraId="30F8D175" w14:textId="3FEACD11" w:rsidR="00CF042B" w:rsidRPr="008A282C" w:rsidRDefault="00CF042B" w:rsidP="00CF042B">
      <w:pPr>
        <w:pStyle w:val="Heading4"/>
        <w:rPr>
          <w:rFonts w:cs="Times New Roman"/>
        </w:rPr>
      </w:pPr>
      <w:r w:rsidRPr="008A282C">
        <w:rPr>
          <w:rFonts w:cs="Times New Roman"/>
        </w:rPr>
        <w:t xml:space="preserve">A] </w:t>
      </w:r>
      <w:r>
        <w:rPr>
          <w:rFonts w:cs="Times New Roman"/>
        </w:rPr>
        <w:t>they</w:t>
      </w:r>
      <w:r w:rsidRPr="008A282C">
        <w:rPr>
          <w:rFonts w:cs="Times New Roman"/>
        </w:rPr>
        <w:t xml:space="preserve"> o/w under any framework- moral uncertainty and future gens</w:t>
      </w:r>
    </w:p>
    <w:p w14:paraId="5488502B" w14:textId="77777777" w:rsidR="00CF042B" w:rsidRPr="008A282C" w:rsidRDefault="00CF042B" w:rsidP="00CF042B">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0C785339" w14:textId="77777777" w:rsidR="00CF042B" w:rsidRPr="008A282C" w:rsidRDefault="00CF042B" w:rsidP="00CF042B">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7F1D5DC3" w14:textId="77777777" w:rsidR="00CF042B" w:rsidRDefault="00CF042B" w:rsidP="00CF042B">
      <w:pPr>
        <w:pStyle w:val="Heading4"/>
      </w:pPr>
      <w:r w:rsidRPr="008A282C">
        <w:t xml:space="preserve">B] prereq to their offense- it forecloses all future value and causes massive structural violence </w:t>
      </w:r>
    </w:p>
    <w:p w14:paraId="24A2FA8D" w14:textId="77777777" w:rsidR="00CF042B" w:rsidRDefault="00CF042B" w:rsidP="00CF042B">
      <w:pPr>
        <w:pStyle w:val="Heading4"/>
      </w:pPr>
      <w:r>
        <w:t>4] Actor spec – Governments have unique responsibility.</w:t>
      </w:r>
    </w:p>
    <w:p w14:paraId="1B72BEAE" w14:textId="77777777" w:rsidR="00CF042B" w:rsidRDefault="00CF042B" w:rsidP="00CF042B">
      <w:r>
        <w:rPr>
          <w:rStyle w:val="Style13ptBold"/>
        </w:rPr>
        <w:t>Enoch 07</w:t>
      </w:r>
      <w:r>
        <w:t xml:space="preserve"> – </w:t>
      </w:r>
      <w:r>
        <w:rPr>
          <w:rFonts w:eastAsia="Calibri"/>
        </w:rPr>
        <w:t>David</w:t>
      </w:r>
      <w:r>
        <w:t>. “</w:t>
      </w:r>
      <w:r>
        <w:rPr>
          <w:rFonts w:eastAsia="Calibri"/>
        </w:rPr>
        <w:t>Intending</w:t>
      </w:r>
      <w:r>
        <w:t xml:space="preserve">, </w:t>
      </w:r>
      <w:r>
        <w:rPr>
          <w:rFonts w:eastAsia="Calibri"/>
        </w:rPr>
        <w:t>Foreseeing</w:t>
      </w:r>
      <w:r>
        <w:t xml:space="preserve">, </w:t>
      </w:r>
      <w:r>
        <w:rPr>
          <w:rFonts w:eastAsia="Calibri"/>
        </w:rPr>
        <w:t>and</w:t>
      </w:r>
      <w:r>
        <w:t xml:space="preserve"> </w:t>
      </w:r>
      <w:r>
        <w:rPr>
          <w:rFonts w:eastAsia="Calibri"/>
        </w:rPr>
        <w:t>the</w:t>
      </w:r>
      <w:r>
        <w:t xml:space="preserve"> </w:t>
      </w:r>
      <w:r>
        <w:rPr>
          <w:rFonts w:eastAsia="Calibri"/>
        </w:rPr>
        <w:t>State</w:t>
      </w:r>
      <w:r>
        <w:t xml:space="preserve">” </w:t>
      </w:r>
      <w:r>
        <w:rPr>
          <w:rFonts w:eastAsia="Calibri"/>
        </w:rPr>
        <w:t>The</w:t>
      </w:r>
      <w:r>
        <w:t xml:space="preserve"> </w:t>
      </w:r>
      <w:r>
        <w:rPr>
          <w:rFonts w:eastAsia="Calibri"/>
        </w:rPr>
        <w:t>Hebrew</w:t>
      </w:r>
      <w:r>
        <w:t xml:space="preserve"> </w:t>
      </w:r>
      <w:r>
        <w:rPr>
          <w:rFonts w:eastAsia="Calibri"/>
        </w:rPr>
        <w:t>University</w:t>
      </w:r>
      <w:r>
        <w:t xml:space="preserve"> </w:t>
      </w:r>
      <w:r>
        <w:rPr>
          <w:rFonts w:eastAsia="Calibri"/>
        </w:rPr>
        <w:t>in</w:t>
      </w:r>
      <w:r>
        <w:t xml:space="preserve"> </w:t>
      </w:r>
      <w:r>
        <w:rPr>
          <w:rFonts w:eastAsia="Calibri"/>
        </w:rPr>
        <w:t>Jerusalem</w:t>
      </w:r>
      <w:r>
        <w:t xml:space="preserve">, 9-13-2007. </w:t>
      </w:r>
      <w:r>
        <w:rPr>
          <w:rFonts w:eastAsia="Calibri"/>
        </w:rPr>
        <w:t>Published</w:t>
      </w:r>
      <w:r>
        <w:t xml:space="preserve"> </w:t>
      </w:r>
      <w:r>
        <w:rPr>
          <w:rFonts w:eastAsia="Calibri"/>
        </w:rPr>
        <w:t>by</w:t>
      </w:r>
      <w:r>
        <w:t xml:space="preserve">: </w:t>
      </w:r>
      <w:r>
        <w:rPr>
          <w:rFonts w:eastAsia="Calibri"/>
        </w:rPr>
        <w:t>Legal</w:t>
      </w:r>
      <w:r>
        <w:t xml:space="preserve"> </w:t>
      </w:r>
      <w:r>
        <w:rPr>
          <w:rFonts w:eastAsia="Calibri"/>
        </w:rPr>
        <w:t>Theory</w:t>
      </w:r>
      <w:r>
        <w:t>.</w:t>
      </w:r>
    </w:p>
    <w:p w14:paraId="1C09C951" w14:textId="77777777" w:rsidR="00CF042B" w:rsidRDefault="00CF042B" w:rsidP="00CF042B">
      <w:pPr>
        <w:rPr>
          <w:sz w:val="16"/>
        </w:rPr>
      </w:pPr>
      <w:r>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032315">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Pr>
          <w:sz w:val="16"/>
        </w:rPr>
        <w:t xml:space="preserve"> </w:t>
      </w:r>
    </w:p>
    <w:p w14:paraId="3E7CF36E" w14:textId="77777777" w:rsidR="00CF042B" w:rsidRDefault="00CF042B" w:rsidP="00CF042B">
      <w:pPr>
        <w:rPr>
          <w:sz w:val="16"/>
        </w:rPr>
      </w:pPr>
      <w:r>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32315">
        <w:rPr>
          <w:rStyle w:val="StyleUnderline"/>
          <w:highlight w:val="green"/>
        </w:rPr>
        <w:t>In making policy decisions</w:t>
      </w:r>
      <w:r w:rsidRPr="00032315">
        <w:rPr>
          <w:rStyle w:val="StyleUnderline"/>
        </w:rPr>
        <w:t xml:space="preserve">, it is precisely </w:t>
      </w:r>
      <w:r w:rsidRPr="00032315">
        <w:rPr>
          <w:rStyle w:val="StyleUnderline"/>
          <w:highlight w:val="green"/>
        </w:rPr>
        <w:t>the global</w:t>
      </w:r>
      <w:r w:rsidRPr="00032315">
        <w:rPr>
          <w:rStyle w:val="StyleUnderline"/>
        </w:rPr>
        <w:t xml:space="preserve"> (or at least statewide, or nationwide, or something of this sort) </w:t>
      </w:r>
      <w:r w:rsidRPr="00032315">
        <w:rPr>
          <w:rStyle w:val="StyleUnderline"/>
          <w:highlight w:val="green"/>
        </w:rPr>
        <w:t>perspective</w:t>
      </w:r>
      <w:r w:rsidRPr="00032315">
        <w:rPr>
          <w:rStyle w:val="StyleUnderline"/>
        </w:rPr>
        <w:t xml:space="preserve"> that </w:t>
      </w:r>
      <w:r w:rsidRPr="00032315">
        <w:rPr>
          <w:rStyle w:val="StyleUnderline"/>
          <w:highlight w:val="green"/>
        </w:rPr>
        <w:t>must be undertaken. Perhaps</w:t>
      </w:r>
      <w:r w:rsidRPr="00032315">
        <w:rPr>
          <w:rStyle w:val="StyleUnderline"/>
        </w:rPr>
        <w:t xml:space="preserve">, for instance, </w:t>
      </w:r>
      <w:r w:rsidRPr="00032315">
        <w:rPr>
          <w:rStyle w:val="StyleUnderline"/>
          <w:highlight w:val="green"/>
        </w:rPr>
        <w:t>an individual doctor is entitled to give</w:t>
      </w:r>
      <w:r w:rsidRPr="00032315">
        <w:rPr>
          <w:rStyle w:val="StyleUnderline"/>
        </w:rPr>
        <w:t xml:space="preserve"> her patient </w:t>
      </w:r>
      <w:r w:rsidRPr="00032315">
        <w:rPr>
          <w:rStyle w:val="StyleUnderline"/>
          <w:highlight w:val="green"/>
        </w:rPr>
        <w:t>a scarce drug without thinking about tomorrow</w:t>
      </w:r>
      <w:r w:rsidRPr="00032315">
        <w:rPr>
          <w:rStyle w:val="StyleUnderline"/>
        </w:rPr>
        <w:t>’s patients</w:t>
      </w:r>
      <w:r>
        <w:rPr>
          <w:sz w:val="16"/>
        </w:rPr>
        <w:t xml:space="preserve"> (I say “perhaps” because I am genuinely not sure about this), </w:t>
      </w:r>
      <w:r w:rsidRPr="00032315">
        <w:rPr>
          <w:rStyle w:val="StyleUnderline"/>
        </w:rPr>
        <w:t xml:space="preserve">but surely </w:t>
      </w:r>
      <w:r w:rsidRPr="00032315">
        <w:rPr>
          <w:rStyle w:val="StyleUnderline"/>
          <w:highlight w:val="green"/>
        </w:rPr>
        <w:t xml:space="preserve">when a state </w:t>
      </w:r>
      <w:r w:rsidRPr="00032315">
        <w:rPr>
          <w:rStyle w:val="StyleUnderline"/>
        </w:rPr>
        <w:t xml:space="preserve">committee </w:t>
      </w:r>
      <w:r w:rsidRPr="00032315">
        <w:rPr>
          <w:rStyle w:val="StyleUnderline"/>
          <w:highlight w:val="green"/>
        </w:rPr>
        <w:t>tries to formulate</w:t>
      </w:r>
      <w:r w:rsidRPr="00032315">
        <w:rPr>
          <w:rStyle w:val="StyleUnderline"/>
        </w:rPr>
        <w:t xml:space="preserve"> rules for </w:t>
      </w:r>
      <w:r w:rsidRPr="00032315">
        <w:rPr>
          <w:rStyle w:val="StyleUnderline"/>
          <w:highlight w:val="green"/>
        </w:rPr>
        <w:t>the allocation of scarce</w:t>
      </w:r>
      <w:r w:rsidRPr="00032315">
        <w:rPr>
          <w:rStyle w:val="StyleUnderline"/>
        </w:rPr>
        <w:t xml:space="preserve"> medical </w:t>
      </w:r>
      <w:r w:rsidRPr="00032315">
        <w:rPr>
          <w:rStyle w:val="StyleUnderline"/>
          <w:highlight w:val="green"/>
        </w:rPr>
        <w:t>drugs</w:t>
      </w:r>
      <w:r w:rsidRPr="00032315">
        <w:rPr>
          <w:rStyle w:val="StyleUnderline"/>
        </w:rPr>
        <w:t xml:space="preserve"> and treatments, </w:t>
      </w:r>
      <w:r w:rsidRPr="00032315">
        <w:rPr>
          <w:rStyle w:val="StyleUnderline"/>
          <w:highlight w:val="green"/>
        </w:rPr>
        <w:t>it cannot hide behind the intending-foreseeing distinction</w:t>
      </w:r>
      <w:r w:rsidRPr="00032315">
        <w:rPr>
          <w:rStyle w:val="StyleUnderline"/>
        </w:rPr>
        <w:t>, arguing that if it allows45 the doctor to give the drug to today’s patient, the death of tomorrow’s patient is merely foreseen and not intended.</w:t>
      </w:r>
      <w:r>
        <w:rPr>
          <w:sz w:val="16"/>
        </w:rPr>
        <w:t xml:space="preserve"> When making a policy-decision, this is clearly unacceptable. </w:t>
      </w:r>
    </w:p>
    <w:p w14:paraId="5A9395FB" w14:textId="77777777" w:rsidR="00CF042B" w:rsidRDefault="00CF042B" w:rsidP="00CF042B">
      <w:pPr>
        <w:rPr>
          <w:sz w:val="16"/>
        </w:rPr>
      </w:pPr>
      <w:r>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32315">
        <w:rPr>
          <w:rStyle w:val="StyleUnderline"/>
          <w:highlight w:val="green"/>
        </w:rPr>
        <w:t>states</w:t>
      </w:r>
      <w:r w:rsidRPr="00032315">
        <w:rPr>
          <w:rStyle w:val="StyleUnderline"/>
        </w:rPr>
        <w:t xml:space="preserve"> and governments.</w:t>
      </w:r>
      <w:r>
        <w:rPr>
          <w:sz w:val="16"/>
        </w:rPr>
        <w:t xml:space="preserve"> They </w:t>
      </w:r>
      <w:r w:rsidRPr="00032315">
        <w:rPr>
          <w:rStyle w:val="StyleUnderline"/>
          <w:highlight w:val="green"/>
        </w:rPr>
        <w:t>have no special relationships</w:t>
      </w:r>
      <w:r w:rsidRPr="00032315">
        <w:rPr>
          <w:rStyle w:val="StyleUnderline"/>
        </w:rPr>
        <w:t xml:space="preserve"> and </w:t>
      </w:r>
      <w:r w:rsidRPr="00032315">
        <w:rPr>
          <w:rStyle w:val="StyleUnderline"/>
          <w:highlight w:val="green"/>
        </w:rPr>
        <w:t>pursuits</w:t>
      </w:r>
      <w:r w:rsidRPr="00032315">
        <w:rPr>
          <w:rStyle w:val="StyleUnderline"/>
        </w:rPr>
        <w:t xml:space="preserve">, no </w:t>
      </w:r>
      <w:r w:rsidRPr="00032315">
        <w:rPr>
          <w:rStyle w:val="StyleUnderline"/>
          <w:highlight w:val="green"/>
        </w:rPr>
        <w:t>personal interests</w:t>
      </w:r>
      <w:r w:rsidRPr="00032315">
        <w:rPr>
          <w:rStyle w:val="StyleUnderline"/>
        </w:rPr>
        <w:t xml:space="preserve">, no </w:t>
      </w:r>
      <w:r w:rsidRPr="00032315">
        <w:rPr>
          <w:rStyle w:val="StyleUnderline"/>
          <w:highlight w:val="green"/>
        </w:rPr>
        <w:t>autonomous lives</w:t>
      </w:r>
      <w:r w:rsidRPr="00032315">
        <w:rPr>
          <w:rStyle w:val="StyleUnderline"/>
        </w:rPr>
        <w:t xml:space="preserve"> to lead in anything like the sense in which these ideas are plausible when applied to individuals persons. </w:t>
      </w:r>
      <w:r w:rsidRPr="00032315">
        <w:rPr>
          <w:rStyle w:val="StyleUnderline"/>
          <w:highlight w:val="green"/>
        </w:rPr>
        <w:t>So there is no reason to restrict the responsibility of states</w:t>
      </w:r>
      <w:r w:rsidRPr="00032315">
        <w:rPr>
          <w:rStyle w:val="StyleUnderline"/>
        </w:rPr>
        <w:t xml:space="preserve"> in anything like the way the responsibility of individuals is arguably restricted.</w:t>
      </w:r>
      <w:r>
        <w:rPr>
          <w:sz w:val="16"/>
        </w:rPr>
        <w:t xml:space="preserve">47 </w:t>
      </w:r>
    </w:p>
    <w:p w14:paraId="6AEDA1E9" w14:textId="77777777" w:rsidR="00CF042B" w:rsidRDefault="00CF042B" w:rsidP="00CF042B">
      <w:pPr>
        <w:rPr>
          <w:sz w:val="16"/>
          <w:szCs w:val="16"/>
        </w:rPr>
      </w:pPr>
      <w:r>
        <w:rPr>
          <w:sz w:val="16"/>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732A98E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Droid Sans Fallback">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1"/>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2"/>
  </w:num>
  <w:num w:numId="30">
    <w:abstractNumId w:val="12"/>
  </w:num>
  <w:num w:numId="31">
    <w:abstractNumId w:val="1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5A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D7B6F"/>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15AD3"/>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042B"/>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1D995"/>
  <w15:chartTrackingRefBased/>
  <w15:docId w15:val="{CF9E363D-DA0D-4051-9FF1-DFEE29E5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042B"/>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715A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715A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nhideWhenUsed/>
    <w:qFormat/>
    <w:rsid w:val="00715A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715AD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F042B"/>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F042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F042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F042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F042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15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AD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715AD3"/>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715AD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1"/>
    <w:basedOn w:val="DefaultParagraphFont"/>
    <w:link w:val="Heading3"/>
    <w:rsid w:val="00715AD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715AD3"/>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15AD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5AD3"/>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S"/>
    <w:basedOn w:val="DefaultParagraphFont"/>
    <w:uiPriority w:val="6"/>
    <w:qFormat/>
    <w:rsid w:val="00715AD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nhideWhenUsed/>
    <w:rsid w:val="00715AD3"/>
    <w:rPr>
      <w:color w:val="auto"/>
      <w:u w:val="none"/>
    </w:rPr>
  </w:style>
  <w:style w:type="character" w:styleId="FollowedHyperlink">
    <w:name w:val="FollowedHyperlink"/>
    <w:basedOn w:val="DefaultParagraphFont"/>
    <w:uiPriority w:val="99"/>
    <w:unhideWhenUsed/>
    <w:rsid w:val="00715AD3"/>
    <w:rPr>
      <w:color w:val="auto"/>
      <w:u w:val="none"/>
    </w:rPr>
  </w:style>
  <w:style w:type="paragraph" w:customStyle="1" w:styleId="Analytic">
    <w:name w:val="Analytic"/>
    <w:basedOn w:val="Heading4"/>
    <w:link w:val="AnalyticChar"/>
    <w:autoRedefine/>
    <w:uiPriority w:val="4"/>
    <w:qFormat/>
    <w:rsid w:val="00715AD3"/>
    <w:rPr>
      <w:color w:val="C0000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F04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rsid w:val="00CF042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F042B"/>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CF042B"/>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CF042B"/>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CF042B"/>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CF04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F042B"/>
    <w:rPr>
      <w:rFonts w:ascii="Lucida Grande" w:hAnsi="Lucida Grande" w:cs="Lucida Grande"/>
      <w:sz w:val="24"/>
    </w:rPr>
  </w:style>
  <w:style w:type="paragraph" w:styleId="ListParagraph">
    <w:name w:val="List Paragraph"/>
    <w:aliases w:val="6 font"/>
    <w:basedOn w:val="Normal"/>
    <w:uiPriority w:val="99"/>
    <w:qFormat/>
    <w:rsid w:val="00CF042B"/>
    <w:pPr>
      <w:ind w:left="720"/>
      <w:contextualSpacing/>
    </w:pPr>
  </w:style>
  <w:style w:type="paragraph" w:customStyle="1" w:styleId="Emphasis1">
    <w:name w:val="Emphasis1"/>
    <w:basedOn w:val="Normal"/>
    <w:link w:val="Emphasis"/>
    <w:autoRedefine/>
    <w:uiPriority w:val="7"/>
    <w:qFormat/>
    <w:rsid w:val="00CF042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F042B"/>
    <w:rPr>
      <w:color w:val="605E5C"/>
      <w:shd w:val="clear" w:color="auto" w:fill="E1DFDD"/>
    </w:rPr>
  </w:style>
  <w:style w:type="paragraph" w:styleId="BalloonText">
    <w:name w:val="Balloon Text"/>
    <w:basedOn w:val="Normal"/>
    <w:link w:val="BalloonTextChar"/>
    <w:uiPriority w:val="99"/>
    <w:unhideWhenUsed/>
    <w:qFormat/>
    <w:rsid w:val="00CF042B"/>
    <w:pPr>
      <w:spacing w:after="0" w:line="240" w:lineRule="auto"/>
    </w:pPr>
    <w:rPr>
      <w:sz w:val="18"/>
      <w:szCs w:val="18"/>
    </w:rPr>
  </w:style>
  <w:style w:type="character" w:customStyle="1" w:styleId="BalloonTextChar">
    <w:name w:val="Balloon Text Char"/>
    <w:basedOn w:val="DefaultParagraphFont"/>
    <w:link w:val="BalloonText"/>
    <w:uiPriority w:val="99"/>
    <w:qFormat/>
    <w:rsid w:val="00CF042B"/>
    <w:rPr>
      <w:rFonts w:ascii="Times New Roman" w:hAnsi="Times New Roman" w:cs="Times New Roman"/>
      <w:sz w:val="18"/>
      <w:szCs w:val="18"/>
    </w:rPr>
  </w:style>
  <w:style w:type="paragraph" w:customStyle="1" w:styleId="textbold">
    <w:name w:val="text bold"/>
    <w:basedOn w:val="Normal"/>
    <w:autoRedefine/>
    <w:uiPriority w:val="20"/>
    <w:qFormat/>
    <w:rsid w:val="00CF042B"/>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F042B"/>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CF042B"/>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F042B"/>
    <w:rPr>
      <w:sz w:val="20"/>
      <w:u w:val="single"/>
    </w:rPr>
  </w:style>
  <w:style w:type="paragraph" w:styleId="Title">
    <w:name w:val="Title"/>
    <w:aliases w:val="UNDERLINE,Bold Underlined,Cites and Cards,title,Block Heading,Read This"/>
    <w:basedOn w:val="Normal"/>
    <w:next w:val="Normal"/>
    <w:link w:val="TitleChar"/>
    <w:uiPriority w:val="6"/>
    <w:qFormat/>
    <w:rsid w:val="00CF042B"/>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F042B"/>
    <w:rPr>
      <w:rFonts w:asciiTheme="majorHAnsi" w:eastAsiaTheme="majorEastAsia" w:hAnsiTheme="majorHAnsi" w:cstheme="majorBidi"/>
      <w:spacing w:val="-10"/>
      <w:kern w:val="28"/>
      <w:sz w:val="56"/>
      <w:szCs w:val="56"/>
    </w:rPr>
  </w:style>
  <w:style w:type="paragraph" w:customStyle="1" w:styleId="card">
    <w:name w:val="card"/>
    <w:aliases w:val="Medium Grid 21,nonunderlined"/>
    <w:basedOn w:val="Normal"/>
    <w:next w:val="Normal"/>
    <w:link w:val="cardChar"/>
    <w:autoRedefine/>
    <w:qFormat/>
    <w:rsid w:val="00CF042B"/>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CF042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F042B"/>
    <w:rPr>
      <w:rFonts w:ascii="Calibri" w:hAnsi="Calibri"/>
      <w:b/>
      <w:sz w:val="26"/>
    </w:rPr>
  </w:style>
  <w:style w:type="character" w:customStyle="1" w:styleId="Heading4Char3">
    <w:name w:val="Heading 4 Char3"/>
    <w:aliases w:val="Tag Char3,heading 2 Char3,Heading 2 Char2 Char Char1,Heading 2 Char1 Char Char Char1,ta Char"/>
    <w:rsid w:val="00CF042B"/>
    <w:rPr>
      <w:rFonts w:ascii="Calibri" w:hAnsi="Calibri"/>
      <w:b/>
      <w:sz w:val="26"/>
    </w:rPr>
  </w:style>
  <w:style w:type="character" w:customStyle="1" w:styleId="UnderlineBold">
    <w:name w:val="Underline + Bold"/>
    <w:uiPriority w:val="1"/>
    <w:qFormat/>
    <w:rsid w:val="00CF042B"/>
    <w:rPr>
      <w:rFonts w:ascii="Georgia" w:hAnsi="Georgia"/>
      <w:b w:val="0"/>
      <w:bCs w:val="0"/>
      <w:sz w:val="22"/>
      <w:u w:val="single"/>
    </w:rPr>
  </w:style>
  <w:style w:type="paragraph" w:customStyle="1" w:styleId="underlined">
    <w:name w:val="underlined"/>
    <w:next w:val="Normal"/>
    <w:link w:val="underlinedChar"/>
    <w:autoRedefine/>
    <w:qFormat/>
    <w:rsid w:val="00CF042B"/>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F042B"/>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F042B"/>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F042B"/>
    <w:pPr>
      <w:spacing w:after="0" w:line="240" w:lineRule="auto"/>
    </w:pPr>
    <w:rPr>
      <w:rFonts w:eastAsia="Calibri"/>
      <w:sz w:val="24"/>
      <w:u w:val="single"/>
      <w:lang w:val="x-none"/>
    </w:rPr>
  </w:style>
  <w:style w:type="character" w:customStyle="1" w:styleId="Style4Char">
    <w:name w:val="Style4 Char"/>
    <w:link w:val="Style4"/>
    <w:qFormat/>
    <w:rsid w:val="00CF042B"/>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CF042B"/>
    <w:rPr>
      <w:bCs/>
    </w:rPr>
  </w:style>
  <w:style w:type="character" w:customStyle="1" w:styleId="AnalyticsChar">
    <w:name w:val="Analytics Char"/>
    <w:basedOn w:val="DefaultParagraphFont"/>
    <w:link w:val="Analytics"/>
    <w:rsid w:val="00CF042B"/>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F042B"/>
    <w:rPr>
      <w:rFonts w:cs="Arial"/>
      <w:b/>
      <w:bCs/>
      <w:iCs/>
      <w:szCs w:val="28"/>
      <w:lang w:val="en-US" w:eastAsia="en-US" w:bidi="ar-SA"/>
    </w:rPr>
  </w:style>
  <w:style w:type="numbering" w:customStyle="1" w:styleId="NoList1">
    <w:name w:val="No List1"/>
    <w:next w:val="NoList"/>
    <w:semiHidden/>
    <w:unhideWhenUsed/>
    <w:rsid w:val="00CF042B"/>
  </w:style>
  <w:style w:type="character" w:customStyle="1" w:styleId="underline">
    <w:name w:val="underline"/>
    <w:basedOn w:val="DefaultParagraphFont"/>
    <w:qFormat/>
    <w:locked/>
    <w:rsid w:val="00CF042B"/>
    <w:rPr>
      <w:rFonts w:ascii="Times New Roman" w:hAnsi="Times New Roman" w:cs="Times New Roman" w:hint="default"/>
      <w:u w:val="single"/>
    </w:rPr>
  </w:style>
  <w:style w:type="character" w:customStyle="1" w:styleId="Style11ptUnderline">
    <w:name w:val="Style 11 pt Underline"/>
    <w:basedOn w:val="DefaultParagraphFont"/>
    <w:qFormat/>
    <w:rsid w:val="00CF042B"/>
    <w:rPr>
      <w:sz w:val="20"/>
      <w:u w:val="single"/>
    </w:rPr>
  </w:style>
  <w:style w:type="character" w:customStyle="1" w:styleId="Style11pt">
    <w:name w:val="Style 11 pt"/>
    <w:basedOn w:val="DefaultParagraphFont"/>
    <w:qFormat/>
    <w:rsid w:val="00CF042B"/>
    <w:rPr>
      <w:sz w:val="20"/>
    </w:rPr>
  </w:style>
  <w:style w:type="character" w:customStyle="1" w:styleId="Style1Char1">
    <w:name w:val="Style1 Char1"/>
    <w:basedOn w:val="DefaultParagraphFont"/>
    <w:qFormat/>
    <w:rsid w:val="00CF042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F042B"/>
    <w:rPr>
      <w:sz w:val="18"/>
      <w:szCs w:val="18"/>
    </w:rPr>
  </w:style>
  <w:style w:type="paragraph" w:styleId="CommentText">
    <w:name w:val="annotation text"/>
    <w:basedOn w:val="Normal"/>
    <w:link w:val="CommentTextChar"/>
    <w:uiPriority w:val="99"/>
    <w:unhideWhenUsed/>
    <w:rsid w:val="00CF042B"/>
    <w:pPr>
      <w:spacing w:line="240" w:lineRule="auto"/>
    </w:pPr>
    <w:rPr>
      <w:sz w:val="24"/>
    </w:rPr>
  </w:style>
  <w:style w:type="character" w:customStyle="1" w:styleId="CommentTextChar">
    <w:name w:val="Comment Text Char"/>
    <w:basedOn w:val="DefaultParagraphFont"/>
    <w:link w:val="CommentText"/>
    <w:uiPriority w:val="99"/>
    <w:rsid w:val="00CF042B"/>
    <w:rPr>
      <w:rFonts w:ascii="Times New Roman" w:hAnsi="Times New Roman" w:cs="Times New Roman"/>
      <w:sz w:val="24"/>
    </w:rPr>
  </w:style>
  <w:style w:type="paragraph" w:styleId="CommentSubject">
    <w:name w:val="annotation subject"/>
    <w:basedOn w:val="CommentText"/>
    <w:next w:val="CommentText"/>
    <w:link w:val="CommentSubjectChar"/>
    <w:unhideWhenUsed/>
    <w:rsid w:val="00CF042B"/>
    <w:rPr>
      <w:b/>
      <w:bCs/>
      <w:sz w:val="20"/>
      <w:szCs w:val="20"/>
    </w:rPr>
  </w:style>
  <w:style w:type="character" w:customStyle="1" w:styleId="CommentSubjectChar">
    <w:name w:val="Comment Subject Char"/>
    <w:basedOn w:val="CommentTextChar"/>
    <w:link w:val="CommentSubject"/>
    <w:rsid w:val="00CF042B"/>
    <w:rPr>
      <w:rFonts w:ascii="Times New Roman" w:hAnsi="Times New Roman" w:cs="Times New Roman"/>
      <w:b/>
      <w:bCs/>
      <w:sz w:val="20"/>
      <w:szCs w:val="20"/>
    </w:rPr>
  </w:style>
  <w:style w:type="character" w:customStyle="1" w:styleId="cardChar">
    <w:name w:val="card Char"/>
    <w:aliases w:val="Bold Cite Char Char,Speed Cite Char"/>
    <w:link w:val="card"/>
    <w:qFormat/>
    <w:rsid w:val="00CF042B"/>
    <w:rPr>
      <w:rFonts w:ascii="Times New Roman" w:hAnsi="Times New Roman" w:cs="Times New Roman"/>
      <w:sz w:val="16"/>
    </w:rPr>
  </w:style>
  <w:style w:type="character" w:customStyle="1" w:styleId="StyleDate">
    <w:name w:val="Style Date"/>
    <w:aliases w:val="Author"/>
    <w:qFormat/>
    <w:rsid w:val="00CF042B"/>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F042B"/>
    <w:rPr>
      <w:b/>
      <w:bCs/>
    </w:rPr>
  </w:style>
  <w:style w:type="character" w:customStyle="1" w:styleId="apple-converted-space">
    <w:name w:val="apple-converted-space"/>
    <w:basedOn w:val="DefaultParagraphFont"/>
    <w:qFormat/>
    <w:rsid w:val="00CF042B"/>
  </w:style>
  <w:style w:type="character" w:customStyle="1" w:styleId="st">
    <w:name w:val="st"/>
    <w:rsid w:val="00CF042B"/>
  </w:style>
  <w:style w:type="character" w:customStyle="1" w:styleId="CharChar11">
    <w:name w:val="Char Char11"/>
    <w:rsid w:val="00CF042B"/>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F042B"/>
    <w:rPr>
      <w:b/>
      <w:sz w:val="22"/>
      <w:u w:val="single"/>
    </w:rPr>
  </w:style>
  <w:style w:type="character" w:customStyle="1" w:styleId="DebateHighlighted">
    <w:name w:val="Debate Highlighted"/>
    <w:basedOn w:val="DefaultParagraphFont"/>
    <w:qFormat/>
    <w:rsid w:val="00CF042B"/>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F042B"/>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F042B"/>
    <w:rPr>
      <w:szCs w:val="24"/>
      <w:u w:val="single"/>
      <w:lang w:val="en-US" w:eastAsia="en-US" w:bidi="ar-SA"/>
    </w:rPr>
  </w:style>
  <w:style w:type="character" w:customStyle="1" w:styleId="Highlightedunderline">
    <w:name w:val="Highlighted underline"/>
    <w:qFormat/>
    <w:rsid w:val="00CF042B"/>
    <w:rPr>
      <w:rFonts w:ascii="Times New Roman" w:hAnsi="Times New Roman"/>
      <w:sz w:val="20"/>
      <w:shd w:val="clear" w:color="auto" w:fill="C0C0C0"/>
    </w:rPr>
  </w:style>
  <w:style w:type="paragraph" w:customStyle="1" w:styleId="CITE">
    <w:name w:val="CITE"/>
    <w:basedOn w:val="Normal"/>
    <w:next w:val="Normal"/>
    <w:link w:val="CITEChar"/>
    <w:qFormat/>
    <w:rsid w:val="00CF042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F042B"/>
    <w:rPr>
      <w:rFonts w:ascii="Liberation Sans" w:hAnsi="Liberation Sans" w:cs="Georgia"/>
      <w:sz w:val="20"/>
      <w:szCs w:val="20"/>
      <w:u w:val="single"/>
    </w:rPr>
  </w:style>
  <w:style w:type="paragraph" w:customStyle="1" w:styleId="cardtext">
    <w:name w:val="card text"/>
    <w:basedOn w:val="Normal"/>
    <w:link w:val="cardtextChar"/>
    <w:qFormat/>
    <w:rsid w:val="00CF042B"/>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F042B"/>
    <w:rPr>
      <w:rFonts w:ascii="Georgia" w:eastAsia="Calibri" w:hAnsi="Georgia" w:cs="Times New Roman"/>
      <w:sz w:val="24"/>
    </w:rPr>
  </w:style>
  <w:style w:type="character" w:customStyle="1" w:styleId="UnderlineBold0">
    <w:name w:val="Underline Bold"/>
    <w:basedOn w:val="DefaultParagraphFont"/>
    <w:uiPriority w:val="6"/>
    <w:qFormat/>
    <w:rsid w:val="00CF042B"/>
    <w:rPr>
      <w:b/>
      <w:sz w:val="20"/>
      <w:u w:val="single"/>
    </w:rPr>
  </w:style>
  <w:style w:type="paragraph" w:styleId="BodyText">
    <w:name w:val="Body Text"/>
    <w:basedOn w:val="Normal"/>
    <w:link w:val="BodyTextChar"/>
    <w:uiPriority w:val="99"/>
    <w:unhideWhenUsed/>
    <w:qFormat/>
    <w:rsid w:val="00CF042B"/>
    <w:pPr>
      <w:spacing w:after="120"/>
    </w:pPr>
  </w:style>
  <w:style w:type="character" w:customStyle="1" w:styleId="BodyTextChar">
    <w:name w:val="Body Text Char"/>
    <w:basedOn w:val="DefaultParagraphFont"/>
    <w:link w:val="BodyText"/>
    <w:uiPriority w:val="99"/>
    <w:qFormat/>
    <w:rsid w:val="00CF042B"/>
    <w:rPr>
      <w:rFonts w:ascii="Times New Roman" w:hAnsi="Times New Roman" w:cs="Times New Roman"/>
    </w:rPr>
  </w:style>
  <w:style w:type="paragraph" w:customStyle="1" w:styleId="UnderlinePara">
    <w:name w:val="Underline Para"/>
    <w:basedOn w:val="Normal"/>
    <w:uiPriority w:val="6"/>
    <w:qFormat/>
    <w:rsid w:val="00CF042B"/>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F042B"/>
  </w:style>
  <w:style w:type="paragraph" w:customStyle="1" w:styleId="tiny">
    <w:name w:val="tiny"/>
    <w:next w:val="Normal"/>
    <w:link w:val="tinyChar"/>
    <w:autoRedefine/>
    <w:qFormat/>
    <w:rsid w:val="00CF042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F042B"/>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F042B"/>
    <w:rPr>
      <w:rFonts w:ascii="Segoe UI" w:hAnsi="Segoe UI" w:cs="Segoe UI"/>
      <w:sz w:val="16"/>
      <w:szCs w:val="16"/>
    </w:rPr>
  </w:style>
  <w:style w:type="character" w:customStyle="1" w:styleId="CommentSubjectChar1">
    <w:name w:val="Comment Subject Char1"/>
    <w:basedOn w:val="CommentTextChar"/>
    <w:uiPriority w:val="99"/>
    <w:semiHidden/>
    <w:rsid w:val="00CF042B"/>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CF042B"/>
    <w:rPr>
      <w:rFonts w:ascii="Lucida Grande" w:eastAsiaTheme="minorHAnsi" w:hAnsi="Lucida Grande" w:cs="Lucida Grande"/>
      <w:sz w:val="18"/>
      <w:szCs w:val="18"/>
    </w:rPr>
  </w:style>
  <w:style w:type="character" w:customStyle="1" w:styleId="Style1Char">
    <w:name w:val="Style1 Char"/>
    <w:basedOn w:val="DefaultParagraphFont"/>
    <w:qFormat/>
    <w:rsid w:val="00CF042B"/>
    <w:rPr>
      <w:rFonts w:eastAsia="SimSun"/>
      <w:sz w:val="20"/>
      <w:szCs w:val="24"/>
      <w:u w:val="single"/>
      <w:lang w:val="en-US" w:eastAsia="zh-CN" w:bidi="ar-SA"/>
    </w:rPr>
  </w:style>
  <w:style w:type="paragraph" w:customStyle="1" w:styleId="Tag2">
    <w:name w:val="Tag2"/>
    <w:basedOn w:val="Normal"/>
    <w:autoRedefine/>
    <w:qFormat/>
    <w:rsid w:val="00CF042B"/>
    <w:rPr>
      <w:rFonts w:eastAsia="Calibri" w:cs="Arial"/>
      <w:b/>
    </w:rPr>
  </w:style>
  <w:style w:type="character" w:customStyle="1" w:styleId="CommentTextChar1">
    <w:name w:val="Comment Text Char1"/>
    <w:basedOn w:val="DefaultParagraphFont"/>
    <w:uiPriority w:val="99"/>
    <w:rsid w:val="00CF042B"/>
    <w:rPr>
      <w:rFonts w:ascii="Calibri" w:hAnsi="Calibri"/>
    </w:rPr>
  </w:style>
  <w:style w:type="character" w:customStyle="1" w:styleId="apple-style-span">
    <w:name w:val="apple-style-span"/>
    <w:basedOn w:val="DefaultParagraphFont"/>
    <w:qFormat/>
    <w:rsid w:val="00CF042B"/>
  </w:style>
  <w:style w:type="character" w:customStyle="1" w:styleId="FootnoteTextChar">
    <w:name w:val="Footnote Text Char"/>
    <w:basedOn w:val="DefaultParagraphFont"/>
    <w:link w:val="FootnoteText"/>
    <w:rsid w:val="00CF042B"/>
    <w:rPr>
      <w:rFonts w:ascii="Calibri" w:hAnsi="Calibri"/>
    </w:rPr>
  </w:style>
  <w:style w:type="paragraph" w:styleId="FootnoteText">
    <w:name w:val="footnote text"/>
    <w:basedOn w:val="Normal"/>
    <w:link w:val="FootnoteTextChar"/>
    <w:unhideWhenUsed/>
    <w:qFormat/>
    <w:rsid w:val="00CF042B"/>
    <w:pPr>
      <w:spacing w:after="0" w:line="240" w:lineRule="auto"/>
    </w:pPr>
    <w:rPr>
      <w:rFonts w:ascii="Calibri" w:hAnsi="Calibri" w:cstheme="minorBidi"/>
    </w:rPr>
  </w:style>
  <w:style w:type="character" w:customStyle="1" w:styleId="FootnoteTextChar1">
    <w:name w:val="Footnote Text Char1"/>
    <w:basedOn w:val="DefaultParagraphFont"/>
    <w:rsid w:val="00CF042B"/>
    <w:rPr>
      <w:rFonts w:ascii="Times New Roman" w:hAnsi="Times New Roman" w:cs="Times New Roman"/>
      <w:sz w:val="20"/>
      <w:szCs w:val="20"/>
    </w:rPr>
  </w:style>
  <w:style w:type="paragraph" w:customStyle="1" w:styleId="p">
    <w:name w:val="p"/>
    <w:basedOn w:val="Normal"/>
    <w:rsid w:val="00CF042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F042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F042B"/>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F042B"/>
    <w:rPr>
      <w:vertAlign w:val="superscript"/>
    </w:rPr>
  </w:style>
  <w:style w:type="paragraph" w:customStyle="1" w:styleId="para">
    <w:name w:val="para"/>
    <w:basedOn w:val="Normal"/>
    <w:rsid w:val="00CF042B"/>
    <w:pPr>
      <w:spacing w:before="100" w:beforeAutospacing="1" w:after="100" w:afterAutospacing="1" w:line="240" w:lineRule="auto"/>
    </w:pPr>
  </w:style>
  <w:style w:type="paragraph" w:customStyle="1" w:styleId="selectionshareable">
    <w:name w:val="selectionshareable"/>
    <w:basedOn w:val="Normal"/>
    <w:uiPriority w:val="99"/>
    <w:qFormat/>
    <w:rsid w:val="00CF042B"/>
    <w:pPr>
      <w:spacing w:before="100" w:beforeAutospacing="1" w:after="100" w:afterAutospacing="1" w:line="240" w:lineRule="auto"/>
    </w:pPr>
  </w:style>
  <w:style w:type="character" w:customStyle="1" w:styleId="vm-hook">
    <w:name w:val="vm-hook"/>
    <w:basedOn w:val="DefaultParagraphFont"/>
    <w:rsid w:val="00CF042B"/>
  </w:style>
  <w:style w:type="character" w:customStyle="1" w:styleId="dfm-title">
    <w:name w:val="dfm-title"/>
    <w:basedOn w:val="DefaultParagraphFont"/>
    <w:rsid w:val="00CF042B"/>
  </w:style>
  <w:style w:type="paragraph" w:customStyle="1" w:styleId="evidencetext">
    <w:name w:val="evidence text"/>
    <w:basedOn w:val="Normal"/>
    <w:link w:val="evidencetextChar1"/>
    <w:qFormat/>
    <w:rsid w:val="00CF042B"/>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F042B"/>
    <w:rPr>
      <w:rFonts w:ascii="Arial" w:hAnsi="Arial" w:cs="Arial"/>
      <w:color w:val="000000"/>
      <w:lang w:val="x-none" w:eastAsia="x-none"/>
    </w:rPr>
  </w:style>
  <w:style w:type="paragraph" w:customStyle="1" w:styleId="CardIndented">
    <w:name w:val="Card (Indented)"/>
    <w:basedOn w:val="Normal"/>
    <w:link w:val="CardIndentedChar"/>
    <w:qFormat/>
    <w:rsid w:val="00CF042B"/>
    <w:pPr>
      <w:spacing w:after="0" w:line="240" w:lineRule="auto"/>
      <w:ind w:left="288"/>
    </w:pPr>
    <w:rPr>
      <w:rFonts w:ascii="Arial" w:hAnsi="Arial" w:cs="Arial"/>
    </w:rPr>
  </w:style>
  <w:style w:type="paragraph" w:customStyle="1" w:styleId="Emphasize">
    <w:name w:val="Emphasize"/>
    <w:basedOn w:val="Normal"/>
    <w:uiPriority w:val="7"/>
    <w:qFormat/>
    <w:rsid w:val="00CF04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F042B"/>
    <w:rPr>
      <w:rFonts w:asciiTheme="minorHAnsi" w:hAnsiTheme="minorHAnsi"/>
      <w:sz w:val="22"/>
    </w:rPr>
  </w:style>
  <w:style w:type="character" w:customStyle="1" w:styleId="UnresolvedMention1">
    <w:name w:val="Unresolved Mention1"/>
    <w:basedOn w:val="DefaultParagraphFont"/>
    <w:uiPriority w:val="99"/>
    <w:unhideWhenUsed/>
    <w:rsid w:val="00CF042B"/>
    <w:rPr>
      <w:color w:val="808080"/>
      <w:shd w:val="clear" w:color="auto" w:fill="E6E6E6"/>
    </w:rPr>
  </w:style>
  <w:style w:type="character" w:customStyle="1" w:styleId="BodyTextChar1">
    <w:name w:val="Body Text Char1"/>
    <w:aliases w:val="Very Small Text Char1"/>
    <w:basedOn w:val="DefaultParagraphFont"/>
    <w:uiPriority w:val="99"/>
    <w:rsid w:val="00CF042B"/>
    <w:rPr>
      <w:rFonts w:ascii="Times New Roman" w:hAnsi="Times New Roman"/>
      <w:sz w:val="24"/>
    </w:rPr>
  </w:style>
  <w:style w:type="character" w:customStyle="1" w:styleId="UnresolvedMention2">
    <w:name w:val="Unresolved Mention2"/>
    <w:basedOn w:val="DefaultParagraphFont"/>
    <w:uiPriority w:val="99"/>
    <w:unhideWhenUsed/>
    <w:rsid w:val="00CF042B"/>
    <w:rPr>
      <w:color w:val="808080"/>
      <w:shd w:val="clear" w:color="auto" w:fill="E6E6E6"/>
    </w:rPr>
  </w:style>
  <w:style w:type="character" w:customStyle="1" w:styleId="Author-Date">
    <w:name w:val="Author-Date"/>
    <w:qFormat/>
    <w:rsid w:val="00CF042B"/>
    <w:rPr>
      <w:b/>
      <w:sz w:val="24"/>
    </w:rPr>
  </w:style>
  <w:style w:type="character" w:customStyle="1" w:styleId="ListLabel12">
    <w:name w:val="ListLabel 12"/>
    <w:qFormat/>
    <w:rsid w:val="00CF042B"/>
    <w:rPr>
      <w:strike w:val="0"/>
      <w:dstrike w:val="0"/>
      <w:color w:val="000000"/>
      <w:spacing w:val="0"/>
      <w:w w:val="100"/>
      <w:sz w:val="16"/>
      <w:lang w:val="en-US"/>
    </w:rPr>
  </w:style>
  <w:style w:type="character" w:customStyle="1" w:styleId="ListLabel11">
    <w:name w:val="ListLabel 11"/>
    <w:qFormat/>
    <w:rsid w:val="00CF042B"/>
    <w:rPr>
      <w:strike w:val="0"/>
      <w:dstrike w:val="0"/>
      <w:color w:val="000000"/>
      <w:spacing w:val="70"/>
      <w:w w:val="100"/>
      <w:sz w:val="16"/>
      <w:lang w:val="en-US"/>
    </w:rPr>
  </w:style>
  <w:style w:type="character" w:customStyle="1" w:styleId="ListLabel10">
    <w:name w:val="ListLabel 10"/>
    <w:qFormat/>
    <w:rsid w:val="00CF042B"/>
    <w:rPr>
      <w:strike w:val="0"/>
      <w:dstrike w:val="0"/>
      <w:color w:val="000000"/>
      <w:spacing w:val="0"/>
      <w:w w:val="100"/>
      <w:sz w:val="18"/>
      <w:lang w:val="en-US"/>
    </w:rPr>
  </w:style>
  <w:style w:type="character" w:customStyle="1" w:styleId="ListLabel9">
    <w:name w:val="ListLabel 9"/>
    <w:qFormat/>
    <w:rsid w:val="00CF042B"/>
    <w:rPr>
      <w:strike w:val="0"/>
      <w:dstrike w:val="0"/>
      <w:color w:val="000000"/>
      <w:spacing w:val="0"/>
      <w:w w:val="100"/>
      <w:sz w:val="21"/>
      <w:lang w:val="en-US"/>
    </w:rPr>
  </w:style>
  <w:style w:type="character" w:customStyle="1" w:styleId="ListLabel8">
    <w:name w:val="ListLabel 8"/>
    <w:qFormat/>
    <w:rsid w:val="00CF042B"/>
    <w:rPr>
      <w:strike w:val="0"/>
      <w:dstrike w:val="0"/>
      <w:color w:val="000000"/>
      <w:spacing w:val="0"/>
      <w:w w:val="100"/>
      <w:sz w:val="20"/>
      <w:lang w:val="en-US"/>
    </w:rPr>
  </w:style>
  <w:style w:type="character" w:customStyle="1" w:styleId="ListLabel7">
    <w:name w:val="ListLabel 7"/>
    <w:qFormat/>
    <w:rsid w:val="00CF042B"/>
    <w:rPr>
      <w:strike w:val="0"/>
      <w:dstrike w:val="0"/>
      <w:color w:val="000000"/>
      <w:spacing w:val="0"/>
      <w:w w:val="100"/>
      <w:sz w:val="20"/>
      <w:lang w:val="en-US"/>
    </w:rPr>
  </w:style>
  <w:style w:type="character" w:customStyle="1" w:styleId="ListLabel6">
    <w:name w:val="ListLabel 6"/>
    <w:qFormat/>
    <w:rsid w:val="00CF042B"/>
    <w:rPr>
      <w:i/>
      <w:strike w:val="0"/>
      <w:dstrike w:val="0"/>
      <w:color w:val="000000"/>
      <w:spacing w:val="0"/>
      <w:w w:val="100"/>
      <w:sz w:val="20"/>
      <w:lang w:val="en-US"/>
    </w:rPr>
  </w:style>
  <w:style w:type="character" w:customStyle="1" w:styleId="ListLabel5">
    <w:name w:val="ListLabel 5"/>
    <w:qFormat/>
    <w:rsid w:val="00CF042B"/>
    <w:rPr>
      <w:strike w:val="0"/>
      <w:dstrike w:val="0"/>
      <w:color w:val="000000"/>
      <w:spacing w:val="0"/>
      <w:w w:val="100"/>
      <w:sz w:val="20"/>
      <w:lang w:val="en-US"/>
    </w:rPr>
  </w:style>
  <w:style w:type="character" w:customStyle="1" w:styleId="ListLabel4">
    <w:name w:val="ListLabel 4"/>
    <w:qFormat/>
    <w:rsid w:val="00CF042B"/>
    <w:rPr>
      <w:strike w:val="0"/>
      <w:dstrike w:val="0"/>
      <w:color w:val="000000"/>
      <w:spacing w:val="0"/>
      <w:w w:val="100"/>
      <w:sz w:val="19"/>
      <w:lang w:val="en-US"/>
    </w:rPr>
  </w:style>
  <w:style w:type="character" w:customStyle="1" w:styleId="ListLabel3">
    <w:name w:val="ListLabel 3"/>
    <w:qFormat/>
    <w:rsid w:val="00CF042B"/>
    <w:rPr>
      <w:i/>
      <w:strike w:val="0"/>
      <w:dstrike w:val="0"/>
      <w:color w:val="000000"/>
      <w:spacing w:val="0"/>
      <w:w w:val="100"/>
      <w:sz w:val="20"/>
      <w:lang w:val="en-US"/>
    </w:rPr>
  </w:style>
  <w:style w:type="character" w:customStyle="1" w:styleId="ListLabel2">
    <w:name w:val="ListLabel 2"/>
    <w:qFormat/>
    <w:rsid w:val="00CF042B"/>
    <w:rPr>
      <w:strike w:val="0"/>
      <w:dstrike w:val="0"/>
      <w:color w:val="000000"/>
      <w:spacing w:val="0"/>
      <w:w w:val="100"/>
      <w:sz w:val="20"/>
      <w:lang w:val="en-US"/>
    </w:rPr>
  </w:style>
  <w:style w:type="character" w:customStyle="1" w:styleId="ListLabel1">
    <w:name w:val="ListLabel 1"/>
    <w:qFormat/>
    <w:rsid w:val="00CF042B"/>
    <w:rPr>
      <w:i/>
      <w:strike w:val="0"/>
      <w:dstrike w:val="0"/>
      <w:color w:val="000000"/>
      <w:spacing w:val="0"/>
      <w:w w:val="100"/>
      <w:sz w:val="18"/>
      <w:lang w:val="en-US"/>
    </w:rPr>
  </w:style>
  <w:style w:type="character" w:customStyle="1" w:styleId="verdana">
    <w:name w:val="verdana"/>
    <w:basedOn w:val="DefaultParagraphFont"/>
    <w:qFormat/>
    <w:rsid w:val="00CF042B"/>
    <w:rPr>
      <w:rFonts w:cs="Times New Roman"/>
    </w:rPr>
  </w:style>
  <w:style w:type="character" w:customStyle="1" w:styleId="italic">
    <w:name w:val="italic"/>
    <w:basedOn w:val="DefaultParagraphFont"/>
    <w:qFormat/>
    <w:rsid w:val="00CF042B"/>
    <w:rPr>
      <w:rFonts w:cs="Times New Roman"/>
    </w:rPr>
  </w:style>
  <w:style w:type="character" w:customStyle="1" w:styleId="hit">
    <w:name w:val="hit"/>
    <w:basedOn w:val="DefaultParagraphFont"/>
    <w:qFormat/>
    <w:rsid w:val="00CF042B"/>
    <w:rPr>
      <w:rFonts w:cs="Times New Roman"/>
    </w:rPr>
  </w:style>
  <w:style w:type="character" w:customStyle="1" w:styleId="blue">
    <w:name w:val="blue"/>
    <w:basedOn w:val="DefaultParagraphFont"/>
    <w:qFormat/>
    <w:rsid w:val="00CF042B"/>
    <w:rPr>
      <w:rFonts w:cs="Times New Roman"/>
    </w:rPr>
  </w:style>
  <w:style w:type="character" w:customStyle="1" w:styleId="copyrightdescription">
    <w:name w:val="copyrightdescription"/>
    <w:basedOn w:val="DefaultParagraphFont"/>
    <w:qFormat/>
    <w:rsid w:val="00CF042B"/>
    <w:rPr>
      <w:rFonts w:cs="Times New Roman"/>
    </w:rPr>
  </w:style>
  <w:style w:type="character" w:customStyle="1" w:styleId="tabtitle">
    <w:name w:val="tabtitle"/>
    <w:basedOn w:val="DefaultParagraphFont"/>
    <w:qFormat/>
    <w:rsid w:val="00CF042B"/>
    <w:rPr>
      <w:rFonts w:cs="Times New Roman"/>
    </w:rPr>
  </w:style>
  <w:style w:type="character" w:customStyle="1" w:styleId="resultbodyblack">
    <w:name w:val="resultbodyblack"/>
    <w:basedOn w:val="DefaultParagraphFont"/>
    <w:qFormat/>
    <w:rsid w:val="00CF042B"/>
    <w:rPr>
      <w:rFonts w:cs="Times New Roman"/>
    </w:rPr>
  </w:style>
  <w:style w:type="character" w:customStyle="1" w:styleId="resultbody">
    <w:name w:val="resultbody"/>
    <w:basedOn w:val="DefaultParagraphFont"/>
    <w:qFormat/>
    <w:rsid w:val="00CF042B"/>
    <w:rPr>
      <w:rFonts w:cs="Times New Roman"/>
    </w:rPr>
  </w:style>
  <w:style w:type="character" w:customStyle="1" w:styleId="resultbodysmallitalic">
    <w:name w:val="resultbodysmallitalic"/>
    <w:basedOn w:val="DefaultParagraphFont"/>
    <w:qFormat/>
    <w:rsid w:val="00CF042B"/>
    <w:rPr>
      <w:rFonts w:cs="Times New Roman"/>
    </w:rPr>
  </w:style>
  <w:style w:type="character" w:customStyle="1" w:styleId="resultpron">
    <w:name w:val="resultpron"/>
    <w:basedOn w:val="DefaultParagraphFont"/>
    <w:qFormat/>
    <w:rsid w:val="00CF042B"/>
    <w:rPr>
      <w:rFonts w:cs="Times New Roman"/>
    </w:rPr>
  </w:style>
  <w:style w:type="character" w:customStyle="1" w:styleId="NumberingSymbols">
    <w:name w:val="Numbering Symbols"/>
    <w:qFormat/>
    <w:rsid w:val="00CF042B"/>
  </w:style>
  <w:style w:type="character" w:customStyle="1" w:styleId="StrongEmphasis">
    <w:name w:val="Strong Emphasis"/>
    <w:qFormat/>
    <w:rsid w:val="00CF042B"/>
    <w:rPr>
      <w:b/>
      <w:bCs/>
    </w:rPr>
  </w:style>
  <w:style w:type="character" w:customStyle="1" w:styleId="Emphasis2">
    <w:name w:val="Emphasis2"/>
    <w:basedOn w:val="DefaultParagraphFont"/>
    <w:qFormat/>
    <w:rsid w:val="00CF042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F042B"/>
    <w:rPr>
      <w:rFonts w:ascii="Times New Roman" w:hAnsi="Times New Roman"/>
      <w:sz w:val="20"/>
      <w:szCs w:val="24"/>
      <w:u w:val="single"/>
      <w:lang w:val="en-US" w:eastAsia="en-US" w:bidi="ar-SA"/>
    </w:rPr>
  </w:style>
  <w:style w:type="character" w:customStyle="1" w:styleId="pg">
    <w:name w:val="pg"/>
    <w:basedOn w:val="DefaultParagraphFont"/>
    <w:qFormat/>
    <w:rsid w:val="00CF042B"/>
  </w:style>
  <w:style w:type="character" w:customStyle="1" w:styleId="ital-inline">
    <w:name w:val="ital-inline"/>
    <w:basedOn w:val="DefaultParagraphFont"/>
    <w:qFormat/>
    <w:rsid w:val="00CF042B"/>
  </w:style>
  <w:style w:type="character" w:customStyle="1" w:styleId="senselabelstart">
    <w:name w:val="sense_label start"/>
    <w:basedOn w:val="DefaultParagraphFont"/>
    <w:qFormat/>
    <w:rsid w:val="00CF042B"/>
  </w:style>
  <w:style w:type="character" w:customStyle="1" w:styleId="sensecontent">
    <w:name w:val="sense_content"/>
    <w:basedOn w:val="DefaultParagraphFont"/>
    <w:qFormat/>
    <w:rsid w:val="00CF042B"/>
  </w:style>
  <w:style w:type="character" w:customStyle="1" w:styleId="vi">
    <w:name w:val="vi"/>
    <w:basedOn w:val="DefaultParagraphFont"/>
    <w:qFormat/>
    <w:rsid w:val="00CF042B"/>
  </w:style>
  <w:style w:type="character" w:customStyle="1" w:styleId="senselabel">
    <w:name w:val="sense_label"/>
    <w:basedOn w:val="DefaultParagraphFont"/>
    <w:qFormat/>
    <w:rsid w:val="00CF042B"/>
  </w:style>
  <w:style w:type="character" w:customStyle="1" w:styleId="Style11ptItalicUnderline">
    <w:name w:val="Style 11 pt Italic Underline"/>
    <w:basedOn w:val="DefaultParagraphFont"/>
    <w:qFormat/>
    <w:rsid w:val="00CF042B"/>
    <w:rPr>
      <w:i/>
      <w:iCs/>
      <w:sz w:val="20"/>
      <w:u w:val="single"/>
    </w:rPr>
  </w:style>
  <w:style w:type="character" w:customStyle="1" w:styleId="Style11ptBoldUnderline">
    <w:name w:val="Style 11 pt Bold Underline"/>
    <w:basedOn w:val="DefaultParagraphFont"/>
    <w:qFormat/>
    <w:rsid w:val="00CF042B"/>
    <w:rPr>
      <w:b/>
      <w:bCs/>
      <w:sz w:val="20"/>
      <w:u w:val="single"/>
    </w:rPr>
  </w:style>
  <w:style w:type="character" w:customStyle="1" w:styleId="StyleStyle4CharTimesNewRoman11ptItalic">
    <w:name w:val="Style Style4 Char + Times New Roman 11 pt Italic"/>
    <w:basedOn w:val="DefaultParagraphFont"/>
    <w:qFormat/>
    <w:rsid w:val="00CF042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F042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F042B"/>
    <w:rPr>
      <w:color w:val="000000"/>
      <w:sz w:val="20"/>
    </w:rPr>
  </w:style>
  <w:style w:type="character" w:customStyle="1" w:styleId="Style11ptBlackUnderline">
    <w:name w:val="Style 11 pt Black Underline"/>
    <w:basedOn w:val="DefaultParagraphFont"/>
    <w:qFormat/>
    <w:rsid w:val="00CF042B"/>
    <w:rPr>
      <w:color w:val="000000"/>
      <w:sz w:val="20"/>
      <w:u w:val="single"/>
    </w:rPr>
  </w:style>
  <w:style w:type="character" w:customStyle="1" w:styleId="pmterms1">
    <w:name w:val="pmterms1"/>
    <w:basedOn w:val="DefaultParagraphFont"/>
    <w:qFormat/>
    <w:rsid w:val="00CF042B"/>
  </w:style>
  <w:style w:type="character" w:customStyle="1" w:styleId="HTMLTypewriter3">
    <w:name w:val="HTML Typewriter3"/>
    <w:basedOn w:val="DefaultParagraphFont"/>
    <w:qFormat/>
    <w:rsid w:val="00CF042B"/>
    <w:rPr>
      <w:rFonts w:ascii="Courier New" w:eastAsia="SimSun" w:hAnsi="Courier New" w:cs="Courier New"/>
      <w:sz w:val="20"/>
      <w:szCs w:val="20"/>
    </w:rPr>
  </w:style>
  <w:style w:type="character" w:customStyle="1" w:styleId="CardsChar">
    <w:name w:val="Cards Char"/>
    <w:basedOn w:val="DefaultParagraphFont"/>
    <w:qFormat/>
    <w:rsid w:val="00CF042B"/>
    <w:rPr>
      <w:rFonts w:ascii="Times New Roman" w:hAnsi="Times New Roman" w:cs="Times New Roman"/>
      <w:lang w:val="en-US" w:bidi="ar-SA"/>
    </w:rPr>
  </w:style>
  <w:style w:type="character" w:customStyle="1" w:styleId="CardsFont12pt0">
    <w:name w:val="Cards + Font 12pt"/>
    <w:basedOn w:val="CardsChar"/>
    <w:qFormat/>
    <w:rsid w:val="00CF042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F042B"/>
    <w:rPr>
      <w:rFonts w:ascii="Times New Roman" w:hAnsi="Times New Roman" w:cs="Times New Roman"/>
      <w:b/>
      <w:sz w:val="24"/>
      <w:u w:val="single"/>
      <w:lang w:val="en-US" w:bidi="ar-SA"/>
    </w:rPr>
  </w:style>
  <w:style w:type="character" w:styleId="HTMLCite">
    <w:name w:val="HTML Cite"/>
    <w:basedOn w:val="DefaultParagraphFont"/>
    <w:uiPriority w:val="99"/>
    <w:qFormat/>
    <w:rsid w:val="00CF042B"/>
    <w:rPr>
      <w:rFonts w:cs="Times New Roman"/>
      <w:i/>
    </w:rPr>
  </w:style>
  <w:style w:type="character" w:customStyle="1" w:styleId="VisitedInternetLink">
    <w:name w:val="Visited Internet Link"/>
    <w:basedOn w:val="DefaultParagraphFont"/>
    <w:rsid w:val="00CF042B"/>
    <w:rPr>
      <w:color w:val="800080"/>
      <w:u w:val="single"/>
    </w:rPr>
  </w:style>
  <w:style w:type="character" w:customStyle="1" w:styleId="CitesChar">
    <w:name w:val="Cites Char"/>
    <w:basedOn w:val="DefaultParagraphFont"/>
    <w:qFormat/>
    <w:rsid w:val="00CF042B"/>
    <w:rPr>
      <w:szCs w:val="24"/>
      <w:lang w:val="en-US" w:bidi="ar-SA"/>
    </w:rPr>
  </w:style>
  <w:style w:type="character" w:customStyle="1" w:styleId="loose">
    <w:name w:val="loose"/>
    <w:qFormat/>
    <w:rsid w:val="00CF042B"/>
  </w:style>
  <w:style w:type="character" w:customStyle="1" w:styleId="domtooltips">
    <w:name w:val="domtooltips"/>
    <w:basedOn w:val="DefaultParagraphFont"/>
    <w:qFormat/>
    <w:rsid w:val="00CF042B"/>
  </w:style>
  <w:style w:type="character" w:customStyle="1" w:styleId="caps">
    <w:name w:val="caps"/>
    <w:basedOn w:val="DefaultParagraphFont"/>
    <w:qFormat/>
    <w:rsid w:val="00CF042B"/>
  </w:style>
  <w:style w:type="character" w:customStyle="1" w:styleId="Style11ptUnderlineBorderSinglesolidlineAuto05pt">
    <w:name w:val="Style 11 pt Underline Border: : (Single solid line Auto  0.5 pt..."/>
    <w:basedOn w:val="DefaultParagraphFont"/>
    <w:qFormat/>
    <w:rsid w:val="00CF042B"/>
    <w:rPr>
      <w:sz w:val="20"/>
      <w:u w:val="single"/>
      <w:bdr w:val="single" w:sz="4" w:space="0" w:color="00000A"/>
    </w:rPr>
  </w:style>
  <w:style w:type="character" w:customStyle="1" w:styleId="StyleUnderlineChar11pt">
    <w:name w:val="Style Underline Char + 11 pt"/>
    <w:basedOn w:val="DefaultParagraphFont"/>
    <w:qFormat/>
    <w:rsid w:val="00CF042B"/>
    <w:rPr>
      <w:rFonts w:ascii="Times New Roman" w:hAnsi="Times New Roman"/>
      <w:sz w:val="20"/>
      <w:szCs w:val="24"/>
      <w:u w:val="single"/>
      <w:lang w:val="en-US" w:eastAsia="en-US" w:bidi="ar-SA"/>
    </w:rPr>
  </w:style>
  <w:style w:type="paragraph" w:styleId="List">
    <w:name w:val="List"/>
    <w:basedOn w:val="BodyText"/>
    <w:uiPriority w:val="99"/>
    <w:rsid w:val="00CF042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F042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F042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F042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F042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F042B"/>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F042B"/>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F042B"/>
    <w:rPr>
      <w:rFonts w:ascii="Liberation Sans" w:eastAsia="Droid Sans Fallback" w:hAnsi="Liberation Sans" w:cs="Times New Roman"/>
      <w:color w:val="00000A"/>
    </w:rPr>
  </w:style>
  <w:style w:type="paragraph" w:customStyle="1" w:styleId="FrameContents">
    <w:name w:val="Frame Contents"/>
    <w:basedOn w:val="Normal"/>
    <w:qFormat/>
    <w:rsid w:val="00CF042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F042B"/>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F042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ards">
    <w:name w:val="Cards"/>
    <w:next w:val="Nothing"/>
    <w:qFormat/>
    <w:rsid w:val="00CF042B"/>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F042B"/>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F042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F042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F042B"/>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F042B"/>
    <w:rPr>
      <w:rFonts w:cs="Arial"/>
      <w:bCs/>
      <w:szCs w:val="26"/>
      <w:u w:val="single"/>
      <w:lang w:val="en-US" w:eastAsia="en-US" w:bidi="ar-SA"/>
    </w:rPr>
  </w:style>
  <w:style w:type="paragraph" w:styleId="Revision">
    <w:name w:val="Revision"/>
    <w:hidden/>
    <w:uiPriority w:val="99"/>
    <w:semiHidden/>
    <w:rsid w:val="00CF042B"/>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F042B"/>
    <w:rPr>
      <w:rFonts w:eastAsia="MS Mincho"/>
      <w:sz w:val="16"/>
    </w:rPr>
  </w:style>
  <w:style w:type="character" w:customStyle="1" w:styleId="BoldUnderlineChar">
    <w:name w:val="Bold Underline Char"/>
    <w:basedOn w:val="DefaultParagraphFont"/>
    <w:locked/>
    <w:rsid w:val="00CF042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F042B"/>
    <w:rPr>
      <w:b w:val="0"/>
      <w:bCs w:val="0"/>
      <w:sz w:val="22"/>
      <w:u w:val="single"/>
    </w:rPr>
  </w:style>
  <w:style w:type="character" w:customStyle="1" w:styleId="StyleGaramond">
    <w:name w:val="Style Garamond"/>
    <w:qFormat/>
    <w:rsid w:val="00CF042B"/>
    <w:rPr>
      <w:rFonts w:ascii="Garamond" w:hAnsi="Garamond" w:cs="Garamond"/>
    </w:rPr>
  </w:style>
  <w:style w:type="character" w:customStyle="1" w:styleId="StyletagGaramondChar">
    <w:name w:val="Style tag + Garamond Char"/>
    <w:qFormat/>
    <w:rsid w:val="00CF042B"/>
    <w:rPr>
      <w:rFonts w:ascii="Garamond" w:hAnsi="Garamond" w:cs="Garamond"/>
      <w:b/>
      <w:bCs/>
      <w:sz w:val="24"/>
      <w:szCs w:val="24"/>
      <w:lang w:val="en-US" w:bidi="ar-SA"/>
    </w:rPr>
  </w:style>
  <w:style w:type="character" w:customStyle="1" w:styleId="StylecardGaramond12ptUnderlineChar">
    <w:name w:val="Style card + Garamond 12 pt Underline Char"/>
    <w:qFormat/>
    <w:rsid w:val="00CF042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F042B"/>
    <w:rPr>
      <w:rFonts w:ascii="Arial" w:hAnsi="Arial"/>
      <w:b/>
      <w:sz w:val="20"/>
      <w:u w:val="single"/>
    </w:rPr>
  </w:style>
  <w:style w:type="character" w:customStyle="1" w:styleId="WW8Num2z0">
    <w:name w:val="WW8Num2z0"/>
    <w:qFormat/>
    <w:rsid w:val="00CF042B"/>
  </w:style>
  <w:style w:type="character" w:customStyle="1" w:styleId="WW8Num2z1">
    <w:name w:val="WW8Num2z1"/>
    <w:qFormat/>
    <w:rsid w:val="00CF042B"/>
  </w:style>
  <w:style w:type="character" w:customStyle="1" w:styleId="WW8Num2z2">
    <w:name w:val="WW8Num2z2"/>
    <w:qFormat/>
    <w:rsid w:val="00CF042B"/>
  </w:style>
  <w:style w:type="character" w:customStyle="1" w:styleId="WW8Num2z3">
    <w:name w:val="WW8Num2z3"/>
    <w:qFormat/>
    <w:rsid w:val="00CF042B"/>
  </w:style>
  <w:style w:type="character" w:customStyle="1" w:styleId="WW8Num2z4">
    <w:name w:val="WW8Num2z4"/>
    <w:qFormat/>
    <w:rsid w:val="00CF042B"/>
  </w:style>
  <w:style w:type="character" w:customStyle="1" w:styleId="WW8Num2z5">
    <w:name w:val="WW8Num2z5"/>
    <w:qFormat/>
    <w:rsid w:val="00CF042B"/>
  </w:style>
  <w:style w:type="character" w:customStyle="1" w:styleId="WW8Num2z6">
    <w:name w:val="WW8Num2z6"/>
    <w:qFormat/>
    <w:rsid w:val="00CF042B"/>
  </w:style>
  <w:style w:type="character" w:customStyle="1" w:styleId="WW8Num2z7">
    <w:name w:val="WW8Num2z7"/>
    <w:qFormat/>
    <w:rsid w:val="00CF042B"/>
  </w:style>
  <w:style w:type="character" w:customStyle="1" w:styleId="WW8Num2z8">
    <w:name w:val="WW8Num2z8"/>
    <w:qFormat/>
    <w:rsid w:val="00CF042B"/>
  </w:style>
  <w:style w:type="character" w:customStyle="1" w:styleId="WW8Num5z0">
    <w:name w:val="WW8Num5z0"/>
    <w:qFormat/>
    <w:rsid w:val="00CF042B"/>
  </w:style>
  <w:style w:type="character" w:customStyle="1" w:styleId="WW8Num5z1">
    <w:name w:val="WW8Num5z1"/>
    <w:qFormat/>
    <w:rsid w:val="00CF042B"/>
  </w:style>
  <w:style w:type="character" w:customStyle="1" w:styleId="WW8Num5z2">
    <w:name w:val="WW8Num5z2"/>
    <w:qFormat/>
    <w:rsid w:val="00CF042B"/>
  </w:style>
  <w:style w:type="character" w:customStyle="1" w:styleId="WW8Num5z3">
    <w:name w:val="WW8Num5z3"/>
    <w:qFormat/>
    <w:rsid w:val="00CF042B"/>
  </w:style>
  <w:style w:type="character" w:customStyle="1" w:styleId="WW8Num5z4">
    <w:name w:val="WW8Num5z4"/>
    <w:qFormat/>
    <w:rsid w:val="00CF042B"/>
  </w:style>
  <w:style w:type="character" w:customStyle="1" w:styleId="WW8Num5z5">
    <w:name w:val="WW8Num5z5"/>
    <w:qFormat/>
    <w:rsid w:val="00CF042B"/>
  </w:style>
  <w:style w:type="character" w:customStyle="1" w:styleId="WW8Num5z6">
    <w:name w:val="WW8Num5z6"/>
    <w:qFormat/>
    <w:rsid w:val="00CF042B"/>
  </w:style>
  <w:style w:type="character" w:customStyle="1" w:styleId="WW8Num5z7">
    <w:name w:val="WW8Num5z7"/>
    <w:qFormat/>
    <w:rsid w:val="00CF042B"/>
  </w:style>
  <w:style w:type="character" w:customStyle="1" w:styleId="WW8Num5z8">
    <w:name w:val="WW8Num5z8"/>
    <w:qFormat/>
    <w:rsid w:val="00CF042B"/>
  </w:style>
  <w:style w:type="character" w:customStyle="1" w:styleId="CiteChar0">
    <w:name w:val="Cite Char"/>
    <w:aliases w:val="cite_tag Char,Char Char Char Char1 Char Char1,Char Char Char Char1 Char,Taglines Char Char, Cha"/>
    <w:basedOn w:val="DefaultParagraphFont"/>
    <w:qFormat/>
    <w:rsid w:val="00CF042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F042B"/>
    <w:rPr>
      <w:rFonts w:ascii="Times New Roman" w:eastAsia="Times New Roman" w:hAnsi="Times New Roman" w:cs="Times New Roman"/>
      <w:u w:val="thick"/>
    </w:rPr>
  </w:style>
  <w:style w:type="character" w:customStyle="1" w:styleId="ListLabel19">
    <w:name w:val="ListLabel 19"/>
    <w:qFormat/>
    <w:rsid w:val="00CF042B"/>
    <w:rPr>
      <w:b/>
      <w:i/>
      <w:strike w:val="0"/>
      <w:dstrike w:val="0"/>
      <w:spacing w:val="0"/>
      <w:w w:val="100"/>
      <w:sz w:val="26"/>
    </w:rPr>
  </w:style>
  <w:style w:type="paragraph" w:styleId="Footer">
    <w:name w:val="footer"/>
    <w:basedOn w:val="Normal"/>
    <w:link w:val="FooterChar"/>
    <w:uiPriority w:val="99"/>
    <w:rsid w:val="00CF042B"/>
  </w:style>
  <w:style w:type="character" w:customStyle="1" w:styleId="FooterChar">
    <w:name w:val="Footer Char"/>
    <w:basedOn w:val="DefaultParagraphFont"/>
    <w:link w:val="Footer"/>
    <w:uiPriority w:val="99"/>
    <w:rsid w:val="00CF042B"/>
    <w:rPr>
      <w:rFonts w:ascii="Times New Roman" w:hAnsi="Times New Roman" w:cs="Times New Roman"/>
    </w:rPr>
  </w:style>
  <w:style w:type="paragraph" w:customStyle="1" w:styleId="TagCite">
    <w:name w:val="Tag/Cite"/>
    <w:basedOn w:val="Normal"/>
    <w:qFormat/>
    <w:rsid w:val="00CF042B"/>
    <w:rPr>
      <w:rFonts w:eastAsia="Times New Roman"/>
      <w:b/>
    </w:rPr>
  </w:style>
  <w:style w:type="paragraph" w:customStyle="1" w:styleId="NormalText">
    <w:name w:val="Normal Text"/>
    <w:basedOn w:val="Normal"/>
    <w:link w:val="NormalTextChar"/>
    <w:qFormat/>
    <w:rsid w:val="00CF042B"/>
    <w:pPr>
      <w:jc w:val="both"/>
    </w:pPr>
    <w:rPr>
      <w:sz w:val="20"/>
      <w:szCs w:val="26"/>
    </w:rPr>
  </w:style>
  <w:style w:type="paragraph" w:customStyle="1" w:styleId="CardsFont6pt">
    <w:name w:val="Cards + Font: 6 pt"/>
    <w:basedOn w:val="Normal"/>
    <w:link w:val="CardsFont6ptChar1"/>
    <w:qFormat/>
    <w:rsid w:val="00CF042B"/>
    <w:pPr>
      <w:ind w:left="432" w:right="432"/>
      <w:jc w:val="both"/>
    </w:pPr>
    <w:rPr>
      <w:rFonts w:eastAsia="Times New Roman"/>
      <w:sz w:val="12"/>
      <w:szCs w:val="20"/>
    </w:rPr>
  </w:style>
  <w:style w:type="paragraph" w:customStyle="1" w:styleId="Small">
    <w:name w:val="Small"/>
    <w:basedOn w:val="Normal"/>
    <w:uiPriority w:val="99"/>
    <w:qFormat/>
    <w:rsid w:val="00CF042B"/>
    <w:rPr>
      <w:sz w:val="14"/>
    </w:rPr>
  </w:style>
  <w:style w:type="paragraph" w:customStyle="1" w:styleId="NotUnderlined">
    <w:name w:val="Not Underlined"/>
    <w:basedOn w:val="Normal"/>
    <w:uiPriority w:val="99"/>
    <w:qFormat/>
    <w:rsid w:val="00CF042B"/>
  </w:style>
  <w:style w:type="numbering" w:customStyle="1" w:styleId="WW8Num2">
    <w:name w:val="WW8Num2"/>
    <w:qFormat/>
    <w:rsid w:val="00CF042B"/>
  </w:style>
  <w:style w:type="numbering" w:customStyle="1" w:styleId="WW8Num5">
    <w:name w:val="WW8Num5"/>
    <w:qFormat/>
    <w:rsid w:val="00CF042B"/>
  </w:style>
  <w:style w:type="paragraph" w:customStyle="1" w:styleId="citenon-bold">
    <w:name w:val="cite non-bold"/>
    <w:basedOn w:val="Normal"/>
    <w:link w:val="citenon-boldChar"/>
    <w:qFormat/>
    <w:rsid w:val="00CF042B"/>
    <w:rPr>
      <w:rFonts w:ascii="Georgia" w:eastAsia="Calibri" w:hAnsi="Georgia"/>
    </w:rPr>
  </w:style>
  <w:style w:type="character" w:customStyle="1" w:styleId="citenon-boldChar">
    <w:name w:val="cite non-bold Char"/>
    <w:link w:val="citenon-bold"/>
    <w:rsid w:val="00CF042B"/>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F042B"/>
    <w:rPr>
      <w:rFonts w:ascii="Times" w:eastAsia="MS Mincho" w:hAnsi="Times" w:cs="Times New Roman"/>
      <w:sz w:val="20"/>
      <w:szCs w:val="20"/>
    </w:rPr>
  </w:style>
  <w:style w:type="paragraph" w:customStyle="1" w:styleId="NewDebate">
    <w:name w:val="New Debate"/>
    <w:basedOn w:val="Heading4"/>
    <w:link w:val="NewDebateChar"/>
    <w:uiPriority w:val="4"/>
    <w:qFormat/>
    <w:rsid w:val="00CF042B"/>
  </w:style>
  <w:style w:type="character" w:customStyle="1" w:styleId="NewDebateChar">
    <w:name w:val="New Debate Char"/>
    <w:basedOn w:val="DefaultParagraphFont"/>
    <w:link w:val="NewDebate"/>
    <w:uiPriority w:val="4"/>
    <w:rsid w:val="00CF042B"/>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CF042B"/>
    <w:rPr>
      <w:rFonts w:eastAsia="Calibri"/>
      <w:sz w:val="10"/>
    </w:rPr>
  </w:style>
  <w:style w:type="character" w:customStyle="1" w:styleId="ReallyfuckingsmallChar">
    <w:name w:val="Really fucking small Char"/>
    <w:basedOn w:val="DefaultParagraphFont"/>
    <w:link w:val="Reallyfuckingsmall"/>
    <w:rsid w:val="00CF042B"/>
    <w:rPr>
      <w:rFonts w:ascii="Times New Roman" w:eastAsia="Calibri" w:hAnsi="Times New Roman" w:cs="Times New Roman"/>
      <w:sz w:val="10"/>
    </w:rPr>
  </w:style>
  <w:style w:type="character" w:customStyle="1" w:styleId="NothingChar">
    <w:name w:val="Nothing Char"/>
    <w:link w:val="Nothing"/>
    <w:rsid w:val="00CF042B"/>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F042B"/>
  </w:style>
  <w:style w:type="paragraph" w:customStyle="1" w:styleId="Footnote2">
    <w:name w:val="Footnote2"/>
    <w:basedOn w:val="Normal"/>
    <w:next w:val="Normal"/>
    <w:link w:val="Footnote2Char"/>
    <w:autoRedefine/>
    <w:qFormat/>
    <w:rsid w:val="00CF042B"/>
    <w:pPr>
      <w:spacing w:after="120" w:line="480" w:lineRule="auto"/>
    </w:pPr>
    <w:rPr>
      <w:rFonts w:asciiTheme="minorHAnsi" w:hAnsiTheme="minorHAnsi" w:cstheme="minorBidi"/>
    </w:rPr>
  </w:style>
  <w:style w:type="character" w:customStyle="1" w:styleId="UnderlineCharChar">
    <w:name w:val="Underline Char Char"/>
    <w:basedOn w:val="DefaultParagraphFont"/>
    <w:rsid w:val="00CF042B"/>
    <w:rPr>
      <w:noProof w:val="0"/>
      <w:u w:val="single"/>
      <w:lang w:val="en-US" w:eastAsia="en-US" w:bidi="ar-SA"/>
    </w:rPr>
  </w:style>
  <w:style w:type="character" w:customStyle="1" w:styleId="UnderlinesCharChar">
    <w:name w:val="Underlines Char Char"/>
    <w:basedOn w:val="DefaultParagraphFont"/>
    <w:rsid w:val="00CF042B"/>
    <w:rPr>
      <w:rFonts w:cs="Arial"/>
      <w:b/>
      <w:bCs/>
      <w:noProof w:val="0"/>
      <w:sz w:val="22"/>
      <w:szCs w:val="26"/>
      <w:u w:val="single"/>
      <w:lang w:val="en-US" w:eastAsia="en-US" w:bidi="ar-SA"/>
    </w:rPr>
  </w:style>
  <w:style w:type="paragraph" w:customStyle="1" w:styleId="Style3">
    <w:name w:val="Style3"/>
    <w:basedOn w:val="Normal"/>
    <w:link w:val="Style3Char"/>
    <w:qFormat/>
    <w:rsid w:val="00CF042B"/>
    <w:rPr>
      <w:rFonts w:ascii="Arial Narrow" w:eastAsia="Times New Roman" w:hAnsi="Arial Narrow"/>
      <w:b/>
      <w:sz w:val="20"/>
    </w:rPr>
  </w:style>
  <w:style w:type="character" w:customStyle="1" w:styleId="Style3Char">
    <w:name w:val="Style3 Char"/>
    <w:basedOn w:val="DefaultParagraphFont"/>
    <w:link w:val="Style3"/>
    <w:rsid w:val="00CF042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F042B"/>
    <w:rPr>
      <w:rFonts w:eastAsia="Times New Roman"/>
      <w:sz w:val="20"/>
      <w:u w:val="single"/>
    </w:rPr>
  </w:style>
  <w:style w:type="character" w:customStyle="1" w:styleId="StyleStyle411ptChar">
    <w:name w:val="Style Style4 + 11 pt Char"/>
    <w:link w:val="StyleStyle411pt"/>
    <w:rsid w:val="00CF042B"/>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CF042B"/>
    <w:rPr>
      <w:b/>
      <w:bCs/>
      <w:sz w:val="20"/>
      <w:u w:val="single"/>
    </w:rPr>
  </w:style>
  <w:style w:type="character" w:customStyle="1" w:styleId="StyleStyle411ptBoldChar">
    <w:name w:val="Style Style4 + 11 pt Bold Char"/>
    <w:link w:val="StyleStyle411ptBold"/>
    <w:rsid w:val="00CF042B"/>
    <w:rPr>
      <w:rFonts w:ascii="Times New Roman" w:hAnsi="Times New Roman" w:cs="Times New Roman"/>
      <w:b/>
      <w:bCs/>
      <w:sz w:val="20"/>
      <w:u w:val="single"/>
    </w:rPr>
  </w:style>
  <w:style w:type="paragraph" w:customStyle="1" w:styleId="Underlining">
    <w:name w:val="Underlining"/>
    <w:basedOn w:val="Normal"/>
    <w:link w:val="UnderliningChar"/>
    <w:qFormat/>
    <w:rsid w:val="00CF042B"/>
    <w:rPr>
      <w:rFonts w:eastAsia="Times New Roman"/>
      <w:sz w:val="20"/>
      <w:u w:val="single"/>
    </w:rPr>
  </w:style>
  <w:style w:type="character" w:customStyle="1" w:styleId="UnderliningChar">
    <w:name w:val="Underlining Char"/>
    <w:basedOn w:val="DefaultParagraphFont"/>
    <w:link w:val="Underlining"/>
    <w:rsid w:val="00CF042B"/>
    <w:rPr>
      <w:rFonts w:ascii="Times New Roman" w:eastAsia="Times New Roman" w:hAnsi="Times New Roman" w:cs="Times New Roman"/>
      <w:sz w:val="20"/>
      <w:u w:val="single"/>
    </w:rPr>
  </w:style>
  <w:style w:type="character" w:customStyle="1" w:styleId="StyleTimesNewRoman12ptBold">
    <w:name w:val="Style Times New Roman 12 pt Bold"/>
    <w:rsid w:val="00CF042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F042B"/>
    <w:rPr>
      <w:rFonts w:ascii="Century Gothic" w:hAnsi="Century Gothic"/>
      <w:sz w:val="24"/>
      <w:u w:val="thick"/>
    </w:rPr>
  </w:style>
  <w:style w:type="paragraph" w:customStyle="1" w:styleId="Cardstyle">
    <w:name w:val="Cardstyle"/>
    <w:basedOn w:val="Normal"/>
    <w:next w:val="Normal"/>
    <w:qFormat/>
    <w:rsid w:val="00CF042B"/>
    <w:rPr>
      <w:rFonts w:eastAsia="Times New Roman"/>
      <w:sz w:val="20"/>
    </w:rPr>
  </w:style>
  <w:style w:type="character" w:customStyle="1" w:styleId="Style8pt1">
    <w:name w:val="Style 8 pt1"/>
    <w:basedOn w:val="DefaultParagraphFont"/>
    <w:rsid w:val="00CF042B"/>
    <w:rPr>
      <w:rFonts w:ascii="Georgia" w:hAnsi="Georgia"/>
      <w:sz w:val="16"/>
    </w:rPr>
  </w:style>
  <w:style w:type="character" w:customStyle="1" w:styleId="Style8pt">
    <w:name w:val="Style 8 pt"/>
    <w:basedOn w:val="DefaultParagraphFont"/>
    <w:rsid w:val="00CF042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F042B"/>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F042B"/>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CF042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F042B"/>
    <w:rPr>
      <w:rFonts w:eastAsia="Times New Roman"/>
      <w:b/>
      <w:bCs/>
      <w:sz w:val="20"/>
      <w:u w:val="single"/>
    </w:rPr>
  </w:style>
  <w:style w:type="character" w:customStyle="1" w:styleId="StyleUnderlineChar11ptBoldChar">
    <w:name w:val="Style Underline Char + 11 pt Bold Char"/>
    <w:link w:val="StyleUnderlineChar11ptBold"/>
    <w:rsid w:val="00CF042B"/>
    <w:rPr>
      <w:rFonts w:ascii="Times New Roman" w:eastAsia="Times New Roman" w:hAnsi="Times New Roman" w:cs="Times New Roman"/>
      <w:b/>
      <w:bCs/>
      <w:sz w:val="20"/>
      <w:u w:val="single"/>
    </w:rPr>
  </w:style>
  <w:style w:type="character" w:customStyle="1" w:styleId="NormalTextChar">
    <w:name w:val="Normal Text Char"/>
    <w:link w:val="NormalText"/>
    <w:rsid w:val="00CF042B"/>
    <w:rPr>
      <w:rFonts w:ascii="Times New Roman" w:hAnsi="Times New Roman" w:cs="Times New Roman"/>
      <w:sz w:val="20"/>
      <w:szCs w:val="26"/>
    </w:rPr>
  </w:style>
  <w:style w:type="character" w:customStyle="1" w:styleId="ShrinkChar">
    <w:name w:val="Shrink Char"/>
    <w:link w:val="Shrink"/>
    <w:rsid w:val="00CF042B"/>
    <w:rPr>
      <w:rFonts w:ascii="Garamond" w:hAnsi="Garamond"/>
      <w:sz w:val="12"/>
    </w:rPr>
  </w:style>
  <w:style w:type="paragraph" w:customStyle="1" w:styleId="Shrink">
    <w:name w:val="Shrink"/>
    <w:link w:val="ShrinkChar"/>
    <w:qFormat/>
    <w:rsid w:val="00CF042B"/>
    <w:pPr>
      <w:spacing w:after="0" w:line="240" w:lineRule="auto"/>
      <w:ind w:left="288" w:right="288"/>
    </w:pPr>
    <w:rPr>
      <w:rFonts w:ascii="Garamond" w:hAnsi="Garamond"/>
      <w:sz w:val="12"/>
    </w:rPr>
  </w:style>
  <w:style w:type="paragraph" w:customStyle="1" w:styleId="cites">
    <w:name w:val="cites"/>
    <w:link w:val="citesChar0"/>
    <w:autoRedefine/>
    <w:qFormat/>
    <w:rsid w:val="00CF042B"/>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
    <w:rsid w:val="00CF042B"/>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F042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F042B"/>
    <w:rPr>
      <w:rFonts w:eastAsia="Times New Roman"/>
      <w:strike/>
      <w:sz w:val="20"/>
    </w:rPr>
  </w:style>
  <w:style w:type="character" w:customStyle="1" w:styleId="CardsHighlight">
    <w:name w:val="Cards Highlight"/>
    <w:basedOn w:val="DefaultParagraphFont"/>
    <w:uiPriority w:val="1"/>
    <w:rsid w:val="00CF042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F042B"/>
  </w:style>
  <w:style w:type="character" w:customStyle="1" w:styleId="CardsChar1">
    <w:name w:val="Cards Char1"/>
    <w:rsid w:val="00CF042B"/>
    <w:rPr>
      <w:rFonts w:ascii="Times New Roman" w:hAnsi="Times New Roman" w:cs="Times New Roman"/>
      <w:sz w:val="20"/>
      <w:szCs w:val="20"/>
    </w:rPr>
  </w:style>
  <w:style w:type="character" w:customStyle="1" w:styleId="AuthorYear">
    <w:name w:val="AuthorYear"/>
    <w:uiPriority w:val="1"/>
    <w:qFormat/>
    <w:rsid w:val="00CF042B"/>
    <w:rPr>
      <w:rFonts w:ascii="Georgia" w:hAnsi="Georgia"/>
      <w:b/>
      <w:sz w:val="24"/>
    </w:rPr>
  </w:style>
  <w:style w:type="paragraph" w:customStyle="1" w:styleId="Shrink8">
    <w:name w:val="Shrink8"/>
    <w:basedOn w:val="Normal"/>
    <w:qFormat/>
    <w:rsid w:val="00CF042B"/>
    <w:rPr>
      <w:sz w:val="16"/>
    </w:rPr>
  </w:style>
  <w:style w:type="paragraph" w:customStyle="1" w:styleId="Normal1">
    <w:name w:val="Normal1"/>
    <w:qFormat/>
    <w:rsid w:val="00CF042B"/>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F042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F042B"/>
    <w:rPr>
      <w:rFonts w:eastAsia="SimSun"/>
      <w:color w:val="00000A"/>
      <w:sz w:val="20"/>
      <w:lang w:eastAsia="zh-CN"/>
    </w:rPr>
  </w:style>
  <w:style w:type="character" w:customStyle="1" w:styleId="Stylecard11ptChar">
    <w:name w:val="Style card + 11 pt Char"/>
    <w:basedOn w:val="cardChar"/>
    <w:link w:val="Stylecard11pt"/>
    <w:rsid w:val="00CF042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F042B"/>
    <w:rPr>
      <w:rFonts w:eastAsia="SimSun"/>
      <w:color w:val="00000A"/>
      <w:sz w:val="20"/>
      <w:lang w:eastAsia="zh-CN"/>
    </w:rPr>
  </w:style>
  <w:style w:type="character" w:customStyle="1" w:styleId="Stylecard11ptUnderlineChar">
    <w:name w:val="Style card + 11 pt Underline Char"/>
    <w:basedOn w:val="cardChar"/>
    <w:link w:val="Stylecard11ptUnderline"/>
    <w:rsid w:val="00CF042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F042B"/>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F042B"/>
    <w:rPr>
      <w:rFonts w:cs="Arial"/>
      <w:b/>
      <w:bCs/>
      <w:kern w:val="32"/>
      <w:sz w:val="32"/>
      <w:szCs w:val="32"/>
      <w:u w:val="single"/>
      <w:lang w:val="en-US" w:eastAsia="en-US" w:bidi="ar-SA"/>
    </w:rPr>
  </w:style>
  <w:style w:type="character" w:customStyle="1" w:styleId="UNDERLINECharChar0">
    <w:name w:val="UNDERLINE Char Char"/>
    <w:basedOn w:val="DefaultParagraphFont"/>
    <w:rsid w:val="00CF042B"/>
    <w:rPr>
      <w:bCs/>
      <w:kern w:val="28"/>
      <w:szCs w:val="32"/>
      <w:u w:val="single"/>
    </w:rPr>
  </w:style>
  <w:style w:type="character" w:customStyle="1" w:styleId="term">
    <w:name w:val="term"/>
    <w:basedOn w:val="DefaultParagraphFont"/>
    <w:rsid w:val="00CF042B"/>
  </w:style>
  <w:style w:type="character" w:customStyle="1" w:styleId="SmallFontCharCharCharChar">
    <w:name w:val="Small Font Char Char Char Char"/>
    <w:basedOn w:val="DefaultParagraphFont"/>
    <w:rsid w:val="00CF042B"/>
    <w:rPr>
      <w:rFonts w:ascii="Arial" w:hAnsi="Arial"/>
      <w:sz w:val="12"/>
      <w:szCs w:val="24"/>
    </w:rPr>
  </w:style>
  <w:style w:type="character" w:customStyle="1" w:styleId="vitstoryheadline">
    <w:name w:val="vitstoryheadline"/>
    <w:basedOn w:val="DefaultParagraphFont"/>
    <w:rsid w:val="00CF042B"/>
  </w:style>
  <w:style w:type="character" w:customStyle="1" w:styleId="regtext">
    <w:name w:val="regtext"/>
    <w:basedOn w:val="DefaultParagraphFont"/>
    <w:rsid w:val="00CF042B"/>
  </w:style>
  <w:style w:type="character" w:customStyle="1" w:styleId="bps-topic-ident">
    <w:name w:val="bps-topic-ident"/>
    <w:basedOn w:val="DefaultParagraphFont"/>
    <w:rsid w:val="00CF042B"/>
  </w:style>
  <w:style w:type="character" w:customStyle="1" w:styleId="CharChar4">
    <w:name w:val="Char Char4"/>
    <w:basedOn w:val="DefaultParagraphFont"/>
    <w:rsid w:val="00CF042B"/>
    <w:rPr>
      <w:b/>
      <w:bCs/>
      <w:sz w:val="28"/>
      <w:szCs w:val="28"/>
    </w:rPr>
  </w:style>
  <w:style w:type="character" w:customStyle="1" w:styleId="CharChar5">
    <w:name w:val="Char Char5"/>
    <w:basedOn w:val="DefaultParagraphFont"/>
    <w:rsid w:val="00CF042B"/>
    <w:rPr>
      <w:rFonts w:ascii="Arial" w:hAnsi="Arial" w:cs="Arial"/>
      <w:b/>
      <w:bCs/>
      <w:sz w:val="26"/>
      <w:szCs w:val="26"/>
    </w:rPr>
  </w:style>
  <w:style w:type="paragraph" w:customStyle="1" w:styleId="tagcite0">
    <w:name w:val="tagcite"/>
    <w:basedOn w:val="Normal"/>
    <w:qFormat/>
    <w:rsid w:val="00CF042B"/>
    <w:rPr>
      <w:rFonts w:eastAsia="Times New Roman"/>
      <w:b/>
    </w:rPr>
  </w:style>
  <w:style w:type="paragraph" w:customStyle="1" w:styleId="Regular">
    <w:name w:val="Regular"/>
    <w:link w:val="RegularChar"/>
    <w:rsid w:val="00CF042B"/>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F042B"/>
    <w:rPr>
      <w:rFonts w:eastAsia="Times New Roman" w:cs="Arial"/>
      <w:b/>
      <w:bCs/>
      <w:kern w:val="20"/>
      <w:sz w:val="20"/>
      <w:szCs w:val="32"/>
      <w:u w:val="single"/>
    </w:rPr>
  </w:style>
  <w:style w:type="character" w:customStyle="1" w:styleId="BoldunderlineChar0">
    <w:name w:val="Bold underline Char"/>
    <w:basedOn w:val="DefaultParagraphFont"/>
    <w:rsid w:val="00CF042B"/>
    <w:rPr>
      <w:rFonts w:ascii="Garamond" w:hAnsi="Garamond" w:cs="Arial"/>
      <w:b/>
      <w:bCs/>
      <w:kern w:val="20"/>
      <w:szCs w:val="32"/>
      <w:u w:val="single"/>
      <w:lang w:val="en-US" w:eastAsia="en-US" w:bidi="ar-SA"/>
    </w:rPr>
  </w:style>
  <w:style w:type="paragraph" w:customStyle="1" w:styleId="tag1">
    <w:name w:val="tag1"/>
    <w:basedOn w:val="Normal"/>
    <w:qFormat/>
    <w:rsid w:val="00CF042B"/>
    <w:rPr>
      <w:rFonts w:eastAsia="Times New Roman"/>
      <w:b/>
      <w:szCs w:val="20"/>
    </w:rPr>
  </w:style>
  <w:style w:type="character" w:customStyle="1" w:styleId="byline">
    <w:name w:val="byline"/>
    <w:basedOn w:val="DefaultParagraphFont"/>
    <w:rsid w:val="00CF042B"/>
  </w:style>
  <w:style w:type="character" w:customStyle="1" w:styleId="7TimesNewRoman">
    <w:name w:val="7 Times New Roman"/>
    <w:rsid w:val="00CF042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F042B"/>
    <w:rPr>
      <w:rFonts w:ascii="Cambria" w:eastAsia="Times New Roman" w:hAnsi="Cambria"/>
      <w:sz w:val="18"/>
      <w:szCs w:val="20"/>
    </w:rPr>
  </w:style>
  <w:style w:type="character" w:customStyle="1" w:styleId="Boxed">
    <w:name w:val="Boxed"/>
    <w:qFormat/>
    <w:rsid w:val="00CF042B"/>
    <w:rPr>
      <w:rFonts w:ascii="Garamond" w:hAnsi="Garamond"/>
      <w:sz w:val="20"/>
      <w:bdr w:val="single" w:sz="6" w:space="0" w:color="auto"/>
    </w:rPr>
  </w:style>
  <w:style w:type="character" w:customStyle="1" w:styleId="CardtextChar0">
    <w:name w:val="Card text Char"/>
    <w:basedOn w:val="DefaultParagraphFont"/>
    <w:link w:val="Cardtext0"/>
    <w:rsid w:val="00CF042B"/>
    <w:rPr>
      <w:rFonts w:ascii="Garamond" w:hAnsi="Garamond"/>
      <w:u w:val="single"/>
    </w:rPr>
  </w:style>
  <w:style w:type="paragraph" w:styleId="Date">
    <w:name w:val="Date"/>
    <w:aliases w:val="date"/>
    <w:basedOn w:val="Normal"/>
    <w:next w:val="Normal"/>
    <w:link w:val="DateChar"/>
    <w:uiPriority w:val="99"/>
    <w:rsid w:val="00CF042B"/>
    <w:rPr>
      <w:rFonts w:eastAsia="Times New Roman"/>
      <w:sz w:val="16"/>
    </w:rPr>
  </w:style>
  <w:style w:type="character" w:customStyle="1" w:styleId="DateChar">
    <w:name w:val="Date Char"/>
    <w:aliases w:val="date Char"/>
    <w:basedOn w:val="DefaultParagraphFont"/>
    <w:link w:val="Date"/>
    <w:uiPriority w:val="99"/>
    <w:rsid w:val="00CF042B"/>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CF042B"/>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CF042B"/>
    <w:rPr>
      <w:rFonts w:ascii="Times New Roman" w:eastAsia="Times New Roman" w:hAnsi="Times New Roman" w:cs="Times New Roman"/>
      <w:sz w:val="16"/>
      <w:szCs w:val="16"/>
      <w:lang w:val="x-none" w:eastAsia="x-none"/>
    </w:rPr>
  </w:style>
  <w:style w:type="character" w:customStyle="1" w:styleId="reduce2">
    <w:name w:val="reduce2"/>
    <w:rsid w:val="00CF042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F042B"/>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F042B"/>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CF042B"/>
  </w:style>
  <w:style w:type="character" w:customStyle="1" w:styleId="Style1CharChar">
    <w:name w:val="Style1 Char Char"/>
    <w:basedOn w:val="DefaultParagraphFont"/>
    <w:rsid w:val="00CF042B"/>
    <w:rPr>
      <w:sz w:val="16"/>
      <w:szCs w:val="16"/>
      <w:lang w:val="en-US" w:eastAsia="en-US" w:bidi="ar-SA"/>
    </w:rPr>
  </w:style>
  <w:style w:type="character" w:customStyle="1" w:styleId="Style2CharChar">
    <w:name w:val="Style2 Char Char"/>
    <w:basedOn w:val="DefaultParagraphFont"/>
    <w:rsid w:val="00CF042B"/>
    <w:rPr>
      <w:u w:val="thick"/>
      <w:lang w:val="en-US" w:eastAsia="en-US" w:bidi="ar-SA"/>
    </w:rPr>
  </w:style>
  <w:style w:type="character" w:customStyle="1" w:styleId="dateline">
    <w:name w:val="dateline"/>
    <w:basedOn w:val="DefaultParagraphFont"/>
    <w:rsid w:val="00CF042B"/>
  </w:style>
  <w:style w:type="character" w:customStyle="1" w:styleId="date-display-single">
    <w:name w:val="date-display-single"/>
    <w:basedOn w:val="DefaultParagraphFont"/>
    <w:rsid w:val="00CF042B"/>
  </w:style>
  <w:style w:type="character" w:customStyle="1" w:styleId="wikigeneratedlinkcontent">
    <w:name w:val="wikigeneratedlinkcontent"/>
    <w:basedOn w:val="DefaultParagraphFont"/>
    <w:rsid w:val="00CF042B"/>
  </w:style>
  <w:style w:type="character" w:customStyle="1" w:styleId="Heading3CharCharChar3">
    <w:name w:val="Heading 3 Char Char Char3"/>
    <w:aliases w:val=" Char Char Char3,Char Char Char3,Heading 3 Char Char Char2, Char Char Char2,Char Char Char2"/>
    <w:basedOn w:val="DefaultParagraphFont"/>
    <w:rsid w:val="00CF042B"/>
    <w:rPr>
      <w:rFonts w:cs="Arial"/>
      <w:bCs/>
      <w:szCs w:val="26"/>
      <w:u w:val="single"/>
      <w:lang w:val="en-US" w:eastAsia="en-US" w:bidi="ar-SA"/>
    </w:rPr>
  </w:style>
  <w:style w:type="character" w:customStyle="1" w:styleId="aqj">
    <w:name w:val="aqj"/>
    <w:rsid w:val="00CF042B"/>
  </w:style>
  <w:style w:type="character" w:customStyle="1" w:styleId="CardTextChar1">
    <w:name w:val="CardText Char"/>
    <w:basedOn w:val="DefaultParagraphFont"/>
    <w:link w:val="CardText1"/>
    <w:locked/>
    <w:rsid w:val="00CF042B"/>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F042B"/>
    <w:pPr>
      <w:ind w:left="288" w:right="288"/>
    </w:pPr>
    <w:rPr>
      <w:rFonts w:eastAsia="Times New Roman"/>
      <w:sz w:val="16"/>
    </w:rPr>
  </w:style>
  <w:style w:type="character" w:customStyle="1" w:styleId="ilad">
    <w:name w:val="il_ad"/>
    <w:rsid w:val="00CF042B"/>
  </w:style>
  <w:style w:type="character" w:customStyle="1" w:styleId="CardsUnderlined">
    <w:name w:val="Cards Underlined"/>
    <w:qFormat/>
    <w:rsid w:val="00CF042B"/>
    <w:rPr>
      <w:rFonts w:ascii="Helvetica" w:hAnsi="Helvetica"/>
      <w:sz w:val="22"/>
      <w:szCs w:val="24"/>
      <w:u w:val="thick"/>
    </w:rPr>
  </w:style>
  <w:style w:type="paragraph" w:customStyle="1" w:styleId="BBCite">
    <w:name w:val="BB Cite"/>
    <w:basedOn w:val="Normal"/>
    <w:autoRedefine/>
    <w:rsid w:val="00CF042B"/>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CF042B"/>
  </w:style>
  <w:style w:type="character" w:customStyle="1" w:styleId="StyleStyleUnderline411pt">
    <w:name w:val="Style Style Underline4 + 11 pt"/>
    <w:basedOn w:val="DefaultParagraphFont"/>
    <w:rsid w:val="00CF042B"/>
    <w:rPr>
      <w:sz w:val="20"/>
      <w:u w:val="single"/>
    </w:rPr>
  </w:style>
  <w:style w:type="character" w:customStyle="1" w:styleId="StyleStyleUnderline411ptBold">
    <w:name w:val="Style Style Underline4 + 11 pt Bold"/>
    <w:basedOn w:val="DefaultParagraphFont"/>
    <w:rsid w:val="00CF042B"/>
    <w:rPr>
      <w:b/>
      <w:bCs/>
      <w:sz w:val="20"/>
      <w:u w:val="single"/>
    </w:rPr>
  </w:style>
  <w:style w:type="character" w:customStyle="1" w:styleId="StyleStyleUnderline311pt">
    <w:name w:val="Style Style Underline3 + 11 pt"/>
    <w:basedOn w:val="DefaultParagraphFont"/>
    <w:rsid w:val="00CF042B"/>
    <w:rPr>
      <w:sz w:val="20"/>
      <w:u w:val="single"/>
    </w:rPr>
  </w:style>
  <w:style w:type="character" w:customStyle="1" w:styleId="StyleStyleUnderline311ptBold">
    <w:name w:val="Style Style Underline3 + 11 pt Bold"/>
    <w:basedOn w:val="DefaultParagraphFont"/>
    <w:rsid w:val="00CF042B"/>
    <w:rPr>
      <w:b/>
      <w:bCs/>
      <w:sz w:val="20"/>
      <w:u w:val="single"/>
    </w:rPr>
  </w:style>
  <w:style w:type="character" w:customStyle="1" w:styleId="red-subtitle">
    <w:name w:val="red-subtitle"/>
    <w:basedOn w:val="DefaultParagraphFont"/>
    <w:rsid w:val="00CF042B"/>
  </w:style>
  <w:style w:type="character" w:styleId="PageNumber">
    <w:name w:val="page number"/>
    <w:aliases w:val="card ununderlined"/>
    <w:basedOn w:val="DefaultParagraphFont"/>
    <w:uiPriority w:val="99"/>
    <w:unhideWhenUsed/>
    <w:rsid w:val="00CF042B"/>
  </w:style>
  <w:style w:type="character" w:customStyle="1" w:styleId="ft1">
    <w:name w:val="ft1"/>
    <w:basedOn w:val="DefaultParagraphFont"/>
    <w:rsid w:val="00CF042B"/>
  </w:style>
  <w:style w:type="character" w:customStyle="1" w:styleId="dropcap">
    <w:name w:val="dropcap"/>
    <w:basedOn w:val="DefaultParagraphFont"/>
    <w:rsid w:val="00CF042B"/>
  </w:style>
  <w:style w:type="paragraph" w:customStyle="1" w:styleId="TagText">
    <w:name w:val="TagText"/>
    <w:basedOn w:val="Normal"/>
    <w:uiPriority w:val="99"/>
    <w:qFormat/>
    <w:rsid w:val="00CF042B"/>
    <w:pPr>
      <w:spacing w:before="200"/>
    </w:pPr>
    <w:rPr>
      <w:rFonts w:eastAsia="Calibri"/>
      <w:b/>
      <w:sz w:val="24"/>
    </w:rPr>
  </w:style>
  <w:style w:type="paragraph" w:customStyle="1" w:styleId="BreakTag">
    <w:name w:val="Break Tag"/>
    <w:basedOn w:val="Normal"/>
    <w:autoRedefine/>
    <w:uiPriority w:val="4"/>
    <w:qFormat/>
    <w:rsid w:val="00CF042B"/>
    <w:pPr>
      <w:spacing w:before="240"/>
    </w:pPr>
    <w:rPr>
      <w:rFonts w:ascii="Arial" w:hAnsi="Arial" w:cs="Arial"/>
      <w:b/>
      <w:sz w:val="26"/>
    </w:rPr>
  </w:style>
  <w:style w:type="paragraph" w:customStyle="1" w:styleId="BreakBlock">
    <w:name w:val="Break Block"/>
    <w:basedOn w:val="Normal"/>
    <w:link w:val="BreakBlockChar"/>
    <w:autoRedefine/>
    <w:qFormat/>
    <w:rsid w:val="00CF042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F042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F042B"/>
  </w:style>
  <w:style w:type="character" w:customStyle="1" w:styleId="Mention1">
    <w:name w:val="Mention1"/>
    <w:basedOn w:val="DefaultParagraphFont"/>
    <w:uiPriority w:val="99"/>
    <w:semiHidden/>
    <w:unhideWhenUsed/>
    <w:rsid w:val="00CF042B"/>
    <w:rPr>
      <w:color w:val="2B579A"/>
      <w:shd w:val="clear" w:color="auto" w:fill="E6E6E6"/>
    </w:rPr>
  </w:style>
  <w:style w:type="character" w:customStyle="1" w:styleId="Styleunderline11pt">
    <w:name w:val="Style underline + 11 pt"/>
    <w:rsid w:val="00CF042B"/>
    <w:rPr>
      <w:rFonts w:ascii="Times New Roman" w:hAnsi="Times New Roman"/>
      <w:sz w:val="20"/>
      <w:u w:val="single"/>
    </w:rPr>
  </w:style>
  <w:style w:type="paragraph" w:customStyle="1" w:styleId="Minimize">
    <w:name w:val="Minimize"/>
    <w:basedOn w:val="card"/>
    <w:next w:val="Normal"/>
    <w:link w:val="MinimizeChar"/>
    <w:qFormat/>
    <w:rsid w:val="00CF042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F042B"/>
    <w:rPr>
      <w:rFonts w:ascii="Georgia" w:hAnsi="Georgia" w:cs="Times New Roman"/>
      <w:bCs/>
      <w:color w:val="000000"/>
      <w:sz w:val="12"/>
      <w:szCs w:val="20"/>
    </w:rPr>
  </w:style>
  <w:style w:type="character" w:customStyle="1" w:styleId="hilite1">
    <w:name w:val="hilite1"/>
    <w:basedOn w:val="DefaultParagraphFont"/>
    <w:rsid w:val="00CF042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F042B"/>
    <w:rPr>
      <w:rFonts w:eastAsia="Times New Roman"/>
      <w:b/>
      <w:szCs w:val="20"/>
    </w:rPr>
  </w:style>
  <w:style w:type="character" w:customStyle="1" w:styleId="NormaltagChar">
    <w:name w:val="Normal tag Char"/>
    <w:basedOn w:val="DefaultParagraphFont"/>
    <w:link w:val="Normaltag"/>
    <w:uiPriority w:val="99"/>
    <w:locked/>
    <w:rsid w:val="00CF042B"/>
    <w:rPr>
      <w:rFonts w:ascii="Times New Roman" w:eastAsia="Times New Roman" w:hAnsi="Times New Roman" w:cs="Times New Roman"/>
      <w:b/>
      <w:szCs w:val="20"/>
    </w:rPr>
  </w:style>
  <w:style w:type="character" w:customStyle="1" w:styleId="CitesChar2">
    <w:name w:val="Cites Char2"/>
    <w:rsid w:val="00CF042B"/>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F042B"/>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F042B"/>
    <w:pPr>
      <w:spacing w:before="120" w:after="120"/>
    </w:pPr>
    <w:rPr>
      <w:rFonts w:eastAsia="Times New Roman"/>
      <w:b/>
      <w:u w:val="single"/>
      <w:lang w:bidi="en-US"/>
    </w:rPr>
  </w:style>
  <w:style w:type="paragraph" w:styleId="TOC9">
    <w:name w:val="toc 9"/>
    <w:basedOn w:val="Normal"/>
    <w:next w:val="Normal"/>
    <w:autoRedefine/>
    <w:rsid w:val="00CF042B"/>
    <w:pPr>
      <w:ind w:left="1600"/>
    </w:pPr>
    <w:rPr>
      <w:rFonts w:eastAsia="Times New Roman"/>
      <w:sz w:val="20"/>
      <w:lang w:bidi="en-US"/>
    </w:rPr>
  </w:style>
  <w:style w:type="paragraph" w:customStyle="1" w:styleId="TxBrp1">
    <w:name w:val="TxBr_p1"/>
    <w:basedOn w:val="Normal"/>
    <w:qFormat/>
    <w:rsid w:val="00CF042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F042B"/>
    <w:pPr>
      <w:spacing w:before="100" w:beforeAutospacing="1" w:after="100" w:afterAutospacing="1"/>
    </w:pPr>
    <w:rPr>
      <w:rFonts w:eastAsia="Times New Roman"/>
      <w:lang w:bidi="en-US"/>
    </w:rPr>
  </w:style>
  <w:style w:type="character" w:customStyle="1" w:styleId="standardcontent">
    <w:name w:val="standardcontent"/>
    <w:basedOn w:val="DefaultParagraphFont"/>
    <w:rsid w:val="00CF042B"/>
  </w:style>
  <w:style w:type="paragraph" w:customStyle="1" w:styleId="hat">
    <w:name w:val="hat"/>
    <w:basedOn w:val="Normal"/>
    <w:next w:val="Normal"/>
    <w:link w:val="hatChar"/>
    <w:qFormat/>
    <w:rsid w:val="00CF042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F042B"/>
  </w:style>
  <w:style w:type="paragraph" w:customStyle="1" w:styleId="HotRouteChar">
    <w:name w:val="Hot Route! Char"/>
    <w:basedOn w:val="Normal"/>
    <w:qFormat/>
    <w:rsid w:val="00CF042B"/>
    <w:pPr>
      <w:ind w:left="144"/>
    </w:pPr>
    <w:rPr>
      <w:rFonts w:eastAsia="Times New Roman"/>
      <w:sz w:val="20"/>
      <w:lang w:bidi="en-US"/>
    </w:rPr>
  </w:style>
  <w:style w:type="paragraph" w:customStyle="1" w:styleId="Default">
    <w:name w:val="Default"/>
    <w:qFormat/>
    <w:rsid w:val="00CF04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F042B"/>
    <w:rPr>
      <w:rFonts w:ascii="Cambria" w:hAnsi="Cambria" w:cs="Times New Roman"/>
      <w:b/>
      <w:bCs/>
      <w:sz w:val="26"/>
      <w:szCs w:val="26"/>
    </w:rPr>
  </w:style>
  <w:style w:type="character" w:customStyle="1" w:styleId="CardCharChar1">
    <w:name w:val="Card Char Char1"/>
    <w:basedOn w:val="DefaultParagraphFont"/>
    <w:rsid w:val="00CF042B"/>
    <w:rPr>
      <w:rFonts w:cs="Times New Roman"/>
      <w:b/>
      <w:bCs/>
      <w:sz w:val="28"/>
      <w:szCs w:val="28"/>
    </w:rPr>
  </w:style>
  <w:style w:type="paragraph" w:customStyle="1" w:styleId="SmallFont">
    <w:name w:val="Small Font"/>
    <w:basedOn w:val="Normal"/>
    <w:link w:val="SmallFontChar"/>
    <w:qFormat/>
    <w:rsid w:val="00CF042B"/>
    <w:pPr>
      <w:spacing w:after="200"/>
      <w:jc w:val="both"/>
    </w:pPr>
    <w:rPr>
      <w:rFonts w:eastAsia="Calibri"/>
      <w:szCs w:val="18"/>
    </w:rPr>
  </w:style>
  <w:style w:type="character" w:customStyle="1" w:styleId="SmallFontChar">
    <w:name w:val="Small Font Char"/>
    <w:basedOn w:val="DefaultParagraphFont"/>
    <w:link w:val="SmallFont"/>
    <w:locked/>
    <w:rsid w:val="00CF042B"/>
    <w:rPr>
      <w:rFonts w:ascii="Times New Roman" w:eastAsia="Calibri" w:hAnsi="Times New Roman" w:cs="Times New Roman"/>
      <w:szCs w:val="18"/>
    </w:rPr>
  </w:style>
  <w:style w:type="character" w:customStyle="1" w:styleId="CircleChar1">
    <w:name w:val="Circle Char1"/>
    <w:basedOn w:val="DefaultParagraphFont"/>
    <w:rsid w:val="00CF042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F042B"/>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CF042B"/>
    <w:rPr>
      <w:rFonts w:ascii="Times New Roman" w:eastAsia="Times New Roman" w:hAnsi="Times New Roman" w:cs="Times New Roman"/>
      <w:b/>
      <w:sz w:val="20"/>
      <w:szCs w:val="20"/>
    </w:rPr>
  </w:style>
  <w:style w:type="character" w:customStyle="1" w:styleId="hit1">
    <w:name w:val="hit1"/>
    <w:basedOn w:val="DefaultParagraphFont"/>
    <w:rsid w:val="00CF042B"/>
    <w:rPr>
      <w:b/>
      <w:bCs/>
      <w:color w:val="CC0033"/>
    </w:rPr>
  </w:style>
  <w:style w:type="character" w:customStyle="1" w:styleId="upper">
    <w:name w:val="upper"/>
    <w:basedOn w:val="DefaultParagraphFont"/>
    <w:rsid w:val="00CF042B"/>
  </w:style>
  <w:style w:type="character" w:customStyle="1" w:styleId="SmallFont7pt">
    <w:name w:val="Small Font (7 pt)"/>
    <w:basedOn w:val="DefaultParagraphFont"/>
    <w:qFormat/>
    <w:rsid w:val="00CF042B"/>
    <w:rPr>
      <w:sz w:val="14"/>
    </w:rPr>
  </w:style>
  <w:style w:type="paragraph" w:customStyle="1" w:styleId="UnderlinedText">
    <w:name w:val="Underlined Text"/>
    <w:basedOn w:val="Normal"/>
    <w:qFormat/>
    <w:rsid w:val="00CF042B"/>
    <w:rPr>
      <w:rFonts w:eastAsia="Times New Roman"/>
      <w:b/>
      <w:szCs w:val="20"/>
    </w:rPr>
  </w:style>
  <w:style w:type="character" w:customStyle="1" w:styleId="SmallText-New">
    <w:name w:val="Small Text - New"/>
    <w:basedOn w:val="DefaultParagraphFont"/>
    <w:rsid w:val="00CF042B"/>
    <w:rPr>
      <w:rFonts w:ascii="Arial Narrow" w:hAnsi="Arial Narrow"/>
      <w:sz w:val="14"/>
    </w:rPr>
  </w:style>
  <w:style w:type="character" w:customStyle="1" w:styleId="Underlined-New">
    <w:name w:val="Underlined - New"/>
    <w:basedOn w:val="DefaultParagraphFont"/>
    <w:rsid w:val="00CF042B"/>
    <w:rPr>
      <w:rFonts w:ascii="Arial Narrow" w:hAnsi="Arial Narrow"/>
      <w:sz w:val="16"/>
      <w:u w:val="single"/>
    </w:rPr>
  </w:style>
  <w:style w:type="paragraph" w:styleId="TOC2">
    <w:name w:val="toc 2"/>
    <w:basedOn w:val="Normal"/>
    <w:next w:val="Normal"/>
    <w:autoRedefine/>
    <w:uiPriority w:val="39"/>
    <w:qFormat/>
    <w:rsid w:val="00CF042B"/>
    <w:pPr>
      <w:ind w:left="200"/>
    </w:pPr>
    <w:rPr>
      <w:rFonts w:eastAsia="Times New Roman"/>
      <w:sz w:val="20"/>
      <w:lang w:bidi="en-US"/>
    </w:rPr>
  </w:style>
  <w:style w:type="paragraph" w:styleId="TOCHeading">
    <w:name w:val="TOC Heading"/>
    <w:basedOn w:val="Heading1"/>
    <w:next w:val="Normal"/>
    <w:uiPriority w:val="39"/>
    <w:qFormat/>
    <w:rsid w:val="00CF042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F042B"/>
    <w:rPr>
      <w:rFonts w:ascii="Arial Narrow" w:hAnsi="Arial Narrow"/>
      <w:dstrike w:val="0"/>
      <w:sz w:val="20"/>
      <w:bdr w:val="single" w:sz="2" w:space="0" w:color="auto"/>
      <w:vertAlign w:val="baseline"/>
    </w:rPr>
  </w:style>
  <w:style w:type="character" w:customStyle="1" w:styleId="style65">
    <w:name w:val="style65"/>
    <w:basedOn w:val="DefaultParagraphFont"/>
    <w:rsid w:val="00CF042B"/>
    <w:rPr>
      <w:rFonts w:cs="Times New Roman"/>
    </w:rPr>
  </w:style>
  <w:style w:type="character" w:customStyle="1" w:styleId="qlabel">
    <w:name w:val="q_label"/>
    <w:basedOn w:val="DefaultParagraphFont"/>
    <w:rsid w:val="00CF042B"/>
  </w:style>
  <w:style w:type="character" w:customStyle="1" w:styleId="alabel">
    <w:name w:val="a_label"/>
    <w:basedOn w:val="DefaultParagraphFont"/>
    <w:rsid w:val="00CF042B"/>
  </w:style>
  <w:style w:type="character" w:customStyle="1" w:styleId="BoldandUnderlineCharChar">
    <w:name w:val="Bold and Underline Char Char"/>
    <w:basedOn w:val="DefaultParagraphFont"/>
    <w:rsid w:val="00CF042B"/>
    <w:rPr>
      <w:rFonts w:eastAsia="MS Mincho"/>
      <w:b/>
      <w:u w:val="single"/>
      <w:lang w:val="en-US" w:eastAsia="en-US" w:bidi="ar-SA"/>
    </w:rPr>
  </w:style>
  <w:style w:type="character" w:customStyle="1" w:styleId="CardTextChar2">
    <w:name w:val="Card Text Char"/>
    <w:basedOn w:val="DefaultParagraphFont"/>
    <w:rsid w:val="00CF042B"/>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F042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F042B"/>
    <w:rPr>
      <w:rFonts w:cs="Arial"/>
      <w:bCs/>
      <w:szCs w:val="26"/>
      <w:u w:val="single"/>
      <w:lang w:val="en-US" w:eastAsia="en-US" w:bidi="ar-SA"/>
    </w:rPr>
  </w:style>
  <w:style w:type="paragraph" w:customStyle="1" w:styleId="evidencetextChar">
    <w:name w:val="evidence text Char"/>
    <w:basedOn w:val="Normal"/>
    <w:qFormat/>
    <w:rsid w:val="00CF042B"/>
    <w:pPr>
      <w:ind w:left="1728" w:right="1008"/>
    </w:pPr>
    <w:rPr>
      <w:rFonts w:eastAsia="Times New Roman"/>
      <w:color w:val="000000"/>
      <w:sz w:val="18"/>
    </w:rPr>
  </w:style>
  <w:style w:type="character" w:customStyle="1" w:styleId="underline2">
    <w:name w:val="underline2"/>
    <w:basedOn w:val="DefaultParagraphFont"/>
    <w:rsid w:val="00CF042B"/>
    <w:rPr>
      <w:u w:val="single"/>
    </w:rPr>
  </w:style>
  <w:style w:type="character" w:customStyle="1" w:styleId="UnderlineChar4Char">
    <w:name w:val="Underline Char4 Char"/>
    <w:basedOn w:val="DefaultParagraphFont"/>
    <w:link w:val="UnderlineChar4"/>
    <w:rsid w:val="00CF042B"/>
    <w:rPr>
      <w:u w:val="single"/>
    </w:rPr>
  </w:style>
  <w:style w:type="paragraph" w:customStyle="1" w:styleId="UnderlineChar4">
    <w:name w:val="Underline Char4"/>
    <w:basedOn w:val="Normal"/>
    <w:link w:val="UnderlineChar4Char"/>
    <w:qFormat/>
    <w:rsid w:val="00CF042B"/>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CF042B"/>
    <w:rPr>
      <w:b/>
      <w:u w:val="single"/>
    </w:rPr>
  </w:style>
  <w:style w:type="paragraph" w:customStyle="1" w:styleId="BoldandUnderlineChar3">
    <w:name w:val="Bold and Underline Char3"/>
    <w:basedOn w:val="Normal"/>
    <w:link w:val="BoldandUnderlineChar3Char2"/>
    <w:qFormat/>
    <w:rsid w:val="00CF042B"/>
    <w:rPr>
      <w:rFonts w:asciiTheme="minorHAnsi" w:hAnsiTheme="minorHAnsi" w:cstheme="minorBidi"/>
      <w:b/>
      <w:u w:val="single"/>
    </w:rPr>
  </w:style>
  <w:style w:type="character" w:customStyle="1" w:styleId="inside-head">
    <w:name w:val="inside-head"/>
    <w:basedOn w:val="DefaultParagraphFont"/>
    <w:rsid w:val="00CF042B"/>
  </w:style>
  <w:style w:type="character" w:customStyle="1" w:styleId="officialstitle-">
    <w:name w:val="official_s_title-"/>
    <w:basedOn w:val="DefaultParagraphFont"/>
    <w:rsid w:val="00CF042B"/>
  </w:style>
  <w:style w:type="character" w:customStyle="1" w:styleId="officialsbureau">
    <w:name w:val="official_s_bureau"/>
    <w:basedOn w:val="DefaultParagraphFont"/>
    <w:rsid w:val="00CF042B"/>
  </w:style>
  <w:style w:type="paragraph" w:customStyle="1" w:styleId="Stylecard11ptBoldUnderline">
    <w:name w:val="Style card + 11 pt Bold Underline"/>
    <w:basedOn w:val="card"/>
    <w:link w:val="Stylecard11ptBoldUnderlineChar"/>
    <w:qFormat/>
    <w:rsid w:val="00CF042B"/>
    <w:rPr>
      <w:rFonts w:ascii="Georgia" w:eastAsia="SimSun" w:hAnsi="Georgia"/>
      <w:b/>
      <w:lang w:eastAsia="zh-CN"/>
    </w:rPr>
  </w:style>
  <w:style w:type="character" w:customStyle="1" w:styleId="Stylecard11ptBoldUnderlineChar">
    <w:name w:val="Style card + 11 pt Bold Underline Char"/>
    <w:link w:val="Stylecard11ptBoldUnderline"/>
    <w:rsid w:val="00CF042B"/>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CF042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F042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F042B"/>
    <w:rPr>
      <w:rFonts w:ascii="Georgia" w:eastAsia="SimSun" w:hAnsi="Georgia" w:cs="Times New Roman"/>
      <w:bCs/>
      <w:sz w:val="16"/>
      <w:lang w:eastAsia="zh-CN"/>
    </w:rPr>
  </w:style>
  <w:style w:type="paragraph" w:styleId="HTMLPreformatted">
    <w:name w:val="HTML Preformatted"/>
    <w:basedOn w:val="Normal"/>
    <w:link w:val="HTMLPreformattedChar"/>
    <w:rsid w:val="00CF0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F042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F042B"/>
    <w:rPr>
      <w:u w:val="single"/>
    </w:rPr>
  </w:style>
  <w:style w:type="character" w:customStyle="1" w:styleId="StyleUnderlining11ptChar">
    <w:name w:val="Style Underlining + 11 pt Char"/>
    <w:basedOn w:val="DefaultParagraphFont"/>
    <w:link w:val="StyleUnderlining11pt"/>
    <w:rsid w:val="00CF042B"/>
    <w:rPr>
      <w:rFonts w:ascii="Times New Roman" w:hAnsi="Times New Roman" w:cs="Times New Roman"/>
      <w:u w:val="single"/>
    </w:rPr>
  </w:style>
  <w:style w:type="paragraph" w:customStyle="1" w:styleId="StyleCardText9pt">
    <w:name w:val="Style Card Text + 9 pt"/>
    <w:basedOn w:val="Normal"/>
    <w:link w:val="StyleCardText9ptChar"/>
    <w:qFormat/>
    <w:rsid w:val="00CF042B"/>
    <w:pPr>
      <w:spacing w:after="200"/>
      <w:contextualSpacing/>
    </w:pPr>
    <w:rPr>
      <w:rFonts w:eastAsia="Calibri"/>
    </w:rPr>
  </w:style>
  <w:style w:type="character" w:customStyle="1" w:styleId="StyleCardText9ptChar">
    <w:name w:val="Style Card Text + 9 pt Char"/>
    <w:basedOn w:val="DefaultParagraphFont"/>
    <w:link w:val="StyleCardText9pt"/>
    <w:rsid w:val="00CF042B"/>
    <w:rPr>
      <w:rFonts w:ascii="Times New Roman" w:eastAsia="Calibri" w:hAnsi="Times New Roman" w:cs="Times New Roman"/>
    </w:rPr>
  </w:style>
  <w:style w:type="paragraph" w:styleId="Quote">
    <w:name w:val="Quote"/>
    <w:basedOn w:val="Normal"/>
    <w:next w:val="Normal"/>
    <w:link w:val="QuoteChar"/>
    <w:uiPriority w:val="29"/>
    <w:qFormat/>
    <w:rsid w:val="00CF042B"/>
    <w:pPr>
      <w:widowControl w:val="0"/>
    </w:pPr>
    <w:rPr>
      <w:rFonts w:eastAsia="Times New Roman"/>
      <w:iCs/>
      <w:color w:val="000000"/>
      <w:lang w:bidi="en-US"/>
    </w:rPr>
  </w:style>
  <w:style w:type="character" w:customStyle="1" w:styleId="QuoteChar">
    <w:name w:val="Quote Char"/>
    <w:basedOn w:val="DefaultParagraphFont"/>
    <w:link w:val="Quote"/>
    <w:uiPriority w:val="29"/>
    <w:rsid w:val="00CF042B"/>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CF042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F042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F042B"/>
    <w:rPr>
      <w:sz w:val="20"/>
      <w:u w:val="single"/>
    </w:rPr>
  </w:style>
  <w:style w:type="paragraph" w:styleId="BodyTextIndent2">
    <w:name w:val="Body Text Indent 2"/>
    <w:basedOn w:val="Normal"/>
    <w:link w:val="BodyTextIndent2Char"/>
    <w:unhideWhenUsed/>
    <w:rsid w:val="00CF042B"/>
    <w:pPr>
      <w:spacing w:after="120" w:line="480" w:lineRule="auto"/>
      <w:ind w:left="360"/>
    </w:pPr>
  </w:style>
  <w:style w:type="character" w:customStyle="1" w:styleId="BodyTextIndent2Char">
    <w:name w:val="Body Text Indent 2 Char"/>
    <w:basedOn w:val="DefaultParagraphFont"/>
    <w:link w:val="BodyTextIndent2"/>
    <w:rsid w:val="00CF042B"/>
    <w:rPr>
      <w:rFonts w:ascii="Times New Roman" w:hAnsi="Times New Roman" w:cs="Times New Roman"/>
    </w:rPr>
  </w:style>
  <w:style w:type="paragraph" w:styleId="BodyTextIndent3">
    <w:name w:val="Body Text Indent 3"/>
    <w:basedOn w:val="Normal"/>
    <w:link w:val="BodyTextIndent3Char"/>
    <w:uiPriority w:val="99"/>
    <w:unhideWhenUsed/>
    <w:rsid w:val="00CF042B"/>
    <w:pPr>
      <w:spacing w:after="120"/>
      <w:ind w:left="360"/>
    </w:pPr>
    <w:rPr>
      <w:szCs w:val="16"/>
    </w:rPr>
  </w:style>
  <w:style w:type="character" w:customStyle="1" w:styleId="BodyTextIndent3Char">
    <w:name w:val="Body Text Indent 3 Char"/>
    <w:basedOn w:val="DefaultParagraphFont"/>
    <w:link w:val="BodyTextIndent3"/>
    <w:uiPriority w:val="99"/>
    <w:rsid w:val="00CF042B"/>
    <w:rPr>
      <w:rFonts w:ascii="Times New Roman" w:hAnsi="Times New Roman" w:cs="Times New Roman"/>
      <w:szCs w:val="16"/>
    </w:rPr>
  </w:style>
  <w:style w:type="paragraph" w:styleId="BodyText2">
    <w:name w:val="Body Text 2"/>
    <w:basedOn w:val="Normal"/>
    <w:link w:val="BodyText2Char"/>
    <w:unhideWhenUsed/>
    <w:rsid w:val="00CF042B"/>
    <w:pPr>
      <w:spacing w:after="120" w:line="480" w:lineRule="auto"/>
    </w:pPr>
  </w:style>
  <w:style w:type="character" w:customStyle="1" w:styleId="BodyText2Char">
    <w:name w:val="Body Text 2 Char"/>
    <w:basedOn w:val="DefaultParagraphFont"/>
    <w:link w:val="BodyText2"/>
    <w:rsid w:val="00CF042B"/>
    <w:rPr>
      <w:rFonts w:ascii="Times New Roman" w:hAnsi="Times New Roman" w:cs="Times New Roman"/>
    </w:rPr>
  </w:style>
  <w:style w:type="paragraph" w:styleId="BodyTextIndent">
    <w:name w:val="Body Text Indent"/>
    <w:basedOn w:val="Normal"/>
    <w:link w:val="BodyTextIndentChar"/>
    <w:uiPriority w:val="99"/>
    <w:unhideWhenUsed/>
    <w:rsid w:val="00CF042B"/>
    <w:pPr>
      <w:spacing w:after="120"/>
      <w:ind w:left="360"/>
    </w:pPr>
  </w:style>
  <w:style w:type="character" w:customStyle="1" w:styleId="BodyTextIndentChar">
    <w:name w:val="Body Text Indent Char"/>
    <w:basedOn w:val="DefaultParagraphFont"/>
    <w:link w:val="BodyTextIndent"/>
    <w:uiPriority w:val="99"/>
    <w:rsid w:val="00CF042B"/>
    <w:rPr>
      <w:rFonts w:ascii="Times New Roman" w:hAnsi="Times New Roman" w:cs="Times New Roman"/>
    </w:rPr>
  </w:style>
  <w:style w:type="paragraph" w:styleId="BodyText3">
    <w:name w:val="Body Text 3"/>
    <w:basedOn w:val="Normal"/>
    <w:link w:val="BodyText3Char"/>
    <w:unhideWhenUsed/>
    <w:rsid w:val="00CF042B"/>
    <w:pPr>
      <w:spacing w:after="120"/>
    </w:pPr>
    <w:rPr>
      <w:szCs w:val="16"/>
    </w:rPr>
  </w:style>
  <w:style w:type="character" w:customStyle="1" w:styleId="BodyText3Char">
    <w:name w:val="Body Text 3 Char"/>
    <w:basedOn w:val="DefaultParagraphFont"/>
    <w:link w:val="BodyText3"/>
    <w:rsid w:val="00CF042B"/>
    <w:rPr>
      <w:rFonts w:ascii="Times New Roman" w:hAnsi="Times New Roman" w:cs="Times New Roman"/>
      <w:szCs w:val="16"/>
    </w:rPr>
  </w:style>
  <w:style w:type="character" w:customStyle="1" w:styleId="StyleBold">
    <w:name w:val="Style Bold"/>
    <w:basedOn w:val="DefaultParagraphFont"/>
    <w:uiPriority w:val="9"/>
    <w:semiHidden/>
    <w:rsid w:val="00CF042B"/>
    <w:rPr>
      <w:b/>
      <w:bCs/>
    </w:rPr>
  </w:style>
  <w:style w:type="character" w:customStyle="1" w:styleId="body-text">
    <w:name w:val="body-text"/>
    <w:basedOn w:val="DefaultParagraphFont"/>
    <w:rsid w:val="00CF042B"/>
  </w:style>
  <w:style w:type="paragraph" w:customStyle="1" w:styleId="StyleStyle411ptBoldBorderSinglesolidlineAuto0">
    <w:name w:val="Style Style4 + 11 pt Bold Border: : (Single solid line Auto  0...."/>
    <w:basedOn w:val="Normal"/>
    <w:link w:val="StyleStyle411ptBoldBorderSinglesolidlineAuto0Char"/>
    <w:qFormat/>
    <w:rsid w:val="00CF042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F042B"/>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CF042B"/>
  </w:style>
  <w:style w:type="paragraph" w:customStyle="1" w:styleId="StyleStyle112pt">
    <w:name w:val="Style Style1 + 12 pt"/>
    <w:basedOn w:val="Normal"/>
    <w:link w:val="StyleStyle112ptChar"/>
    <w:qFormat/>
    <w:rsid w:val="00CF042B"/>
    <w:rPr>
      <w:rFonts w:eastAsia="SimSun"/>
      <w:u w:val="single"/>
      <w:lang w:eastAsia="zh-CN"/>
    </w:rPr>
  </w:style>
  <w:style w:type="character" w:customStyle="1" w:styleId="StyleStyle112ptChar">
    <w:name w:val="Style Style1 + 12 pt Char"/>
    <w:basedOn w:val="DefaultParagraphFont"/>
    <w:link w:val="StyleStyle112pt"/>
    <w:rsid w:val="00CF042B"/>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CF042B"/>
    <w:rPr>
      <w:rFonts w:eastAsia="Times New Roman"/>
    </w:rPr>
  </w:style>
  <w:style w:type="character" w:customStyle="1" w:styleId="MinimizedTextChar">
    <w:name w:val="Minimized Text Char"/>
    <w:basedOn w:val="DefaultParagraphFont"/>
    <w:link w:val="MinimizedText"/>
    <w:rsid w:val="00CF042B"/>
    <w:rPr>
      <w:rFonts w:ascii="Times New Roman" w:eastAsia="Times New Roman" w:hAnsi="Times New Roman" w:cs="Times New Roman"/>
    </w:rPr>
  </w:style>
  <w:style w:type="character" w:customStyle="1" w:styleId="term1">
    <w:name w:val="term1"/>
    <w:basedOn w:val="DefaultParagraphFont"/>
    <w:rsid w:val="00CF042B"/>
    <w:rPr>
      <w:b/>
      <w:bCs/>
    </w:rPr>
  </w:style>
  <w:style w:type="character" w:customStyle="1" w:styleId="Styleterm111ptUnderline">
    <w:name w:val="Style term1 + 11 pt Underline"/>
    <w:basedOn w:val="term1"/>
    <w:rsid w:val="00CF042B"/>
    <w:rPr>
      <w:b/>
      <w:bCs/>
      <w:sz w:val="20"/>
      <w:u w:val="single"/>
    </w:rPr>
  </w:style>
  <w:style w:type="paragraph" w:customStyle="1" w:styleId="StyleMinimizedTextArialNarrow10pt">
    <w:name w:val="Style Minimized Text + Arial Narrow 10 pt"/>
    <w:basedOn w:val="MinimizedText"/>
    <w:link w:val="StyleMinimizedTextArialNarrow10ptChar"/>
    <w:qFormat/>
    <w:rsid w:val="00CF042B"/>
    <w:rPr>
      <w:sz w:val="20"/>
    </w:rPr>
  </w:style>
  <w:style w:type="character" w:customStyle="1" w:styleId="StyleMinimizedTextArialNarrow10ptChar">
    <w:name w:val="Style Minimized Text + Arial Narrow 10 pt Char"/>
    <w:basedOn w:val="MinimizedTextChar"/>
    <w:link w:val="StyleMinimizedTextArialNarrow10pt"/>
    <w:rsid w:val="00CF042B"/>
    <w:rPr>
      <w:rFonts w:ascii="Times New Roman" w:eastAsia="Times New Roman" w:hAnsi="Times New Roman" w:cs="Times New Roman"/>
      <w:sz w:val="20"/>
    </w:rPr>
  </w:style>
  <w:style w:type="character" w:customStyle="1" w:styleId="Styleunderline11ptBold">
    <w:name w:val="Style underline + 11 pt Bold"/>
    <w:basedOn w:val="underline"/>
    <w:rsid w:val="00CF042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F042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F042B"/>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CF042B"/>
    <w:rPr>
      <w:rFonts w:ascii="Times New Roman" w:hAnsi="Times New Roman"/>
      <w:sz w:val="20"/>
    </w:rPr>
  </w:style>
  <w:style w:type="paragraph" w:customStyle="1" w:styleId="StyleStyle49pt3">
    <w:name w:val="Style Style4 + 9 pt3"/>
    <w:basedOn w:val="Style4"/>
    <w:link w:val="StyleStyle49pt3Char"/>
    <w:qFormat/>
    <w:rsid w:val="00CF042B"/>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CF042B"/>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F042B"/>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CF042B"/>
    <w:rPr>
      <w:rFonts w:ascii="Calibri" w:eastAsia="Times New Roman" w:hAnsi="Calibri" w:cs="Times New Roman"/>
      <w:b/>
      <w:bCs/>
      <w:sz w:val="24"/>
      <w:u w:val="single"/>
      <w:lang w:val="x-none"/>
    </w:rPr>
  </w:style>
  <w:style w:type="character" w:customStyle="1" w:styleId="authorbio">
    <w:name w:val="authorbio"/>
    <w:basedOn w:val="DefaultParagraphFont"/>
    <w:rsid w:val="00CF042B"/>
  </w:style>
  <w:style w:type="character" w:customStyle="1" w:styleId="a">
    <w:name w:val="a"/>
    <w:basedOn w:val="DefaultParagraphFont"/>
    <w:rsid w:val="00CF042B"/>
  </w:style>
  <w:style w:type="character" w:customStyle="1" w:styleId="StyleUnderline3">
    <w:name w:val="Style Underline3"/>
    <w:basedOn w:val="DefaultParagraphFont"/>
    <w:rsid w:val="00CF042B"/>
    <w:rPr>
      <w:u w:val="single"/>
    </w:rPr>
  </w:style>
  <w:style w:type="paragraph" w:customStyle="1" w:styleId="StyleStyle111ptBorderSinglesolidlineAuto05ptL">
    <w:name w:val="Style Style1 + 11 pt Border: : (Single solid line Auto  0.5 pt L..."/>
    <w:link w:val="StyleStyle111ptBorderSinglesolidlineAuto05ptLChar"/>
    <w:qFormat/>
    <w:rsid w:val="00CF042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F042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F042B"/>
    <w:rPr>
      <w:u w:val="single"/>
    </w:rPr>
  </w:style>
  <w:style w:type="paragraph" w:customStyle="1" w:styleId="Circled">
    <w:name w:val="Circled"/>
    <w:link w:val="CircledChar"/>
    <w:qFormat/>
    <w:rsid w:val="00CF042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F042B"/>
    <w:rPr>
      <w:rFonts w:ascii="Times New Roman" w:eastAsia="MS Mincho" w:hAnsi="Times New Roman" w:cs="Times New Roman"/>
      <w:b/>
      <w:szCs w:val="20"/>
      <w:u w:val="single"/>
      <w:lang w:eastAsia="ja-JP"/>
    </w:rPr>
  </w:style>
  <w:style w:type="character" w:customStyle="1" w:styleId="base">
    <w:name w:val="base"/>
    <w:basedOn w:val="DefaultParagraphFont"/>
    <w:rsid w:val="00CF042B"/>
  </w:style>
  <w:style w:type="character" w:customStyle="1" w:styleId="part-of-speech">
    <w:name w:val="part-of-speech"/>
    <w:basedOn w:val="DefaultParagraphFont"/>
    <w:rsid w:val="00CF042B"/>
  </w:style>
  <w:style w:type="character" w:customStyle="1" w:styleId="sep">
    <w:name w:val="sep"/>
    <w:basedOn w:val="DefaultParagraphFont"/>
    <w:rsid w:val="00CF042B"/>
  </w:style>
  <w:style w:type="character" w:customStyle="1" w:styleId="pron">
    <w:name w:val="pron"/>
    <w:basedOn w:val="DefaultParagraphFont"/>
    <w:rsid w:val="00CF042B"/>
  </w:style>
  <w:style w:type="paragraph" w:customStyle="1" w:styleId="StyleStyle4LatinTimesNewRomanAsianSimSun">
    <w:name w:val="Style Style4 + (Latin) Times New Roman (Asian) SimSun"/>
    <w:basedOn w:val="Normal"/>
    <w:link w:val="StyleStyle4LatinTimesNewRomanAsianSimSunChar"/>
    <w:qFormat/>
    <w:rsid w:val="00CF042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F042B"/>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F042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F042B"/>
    <w:rPr>
      <w:rFonts w:ascii="Times New Roman" w:eastAsia="SimSun" w:hAnsi="Times New Roman" w:cs="Times New Roman"/>
      <w:b/>
      <w:bCs/>
      <w:u w:val="single"/>
    </w:rPr>
  </w:style>
  <w:style w:type="character" w:customStyle="1" w:styleId="CharChar3">
    <w:name w:val="Char Char3"/>
    <w:basedOn w:val="DefaultParagraphFont"/>
    <w:rsid w:val="00CF042B"/>
    <w:rPr>
      <w:rFonts w:cs="Arial"/>
      <w:b/>
      <w:bCs/>
      <w:iCs/>
      <w:lang w:val="en-US" w:eastAsia="en-US" w:bidi="ar-SA"/>
    </w:rPr>
  </w:style>
  <w:style w:type="character" w:customStyle="1" w:styleId="SubtitleChar1">
    <w:name w:val="Subtitle Char1"/>
    <w:aliases w:val="Underlined card text Char1"/>
    <w:basedOn w:val="DefaultParagraphFont"/>
    <w:rsid w:val="00CF042B"/>
    <w:rPr>
      <w:color w:val="5A5A5A" w:themeColor="text1" w:themeTint="A5"/>
      <w:spacing w:val="15"/>
      <w:sz w:val="22"/>
      <w:szCs w:val="22"/>
    </w:rPr>
  </w:style>
  <w:style w:type="paragraph" w:customStyle="1" w:styleId="StyleStyle411pt1">
    <w:name w:val="Style Style4 + 11 pt1"/>
    <w:basedOn w:val="Style4"/>
    <w:link w:val="StyleStyle411pt1Char"/>
    <w:qFormat/>
    <w:rsid w:val="00CF042B"/>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CF042B"/>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F042B"/>
    <w:rPr>
      <w:b/>
      <w:u w:val="single"/>
      <w:lang w:val="en-US" w:eastAsia="en-US" w:bidi="ar-SA"/>
    </w:rPr>
  </w:style>
  <w:style w:type="character" w:customStyle="1" w:styleId="StyleUnderlineCharChar111pt">
    <w:name w:val="Style Underline Char Char1 + 11 pt"/>
    <w:basedOn w:val="DefaultParagraphFont"/>
    <w:rsid w:val="00CF042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F042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F042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F042B"/>
    <w:rPr>
      <w:sz w:val="22"/>
      <w:u w:val="single"/>
    </w:rPr>
  </w:style>
  <w:style w:type="paragraph" w:customStyle="1" w:styleId="StyleMinimizedTextArialNarrow9pt">
    <w:name w:val="Style Minimized Text + Arial Narrow 9 pt"/>
    <w:basedOn w:val="Normal"/>
    <w:link w:val="StyleMinimizedTextArialNarrow9ptChar"/>
    <w:qFormat/>
    <w:rsid w:val="00CF042B"/>
    <w:rPr>
      <w:rFonts w:eastAsia="Times New Roman"/>
    </w:rPr>
  </w:style>
  <w:style w:type="character" w:customStyle="1" w:styleId="StyleMinimizedTextArialNarrow9ptChar">
    <w:name w:val="Style Minimized Text + Arial Narrow 9 pt Char"/>
    <w:basedOn w:val="DefaultParagraphFont"/>
    <w:link w:val="StyleMinimizedTextArialNarrow9pt"/>
    <w:rsid w:val="00CF042B"/>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CF042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F042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F042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F042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F042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F042B"/>
    <w:rPr>
      <w:b w:val="0"/>
      <w:bCs/>
      <w:sz w:val="20"/>
      <w:u w:val="single"/>
      <w:lang w:val="en-US" w:eastAsia="en-US" w:bidi="ar-SA"/>
    </w:rPr>
  </w:style>
  <w:style w:type="character" w:customStyle="1" w:styleId="Styleunderline9pt">
    <w:name w:val="Style underline + 9 pt"/>
    <w:basedOn w:val="underline"/>
    <w:rsid w:val="00CF042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F042B"/>
    <w:rPr>
      <w:rFonts w:ascii="Times New Roman" w:hAnsi="Times New Roman"/>
      <w:sz w:val="20"/>
    </w:rPr>
  </w:style>
  <w:style w:type="character" w:customStyle="1" w:styleId="Styleunderline9pt1">
    <w:name w:val="Style underline + 9 pt1"/>
    <w:basedOn w:val="underline"/>
    <w:rsid w:val="00CF042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F042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F042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F042B"/>
    <w:rPr>
      <w:b/>
      <w:bCs/>
      <w:noProof w:val="0"/>
      <w:sz w:val="20"/>
      <w:u w:val="single"/>
      <w:lang w:val="en-US" w:eastAsia="en-US" w:bidi="ar-SA"/>
    </w:rPr>
  </w:style>
  <w:style w:type="character" w:customStyle="1" w:styleId="Hyperlink23">
    <w:name w:val="Hyperlink23"/>
    <w:basedOn w:val="DefaultParagraphFont"/>
    <w:rsid w:val="00CF042B"/>
    <w:rPr>
      <w:color w:val="3300CC"/>
      <w:u w:val="single"/>
    </w:rPr>
  </w:style>
  <w:style w:type="paragraph" w:customStyle="1" w:styleId="cardCharChar">
    <w:name w:val="card Char Char"/>
    <w:basedOn w:val="Normal"/>
    <w:link w:val="cardCharCharChar"/>
    <w:qFormat/>
    <w:rsid w:val="00CF042B"/>
    <w:pPr>
      <w:ind w:left="288" w:right="288"/>
    </w:pPr>
    <w:rPr>
      <w:rFonts w:eastAsia="Times New Roman"/>
      <w:szCs w:val="20"/>
    </w:rPr>
  </w:style>
  <w:style w:type="character" w:customStyle="1" w:styleId="cardCharCharChar">
    <w:name w:val="card Char Char Char"/>
    <w:basedOn w:val="DefaultParagraphFont"/>
    <w:link w:val="cardCharChar"/>
    <w:rsid w:val="00CF042B"/>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CF042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F042B"/>
  </w:style>
  <w:style w:type="character" w:customStyle="1" w:styleId="StylecardCharCharArialNarrow9ptChar">
    <w:name w:val="Style card Char Char + Arial Narrow 9 pt Char"/>
    <w:basedOn w:val="cardCharCharChar"/>
    <w:link w:val="StylecardCharCharArialNarrow9pt"/>
    <w:rsid w:val="00CF042B"/>
    <w:rPr>
      <w:rFonts w:ascii="Times New Roman" w:eastAsia="Times New Roman" w:hAnsi="Times New Roman" w:cs="Times New Roman"/>
      <w:szCs w:val="20"/>
    </w:rPr>
  </w:style>
  <w:style w:type="character" w:customStyle="1" w:styleId="CardTextChar10">
    <w:name w:val="Card Text Char1"/>
    <w:basedOn w:val="DefaultParagraphFont"/>
    <w:rsid w:val="00CF042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F042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F042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F042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F042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F042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F042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F042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F042B"/>
    <w:rPr>
      <w:rFonts w:eastAsia="Times New Roman"/>
    </w:rPr>
  </w:style>
  <w:style w:type="character" w:customStyle="1" w:styleId="TextsmallChar">
    <w:name w:val="Textsmall Char"/>
    <w:basedOn w:val="DefaultParagraphFont"/>
    <w:link w:val="Textsmall"/>
    <w:rsid w:val="00CF042B"/>
    <w:rPr>
      <w:rFonts w:ascii="Times New Roman" w:eastAsia="Times New Roman" w:hAnsi="Times New Roman" w:cs="Times New Roman"/>
    </w:rPr>
  </w:style>
  <w:style w:type="character" w:customStyle="1" w:styleId="CharChar111">
    <w:name w:val="Char Char111"/>
    <w:basedOn w:val="DefaultParagraphFont"/>
    <w:rsid w:val="00CF042B"/>
    <w:rPr>
      <w:rFonts w:cs="Arial"/>
      <w:bCs/>
      <w:szCs w:val="26"/>
      <w:u w:val="single"/>
      <w:lang w:val="en-US" w:eastAsia="en-US" w:bidi="ar-SA"/>
    </w:rPr>
  </w:style>
  <w:style w:type="paragraph" w:customStyle="1" w:styleId="cardtextsmall">
    <w:name w:val="card text small"/>
    <w:basedOn w:val="Normal"/>
    <w:qFormat/>
    <w:rsid w:val="00CF042B"/>
    <w:rPr>
      <w:rFonts w:ascii="Arial Narrow" w:eastAsia="Times New Roman" w:hAnsi="Arial Narrow"/>
    </w:rPr>
  </w:style>
  <w:style w:type="character" w:customStyle="1" w:styleId="AUnterdline">
    <w:name w:val="AUnterdline"/>
    <w:qFormat/>
    <w:rsid w:val="00CF042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F042B"/>
    <w:rPr>
      <w:rFonts w:ascii="Times New Roman" w:hAnsi="Times New Roman"/>
      <w:b/>
      <w:bCs/>
      <w:sz w:val="20"/>
      <w:u w:val="single"/>
      <w:bdr w:val="single" w:sz="4" w:space="0" w:color="auto"/>
    </w:rPr>
  </w:style>
  <w:style w:type="character" w:customStyle="1" w:styleId="highlightedsearchterm">
    <w:name w:val="highlightedsearchterm"/>
    <w:rsid w:val="00CF042B"/>
  </w:style>
  <w:style w:type="character" w:customStyle="1" w:styleId="StyleUnderline1">
    <w:name w:val="Style Underline1"/>
    <w:basedOn w:val="DefaultParagraphFont"/>
    <w:rsid w:val="00CF042B"/>
    <w:rPr>
      <w:rFonts w:ascii="Times New Roman" w:hAnsi="Times New Roman"/>
      <w:sz w:val="20"/>
      <w:u w:val="single"/>
    </w:rPr>
  </w:style>
  <w:style w:type="paragraph" w:customStyle="1" w:styleId="StyleStyle49pt10">
    <w:name w:val="Style Style4 + 9 pt10"/>
    <w:basedOn w:val="Style4"/>
    <w:link w:val="StyleStyle49pt10Char"/>
    <w:qFormat/>
    <w:rsid w:val="00CF042B"/>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CF042B"/>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F042B"/>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CF042B"/>
    <w:rPr>
      <w:rFonts w:ascii="Calibri" w:eastAsia="Times New Roman" w:hAnsi="Calibri" w:cs="Times New Roman"/>
      <w:b/>
      <w:bCs/>
      <w:u w:val="single"/>
    </w:rPr>
  </w:style>
  <w:style w:type="paragraph" w:customStyle="1" w:styleId="NormalUnderline">
    <w:name w:val="Normal Underline"/>
    <w:basedOn w:val="Normal"/>
    <w:link w:val="NormalUnderlineChar"/>
    <w:qFormat/>
    <w:rsid w:val="00CF042B"/>
    <w:pPr>
      <w:ind w:left="288"/>
    </w:pPr>
    <w:rPr>
      <w:rFonts w:eastAsia="Times New Roman"/>
      <w:u w:val="single"/>
    </w:rPr>
  </w:style>
  <w:style w:type="character" w:customStyle="1" w:styleId="NormalUnderlineChar">
    <w:name w:val="Normal Underline Char"/>
    <w:link w:val="NormalUnderline"/>
    <w:rsid w:val="00CF042B"/>
    <w:rPr>
      <w:rFonts w:ascii="Times New Roman" w:eastAsia="Times New Roman" w:hAnsi="Times New Roman" w:cs="Times New Roman"/>
      <w:u w:val="single"/>
    </w:rPr>
  </w:style>
  <w:style w:type="character" w:customStyle="1" w:styleId="DontRead">
    <w:name w:val="Don't Read"/>
    <w:qFormat/>
    <w:rsid w:val="00CF042B"/>
    <w:rPr>
      <w:rFonts w:ascii="Times New Roman" w:hAnsi="Times New Roman"/>
      <w:sz w:val="16"/>
    </w:rPr>
  </w:style>
  <w:style w:type="paragraph" w:customStyle="1" w:styleId="Underlinestyle">
    <w:name w:val="Underline style"/>
    <w:basedOn w:val="Normal"/>
    <w:qFormat/>
    <w:rsid w:val="00CF042B"/>
    <w:rPr>
      <w:rFonts w:eastAsia="Times New Roman"/>
      <w:u w:val="single"/>
    </w:rPr>
  </w:style>
  <w:style w:type="character" w:customStyle="1" w:styleId="Style11ptUnderline3">
    <w:name w:val="Style 11 pt Underline3"/>
    <w:rsid w:val="00CF042B"/>
    <w:rPr>
      <w:sz w:val="20"/>
      <w:u w:val="single"/>
    </w:rPr>
  </w:style>
  <w:style w:type="character" w:customStyle="1" w:styleId="27">
    <w:name w:val="27"/>
    <w:rsid w:val="00CF042B"/>
    <w:rPr>
      <w:rFonts w:cs="Arial"/>
      <w:bCs/>
      <w:sz w:val="20"/>
      <w:u w:val="single"/>
      <w:lang w:val="en-US" w:eastAsia="en-US" w:bidi="ar-SA"/>
    </w:rPr>
  </w:style>
  <w:style w:type="character" w:customStyle="1" w:styleId="2">
    <w:name w:val="2"/>
    <w:rsid w:val="00CF042B"/>
    <w:rPr>
      <w:rFonts w:cs="Arial"/>
      <w:bCs/>
      <w:sz w:val="20"/>
      <w:u w:val="single"/>
      <w:lang w:val="en-US" w:eastAsia="en-US" w:bidi="ar-SA"/>
    </w:rPr>
  </w:style>
  <w:style w:type="character" w:customStyle="1" w:styleId="Style9ptUnderline11">
    <w:name w:val="Style 9 pt Underline11"/>
    <w:basedOn w:val="DefaultParagraphFont"/>
    <w:rsid w:val="00CF042B"/>
    <w:rPr>
      <w:sz w:val="20"/>
      <w:u w:val="single"/>
    </w:rPr>
  </w:style>
  <w:style w:type="character" w:customStyle="1" w:styleId="Style9ptBoldUnderline5">
    <w:name w:val="Style 9 pt Bold Underline5"/>
    <w:basedOn w:val="DefaultParagraphFont"/>
    <w:rsid w:val="00CF042B"/>
    <w:rPr>
      <w:b/>
      <w:bCs/>
      <w:sz w:val="20"/>
      <w:u w:val="single"/>
    </w:rPr>
  </w:style>
  <w:style w:type="character" w:customStyle="1" w:styleId="CharChar114">
    <w:name w:val="Char Char114"/>
    <w:basedOn w:val="DefaultParagraphFont"/>
    <w:rsid w:val="00CF042B"/>
    <w:rPr>
      <w:rFonts w:cs="Arial"/>
      <w:bCs/>
      <w:szCs w:val="26"/>
      <w:u w:val="single"/>
      <w:lang w:val="en-US" w:eastAsia="en-US" w:bidi="ar-SA"/>
    </w:rPr>
  </w:style>
  <w:style w:type="character" w:customStyle="1" w:styleId="CharChar113">
    <w:name w:val="Char Char113"/>
    <w:basedOn w:val="DefaultParagraphFont"/>
    <w:rsid w:val="00CF042B"/>
    <w:rPr>
      <w:rFonts w:cs="Arial"/>
      <w:bCs/>
      <w:szCs w:val="26"/>
      <w:u w:val="single"/>
      <w:lang w:val="en-US" w:eastAsia="en-US" w:bidi="ar-SA"/>
    </w:rPr>
  </w:style>
  <w:style w:type="character" w:customStyle="1" w:styleId="CharChar112">
    <w:name w:val="Char Char112"/>
    <w:basedOn w:val="DefaultParagraphFont"/>
    <w:rsid w:val="00CF042B"/>
    <w:rPr>
      <w:rFonts w:cs="Arial"/>
      <w:bCs/>
      <w:szCs w:val="26"/>
      <w:u w:val="single"/>
      <w:lang w:val="en-US" w:eastAsia="en-US" w:bidi="ar-SA"/>
    </w:rPr>
  </w:style>
  <w:style w:type="character" w:customStyle="1" w:styleId="ssl0">
    <w:name w:val="ss_l0"/>
    <w:basedOn w:val="DefaultParagraphFont"/>
    <w:rsid w:val="00CF042B"/>
  </w:style>
  <w:style w:type="paragraph" w:customStyle="1" w:styleId="WW-Default1">
    <w:name w:val="WW-Default1"/>
    <w:basedOn w:val="Normal"/>
    <w:qFormat/>
    <w:rsid w:val="00CF042B"/>
    <w:pPr>
      <w:suppressAutoHyphens/>
    </w:pPr>
    <w:rPr>
      <w:rFonts w:eastAsia="Times New Roman"/>
      <w:b/>
      <w:bCs/>
      <w:szCs w:val="20"/>
      <w:lang w:eastAsia="ar-SA"/>
    </w:rPr>
  </w:style>
  <w:style w:type="character" w:customStyle="1" w:styleId="zoomme">
    <w:name w:val="zoomme"/>
    <w:basedOn w:val="DefaultParagraphFont"/>
    <w:rsid w:val="00CF042B"/>
  </w:style>
  <w:style w:type="character" w:customStyle="1" w:styleId="Date1">
    <w:name w:val="Date1"/>
    <w:basedOn w:val="DefaultParagraphFont"/>
    <w:rsid w:val="00CF042B"/>
  </w:style>
  <w:style w:type="character" w:customStyle="1" w:styleId="classauthor">
    <w:name w:val="class=&quot;author&quot;"/>
    <w:basedOn w:val="DefaultParagraphFont"/>
    <w:rsid w:val="00CF042B"/>
  </w:style>
  <w:style w:type="paragraph" w:customStyle="1" w:styleId="CardStyle0">
    <w:name w:val="Card Style"/>
    <w:basedOn w:val="Normal"/>
    <w:link w:val="CardStyleChar"/>
    <w:qFormat/>
    <w:rsid w:val="00CF042B"/>
    <w:rPr>
      <w:rFonts w:eastAsia="Times New Roman"/>
    </w:rPr>
  </w:style>
  <w:style w:type="character" w:customStyle="1" w:styleId="texto1">
    <w:name w:val="texto1"/>
    <w:rsid w:val="00CF042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F042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F042B"/>
    <w:rPr>
      <w:rFonts w:ascii="Times New Roman" w:eastAsia="Times New Roman" w:hAnsi="Times New Roman" w:cs="Arial"/>
      <w:b/>
      <w:bCs/>
      <w:sz w:val="24"/>
      <w:szCs w:val="28"/>
    </w:rPr>
  </w:style>
  <w:style w:type="paragraph" w:customStyle="1" w:styleId="Style23">
    <w:name w:val="Style23"/>
    <w:basedOn w:val="Normal"/>
    <w:uiPriority w:val="99"/>
    <w:qFormat/>
    <w:rsid w:val="00CF042B"/>
    <w:pPr>
      <w:widowControl w:val="0"/>
      <w:autoSpaceDE w:val="0"/>
      <w:autoSpaceDN w:val="0"/>
      <w:adjustRightInd w:val="0"/>
      <w:spacing w:line="209" w:lineRule="exact"/>
    </w:pPr>
    <w:rPr>
      <w:rFonts w:eastAsia="SimSun"/>
    </w:rPr>
  </w:style>
  <w:style w:type="character" w:customStyle="1" w:styleId="gray">
    <w:name w:val="gray"/>
    <w:basedOn w:val="DefaultParagraphFont"/>
    <w:rsid w:val="00CF042B"/>
  </w:style>
  <w:style w:type="paragraph" w:customStyle="1" w:styleId="Tagtemplate">
    <w:name w:val="Tagtemplate"/>
    <w:basedOn w:val="Normal"/>
    <w:link w:val="TagtemplateChar"/>
    <w:autoRedefine/>
    <w:qFormat/>
    <w:rsid w:val="00CF042B"/>
    <w:pPr>
      <w:keepNext/>
      <w:keepLines/>
    </w:pPr>
    <w:rPr>
      <w:rFonts w:eastAsia="Calibri"/>
      <w:b/>
    </w:rPr>
  </w:style>
  <w:style w:type="character" w:customStyle="1" w:styleId="TagtemplateChar">
    <w:name w:val="Tagtemplate Char"/>
    <w:basedOn w:val="DefaultParagraphFont"/>
    <w:link w:val="Tagtemplate"/>
    <w:rsid w:val="00CF042B"/>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CF042B"/>
    <w:rPr>
      <w:sz w:val="20"/>
      <w:u w:val="single"/>
      <w:bdr w:val="single" w:sz="4" w:space="0" w:color="auto"/>
    </w:rPr>
  </w:style>
  <w:style w:type="paragraph" w:customStyle="1" w:styleId="Citation-FirstLine">
    <w:name w:val="Citation - First Line"/>
    <w:basedOn w:val="Normal"/>
    <w:next w:val="Normal"/>
    <w:autoRedefine/>
    <w:qFormat/>
    <w:rsid w:val="00CF042B"/>
    <w:pPr>
      <w:spacing w:line="240" w:lineRule="atLeast"/>
      <w:jc w:val="both"/>
    </w:pPr>
    <w:rPr>
      <w:rFonts w:ascii="Book Antiqua" w:eastAsia="Times New Roman" w:hAnsi="Book Antiqua"/>
    </w:rPr>
  </w:style>
  <w:style w:type="character" w:customStyle="1" w:styleId="CardText-Underlined">
    <w:name w:val="Card Text - Underlined"/>
    <w:rsid w:val="00CF042B"/>
    <w:rPr>
      <w:b/>
      <w:sz w:val="20"/>
      <w:u w:val="single"/>
    </w:rPr>
  </w:style>
  <w:style w:type="paragraph" w:customStyle="1" w:styleId="Citation-Complete">
    <w:name w:val="Citation - Complete"/>
    <w:basedOn w:val="Normal"/>
    <w:next w:val="Normal"/>
    <w:link w:val="Citation-CompleteChar"/>
    <w:autoRedefine/>
    <w:qFormat/>
    <w:rsid w:val="00CF042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F042B"/>
    <w:rPr>
      <w:rFonts w:ascii="Book Antiqua" w:eastAsia="Times New Roman" w:hAnsi="Book Antiqua" w:cs="Times New Roman"/>
    </w:rPr>
  </w:style>
  <w:style w:type="character" w:customStyle="1" w:styleId="MicroTextChar">
    <w:name w:val="MicroText Char"/>
    <w:link w:val="MicroText"/>
    <w:rsid w:val="00CF042B"/>
    <w:rPr>
      <w:rFonts w:ascii="Arial Narrow" w:hAnsi="Arial Narrow"/>
      <w:sz w:val="12"/>
    </w:rPr>
  </w:style>
  <w:style w:type="character" w:customStyle="1" w:styleId="Style11ptItalic">
    <w:name w:val="Style 11 pt Italic"/>
    <w:basedOn w:val="DefaultParagraphFont"/>
    <w:rsid w:val="00CF042B"/>
    <w:rPr>
      <w:rFonts w:ascii="Times New Roman" w:hAnsi="Times New Roman"/>
      <w:i/>
      <w:iCs/>
      <w:sz w:val="20"/>
    </w:rPr>
  </w:style>
  <w:style w:type="character" w:customStyle="1" w:styleId="BoldandUnderlineChar">
    <w:name w:val="Bold and Underline Char"/>
    <w:basedOn w:val="DefaultParagraphFont"/>
    <w:link w:val="BoldandUnderline"/>
    <w:locked/>
    <w:rsid w:val="00CF042B"/>
    <w:rPr>
      <w:b/>
      <w:u w:val="single"/>
    </w:rPr>
  </w:style>
  <w:style w:type="paragraph" w:customStyle="1" w:styleId="BoldandUnderline">
    <w:name w:val="Bold and Underline"/>
    <w:basedOn w:val="Normal"/>
    <w:link w:val="BoldandUnderlineChar"/>
    <w:qFormat/>
    <w:rsid w:val="00CF042B"/>
    <w:rPr>
      <w:rFonts w:asciiTheme="minorHAnsi" w:hAnsiTheme="minorHAnsi" w:cstheme="minorBidi"/>
      <w:b/>
      <w:u w:val="single"/>
    </w:rPr>
  </w:style>
  <w:style w:type="character" w:customStyle="1" w:styleId="hdr">
    <w:name w:val="hdr"/>
    <w:basedOn w:val="DefaultParagraphFont"/>
    <w:rsid w:val="00CF042B"/>
  </w:style>
  <w:style w:type="paragraph" w:customStyle="1" w:styleId="StyleStyle49ptBold3">
    <w:name w:val="Style Style4 + 9 pt Bold3"/>
    <w:basedOn w:val="Style4"/>
    <w:link w:val="StyleStyle49ptBold3Char"/>
    <w:qFormat/>
    <w:rsid w:val="00CF042B"/>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CF042B"/>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F042B"/>
    <w:rPr>
      <w:sz w:val="20"/>
      <w:u w:val="single"/>
    </w:rPr>
  </w:style>
  <w:style w:type="character" w:customStyle="1" w:styleId="ct-with-fmlt">
    <w:name w:val="ct-with-fmlt"/>
    <w:basedOn w:val="DefaultParagraphFont"/>
    <w:rsid w:val="00CF042B"/>
  </w:style>
  <w:style w:type="paragraph" w:customStyle="1" w:styleId="StyleStyle49pt">
    <w:name w:val="Style Style4 + 9 pt"/>
    <w:basedOn w:val="Normal"/>
    <w:link w:val="StyleStyle49ptChar"/>
    <w:qFormat/>
    <w:rsid w:val="00CF042B"/>
    <w:rPr>
      <w:rFonts w:eastAsia="Times New Roman"/>
      <w:u w:val="single"/>
    </w:rPr>
  </w:style>
  <w:style w:type="character" w:customStyle="1" w:styleId="StyleStyle49ptChar">
    <w:name w:val="Style Style4 + 9 pt Char"/>
    <w:basedOn w:val="DefaultParagraphFont"/>
    <w:link w:val="StyleStyle49pt"/>
    <w:rsid w:val="00CF042B"/>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CF042B"/>
    <w:rPr>
      <w:rFonts w:eastAsia="Times New Roman"/>
      <w:b/>
      <w:bCs/>
      <w:u w:val="single"/>
    </w:rPr>
  </w:style>
  <w:style w:type="character" w:customStyle="1" w:styleId="StyleStyle49ptBoldChar">
    <w:name w:val="Style Style4 + 9 pt Bold Char"/>
    <w:basedOn w:val="DefaultParagraphFont"/>
    <w:link w:val="StyleStyle49ptBold"/>
    <w:rsid w:val="00CF042B"/>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CF042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F042B"/>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CF042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F042B"/>
    <w:rPr>
      <w:rFonts w:ascii="Arial" w:eastAsia="Times New Roman" w:hAnsi="Arial" w:cs="Arial"/>
      <w:b/>
      <w:bCs/>
      <w:szCs w:val="24"/>
      <w:u w:val="single"/>
    </w:rPr>
  </w:style>
  <w:style w:type="paragraph" w:customStyle="1" w:styleId="StyleUnderlined11pt">
    <w:name w:val="Style Underlined + 11 pt"/>
    <w:link w:val="StyleUnderlined11ptChar"/>
    <w:qFormat/>
    <w:rsid w:val="00CF042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F042B"/>
    <w:rPr>
      <w:rFonts w:ascii="Arial" w:eastAsia="Times New Roman" w:hAnsi="Arial" w:cs="Arial"/>
      <w:szCs w:val="24"/>
      <w:u w:val="single"/>
    </w:rPr>
  </w:style>
  <w:style w:type="character" w:customStyle="1" w:styleId="newscontent">
    <w:name w:val="newscontent"/>
    <w:rsid w:val="00CF042B"/>
  </w:style>
  <w:style w:type="character" w:customStyle="1" w:styleId="StyleUnderlinePatternClearYellow">
    <w:name w:val="Style Underline Pattern: Clear (Yellow)"/>
    <w:basedOn w:val="DefaultParagraphFont"/>
    <w:rsid w:val="00CF042B"/>
    <w:rPr>
      <w:u w:val="single"/>
      <w:shd w:val="clear" w:color="auto" w:fill="00FF00"/>
    </w:rPr>
  </w:style>
  <w:style w:type="paragraph" w:customStyle="1" w:styleId="StyleUnderlineChar11pt3">
    <w:name w:val="Style Underline Char + 11 pt3"/>
    <w:link w:val="StyleUnderlineChar11pt3Char"/>
    <w:qFormat/>
    <w:rsid w:val="00CF042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F042B"/>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F042B"/>
    <w:rPr>
      <w:b w:val="0"/>
      <w:bCs/>
      <w:u w:val="single"/>
    </w:rPr>
  </w:style>
  <w:style w:type="paragraph" w:customStyle="1" w:styleId="Cite2">
    <w:name w:val="Cite 2"/>
    <w:basedOn w:val="Normal"/>
    <w:qFormat/>
    <w:rsid w:val="00CF042B"/>
    <w:rPr>
      <w:rFonts w:eastAsia="MS Mincho"/>
      <w:b/>
      <w:u w:val="single"/>
    </w:rPr>
  </w:style>
  <w:style w:type="character" w:customStyle="1" w:styleId="StyleunderlineBold">
    <w:name w:val="Style underline + Bold"/>
    <w:basedOn w:val="underline"/>
    <w:rsid w:val="00CF042B"/>
    <w:rPr>
      <w:rFonts w:ascii="Times New Roman" w:hAnsi="Times New Roman" w:cs="Times New Roman" w:hint="default"/>
      <w:b w:val="0"/>
      <w:bCs/>
      <w:sz w:val="20"/>
      <w:u w:val="single"/>
    </w:rPr>
  </w:style>
  <w:style w:type="paragraph" w:customStyle="1" w:styleId="cards0">
    <w:name w:val="cards"/>
    <w:basedOn w:val="Heading3"/>
    <w:qFormat/>
    <w:rsid w:val="00CF042B"/>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CF042B"/>
    <w:rPr>
      <w:sz w:val="20"/>
      <w:u w:val="single"/>
    </w:rPr>
  </w:style>
  <w:style w:type="character" w:customStyle="1" w:styleId="slug-pub-date">
    <w:name w:val="slug-pub-date"/>
    <w:basedOn w:val="DefaultParagraphFont"/>
    <w:rsid w:val="00CF042B"/>
  </w:style>
  <w:style w:type="character" w:customStyle="1" w:styleId="slug-vol">
    <w:name w:val="slug-vol"/>
    <w:basedOn w:val="DefaultParagraphFont"/>
    <w:rsid w:val="00CF042B"/>
  </w:style>
  <w:style w:type="character" w:customStyle="1" w:styleId="slug-issue">
    <w:name w:val="slug-issue"/>
    <w:basedOn w:val="DefaultParagraphFont"/>
    <w:rsid w:val="00CF042B"/>
  </w:style>
  <w:style w:type="character" w:customStyle="1" w:styleId="slug-pages">
    <w:name w:val="slug-pages"/>
    <w:basedOn w:val="DefaultParagraphFont"/>
    <w:rsid w:val="00CF042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F042B"/>
    <w:rPr>
      <w:b/>
      <w:bCs/>
      <w:strike w:val="0"/>
      <w:dstrike w:val="0"/>
      <w:sz w:val="24"/>
      <w:u w:val="none"/>
      <w:effect w:val="none"/>
    </w:rPr>
  </w:style>
  <w:style w:type="character" w:customStyle="1" w:styleId="tagchar">
    <w:name w:val="tagchar"/>
    <w:basedOn w:val="DefaultParagraphFont"/>
    <w:rsid w:val="00CF042B"/>
  </w:style>
  <w:style w:type="character" w:customStyle="1" w:styleId="pmterms11">
    <w:name w:val="pmterms11"/>
    <w:basedOn w:val="DefaultParagraphFont"/>
    <w:rsid w:val="00CF042B"/>
    <w:rPr>
      <w:b/>
      <w:bCs/>
      <w:i w:val="0"/>
      <w:iCs w:val="0"/>
      <w:color w:val="000000"/>
    </w:rPr>
  </w:style>
  <w:style w:type="character" w:customStyle="1" w:styleId="StyleUnderlineChar9ptBold">
    <w:name w:val="Style Underline Char + 9 pt Bold"/>
    <w:basedOn w:val="DefaultParagraphFont"/>
    <w:rsid w:val="00CF042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F042B"/>
    <w:rPr>
      <w:szCs w:val="24"/>
      <w:u w:val="single"/>
      <w:lang w:val="en-US" w:eastAsia="en-US" w:bidi="ar-SA"/>
    </w:rPr>
  </w:style>
  <w:style w:type="character" w:customStyle="1" w:styleId="BoldandUnderlineChar2Char1">
    <w:name w:val="Bold and Underline Char2 Char1"/>
    <w:basedOn w:val="DefaultParagraphFont"/>
    <w:rsid w:val="00CF042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F042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F042B"/>
    <w:rPr>
      <w:szCs w:val="24"/>
      <w:u w:val="single"/>
      <w:lang w:val="en-US" w:eastAsia="en-US" w:bidi="ar-SA"/>
    </w:rPr>
  </w:style>
  <w:style w:type="paragraph" w:customStyle="1" w:styleId="Language">
    <w:name w:val="Language"/>
    <w:basedOn w:val="Normal"/>
    <w:link w:val="LanguageChar"/>
    <w:qFormat/>
    <w:rsid w:val="00CF042B"/>
    <w:rPr>
      <w:rFonts w:eastAsia="Times New Roman"/>
      <w:strike/>
      <w:szCs w:val="20"/>
    </w:rPr>
  </w:style>
  <w:style w:type="character" w:customStyle="1" w:styleId="LanguageChar">
    <w:name w:val="Language Char"/>
    <w:basedOn w:val="DefaultParagraphFont"/>
    <w:link w:val="Language"/>
    <w:rsid w:val="00CF042B"/>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CF042B"/>
    <w:rPr>
      <w:rFonts w:eastAsia="Times New Roman"/>
      <w:u w:val="single"/>
    </w:rPr>
  </w:style>
  <w:style w:type="character" w:customStyle="1" w:styleId="UnderlineChar3Char">
    <w:name w:val="Underline Char3 Char"/>
    <w:basedOn w:val="DefaultParagraphFont"/>
    <w:link w:val="UnderlineChar3"/>
    <w:rsid w:val="00CF042B"/>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CF042B"/>
    <w:rPr>
      <w:rFonts w:eastAsia="Times New Roman"/>
      <w:b/>
      <w:u w:val="single"/>
    </w:rPr>
  </w:style>
  <w:style w:type="character" w:customStyle="1" w:styleId="BoldandUnderlineChar3CharChar">
    <w:name w:val="Bold and Underline Char3 Char Char"/>
    <w:basedOn w:val="DefaultParagraphFont"/>
    <w:link w:val="BoldandUnderlineChar3Char"/>
    <w:rsid w:val="00CF042B"/>
    <w:rPr>
      <w:rFonts w:ascii="Times New Roman" w:eastAsia="Times New Roman" w:hAnsi="Times New Roman" w:cs="Times New Roman"/>
      <w:b/>
      <w:u w:val="single"/>
    </w:rPr>
  </w:style>
  <w:style w:type="character" w:customStyle="1" w:styleId="UnderlineChar1">
    <w:name w:val="Underline Char1"/>
    <w:basedOn w:val="DefaultParagraphFont"/>
    <w:rsid w:val="00CF042B"/>
    <w:rPr>
      <w:szCs w:val="24"/>
      <w:u w:val="single"/>
      <w:lang w:val="en-US" w:eastAsia="en-US" w:bidi="ar-SA"/>
    </w:rPr>
  </w:style>
  <w:style w:type="character" w:customStyle="1" w:styleId="BoldandUnderlineChar1Char2Char">
    <w:name w:val="Bold and Underline Char1 Char2 Char"/>
    <w:basedOn w:val="DefaultParagraphFont"/>
    <w:rsid w:val="00CF042B"/>
    <w:rPr>
      <w:b/>
      <w:szCs w:val="24"/>
      <w:u w:val="single"/>
      <w:lang w:val="en-US" w:eastAsia="en-US" w:bidi="ar-SA"/>
    </w:rPr>
  </w:style>
  <w:style w:type="paragraph" w:customStyle="1" w:styleId="HotRoute">
    <w:name w:val="Hot Route"/>
    <w:basedOn w:val="Normal"/>
    <w:link w:val="HotRouteChar0"/>
    <w:qFormat/>
    <w:rsid w:val="00CF042B"/>
    <w:pPr>
      <w:ind w:left="144"/>
    </w:pPr>
    <w:rPr>
      <w:rFonts w:eastAsia="Times New Roman"/>
    </w:rPr>
  </w:style>
  <w:style w:type="character" w:customStyle="1" w:styleId="Style12ptBoldUnderline1">
    <w:name w:val="Style 12 pt Bold Underline1"/>
    <w:basedOn w:val="DefaultParagraphFont"/>
    <w:rsid w:val="00CF042B"/>
    <w:rPr>
      <w:b/>
      <w:bCs/>
      <w:sz w:val="24"/>
      <w:u w:val="single"/>
    </w:rPr>
  </w:style>
  <w:style w:type="character" w:customStyle="1" w:styleId="StyleEmphasisArial12ptBoldNotItalic">
    <w:name w:val="Style Emphasis + Arial 12 pt Bold Not Italic"/>
    <w:basedOn w:val="Emphasis"/>
    <w:rsid w:val="00CF042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F042B"/>
    <w:rPr>
      <w:rFonts w:ascii="SimSun" w:eastAsia="SimSun" w:hAnsi="SimSun"/>
      <w:sz w:val="15"/>
      <w:lang w:eastAsia="zh-CN"/>
    </w:rPr>
  </w:style>
  <w:style w:type="paragraph" w:customStyle="1" w:styleId="UnreadText">
    <w:name w:val="Unread Text"/>
    <w:basedOn w:val="Normal"/>
    <w:next w:val="Normal"/>
    <w:link w:val="UnreadTextChar"/>
    <w:autoRedefine/>
    <w:qFormat/>
    <w:rsid w:val="00CF042B"/>
    <w:pPr>
      <w:ind w:left="360"/>
    </w:pPr>
    <w:rPr>
      <w:rFonts w:ascii="SimSun" w:eastAsia="SimSun" w:hAnsi="SimSun" w:cstheme="minorBidi"/>
      <w:sz w:val="15"/>
      <w:lang w:eastAsia="zh-CN"/>
    </w:rPr>
  </w:style>
  <w:style w:type="character" w:customStyle="1" w:styleId="smallChar">
    <w:name w:val="small Char"/>
    <w:rsid w:val="00CF042B"/>
    <w:rPr>
      <w:rFonts w:ascii="Calibri" w:eastAsia="Calibri" w:hAnsi="Calibri" w:cs="Calibri"/>
      <w:sz w:val="16"/>
      <w:szCs w:val="20"/>
      <w:lang w:val="x-none" w:eastAsia="x-none"/>
    </w:rPr>
  </w:style>
  <w:style w:type="paragraph" w:customStyle="1" w:styleId="HotRoute0">
    <w:name w:val="Hot Route!"/>
    <w:basedOn w:val="Normal"/>
    <w:qFormat/>
    <w:rsid w:val="00CF042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F042B"/>
    <w:rPr>
      <w:rFonts w:ascii="Times New Roman" w:hAnsi="Times New Roman" w:cs="Times New Roman"/>
      <w:sz w:val="16"/>
      <w:szCs w:val="16"/>
    </w:rPr>
  </w:style>
  <w:style w:type="character" w:customStyle="1" w:styleId="BodyText2Char1">
    <w:name w:val="Body Text 2 Char1"/>
    <w:basedOn w:val="DefaultParagraphFont"/>
    <w:semiHidden/>
    <w:rsid w:val="00CF042B"/>
    <w:rPr>
      <w:rFonts w:ascii="Times New Roman" w:hAnsi="Times New Roman" w:cs="Times New Roman"/>
      <w:sz w:val="20"/>
    </w:rPr>
  </w:style>
  <w:style w:type="character" w:customStyle="1" w:styleId="Heading2Char1CharCharCharCharCharC">
    <w:name w:val="Heading 2 Char1 Char Char Char Char Char C"/>
    <w:rsid w:val="00CF042B"/>
    <w:rPr>
      <w:rFonts w:cs="Arial"/>
      <w:b/>
      <w:bCs/>
      <w:iCs/>
      <w:sz w:val="24"/>
      <w:szCs w:val="28"/>
      <w:lang w:val="en-US" w:eastAsia="en-US" w:bidi="ar-SA"/>
    </w:rPr>
  </w:style>
  <w:style w:type="character" w:customStyle="1" w:styleId="underline1">
    <w:name w:val="underline1"/>
    <w:basedOn w:val="DefaultParagraphFont"/>
    <w:rsid w:val="00CF042B"/>
    <w:rPr>
      <w:u w:val="single"/>
    </w:rPr>
  </w:style>
  <w:style w:type="character" w:customStyle="1" w:styleId="author">
    <w:name w:val="author"/>
    <w:basedOn w:val="DefaultParagraphFont"/>
    <w:rsid w:val="00CF042B"/>
    <w:rPr>
      <w:rFonts w:ascii="Times New Roman" w:hAnsi="Times New Roman"/>
      <w:b/>
      <w:sz w:val="24"/>
    </w:rPr>
  </w:style>
  <w:style w:type="character" w:customStyle="1" w:styleId="FontStyle291">
    <w:name w:val="Font Style291"/>
    <w:basedOn w:val="DefaultParagraphFont"/>
    <w:uiPriority w:val="99"/>
    <w:rsid w:val="00CF042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F042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F042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F042B"/>
    <w:rPr>
      <w:rFonts w:ascii="Times New Roman" w:eastAsia="Times New Roman" w:hAnsi="Times New Roman" w:cs="Times New Roman"/>
    </w:rPr>
  </w:style>
  <w:style w:type="paragraph" w:customStyle="1" w:styleId="Cards1">
    <w:name w:val="Cards1"/>
    <w:basedOn w:val="Normal"/>
    <w:link w:val="Cards1Char"/>
    <w:qFormat/>
    <w:rsid w:val="00CF042B"/>
    <w:pPr>
      <w:ind w:left="288"/>
    </w:pPr>
    <w:rPr>
      <w:rFonts w:eastAsia="Times New Roman"/>
      <w:u w:val="single"/>
    </w:rPr>
  </w:style>
  <w:style w:type="character" w:customStyle="1" w:styleId="Cards1Char">
    <w:name w:val="Cards1 Char"/>
    <w:basedOn w:val="DefaultParagraphFont"/>
    <w:link w:val="Cards1"/>
    <w:rsid w:val="00CF042B"/>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CF042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F042B"/>
    <w:rPr>
      <w:rFonts w:ascii="Arial" w:eastAsia="Calibri" w:hAnsi="Arial" w:cs="Arial"/>
      <w:u w:val="single"/>
    </w:rPr>
  </w:style>
  <w:style w:type="character" w:customStyle="1" w:styleId="EmphasizeThis">
    <w:name w:val="EmphasizeThis"/>
    <w:rsid w:val="00CF042B"/>
    <w:rPr>
      <w:rFonts w:ascii="Georgia" w:hAnsi="Georgia"/>
      <w:b/>
      <w:iCs/>
      <w:sz w:val="24"/>
      <w:u w:val="thick"/>
    </w:rPr>
  </w:style>
  <w:style w:type="paragraph" w:customStyle="1" w:styleId="Stylecard8pt">
    <w:name w:val="Style card + 8 pt"/>
    <w:basedOn w:val="card"/>
    <w:link w:val="Stylecard8ptChar"/>
    <w:qFormat/>
    <w:rsid w:val="00CF042B"/>
    <w:rPr>
      <w:rFonts w:ascii="Georgia" w:hAnsi="Georgia"/>
      <w:bCs/>
      <w:color w:val="000000"/>
      <w:lang w:eastAsia="ar-SA"/>
    </w:rPr>
  </w:style>
  <w:style w:type="character" w:customStyle="1" w:styleId="Stylecard8ptChar">
    <w:name w:val="Style card + 8 pt Char"/>
    <w:basedOn w:val="cardChar"/>
    <w:link w:val="Stylecard8pt"/>
    <w:rsid w:val="00CF042B"/>
    <w:rPr>
      <w:rFonts w:ascii="Georgia" w:hAnsi="Georgia" w:cs="Times New Roman"/>
      <w:bCs/>
      <w:color w:val="000000"/>
      <w:sz w:val="16"/>
      <w:lang w:eastAsia="ar-SA"/>
    </w:rPr>
  </w:style>
  <w:style w:type="character" w:customStyle="1" w:styleId="bhl">
    <w:name w:val="bhl"/>
    <w:basedOn w:val="DefaultParagraphFont"/>
    <w:rsid w:val="00CF042B"/>
  </w:style>
  <w:style w:type="paragraph" w:customStyle="1" w:styleId="TagGA11">
    <w:name w:val="Tag GA 11"/>
    <w:basedOn w:val="TOC1"/>
    <w:qFormat/>
    <w:rsid w:val="00CF042B"/>
    <w:pPr>
      <w:spacing w:before="0" w:after="160"/>
    </w:pPr>
    <w:rPr>
      <w:rFonts w:ascii="Georgia" w:eastAsia="Calibri" w:hAnsi="Georgia"/>
      <w:u w:val="none"/>
      <w:lang w:bidi="ar-SA"/>
    </w:rPr>
  </w:style>
  <w:style w:type="paragraph" w:customStyle="1" w:styleId="CiteCard">
    <w:name w:val="Cite/Card"/>
    <w:basedOn w:val="TOC2"/>
    <w:qFormat/>
    <w:rsid w:val="00CF042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F042B"/>
    <w:rPr>
      <w:rFonts w:ascii="Georgia" w:eastAsia="Times New Roman" w:hAnsi="Georgia" w:hint="default"/>
      <w:sz w:val="22"/>
      <w:u w:val="single"/>
      <w:lang w:eastAsia="zh-CN"/>
    </w:rPr>
  </w:style>
  <w:style w:type="character" w:customStyle="1" w:styleId="addmd">
    <w:name w:val="addmd"/>
    <w:basedOn w:val="DefaultParagraphFont"/>
    <w:rsid w:val="00CF042B"/>
  </w:style>
  <w:style w:type="character" w:customStyle="1" w:styleId="UnderlinedTextCharChar">
    <w:name w:val="Underlined Text Char Char"/>
    <w:basedOn w:val="DefaultParagraphFont"/>
    <w:rsid w:val="00CF042B"/>
    <w:rPr>
      <w:rFonts w:cs="Arial"/>
      <w:bCs/>
      <w:noProof w:val="0"/>
      <w:szCs w:val="26"/>
      <w:u w:val="single"/>
      <w:lang w:val="en-US" w:eastAsia="en-US" w:bidi="ar-SA"/>
    </w:rPr>
  </w:style>
  <w:style w:type="character" w:customStyle="1" w:styleId="CardText1Char">
    <w:name w:val="Card Text 1 Char"/>
    <w:rsid w:val="00CF042B"/>
    <w:rPr>
      <w:rFonts w:ascii="Georgia" w:hAnsi="Georgia"/>
      <w:color w:val="000000"/>
      <w:sz w:val="22"/>
      <w:szCs w:val="22"/>
      <w:u w:val="single"/>
    </w:rPr>
  </w:style>
  <w:style w:type="character" w:customStyle="1" w:styleId="BoldUnderlining">
    <w:name w:val="Bold Underlining"/>
    <w:rsid w:val="00CF042B"/>
    <w:rPr>
      <w:u w:val="single"/>
    </w:rPr>
  </w:style>
  <w:style w:type="character" w:customStyle="1" w:styleId="Intemphasis">
    <w:name w:val="Intemphasis"/>
    <w:uiPriority w:val="1"/>
    <w:qFormat/>
    <w:rsid w:val="00CF042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F042B"/>
    <w:pPr>
      <w:ind w:left="288" w:right="288"/>
    </w:pPr>
    <w:rPr>
      <w:szCs w:val="16"/>
    </w:rPr>
  </w:style>
  <w:style w:type="character" w:customStyle="1" w:styleId="cardtextChar3">
    <w:name w:val="cardtext Char"/>
    <w:basedOn w:val="DefaultParagraphFont"/>
    <w:link w:val="cardtext2"/>
    <w:rsid w:val="00CF042B"/>
    <w:rPr>
      <w:rFonts w:ascii="Times New Roman" w:hAnsi="Times New Roman" w:cs="Times New Roman"/>
      <w:szCs w:val="16"/>
    </w:rPr>
  </w:style>
  <w:style w:type="character" w:customStyle="1" w:styleId="BoldUnderlineChar10">
    <w:name w:val="BoldUnderline Char1"/>
    <w:rsid w:val="00CF042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F042B"/>
    <w:pPr>
      <w:spacing w:after="200"/>
      <w:contextualSpacing/>
    </w:pPr>
    <w:rPr>
      <w:rFonts w:eastAsia="Calibri"/>
      <w:u w:val="single"/>
    </w:rPr>
  </w:style>
  <w:style w:type="character" w:customStyle="1" w:styleId="UnderlinedCardTextChar">
    <w:name w:val="Underlined Card Text Char"/>
    <w:link w:val="UnderlinedCardText"/>
    <w:rsid w:val="00CF042B"/>
    <w:rPr>
      <w:rFonts w:ascii="Times New Roman" w:eastAsia="Calibri" w:hAnsi="Times New Roman" w:cs="Times New Roman"/>
      <w:u w:val="single"/>
    </w:rPr>
  </w:style>
  <w:style w:type="character" w:customStyle="1" w:styleId="Hyperlink6">
    <w:name w:val="Hyperlink6"/>
    <w:basedOn w:val="DefaultParagraphFont"/>
    <w:rsid w:val="00CF042B"/>
    <w:rPr>
      <w:color w:val="3300CC"/>
      <w:u w:val="single"/>
    </w:rPr>
  </w:style>
  <w:style w:type="paragraph" w:customStyle="1" w:styleId="Tag12">
    <w:name w:val="Tag12"/>
    <w:basedOn w:val="Normal"/>
    <w:qFormat/>
    <w:rsid w:val="00CF042B"/>
    <w:pPr>
      <w:contextualSpacing/>
    </w:pPr>
    <w:rPr>
      <w:rFonts w:eastAsia="Cambria"/>
      <w:b/>
    </w:rPr>
  </w:style>
  <w:style w:type="character" w:customStyle="1" w:styleId="citation">
    <w:name w:val="citation"/>
    <w:basedOn w:val="DefaultParagraphFont"/>
    <w:rsid w:val="00CF042B"/>
  </w:style>
  <w:style w:type="paragraph" w:customStyle="1" w:styleId="UnderlineText">
    <w:name w:val="Underline Text"/>
    <w:basedOn w:val="Normal"/>
    <w:link w:val="UnderlineTextChar"/>
    <w:qFormat/>
    <w:rsid w:val="00CF042B"/>
    <w:pPr>
      <w:ind w:left="288"/>
    </w:pPr>
    <w:rPr>
      <w:rFonts w:eastAsia="Times New Roman"/>
      <w:u w:val="single"/>
    </w:rPr>
  </w:style>
  <w:style w:type="character" w:customStyle="1" w:styleId="UnderlineTextChar">
    <w:name w:val="Underline Text Char"/>
    <w:basedOn w:val="DefaultParagraphFont"/>
    <w:link w:val="UnderlineText"/>
    <w:rsid w:val="00CF042B"/>
    <w:rPr>
      <w:rFonts w:ascii="Times New Roman" w:eastAsia="Times New Roman" w:hAnsi="Times New Roman" w:cs="Times New Roman"/>
      <w:u w:val="single"/>
    </w:rPr>
  </w:style>
  <w:style w:type="character" w:customStyle="1" w:styleId="il">
    <w:name w:val="il"/>
    <w:basedOn w:val="DefaultParagraphFont"/>
    <w:rsid w:val="00CF042B"/>
  </w:style>
  <w:style w:type="character" w:customStyle="1" w:styleId="commentstext">
    <w:name w:val="comments_text"/>
    <w:uiPriority w:val="99"/>
    <w:rsid w:val="00CF042B"/>
    <w:rPr>
      <w:rFonts w:cs="Times New Roman"/>
    </w:rPr>
  </w:style>
  <w:style w:type="paragraph" w:customStyle="1" w:styleId="Heading42">
    <w:name w:val="Heading 42"/>
    <w:basedOn w:val="Normal"/>
    <w:qFormat/>
    <w:rsid w:val="00CF042B"/>
    <w:rPr>
      <w:rFonts w:eastAsia="Times New Roman"/>
    </w:rPr>
  </w:style>
  <w:style w:type="paragraph" w:customStyle="1" w:styleId="DebateNormal">
    <w:name w:val="DebateNormal"/>
    <w:basedOn w:val="Normal"/>
    <w:link w:val="DebateNormalChar"/>
    <w:qFormat/>
    <w:rsid w:val="00CF042B"/>
    <w:pPr>
      <w:spacing w:line="276" w:lineRule="auto"/>
    </w:pPr>
    <w:rPr>
      <w:rFonts w:eastAsia="Calibri"/>
      <w:szCs w:val="20"/>
    </w:rPr>
  </w:style>
  <w:style w:type="character" w:customStyle="1" w:styleId="DebateNormalChar">
    <w:name w:val="DebateNormal Char"/>
    <w:basedOn w:val="DefaultParagraphFont"/>
    <w:link w:val="DebateNormal"/>
    <w:rsid w:val="00CF042B"/>
    <w:rPr>
      <w:rFonts w:ascii="Times New Roman" w:eastAsia="Calibri" w:hAnsi="Times New Roman" w:cs="Times New Roman"/>
      <w:szCs w:val="20"/>
    </w:rPr>
  </w:style>
  <w:style w:type="paragraph" w:customStyle="1" w:styleId="DebateEmphasis">
    <w:name w:val="DebateEmphasis"/>
    <w:basedOn w:val="Normal"/>
    <w:link w:val="DebateEmphasisChar"/>
    <w:qFormat/>
    <w:rsid w:val="00CF042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F042B"/>
    <w:rPr>
      <w:rFonts w:ascii="Times New Roman" w:eastAsia="Calibri" w:hAnsi="Times New Roman" w:cs="Times New Roman"/>
      <w:b/>
      <w:szCs w:val="20"/>
      <w:u w:val="single"/>
    </w:rPr>
  </w:style>
  <w:style w:type="paragraph" w:customStyle="1" w:styleId="NormalCite">
    <w:name w:val="NormalCite"/>
    <w:link w:val="NormalCiteChar"/>
    <w:qFormat/>
    <w:rsid w:val="00CF042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F042B"/>
    <w:rPr>
      <w:rFonts w:ascii="Times New Roman" w:hAnsi="Times New Roman" w:cs="Times New Roman"/>
      <w:sz w:val="18"/>
    </w:rPr>
  </w:style>
  <w:style w:type="character" w:customStyle="1" w:styleId="articletext">
    <w:name w:val="articletext"/>
    <w:basedOn w:val="DefaultParagraphFont"/>
    <w:rsid w:val="00CF042B"/>
  </w:style>
  <w:style w:type="character" w:customStyle="1" w:styleId="grey10">
    <w:name w:val="grey10"/>
    <w:basedOn w:val="DefaultParagraphFont"/>
    <w:rsid w:val="00CF042B"/>
  </w:style>
  <w:style w:type="character" w:customStyle="1" w:styleId="navy13bd">
    <w:name w:val="navy13bd"/>
    <w:basedOn w:val="DefaultParagraphFont"/>
    <w:rsid w:val="00CF042B"/>
  </w:style>
  <w:style w:type="character" w:customStyle="1" w:styleId="Style9ptUnderline2">
    <w:name w:val="Style 9 pt Underline2"/>
    <w:basedOn w:val="DefaultParagraphFont"/>
    <w:rsid w:val="00CF042B"/>
    <w:rPr>
      <w:sz w:val="20"/>
      <w:u w:val="single"/>
    </w:rPr>
  </w:style>
  <w:style w:type="character" w:customStyle="1" w:styleId="Style9ptBoldUnderline1">
    <w:name w:val="Style 9 pt Bold Underline1"/>
    <w:basedOn w:val="DefaultParagraphFont"/>
    <w:rsid w:val="00CF042B"/>
    <w:rPr>
      <w:b/>
      <w:bCs/>
      <w:sz w:val="20"/>
      <w:u w:val="single"/>
    </w:rPr>
  </w:style>
  <w:style w:type="character" w:customStyle="1" w:styleId="TagsCharChar">
    <w:name w:val="Tags Char Char"/>
    <w:basedOn w:val="DefaultParagraphFont"/>
    <w:rsid w:val="00CF042B"/>
    <w:rPr>
      <w:rFonts w:eastAsia="SimSun"/>
      <w:b/>
      <w:sz w:val="24"/>
      <w:lang w:val="en-US" w:eastAsia="zh-CN" w:bidi="ar-SA"/>
    </w:rPr>
  </w:style>
  <w:style w:type="paragraph" w:customStyle="1" w:styleId="cardCharCharCharChar">
    <w:name w:val="card Char Char Char Char"/>
    <w:basedOn w:val="Normal"/>
    <w:qFormat/>
    <w:rsid w:val="00CF042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F042B"/>
    <w:rPr>
      <w:rFonts w:eastAsia="Times New Roman"/>
      <w:u w:val="single"/>
    </w:rPr>
  </w:style>
  <w:style w:type="character" w:customStyle="1" w:styleId="CARDChar0">
    <w:name w:val="CARD Char"/>
    <w:basedOn w:val="DefaultParagraphFont"/>
    <w:link w:val="CARD0"/>
    <w:rsid w:val="00CF042B"/>
    <w:rPr>
      <w:rFonts w:ascii="Times New Roman" w:eastAsia="Times New Roman" w:hAnsi="Times New Roman" w:cs="Times New Roman"/>
      <w:u w:val="single"/>
    </w:rPr>
  </w:style>
  <w:style w:type="paragraph" w:customStyle="1" w:styleId="Normal2">
    <w:name w:val="Normal2"/>
    <w:basedOn w:val="Normal"/>
    <w:qFormat/>
    <w:rsid w:val="00CF042B"/>
    <w:rPr>
      <w:rFonts w:eastAsia="Times New Roman"/>
    </w:rPr>
  </w:style>
  <w:style w:type="character" w:customStyle="1" w:styleId="Style11ptThickunderline">
    <w:name w:val="Style 11 pt Thick underline"/>
    <w:rsid w:val="00CF042B"/>
    <w:rPr>
      <w:rFonts w:ascii="Times New Roman" w:hAnsi="Times New Roman"/>
      <w:sz w:val="20"/>
      <w:u w:val="single"/>
    </w:rPr>
  </w:style>
  <w:style w:type="character" w:customStyle="1" w:styleId="Style11ptBoldThickunderline">
    <w:name w:val="Style 11 pt Bold Thick underline"/>
    <w:rsid w:val="00CF042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F042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F042B"/>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CF042B"/>
    <w:rPr>
      <w:u w:val="single"/>
    </w:rPr>
  </w:style>
  <w:style w:type="character" w:customStyle="1" w:styleId="StyleUnderlineBoldIndent11ptChar">
    <w:name w:val="Style Underline + Bold Indent + 11 pt Char"/>
    <w:link w:val="StyleUnderlineBoldIndent11pt"/>
    <w:rsid w:val="00CF042B"/>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CF042B"/>
    <w:rPr>
      <w:b/>
      <w:bCs/>
      <w:u w:val="single"/>
    </w:rPr>
  </w:style>
  <w:style w:type="character" w:customStyle="1" w:styleId="StyleUnderlineBoldIndent11ptBoldChar">
    <w:name w:val="Style Underline + Bold Indent + 11 pt Bold Char"/>
    <w:link w:val="StyleUnderlineBoldIndent11ptBold"/>
    <w:rsid w:val="00CF042B"/>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CF042B"/>
    <w:rPr>
      <w:bCs/>
      <w:u w:val="single"/>
    </w:rPr>
  </w:style>
  <w:style w:type="paragraph" w:customStyle="1" w:styleId="author-name">
    <w:name w:val="author-name"/>
    <w:basedOn w:val="Normal"/>
    <w:qFormat/>
    <w:rsid w:val="00CF042B"/>
    <w:pPr>
      <w:spacing w:before="100" w:beforeAutospacing="1" w:after="100" w:afterAutospacing="1"/>
    </w:pPr>
    <w:rPr>
      <w:rFonts w:eastAsia="Times New Roman"/>
    </w:rPr>
  </w:style>
  <w:style w:type="paragraph" w:customStyle="1" w:styleId="author-credentials">
    <w:name w:val="author-credentials"/>
    <w:basedOn w:val="Normal"/>
    <w:qFormat/>
    <w:rsid w:val="00CF042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F042B"/>
    <w:rPr>
      <w:rFonts w:ascii="Consolas" w:hAnsi="Consolas" w:cs="Consolas"/>
      <w:sz w:val="20"/>
      <w:szCs w:val="20"/>
    </w:rPr>
  </w:style>
  <w:style w:type="character" w:customStyle="1" w:styleId="headline">
    <w:name w:val="headline"/>
    <w:basedOn w:val="DefaultParagraphFont"/>
    <w:rsid w:val="00CF042B"/>
  </w:style>
  <w:style w:type="character" w:customStyle="1" w:styleId="yshortcuts">
    <w:name w:val="yshortcuts"/>
    <w:basedOn w:val="DefaultParagraphFont"/>
    <w:rsid w:val="00CF042B"/>
  </w:style>
  <w:style w:type="character" w:customStyle="1" w:styleId="HotRouteChar0">
    <w:name w:val="Hot Route Char"/>
    <w:link w:val="HotRoute"/>
    <w:rsid w:val="00CF042B"/>
    <w:rPr>
      <w:rFonts w:ascii="Times New Roman" w:eastAsia="Times New Roman" w:hAnsi="Times New Roman" w:cs="Times New Roman"/>
    </w:rPr>
  </w:style>
  <w:style w:type="paragraph" w:styleId="PlainText">
    <w:name w:val="Plain Text"/>
    <w:basedOn w:val="Normal"/>
    <w:link w:val="PlainTextChar"/>
    <w:rsid w:val="00CF042B"/>
    <w:rPr>
      <w:rFonts w:ascii="Courier New" w:eastAsia="Times New Roman" w:hAnsi="Courier New" w:cs="Courier New"/>
      <w:szCs w:val="20"/>
    </w:rPr>
  </w:style>
  <w:style w:type="character" w:customStyle="1" w:styleId="PlainTextChar">
    <w:name w:val="Plain Text Char"/>
    <w:basedOn w:val="DefaultParagraphFont"/>
    <w:link w:val="PlainText"/>
    <w:rsid w:val="00CF042B"/>
    <w:rPr>
      <w:rFonts w:ascii="Courier New" w:eastAsia="Times New Roman" w:hAnsi="Courier New" w:cs="Courier New"/>
      <w:szCs w:val="20"/>
    </w:rPr>
  </w:style>
  <w:style w:type="paragraph" w:customStyle="1" w:styleId="Microtext0">
    <w:name w:val="Microtext"/>
    <w:basedOn w:val="Normal"/>
    <w:next w:val="Normal"/>
    <w:link w:val="MicrotextChar0"/>
    <w:qFormat/>
    <w:rsid w:val="00CF042B"/>
    <w:rPr>
      <w:sz w:val="12"/>
    </w:rPr>
  </w:style>
  <w:style w:type="character" w:customStyle="1" w:styleId="MicrotextChar0">
    <w:name w:val="Microtext Char"/>
    <w:link w:val="Microtext0"/>
    <w:rsid w:val="00CF042B"/>
    <w:rPr>
      <w:rFonts w:ascii="Times New Roman" w:hAnsi="Times New Roman" w:cs="Times New Roman"/>
      <w:sz w:val="12"/>
    </w:rPr>
  </w:style>
  <w:style w:type="paragraph" w:customStyle="1" w:styleId="Style6">
    <w:name w:val="Style6"/>
    <w:basedOn w:val="Normal"/>
    <w:link w:val="Style6Char"/>
    <w:autoRedefine/>
    <w:qFormat/>
    <w:rsid w:val="00CF042B"/>
    <w:rPr>
      <w:b/>
    </w:rPr>
  </w:style>
  <w:style w:type="character" w:customStyle="1" w:styleId="Style6Char">
    <w:name w:val="Style6 Char"/>
    <w:basedOn w:val="DefaultParagraphFont"/>
    <w:link w:val="Style6"/>
    <w:rsid w:val="00CF042B"/>
    <w:rPr>
      <w:rFonts w:ascii="Times New Roman" w:hAnsi="Times New Roman" w:cs="Times New Roman"/>
      <w:b/>
    </w:rPr>
  </w:style>
  <w:style w:type="paragraph" w:customStyle="1" w:styleId="Style11">
    <w:name w:val="Style11"/>
    <w:basedOn w:val="Normal"/>
    <w:link w:val="Style11Char"/>
    <w:qFormat/>
    <w:rsid w:val="00CF042B"/>
    <w:rPr>
      <w:rFonts w:eastAsia="Times New Roman"/>
      <w:b/>
      <w:szCs w:val="20"/>
      <w:u w:val="thick"/>
    </w:rPr>
  </w:style>
  <w:style w:type="paragraph" w:customStyle="1" w:styleId="Style12">
    <w:name w:val="Style12"/>
    <w:basedOn w:val="Normal"/>
    <w:link w:val="Style12Char"/>
    <w:qFormat/>
    <w:rsid w:val="00CF042B"/>
    <w:rPr>
      <w:rFonts w:eastAsia="Times New Roman"/>
      <w:b/>
      <w:u w:val="thick"/>
    </w:rPr>
  </w:style>
  <w:style w:type="character" w:customStyle="1" w:styleId="Style11Char">
    <w:name w:val="Style11 Char"/>
    <w:basedOn w:val="DefaultParagraphFont"/>
    <w:link w:val="Style11"/>
    <w:rsid w:val="00CF042B"/>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CF042B"/>
    <w:rPr>
      <w:rFonts w:ascii="Times New Roman" w:eastAsia="Times New Roman" w:hAnsi="Times New Roman" w:cs="Times New Roman"/>
      <w:b/>
      <w:u w:val="thick"/>
    </w:rPr>
  </w:style>
  <w:style w:type="character" w:customStyle="1" w:styleId="caps-label">
    <w:name w:val="caps-label"/>
    <w:basedOn w:val="DefaultParagraphFont"/>
    <w:rsid w:val="00CF042B"/>
  </w:style>
  <w:style w:type="character" w:customStyle="1" w:styleId="wikiexternallink">
    <w:name w:val="wikiexternallink"/>
    <w:basedOn w:val="DefaultParagraphFont"/>
    <w:rsid w:val="00CF042B"/>
  </w:style>
  <w:style w:type="character" w:customStyle="1" w:styleId="StyleStyleBoldUnderlineIntenseEmphasisUnderlineapple-style-s">
    <w:name w:val="Style Style Bold UnderlineIntense EmphasisUnderlineapple-style-s..."/>
    <w:basedOn w:val="DefaultParagraphFont"/>
    <w:rsid w:val="00CF042B"/>
    <w:rPr>
      <w:b w:val="0"/>
      <w:bCs w:val="0"/>
      <w:sz w:val="22"/>
      <w:u w:val="single"/>
      <w:bdr w:val="none" w:sz="0" w:space="0" w:color="auto"/>
    </w:rPr>
  </w:style>
  <w:style w:type="paragraph" w:customStyle="1" w:styleId="blocktitle0">
    <w:name w:val="block title"/>
    <w:basedOn w:val="Normal"/>
    <w:link w:val="blocktitleChar0"/>
    <w:autoRedefine/>
    <w:qFormat/>
    <w:rsid w:val="00CF042B"/>
    <w:pPr>
      <w:spacing w:after="240"/>
      <w:jc w:val="center"/>
      <w:outlineLvl w:val="0"/>
    </w:pPr>
    <w:rPr>
      <w:rFonts w:eastAsia="Calibri"/>
      <w:b/>
      <w:caps/>
      <w:sz w:val="28"/>
      <w:szCs w:val="28"/>
      <w:lang w:val="es-ES"/>
    </w:rPr>
  </w:style>
  <w:style w:type="character" w:customStyle="1" w:styleId="UnderlineCard">
    <w:name w:val="Underline Card"/>
    <w:uiPriority w:val="6"/>
    <w:qFormat/>
    <w:rsid w:val="00CF042B"/>
    <w:rPr>
      <w:rFonts w:ascii="Arial" w:hAnsi="Arial"/>
      <w:b w:val="0"/>
      <w:bCs/>
      <w:sz w:val="20"/>
      <w:u w:val="single"/>
    </w:rPr>
  </w:style>
  <w:style w:type="character" w:customStyle="1" w:styleId="story-author">
    <w:name w:val="story-author"/>
    <w:basedOn w:val="DefaultParagraphFont"/>
    <w:rsid w:val="00CF042B"/>
  </w:style>
  <w:style w:type="paragraph" w:customStyle="1" w:styleId="type">
    <w:name w:val="type"/>
    <w:basedOn w:val="Normal"/>
    <w:qFormat/>
    <w:rsid w:val="00CF042B"/>
    <w:pPr>
      <w:spacing w:before="100" w:beforeAutospacing="1" w:after="100" w:afterAutospacing="1"/>
    </w:pPr>
    <w:rPr>
      <w:rFonts w:eastAsia="Times New Roman"/>
    </w:rPr>
  </w:style>
  <w:style w:type="character" w:customStyle="1" w:styleId="institution">
    <w:name w:val="institution"/>
    <w:basedOn w:val="DefaultParagraphFont"/>
    <w:rsid w:val="00CF042B"/>
  </w:style>
  <w:style w:type="character" w:customStyle="1" w:styleId="abodyblack3">
    <w:name w:val="abodyblack3"/>
    <w:basedOn w:val="DefaultParagraphFont"/>
    <w:rsid w:val="00CF042B"/>
  </w:style>
  <w:style w:type="paragraph" w:customStyle="1" w:styleId="UnderlineChar2CharChar">
    <w:name w:val="Underline Char2 Char Char"/>
    <w:basedOn w:val="Normal"/>
    <w:link w:val="UnderlineChar2CharCharChar"/>
    <w:qFormat/>
    <w:rsid w:val="00CF042B"/>
    <w:rPr>
      <w:rFonts w:eastAsia="MS Mincho"/>
      <w:szCs w:val="20"/>
      <w:u w:val="single"/>
    </w:rPr>
  </w:style>
  <w:style w:type="character" w:customStyle="1" w:styleId="UnderlineChar2CharCharChar">
    <w:name w:val="Underline Char2 Char Char Char"/>
    <w:link w:val="UnderlineChar2CharChar"/>
    <w:rsid w:val="00CF042B"/>
    <w:rPr>
      <w:rFonts w:ascii="Times New Roman" w:eastAsia="MS Mincho" w:hAnsi="Times New Roman" w:cs="Times New Roman"/>
      <w:szCs w:val="20"/>
      <w:u w:val="single"/>
    </w:rPr>
  </w:style>
  <w:style w:type="character" w:customStyle="1" w:styleId="CharacterStyle1">
    <w:name w:val="Character Style 1"/>
    <w:rsid w:val="00CF042B"/>
    <w:rPr>
      <w:sz w:val="20"/>
      <w:szCs w:val="20"/>
    </w:rPr>
  </w:style>
  <w:style w:type="character" w:customStyle="1" w:styleId="FontStyle177">
    <w:name w:val="Font Style177"/>
    <w:basedOn w:val="DefaultParagraphFont"/>
    <w:uiPriority w:val="99"/>
    <w:rsid w:val="00CF042B"/>
    <w:rPr>
      <w:rFonts w:ascii="Times New Roman" w:hAnsi="Times New Roman" w:cs="Times New Roman"/>
      <w:sz w:val="20"/>
      <w:szCs w:val="20"/>
    </w:rPr>
  </w:style>
  <w:style w:type="character" w:customStyle="1" w:styleId="FontStyle173">
    <w:name w:val="Font Style173"/>
    <w:basedOn w:val="DefaultParagraphFont"/>
    <w:uiPriority w:val="99"/>
    <w:rsid w:val="00CF042B"/>
    <w:rPr>
      <w:rFonts w:ascii="Times New Roman" w:hAnsi="Times New Roman" w:cs="Times New Roman"/>
      <w:sz w:val="14"/>
      <w:szCs w:val="14"/>
    </w:rPr>
  </w:style>
  <w:style w:type="character" w:customStyle="1" w:styleId="FontStyle151">
    <w:name w:val="Font Style151"/>
    <w:basedOn w:val="DefaultParagraphFont"/>
    <w:uiPriority w:val="99"/>
    <w:rsid w:val="00CF042B"/>
    <w:rPr>
      <w:rFonts w:ascii="Arial Narrow" w:hAnsi="Arial Narrow" w:cs="Arial Narrow"/>
      <w:b/>
      <w:bCs/>
      <w:sz w:val="12"/>
      <w:szCs w:val="12"/>
    </w:rPr>
  </w:style>
  <w:style w:type="character" w:customStyle="1" w:styleId="FontStyle156">
    <w:name w:val="Font Style156"/>
    <w:basedOn w:val="DefaultParagraphFont"/>
    <w:uiPriority w:val="99"/>
    <w:rsid w:val="00CF042B"/>
    <w:rPr>
      <w:rFonts w:ascii="Arial Narrow" w:hAnsi="Arial Narrow" w:cs="Arial Narrow"/>
      <w:sz w:val="8"/>
      <w:szCs w:val="8"/>
    </w:rPr>
  </w:style>
  <w:style w:type="character" w:customStyle="1" w:styleId="FontStyle160">
    <w:name w:val="Font Style160"/>
    <w:basedOn w:val="DefaultParagraphFont"/>
    <w:uiPriority w:val="99"/>
    <w:rsid w:val="00CF042B"/>
    <w:rPr>
      <w:rFonts w:ascii="Times New Roman" w:hAnsi="Times New Roman" w:cs="Times New Roman"/>
      <w:b/>
      <w:bCs/>
      <w:sz w:val="20"/>
      <w:szCs w:val="20"/>
    </w:rPr>
  </w:style>
  <w:style w:type="character" w:customStyle="1" w:styleId="FontStyle178">
    <w:name w:val="Font Style178"/>
    <w:basedOn w:val="DefaultParagraphFont"/>
    <w:uiPriority w:val="99"/>
    <w:rsid w:val="00CF042B"/>
    <w:rPr>
      <w:rFonts w:ascii="Times New Roman" w:hAnsi="Times New Roman" w:cs="Times New Roman"/>
      <w:sz w:val="18"/>
      <w:szCs w:val="18"/>
    </w:rPr>
  </w:style>
  <w:style w:type="paragraph" w:customStyle="1" w:styleId="Style14">
    <w:name w:val="Style14"/>
    <w:basedOn w:val="Normal"/>
    <w:uiPriority w:val="99"/>
    <w:qFormat/>
    <w:rsid w:val="00CF042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F042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F042B"/>
    <w:rPr>
      <w:rFonts w:ascii="Times New Roman" w:hAnsi="Times New Roman" w:cs="Times New Roman"/>
      <w:sz w:val="12"/>
      <w:szCs w:val="12"/>
    </w:rPr>
  </w:style>
  <w:style w:type="paragraph" w:customStyle="1" w:styleId="Style9">
    <w:name w:val="Style9"/>
    <w:basedOn w:val="Normal"/>
    <w:uiPriority w:val="99"/>
    <w:qFormat/>
    <w:rsid w:val="00CF042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F042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F042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F042B"/>
    <w:rPr>
      <w:rFonts w:ascii="Times New Roman" w:hAnsi="Times New Roman" w:cs="Times New Roman"/>
      <w:sz w:val="16"/>
      <w:szCs w:val="16"/>
    </w:rPr>
  </w:style>
  <w:style w:type="character" w:customStyle="1" w:styleId="f">
    <w:name w:val="f"/>
    <w:basedOn w:val="DefaultParagraphFont"/>
    <w:rsid w:val="00CF042B"/>
  </w:style>
  <w:style w:type="character" w:customStyle="1" w:styleId="TagsChar2">
    <w:name w:val="Tags Char2"/>
    <w:rsid w:val="00CF042B"/>
    <w:rPr>
      <w:b/>
      <w:sz w:val="24"/>
    </w:rPr>
  </w:style>
  <w:style w:type="paragraph" w:customStyle="1" w:styleId="CardsFont6ptChar">
    <w:name w:val="Cards + Font: 6 pt Char"/>
    <w:basedOn w:val="Normal"/>
    <w:link w:val="CardsFont6ptCharChar"/>
    <w:qFormat/>
    <w:rsid w:val="00CF042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F042B"/>
    <w:rPr>
      <w:rFonts w:ascii="Times New Roman" w:eastAsia="Times New Roman" w:hAnsi="Times New Roman" w:cs="Times New Roman"/>
      <w:sz w:val="12"/>
    </w:rPr>
  </w:style>
  <w:style w:type="character" w:customStyle="1" w:styleId="FontStyle172">
    <w:name w:val="Font Style172"/>
    <w:basedOn w:val="DefaultParagraphFont"/>
    <w:uiPriority w:val="99"/>
    <w:rsid w:val="00CF042B"/>
    <w:rPr>
      <w:rFonts w:ascii="Times New Roman" w:hAnsi="Times New Roman" w:cs="Times New Roman"/>
      <w:b/>
      <w:bCs/>
      <w:sz w:val="16"/>
      <w:szCs w:val="16"/>
    </w:rPr>
  </w:style>
  <w:style w:type="paragraph" w:customStyle="1" w:styleId="Style18">
    <w:name w:val="Style18"/>
    <w:basedOn w:val="Normal"/>
    <w:uiPriority w:val="99"/>
    <w:qFormat/>
    <w:rsid w:val="00CF042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F042B"/>
    <w:rPr>
      <w:rFonts w:ascii="Times New Roman" w:hAnsi="Times New Roman" w:cs="Times New Roman"/>
      <w:i/>
      <w:iCs/>
      <w:sz w:val="16"/>
      <w:szCs w:val="16"/>
    </w:rPr>
  </w:style>
  <w:style w:type="character" w:customStyle="1" w:styleId="FontStyle162">
    <w:name w:val="Font Style162"/>
    <w:basedOn w:val="DefaultParagraphFont"/>
    <w:uiPriority w:val="99"/>
    <w:rsid w:val="00CF042B"/>
    <w:rPr>
      <w:rFonts w:ascii="Times New Roman" w:hAnsi="Times New Roman" w:cs="Times New Roman"/>
      <w:b/>
      <w:bCs/>
      <w:sz w:val="18"/>
      <w:szCs w:val="18"/>
    </w:rPr>
  </w:style>
  <w:style w:type="character" w:customStyle="1" w:styleId="FontStyle167">
    <w:name w:val="Font Style167"/>
    <w:basedOn w:val="DefaultParagraphFont"/>
    <w:uiPriority w:val="99"/>
    <w:rsid w:val="00CF042B"/>
    <w:rPr>
      <w:rFonts w:ascii="Times New Roman" w:hAnsi="Times New Roman" w:cs="Times New Roman"/>
      <w:sz w:val="10"/>
      <w:szCs w:val="10"/>
    </w:rPr>
  </w:style>
  <w:style w:type="character" w:customStyle="1" w:styleId="FontStyle174">
    <w:name w:val="Font Style174"/>
    <w:basedOn w:val="DefaultParagraphFont"/>
    <w:uiPriority w:val="99"/>
    <w:rsid w:val="00CF042B"/>
    <w:rPr>
      <w:rFonts w:ascii="Arial Narrow" w:hAnsi="Arial Narrow" w:cs="Arial Narrow"/>
      <w:b/>
      <w:bCs/>
      <w:sz w:val="18"/>
      <w:szCs w:val="18"/>
    </w:rPr>
  </w:style>
  <w:style w:type="paragraph" w:customStyle="1" w:styleId="Style47">
    <w:name w:val="Style47"/>
    <w:basedOn w:val="Normal"/>
    <w:uiPriority w:val="99"/>
    <w:qFormat/>
    <w:rsid w:val="00CF042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F042B"/>
    <w:rPr>
      <w:rFonts w:ascii="Times New Roman" w:hAnsi="Times New Roman" w:cs="Times New Roman"/>
      <w:sz w:val="12"/>
      <w:szCs w:val="12"/>
    </w:rPr>
  </w:style>
  <w:style w:type="paragraph" w:customStyle="1" w:styleId="Style24">
    <w:name w:val="Style24"/>
    <w:basedOn w:val="Normal"/>
    <w:uiPriority w:val="99"/>
    <w:qFormat/>
    <w:rsid w:val="00CF042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F042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F042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F042B"/>
    <w:rPr>
      <w:rFonts w:ascii="Times New Roman" w:hAnsi="Times New Roman" w:cs="Times New Roman"/>
      <w:b/>
      <w:bCs/>
      <w:sz w:val="18"/>
      <w:szCs w:val="18"/>
    </w:rPr>
  </w:style>
  <w:style w:type="paragraph" w:customStyle="1" w:styleId="Style21">
    <w:name w:val="Style21"/>
    <w:basedOn w:val="Normal"/>
    <w:uiPriority w:val="99"/>
    <w:qFormat/>
    <w:rsid w:val="00CF042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F042B"/>
    <w:pPr>
      <w:widowControl w:val="0"/>
      <w:autoSpaceDE w:val="0"/>
      <w:autoSpaceDN w:val="0"/>
      <w:adjustRightInd w:val="0"/>
      <w:spacing w:line="198" w:lineRule="exact"/>
    </w:pPr>
    <w:rPr>
      <w:rFonts w:eastAsia="Times New Roman"/>
    </w:rPr>
  </w:style>
  <w:style w:type="paragraph" w:customStyle="1" w:styleId="Standard">
    <w:name w:val="Standard"/>
    <w:qFormat/>
    <w:rsid w:val="00CF042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F042B"/>
    <w:rPr>
      <w:color w:val="000000"/>
      <w:sz w:val="32"/>
      <w:szCs w:val="32"/>
    </w:rPr>
  </w:style>
  <w:style w:type="paragraph" w:customStyle="1" w:styleId="Cardnon-underlined">
    <w:name w:val="Card non-underlined"/>
    <w:basedOn w:val="Normal"/>
    <w:link w:val="Cardnon-underlinedChar"/>
    <w:autoRedefine/>
    <w:uiPriority w:val="99"/>
    <w:qFormat/>
    <w:rsid w:val="00CF042B"/>
    <w:rPr>
      <w:rFonts w:eastAsia="Times New Roman"/>
      <w:szCs w:val="20"/>
    </w:rPr>
  </w:style>
  <w:style w:type="character" w:customStyle="1" w:styleId="Cardnon-underlinedChar">
    <w:name w:val="Card non-underlined Char"/>
    <w:basedOn w:val="DefaultParagraphFont"/>
    <w:link w:val="Cardnon-underlined"/>
    <w:uiPriority w:val="99"/>
    <w:rsid w:val="00CF042B"/>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CF042B"/>
    <w:rPr>
      <w:b/>
      <w:bCs/>
      <w:u w:val="single"/>
    </w:rPr>
  </w:style>
  <w:style w:type="paragraph" w:styleId="TOC3">
    <w:name w:val="toc 3"/>
    <w:basedOn w:val="Normal"/>
    <w:next w:val="Normal"/>
    <w:autoRedefine/>
    <w:qFormat/>
    <w:rsid w:val="00CF042B"/>
    <w:pPr>
      <w:ind w:left="400"/>
    </w:pPr>
    <w:rPr>
      <w:rFonts w:eastAsia="Times New Roman"/>
      <w:szCs w:val="20"/>
    </w:rPr>
  </w:style>
  <w:style w:type="paragraph" w:styleId="TOC4">
    <w:name w:val="toc 4"/>
    <w:basedOn w:val="Normal"/>
    <w:next w:val="Normal"/>
    <w:autoRedefine/>
    <w:rsid w:val="00CF042B"/>
    <w:pPr>
      <w:ind w:left="600"/>
    </w:pPr>
    <w:rPr>
      <w:rFonts w:eastAsia="Times New Roman"/>
      <w:szCs w:val="20"/>
    </w:rPr>
  </w:style>
  <w:style w:type="paragraph" w:styleId="TOC5">
    <w:name w:val="toc 5"/>
    <w:basedOn w:val="Normal"/>
    <w:next w:val="Normal"/>
    <w:autoRedefine/>
    <w:rsid w:val="00CF042B"/>
    <w:pPr>
      <w:ind w:left="800"/>
    </w:pPr>
    <w:rPr>
      <w:rFonts w:eastAsia="Times New Roman"/>
      <w:szCs w:val="20"/>
    </w:rPr>
  </w:style>
  <w:style w:type="paragraph" w:styleId="TOC6">
    <w:name w:val="toc 6"/>
    <w:basedOn w:val="Normal"/>
    <w:next w:val="Normal"/>
    <w:autoRedefine/>
    <w:rsid w:val="00CF042B"/>
    <w:pPr>
      <w:ind w:left="1000"/>
    </w:pPr>
    <w:rPr>
      <w:rFonts w:eastAsia="Times New Roman"/>
      <w:szCs w:val="20"/>
    </w:rPr>
  </w:style>
  <w:style w:type="paragraph" w:styleId="TOC7">
    <w:name w:val="toc 7"/>
    <w:basedOn w:val="Normal"/>
    <w:next w:val="Normal"/>
    <w:autoRedefine/>
    <w:rsid w:val="00CF042B"/>
    <w:pPr>
      <w:ind w:left="1200"/>
    </w:pPr>
    <w:rPr>
      <w:rFonts w:eastAsia="Times New Roman"/>
      <w:szCs w:val="20"/>
    </w:rPr>
  </w:style>
  <w:style w:type="paragraph" w:styleId="TOC8">
    <w:name w:val="toc 8"/>
    <w:basedOn w:val="Normal"/>
    <w:next w:val="Normal"/>
    <w:autoRedefine/>
    <w:rsid w:val="00CF042B"/>
    <w:pPr>
      <w:ind w:left="1400"/>
    </w:pPr>
    <w:rPr>
      <w:rFonts w:eastAsia="Times New Roman"/>
      <w:szCs w:val="20"/>
    </w:rPr>
  </w:style>
  <w:style w:type="character" w:customStyle="1" w:styleId="allocatoragentsleft">
    <w:name w:val="al_locatoragentsleft"/>
    <w:basedOn w:val="DefaultParagraphFont"/>
    <w:rsid w:val="00CF042B"/>
  </w:style>
  <w:style w:type="character" w:styleId="HTMLTypewriter">
    <w:name w:val="HTML Typewriter"/>
    <w:basedOn w:val="DefaultParagraphFont"/>
    <w:unhideWhenUsed/>
    <w:rsid w:val="00CF042B"/>
    <w:rPr>
      <w:rFonts w:ascii="Courier New" w:eastAsia="Times New Roman" w:hAnsi="Courier New" w:cs="Courier New"/>
      <w:sz w:val="20"/>
      <w:szCs w:val="20"/>
    </w:rPr>
  </w:style>
  <w:style w:type="paragraph" w:customStyle="1" w:styleId="Carding">
    <w:name w:val="Carding"/>
    <w:basedOn w:val="Normal"/>
    <w:uiPriority w:val="99"/>
    <w:qFormat/>
    <w:rsid w:val="00CF042B"/>
    <w:rPr>
      <w:rFonts w:eastAsia="Times New Roman"/>
      <w:sz w:val="18"/>
    </w:rPr>
  </w:style>
  <w:style w:type="character" w:customStyle="1" w:styleId="TagsChar1">
    <w:name w:val="Tags Char1"/>
    <w:basedOn w:val="DefaultParagraphFont"/>
    <w:rsid w:val="00CF042B"/>
    <w:rPr>
      <w:rFonts w:ascii="Arial Narrow" w:hAnsi="Arial Narrow"/>
      <w:b/>
      <w:noProof w:val="0"/>
      <w:sz w:val="22"/>
      <w:szCs w:val="60"/>
      <w:lang w:val="en-US" w:eastAsia="en-US" w:bidi="ar-SA"/>
    </w:rPr>
  </w:style>
  <w:style w:type="character" w:customStyle="1" w:styleId="aunderline">
    <w:name w:val="aunderline"/>
    <w:basedOn w:val="DefaultParagraphFont"/>
    <w:qFormat/>
    <w:rsid w:val="00CF042B"/>
    <w:rPr>
      <w:rFonts w:ascii="Times New Roman" w:hAnsi="Times New Roman"/>
      <w:sz w:val="20"/>
      <w:szCs w:val="24"/>
      <w:u w:val="thick"/>
    </w:rPr>
  </w:style>
  <w:style w:type="character" w:customStyle="1" w:styleId="tagChar1">
    <w:name w:val="tag Char1"/>
    <w:aliases w:val="Heading 2 Char1 Char Char Char Char"/>
    <w:basedOn w:val="DefaultParagraphFont"/>
    <w:rsid w:val="00CF042B"/>
    <w:rPr>
      <w:b/>
      <w:noProof w:val="0"/>
      <w:sz w:val="24"/>
      <w:lang w:val="en-US" w:eastAsia="en-US" w:bidi="ar-SA"/>
    </w:rPr>
  </w:style>
  <w:style w:type="character" w:customStyle="1" w:styleId="tagChar2">
    <w:name w:val="tag Char2"/>
    <w:basedOn w:val="DefaultParagraphFont"/>
    <w:qFormat/>
    <w:rsid w:val="00CF042B"/>
    <w:rPr>
      <w:b/>
      <w:noProof w:val="0"/>
      <w:sz w:val="24"/>
      <w:lang w:val="en-US" w:eastAsia="en-US" w:bidi="ar-SA"/>
    </w:rPr>
  </w:style>
  <w:style w:type="character" w:customStyle="1" w:styleId="Taggin-New">
    <w:name w:val="Taggin - New"/>
    <w:basedOn w:val="DefaultParagraphFont"/>
    <w:rsid w:val="00CF042B"/>
    <w:rPr>
      <w:rFonts w:ascii="Arial Narrow" w:hAnsi="Arial Narrow"/>
      <w:b/>
      <w:sz w:val="22"/>
    </w:rPr>
  </w:style>
  <w:style w:type="character" w:customStyle="1" w:styleId="Boxing-New">
    <w:name w:val="Boxing - New"/>
    <w:basedOn w:val="DefaultParagraphFont"/>
    <w:rsid w:val="00CF042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F042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F042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F042B"/>
    <w:rPr>
      <w:rFonts w:ascii="Garamond" w:hAnsi="Garamond"/>
      <w:sz w:val="22"/>
      <w:szCs w:val="24"/>
      <w:u w:val="single"/>
      <w:lang w:val="en-US" w:eastAsia="en-US" w:bidi="ar-SA"/>
    </w:rPr>
  </w:style>
  <w:style w:type="paragraph" w:customStyle="1" w:styleId="Style2">
    <w:name w:val="Style2"/>
    <w:basedOn w:val="Heading4"/>
    <w:qFormat/>
    <w:rsid w:val="00CF042B"/>
    <w:rPr>
      <w:rFonts w:eastAsia="Times New Roman" w:cs="Times New Roman"/>
      <w:iCs w:val="0"/>
      <w:caps/>
      <w:szCs w:val="20"/>
    </w:rPr>
  </w:style>
  <w:style w:type="character" w:customStyle="1" w:styleId="pagetitle">
    <w:name w:val="pagetitle"/>
    <w:basedOn w:val="DefaultParagraphFont"/>
    <w:rsid w:val="00CF042B"/>
  </w:style>
  <w:style w:type="paragraph" w:customStyle="1" w:styleId="text">
    <w:name w:val="text"/>
    <w:basedOn w:val="Normal"/>
    <w:uiPriority w:val="99"/>
    <w:qFormat/>
    <w:rsid w:val="00CF042B"/>
    <w:pPr>
      <w:spacing w:before="100" w:beforeAutospacing="1" w:after="100" w:afterAutospacing="1"/>
    </w:pPr>
    <w:rPr>
      <w:rFonts w:eastAsia="Times New Roman"/>
    </w:rPr>
  </w:style>
  <w:style w:type="character" w:customStyle="1" w:styleId="StyleUnderlineCharChar9ptBold1">
    <w:name w:val="Style Underline Char Char + 9 pt Bold1"/>
    <w:rsid w:val="00CF042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F042B"/>
    <w:rPr>
      <w:rFonts w:ascii="Times New Roman" w:hAnsi="Times New Roman"/>
      <w:sz w:val="20"/>
      <w:szCs w:val="24"/>
      <w:u w:val="single"/>
      <w:lang w:val="en-US" w:eastAsia="en-US" w:bidi="ar-SA"/>
    </w:rPr>
  </w:style>
  <w:style w:type="character" w:customStyle="1" w:styleId="Style9ptBoldUnderline">
    <w:name w:val="Style 9 pt Bold Underline"/>
    <w:rsid w:val="00CF042B"/>
    <w:rPr>
      <w:b/>
      <w:bCs/>
      <w:sz w:val="20"/>
      <w:u w:val="single"/>
    </w:rPr>
  </w:style>
  <w:style w:type="paragraph" w:customStyle="1" w:styleId="StyleUnderline9pt0">
    <w:name w:val="Style Underline + 9 pt"/>
    <w:link w:val="StyleUnderline9ptChar"/>
    <w:qFormat/>
    <w:rsid w:val="00CF042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F042B"/>
    <w:rPr>
      <w:rFonts w:ascii="Arial" w:eastAsia="Times New Roman" w:hAnsi="Arial" w:cs="Times New Roman"/>
      <w:szCs w:val="20"/>
      <w:u w:val="single"/>
    </w:rPr>
  </w:style>
  <w:style w:type="character" w:customStyle="1" w:styleId="StyleUnderlineChar1Bold">
    <w:name w:val="Style Underline Char1 + Bold"/>
    <w:rsid w:val="00CF042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F042B"/>
    <w:pPr>
      <w:widowControl w:val="0"/>
    </w:pPr>
    <w:rPr>
      <w:bCs/>
      <w:kern w:val="32"/>
      <w:szCs w:val="20"/>
      <w:lang w:eastAsia="ar-SA"/>
    </w:rPr>
  </w:style>
  <w:style w:type="character" w:customStyle="1" w:styleId="Stylecard9ptChar">
    <w:name w:val="Style card + 9 pt Char"/>
    <w:basedOn w:val="cardChar"/>
    <w:link w:val="Stylecard9pt"/>
    <w:rsid w:val="00CF042B"/>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CF042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F042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F042B"/>
    <w:rPr>
      <w:rFonts w:ascii="Times" w:hAnsi="Times"/>
      <w:b w:val="0"/>
      <w:bCs/>
      <w:sz w:val="20"/>
      <w:u w:val="single"/>
    </w:rPr>
  </w:style>
  <w:style w:type="character" w:customStyle="1" w:styleId="blubigktbiz">
    <w:name w:val="blubigktbiz"/>
    <w:rsid w:val="00CF042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F042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F042B"/>
    <w:rPr>
      <w:rFonts w:ascii="Calibri" w:hAnsi="Calibri"/>
      <w:color w:val="000000"/>
      <w:lang w:val="x-none" w:eastAsia="x-none"/>
    </w:rPr>
  </w:style>
  <w:style w:type="character" w:customStyle="1" w:styleId="Style4CharChar">
    <w:name w:val="Style4 Char Char"/>
    <w:basedOn w:val="DefaultParagraphFont"/>
    <w:rsid w:val="00CF042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F042B"/>
    <w:rPr>
      <w:rFonts w:ascii="Times New Roman" w:hAnsi="Times New Roman" w:cs="Times New Roman"/>
      <w:sz w:val="16"/>
      <w:szCs w:val="16"/>
    </w:rPr>
  </w:style>
  <w:style w:type="character" w:customStyle="1" w:styleId="StyleEmphasisArial12ptBold">
    <w:name w:val="Style Emphasis + Arial 12 pt Bold"/>
    <w:rsid w:val="00CF042B"/>
    <w:rPr>
      <w:rFonts w:ascii="Arial" w:hAnsi="Arial"/>
      <w:b/>
      <w:bCs/>
      <w:i/>
      <w:iCs/>
      <w:sz w:val="24"/>
    </w:rPr>
  </w:style>
  <w:style w:type="character" w:customStyle="1" w:styleId="super">
    <w:name w:val="super"/>
    <w:rsid w:val="00CF042B"/>
  </w:style>
  <w:style w:type="character" w:customStyle="1" w:styleId="text30">
    <w:name w:val="text30"/>
    <w:rsid w:val="00CF042B"/>
  </w:style>
  <w:style w:type="character" w:customStyle="1" w:styleId="uppercase">
    <w:name w:val="uppercase"/>
    <w:rsid w:val="00CF042B"/>
  </w:style>
  <w:style w:type="character" w:customStyle="1" w:styleId="bodytext0">
    <w:name w:val="bodytext"/>
    <w:rsid w:val="00CF042B"/>
  </w:style>
  <w:style w:type="character" w:customStyle="1" w:styleId="entry-title">
    <w:name w:val="entry-title"/>
    <w:rsid w:val="00CF042B"/>
  </w:style>
  <w:style w:type="character" w:customStyle="1" w:styleId="BodyTextIndentChar1">
    <w:name w:val="Body Text Indent Char1"/>
    <w:basedOn w:val="DefaultParagraphFont"/>
    <w:uiPriority w:val="99"/>
    <w:semiHidden/>
    <w:rsid w:val="00CF042B"/>
    <w:rPr>
      <w:rFonts w:ascii="Times New Roman" w:hAnsi="Times New Roman" w:cs="Times New Roman"/>
      <w:sz w:val="20"/>
    </w:rPr>
  </w:style>
  <w:style w:type="character" w:customStyle="1" w:styleId="Style6pt">
    <w:name w:val="Style 6 pt"/>
    <w:basedOn w:val="DefaultParagraphFont"/>
    <w:qFormat/>
    <w:rsid w:val="00CF042B"/>
    <w:rPr>
      <w:sz w:val="12"/>
    </w:rPr>
  </w:style>
  <w:style w:type="character" w:customStyle="1" w:styleId="CiteCharCharCharCharCharChar">
    <w:name w:val="Cite Char Char Char Char Char Char"/>
    <w:basedOn w:val="DefaultParagraphFont"/>
    <w:rsid w:val="00CF042B"/>
    <w:rPr>
      <w:b/>
      <w:noProof w:val="0"/>
      <w:sz w:val="22"/>
      <w:szCs w:val="24"/>
      <w:u w:val="single"/>
      <w:lang w:val="en-US" w:eastAsia="en-US" w:bidi="ar-SA"/>
    </w:rPr>
  </w:style>
  <w:style w:type="character" w:customStyle="1" w:styleId="mainbody1">
    <w:name w:val="mainbody1"/>
    <w:basedOn w:val="DefaultParagraphFont"/>
    <w:rsid w:val="00CF042B"/>
    <w:rPr>
      <w:rFonts w:ascii="Verdana" w:hAnsi="Verdana" w:hint="default"/>
      <w:color w:val="000000"/>
      <w:sz w:val="22"/>
      <w:szCs w:val="22"/>
    </w:rPr>
  </w:style>
  <w:style w:type="character" w:customStyle="1" w:styleId="ssl4">
    <w:name w:val="ss_l4"/>
    <w:basedOn w:val="DefaultParagraphFont"/>
    <w:rsid w:val="00CF042B"/>
  </w:style>
  <w:style w:type="paragraph" w:customStyle="1" w:styleId="StyleNormalWeb11ptUnderline">
    <w:name w:val="Style Normal (Web) + 11 pt Underline"/>
    <w:basedOn w:val="NormalWeb"/>
    <w:link w:val="StyleNormalWeb11ptUnderlineChar"/>
    <w:qFormat/>
    <w:rsid w:val="00CF042B"/>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F042B"/>
    <w:rPr>
      <w:rFonts w:ascii="Calibri" w:eastAsia="Calibri" w:hAnsi="Calibri" w:cs="Calibri"/>
      <w:u w:val="single"/>
    </w:rPr>
  </w:style>
  <w:style w:type="character" w:customStyle="1" w:styleId="cit-first-element">
    <w:name w:val="cit-first-element"/>
    <w:basedOn w:val="DefaultParagraphFont"/>
    <w:rsid w:val="00CF042B"/>
  </w:style>
  <w:style w:type="character" w:customStyle="1" w:styleId="title1">
    <w:name w:val="title1"/>
    <w:basedOn w:val="DefaultParagraphFont"/>
    <w:rsid w:val="00CF042B"/>
  </w:style>
  <w:style w:type="character" w:customStyle="1" w:styleId="StyleThickunderline1">
    <w:name w:val="Style Thick underline1"/>
    <w:basedOn w:val="DefaultParagraphFont"/>
    <w:rsid w:val="00CF042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F042B"/>
    <w:rPr>
      <w:rFonts w:ascii="Georgia" w:hAnsi="Georgia"/>
    </w:rPr>
  </w:style>
  <w:style w:type="character" w:customStyle="1" w:styleId="FooterChar1">
    <w:name w:val="Footer Char1"/>
    <w:basedOn w:val="DefaultParagraphFont"/>
    <w:uiPriority w:val="99"/>
    <w:semiHidden/>
    <w:rsid w:val="00CF042B"/>
    <w:rPr>
      <w:rFonts w:ascii="Georgia" w:hAnsi="Georgia"/>
    </w:rPr>
  </w:style>
  <w:style w:type="paragraph" w:customStyle="1" w:styleId="Underline20">
    <w:name w:val="Underline2"/>
    <w:basedOn w:val="Normal"/>
    <w:link w:val="Underline2Char"/>
    <w:autoRedefine/>
    <w:uiPriority w:val="4"/>
    <w:qFormat/>
    <w:rsid w:val="00CF042B"/>
    <w:rPr>
      <w:b/>
      <w:u w:val="single"/>
    </w:rPr>
  </w:style>
  <w:style w:type="character" w:customStyle="1" w:styleId="Underline2Char">
    <w:name w:val="Underline2 Char"/>
    <w:basedOn w:val="DefaultParagraphFont"/>
    <w:link w:val="Underline20"/>
    <w:uiPriority w:val="4"/>
    <w:qFormat/>
    <w:rsid w:val="00CF042B"/>
    <w:rPr>
      <w:rFonts w:ascii="Times New Roman" w:hAnsi="Times New Roman" w:cs="Times New Roman"/>
      <w:b/>
      <w:u w:val="single"/>
    </w:rPr>
  </w:style>
  <w:style w:type="paragraph" w:customStyle="1" w:styleId="TableParagraph">
    <w:name w:val="Table Paragraph"/>
    <w:basedOn w:val="Normal"/>
    <w:uiPriority w:val="1"/>
    <w:qFormat/>
    <w:rsid w:val="00CF042B"/>
    <w:pPr>
      <w:widowControl w:val="0"/>
    </w:pPr>
  </w:style>
  <w:style w:type="character" w:customStyle="1" w:styleId="UnderlineChar2">
    <w:name w:val="UnderlineChar"/>
    <w:rsid w:val="00CF042B"/>
    <w:rPr>
      <w:sz w:val="24"/>
      <w:u w:val="single"/>
      <w:shd w:val="clear" w:color="auto" w:fill="auto"/>
    </w:rPr>
  </w:style>
  <w:style w:type="character" w:customStyle="1" w:styleId="foreground">
    <w:name w:val="foreground"/>
    <w:basedOn w:val="DefaultParagraphFont"/>
    <w:rsid w:val="00CF042B"/>
  </w:style>
  <w:style w:type="paragraph" w:customStyle="1" w:styleId="StyleCircled11pt">
    <w:name w:val="Style Circled + 11 pt"/>
    <w:basedOn w:val="Normal"/>
    <w:link w:val="StyleCircled11ptChar"/>
    <w:qFormat/>
    <w:rsid w:val="00CF042B"/>
    <w:rPr>
      <w:rFonts w:eastAsia="Times New Roman"/>
      <w:b/>
      <w:bCs/>
      <w:sz w:val="20"/>
      <w:u w:val="single"/>
    </w:rPr>
  </w:style>
  <w:style w:type="character" w:customStyle="1" w:styleId="StyleCircled11ptChar">
    <w:name w:val="Style Circled + 11 pt Char"/>
    <w:link w:val="StyleCircled11pt"/>
    <w:rsid w:val="00CF042B"/>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CF042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F042B"/>
    <w:rPr>
      <w:rFonts w:ascii="Times" w:eastAsia="Times New Roman" w:hAnsi="Times" w:cs="Times New Roman"/>
      <w:sz w:val="20"/>
      <w:szCs w:val="28"/>
      <w:u w:val="single"/>
    </w:rPr>
  </w:style>
  <w:style w:type="paragraph" w:customStyle="1" w:styleId="cite20">
    <w:name w:val="cite2"/>
    <w:basedOn w:val="Normal"/>
    <w:uiPriority w:val="99"/>
    <w:qFormat/>
    <w:rsid w:val="00CF042B"/>
    <w:rPr>
      <w:rFonts w:eastAsia="Times New Roman"/>
      <w:color w:val="000000"/>
      <w:sz w:val="20"/>
      <w:szCs w:val="20"/>
    </w:rPr>
  </w:style>
  <w:style w:type="character" w:customStyle="1" w:styleId="postby">
    <w:name w:val="post_by"/>
    <w:basedOn w:val="DefaultParagraphFont"/>
    <w:rsid w:val="00CF042B"/>
  </w:style>
  <w:style w:type="character" w:customStyle="1" w:styleId="Style11ptBorderSinglesolidlineAuto05ptLinewidth">
    <w:name w:val="Style 11 pt Border: : (Single solid line Auto  0.5 pt Line width)"/>
    <w:rsid w:val="00CF042B"/>
    <w:rPr>
      <w:sz w:val="20"/>
      <w:bdr w:val="single" w:sz="4" w:space="0" w:color="auto" w:frame="1"/>
    </w:rPr>
  </w:style>
  <w:style w:type="character" w:customStyle="1" w:styleId="StyleUnderlineChar9ptBorderSinglesolidlineAuto0">
    <w:name w:val="Style Underline Char + 9 pt Border: : (Single solid line Auto  0..."/>
    <w:rsid w:val="00CF042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F042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F042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F042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F042B"/>
    <w:rPr>
      <w:sz w:val="20"/>
      <w:szCs w:val="24"/>
      <w:u w:val="single"/>
      <w:bdr w:val="single" w:sz="4" w:space="0" w:color="auto"/>
      <w:lang w:val="en-US" w:eastAsia="en-US" w:bidi="ar-SA"/>
    </w:rPr>
  </w:style>
  <w:style w:type="character" w:customStyle="1" w:styleId="StyleLatinGaramondUnderline">
    <w:name w:val="Style (Latin) Garamond Underline"/>
    <w:rsid w:val="00CF042B"/>
    <w:rPr>
      <w:rFonts w:ascii="Times New Roman" w:hAnsi="Times New Roman"/>
      <w:sz w:val="20"/>
      <w:u w:val="single"/>
    </w:rPr>
  </w:style>
  <w:style w:type="character" w:customStyle="1" w:styleId="StyleLatinGaramond">
    <w:name w:val="Style (Latin) Garamond"/>
    <w:rsid w:val="00CF042B"/>
    <w:rPr>
      <w:rFonts w:ascii="Times New Roman" w:hAnsi="Times New Roman"/>
      <w:sz w:val="20"/>
    </w:rPr>
  </w:style>
  <w:style w:type="character" w:customStyle="1" w:styleId="styletimesnewroman12ptbold0">
    <w:name w:val="styletimesnewroman12ptbold"/>
    <w:basedOn w:val="DefaultParagraphFont"/>
    <w:rsid w:val="00CF042B"/>
  </w:style>
  <w:style w:type="character" w:customStyle="1" w:styleId="mainheading">
    <w:name w:val="mainheading"/>
    <w:basedOn w:val="DefaultParagraphFont"/>
    <w:rsid w:val="00CF042B"/>
  </w:style>
  <w:style w:type="paragraph" w:customStyle="1" w:styleId="BoldandUnderlineChar2CharChar">
    <w:name w:val="Bold and Underline Char2 Char Char"/>
    <w:basedOn w:val="Normal"/>
    <w:link w:val="BoldandUnderlineChar2CharCharChar"/>
    <w:qFormat/>
    <w:rsid w:val="00CF042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F042B"/>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CF042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F042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F042B"/>
    <w:rPr>
      <w:sz w:val="16"/>
    </w:rPr>
  </w:style>
  <w:style w:type="paragraph" w:customStyle="1" w:styleId="Reduce8pt">
    <w:name w:val="Reduce 8pt"/>
    <w:basedOn w:val="Normal"/>
    <w:link w:val="Reduce8ptCharChar"/>
    <w:qFormat/>
    <w:rsid w:val="00CF042B"/>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CF042B"/>
    <w:rPr>
      <w:rFonts w:ascii="Arial" w:hAnsi="Arial" w:cs="Arial"/>
    </w:rPr>
  </w:style>
  <w:style w:type="character" w:customStyle="1" w:styleId="boldciteChar4">
    <w:name w:val="bold cite Char4"/>
    <w:link w:val="boldcite"/>
    <w:locked/>
    <w:rsid w:val="00CF042B"/>
    <w:rPr>
      <w:rFonts w:eastAsia="Times New Roman" w:cs="Times New Roman"/>
      <w:b/>
      <w:color w:val="000000"/>
      <w:sz w:val="20"/>
      <w:u w:val="thick" w:color="000000"/>
    </w:rPr>
  </w:style>
  <w:style w:type="paragraph" w:customStyle="1" w:styleId="boldcite">
    <w:name w:val="bold cite"/>
    <w:basedOn w:val="Normal"/>
    <w:link w:val="boldciteChar4"/>
    <w:qFormat/>
    <w:rsid w:val="00CF042B"/>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CF042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F042B"/>
    <w:rPr>
      <w:rFonts w:eastAsia="Calibri"/>
      <w:b/>
    </w:rPr>
  </w:style>
  <w:style w:type="character" w:customStyle="1" w:styleId="HeadingsBaseChar">
    <w:name w:val="Headings Base Char"/>
    <w:basedOn w:val="DefaultParagraphFont"/>
    <w:link w:val="HeadingsBase"/>
    <w:locked/>
    <w:rsid w:val="00CF042B"/>
    <w:rPr>
      <w:rFonts w:ascii="Times New Roman" w:hAnsi="Times New Roman" w:cs="Times New Roman"/>
      <w:b/>
      <w:sz w:val="32"/>
    </w:rPr>
  </w:style>
  <w:style w:type="paragraph" w:customStyle="1" w:styleId="HeadingsBase">
    <w:name w:val="Headings Base"/>
    <w:basedOn w:val="Normal"/>
    <w:link w:val="HeadingsBaseChar"/>
    <w:qFormat/>
    <w:rsid w:val="00CF042B"/>
    <w:pPr>
      <w:keepNext/>
      <w:keepLines/>
      <w:suppressAutoHyphens/>
      <w:spacing w:before="20" w:after="120"/>
      <w:jc w:val="center"/>
    </w:pPr>
    <w:rPr>
      <w:b/>
      <w:sz w:val="32"/>
    </w:rPr>
  </w:style>
  <w:style w:type="paragraph" w:customStyle="1" w:styleId="HeadingFake">
    <w:name w:val="Heading Fake"/>
    <w:basedOn w:val="Heading3"/>
    <w:qFormat/>
    <w:rsid w:val="00CF042B"/>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F042B"/>
    <w:pPr>
      <w:spacing w:line="480" w:lineRule="auto"/>
      <w:ind w:firstLine="720"/>
    </w:pPr>
    <w:rPr>
      <w:rFonts w:eastAsia="Calibri"/>
    </w:rPr>
  </w:style>
  <w:style w:type="paragraph" w:customStyle="1" w:styleId="SchoolBlockQuote">
    <w:name w:val="School Block Quote"/>
    <w:basedOn w:val="SchoolPaper"/>
    <w:qFormat/>
    <w:rsid w:val="00CF042B"/>
  </w:style>
  <w:style w:type="paragraph" w:customStyle="1" w:styleId="SchoolWorksCited">
    <w:name w:val="School Works Cited"/>
    <w:basedOn w:val="SchoolPaper"/>
    <w:qFormat/>
    <w:rsid w:val="00CF042B"/>
  </w:style>
  <w:style w:type="paragraph" w:customStyle="1" w:styleId="BlockQuote">
    <w:name w:val="Block Quote"/>
    <w:basedOn w:val="Normal"/>
    <w:qFormat/>
    <w:rsid w:val="00CF042B"/>
    <w:pPr>
      <w:ind w:left="720" w:right="720"/>
    </w:pPr>
    <w:rPr>
      <w:rFonts w:eastAsia="Calibri"/>
    </w:rPr>
  </w:style>
  <w:style w:type="paragraph" w:customStyle="1" w:styleId="PaperBody">
    <w:name w:val="Paper Body"/>
    <w:basedOn w:val="Normal"/>
    <w:qFormat/>
    <w:rsid w:val="00CF042B"/>
    <w:pPr>
      <w:spacing w:line="480" w:lineRule="auto"/>
      <w:ind w:firstLine="720"/>
    </w:pPr>
    <w:rPr>
      <w:rFonts w:eastAsia="Calibri"/>
    </w:rPr>
  </w:style>
  <w:style w:type="paragraph" w:customStyle="1" w:styleId="PaperCitation">
    <w:name w:val="Paper Citation"/>
    <w:basedOn w:val="Normal"/>
    <w:qFormat/>
    <w:rsid w:val="00CF042B"/>
    <w:pPr>
      <w:spacing w:line="480" w:lineRule="auto"/>
      <w:ind w:left="720" w:hanging="720"/>
    </w:pPr>
    <w:rPr>
      <w:rFonts w:eastAsia="Calibri"/>
    </w:rPr>
  </w:style>
  <w:style w:type="character" w:customStyle="1" w:styleId="hatChar">
    <w:name w:val="hat Char"/>
    <w:basedOn w:val="DefaultParagraphFont"/>
    <w:link w:val="hat"/>
    <w:locked/>
    <w:rsid w:val="00CF042B"/>
    <w:rPr>
      <w:rFonts w:ascii="Times New Roman" w:eastAsia="Times New Roman" w:hAnsi="Times New Roman" w:cs="Times New Roman"/>
      <w:b/>
      <w:bCs/>
      <w:sz w:val="32"/>
      <w:u w:val="single"/>
      <w:lang w:bidi="en-US"/>
    </w:rPr>
  </w:style>
  <w:style w:type="paragraph" w:customStyle="1" w:styleId="WW-Default">
    <w:name w:val="WW-Default"/>
    <w:qFormat/>
    <w:rsid w:val="00CF042B"/>
    <w:pPr>
      <w:suppressAutoHyphens/>
      <w:spacing w:after="0" w:line="240" w:lineRule="auto"/>
    </w:pPr>
    <w:rPr>
      <w:rFonts w:ascii="Georgia" w:eastAsia="Calibri" w:hAnsi="Georgia" w:cs="Calibri"/>
      <w:lang w:eastAsia="ar-SA"/>
    </w:rPr>
  </w:style>
  <w:style w:type="paragraph" w:customStyle="1" w:styleId="B-TagCite">
    <w:name w:val="B-TagCite"/>
    <w:qFormat/>
    <w:rsid w:val="00CF042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F042B"/>
    <w:rPr>
      <w:rFonts w:ascii="Times New Roman" w:hAnsi="Times New Roman" w:cs="Times New Roman"/>
      <w:b/>
      <w:sz w:val="20"/>
    </w:rPr>
  </w:style>
  <w:style w:type="paragraph" w:customStyle="1" w:styleId="MicroText">
    <w:name w:val="MicroText"/>
    <w:basedOn w:val="Normal"/>
    <w:next w:val="Normal"/>
    <w:link w:val="MicroTextChar"/>
    <w:qFormat/>
    <w:rsid w:val="00CF042B"/>
    <w:rPr>
      <w:rFonts w:ascii="Arial Narrow" w:hAnsi="Arial Narrow" w:cstheme="minorBidi"/>
      <w:sz w:val="12"/>
    </w:rPr>
  </w:style>
  <w:style w:type="paragraph" w:customStyle="1" w:styleId="indent">
    <w:name w:val="indent"/>
    <w:basedOn w:val="Normal"/>
    <w:qFormat/>
    <w:rsid w:val="00CF042B"/>
    <w:pPr>
      <w:spacing w:before="100" w:beforeAutospacing="1" w:after="100" w:afterAutospacing="1"/>
    </w:pPr>
    <w:rPr>
      <w:rFonts w:eastAsia="Times New Roman"/>
    </w:rPr>
  </w:style>
  <w:style w:type="paragraph" w:customStyle="1" w:styleId="PageHeaderLine1">
    <w:name w:val="PageHeaderLine1"/>
    <w:basedOn w:val="Normal"/>
    <w:qFormat/>
    <w:rsid w:val="00CF042B"/>
    <w:pPr>
      <w:tabs>
        <w:tab w:val="right" w:pos="10800"/>
      </w:tabs>
    </w:pPr>
    <w:rPr>
      <w:rFonts w:eastAsia="Calibri"/>
      <w:b/>
    </w:rPr>
  </w:style>
  <w:style w:type="paragraph" w:customStyle="1" w:styleId="PageHeaderLine2">
    <w:name w:val="PageHeaderLine2"/>
    <w:basedOn w:val="Normal"/>
    <w:next w:val="Normal"/>
    <w:link w:val="PageHeaderLine2Char"/>
    <w:qFormat/>
    <w:rsid w:val="00CF042B"/>
    <w:pPr>
      <w:tabs>
        <w:tab w:val="right" w:pos="10800"/>
      </w:tabs>
      <w:spacing w:line="480" w:lineRule="auto"/>
    </w:pPr>
    <w:rPr>
      <w:rFonts w:eastAsia="Calibri"/>
      <w:b/>
    </w:rPr>
  </w:style>
  <w:style w:type="character" w:customStyle="1" w:styleId="styleboldunderline">
    <w:name w:val="styleboldunderline"/>
    <w:basedOn w:val="DefaultParagraphFont"/>
    <w:rsid w:val="00CF042B"/>
  </w:style>
  <w:style w:type="character" w:customStyle="1" w:styleId="box">
    <w:name w:val="box"/>
    <w:basedOn w:val="DefaultParagraphFont"/>
    <w:rsid w:val="00CF042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F042B"/>
    <w:rPr>
      <w:rFonts w:ascii="Arial Narrow" w:hAnsi="Arial Narrow" w:cs="Arial Narrow" w:hint="default"/>
      <w:sz w:val="18"/>
      <w:szCs w:val="18"/>
    </w:rPr>
  </w:style>
  <w:style w:type="character" w:customStyle="1" w:styleId="FontStyle14">
    <w:name w:val="Font Style14"/>
    <w:basedOn w:val="DefaultParagraphFont"/>
    <w:uiPriority w:val="99"/>
    <w:rsid w:val="00CF042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F042B"/>
    <w:rPr>
      <w:rFonts w:ascii="Arial Narrow" w:hAnsi="Arial Narrow" w:cs="Arial Narrow" w:hint="default"/>
      <w:b/>
      <w:bCs/>
      <w:sz w:val="10"/>
      <w:szCs w:val="10"/>
    </w:rPr>
  </w:style>
  <w:style w:type="character" w:customStyle="1" w:styleId="CardTagandCiteChar">
    <w:name w:val="Card Tag and Cite Char"/>
    <w:basedOn w:val="DefaultParagraphFont"/>
    <w:rsid w:val="00CF042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F042B"/>
    <w:rPr>
      <w:rFonts w:ascii="Arial Narrow" w:hAnsi="Arial Narrow"/>
      <w:b/>
      <w:color w:val="000000"/>
      <w:sz w:val="22"/>
      <w:szCs w:val="22"/>
      <w:u w:val="single"/>
    </w:rPr>
  </w:style>
  <w:style w:type="character" w:customStyle="1" w:styleId="SmallText0">
    <w:name w:val="SmallText"/>
    <w:rsid w:val="00CF042B"/>
    <w:rPr>
      <w:color w:val="000000"/>
    </w:rPr>
  </w:style>
  <w:style w:type="character" w:customStyle="1" w:styleId="CitesChar1">
    <w:name w:val="Cites Char1"/>
    <w:basedOn w:val="DefaultParagraphFont"/>
    <w:rsid w:val="00CF042B"/>
    <w:rPr>
      <w:b/>
      <w:bCs w:val="0"/>
      <w:szCs w:val="24"/>
      <w:u w:val="single"/>
      <w:lang w:val="en-US" w:eastAsia="en-US" w:bidi="ar-SA"/>
    </w:rPr>
  </w:style>
  <w:style w:type="character" w:customStyle="1" w:styleId="CardUnderlinedChar">
    <w:name w:val="Card Underlined Char"/>
    <w:basedOn w:val="DefaultParagraphFont"/>
    <w:rsid w:val="00CF042B"/>
    <w:rPr>
      <w:rFonts w:ascii="Arial Narrow" w:hAnsi="Arial Narrow" w:hint="default"/>
      <w:sz w:val="22"/>
      <w:szCs w:val="24"/>
      <w:u w:val="single"/>
      <w:lang w:val="en-US" w:eastAsia="en-US" w:bidi="ar-SA"/>
    </w:rPr>
  </w:style>
  <w:style w:type="character" w:customStyle="1" w:styleId="underline3">
    <w:name w:val="underline3"/>
    <w:basedOn w:val="underline2"/>
    <w:rsid w:val="00CF042B"/>
    <w:rPr>
      <w:rFonts w:ascii="Arial" w:hAnsi="Arial"/>
      <w:sz w:val="18"/>
      <w:u w:val="single"/>
      <w:bdr w:val="none" w:sz="0" w:space="0" w:color="auto" w:frame="1"/>
      <w:shd w:val="clear" w:color="auto" w:fill="FFFF00"/>
    </w:rPr>
  </w:style>
  <w:style w:type="character" w:customStyle="1" w:styleId="menu">
    <w:name w:val="menu"/>
    <w:basedOn w:val="DefaultParagraphFont"/>
    <w:rsid w:val="00CF042B"/>
  </w:style>
  <w:style w:type="character" w:customStyle="1" w:styleId="itxtrst">
    <w:name w:val="itxtrst"/>
    <w:rsid w:val="00CF042B"/>
  </w:style>
  <w:style w:type="character" w:customStyle="1" w:styleId="A-Underlining">
    <w:name w:val="A-Underlining"/>
    <w:basedOn w:val="DefaultParagraphFont"/>
    <w:rsid w:val="00CF042B"/>
    <w:rPr>
      <w:rFonts w:ascii="Garamond" w:hAnsi="Garamond" w:hint="default"/>
      <w:color w:val="auto"/>
      <w:sz w:val="24"/>
      <w:u w:val="single"/>
    </w:rPr>
  </w:style>
  <w:style w:type="character" w:customStyle="1" w:styleId="StyleUnderlineBold0">
    <w:name w:val="Style Underline + Bold"/>
    <w:rsid w:val="00CF042B"/>
    <w:rPr>
      <w:b/>
      <w:bCs/>
      <w:u w:val="single"/>
    </w:rPr>
  </w:style>
  <w:style w:type="character" w:customStyle="1" w:styleId="Underline-Highlighted">
    <w:name w:val="Underline-Highlighted"/>
    <w:uiPriority w:val="1"/>
    <w:qFormat/>
    <w:rsid w:val="00CF042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F042B"/>
  </w:style>
  <w:style w:type="character" w:customStyle="1" w:styleId="newsmain">
    <w:name w:val="news_main"/>
    <w:basedOn w:val="DefaultParagraphFont"/>
    <w:rsid w:val="00CF042B"/>
  </w:style>
  <w:style w:type="character" w:customStyle="1" w:styleId="AuthorDate0">
    <w:name w:val="Author Date"/>
    <w:rsid w:val="00CF042B"/>
    <w:rPr>
      <w:b/>
      <w:bCs w:val="0"/>
      <w:sz w:val="24"/>
      <w:u w:val="thick"/>
    </w:rPr>
  </w:style>
  <w:style w:type="character" w:customStyle="1" w:styleId="red">
    <w:name w:val="red"/>
    <w:basedOn w:val="DefaultParagraphFont"/>
    <w:rsid w:val="00CF042B"/>
  </w:style>
  <w:style w:type="character" w:customStyle="1" w:styleId="at">
    <w:name w:val="at"/>
    <w:rsid w:val="00CF042B"/>
  </w:style>
  <w:style w:type="character" w:customStyle="1" w:styleId="org">
    <w:name w:val="org"/>
    <w:rsid w:val="00CF042B"/>
  </w:style>
  <w:style w:type="character" w:customStyle="1" w:styleId="pnumber">
    <w:name w:val="pnumber"/>
    <w:rsid w:val="00CF042B"/>
  </w:style>
  <w:style w:type="character" w:customStyle="1" w:styleId="ital">
    <w:name w:val="ital"/>
    <w:rsid w:val="00CF042B"/>
  </w:style>
  <w:style w:type="character" w:customStyle="1" w:styleId="orgdiv">
    <w:name w:val="orgdiv"/>
    <w:rsid w:val="00CF042B"/>
  </w:style>
  <w:style w:type="character" w:customStyle="1" w:styleId="orgname">
    <w:name w:val="orgname"/>
    <w:rsid w:val="00CF042B"/>
  </w:style>
  <w:style w:type="character" w:customStyle="1" w:styleId="city">
    <w:name w:val="city"/>
    <w:rsid w:val="00CF042B"/>
  </w:style>
  <w:style w:type="character" w:customStyle="1" w:styleId="state">
    <w:name w:val="state"/>
    <w:rsid w:val="00CF042B"/>
  </w:style>
  <w:style w:type="character" w:customStyle="1" w:styleId="country">
    <w:name w:val="country"/>
    <w:rsid w:val="00CF042B"/>
  </w:style>
  <w:style w:type="character" w:customStyle="1" w:styleId="articletitle">
    <w:name w:val="articletitle"/>
    <w:rsid w:val="00CF042B"/>
    <w:rPr>
      <w:rFonts w:ascii="Times New Roman" w:hAnsi="Times New Roman" w:cs="Times New Roman" w:hint="default"/>
    </w:rPr>
  </w:style>
  <w:style w:type="character" w:customStyle="1" w:styleId="6pointChar">
    <w:name w:val="6 point Char"/>
    <w:rsid w:val="00CF042B"/>
    <w:rPr>
      <w:rFonts w:ascii="Times New Roman" w:hAnsi="Times New Roman" w:cs="Times New Roman" w:hint="default"/>
      <w:sz w:val="12"/>
      <w:lang w:val="en-US" w:eastAsia="en-US"/>
    </w:rPr>
  </w:style>
  <w:style w:type="character" w:customStyle="1" w:styleId="StyleThickunderline">
    <w:name w:val="Style Thick underline"/>
    <w:qFormat/>
    <w:rsid w:val="00CF042B"/>
    <w:rPr>
      <w:u w:val="thick"/>
    </w:rPr>
  </w:style>
  <w:style w:type="character" w:customStyle="1" w:styleId="Box0">
    <w:name w:val="Box!"/>
    <w:rsid w:val="00CF042B"/>
    <w:rPr>
      <w:rFonts w:ascii="Garamond" w:hAnsi="Garamond" w:hint="default"/>
      <w:sz w:val="24"/>
      <w:u w:val="single"/>
      <w:bdr w:val="single" w:sz="4" w:space="0" w:color="auto" w:frame="1"/>
    </w:rPr>
  </w:style>
  <w:style w:type="character" w:customStyle="1" w:styleId="citechar1">
    <w:name w:val="citechar"/>
    <w:basedOn w:val="DefaultParagraphFont"/>
    <w:rsid w:val="00CF042B"/>
  </w:style>
  <w:style w:type="character" w:customStyle="1" w:styleId="underlinechar5">
    <w:name w:val="underlinechar"/>
    <w:basedOn w:val="DefaultParagraphFont"/>
    <w:rsid w:val="00CF042B"/>
  </w:style>
  <w:style w:type="character" w:customStyle="1" w:styleId="CardUnderlineChar">
    <w:name w:val="Card Underline Char"/>
    <w:rsid w:val="00CF042B"/>
    <w:rPr>
      <w:szCs w:val="24"/>
      <w:u w:val="single"/>
      <w:lang w:val="en-US" w:eastAsia="en-US" w:bidi="ar-SA"/>
    </w:rPr>
  </w:style>
  <w:style w:type="character" w:customStyle="1" w:styleId="tagciteChar">
    <w:name w:val="tag/cite Char"/>
    <w:basedOn w:val="DefaultParagraphFont"/>
    <w:rsid w:val="00CF042B"/>
    <w:rPr>
      <w:b/>
      <w:bCs w:val="0"/>
      <w:sz w:val="24"/>
      <w:lang w:val="en-US" w:eastAsia="en-US" w:bidi="ar-SA"/>
    </w:rPr>
  </w:style>
  <w:style w:type="character" w:customStyle="1" w:styleId="8pointChar">
    <w:name w:val="8 point Char"/>
    <w:basedOn w:val="DefaultParagraphFont"/>
    <w:rsid w:val="00CF042B"/>
    <w:rPr>
      <w:sz w:val="16"/>
      <w:lang w:val="en-US" w:eastAsia="en-US" w:bidi="ar-SA"/>
    </w:rPr>
  </w:style>
  <w:style w:type="character" w:customStyle="1" w:styleId="BoldText12pt">
    <w:name w:val="Bold Text 12 pt"/>
    <w:rsid w:val="00CF042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F042B"/>
  </w:style>
  <w:style w:type="table" w:styleId="TableGrid">
    <w:name w:val="Table Grid"/>
    <w:basedOn w:val="TableNormal"/>
    <w:rsid w:val="00CF04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F042B"/>
    <w:rPr>
      <w:b/>
      <w:bCs w:val="0"/>
      <w:sz w:val="24"/>
      <w:lang w:val="en-US" w:eastAsia="en-US" w:bidi="ar-SA"/>
    </w:rPr>
  </w:style>
  <w:style w:type="character" w:customStyle="1" w:styleId="Mention11">
    <w:name w:val="Mention11"/>
    <w:basedOn w:val="DefaultParagraphFont"/>
    <w:uiPriority w:val="99"/>
    <w:semiHidden/>
    <w:unhideWhenUsed/>
    <w:rsid w:val="00CF042B"/>
    <w:rPr>
      <w:color w:val="2B579A"/>
      <w:shd w:val="clear" w:color="auto" w:fill="E6E6E6"/>
    </w:rPr>
  </w:style>
  <w:style w:type="character" w:customStyle="1" w:styleId="Emph">
    <w:name w:val="Emph"/>
    <w:basedOn w:val="DefaultParagraphFont"/>
    <w:uiPriority w:val="1"/>
    <w:qFormat/>
    <w:rsid w:val="00CF042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F042B"/>
  </w:style>
  <w:style w:type="character" w:customStyle="1" w:styleId="Mention2">
    <w:name w:val="Mention2"/>
    <w:basedOn w:val="DefaultParagraphFont"/>
    <w:uiPriority w:val="99"/>
    <w:semiHidden/>
    <w:unhideWhenUsed/>
    <w:rsid w:val="00CF042B"/>
    <w:rPr>
      <w:color w:val="2B579A"/>
      <w:shd w:val="clear" w:color="auto" w:fill="E6E6E6"/>
    </w:rPr>
  </w:style>
  <w:style w:type="paragraph" w:customStyle="1" w:styleId="FlashTag">
    <w:name w:val="FlashTag"/>
    <w:basedOn w:val="Normal"/>
    <w:link w:val="FlashTagChar"/>
    <w:autoRedefine/>
    <w:uiPriority w:val="4"/>
    <w:qFormat/>
    <w:rsid w:val="00CF042B"/>
    <w:rPr>
      <w:rFonts w:asciiTheme="majorHAnsi" w:hAnsiTheme="majorHAnsi"/>
      <w:b/>
      <w:sz w:val="28"/>
    </w:rPr>
  </w:style>
  <w:style w:type="character" w:customStyle="1" w:styleId="FlashTagChar">
    <w:name w:val="FlashTag Char"/>
    <w:basedOn w:val="DefaultParagraphFont"/>
    <w:link w:val="FlashTag"/>
    <w:uiPriority w:val="4"/>
    <w:rsid w:val="00CF042B"/>
    <w:rPr>
      <w:rFonts w:asciiTheme="majorHAnsi" w:hAnsiTheme="majorHAnsi" w:cs="Times New Roman"/>
      <w:b/>
      <w:sz w:val="28"/>
    </w:rPr>
  </w:style>
  <w:style w:type="paragraph" w:customStyle="1" w:styleId="Warrant">
    <w:name w:val="Warrant"/>
    <w:autoRedefine/>
    <w:uiPriority w:val="4"/>
    <w:qFormat/>
    <w:rsid w:val="00CF042B"/>
    <w:pPr>
      <w:ind w:left="720"/>
    </w:pPr>
    <w:rPr>
      <w:rFonts w:ascii="Calibri" w:hAnsi="Calibri" w:cs="Arial"/>
    </w:rPr>
  </w:style>
  <w:style w:type="character" w:customStyle="1" w:styleId="m3965771245576658108gmail-styleunderline">
    <w:name w:val="m_3965771245576658108gmail-styleunderline"/>
    <w:basedOn w:val="DefaultParagraphFont"/>
    <w:rsid w:val="00CF042B"/>
  </w:style>
  <w:style w:type="character" w:customStyle="1" w:styleId="m-8793234324905335251gmail-style13ptbold">
    <w:name w:val="m_-8793234324905335251gmail-style13ptbold"/>
    <w:basedOn w:val="DefaultParagraphFont"/>
    <w:rsid w:val="00CF042B"/>
  </w:style>
  <w:style w:type="character" w:customStyle="1" w:styleId="EndnoteTextChar">
    <w:name w:val="Endnote Text Char"/>
    <w:basedOn w:val="DefaultParagraphFont"/>
    <w:link w:val="EndnoteText"/>
    <w:locked/>
    <w:rsid w:val="00CF042B"/>
    <w:rPr>
      <w:rFonts w:ascii="Georgia" w:eastAsia="Times New Roman" w:hAnsi="Georgia"/>
      <w:szCs w:val="20"/>
    </w:rPr>
  </w:style>
  <w:style w:type="paragraph" w:styleId="EndnoteText">
    <w:name w:val="endnote text"/>
    <w:basedOn w:val="Normal"/>
    <w:link w:val="EndnoteTextChar"/>
    <w:unhideWhenUsed/>
    <w:rsid w:val="00CF042B"/>
    <w:rPr>
      <w:rFonts w:ascii="Georgia" w:eastAsia="Times New Roman" w:hAnsi="Georgia" w:cstheme="minorBidi"/>
      <w:szCs w:val="20"/>
    </w:rPr>
  </w:style>
  <w:style w:type="character" w:customStyle="1" w:styleId="EndnoteTextChar1">
    <w:name w:val="Endnote Text Char1"/>
    <w:basedOn w:val="DefaultParagraphFont"/>
    <w:semiHidden/>
    <w:rsid w:val="00CF042B"/>
    <w:rPr>
      <w:rFonts w:ascii="Times New Roman" w:hAnsi="Times New Roman" w:cs="Times New Roman"/>
      <w:sz w:val="20"/>
      <w:szCs w:val="20"/>
    </w:rPr>
  </w:style>
  <w:style w:type="character" w:customStyle="1" w:styleId="DateChar1">
    <w:name w:val="Date Char1"/>
    <w:basedOn w:val="DefaultParagraphFont"/>
    <w:uiPriority w:val="99"/>
    <w:rsid w:val="00CF042B"/>
    <w:rPr>
      <w:rFonts w:ascii="Calibri" w:hAnsi="Calibri"/>
      <w:sz w:val="22"/>
    </w:rPr>
  </w:style>
  <w:style w:type="character" w:customStyle="1" w:styleId="BodyTextFirstIndentChar">
    <w:name w:val="Body Text First Indent Char"/>
    <w:basedOn w:val="BodyTextChar"/>
    <w:link w:val="BodyTextFirstIndent"/>
    <w:locked/>
    <w:rsid w:val="00CF042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F042B"/>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CF042B"/>
    <w:rPr>
      <w:rFonts w:ascii="Times New Roman" w:hAnsi="Times New Roman" w:cs="Times New Roman"/>
    </w:rPr>
  </w:style>
  <w:style w:type="character" w:customStyle="1" w:styleId="BodyTextIndent2Char1">
    <w:name w:val="Body Text Indent 2 Char1"/>
    <w:basedOn w:val="DefaultParagraphFont"/>
    <w:semiHidden/>
    <w:rsid w:val="00CF042B"/>
    <w:rPr>
      <w:rFonts w:ascii="Calibri" w:hAnsi="Calibri" w:cs="Calibri"/>
    </w:rPr>
  </w:style>
  <w:style w:type="character" w:customStyle="1" w:styleId="PlainTextChar1">
    <w:name w:val="Plain Text Char1"/>
    <w:basedOn w:val="DefaultParagraphFont"/>
    <w:semiHidden/>
    <w:rsid w:val="00CF042B"/>
    <w:rPr>
      <w:rFonts w:ascii="Consolas" w:hAnsi="Consolas" w:cs="Calibri"/>
      <w:sz w:val="21"/>
      <w:szCs w:val="21"/>
    </w:rPr>
  </w:style>
  <w:style w:type="paragraph" w:customStyle="1" w:styleId="msolistparagraphcxspfirst">
    <w:name w:val="msolistparagraphcxspfirst"/>
    <w:basedOn w:val="Normal"/>
    <w:uiPriority w:val="99"/>
    <w:qFormat/>
    <w:rsid w:val="00CF042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F042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F042B"/>
    <w:rPr>
      <w:rFonts w:ascii="Calibri" w:hAnsi="Calibri" w:cs="Calibri"/>
      <w:i/>
      <w:iCs/>
      <w:color w:val="000000" w:themeColor="text1"/>
    </w:rPr>
  </w:style>
  <w:style w:type="paragraph" w:customStyle="1" w:styleId="Heading2-NotBold">
    <w:name w:val="Heading 2 - Not Bold"/>
    <w:basedOn w:val="Heading2"/>
    <w:autoRedefine/>
    <w:uiPriority w:val="99"/>
    <w:qFormat/>
    <w:rsid w:val="00CF042B"/>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F042B"/>
    <w:rPr>
      <w:rFonts w:ascii="Times New Roman" w:eastAsia="Calibri" w:hAnsi="Times New Roman" w:cs="Times New Roman"/>
      <w:b/>
    </w:rPr>
  </w:style>
  <w:style w:type="paragraph" w:customStyle="1" w:styleId="Heading2-Bold">
    <w:name w:val="Heading 2 - Bold"/>
    <w:basedOn w:val="Normal"/>
    <w:autoRedefine/>
    <w:uiPriority w:val="99"/>
    <w:qFormat/>
    <w:rsid w:val="00CF042B"/>
    <w:rPr>
      <w:rFonts w:eastAsia="Calibri"/>
      <w:b/>
    </w:rPr>
  </w:style>
  <w:style w:type="paragraph" w:customStyle="1" w:styleId="tag">
    <w:name w:val="%tag"/>
    <w:basedOn w:val="Normal"/>
    <w:next w:val="Normal"/>
    <w:uiPriority w:val="99"/>
    <w:qFormat/>
    <w:rsid w:val="00CF042B"/>
    <w:rPr>
      <w:rFonts w:eastAsia="Calibri"/>
      <w:bCs/>
      <w:sz w:val="18"/>
    </w:rPr>
  </w:style>
  <w:style w:type="character" w:customStyle="1" w:styleId="Style2Char">
    <w:name w:val="Style 2 Char"/>
    <w:link w:val="Style20"/>
    <w:uiPriority w:val="99"/>
    <w:locked/>
    <w:rsid w:val="00CF042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F042B"/>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CF042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F042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CF042B"/>
    <w:rPr>
      <w:rFonts w:ascii="Georgia" w:eastAsia="Times New Roman" w:hAnsi="Georgia"/>
      <w:sz w:val="18"/>
      <w:szCs w:val="20"/>
      <w:lang w:val="x-none" w:eastAsia="x-none"/>
    </w:rPr>
  </w:style>
  <w:style w:type="paragraph" w:customStyle="1" w:styleId="textsmall0">
    <w:name w:val="textsmall"/>
    <w:basedOn w:val="Normal"/>
    <w:link w:val="textsmallChar0"/>
    <w:qFormat/>
    <w:rsid w:val="00CF042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F042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F042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F042B"/>
    <w:rPr>
      <w:rFonts w:ascii="Arial" w:eastAsia="Times New Roman" w:hAnsi="Arial" w:cs="Arial"/>
      <w:sz w:val="12"/>
    </w:rPr>
  </w:style>
  <w:style w:type="paragraph" w:customStyle="1" w:styleId="Micro">
    <w:name w:val="Micro"/>
    <w:basedOn w:val="Normal"/>
    <w:next w:val="Normal"/>
    <w:link w:val="MicroChar"/>
    <w:qFormat/>
    <w:rsid w:val="00CF042B"/>
    <w:rPr>
      <w:rFonts w:ascii="Arial" w:eastAsia="Times New Roman" w:hAnsi="Arial" w:cs="Arial"/>
      <w:sz w:val="12"/>
    </w:rPr>
  </w:style>
  <w:style w:type="character" w:customStyle="1" w:styleId="CardNotUnderlinedChar1">
    <w:name w:val="Card Not Underlined Char1"/>
    <w:link w:val="CardNotUnderlined"/>
    <w:locked/>
    <w:rsid w:val="00CF042B"/>
    <w:rPr>
      <w:rFonts w:ascii="Cambria" w:eastAsia="Times New Roman" w:hAnsi="Cambria" w:cs="Times New Roman"/>
      <w:sz w:val="18"/>
      <w:szCs w:val="20"/>
    </w:rPr>
  </w:style>
  <w:style w:type="paragraph" w:customStyle="1" w:styleId="h-lead">
    <w:name w:val="h-lead"/>
    <w:basedOn w:val="Normal"/>
    <w:uiPriority w:val="99"/>
    <w:qFormat/>
    <w:rsid w:val="00CF042B"/>
    <w:pPr>
      <w:spacing w:before="100" w:beforeAutospacing="1" w:after="100" w:afterAutospacing="1"/>
    </w:pPr>
    <w:rPr>
      <w:rFonts w:eastAsia="Times New Roman"/>
      <w:sz w:val="24"/>
    </w:rPr>
  </w:style>
  <w:style w:type="paragraph" w:customStyle="1" w:styleId="intro">
    <w:name w:val="intro"/>
    <w:basedOn w:val="Normal"/>
    <w:uiPriority w:val="99"/>
    <w:qFormat/>
    <w:rsid w:val="00CF042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F042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F042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F042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F042B"/>
    <w:rPr>
      <w:rFonts w:eastAsia="Calibri"/>
    </w:rPr>
  </w:style>
  <w:style w:type="paragraph" w:customStyle="1" w:styleId="F3-TagAuthor">
    <w:name w:val="F3 - Tag/Author"/>
    <w:basedOn w:val="Normal"/>
    <w:uiPriority w:val="99"/>
    <w:qFormat/>
    <w:rsid w:val="00CF042B"/>
    <w:rPr>
      <w:rFonts w:eastAsia="Times New Roman"/>
      <w:b/>
    </w:rPr>
  </w:style>
  <w:style w:type="paragraph" w:customStyle="1" w:styleId="F5-UnderlineNormal">
    <w:name w:val="F5 - Underline Normal"/>
    <w:basedOn w:val="Normal"/>
    <w:uiPriority w:val="99"/>
    <w:qFormat/>
    <w:rsid w:val="00CF042B"/>
    <w:rPr>
      <w:rFonts w:eastAsia="Calibri"/>
      <w:u w:val="single"/>
    </w:rPr>
  </w:style>
  <w:style w:type="paragraph" w:customStyle="1" w:styleId="Brief-PrimarySource">
    <w:name w:val="Brief - Primary Source"/>
    <w:basedOn w:val="Normal"/>
    <w:uiPriority w:val="99"/>
    <w:qFormat/>
    <w:rsid w:val="00CF042B"/>
    <w:rPr>
      <w:rFonts w:eastAsia="Times New Roman"/>
      <w:b/>
      <w:sz w:val="24"/>
      <w:u w:val="single"/>
    </w:rPr>
  </w:style>
  <w:style w:type="paragraph" w:customStyle="1" w:styleId="Brief-Underline">
    <w:name w:val="Brief - Underline"/>
    <w:basedOn w:val="Normal"/>
    <w:uiPriority w:val="99"/>
    <w:qFormat/>
    <w:rsid w:val="00CF042B"/>
    <w:rPr>
      <w:rFonts w:eastAsia="Times New Roman"/>
      <w:u w:val="single"/>
    </w:rPr>
  </w:style>
  <w:style w:type="paragraph" w:customStyle="1" w:styleId="Brief">
    <w:name w:val="Brief"/>
    <w:basedOn w:val="Brief-PrimarySource"/>
    <w:uiPriority w:val="99"/>
    <w:qFormat/>
    <w:rsid w:val="00CF042B"/>
    <w:rPr>
      <w:b w:val="0"/>
    </w:rPr>
  </w:style>
  <w:style w:type="paragraph" w:customStyle="1" w:styleId="CM2">
    <w:name w:val="CM2"/>
    <w:basedOn w:val="Normal"/>
    <w:next w:val="Normal"/>
    <w:uiPriority w:val="99"/>
    <w:qFormat/>
    <w:rsid w:val="00CF042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F042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F042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F042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F042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F042B"/>
    <w:pPr>
      <w:widowControl w:val="0"/>
      <w:spacing w:line="276" w:lineRule="atLeast"/>
    </w:pPr>
    <w:rPr>
      <w:color w:val="auto"/>
    </w:rPr>
  </w:style>
  <w:style w:type="paragraph" w:customStyle="1" w:styleId="CM34">
    <w:name w:val="CM34"/>
    <w:basedOn w:val="Default"/>
    <w:next w:val="Default"/>
    <w:uiPriority w:val="99"/>
    <w:qFormat/>
    <w:rsid w:val="00CF042B"/>
    <w:pPr>
      <w:widowControl w:val="0"/>
    </w:pPr>
    <w:rPr>
      <w:color w:val="auto"/>
    </w:rPr>
  </w:style>
  <w:style w:type="paragraph" w:customStyle="1" w:styleId="CM56">
    <w:name w:val="CM56"/>
    <w:basedOn w:val="Default"/>
    <w:next w:val="Default"/>
    <w:uiPriority w:val="99"/>
    <w:qFormat/>
    <w:rsid w:val="00CF042B"/>
    <w:pPr>
      <w:widowControl w:val="0"/>
    </w:pPr>
    <w:rPr>
      <w:rFonts w:eastAsia="Calibri"/>
      <w:color w:val="auto"/>
    </w:rPr>
  </w:style>
  <w:style w:type="paragraph" w:customStyle="1" w:styleId="CM58">
    <w:name w:val="CM58"/>
    <w:basedOn w:val="Default"/>
    <w:next w:val="Default"/>
    <w:uiPriority w:val="99"/>
    <w:qFormat/>
    <w:rsid w:val="00CF042B"/>
    <w:pPr>
      <w:widowControl w:val="0"/>
    </w:pPr>
    <w:rPr>
      <w:rFonts w:eastAsia="Calibri"/>
      <w:color w:val="auto"/>
    </w:rPr>
  </w:style>
  <w:style w:type="paragraph" w:customStyle="1" w:styleId="CM57">
    <w:name w:val="CM57"/>
    <w:basedOn w:val="Default"/>
    <w:next w:val="Default"/>
    <w:uiPriority w:val="99"/>
    <w:qFormat/>
    <w:rsid w:val="00CF042B"/>
    <w:pPr>
      <w:widowControl w:val="0"/>
    </w:pPr>
    <w:rPr>
      <w:rFonts w:eastAsia="Calibri"/>
      <w:color w:val="auto"/>
    </w:rPr>
  </w:style>
  <w:style w:type="paragraph" w:customStyle="1" w:styleId="CM1">
    <w:name w:val="CM1"/>
    <w:basedOn w:val="Default"/>
    <w:next w:val="Default"/>
    <w:uiPriority w:val="99"/>
    <w:qFormat/>
    <w:rsid w:val="00CF042B"/>
    <w:pPr>
      <w:widowControl w:val="0"/>
    </w:pPr>
    <w:rPr>
      <w:rFonts w:eastAsia="Calibri"/>
      <w:color w:val="auto"/>
    </w:rPr>
  </w:style>
  <w:style w:type="paragraph" w:customStyle="1" w:styleId="CM49">
    <w:name w:val="CM49"/>
    <w:basedOn w:val="Default"/>
    <w:next w:val="Default"/>
    <w:uiPriority w:val="99"/>
    <w:qFormat/>
    <w:rsid w:val="00CF042B"/>
    <w:pPr>
      <w:widowControl w:val="0"/>
    </w:pPr>
    <w:rPr>
      <w:rFonts w:eastAsia="Calibri"/>
      <w:color w:val="auto"/>
    </w:rPr>
  </w:style>
  <w:style w:type="paragraph" w:customStyle="1" w:styleId="CM41">
    <w:name w:val="CM41"/>
    <w:basedOn w:val="Default"/>
    <w:next w:val="Default"/>
    <w:uiPriority w:val="99"/>
    <w:qFormat/>
    <w:rsid w:val="00CF042B"/>
    <w:pPr>
      <w:widowControl w:val="0"/>
    </w:pPr>
    <w:rPr>
      <w:rFonts w:eastAsia="Calibri"/>
      <w:color w:val="auto"/>
    </w:rPr>
  </w:style>
  <w:style w:type="paragraph" w:customStyle="1" w:styleId="3rdOrderPara">
    <w:name w:val="3rd Order Para"/>
    <w:basedOn w:val="Default"/>
    <w:next w:val="Default"/>
    <w:qFormat/>
    <w:rsid w:val="00CF042B"/>
    <w:pPr>
      <w:widowControl w:val="0"/>
    </w:pPr>
    <w:rPr>
      <w:rFonts w:eastAsia="Calibri"/>
      <w:color w:val="auto"/>
    </w:rPr>
  </w:style>
  <w:style w:type="paragraph" w:customStyle="1" w:styleId="2ndOrderPara">
    <w:name w:val="2nd Order Para"/>
    <w:basedOn w:val="Default"/>
    <w:next w:val="Default"/>
    <w:qFormat/>
    <w:rsid w:val="00CF042B"/>
    <w:pPr>
      <w:widowControl w:val="0"/>
    </w:pPr>
    <w:rPr>
      <w:rFonts w:eastAsia="Calibri"/>
      <w:color w:val="auto"/>
    </w:rPr>
  </w:style>
  <w:style w:type="paragraph" w:customStyle="1" w:styleId="Normal-SIGN2">
    <w:name w:val="Normal-SIGN2"/>
    <w:basedOn w:val="Default"/>
    <w:next w:val="Default"/>
    <w:qFormat/>
    <w:rsid w:val="00CF042B"/>
    <w:pPr>
      <w:widowControl w:val="0"/>
    </w:pPr>
    <w:rPr>
      <w:rFonts w:eastAsia="Calibri"/>
      <w:color w:val="auto"/>
    </w:rPr>
  </w:style>
  <w:style w:type="paragraph" w:customStyle="1" w:styleId="Normal-SIGN1">
    <w:name w:val="Normal-SIGN1"/>
    <w:basedOn w:val="Default"/>
    <w:next w:val="Default"/>
    <w:uiPriority w:val="99"/>
    <w:qFormat/>
    <w:rsid w:val="00CF042B"/>
    <w:pPr>
      <w:widowControl w:val="0"/>
    </w:pPr>
    <w:rPr>
      <w:rFonts w:eastAsia="Calibri"/>
      <w:color w:val="auto"/>
    </w:rPr>
  </w:style>
  <w:style w:type="paragraph" w:customStyle="1" w:styleId="CM3">
    <w:name w:val="CM3"/>
    <w:basedOn w:val="Default"/>
    <w:next w:val="Default"/>
    <w:uiPriority w:val="99"/>
    <w:qFormat/>
    <w:rsid w:val="00CF042B"/>
    <w:pPr>
      <w:widowControl w:val="0"/>
      <w:spacing w:line="553" w:lineRule="atLeast"/>
    </w:pPr>
    <w:rPr>
      <w:rFonts w:eastAsia="Calibri"/>
      <w:color w:val="auto"/>
    </w:rPr>
  </w:style>
  <w:style w:type="paragraph" w:customStyle="1" w:styleId="CM33">
    <w:name w:val="CM33"/>
    <w:basedOn w:val="Default"/>
    <w:next w:val="Default"/>
    <w:uiPriority w:val="99"/>
    <w:qFormat/>
    <w:rsid w:val="00CF042B"/>
    <w:pPr>
      <w:widowControl w:val="0"/>
    </w:pPr>
    <w:rPr>
      <w:rFonts w:eastAsia="Calibri"/>
      <w:color w:val="auto"/>
    </w:rPr>
  </w:style>
  <w:style w:type="paragraph" w:customStyle="1" w:styleId="CM37">
    <w:name w:val="CM37"/>
    <w:basedOn w:val="Default"/>
    <w:next w:val="Default"/>
    <w:uiPriority w:val="99"/>
    <w:qFormat/>
    <w:rsid w:val="00CF042B"/>
    <w:pPr>
      <w:widowControl w:val="0"/>
    </w:pPr>
    <w:rPr>
      <w:rFonts w:eastAsia="Calibri"/>
      <w:color w:val="auto"/>
    </w:rPr>
  </w:style>
  <w:style w:type="paragraph" w:customStyle="1" w:styleId="CM7">
    <w:name w:val="CM7"/>
    <w:basedOn w:val="Default"/>
    <w:next w:val="Default"/>
    <w:uiPriority w:val="99"/>
    <w:qFormat/>
    <w:rsid w:val="00CF042B"/>
    <w:pPr>
      <w:widowControl w:val="0"/>
      <w:spacing w:line="553" w:lineRule="atLeast"/>
    </w:pPr>
    <w:rPr>
      <w:rFonts w:eastAsia="Calibri"/>
      <w:color w:val="auto"/>
    </w:rPr>
  </w:style>
  <w:style w:type="paragraph" w:customStyle="1" w:styleId="Brief-SecondarySource">
    <w:name w:val="Brief - Secondary Source"/>
    <w:basedOn w:val="Normal"/>
    <w:qFormat/>
    <w:rsid w:val="00CF042B"/>
    <w:rPr>
      <w:rFonts w:eastAsia="Times New Roman"/>
      <w:sz w:val="14"/>
      <w:szCs w:val="20"/>
    </w:rPr>
  </w:style>
  <w:style w:type="paragraph" w:customStyle="1" w:styleId="Brief-Card">
    <w:name w:val="Brief - Card"/>
    <w:basedOn w:val="Normal"/>
    <w:uiPriority w:val="99"/>
    <w:qFormat/>
    <w:rsid w:val="00CF042B"/>
    <w:rPr>
      <w:rFonts w:eastAsia="Times New Roman"/>
    </w:rPr>
  </w:style>
  <w:style w:type="paragraph" w:customStyle="1" w:styleId="Pa2">
    <w:name w:val="Pa2"/>
    <w:basedOn w:val="Default"/>
    <w:next w:val="Default"/>
    <w:uiPriority w:val="99"/>
    <w:qFormat/>
    <w:rsid w:val="00CF042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F042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F042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F042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F042B"/>
    <w:pPr>
      <w:widowControl w:val="0"/>
    </w:pPr>
    <w:rPr>
      <w:rFonts w:ascii="Arial Black" w:hAnsi="Arial Black"/>
      <w:color w:val="auto"/>
    </w:rPr>
  </w:style>
  <w:style w:type="paragraph" w:customStyle="1" w:styleId="Cover1">
    <w:name w:val="Cover 1"/>
    <w:basedOn w:val="Normal"/>
    <w:next w:val="Normal"/>
    <w:uiPriority w:val="99"/>
    <w:qFormat/>
    <w:rsid w:val="00CF042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F042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F042B"/>
    <w:pPr>
      <w:widowControl w:val="0"/>
    </w:pPr>
    <w:rPr>
      <w:color w:val="auto"/>
    </w:rPr>
  </w:style>
  <w:style w:type="paragraph" w:customStyle="1" w:styleId="Pa11">
    <w:name w:val="Pa11"/>
    <w:basedOn w:val="Normal"/>
    <w:next w:val="Normal"/>
    <w:uiPriority w:val="99"/>
    <w:qFormat/>
    <w:rsid w:val="00CF042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F042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F042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F042B"/>
    <w:pPr>
      <w:widowControl w:val="0"/>
    </w:pPr>
    <w:rPr>
      <w:rFonts w:eastAsia="Calibri"/>
      <w:color w:val="auto"/>
    </w:rPr>
  </w:style>
  <w:style w:type="paragraph" w:customStyle="1" w:styleId="CM5">
    <w:name w:val="CM5"/>
    <w:basedOn w:val="Default"/>
    <w:next w:val="Default"/>
    <w:qFormat/>
    <w:rsid w:val="00CF042B"/>
    <w:pPr>
      <w:widowControl w:val="0"/>
      <w:spacing w:line="553" w:lineRule="atLeast"/>
    </w:pPr>
    <w:rPr>
      <w:rFonts w:eastAsia="Calibri"/>
      <w:color w:val="auto"/>
    </w:rPr>
  </w:style>
  <w:style w:type="paragraph" w:customStyle="1" w:styleId="CM28">
    <w:name w:val="CM28"/>
    <w:basedOn w:val="Default"/>
    <w:next w:val="Default"/>
    <w:uiPriority w:val="99"/>
    <w:qFormat/>
    <w:rsid w:val="00CF042B"/>
    <w:pPr>
      <w:widowControl w:val="0"/>
    </w:pPr>
    <w:rPr>
      <w:rFonts w:eastAsia="Calibri"/>
      <w:color w:val="auto"/>
    </w:rPr>
  </w:style>
  <w:style w:type="paragraph" w:customStyle="1" w:styleId="CM8">
    <w:name w:val="CM8"/>
    <w:basedOn w:val="Default"/>
    <w:next w:val="Default"/>
    <w:uiPriority w:val="99"/>
    <w:qFormat/>
    <w:rsid w:val="00CF042B"/>
    <w:pPr>
      <w:widowControl w:val="0"/>
    </w:pPr>
    <w:rPr>
      <w:rFonts w:eastAsia="Calibri"/>
      <w:color w:val="auto"/>
    </w:rPr>
  </w:style>
  <w:style w:type="paragraph" w:customStyle="1" w:styleId="CM6">
    <w:name w:val="CM6"/>
    <w:basedOn w:val="Default"/>
    <w:next w:val="Default"/>
    <w:uiPriority w:val="99"/>
    <w:qFormat/>
    <w:rsid w:val="00CF042B"/>
    <w:pPr>
      <w:widowControl w:val="0"/>
      <w:spacing w:line="553" w:lineRule="atLeast"/>
    </w:pPr>
    <w:rPr>
      <w:rFonts w:eastAsia="Calibri"/>
      <w:color w:val="auto"/>
    </w:rPr>
  </w:style>
  <w:style w:type="paragraph" w:customStyle="1" w:styleId="CM22">
    <w:name w:val="CM22"/>
    <w:basedOn w:val="Default"/>
    <w:next w:val="Default"/>
    <w:uiPriority w:val="99"/>
    <w:qFormat/>
    <w:rsid w:val="00CF042B"/>
    <w:pPr>
      <w:widowControl w:val="0"/>
    </w:pPr>
    <w:rPr>
      <w:rFonts w:eastAsia="Calibri"/>
      <w:color w:val="auto"/>
    </w:rPr>
  </w:style>
  <w:style w:type="paragraph" w:customStyle="1" w:styleId="DoubleUnderlined">
    <w:name w:val="Double Underlined"/>
    <w:basedOn w:val="Heading2"/>
    <w:autoRedefine/>
    <w:uiPriority w:val="99"/>
    <w:qFormat/>
    <w:rsid w:val="00CF042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F042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F042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F042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F042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F042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F042B"/>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F042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F042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F042B"/>
  </w:style>
  <w:style w:type="paragraph" w:customStyle="1" w:styleId="StyleUnderliningTimesNewRomanBoldNounderlineKernat16">
    <w:name w:val="Style Underlining + Times New Roman Bold No underline Kern at 16..."/>
    <w:basedOn w:val="Normal"/>
    <w:uiPriority w:val="99"/>
    <w:qFormat/>
    <w:rsid w:val="00CF042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F042B"/>
    <w:rPr>
      <w:rFonts w:eastAsia="Times New Roman"/>
      <w:b/>
      <w:bCs/>
      <w:kern w:val="32"/>
      <w:sz w:val="32"/>
      <w:szCs w:val="32"/>
    </w:rPr>
  </w:style>
  <w:style w:type="paragraph" w:customStyle="1" w:styleId="StyleBoldUnderliningKernat16pt">
    <w:name w:val="Style Bold Underlining + Kern at 16 pt"/>
    <w:uiPriority w:val="99"/>
    <w:qFormat/>
    <w:rsid w:val="00CF042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F042B"/>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F042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F042B"/>
    <w:pPr>
      <w:ind w:left="400"/>
    </w:pPr>
    <w:rPr>
      <w:rFonts w:eastAsia="Times New Roman"/>
      <w:szCs w:val="20"/>
    </w:rPr>
  </w:style>
  <w:style w:type="paragraph" w:customStyle="1" w:styleId="Paste">
    <w:name w:val="Paste"/>
    <w:basedOn w:val="card"/>
    <w:qFormat/>
    <w:rsid w:val="00CF042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F042B"/>
    <w:rPr>
      <w:rFonts w:ascii="Georgia" w:eastAsia="Times New Roman" w:hAnsi="Georgia"/>
      <w:b/>
      <w:u w:val="single"/>
    </w:rPr>
  </w:style>
  <w:style w:type="paragraph" w:customStyle="1" w:styleId="UnderlineStyle0">
    <w:name w:val="Underline Style"/>
    <w:basedOn w:val="Normal"/>
    <w:link w:val="UnderlineStyleChar"/>
    <w:qFormat/>
    <w:rsid w:val="00CF042B"/>
    <w:rPr>
      <w:rFonts w:ascii="Georgia" w:eastAsia="Times New Roman" w:hAnsi="Georgia" w:cstheme="minorBidi"/>
      <w:b/>
      <w:u w:val="single"/>
    </w:rPr>
  </w:style>
  <w:style w:type="paragraph" w:customStyle="1" w:styleId="Normalization">
    <w:name w:val="Normalization"/>
    <w:basedOn w:val="Normal"/>
    <w:uiPriority w:val="99"/>
    <w:qFormat/>
    <w:rsid w:val="00CF042B"/>
    <w:rPr>
      <w:rFonts w:eastAsia="Times New Roman"/>
      <w:sz w:val="18"/>
    </w:rPr>
  </w:style>
  <w:style w:type="paragraph" w:customStyle="1" w:styleId="BreifTitle">
    <w:name w:val="Breif Title"/>
    <w:basedOn w:val="Normal"/>
    <w:autoRedefine/>
    <w:uiPriority w:val="99"/>
    <w:qFormat/>
    <w:rsid w:val="00CF042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F042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F042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F042B"/>
    <w:rPr>
      <w:rFonts w:eastAsia="Times New Roman"/>
      <w:color w:val="333333"/>
    </w:rPr>
  </w:style>
  <w:style w:type="paragraph" w:customStyle="1" w:styleId="StyleTagandCiteFranklinGothicDemi">
    <w:name w:val="Style Tag and Cite + Franklin Gothic Demi"/>
    <w:basedOn w:val="Normal"/>
    <w:autoRedefine/>
    <w:uiPriority w:val="99"/>
    <w:qFormat/>
    <w:rsid w:val="00CF042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F042B"/>
    <w:rPr>
      <w:bCs/>
    </w:rPr>
  </w:style>
  <w:style w:type="paragraph" w:customStyle="1" w:styleId="tagCharCharCharCharCharCharChar">
    <w:name w:val="tag Char Char Char Char Char Char Char"/>
    <w:basedOn w:val="Normal"/>
    <w:uiPriority w:val="99"/>
    <w:qFormat/>
    <w:rsid w:val="00CF042B"/>
    <w:rPr>
      <w:rFonts w:eastAsia="Times New Roman"/>
      <w:b/>
      <w:sz w:val="24"/>
      <w:szCs w:val="20"/>
    </w:rPr>
  </w:style>
  <w:style w:type="paragraph" w:customStyle="1" w:styleId="title-bold-medium">
    <w:name w:val="title-bold-medium"/>
    <w:basedOn w:val="Normal"/>
    <w:uiPriority w:val="99"/>
    <w:qFormat/>
    <w:rsid w:val="00CF042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F042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F042B"/>
    <w:rPr>
      <w:rFonts w:ascii="Arial Narrow" w:eastAsia="Times New Roman" w:hAnsi="Arial Narrow"/>
      <w:b/>
      <w:sz w:val="24"/>
    </w:rPr>
  </w:style>
  <w:style w:type="paragraph" w:customStyle="1" w:styleId="BLOCKTITLE1">
    <w:name w:val="BLOCK TITLE"/>
    <w:basedOn w:val="Heading1"/>
    <w:uiPriority w:val="99"/>
    <w:qFormat/>
    <w:rsid w:val="00CF042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F042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F042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F042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F042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F042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F042B"/>
    <w:pPr>
      <w:spacing w:before="100" w:beforeAutospacing="1" w:after="100" w:afterAutospacing="1"/>
    </w:pPr>
    <w:rPr>
      <w:rFonts w:eastAsia="Times New Roman"/>
    </w:rPr>
  </w:style>
  <w:style w:type="paragraph" w:customStyle="1" w:styleId="ToRead">
    <w:name w:val="To Read"/>
    <w:basedOn w:val="Normal"/>
    <w:uiPriority w:val="99"/>
    <w:qFormat/>
    <w:rsid w:val="00CF042B"/>
    <w:pPr>
      <w:ind w:left="720"/>
    </w:pPr>
    <w:rPr>
      <w:rFonts w:ascii="Verdana" w:eastAsia="Times New Roman" w:hAnsi="Verdana"/>
      <w:b/>
      <w:u w:val="single"/>
    </w:rPr>
  </w:style>
  <w:style w:type="paragraph" w:customStyle="1" w:styleId="Style1">
    <w:name w:val="Style 1"/>
    <w:basedOn w:val="Normal"/>
    <w:uiPriority w:val="99"/>
    <w:qFormat/>
    <w:rsid w:val="00CF042B"/>
    <w:pPr>
      <w:widowControl w:val="0"/>
      <w:ind w:firstLine="216"/>
    </w:pPr>
    <w:rPr>
      <w:rFonts w:eastAsia="Times New Roman"/>
      <w:noProof/>
      <w:color w:val="000000"/>
      <w:szCs w:val="20"/>
    </w:rPr>
  </w:style>
  <w:style w:type="paragraph" w:customStyle="1" w:styleId="Style41">
    <w:name w:val="Style 4"/>
    <w:basedOn w:val="Normal"/>
    <w:uiPriority w:val="99"/>
    <w:qFormat/>
    <w:rsid w:val="00CF042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F042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F042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F042B"/>
    <w:pPr>
      <w:ind w:left="1660"/>
    </w:pPr>
  </w:style>
  <w:style w:type="paragraph" w:customStyle="1" w:styleId="PageNumber1">
    <w:name w:val="Page Number1"/>
    <w:basedOn w:val="Normal"/>
    <w:next w:val="Normal"/>
    <w:uiPriority w:val="99"/>
    <w:qFormat/>
    <w:rsid w:val="00CF042B"/>
    <w:rPr>
      <w:rFonts w:eastAsia="Times New Roman"/>
    </w:rPr>
  </w:style>
  <w:style w:type="paragraph" w:customStyle="1" w:styleId="Card1">
    <w:name w:val="Card1"/>
    <w:uiPriority w:val="99"/>
    <w:qFormat/>
    <w:rsid w:val="00CF042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F042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F042B"/>
    <w:pPr>
      <w:ind w:left="288" w:right="288"/>
    </w:pPr>
    <w:rPr>
      <w:rFonts w:eastAsia="Times New Roman"/>
    </w:rPr>
  </w:style>
  <w:style w:type="paragraph" w:customStyle="1" w:styleId="CaseListNormal">
    <w:name w:val="Case List Normal"/>
    <w:basedOn w:val="Normal"/>
    <w:uiPriority w:val="99"/>
    <w:qFormat/>
    <w:rsid w:val="00CF042B"/>
    <w:rPr>
      <w:rFonts w:ascii="Times" w:eastAsia="Times New Roman" w:hAnsi="Times"/>
      <w:szCs w:val="26"/>
    </w:rPr>
  </w:style>
  <w:style w:type="paragraph" w:customStyle="1" w:styleId="Body">
    <w:name w:val="Body"/>
    <w:basedOn w:val="Normal"/>
    <w:uiPriority w:val="99"/>
    <w:qFormat/>
    <w:rsid w:val="00CF042B"/>
    <w:pPr>
      <w:outlineLvl w:val="3"/>
    </w:pPr>
    <w:rPr>
      <w:rFonts w:eastAsia="Times New Roman"/>
      <w:szCs w:val="20"/>
    </w:rPr>
  </w:style>
  <w:style w:type="paragraph" w:customStyle="1" w:styleId="3text">
    <w:name w:val="3text"/>
    <w:basedOn w:val="Normal"/>
    <w:uiPriority w:val="99"/>
    <w:qFormat/>
    <w:rsid w:val="00CF042B"/>
    <w:pPr>
      <w:spacing w:before="100" w:beforeAutospacing="1" w:after="100" w:afterAutospacing="1"/>
    </w:pPr>
    <w:rPr>
      <w:rFonts w:eastAsia="Times New Roman"/>
      <w:sz w:val="24"/>
    </w:rPr>
  </w:style>
  <w:style w:type="paragraph" w:customStyle="1" w:styleId="TimesNewRoman12">
    <w:name w:val="TimesNewRoman12"/>
    <w:uiPriority w:val="99"/>
    <w:qFormat/>
    <w:rsid w:val="00CF042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F042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F042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F042B"/>
    <w:rPr>
      <w:rFonts w:eastAsia="Times New Roman"/>
      <w:color w:val="000000"/>
      <w:sz w:val="18"/>
    </w:rPr>
  </w:style>
  <w:style w:type="paragraph" w:customStyle="1" w:styleId="text1">
    <w:name w:val="text1"/>
    <w:basedOn w:val="Normal"/>
    <w:autoRedefine/>
    <w:uiPriority w:val="99"/>
    <w:qFormat/>
    <w:rsid w:val="00CF042B"/>
    <w:rPr>
      <w:rFonts w:eastAsia="Times New Roman"/>
      <w:szCs w:val="20"/>
    </w:rPr>
  </w:style>
  <w:style w:type="paragraph" w:customStyle="1" w:styleId="RepeatBlockHeading">
    <w:name w:val="Repeat Block Heading"/>
    <w:basedOn w:val="Normal"/>
    <w:autoRedefine/>
    <w:uiPriority w:val="99"/>
    <w:qFormat/>
    <w:rsid w:val="00CF042B"/>
    <w:pPr>
      <w:jc w:val="center"/>
    </w:pPr>
    <w:rPr>
      <w:rFonts w:eastAsia="Times New Roman"/>
      <w:b/>
      <w:smallCaps/>
      <w:color w:val="000000"/>
      <w:sz w:val="24"/>
      <w:u w:val="thick"/>
    </w:rPr>
  </w:style>
  <w:style w:type="paragraph" w:customStyle="1" w:styleId="story-headline">
    <w:name w:val="story-headline"/>
    <w:basedOn w:val="Normal"/>
    <w:uiPriority w:val="99"/>
    <w:qFormat/>
    <w:rsid w:val="00CF042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F042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F042B"/>
    <w:rPr>
      <w:rFonts w:ascii="Arial" w:eastAsia="Times New Roman" w:hAnsi="Arial"/>
      <w:b/>
      <w:bCs/>
    </w:rPr>
  </w:style>
  <w:style w:type="paragraph" w:customStyle="1" w:styleId="TextofCards">
    <w:name w:val="Text of Cards"/>
    <w:basedOn w:val="Normal"/>
    <w:uiPriority w:val="99"/>
    <w:qFormat/>
    <w:rsid w:val="00CF042B"/>
    <w:rPr>
      <w:rFonts w:eastAsia="Times New Roman"/>
      <w:color w:val="000000"/>
      <w:spacing w:val="6"/>
      <w:szCs w:val="23"/>
    </w:rPr>
  </w:style>
  <w:style w:type="paragraph" w:customStyle="1" w:styleId="Corpotesto">
    <w:name w:val="Corpo testo"/>
    <w:basedOn w:val="Normal"/>
    <w:uiPriority w:val="99"/>
    <w:qFormat/>
    <w:rsid w:val="00CF042B"/>
    <w:pPr>
      <w:widowControl w:val="0"/>
      <w:adjustRightInd w:val="0"/>
      <w:spacing w:after="283"/>
    </w:pPr>
    <w:rPr>
      <w:rFonts w:ascii="Times" w:eastAsia="Times New Roman" w:hAnsi="Times"/>
    </w:rPr>
  </w:style>
  <w:style w:type="paragraph" w:customStyle="1" w:styleId="tagCharChar1Char">
    <w:name w:val="tag Char Char1 Char"/>
    <w:uiPriority w:val="99"/>
    <w:qFormat/>
    <w:rsid w:val="00CF042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F042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F042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F042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F042B"/>
    <w:rPr>
      <w:rFonts w:ascii="Arial" w:hAnsi="Arial"/>
      <w:b w:val="0"/>
      <w:caps w:val="0"/>
      <w:sz w:val="20"/>
    </w:rPr>
  </w:style>
  <w:style w:type="paragraph" w:customStyle="1" w:styleId="ProjectTitleLine">
    <w:name w:val="Project Title Line"/>
    <w:basedOn w:val="Normal"/>
    <w:next w:val="Normal"/>
    <w:autoRedefine/>
    <w:uiPriority w:val="99"/>
    <w:qFormat/>
    <w:rsid w:val="00CF042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F042B"/>
    <w:rPr>
      <w:rFonts w:ascii="Arial Narrow" w:eastAsia="Times New Roman" w:hAnsi="Arial Narrow"/>
      <w:strike/>
    </w:rPr>
  </w:style>
  <w:style w:type="paragraph" w:customStyle="1" w:styleId="NormalVerdana">
    <w:name w:val="Normal + Verdana"/>
    <w:aliases w:val="10 pt,White,Normal + Arial"/>
    <w:basedOn w:val="Normal"/>
    <w:uiPriority w:val="99"/>
    <w:qFormat/>
    <w:rsid w:val="00CF042B"/>
    <w:rPr>
      <w:rFonts w:ascii="Arial" w:eastAsia="Times New Roman" w:hAnsi="Arial"/>
      <w:szCs w:val="20"/>
      <w:u w:val="single"/>
    </w:rPr>
  </w:style>
  <w:style w:type="paragraph" w:customStyle="1" w:styleId="Normal10pt">
    <w:name w:val="Normal + 10 pt"/>
    <w:basedOn w:val="Normal"/>
    <w:uiPriority w:val="99"/>
    <w:qFormat/>
    <w:rsid w:val="00CF042B"/>
    <w:rPr>
      <w:rFonts w:eastAsia="Times New Roman"/>
      <w:szCs w:val="20"/>
    </w:rPr>
  </w:style>
  <w:style w:type="paragraph" w:customStyle="1" w:styleId="cardChar1Char">
    <w:name w:val="card Char1 Char"/>
    <w:basedOn w:val="Normal"/>
    <w:uiPriority w:val="99"/>
    <w:qFormat/>
    <w:rsid w:val="00CF042B"/>
    <w:pPr>
      <w:ind w:left="288" w:right="288"/>
    </w:pPr>
    <w:rPr>
      <w:rFonts w:eastAsia="Times New Roman"/>
      <w:szCs w:val="20"/>
    </w:rPr>
  </w:style>
  <w:style w:type="paragraph" w:customStyle="1" w:styleId="CM12">
    <w:name w:val="CM12"/>
    <w:basedOn w:val="Default"/>
    <w:next w:val="Default"/>
    <w:uiPriority w:val="99"/>
    <w:qFormat/>
    <w:rsid w:val="00CF042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F042B"/>
    <w:pPr>
      <w:widowControl w:val="0"/>
      <w:spacing w:after="480"/>
    </w:pPr>
    <w:rPr>
      <w:rFonts w:ascii="Granjon LT Std" w:hAnsi="Granjon LT Std"/>
      <w:color w:val="auto"/>
    </w:rPr>
  </w:style>
  <w:style w:type="paragraph" w:customStyle="1" w:styleId="CM10">
    <w:name w:val="CM10"/>
    <w:basedOn w:val="Default"/>
    <w:next w:val="Default"/>
    <w:uiPriority w:val="99"/>
    <w:qFormat/>
    <w:rsid w:val="00CF042B"/>
    <w:pPr>
      <w:widowControl w:val="0"/>
      <w:spacing w:line="320" w:lineRule="atLeast"/>
    </w:pPr>
    <w:rPr>
      <w:rFonts w:ascii="Granjon LT Std" w:hAnsi="Granjon LT Std"/>
      <w:color w:val="auto"/>
    </w:rPr>
  </w:style>
  <w:style w:type="paragraph" w:customStyle="1" w:styleId="bold">
    <w:name w:val="bold"/>
    <w:basedOn w:val="Normal"/>
    <w:uiPriority w:val="99"/>
    <w:qFormat/>
    <w:rsid w:val="00CF042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F042B"/>
    <w:rPr>
      <w:rFonts w:ascii="Arial Narrow" w:eastAsia="Times New Roman" w:hAnsi="Arial Narrow"/>
      <w:strike/>
      <w:szCs w:val="20"/>
    </w:rPr>
  </w:style>
  <w:style w:type="paragraph" w:customStyle="1" w:styleId="textbodyblack">
    <w:name w:val="textbodyblack"/>
    <w:basedOn w:val="Normal"/>
    <w:uiPriority w:val="99"/>
    <w:qFormat/>
    <w:rsid w:val="00CF042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F042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F04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F04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F042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F042B"/>
    <w:rPr>
      <w:rFonts w:ascii="Georgia" w:eastAsia="Times New Roman" w:hAnsi="Georgia"/>
      <w:b/>
      <w:bCs/>
      <w:szCs w:val="16"/>
      <w:u w:val="single"/>
    </w:rPr>
  </w:style>
  <w:style w:type="paragraph" w:customStyle="1" w:styleId="CiteCorrected">
    <w:name w:val="Cite Corrected"/>
    <w:basedOn w:val="Normal"/>
    <w:link w:val="CiteCorrectedChar"/>
    <w:qFormat/>
    <w:rsid w:val="00CF042B"/>
    <w:rPr>
      <w:rFonts w:ascii="Georgia" w:eastAsia="Times New Roman" w:hAnsi="Georgia" w:cstheme="minorBidi"/>
      <w:b/>
      <w:bCs/>
      <w:szCs w:val="16"/>
      <w:u w:val="single"/>
    </w:rPr>
  </w:style>
  <w:style w:type="paragraph" w:customStyle="1" w:styleId="CardText20">
    <w:name w:val="Card Text 2"/>
    <w:basedOn w:val="CardText10"/>
    <w:link w:val="CardText2Char"/>
    <w:qFormat/>
    <w:rsid w:val="00CF042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CF042B"/>
    <w:pPr>
      <w:ind w:left="288"/>
    </w:pPr>
    <w:rPr>
      <w:rFonts w:eastAsia="SimSun"/>
      <w:szCs w:val="20"/>
      <w:lang w:eastAsia="zh-CN"/>
    </w:rPr>
  </w:style>
  <w:style w:type="paragraph" w:customStyle="1" w:styleId="BriefTitle2">
    <w:name w:val="Brief Title 2"/>
    <w:basedOn w:val="BriefTitle"/>
    <w:uiPriority w:val="99"/>
    <w:qFormat/>
    <w:rsid w:val="00CF042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F042B"/>
    <w:rPr>
      <w:u w:val="single"/>
    </w:rPr>
  </w:style>
  <w:style w:type="paragraph" w:customStyle="1" w:styleId="StyleCardText11ptUnderline">
    <w:name w:val="Style Card Text + 11 pt Underline"/>
    <w:link w:val="StyleCardText11ptUnderlineChar"/>
    <w:qFormat/>
    <w:rsid w:val="00CF042B"/>
    <w:pPr>
      <w:spacing w:line="254" w:lineRule="auto"/>
    </w:pPr>
    <w:rPr>
      <w:u w:val="single"/>
    </w:rPr>
  </w:style>
  <w:style w:type="character" w:customStyle="1" w:styleId="StyleMinimizedText11ptChar">
    <w:name w:val="Style Minimized Text + 11 pt Char"/>
    <w:basedOn w:val="DefaultParagraphFont"/>
    <w:link w:val="StyleMinimizedText11pt"/>
    <w:locked/>
    <w:rsid w:val="00CF042B"/>
    <w:rPr>
      <w:rFonts w:ascii="Georgia" w:hAnsi="Georgia"/>
      <w:sz w:val="16"/>
    </w:rPr>
  </w:style>
  <w:style w:type="paragraph" w:customStyle="1" w:styleId="StyleMinimizedText11pt">
    <w:name w:val="Style Minimized Text + 11 pt"/>
    <w:basedOn w:val="Normal"/>
    <w:link w:val="StyleMinimizedText11ptChar"/>
    <w:qFormat/>
    <w:rsid w:val="00CF042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F042B"/>
    <w:rPr>
      <w:rFonts w:ascii="Georgia" w:hAnsi="Georgia"/>
      <w:sz w:val="16"/>
    </w:rPr>
  </w:style>
  <w:style w:type="paragraph" w:customStyle="1" w:styleId="StyleMinimizedText11pt1">
    <w:name w:val="Style Minimized Text + 11 pt1"/>
    <w:basedOn w:val="Normal"/>
    <w:link w:val="StyleMinimizedText11pt1Char"/>
    <w:qFormat/>
    <w:rsid w:val="00CF042B"/>
    <w:rPr>
      <w:rFonts w:ascii="Georgia" w:hAnsi="Georgia" w:cstheme="minorBidi"/>
      <w:sz w:val="16"/>
    </w:rPr>
  </w:style>
  <w:style w:type="character" w:customStyle="1" w:styleId="Debate-CardSmalltextF2Char">
    <w:name w:val="Debate- Card Small text F2 Char"/>
    <w:link w:val="Debate-CardSmalltextF2"/>
    <w:locked/>
    <w:rsid w:val="00CF042B"/>
    <w:rPr>
      <w:rFonts w:ascii="Arial Narrow" w:hAnsi="Arial Narrow"/>
      <w:sz w:val="16"/>
    </w:rPr>
  </w:style>
  <w:style w:type="paragraph" w:customStyle="1" w:styleId="Debate-CardSmalltextF2">
    <w:name w:val="Debate- Card Small text F2"/>
    <w:basedOn w:val="Normal"/>
    <w:next w:val="Normal"/>
    <w:link w:val="Debate-CardSmalltextF2Char"/>
    <w:qFormat/>
    <w:rsid w:val="00CF042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F042B"/>
    <w:rPr>
      <w:rFonts w:ascii="Arial Narrow" w:hAnsi="Arial Narrow"/>
      <w:b/>
      <w:sz w:val="18"/>
      <w:u w:val="single"/>
    </w:rPr>
  </w:style>
  <w:style w:type="paragraph" w:customStyle="1" w:styleId="Debate-EmphasizedText-F5">
    <w:name w:val="Debate- Emphasized Text- F5"/>
    <w:basedOn w:val="Normal"/>
    <w:link w:val="Debate-EmphasizedText-F5Char"/>
    <w:qFormat/>
    <w:rsid w:val="00CF042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F042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F042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F042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F042B"/>
    <w:rPr>
      <w:rFonts w:eastAsia="Times New Roman" w:cs="Calibri"/>
      <w:sz w:val="16"/>
    </w:rPr>
  </w:style>
  <w:style w:type="character" w:customStyle="1" w:styleId="CardStyleChar">
    <w:name w:val="Card Style Char"/>
    <w:link w:val="CardStyle0"/>
    <w:locked/>
    <w:rsid w:val="00CF042B"/>
    <w:rPr>
      <w:rFonts w:ascii="Times New Roman" w:eastAsia="Times New Roman" w:hAnsi="Times New Roman" w:cs="Times New Roman"/>
    </w:rPr>
  </w:style>
  <w:style w:type="paragraph" w:customStyle="1" w:styleId="emactive">
    <w:name w:val="emactive"/>
    <w:basedOn w:val="Normal"/>
    <w:uiPriority w:val="99"/>
    <w:qFormat/>
    <w:rsid w:val="00CF042B"/>
    <w:pPr>
      <w:spacing w:before="100" w:beforeAutospacing="1" w:after="100" w:afterAutospacing="1"/>
    </w:pPr>
    <w:rPr>
      <w:rFonts w:eastAsia="Times New Roman"/>
      <w:sz w:val="24"/>
    </w:rPr>
  </w:style>
  <w:style w:type="paragraph" w:customStyle="1" w:styleId="emready">
    <w:name w:val="emready"/>
    <w:basedOn w:val="Normal"/>
    <w:uiPriority w:val="99"/>
    <w:qFormat/>
    <w:rsid w:val="00CF042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F042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F042B"/>
    <w:rPr>
      <w:rFonts w:ascii="Georgia" w:eastAsia="Times New Roman" w:hAnsi="Georgia"/>
      <w:b/>
      <w:u w:val="single"/>
    </w:rPr>
  </w:style>
  <w:style w:type="character" w:customStyle="1" w:styleId="CardHighlightChar">
    <w:name w:val="Card Highlight Char"/>
    <w:link w:val="CardHighlight"/>
    <w:locked/>
    <w:rsid w:val="00CF042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F042B"/>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CF042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F042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F042B"/>
    <w:pPr>
      <w:spacing w:before="100" w:beforeAutospacing="1" w:after="100" w:afterAutospacing="1"/>
    </w:pPr>
    <w:rPr>
      <w:rFonts w:eastAsia="Times New Roman"/>
      <w:sz w:val="24"/>
    </w:rPr>
  </w:style>
  <w:style w:type="paragraph" w:customStyle="1" w:styleId="norma">
    <w:name w:val="norma"/>
    <w:basedOn w:val="Heading3"/>
    <w:uiPriority w:val="99"/>
    <w:qFormat/>
    <w:rsid w:val="00CF042B"/>
    <w:rPr>
      <w:rFonts w:eastAsia="MS Gothic" w:cs="Arial"/>
      <w:bCs/>
      <w:sz w:val="24"/>
    </w:rPr>
  </w:style>
  <w:style w:type="paragraph" w:customStyle="1" w:styleId="nromal">
    <w:name w:val="nromal"/>
    <w:basedOn w:val="Normal"/>
    <w:uiPriority w:val="99"/>
    <w:qFormat/>
    <w:rsid w:val="00CF042B"/>
    <w:pPr>
      <w:keepNext/>
      <w:keepLines/>
      <w:spacing w:before="200"/>
      <w:outlineLvl w:val="3"/>
    </w:pPr>
    <w:rPr>
      <w:rFonts w:eastAsia="Times New Roman" w:cs="Cambria"/>
      <w:b/>
      <w:iCs/>
    </w:rPr>
  </w:style>
  <w:style w:type="paragraph" w:customStyle="1" w:styleId="natural">
    <w:name w:val="natural"/>
    <w:basedOn w:val="Normal"/>
    <w:uiPriority w:val="99"/>
    <w:qFormat/>
    <w:rsid w:val="00CF042B"/>
    <w:pPr>
      <w:keepNext/>
      <w:keepLines/>
      <w:spacing w:before="200"/>
      <w:outlineLvl w:val="3"/>
    </w:pPr>
    <w:rPr>
      <w:rFonts w:eastAsia="Times New Roman"/>
      <w:b/>
      <w:iCs/>
    </w:rPr>
  </w:style>
  <w:style w:type="paragraph" w:customStyle="1" w:styleId="nroaml">
    <w:name w:val="nroaml"/>
    <w:basedOn w:val="Normal"/>
    <w:uiPriority w:val="99"/>
    <w:qFormat/>
    <w:rsid w:val="00CF042B"/>
    <w:pPr>
      <w:keepNext/>
      <w:keepLines/>
      <w:spacing w:before="200"/>
      <w:outlineLvl w:val="3"/>
    </w:pPr>
    <w:rPr>
      <w:rFonts w:eastAsia="Times New Roman"/>
      <w:b/>
      <w:iCs/>
    </w:rPr>
  </w:style>
  <w:style w:type="paragraph" w:customStyle="1" w:styleId="noraml">
    <w:name w:val="noraml"/>
    <w:basedOn w:val="Normal"/>
    <w:uiPriority w:val="99"/>
    <w:qFormat/>
    <w:rsid w:val="00CF042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F042B"/>
    <w:rPr>
      <w:rFonts w:ascii="Georgia" w:eastAsia="Calibri" w:hAnsi="Georgia"/>
      <w:sz w:val="16"/>
      <w:szCs w:val="16"/>
    </w:rPr>
  </w:style>
  <w:style w:type="paragraph" w:customStyle="1" w:styleId="SmallSizeParagraph">
    <w:name w:val="Small Size Paragraph"/>
    <w:basedOn w:val="Normal"/>
    <w:link w:val="SmallSizeParagraphChar"/>
    <w:qFormat/>
    <w:rsid w:val="00CF042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F042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F042B"/>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CF042B"/>
    <w:rPr>
      <w:rFonts w:ascii="Arial" w:eastAsia="Calibri" w:hAnsi="Arial" w:cs="Arial"/>
      <w:kern w:val="2"/>
      <w:sz w:val="14"/>
      <w:szCs w:val="14"/>
      <w:lang w:eastAsia="zh-TW"/>
    </w:rPr>
  </w:style>
  <w:style w:type="paragraph" w:customStyle="1" w:styleId="CardT1">
    <w:name w:val="CardT1"/>
    <w:basedOn w:val="Normal"/>
    <w:link w:val="CardT1Char"/>
    <w:qFormat/>
    <w:rsid w:val="00CF042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F042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F042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F042B"/>
    <w:pPr>
      <w:spacing w:before="100" w:beforeAutospacing="1" w:after="100" w:afterAutospacing="1"/>
    </w:pPr>
    <w:rPr>
      <w:rFonts w:eastAsia="Times New Roman"/>
      <w:sz w:val="24"/>
    </w:rPr>
  </w:style>
  <w:style w:type="paragraph" w:customStyle="1" w:styleId="CiteReal">
    <w:name w:val="Cite Real"/>
    <w:basedOn w:val="Normal"/>
    <w:next w:val="Normal"/>
    <w:qFormat/>
    <w:rsid w:val="00CF042B"/>
    <w:rPr>
      <w:rFonts w:ascii="Arial" w:eastAsia="MS Mincho" w:hAnsi="Arial"/>
      <w:b/>
      <w:sz w:val="24"/>
      <w:u w:val="single"/>
    </w:rPr>
  </w:style>
  <w:style w:type="paragraph" w:customStyle="1" w:styleId="2909F619802848F09E01365C32F34654">
    <w:name w:val="2909F619802848F09E01365C32F34654"/>
    <w:uiPriority w:val="99"/>
    <w:qFormat/>
    <w:rsid w:val="00CF042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F042B"/>
    <w:rPr>
      <w:rFonts w:ascii="Georgia" w:eastAsia="Calibri" w:hAnsi="Georgia"/>
      <w:u w:val="single"/>
      <w:lang w:val="x-none" w:eastAsia="zh-CN"/>
    </w:rPr>
  </w:style>
  <w:style w:type="paragraph" w:customStyle="1" w:styleId="UnderlineS">
    <w:name w:val="Underline S"/>
    <w:basedOn w:val="Normal"/>
    <w:link w:val="UnderlineSChar"/>
    <w:qFormat/>
    <w:rsid w:val="00CF042B"/>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CF042B"/>
    <w:rPr>
      <w:rFonts w:ascii="Georgia" w:eastAsia="SimSun" w:hAnsi="Georgia"/>
      <w:sz w:val="12"/>
    </w:rPr>
  </w:style>
  <w:style w:type="paragraph" w:customStyle="1" w:styleId="Ununderlined">
    <w:name w:val="Ununderlined"/>
    <w:basedOn w:val="Normal"/>
    <w:link w:val="UnunderlinedChar"/>
    <w:qFormat/>
    <w:rsid w:val="00CF042B"/>
    <w:rPr>
      <w:rFonts w:ascii="Georgia" w:eastAsia="SimSun" w:hAnsi="Georgia" w:cstheme="minorBidi"/>
      <w:sz w:val="12"/>
    </w:rPr>
  </w:style>
  <w:style w:type="character" w:customStyle="1" w:styleId="HighlightingChar">
    <w:name w:val="Highlighting Char"/>
    <w:link w:val="Highlighting"/>
    <w:locked/>
    <w:rsid w:val="00CF042B"/>
    <w:rPr>
      <w:rFonts w:ascii="Georgia" w:eastAsia="SimSun" w:hAnsi="Georgia"/>
      <w:u w:val="thick"/>
    </w:rPr>
  </w:style>
  <w:style w:type="paragraph" w:customStyle="1" w:styleId="Highlighting">
    <w:name w:val="Highlighting"/>
    <w:basedOn w:val="Normal"/>
    <w:link w:val="HighlightingChar"/>
    <w:autoRedefine/>
    <w:qFormat/>
    <w:rsid w:val="00CF042B"/>
    <w:rPr>
      <w:rFonts w:ascii="Georgia" w:eastAsia="SimSun" w:hAnsi="Georgia" w:cstheme="minorBidi"/>
      <w:u w:val="thick"/>
    </w:rPr>
  </w:style>
  <w:style w:type="character" w:customStyle="1" w:styleId="CITEChar">
    <w:name w:val="CITE Char"/>
    <w:link w:val="CITE"/>
    <w:locked/>
    <w:rsid w:val="00CF042B"/>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CF042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F042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F042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F042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F042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F042B"/>
    <w:rPr>
      <w:b/>
      <w:sz w:val="28"/>
    </w:rPr>
  </w:style>
  <w:style w:type="character" w:customStyle="1" w:styleId="SourcenameChar">
    <w:name w:val="Source name Char"/>
    <w:link w:val="Sourcename"/>
    <w:locked/>
    <w:rsid w:val="00CF042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F042B"/>
    <w:rPr>
      <w:b/>
      <w:bCs/>
      <w:sz w:val="20"/>
    </w:rPr>
  </w:style>
  <w:style w:type="character" w:customStyle="1" w:styleId="underlinedcardChar">
    <w:name w:val="underlined card Char"/>
    <w:link w:val="underlinedcard0"/>
    <w:locked/>
    <w:rsid w:val="00CF042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F042B"/>
    <w:rPr>
      <w:sz w:val="22"/>
      <w:u w:val="single"/>
    </w:rPr>
  </w:style>
  <w:style w:type="paragraph" w:customStyle="1" w:styleId="FullText">
    <w:name w:val="Full Text"/>
    <w:basedOn w:val="Normal"/>
    <w:uiPriority w:val="99"/>
    <w:qFormat/>
    <w:rsid w:val="00CF042B"/>
    <w:rPr>
      <w:rFonts w:eastAsia="Times New Roman"/>
      <w:sz w:val="16"/>
    </w:rPr>
  </w:style>
  <w:style w:type="character" w:customStyle="1" w:styleId="TextUnderlineChar">
    <w:name w:val="Text Underline Char"/>
    <w:link w:val="TextUnderline"/>
    <w:locked/>
    <w:rsid w:val="00CF042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F042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CF042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F042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F042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F042B"/>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CF042B"/>
    <w:pPr>
      <w:spacing w:before="240"/>
      <w:outlineLvl w:val="2"/>
    </w:pPr>
    <w:rPr>
      <w:rFonts w:eastAsia="Times New Roman"/>
      <w:b/>
    </w:rPr>
  </w:style>
  <w:style w:type="character" w:customStyle="1" w:styleId="CiteCardChar">
    <w:name w:val="Cite_Card Char"/>
    <w:link w:val="CiteCard0"/>
    <w:locked/>
    <w:rsid w:val="00CF042B"/>
    <w:rPr>
      <w:rFonts w:ascii="Times New Roman" w:eastAsia="Times New Roman" w:hAnsi="Times New Roman" w:cs="Arial"/>
      <w:bCs/>
      <w:sz w:val="20"/>
      <w:szCs w:val="20"/>
    </w:rPr>
  </w:style>
  <w:style w:type="paragraph" w:customStyle="1" w:styleId="CiteCard0">
    <w:name w:val="Cite_Card"/>
    <w:link w:val="CiteCardChar"/>
    <w:qFormat/>
    <w:rsid w:val="00CF042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F042B"/>
    <w:pPr>
      <w:widowControl w:val="0"/>
    </w:pPr>
    <w:rPr>
      <w:rFonts w:eastAsia="MS Mincho"/>
      <w:color w:val="auto"/>
    </w:rPr>
  </w:style>
  <w:style w:type="character" w:customStyle="1" w:styleId="StyleStyle49pt6Char">
    <w:name w:val="Style Style4 + 9 pt6 Char"/>
    <w:basedOn w:val="Style4Char"/>
    <w:link w:val="StyleStyle49pt6"/>
    <w:locked/>
    <w:rsid w:val="00CF042B"/>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CF042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F042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F042B"/>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CF042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F042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F042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F042B"/>
    <w:rPr>
      <w:rFonts w:ascii="Georgia" w:hAnsi="Georgia" w:cs="Calibri"/>
      <w:b/>
      <w:bCs/>
      <w:u w:val="single"/>
    </w:rPr>
  </w:style>
  <w:style w:type="character" w:customStyle="1" w:styleId="DebatenoramlChar">
    <w:name w:val="Debatenoraml Char"/>
    <w:link w:val="Debatenoraml"/>
    <w:locked/>
    <w:rsid w:val="00CF042B"/>
    <w:rPr>
      <w:rFonts w:ascii="Times New Roman" w:hAnsi="Times New Roman" w:cs="Times New Roman"/>
    </w:rPr>
  </w:style>
  <w:style w:type="paragraph" w:customStyle="1" w:styleId="Debatenoraml">
    <w:name w:val="Debatenoraml"/>
    <w:basedOn w:val="NoSpacing"/>
    <w:link w:val="DebatenoramlChar"/>
    <w:qFormat/>
    <w:rsid w:val="00CF042B"/>
    <w:pPr>
      <w:spacing w:line="240" w:lineRule="auto"/>
    </w:pPr>
    <w:rPr>
      <w:rFonts w:ascii="Times New Roman" w:hAnsi="Times New Roman" w:cs="Times New Roman"/>
    </w:rPr>
  </w:style>
  <w:style w:type="paragraph" w:customStyle="1" w:styleId="SynergyTag">
    <w:name w:val="SynergyTag"/>
    <w:basedOn w:val="Normal"/>
    <w:uiPriority w:val="99"/>
    <w:qFormat/>
    <w:rsid w:val="00CF042B"/>
    <w:rPr>
      <w:rFonts w:eastAsia="Calibri"/>
      <w:b/>
    </w:rPr>
  </w:style>
  <w:style w:type="character" w:customStyle="1" w:styleId="QualsChar">
    <w:name w:val="Quals Char"/>
    <w:link w:val="Quals"/>
    <w:locked/>
    <w:rsid w:val="00CF042B"/>
    <w:rPr>
      <w:rFonts w:ascii="Georgia" w:eastAsia="Calibri" w:hAnsi="Georgia"/>
      <w:sz w:val="18"/>
    </w:rPr>
  </w:style>
  <w:style w:type="paragraph" w:customStyle="1" w:styleId="Quals">
    <w:name w:val="Quals"/>
    <w:basedOn w:val="Normal"/>
    <w:link w:val="QualsChar"/>
    <w:qFormat/>
    <w:rsid w:val="00CF042B"/>
    <w:rPr>
      <w:rFonts w:ascii="Georgia" w:eastAsia="Calibri" w:hAnsi="Georgia" w:cstheme="minorBidi"/>
      <w:sz w:val="18"/>
    </w:rPr>
  </w:style>
  <w:style w:type="paragraph" w:customStyle="1" w:styleId="times">
    <w:name w:val="times"/>
    <w:basedOn w:val="Normal"/>
    <w:qFormat/>
    <w:rsid w:val="00CF042B"/>
    <w:pPr>
      <w:spacing w:before="100" w:beforeAutospacing="1" w:after="100" w:afterAutospacing="1"/>
    </w:pPr>
    <w:rPr>
      <w:rFonts w:eastAsia="Times New Roman"/>
      <w:sz w:val="24"/>
    </w:rPr>
  </w:style>
  <w:style w:type="paragraph" w:customStyle="1" w:styleId="BodyA">
    <w:name w:val="Body A"/>
    <w:uiPriority w:val="99"/>
    <w:qFormat/>
    <w:rsid w:val="00CF042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F042B"/>
    <w:rPr>
      <w:rFonts w:ascii="Georgia" w:eastAsia="Times New Roman" w:hAnsi="Georgia"/>
      <w:b/>
      <w:caps/>
      <w:szCs w:val="28"/>
      <w:u w:val="single"/>
    </w:rPr>
  </w:style>
  <w:style w:type="paragraph" w:customStyle="1" w:styleId="Starred">
    <w:name w:val="Starred"/>
    <w:basedOn w:val="Normal"/>
    <w:link w:val="StarredChar"/>
    <w:qFormat/>
    <w:rsid w:val="00CF042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CF042B"/>
    <w:rPr>
      <w:rFonts w:ascii="Georgia" w:eastAsia="Times New Roman" w:hAnsi="Georgia"/>
      <w:b/>
      <w:caps/>
      <w:szCs w:val="28"/>
      <w:u w:val="single"/>
    </w:rPr>
  </w:style>
  <w:style w:type="paragraph" w:customStyle="1" w:styleId="NotStarred">
    <w:name w:val="NotStarred"/>
    <w:basedOn w:val="Normal"/>
    <w:link w:val="NotStarredChar"/>
    <w:qFormat/>
    <w:rsid w:val="00CF042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CF042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F042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F042B"/>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CF042B"/>
    <w:rPr>
      <w:rFonts w:ascii="Georgia" w:eastAsia="Calibri" w:hAnsi="Georgia"/>
      <w:b/>
    </w:rPr>
  </w:style>
  <w:style w:type="paragraph" w:customStyle="1" w:styleId="H4Tag">
    <w:name w:val="H4 (Tag)"/>
    <w:basedOn w:val="Normal"/>
    <w:link w:val="H4TagChar1"/>
    <w:qFormat/>
    <w:rsid w:val="00CF042B"/>
    <w:rPr>
      <w:rFonts w:ascii="Georgia" w:eastAsia="Calibri" w:hAnsi="Georgia" w:cstheme="minorBidi"/>
      <w:b/>
    </w:rPr>
  </w:style>
  <w:style w:type="paragraph" w:customStyle="1" w:styleId="CM25">
    <w:name w:val="CM25"/>
    <w:basedOn w:val="Default"/>
    <w:next w:val="Default"/>
    <w:qFormat/>
    <w:rsid w:val="00CF042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F042B"/>
    <w:rPr>
      <w:rFonts w:ascii="Georgia" w:hAnsi="Georgia"/>
      <w:b/>
    </w:rPr>
  </w:style>
  <w:style w:type="paragraph" w:customStyle="1" w:styleId="Debate-CardTagandCite-F6">
    <w:name w:val="Debate- Card Tag and Cite- F6"/>
    <w:basedOn w:val="Normal"/>
    <w:link w:val="Debate-CardTagandCite-F6Char"/>
    <w:qFormat/>
    <w:rsid w:val="00CF042B"/>
    <w:pPr>
      <w:contextualSpacing/>
    </w:pPr>
    <w:rPr>
      <w:rFonts w:ascii="Georgia" w:hAnsi="Georgia" w:cstheme="minorBidi"/>
      <w:b/>
    </w:rPr>
  </w:style>
  <w:style w:type="paragraph" w:customStyle="1" w:styleId="Cardtext0">
    <w:name w:val="Card text"/>
    <w:link w:val="CardtextChar0"/>
    <w:qFormat/>
    <w:rsid w:val="00CF042B"/>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F042B"/>
    <w:rPr>
      <w:rFonts w:ascii="Georgia" w:eastAsia="Times New Roman" w:hAnsi="Georgia"/>
      <w:b/>
      <w:szCs w:val="28"/>
      <w:u w:val="single"/>
    </w:rPr>
  </w:style>
  <w:style w:type="paragraph" w:customStyle="1" w:styleId="NewHeading2">
    <w:name w:val="NewHeading2"/>
    <w:basedOn w:val="Normal"/>
    <w:link w:val="NewHeading2Char"/>
    <w:qFormat/>
    <w:rsid w:val="00CF042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CF042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F042B"/>
    <w:rPr>
      <w:rFonts w:eastAsia="Calibri"/>
    </w:rPr>
  </w:style>
  <w:style w:type="paragraph" w:customStyle="1" w:styleId="Card6pt">
    <w:name w:val="Card 6pt"/>
    <w:basedOn w:val="card"/>
    <w:uiPriority w:val="99"/>
    <w:qFormat/>
    <w:rsid w:val="00CF042B"/>
    <w:rPr>
      <w:rFonts w:ascii="Georgia" w:eastAsia="Calibri" w:hAnsi="Georgia"/>
      <w:bCs/>
      <w:color w:val="000000"/>
      <w:sz w:val="12"/>
      <w:szCs w:val="20"/>
    </w:rPr>
  </w:style>
  <w:style w:type="character" w:customStyle="1" w:styleId="FullCiteChar">
    <w:name w:val="Full Cite Char"/>
    <w:link w:val="FullCite"/>
    <w:locked/>
    <w:rsid w:val="00CF042B"/>
    <w:rPr>
      <w:rFonts w:ascii="Garamond" w:eastAsia="Calibri" w:hAnsi="Garamond"/>
    </w:rPr>
  </w:style>
  <w:style w:type="paragraph" w:customStyle="1" w:styleId="FullCite">
    <w:name w:val="Full Cite"/>
    <w:basedOn w:val="Normal"/>
    <w:next w:val="Normal"/>
    <w:link w:val="FullCiteChar"/>
    <w:qFormat/>
    <w:rsid w:val="00CF042B"/>
    <w:rPr>
      <w:rFonts w:ascii="Garamond" w:eastAsia="Calibri" w:hAnsi="Garamond" w:cstheme="minorBidi"/>
    </w:rPr>
  </w:style>
  <w:style w:type="character" w:customStyle="1" w:styleId="StyleCardStyleBlackUnderlineChar">
    <w:name w:val="Style Card Style + Black Underline Char"/>
    <w:link w:val="StyleCardStyleBlackUnderline"/>
    <w:locked/>
    <w:rsid w:val="00CF042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F042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CF042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F042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F042B"/>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CF042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F042B"/>
    <w:rPr>
      <w:rFonts w:ascii="Georgia" w:eastAsia="SimSun" w:hAnsi="Georgia" w:cstheme="minorBidi"/>
      <w:b/>
      <w:bCs/>
      <w:sz w:val="22"/>
      <w:u w:val="single"/>
      <w:lang w:eastAsia="zh-CN"/>
    </w:rPr>
  </w:style>
  <w:style w:type="paragraph" w:customStyle="1" w:styleId="CM27">
    <w:name w:val="CM27"/>
    <w:basedOn w:val="Default"/>
    <w:next w:val="Default"/>
    <w:qFormat/>
    <w:rsid w:val="00CF042B"/>
    <w:pPr>
      <w:spacing w:after="200" w:line="276" w:lineRule="auto"/>
    </w:pPr>
    <w:rPr>
      <w:rFonts w:eastAsia="Calibri"/>
      <w:color w:val="auto"/>
      <w:sz w:val="22"/>
    </w:rPr>
  </w:style>
  <w:style w:type="paragraph" w:customStyle="1" w:styleId="font-null">
    <w:name w:val="font-null"/>
    <w:basedOn w:val="Normal"/>
    <w:uiPriority w:val="99"/>
    <w:qFormat/>
    <w:rsid w:val="00CF042B"/>
    <w:pPr>
      <w:spacing w:before="100" w:beforeAutospacing="1" w:after="100" w:afterAutospacing="1"/>
    </w:pPr>
    <w:rPr>
      <w:rFonts w:eastAsia="Times New Roman"/>
      <w:sz w:val="24"/>
    </w:rPr>
  </w:style>
  <w:style w:type="paragraph" w:customStyle="1" w:styleId="rteindent1">
    <w:name w:val="rteindent1"/>
    <w:basedOn w:val="Normal"/>
    <w:uiPriority w:val="99"/>
    <w:qFormat/>
    <w:rsid w:val="00CF042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F042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F042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F042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F042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F042B"/>
    <w:pPr>
      <w:spacing w:before="100" w:beforeAutospacing="1" w:after="100" w:afterAutospacing="1"/>
    </w:pPr>
    <w:rPr>
      <w:rFonts w:eastAsia="Times New Roman"/>
      <w:sz w:val="24"/>
    </w:rPr>
  </w:style>
  <w:style w:type="paragraph" w:customStyle="1" w:styleId="class">
    <w:name w:val="class"/>
    <w:basedOn w:val="Normal"/>
    <w:uiPriority w:val="99"/>
    <w:qFormat/>
    <w:rsid w:val="00CF042B"/>
    <w:pPr>
      <w:spacing w:before="100" w:beforeAutospacing="1" w:after="100" w:afterAutospacing="1"/>
    </w:pPr>
    <w:rPr>
      <w:rFonts w:eastAsia="Times New Roman"/>
      <w:sz w:val="24"/>
    </w:rPr>
  </w:style>
  <w:style w:type="character" w:customStyle="1" w:styleId="blocktitleChar0">
    <w:name w:val="block title Char"/>
    <w:link w:val="blocktitle0"/>
    <w:locked/>
    <w:rsid w:val="00CF042B"/>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CF042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F042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F042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F042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F042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F042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F042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F042B"/>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CF042B"/>
    <w:pPr>
      <w:spacing w:before="100" w:beforeAutospacing="1" w:after="100" w:afterAutospacing="1"/>
    </w:pPr>
    <w:rPr>
      <w:rFonts w:eastAsia="Times New Roman"/>
      <w:sz w:val="24"/>
    </w:rPr>
  </w:style>
  <w:style w:type="paragraph" w:customStyle="1" w:styleId="Caption2">
    <w:name w:val="Caption2"/>
    <w:basedOn w:val="Normal"/>
    <w:uiPriority w:val="99"/>
    <w:qFormat/>
    <w:rsid w:val="00CF042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F042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F042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CF042B"/>
    <w:pPr>
      <w:jc w:val="center"/>
    </w:pPr>
    <w:rPr>
      <w:rFonts w:ascii="Book Antiqua" w:eastAsia="Times New Roman" w:hAnsi="Book Antiqua"/>
      <w:b/>
      <w:sz w:val="28"/>
    </w:rPr>
  </w:style>
  <w:style w:type="paragraph" w:customStyle="1" w:styleId="Little">
    <w:name w:val="Little"/>
    <w:basedOn w:val="Normal"/>
    <w:next w:val="Normal"/>
    <w:link w:val="LittleChar"/>
    <w:qFormat/>
    <w:rsid w:val="00CF042B"/>
    <w:pPr>
      <w:ind w:left="288"/>
    </w:pPr>
    <w:rPr>
      <w:rFonts w:eastAsia="Times New Roman"/>
      <w:sz w:val="16"/>
    </w:rPr>
  </w:style>
  <w:style w:type="paragraph" w:customStyle="1" w:styleId="AAAcard">
    <w:name w:val="AAAcard"/>
    <w:basedOn w:val="Normal"/>
    <w:uiPriority w:val="99"/>
    <w:qFormat/>
    <w:rsid w:val="00CF042B"/>
    <w:pPr>
      <w:ind w:left="288" w:right="288"/>
    </w:pPr>
    <w:rPr>
      <w:rFonts w:eastAsia="Times New Roman"/>
    </w:rPr>
  </w:style>
  <w:style w:type="paragraph" w:customStyle="1" w:styleId="Caption3">
    <w:name w:val="Caption3"/>
    <w:basedOn w:val="Normal"/>
    <w:uiPriority w:val="99"/>
    <w:qFormat/>
    <w:rsid w:val="00CF042B"/>
    <w:pPr>
      <w:spacing w:before="100" w:beforeAutospacing="1" w:after="100" w:afterAutospacing="1"/>
    </w:pPr>
    <w:rPr>
      <w:rFonts w:eastAsia="Times New Roman"/>
      <w:sz w:val="24"/>
    </w:rPr>
  </w:style>
  <w:style w:type="paragraph" w:customStyle="1" w:styleId="body-12-5">
    <w:name w:val="body-12-5"/>
    <w:basedOn w:val="Normal"/>
    <w:uiPriority w:val="99"/>
    <w:qFormat/>
    <w:rsid w:val="00CF042B"/>
    <w:pPr>
      <w:spacing w:before="100" w:beforeAutospacing="1" w:after="100" w:afterAutospacing="1"/>
    </w:pPr>
    <w:rPr>
      <w:rFonts w:eastAsia="Times New Roman"/>
      <w:sz w:val="24"/>
    </w:rPr>
  </w:style>
  <w:style w:type="paragraph" w:customStyle="1" w:styleId="infuse">
    <w:name w:val="infuse"/>
    <w:basedOn w:val="Normal"/>
    <w:uiPriority w:val="99"/>
    <w:qFormat/>
    <w:rsid w:val="00CF042B"/>
    <w:pPr>
      <w:spacing w:before="100" w:beforeAutospacing="1" w:after="100" w:afterAutospacing="1"/>
    </w:pPr>
    <w:rPr>
      <w:rFonts w:eastAsia="Times New Roman"/>
      <w:sz w:val="24"/>
    </w:rPr>
  </w:style>
  <w:style w:type="paragraph" w:customStyle="1" w:styleId="fontreg">
    <w:name w:val="font_reg"/>
    <w:basedOn w:val="Normal"/>
    <w:uiPriority w:val="99"/>
    <w:qFormat/>
    <w:rsid w:val="00CF042B"/>
    <w:pPr>
      <w:spacing w:before="100" w:beforeAutospacing="1" w:after="100" w:afterAutospacing="1"/>
    </w:pPr>
    <w:rPr>
      <w:rFonts w:eastAsia="Times New Roman"/>
      <w:sz w:val="24"/>
    </w:rPr>
  </w:style>
  <w:style w:type="paragraph" w:customStyle="1" w:styleId="CITEF3">
    <w:name w:val="CITE F3"/>
    <w:uiPriority w:val="99"/>
    <w:qFormat/>
    <w:rsid w:val="00CF042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F042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F042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F042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F042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F042B"/>
    <w:pPr>
      <w:ind w:left="144"/>
    </w:pPr>
    <w:rPr>
      <w:rFonts w:ascii="Cambria" w:eastAsia="Calibri" w:hAnsi="Cambria"/>
      <w:sz w:val="24"/>
    </w:rPr>
  </w:style>
  <w:style w:type="paragraph" w:customStyle="1" w:styleId="FreeFormA">
    <w:name w:val="Free Form A"/>
    <w:autoRedefine/>
    <w:uiPriority w:val="99"/>
    <w:qFormat/>
    <w:rsid w:val="00CF042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F042B"/>
    <w:pPr>
      <w:spacing w:before="100" w:beforeAutospacing="1" w:after="100" w:afterAutospacing="1"/>
    </w:pPr>
    <w:rPr>
      <w:rFonts w:eastAsia="Times New Roman"/>
      <w:sz w:val="24"/>
    </w:rPr>
  </w:style>
  <w:style w:type="paragraph" w:customStyle="1" w:styleId="subheader">
    <w:name w:val="subheader"/>
    <w:basedOn w:val="Normal"/>
    <w:uiPriority w:val="99"/>
    <w:qFormat/>
    <w:rsid w:val="00CF042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F042B"/>
    <w:pPr>
      <w:spacing w:before="100" w:beforeAutospacing="1" w:after="100" w:afterAutospacing="1"/>
    </w:pPr>
    <w:rPr>
      <w:rFonts w:eastAsia="Times New Roman"/>
      <w:sz w:val="24"/>
    </w:rPr>
  </w:style>
  <w:style w:type="paragraph" w:customStyle="1" w:styleId="more">
    <w:name w:val="more"/>
    <w:basedOn w:val="Normal"/>
    <w:uiPriority w:val="99"/>
    <w:qFormat/>
    <w:rsid w:val="00CF042B"/>
    <w:pPr>
      <w:spacing w:before="100" w:beforeAutospacing="1" w:after="100" w:afterAutospacing="1"/>
    </w:pPr>
    <w:rPr>
      <w:rFonts w:eastAsia="Times New Roman"/>
      <w:sz w:val="24"/>
    </w:rPr>
  </w:style>
  <w:style w:type="paragraph" w:customStyle="1" w:styleId="story">
    <w:name w:val="story"/>
    <w:basedOn w:val="Normal"/>
    <w:uiPriority w:val="99"/>
    <w:qFormat/>
    <w:rsid w:val="00CF042B"/>
    <w:pPr>
      <w:spacing w:before="100" w:beforeAutospacing="1" w:after="100" w:afterAutospacing="1"/>
    </w:pPr>
    <w:rPr>
      <w:rFonts w:eastAsia="Times New Roman"/>
      <w:sz w:val="24"/>
    </w:rPr>
  </w:style>
  <w:style w:type="paragraph" w:customStyle="1" w:styleId="H1numbered">
    <w:name w:val="H1 numbered"/>
    <w:basedOn w:val="Normal"/>
    <w:uiPriority w:val="99"/>
    <w:qFormat/>
    <w:rsid w:val="00CF042B"/>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F042B"/>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F042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F042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F042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F042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F042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F042B"/>
    <w:pPr>
      <w:widowControl w:val="0"/>
      <w:spacing w:after="63"/>
    </w:pPr>
    <w:rPr>
      <w:rFonts w:ascii="Arial" w:hAnsi="Arial"/>
      <w:color w:val="auto"/>
    </w:rPr>
  </w:style>
  <w:style w:type="paragraph" w:customStyle="1" w:styleId="CM35">
    <w:name w:val="CM35"/>
    <w:basedOn w:val="Default"/>
    <w:next w:val="Default"/>
    <w:uiPriority w:val="99"/>
    <w:qFormat/>
    <w:rsid w:val="00CF042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F042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F042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F042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F042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F042B"/>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F042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F042B"/>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F042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F042B"/>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F042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F042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F042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F042B"/>
    <w:rPr>
      <w:rFonts w:ascii="Georgia" w:hAnsi="Georgia" w:cstheme="minorBidi"/>
      <w:lang w:val="x-none" w:eastAsia="x-none"/>
    </w:rPr>
  </w:style>
  <w:style w:type="character" w:customStyle="1" w:styleId="NormalFontChar">
    <w:name w:val="Normal Font Char"/>
    <w:link w:val="NormalFont"/>
    <w:locked/>
    <w:rsid w:val="00CF042B"/>
    <w:rPr>
      <w:rFonts w:ascii="Times New Roman" w:eastAsia="Times New Roman" w:hAnsi="Times New Roman" w:cs="Times New Roman"/>
      <w:sz w:val="20"/>
      <w:szCs w:val="20"/>
    </w:rPr>
  </w:style>
  <w:style w:type="paragraph" w:customStyle="1" w:styleId="NormalFont">
    <w:name w:val="Normal Font"/>
    <w:link w:val="NormalFontChar"/>
    <w:qFormat/>
    <w:rsid w:val="00CF042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F042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F042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F042B"/>
    <w:rPr>
      <w:u w:val="single"/>
      <w:lang w:val="x-none" w:eastAsia="x-none"/>
    </w:rPr>
  </w:style>
  <w:style w:type="character" w:customStyle="1" w:styleId="StyleNormalFont11ptBoldUnderlineChar">
    <w:name w:val="Style Normal Font + 11 pt Bold Underline Char"/>
    <w:link w:val="StyleNormalFont11ptBoldUnderline"/>
    <w:locked/>
    <w:rsid w:val="00CF042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F042B"/>
    <w:rPr>
      <w:b/>
      <w:bCs/>
      <w:u w:val="single"/>
      <w:lang w:val="x-none" w:eastAsia="x-none"/>
    </w:rPr>
  </w:style>
  <w:style w:type="paragraph" w:customStyle="1" w:styleId="Smallfont0">
    <w:name w:val="Smallfont"/>
    <w:basedOn w:val="Normal"/>
    <w:uiPriority w:val="99"/>
    <w:qFormat/>
    <w:rsid w:val="00CF042B"/>
    <w:rPr>
      <w:rFonts w:eastAsia="Times New Roman"/>
      <w:sz w:val="15"/>
    </w:rPr>
  </w:style>
  <w:style w:type="paragraph" w:customStyle="1" w:styleId="formatvorlage2">
    <w:name w:val="formatvorlage2"/>
    <w:basedOn w:val="Normal"/>
    <w:uiPriority w:val="99"/>
    <w:qFormat/>
    <w:rsid w:val="00CF042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F042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F042B"/>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F042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F042B"/>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F042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F042B"/>
    <w:pPr>
      <w:ind w:left="144"/>
    </w:pPr>
    <w:rPr>
      <w:rFonts w:ascii="Georgia" w:eastAsia="Times New Roman" w:hAnsi="Georgia" w:cstheme="minorBidi"/>
      <w:lang w:val="x-none" w:eastAsia="x-none"/>
    </w:rPr>
  </w:style>
  <w:style w:type="paragraph" w:customStyle="1" w:styleId="deck">
    <w:name w:val="deck"/>
    <w:basedOn w:val="Normal"/>
    <w:uiPriority w:val="99"/>
    <w:qFormat/>
    <w:rsid w:val="00CF042B"/>
    <w:pPr>
      <w:spacing w:before="100" w:beforeAutospacing="1" w:after="100" w:afterAutospacing="1"/>
    </w:pPr>
    <w:rPr>
      <w:rFonts w:eastAsia="Times New Roman"/>
      <w:sz w:val="24"/>
    </w:rPr>
  </w:style>
  <w:style w:type="paragraph" w:customStyle="1" w:styleId="i1">
    <w:name w:val="i1"/>
    <w:basedOn w:val="Normal"/>
    <w:uiPriority w:val="99"/>
    <w:qFormat/>
    <w:rsid w:val="00CF042B"/>
    <w:pPr>
      <w:spacing w:before="100" w:beforeAutospacing="1" w:after="100" w:afterAutospacing="1"/>
    </w:pPr>
    <w:rPr>
      <w:rFonts w:eastAsia="Times New Roman"/>
      <w:sz w:val="24"/>
    </w:rPr>
  </w:style>
  <w:style w:type="paragraph" w:customStyle="1" w:styleId="question">
    <w:name w:val="question"/>
    <w:basedOn w:val="Normal"/>
    <w:uiPriority w:val="99"/>
    <w:qFormat/>
    <w:rsid w:val="00CF042B"/>
    <w:pPr>
      <w:spacing w:before="100" w:beforeAutospacing="1" w:after="100" w:afterAutospacing="1"/>
    </w:pPr>
    <w:rPr>
      <w:rFonts w:eastAsia="Times New Roman"/>
      <w:sz w:val="24"/>
    </w:rPr>
  </w:style>
  <w:style w:type="paragraph" w:customStyle="1" w:styleId="bodycopy">
    <w:name w:val="bodycopy"/>
    <w:basedOn w:val="Normal"/>
    <w:uiPriority w:val="99"/>
    <w:qFormat/>
    <w:rsid w:val="00CF042B"/>
    <w:pPr>
      <w:spacing w:before="100" w:beforeAutospacing="1" w:after="100" w:afterAutospacing="1"/>
    </w:pPr>
    <w:rPr>
      <w:rFonts w:eastAsia="Times New Roman"/>
      <w:sz w:val="24"/>
    </w:rPr>
  </w:style>
  <w:style w:type="paragraph" w:customStyle="1" w:styleId="Fifth">
    <w:name w:val="Fifth"/>
    <w:basedOn w:val="Normal"/>
    <w:link w:val="FifthChar"/>
    <w:qFormat/>
    <w:rsid w:val="00CF042B"/>
    <w:rPr>
      <w:rFonts w:ascii="Arial" w:eastAsia="Calibri" w:hAnsi="Arial"/>
    </w:rPr>
  </w:style>
  <w:style w:type="paragraph" w:customStyle="1" w:styleId="NoteLevel22">
    <w:name w:val="Note Level 22"/>
    <w:basedOn w:val="card"/>
    <w:next w:val="Normal"/>
    <w:uiPriority w:val="99"/>
    <w:qFormat/>
    <w:rsid w:val="00CF042B"/>
    <w:pPr>
      <w:keepNext/>
    </w:pPr>
    <w:rPr>
      <w:rFonts w:ascii="Georgia" w:eastAsia="MS Gothic" w:hAnsi="Georgia"/>
      <w:bCs/>
      <w:szCs w:val="20"/>
    </w:rPr>
  </w:style>
  <w:style w:type="paragraph" w:customStyle="1" w:styleId="wp-caption-text">
    <w:name w:val="wp-caption-text"/>
    <w:basedOn w:val="Normal"/>
    <w:qFormat/>
    <w:rsid w:val="00CF042B"/>
    <w:pPr>
      <w:spacing w:before="100" w:beforeAutospacing="1" w:after="100" w:afterAutospacing="1"/>
    </w:pPr>
    <w:rPr>
      <w:rFonts w:eastAsia="Times New Roman"/>
      <w:sz w:val="24"/>
    </w:rPr>
  </w:style>
  <w:style w:type="paragraph" w:customStyle="1" w:styleId="svarticle">
    <w:name w:val="svarticle"/>
    <w:basedOn w:val="Normal"/>
    <w:uiPriority w:val="99"/>
    <w:qFormat/>
    <w:rsid w:val="00CF042B"/>
    <w:pPr>
      <w:spacing w:before="100" w:beforeAutospacing="1" w:after="100" w:afterAutospacing="1"/>
    </w:pPr>
    <w:rPr>
      <w:rFonts w:eastAsia="Times New Roman"/>
      <w:sz w:val="24"/>
    </w:rPr>
  </w:style>
  <w:style w:type="paragraph" w:customStyle="1" w:styleId="canvas-atom">
    <w:name w:val="canvas-atom"/>
    <w:basedOn w:val="Normal"/>
    <w:uiPriority w:val="99"/>
    <w:qFormat/>
    <w:rsid w:val="00CF042B"/>
    <w:pPr>
      <w:spacing w:before="100" w:beforeAutospacing="1" w:after="100" w:afterAutospacing="1"/>
    </w:pPr>
    <w:rPr>
      <w:sz w:val="24"/>
    </w:rPr>
  </w:style>
  <w:style w:type="paragraph" w:customStyle="1" w:styleId="tweet-text">
    <w:name w:val="tweet-text"/>
    <w:basedOn w:val="Normal"/>
    <w:uiPriority w:val="99"/>
    <w:qFormat/>
    <w:rsid w:val="00CF042B"/>
    <w:pPr>
      <w:spacing w:before="100" w:beforeAutospacing="1" w:after="100" w:afterAutospacing="1"/>
    </w:pPr>
  </w:style>
  <w:style w:type="paragraph" w:customStyle="1" w:styleId="description">
    <w:name w:val="description"/>
    <w:basedOn w:val="Normal"/>
    <w:uiPriority w:val="99"/>
    <w:qFormat/>
    <w:rsid w:val="00CF042B"/>
    <w:pPr>
      <w:spacing w:before="100" w:beforeAutospacing="1" w:after="100" w:afterAutospacing="1"/>
    </w:pPr>
  </w:style>
  <w:style w:type="paragraph" w:customStyle="1" w:styleId="graf">
    <w:name w:val="graf"/>
    <w:basedOn w:val="Normal"/>
    <w:uiPriority w:val="99"/>
    <w:qFormat/>
    <w:rsid w:val="00CF042B"/>
    <w:pPr>
      <w:spacing w:before="100" w:beforeAutospacing="1" w:after="100" w:afterAutospacing="1"/>
    </w:pPr>
  </w:style>
  <w:style w:type="paragraph" w:customStyle="1" w:styleId="column">
    <w:name w:val="column"/>
    <w:basedOn w:val="Normal"/>
    <w:uiPriority w:val="99"/>
    <w:qFormat/>
    <w:rsid w:val="00CF042B"/>
    <w:pPr>
      <w:spacing w:before="100" w:beforeAutospacing="1" w:after="100" w:afterAutospacing="1"/>
    </w:pPr>
  </w:style>
  <w:style w:type="paragraph" w:customStyle="1" w:styleId="recirc-container">
    <w:name w:val="recirc-container"/>
    <w:basedOn w:val="Normal"/>
    <w:uiPriority w:val="99"/>
    <w:qFormat/>
    <w:rsid w:val="00CF042B"/>
    <w:pPr>
      <w:spacing w:before="100" w:beforeAutospacing="1" w:after="100" w:afterAutospacing="1"/>
    </w:pPr>
    <w:rPr>
      <w:sz w:val="24"/>
    </w:rPr>
  </w:style>
  <w:style w:type="paragraph" w:customStyle="1" w:styleId="interstitial-link">
    <w:name w:val="interstitial-link"/>
    <w:basedOn w:val="Normal"/>
    <w:uiPriority w:val="99"/>
    <w:qFormat/>
    <w:rsid w:val="00CF042B"/>
    <w:pPr>
      <w:spacing w:before="100" w:beforeAutospacing="1" w:after="100" w:afterAutospacing="1"/>
    </w:pPr>
    <w:rPr>
      <w:sz w:val="24"/>
    </w:rPr>
  </w:style>
  <w:style w:type="paragraph" w:customStyle="1" w:styleId="see-also">
    <w:name w:val="see-also"/>
    <w:basedOn w:val="Normal"/>
    <w:uiPriority w:val="99"/>
    <w:qFormat/>
    <w:rsid w:val="00CF042B"/>
    <w:pPr>
      <w:spacing w:before="100" w:beforeAutospacing="1" w:after="100" w:afterAutospacing="1"/>
    </w:pPr>
    <w:rPr>
      <w:sz w:val="24"/>
    </w:rPr>
  </w:style>
  <w:style w:type="character" w:styleId="SubtleEmphasis">
    <w:name w:val="Subtle Emphasis"/>
    <w:uiPriority w:val="19"/>
    <w:qFormat/>
    <w:rsid w:val="00CF042B"/>
    <w:rPr>
      <w:rFonts w:ascii="Georgia" w:hAnsi="Georgia" w:hint="default"/>
      <w:i/>
      <w:iCs/>
      <w:color w:val="808080"/>
    </w:rPr>
  </w:style>
  <w:style w:type="character" w:customStyle="1" w:styleId="cardchar00">
    <w:name w:val="cardchar0"/>
    <w:basedOn w:val="DefaultParagraphFont"/>
    <w:rsid w:val="00CF042B"/>
  </w:style>
  <w:style w:type="character" w:customStyle="1" w:styleId="UnderlineNon-bold">
    <w:name w:val="Underline Non - bold"/>
    <w:rsid w:val="00CF042B"/>
    <w:rPr>
      <w:rFonts w:ascii="Times New Roman" w:hAnsi="Times New Roman" w:cs="Times New Roman" w:hint="default"/>
      <w:iCs/>
      <w:sz w:val="22"/>
      <w:u w:val="single"/>
    </w:rPr>
  </w:style>
  <w:style w:type="character" w:customStyle="1" w:styleId="Heading5Char2">
    <w:name w:val="Heading 5 Char2"/>
    <w:rsid w:val="00CF042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F042B"/>
    <w:rPr>
      <w:rFonts w:ascii="Arial" w:hAnsi="Arial" w:cs="Arial"/>
      <w:vanish/>
      <w:sz w:val="16"/>
      <w:szCs w:val="16"/>
    </w:rPr>
  </w:style>
  <w:style w:type="paragraph" w:styleId="z-TopofForm">
    <w:name w:val="HTML Top of Form"/>
    <w:basedOn w:val="Normal"/>
    <w:next w:val="Normal"/>
    <w:link w:val="z-TopofFormChar"/>
    <w:hidden/>
    <w:uiPriority w:val="99"/>
    <w:unhideWhenUsed/>
    <w:rsid w:val="00CF042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F042B"/>
    <w:rPr>
      <w:rFonts w:ascii="Arial" w:hAnsi="Arial" w:cs="Arial"/>
      <w:vanish/>
      <w:sz w:val="16"/>
      <w:szCs w:val="16"/>
    </w:rPr>
  </w:style>
  <w:style w:type="character" w:customStyle="1" w:styleId="z-BottomofFormChar">
    <w:name w:val="z-Bottom of Form Char"/>
    <w:basedOn w:val="DefaultParagraphFont"/>
    <w:link w:val="z-BottomofForm"/>
    <w:uiPriority w:val="99"/>
    <w:rsid w:val="00CF042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F042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F042B"/>
    <w:rPr>
      <w:rFonts w:ascii="Arial" w:hAnsi="Arial" w:cs="Arial"/>
      <w:vanish/>
      <w:sz w:val="16"/>
      <w:szCs w:val="16"/>
    </w:rPr>
  </w:style>
  <w:style w:type="character" w:customStyle="1" w:styleId="authordate1">
    <w:name w:val="authordate"/>
    <w:rsid w:val="00CF042B"/>
  </w:style>
  <w:style w:type="character" w:customStyle="1" w:styleId="underline0">
    <w:name w:val="%underline"/>
    <w:qFormat/>
    <w:rsid w:val="00CF042B"/>
    <w:rPr>
      <w:rFonts w:ascii="Times New Roman" w:hAnsi="Times New Roman" w:cs="Times New Roman" w:hint="default"/>
      <w:strike w:val="0"/>
      <w:dstrike w:val="0"/>
      <w:sz w:val="16"/>
      <w:u w:val="none"/>
      <w:effect w:val="none"/>
    </w:rPr>
  </w:style>
  <w:style w:type="character" w:customStyle="1" w:styleId="AUNDERLINE0">
    <w:name w:val="AUNDERLINE"/>
    <w:qFormat/>
    <w:rsid w:val="00CF042B"/>
    <w:rPr>
      <w:rFonts w:ascii="Times New Roman" w:hAnsi="Times New Roman" w:cs="Times New Roman" w:hint="default"/>
      <w:sz w:val="20"/>
      <w:u w:val="single"/>
    </w:rPr>
  </w:style>
  <w:style w:type="character" w:customStyle="1" w:styleId="UnderlinedCharChar">
    <w:name w:val="Underlined Char Char"/>
    <w:rsid w:val="00CF042B"/>
    <w:rPr>
      <w:rFonts w:ascii="Garamond" w:hAnsi="Garamond" w:hint="default"/>
      <w:szCs w:val="28"/>
      <w:u w:val="single"/>
      <w:lang w:val="en-US" w:eastAsia="en-US" w:bidi="ar-SA"/>
    </w:rPr>
  </w:style>
  <w:style w:type="character" w:customStyle="1" w:styleId="slug-doi">
    <w:name w:val="slug-doi"/>
    <w:basedOn w:val="DefaultParagraphFont"/>
    <w:rsid w:val="00CF042B"/>
  </w:style>
  <w:style w:type="character" w:customStyle="1" w:styleId="af">
    <w:name w:val="af"/>
    <w:basedOn w:val="DefaultParagraphFont"/>
    <w:rsid w:val="00CF042B"/>
  </w:style>
  <w:style w:type="character" w:customStyle="1" w:styleId="ab">
    <w:name w:val="ab"/>
    <w:basedOn w:val="DefaultParagraphFont"/>
    <w:rsid w:val="00CF042B"/>
  </w:style>
  <w:style w:type="character" w:customStyle="1" w:styleId="em">
    <w:name w:val="em"/>
    <w:basedOn w:val="DefaultParagraphFont"/>
    <w:rsid w:val="00CF042B"/>
  </w:style>
  <w:style w:type="character" w:customStyle="1" w:styleId="au">
    <w:name w:val="au"/>
    <w:basedOn w:val="DefaultParagraphFont"/>
    <w:rsid w:val="00CF042B"/>
  </w:style>
  <w:style w:type="character" w:customStyle="1" w:styleId="ti">
    <w:name w:val="ti"/>
    <w:basedOn w:val="DefaultParagraphFont"/>
    <w:rsid w:val="00CF042B"/>
  </w:style>
  <w:style w:type="character" w:customStyle="1" w:styleId="subheadblue">
    <w:name w:val="subhead_blue"/>
    <w:basedOn w:val="DefaultParagraphFont"/>
    <w:rsid w:val="00CF042B"/>
  </w:style>
  <w:style w:type="character" w:customStyle="1" w:styleId="affiliation">
    <w:name w:val="affiliation"/>
    <w:basedOn w:val="DefaultParagraphFont"/>
    <w:rsid w:val="00CF042B"/>
  </w:style>
  <w:style w:type="character" w:customStyle="1" w:styleId="slug-doi-wrapper">
    <w:name w:val="slug-doi-wrapper"/>
    <w:basedOn w:val="DefaultParagraphFont"/>
    <w:rsid w:val="00CF042B"/>
  </w:style>
  <w:style w:type="character" w:customStyle="1" w:styleId="slug-metadata-noteahead-of-print">
    <w:name w:val="slug-metadata-note ahead-of-print"/>
    <w:basedOn w:val="DefaultParagraphFont"/>
    <w:rsid w:val="00CF042B"/>
  </w:style>
  <w:style w:type="character" w:customStyle="1" w:styleId="slug-ahead-of-print-date">
    <w:name w:val="slug-ahead-of-print-date"/>
    <w:basedOn w:val="DefaultParagraphFont"/>
    <w:rsid w:val="00CF042B"/>
  </w:style>
  <w:style w:type="character" w:customStyle="1" w:styleId="medium-bold">
    <w:name w:val="medium-bold"/>
    <w:basedOn w:val="DefaultParagraphFont"/>
    <w:rsid w:val="00CF042B"/>
  </w:style>
  <w:style w:type="character" w:customStyle="1" w:styleId="updated-short-citation">
    <w:name w:val="updated-short-citation"/>
    <w:basedOn w:val="DefaultParagraphFont"/>
    <w:rsid w:val="00CF042B"/>
  </w:style>
  <w:style w:type="character" w:customStyle="1" w:styleId="goohl0">
    <w:name w:val="goohl0"/>
    <w:basedOn w:val="DefaultParagraphFont"/>
    <w:rsid w:val="00CF042B"/>
  </w:style>
  <w:style w:type="character" w:customStyle="1" w:styleId="CharChar6">
    <w:name w:val="Char Char6"/>
    <w:rsid w:val="00CF042B"/>
    <w:rPr>
      <w:rFonts w:ascii="Arial" w:hAnsi="Arial" w:cs="Arial" w:hint="default"/>
      <w:bCs/>
      <w:sz w:val="16"/>
      <w:szCs w:val="26"/>
      <w:lang w:val="en-US" w:eastAsia="en-US" w:bidi="ar-SA"/>
    </w:rPr>
  </w:style>
  <w:style w:type="character" w:customStyle="1" w:styleId="TagCharChar1">
    <w:name w:val="Tag Char Char1"/>
    <w:rsid w:val="00CF042B"/>
    <w:rPr>
      <w:b/>
      <w:bCs w:val="0"/>
      <w:sz w:val="24"/>
      <w:szCs w:val="24"/>
      <w:lang w:val="en-US" w:eastAsia="en-US" w:bidi="ar-SA"/>
    </w:rPr>
  </w:style>
  <w:style w:type="character" w:customStyle="1" w:styleId="12TimesNewRoman">
    <w:name w:val="12 Times New Roman"/>
    <w:rsid w:val="00CF042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F042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F042B"/>
    <w:rPr>
      <w:rFonts w:ascii="Times New Roman" w:hAnsi="Times New Roman" w:cs="Times New Roman" w:hint="default"/>
      <w:strike w:val="0"/>
      <w:dstrike w:val="0"/>
      <w:sz w:val="14"/>
      <w:u w:val="none"/>
      <w:effect w:val="none"/>
    </w:rPr>
  </w:style>
  <w:style w:type="character" w:customStyle="1" w:styleId="F8-UnderlineBold">
    <w:name w:val="F8 - Underline/Bold"/>
    <w:rsid w:val="00CF042B"/>
    <w:rPr>
      <w:rFonts w:ascii="Times New Roman" w:hAnsi="Times New Roman" w:cs="Times New Roman" w:hint="default"/>
      <w:b/>
      <w:bCs w:val="0"/>
      <w:sz w:val="20"/>
      <w:u w:val="single"/>
    </w:rPr>
  </w:style>
  <w:style w:type="character" w:customStyle="1" w:styleId="F7-SmallFont">
    <w:name w:val="F7 - Small Font"/>
    <w:rsid w:val="00CF042B"/>
    <w:rPr>
      <w:rFonts w:ascii="Times New Roman" w:hAnsi="Times New Roman" w:cs="Times New Roman" w:hint="default"/>
      <w:sz w:val="14"/>
    </w:rPr>
  </w:style>
  <w:style w:type="character" w:customStyle="1" w:styleId="Brief-Bold">
    <w:name w:val="Brief - Bold"/>
    <w:rsid w:val="00CF042B"/>
    <w:rPr>
      <w:rFonts w:ascii="Times New Roman" w:hAnsi="Times New Roman" w:cs="Times New Roman" w:hint="default"/>
      <w:b/>
      <w:bCs w:val="0"/>
    </w:rPr>
  </w:style>
  <w:style w:type="character" w:customStyle="1" w:styleId="Card-Underline">
    <w:name w:val="Card - Underline"/>
    <w:rsid w:val="00CF042B"/>
    <w:rPr>
      <w:rFonts w:ascii="Times New Roman" w:hAnsi="Times New Roman" w:cs="Times New Roman" w:hint="default"/>
      <w:u w:val="single"/>
    </w:rPr>
  </w:style>
  <w:style w:type="character" w:customStyle="1" w:styleId="beriefunderline">
    <w:name w:val="berief = underline"/>
    <w:rsid w:val="00CF042B"/>
    <w:rPr>
      <w:rFonts w:ascii="Times New Roman" w:eastAsia="Times New Roman" w:hAnsi="Times New Roman" w:cs="Times New Roman" w:hint="default"/>
      <w:sz w:val="20"/>
      <w:u w:val="single"/>
    </w:rPr>
  </w:style>
  <w:style w:type="character" w:customStyle="1" w:styleId="BoldText10pt">
    <w:name w:val="Bold Text 10 pt"/>
    <w:rsid w:val="00CF042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F042B"/>
  </w:style>
  <w:style w:type="character" w:customStyle="1" w:styleId="SC4208902">
    <w:name w:val="SC.4.208902"/>
    <w:rsid w:val="00CF042B"/>
    <w:rPr>
      <w:rFonts w:ascii="Century" w:hAnsi="Century" w:cs="Century" w:hint="default"/>
      <w:color w:val="000000"/>
      <w:sz w:val="22"/>
      <w:szCs w:val="22"/>
    </w:rPr>
  </w:style>
  <w:style w:type="character" w:customStyle="1" w:styleId="SC4208915">
    <w:name w:val="SC.4.208915"/>
    <w:rsid w:val="00CF042B"/>
    <w:rPr>
      <w:rFonts w:ascii="Century" w:hAnsi="Century" w:cs="Century" w:hint="default"/>
      <w:color w:val="000000"/>
      <w:sz w:val="13"/>
      <w:szCs w:val="13"/>
    </w:rPr>
  </w:style>
  <w:style w:type="character" w:customStyle="1" w:styleId="SC273764">
    <w:name w:val="SC.2.73764"/>
    <w:rsid w:val="00CF042B"/>
    <w:rPr>
      <w:rFonts w:ascii="Century" w:hAnsi="Century" w:cs="Century" w:hint="default"/>
      <w:color w:val="000000"/>
      <w:sz w:val="72"/>
      <w:szCs w:val="72"/>
    </w:rPr>
  </w:style>
  <w:style w:type="character" w:customStyle="1" w:styleId="SC273779">
    <w:name w:val="SC.2.73779"/>
    <w:rsid w:val="00CF042B"/>
    <w:rPr>
      <w:rFonts w:ascii="Century" w:hAnsi="Century" w:cs="Century" w:hint="default"/>
      <w:color w:val="000000"/>
      <w:sz w:val="40"/>
      <w:szCs w:val="40"/>
    </w:rPr>
  </w:style>
  <w:style w:type="character" w:customStyle="1" w:styleId="SC273763">
    <w:name w:val="SC.2.73763"/>
    <w:rsid w:val="00CF042B"/>
    <w:rPr>
      <w:rFonts w:ascii="Century" w:hAnsi="Century" w:cs="Century" w:hint="default"/>
      <w:b/>
      <w:bCs/>
      <w:color w:val="000000"/>
    </w:rPr>
  </w:style>
  <w:style w:type="character" w:customStyle="1" w:styleId="SC4208910">
    <w:name w:val="SC.4.208910"/>
    <w:rsid w:val="00CF042B"/>
    <w:rPr>
      <w:rFonts w:ascii="Century" w:hAnsi="Century" w:cs="Century" w:hint="default"/>
      <w:color w:val="000000"/>
      <w:sz w:val="28"/>
      <w:szCs w:val="28"/>
    </w:rPr>
  </w:style>
  <w:style w:type="character" w:customStyle="1" w:styleId="SC4208911">
    <w:name w:val="SC.4.208911"/>
    <w:rsid w:val="00CF042B"/>
    <w:rPr>
      <w:rFonts w:ascii="Century" w:hAnsi="Century" w:cs="Century" w:hint="default"/>
      <w:color w:val="000000"/>
    </w:rPr>
  </w:style>
  <w:style w:type="character" w:customStyle="1" w:styleId="articlesubtitle">
    <w:name w:val="article_sub_title"/>
    <w:basedOn w:val="DefaultParagraphFont"/>
    <w:rsid w:val="00CF042B"/>
  </w:style>
  <w:style w:type="character" w:customStyle="1" w:styleId="newsdate2">
    <w:name w:val="news_date2"/>
    <w:basedOn w:val="DefaultParagraphFont"/>
    <w:rsid w:val="00CF042B"/>
  </w:style>
  <w:style w:type="character" w:customStyle="1" w:styleId="readarticleheader">
    <w:name w:val="readarticleheader"/>
    <w:basedOn w:val="DefaultParagraphFont"/>
    <w:rsid w:val="00CF042B"/>
  </w:style>
  <w:style w:type="character" w:customStyle="1" w:styleId="UnderlineChar20">
    <w:name w:val="Underline Char2"/>
    <w:rsid w:val="00CF042B"/>
    <w:rPr>
      <w:rFonts w:ascii="Trebuchet MS" w:hAnsi="Trebuchet MS" w:hint="default"/>
      <w:u w:val="thick"/>
      <w:lang w:val="en-US" w:eastAsia="zh-CN" w:bidi="ar-SA"/>
    </w:rPr>
  </w:style>
  <w:style w:type="character" w:customStyle="1" w:styleId="BoldUnderliningChar">
    <w:name w:val="Bold Underlining Char"/>
    <w:rsid w:val="00CF042B"/>
    <w:rPr>
      <w:rFonts w:ascii="Arial Narrow" w:eastAsia="Times New Roman" w:hAnsi="Arial Narrow" w:hint="default"/>
      <w:b/>
      <w:bCs w:val="0"/>
      <w:szCs w:val="24"/>
      <w:u w:val="single"/>
      <w:lang w:val="en-GB" w:eastAsia="en-US" w:bidi="ar-SA"/>
    </w:rPr>
  </w:style>
  <w:style w:type="character" w:customStyle="1" w:styleId="medium-normal1">
    <w:name w:val="medium-normal1"/>
    <w:rsid w:val="00CF042B"/>
    <w:rPr>
      <w:rFonts w:ascii="Arial" w:hAnsi="Arial" w:cs="Arial" w:hint="default"/>
      <w:b w:val="0"/>
      <w:bCs w:val="0"/>
      <w:i w:val="0"/>
      <w:iCs w:val="0"/>
      <w:sz w:val="20"/>
      <w:szCs w:val="20"/>
    </w:rPr>
  </w:style>
  <w:style w:type="character" w:customStyle="1" w:styleId="UnderlinedCardChar0">
    <w:name w:val="Underlined Card Char"/>
    <w:rsid w:val="00CF042B"/>
    <w:rPr>
      <w:rFonts w:ascii="Palatino Linotype" w:hAnsi="Palatino Linotype" w:hint="default"/>
      <w:u w:val="single"/>
      <w:lang w:val="en-US" w:eastAsia="en-US" w:bidi="ar-SA"/>
    </w:rPr>
  </w:style>
  <w:style w:type="character" w:customStyle="1" w:styleId="char">
    <w:name w:val="char"/>
    <w:basedOn w:val="DefaultParagraphFont"/>
    <w:rsid w:val="00CF042B"/>
  </w:style>
  <w:style w:type="character" w:customStyle="1" w:styleId="UnderlineCharCharCharCharCharChar">
    <w:name w:val="Underline Char Char Char Char Char Char"/>
    <w:rsid w:val="00CF042B"/>
    <w:rPr>
      <w:rFonts w:ascii="Arial Narrow" w:hAnsi="Arial Narrow" w:hint="default"/>
      <w:szCs w:val="24"/>
      <w:u w:val="single"/>
      <w:lang w:val="en-US" w:eastAsia="en-US" w:bidi="ar-SA"/>
    </w:rPr>
  </w:style>
  <w:style w:type="character" w:customStyle="1" w:styleId="klink">
    <w:name w:val="klink"/>
    <w:basedOn w:val="DefaultParagraphFont"/>
    <w:rsid w:val="00CF042B"/>
  </w:style>
  <w:style w:type="character" w:customStyle="1" w:styleId="date10">
    <w:name w:val="date1"/>
    <w:basedOn w:val="DefaultParagraphFont"/>
    <w:rsid w:val="00CF042B"/>
  </w:style>
  <w:style w:type="character" w:customStyle="1" w:styleId="bolding1">
    <w:name w:val="bolding1"/>
    <w:rsid w:val="00CF042B"/>
    <w:rPr>
      <w:b/>
      <w:bCs/>
    </w:rPr>
  </w:style>
  <w:style w:type="character" w:customStyle="1" w:styleId="bookoptions1">
    <w:name w:val="book_options1"/>
    <w:rsid w:val="00CF042B"/>
    <w:rPr>
      <w:b/>
      <w:bCs/>
      <w:color w:val="333366"/>
    </w:rPr>
  </w:style>
  <w:style w:type="character" w:customStyle="1" w:styleId="descriptionblock">
    <w:name w:val="description block"/>
    <w:basedOn w:val="DefaultParagraphFont"/>
    <w:rsid w:val="00CF042B"/>
  </w:style>
  <w:style w:type="character" w:customStyle="1" w:styleId="detailsboxblock">
    <w:name w:val="detailsbox block"/>
    <w:basedOn w:val="DefaultParagraphFont"/>
    <w:rsid w:val="00CF042B"/>
  </w:style>
  <w:style w:type="character" w:customStyle="1" w:styleId="Char3">
    <w:name w:val="Char3"/>
    <w:rsid w:val="00CF042B"/>
    <w:rPr>
      <w:rFonts w:ascii="Arial" w:hAnsi="Arial" w:cs="Arial" w:hint="default"/>
      <w:bCs/>
      <w:u w:val="thick"/>
      <w:lang w:val="en-US" w:eastAsia="en-US" w:bidi="ar-SA"/>
    </w:rPr>
  </w:style>
  <w:style w:type="character" w:customStyle="1" w:styleId="texto11">
    <w:name w:val="texto11"/>
    <w:rsid w:val="00CF042B"/>
    <w:rPr>
      <w:rFonts w:ascii="Arial" w:hAnsi="Arial" w:cs="Arial" w:hint="default"/>
      <w:b w:val="0"/>
      <w:bCs w:val="0"/>
      <w:i w:val="0"/>
      <w:iCs w:val="0"/>
      <w:caps w:val="0"/>
      <w:color w:val="000000"/>
      <w:sz w:val="26"/>
      <w:szCs w:val="26"/>
    </w:rPr>
  </w:style>
  <w:style w:type="character" w:customStyle="1" w:styleId="CardTagChar">
    <w:name w:val="Card Tag Char"/>
    <w:rsid w:val="00CF042B"/>
    <w:rPr>
      <w:rFonts w:ascii="Arial Narrow" w:hAnsi="Arial Narrow" w:hint="default"/>
      <w:b/>
      <w:bCs w:val="0"/>
      <w:sz w:val="24"/>
      <w:szCs w:val="24"/>
      <w:lang w:val="en-US" w:eastAsia="en-US" w:bidi="ar-SA"/>
    </w:rPr>
  </w:style>
  <w:style w:type="character" w:customStyle="1" w:styleId="DebateCiteCharCharChar">
    <w:name w:val="Debate Cite Char Char Char"/>
    <w:rsid w:val="00CF042B"/>
    <w:rPr>
      <w:b/>
      <w:bCs w:val="0"/>
      <w:sz w:val="32"/>
      <w:szCs w:val="32"/>
      <w:lang w:val="en-US" w:eastAsia="en-US" w:bidi="ar-SA"/>
    </w:rPr>
  </w:style>
  <w:style w:type="character" w:customStyle="1" w:styleId="Style10ptBold">
    <w:name w:val="Style 10 pt Bold"/>
    <w:rsid w:val="00CF042B"/>
    <w:rPr>
      <w:b/>
      <w:bCs/>
      <w:sz w:val="20"/>
    </w:rPr>
  </w:style>
  <w:style w:type="character" w:customStyle="1" w:styleId="text9">
    <w:name w:val="text9"/>
    <w:basedOn w:val="DefaultParagraphFont"/>
    <w:rsid w:val="00CF042B"/>
  </w:style>
  <w:style w:type="character" w:customStyle="1" w:styleId="text21">
    <w:name w:val="text21"/>
    <w:basedOn w:val="DefaultParagraphFont"/>
    <w:rsid w:val="00CF042B"/>
  </w:style>
  <w:style w:type="character" w:customStyle="1" w:styleId="text19">
    <w:name w:val="text19"/>
    <w:basedOn w:val="DefaultParagraphFont"/>
    <w:rsid w:val="00CF042B"/>
  </w:style>
  <w:style w:type="character" w:customStyle="1" w:styleId="term2">
    <w:name w:val="term2"/>
    <w:rsid w:val="00CF042B"/>
    <w:rPr>
      <w:b/>
      <w:bCs/>
    </w:rPr>
  </w:style>
  <w:style w:type="character" w:customStyle="1" w:styleId="pmterms12">
    <w:name w:val="pmterms12"/>
    <w:rsid w:val="00CF042B"/>
    <w:rPr>
      <w:b/>
      <w:bCs/>
      <w:i w:val="0"/>
      <w:iCs w:val="0"/>
      <w:color w:val="000000"/>
    </w:rPr>
  </w:style>
  <w:style w:type="character" w:customStyle="1" w:styleId="ToReadChar">
    <w:name w:val="To Read Char"/>
    <w:rsid w:val="00CF042B"/>
    <w:rPr>
      <w:rFonts w:ascii="Verdana" w:hAnsi="Verdana" w:hint="default"/>
      <w:b/>
      <w:bCs w:val="0"/>
      <w:szCs w:val="24"/>
      <w:u w:val="single"/>
      <w:lang w:val="en-US" w:eastAsia="en-US" w:bidi="ar-SA"/>
    </w:rPr>
  </w:style>
  <w:style w:type="character" w:customStyle="1" w:styleId="ToReadCharChar">
    <w:name w:val="To Read Char Char"/>
    <w:rsid w:val="00CF042B"/>
    <w:rPr>
      <w:rFonts w:ascii="Verdana" w:hAnsi="Verdana" w:hint="default"/>
      <w:b/>
      <w:bCs w:val="0"/>
      <w:szCs w:val="24"/>
      <w:u w:val="single"/>
      <w:lang w:val="en-US" w:eastAsia="en-US" w:bidi="ar-SA"/>
    </w:rPr>
  </w:style>
  <w:style w:type="character" w:customStyle="1" w:styleId="bio">
    <w:name w:val="bio"/>
    <w:basedOn w:val="DefaultParagraphFont"/>
    <w:rsid w:val="00CF042B"/>
  </w:style>
  <w:style w:type="character" w:customStyle="1" w:styleId="storytextstyle">
    <w:name w:val="storytextstyle"/>
    <w:basedOn w:val="DefaultParagraphFont"/>
    <w:rsid w:val="00CF042B"/>
  </w:style>
  <w:style w:type="character" w:customStyle="1" w:styleId="cardunderlinedCharChar">
    <w:name w:val="card underlined Char Char"/>
    <w:rsid w:val="00CF042B"/>
    <w:rPr>
      <w:rFonts w:ascii="Arial" w:hAnsi="Arial" w:cs="Arial" w:hint="default"/>
      <w:sz w:val="22"/>
      <w:szCs w:val="24"/>
      <w:u w:val="single"/>
      <w:lang w:val="en-US" w:eastAsia="en-US" w:bidi="ar-SA"/>
    </w:rPr>
  </w:style>
  <w:style w:type="character" w:customStyle="1" w:styleId="Style2Char0">
    <w:name w:val="Style2 Char"/>
    <w:rsid w:val="00CF042B"/>
    <w:rPr>
      <w:rFonts w:ascii="Book Antiqua" w:hAnsi="Book Antiqua" w:hint="default"/>
      <w:u w:val="thick"/>
      <w:lang w:val="en-US" w:eastAsia="en-US" w:bidi="ar-SA"/>
    </w:rPr>
  </w:style>
  <w:style w:type="character" w:customStyle="1" w:styleId="Style2Char1">
    <w:name w:val="Style2 Char1"/>
    <w:rsid w:val="00CF042B"/>
    <w:rPr>
      <w:rFonts w:ascii="Book Antiqua" w:hAnsi="Book Antiqua" w:hint="default"/>
      <w:szCs w:val="24"/>
      <w:u w:val="thick"/>
      <w:lang w:val="en-US" w:eastAsia="en-US" w:bidi="ar-SA"/>
    </w:rPr>
  </w:style>
  <w:style w:type="character" w:customStyle="1" w:styleId="articlehead21">
    <w:name w:val="articlehead21"/>
    <w:rsid w:val="00CF042B"/>
    <w:rPr>
      <w:rFonts w:ascii="Arial" w:hAnsi="Arial" w:cs="Arial" w:hint="default"/>
      <w:b/>
      <w:bCs/>
      <w:color w:val="660000"/>
      <w:sz w:val="20"/>
      <w:szCs w:val="20"/>
    </w:rPr>
  </w:style>
  <w:style w:type="character" w:customStyle="1" w:styleId="TagCiteChar1">
    <w:name w:val="Tag/Cite Char1"/>
    <w:rsid w:val="00CF042B"/>
    <w:rPr>
      <w:b/>
      <w:bCs w:val="0"/>
      <w:lang w:val="en-US" w:eastAsia="en-US" w:bidi="ar-SA"/>
    </w:rPr>
  </w:style>
  <w:style w:type="character" w:customStyle="1" w:styleId="goohl2">
    <w:name w:val="goohl2"/>
    <w:basedOn w:val="DefaultParagraphFont"/>
    <w:rsid w:val="00CF042B"/>
  </w:style>
  <w:style w:type="character" w:customStyle="1" w:styleId="CardCharChar0">
    <w:name w:val="Card Char Char"/>
    <w:rsid w:val="00CF042B"/>
    <w:rPr>
      <w:lang w:val="en-US" w:eastAsia="en-US" w:bidi="ar-SA"/>
    </w:rPr>
  </w:style>
  <w:style w:type="character" w:customStyle="1" w:styleId="BriefTitle1Char">
    <w:name w:val="Brief Title 1 Char"/>
    <w:rsid w:val="00CF042B"/>
    <w:rPr>
      <w:b/>
      <w:bCs w:val="0"/>
      <w:u w:val="single"/>
      <w:lang w:val="en-US" w:eastAsia="en-US" w:bidi="ar-SA"/>
    </w:rPr>
  </w:style>
  <w:style w:type="character" w:customStyle="1" w:styleId="TagCiteCharChar">
    <w:name w:val="Tag/Cite Char Char"/>
    <w:rsid w:val="00CF042B"/>
    <w:rPr>
      <w:b/>
      <w:bCs w:val="0"/>
      <w:lang w:val="en-US" w:eastAsia="en-US" w:bidi="ar-SA"/>
    </w:rPr>
  </w:style>
  <w:style w:type="character" w:customStyle="1" w:styleId="btx">
    <w:name w:val="btx"/>
    <w:basedOn w:val="DefaultParagraphFont"/>
    <w:rsid w:val="00CF042B"/>
  </w:style>
  <w:style w:type="character" w:customStyle="1" w:styleId="CardChar1">
    <w:name w:val="Card Char1"/>
    <w:rsid w:val="00CF042B"/>
    <w:rPr>
      <w:lang w:val="en-US" w:eastAsia="en-US" w:bidi="ar-SA"/>
    </w:rPr>
  </w:style>
  <w:style w:type="character" w:customStyle="1" w:styleId="prodgeneral1">
    <w:name w:val="prodgeneral1"/>
    <w:rsid w:val="00CF042B"/>
    <w:rPr>
      <w:rFonts w:ascii="Verdana" w:hAnsi="Verdana" w:hint="default"/>
      <w:b w:val="0"/>
      <w:bCs w:val="0"/>
      <w:caps w:val="0"/>
      <w:color w:val="000000"/>
      <w:spacing w:val="0"/>
      <w:sz w:val="16"/>
      <w:szCs w:val="16"/>
    </w:rPr>
  </w:style>
  <w:style w:type="character" w:customStyle="1" w:styleId="summary1">
    <w:name w:val="summary1"/>
    <w:rsid w:val="00CF042B"/>
    <w:rPr>
      <w:rFonts w:ascii="Arial" w:hAnsi="Arial" w:cs="Arial" w:hint="default"/>
      <w:sz w:val="18"/>
      <w:szCs w:val="18"/>
    </w:rPr>
  </w:style>
  <w:style w:type="character" w:customStyle="1" w:styleId="text3">
    <w:name w:val="text3"/>
    <w:basedOn w:val="DefaultParagraphFont"/>
    <w:rsid w:val="00CF042B"/>
  </w:style>
  <w:style w:type="character" w:customStyle="1" w:styleId="cardtextsmallChar">
    <w:name w:val="card text small Char"/>
    <w:rsid w:val="00CF042B"/>
    <w:rPr>
      <w:rFonts w:ascii="Arial Narrow" w:hAnsi="Arial Narrow" w:hint="default"/>
      <w:sz w:val="16"/>
      <w:szCs w:val="24"/>
      <w:lang w:val="en-US" w:eastAsia="en-US" w:bidi="ar-SA"/>
    </w:rPr>
  </w:style>
  <w:style w:type="character" w:customStyle="1" w:styleId="countrytitle1">
    <w:name w:val="countrytitle1"/>
    <w:rsid w:val="00CF042B"/>
    <w:rPr>
      <w:rFonts w:ascii="Verdana" w:hAnsi="Verdana" w:hint="default"/>
      <w:b/>
      <w:bCs/>
      <w:color w:val="293643"/>
      <w:sz w:val="24"/>
      <w:szCs w:val="24"/>
    </w:rPr>
  </w:style>
  <w:style w:type="character" w:customStyle="1" w:styleId="storyheader1">
    <w:name w:val="storyheader1"/>
    <w:rsid w:val="00CF042B"/>
    <w:rPr>
      <w:rFonts w:ascii="Verdana" w:hAnsi="Verdana" w:hint="default"/>
      <w:b/>
      <w:bCs/>
      <w:color w:val="000000"/>
      <w:sz w:val="21"/>
      <w:szCs w:val="21"/>
    </w:rPr>
  </w:style>
  <w:style w:type="character" w:customStyle="1" w:styleId="cardunderlinedChar0">
    <w:name w:val="card underlined Char"/>
    <w:rsid w:val="00CF042B"/>
    <w:rPr>
      <w:rFonts w:ascii="Arial" w:hAnsi="Arial" w:cs="Arial" w:hint="default"/>
      <w:sz w:val="22"/>
      <w:szCs w:val="24"/>
      <w:u w:val="single"/>
      <w:lang w:val="en-US" w:eastAsia="en-US" w:bidi="ar-SA"/>
    </w:rPr>
  </w:style>
  <w:style w:type="character" w:customStyle="1" w:styleId="article1">
    <w:name w:val="article1"/>
    <w:rsid w:val="00CF042B"/>
    <w:rPr>
      <w:rFonts w:ascii="Verdana" w:hAnsi="Verdana" w:hint="default"/>
      <w:color w:val="333333"/>
      <w:sz w:val="16"/>
      <w:szCs w:val="16"/>
    </w:rPr>
  </w:style>
  <w:style w:type="character" w:customStyle="1" w:styleId="story-posted-date1">
    <w:name w:val="story-posted-date1"/>
    <w:rsid w:val="00CF042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F042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F042B"/>
  </w:style>
  <w:style w:type="character" w:customStyle="1" w:styleId="textmedium">
    <w:name w:val="textmedium"/>
    <w:basedOn w:val="DefaultParagraphFont"/>
    <w:rsid w:val="00CF042B"/>
  </w:style>
  <w:style w:type="character" w:customStyle="1" w:styleId="citation1">
    <w:name w:val="citation1"/>
    <w:rsid w:val="00CF042B"/>
    <w:rPr>
      <w:rFonts w:ascii="Verdana" w:hAnsi="Verdana" w:hint="default"/>
      <w:sz w:val="17"/>
      <w:szCs w:val="17"/>
    </w:rPr>
  </w:style>
  <w:style w:type="character" w:customStyle="1" w:styleId="hithighlite">
    <w:name w:val="hithighlite"/>
    <w:basedOn w:val="DefaultParagraphFont"/>
    <w:rsid w:val="00CF042B"/>
  </w:style>
  <w:style w:type="character" w:customStyle="1" w:styleId="articlecontent">
    <w:name w:val="articlecontent"/>
    <w:basedOn w:val="DefaultParagraphFont"/>
    <w:rsid w:val="00CF042B"/>
  </w:style>
  <w:style w:type="character" w:customStyle="1" w:styleId="fource1">
    <w:name w:val="fource1"/>
    <w:rsid w:val="00CF042B"/>
    <w:rPr>
      <w:sz w:val="34"/>
      <w:szCs w:val="34"/>
    </w:rPr>
  </w:style>
  <w:style w:type="character" w:customStyle="1" w:styleId="LanguageStrikeChar">
    <w:name w:val="Language Strike Char"/>
    <w:rsid w:val="00CF042B"/>
    <w:rPr>
      <w:rFonts w:ascii="Arial Narrow" w:hAnsi="Arial Narrow" w:hint="default"/>
      <w:strike/>
      <w:szCs w:val="24"/>
      <w:lang w:val="en-US" w:eastAsia="en-US" w:bidi="ar-SA"/>
    </w:rPr>
  </w:style>
  <w:style w:type="character" w:customStyle="1" w:styleId="normal11">
    <w:name w:val="normal1"/>
    <w:basedOn w:val="DefaultParagraphFont"/>
    <w:rsid w:val="00CF042B"/>
  </w:style>
  <w:style w:type="character" w:customStyle="1" w:styleId="ds">
    <w:name w:val="ds"/>
    <w:basedOn w:val="DefaultParagraphFont"/>
    <w:rsid w:val="00CF042B"/>
  </w:style>
  <w:style w:type="character" w:customStyle="1" w:styleId="UnderliningChar1">
    <w:name w:val="Underlining Char1"/>
    <w:rsid w:val="00CF042B"/>
    <w:rPr>
      <w:rFonts w:ascii="Arial Narrow" w:hAnsi="Arial Narrow" w:hint="default"/>
      <w:szCs w:val="24"/>
      <w:u w:val="single"/>
      <w:lang w:val="en-US" w:eastAsia="en-US" w:bidi="ar-SA"/>
    </w:rPr>
  </w:style>
  <w:style w:type="character" w:customStyle="1" w:styleId="UnderliningChar2">
    <w:name w:val="Underlining Char2"/>
    <w:rsid w:val="00CF042B"/>
    <w:rPr>
      <w:rFonts w:ascii="Arial Narrow" w:hAnsi="Arial Narrow" w:hint="default"/>
      <w:szCs w:val="24"/>
      <w:u w:val="single"/>
      <w:lang w:val="en-US" w:eastAsia="en-US" w:bidi="ar-SA"/>
    </w:rPr>
  </w:style>
  <w:style w:type="character" w:customStyle="1" w:styleId="MicroTextChar1">
    <w:name w:val="MicroText Char1"/>
    <w:rsid w:val="00CF042B"/>
    <w:rPr>
      <w:rFonts w:ascii="Arial Narrow" w:hAnsi="Arial Narrow" w:hint="default"/>
      <w:sz w:val="12"/>
      <w:szCs w:val="24"/>
      <w:lang w:val="en-US" w:eastAsia="en-US" w:bidi="ar-SA"/>
    </w:rPr>
  </w:style>
  <w:style w:type="character" w:customStyle="1" w:styleId="DefaultPara">
    <w:name w:val="Default Para"/>
    <w:rsid w:val="00CF042B"/>
    <w:rPr>
      <w:sz w:val="20"/>
    </w:rPr>
  </w:style>
  <w:style w:type="character" w:customStyle="1" w:styleId="SYSHYPERTEXT">
    <w:name w:val="SYS_HYPERTEXT"/>
    <w:rsid w:val="00CF042B"/>
    <w:rPr>
      <w:color w:val="0000FF"/>
      <w:u w:val="single"/>
    </w:rPr>
  </w:style>
  <w:style w:type="character" w:customStyle="1" w:styleId="Hyperlink1">
    <w:name w:val="Hyperlink1"/>
    <w:rsid w:val="00CF042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F042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F042B"/>
    <w:rPr>
      <w:rFonts w:ascii="Arial Narrow" w:hAnsi="Arial Narrow" w:hint="default"/>
      <w:noProof w:val="0"/>
      <w:szCs w:val="24"/>
      <w:u w:val="single"/>
      <w:lang w:val="en-US" w:eastAsia="en-US" w:bidi="ar-SA"/>
    </w:rPr>
  </w:style>
  <w:style w:type="character" w:customStyle="1" w:styleId="BlockHeading1Char">
    <w:name w:val="Block Heading 1 Char"/>
    <w:rsid w:val="00CF042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F042B"/>
    <w:rPr>
      <w:b/>
      <w:bCs w:val="0"/>
      <w:sz w:val="24"/>
      <w:szCs w:val="24"/>
      <w:u w:val="single"/>
      <w:lang w:val="en-US" w:eastAsia="en-US" w:bidi="ar-SA"/>
    </w:rPr>
  </w:style>
  <w:style w:type="character" w:customStyle="1" w:styleId="StyleTagTimesNewRomanChar">
    <w:name w:val="Style Tag + Times New Roman Char"/>
    <w:rsid w:val="00CF042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F042B"/>
    <w:rPr>
      <w:rFonts w:ascii="Arial Narrow" w:hAnsi="Arial Narrow" w:cs="Arial" w:hint="default"/>
      <w:b/>
      <w:bCs/>
      <w:iCs/>
      <w:sz w:val="24"/>
      <w:szCs w:val="28"/>
      <w:lang w:val="en-US" w:eastAsia="en-US" w:bidi="ar-SA"/>
    </w:rPr>
  </w:style>
  <w:style w:type="character" w:customStyle="1" w:styleId="UnderliningCharChar">
    <w:name w:val="Underlining Char Char"/>
    <w:rsid w:val="00CF042B"/>
    <w:rPr>
      <w:rFonts w:ascii="Arial Narrow" w:hAnsi="Arial Narrow" w:hint="default"/>
      <w:szCs w:val="24"/>
      <w:u w:val="single"/>
      <w:lang w:val="en-US" w:eastAsia="en-US" w:bidi="ar-SA"/>
    </w:rPr>
  </w:style>
  <w:style w:type="character" w:customStyle="1" w:styleId="StyleArialNarrow12ptBold">
    <w:name w:val="Style Arial Narrow 12 pt Bold"/>
    <w:rsid w:val="00CF042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F042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F042B"/>
    <w:rPr>
      <w:noProof w:val="0"/>
      <w:u w:val="single"/>
      <w:lang w:val="en-US" w:eastAsia="en-US" w:bidi="ar-SA"/>
    </w:rPr>
  </w:style>
  <w:style w:type="character" w:customStyle="1" w:styleId="UnderlinedCharChar1">
    <w:name w:val="Underlined Char Char1"/>
    <w:rsid w:val="00CF042B"/>
    <w:rPr>
      <w:rFonts w:ascii="Bell MT" w:eastAsia="Times New Roman" w:hAnsi="Bell MT" w:hint="default"/>
      <w:bCs/>
      <w:iCs/>
      <w:sz w:val="22"/>
      <w:u w:val="single"/>
    </w:rPr>
  </w:style>
  <w:style w:type="character" w:customStyle="1" w:styleId="Heading2CharChar2">
    <w:name w:val="Heading 2 Char Char2"/>
    <w:rsid w:val="00CF042B"/>
    <w:rPr>
      <w:rFonts w:ascii="Arial" w:hAnsi="Arial" w:cs="Arial" w:hint="default"/>
      <w:b/>
      <w:bCs/>
      <w:iCs/>
      <w:sz w:val="22"/>
      <w:szCs w:val="28"/>
      <w:lang w:val="en-US" w:eastAsia="en-US" w:bidi="ar-SA"/>
    </w:rPr>
  </w:style>
  <w:style w:type="character" w:customStyle="1" w:styleId="doctitle">
    <w:name w:val="doctitle"/>
    <w:rsid w:val="00CF042B"/>
  </w:style>
  <w:style w:type="character" w:customStyle="1" w:styleId="cardtext-underlined0">
    <w:name w:val="card text- underlined"/>
    <w:rsid w:val="00CF042B"/>
    <w:rPr>
      <w:rFonts w:ascii="Garamond" w:hAnsi="Garamond" w:hint="default"/>
      <w:u w:val="single"/>
    </w:rPr>
  </w:style>
  <w:style w:type="character" w:customStyle="1" w:styleId="BodyText1">
    <w:name w:val="Body Text1"/>
    <w:basedOn w:val="DefaultParagraphFont"/>
    <w:rsid w:val="00CF042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F042B"/>
  </w:style>
  <w:style w:type="character" w:customStyle="1" w:styleId="BriefTitleChar">
    <w:name w:val="Brief Title Char"/>
    <w:basedOn w:val="DefaultParagraphFont"/>
    <w:rsid w:val="00CF042B"/>
    <w:rPr>
      <w:b/>
      <w:bCs w:val="0"/>
      <w:sz w:val="24"/>
      <w:szCs w:val="24"/>
      <w:u w:val="single"/>
      <w:lang w:val="en-US" w:eastAsia="en-US" w:bidi="ar-SA"/>
    </w:rPr>
  </w:style>
  <w:style w:type="character" w:customStyle="1" w:styleId="BriefTitle2Char">
    <w:name w:val="Brief Title 2 Char"/>
    <w:basedOn w:val="BriefTitleChar"/>
    <w:rsid w:val="00CF042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F042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F042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F042B"/>
    <w:rPr>
      <w:rFonts w:ascii="AGaramond" w:hAnsi="AGaramond" w:cs="AGaramond" w:hint="default"/>
      <w:color w:val="211D1E"/>
      <w:sz w:val="14"/>
      <w:szCs w:val="14"/>
    </w:rPr>
  </w:style>
  <w:style w:type="character" w:customStyle="1" w:styleId="CharacterStyle2">
    <w:name w:val="Character Style 2"/>
    <w:uiPriority w:val="99"/>
    <w:rsid w:val="00CF042B"/>
    <w:rPr>
      <w:sz w:val="20"/>
      <w:szCs w:val="20"/>
    </w:rPr>
  </w:style>
  <w:style w:type="character" w:customStyle="1" w:styleId="cross-head">
    <w:name w:val="cross-head"/>
    <w:rsid w:val="00CF042B"/>
  </w:style>
  <w:style w:type="character" w:customStyle="1" w:styleId="Subtitle1">
    <w:name w:val="Subtitle1"/>
    <w:rsid w:val="00CF042B"/>
  </w:style>
  <w:style w:type="character" w:customStyle="1" w:styleId="metaorigin">
    <w:name w:val="meta_origin"/>
    <w:rsid w:val="00CF042B"/>
  </w:style>
  <w:style w:type="character" w:customStyle="1" w:styleId="mandelbrotrefrag">
    <w:name w:val="mandelbrot_refrag"/>
    <w:rsid w:val="00CF042B"/>
  </w:style>
  <w:style w:type="character" w:customStyle="1" w:styleId="eminfo">
    <w:name w:val="eminfo"/>
    <w:rsid w:val="00CF042B"/>
  </w:style>
  <w:style w:type="character" w:customStyle="1" w:styleId="emhighlight">
    <w:name w:val="emhighlight"/>
    <w:rsid w:val="00CF042B"/>
  </w:style>
  <w:style w:type="character" w:customStyle="1" w:styleId="name">
    <w:name w:val="name"/>
    <w:rsid w:val="00CF042B"/>
  </w:style>
  <w:style w:type="character" w:customStyle="1" w:styleId="tkrname">
    <w:name w:val="tkrname"/>
    <w:rsid w:val="00CF042B"/>
  </w:style>
  <w:style w:type="character" w:customStyle="1" w:styleId="tkrchange">
    <w:name w:val="tkrchange"/>
    <w:rsid w:val="00CF042B"/>
  </w:style>
  <w:style w:type="character" w:customStyle="1" w:styleId="source-org">
    <w:name w:val="source-org"/>
    <w:rsid w:val="00CF042B"/>
  </w:style>
  <w:style w:type="character" w:customStyle="1" w:styleId="updated">
    <w:name w:val="updated"/>
    <w:rsid w:val="00CF042B"/>
  </w:style>
  <w:style w:type="character" w:customStyle="1" w:styleId="last">
    <w:name w:val="last"/>
    <w:rsid w:val="00CF042B"/>
  </w:style>
  <w:style w:type="character" w:customStyle="1" w:styleId="Style11ptBoldUnderline1">
    <w:name w:val="Style 11 pt Bold Underline1"/>
    <w:rsid w:val="00CF042B"/>
    <w:rPr>
      <w:b/>
      <w:bCs/>
      <w:sz w:val="20"/>
      <w:u w:val="single"/>
    </w:rPr>
  </w:style>
  <w:style w:type="character" w:customStyle="1" w:styleId="StyleStyleunderlineBold11pt">
    <w:name w:val="Style Style underline + Bold + 11 pt"/>
    <w:rsid w:val="00CF042B"/>
    <w:rPr>
      <w:bCs/>
      <w:sz w:val="20"/>
      <w:u w:val="single"/>
    </w:rPr>
  </w:style>
  <w:style w:type="character" w:customStyle="1" w:styleId="StyleunderlineAsianTimesNewRomanBold">
    <w:name w:val="Style underline + (Asian) Times New Roman Bold"/>
    <w:rsid w:val="00CF042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F042B"/>
    <w:rPr>
      <w:b/>
      <w:bCs/>
      <w:sz w:val="20"/>
      <w:u w:val="single"/>
      <w:bdr w:val="single" w:sz="4" w:space="0" w:color="auto" w:frame="1"/>
    </w:rPr>
  </w:style>
  <w:style w:type="character" w:customStyle="1" w:styleId="A5">
    <w:name w:val="A5"/>
    <w:uiPriority w:val="99"/>
    <w:rsid w:val="00CF042B"/>
    <w:rPr>
      <w:rFonts w:ascii="Times New Roman" w:hAnsi="Times New Roman" w:cs="Times New Roman" w:hint="default"/>
      <w:color w:val="000000"/>
      <w:sz w:val="13"/>
      <w:szCs w:val="13"/>
    </w:rPr>
  </w:style>
  <w:style w:type="character" w:customStyle="1" w:styleId="quotepeekbase">
    <w:name w:val="quotepeekbase"/>
    <w:rsid w:val="00CF042B"/>
  </w:style>
  <w:style w:type="character" w:customStyle="1" w:styleId="cardChar10">
    <w:name w:val="card Char1"/>
    <w:rsid w:val="00CF042B"/>
    <w:rPr>
      <w:rFonts w:ascii="Calibri" w:eastAsia="Calibri" w:hAnsi="Calibri" w:cs="Calibri" w:hint="default"/>
      <w:sz w:val="24"/>
      <w:szCs w:val="22"/>
      <w:lang w:val="x-none" w:eastAsia="x-none"/>
    </w:rPr>
  </w:style>
  <w:style w:type="character" w:customStyle="1" w:styleId="NormalCard">
    <w:name w:val="Normal Card"/>
    <w:uiPriority w:val="1"/>
    <w:qFormat/>
    <w:rsid w:val="00CF042B"/>
    <w:rPr>
      <w:rFonts w:ascii="Times New Roman" w:hAnsi="Times New Roman" w:cs="Times New Roman" w:hint="default"/>
      <w:sz w:val="24"/>
    </w:rPr>
  </w:style>
  <w:style w:type="character" w:customStyle="1" w:styleId="HighlightedUnderline0">
    <w:name w:val="Highlighted Underline"/>
    <w:uiPriority w:val="1"/>
    <w:qFormat/>
    <w:rsid w:val="00CF042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F042B"/>
    <w:rPr>
      <w:rFonts w:ascii="Times New Roman" w:hAnsi="Times New Roman" w:cs="Times New Roman" w:hint="default"/>
      <w:sz w:val="16"/>
      <w:szCs w:val="16"/>
    </w:rPr>
  </w:style>
  <w:style w:type="character" w:customStyle="1" w:styleId="timebox">
    <w:name w:val="timebox"/>
    <w:rsid w:val="00CF042B"/>
  </w:style>
  <w:style w:type="character" w:customStyle="1" w:styleId="Heading2Subtext">
    <w:name w:val="Heading 2 Subtext"/>
    <w:rsid w:val="00CF042B"/>
    <w:rPr>
      <w:rFonts w:ascii="Times New Roman" w:hAnsi="Times New Roman" w:cs="Times New Roman" w:hint="default"/>
      <w:sz w:val="16"/>
    </w:rPr>
  </w:style>
  <w:style w:type="character" w:customStyle="1" w:styleId="-SmallText-">
    <w:name w:val="-Small Text-"/>
    <w:rsid w:val="00CF042B"/>
    <w:rPr>
      <w:rFonts w:ascii="Garamond" w:hAnsi="Garamond" w:hint="default"/>
      <w:sz w:val="16"/>
    </w:rPr>
  </w:style>
  <w:style w:type="character" w:customStyle="1" w:styleId="label">
    <w:name w:val="label"/>
    <w:rsid w:val="00CF042B"/>
  </w:style>
  <w:style w:type="character" w:customStyle="1" w:styleId="BoldUnderlineCharChar">
    <w:name w:val="BoldUnderline Char Char"/>
    <w:rsid w:val="00CF042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F042B"/>
  </w:style>
  <w:style w:type="character" w:customStyle="1" w:styleId="FontStyle477">
    <w:name w:val="Font Style477"/>
    <w:basedOn w:val="DefaultParagraphFont"/>
    <w:uiPriority w:val="99"/>
    <w:rsid w:val="00CF042B"/>
    <w:rPr>
      <w:rFonts w:ascii="Times New Roman" w:hAnsi="Times New Roman" w:cs="Times New Roman" w:hint="default"/>
      <w:sz w:val="18"/>
      <w:szCs w:val="18"/>
    </w:rPr>
  </w:style>
  <w:style w:type="character" w:customStyle="1" w:styleId="FontStyle505">
    <w:name w:val="Font Style505"/>
    <w:basedOn w:val="DefaultParagraphFont"/>
    <w:uiPriority w:val="99"/>
    <w:rsid w:val="00CF042B"/>
    <w:rPr>
      <w:rFonts w:ascii="Times New Roman" w:hAnsi="Times New Roman" w:cs="Times New Roman" w:hint="default"/>
      <w:sz w:val="18"/>
      <w:szCs w:val="18"/>
    </w:rPr>
  </w:style>
  <w:style w:type="character" w:customStyle="1" w:styleId="FontStyle514">
    <w:name w:val="Font Style514"/>
    <w:basedOn w:val="DefaultParagraphFont"/>
    <w:uiPriority w:val="99"/>
    <w:rsid w:val="00CF042B"/>
    <w:rPr>
      <w:rFonts w:ascii="Times New Roman" w:hAnsi="Times New Roman" w:cs="Times New Roman" w:hint="default"/>
      <w:sz w:val="14"/>
      <w:szCs w:val="14"/>
    </w:rPr>
  </w:style>
  <w:style w:type="character" w:customStyle="1" w:styleId="FontStyle500">
    <w:name w:val="Font Style500"/>
    <w:basedOn w:val="DefaultParagraphFont"/>
    <w:uiPriority w:val="99"/>
    <w:rsid w:val="00CF042B"/>
    <w:rPr>
      <w:rFonts w:ascii="Times New Roman" w:hAnsi="Times New Roman" w:cs="Times New Roman" w:hint="default"/>
      <w:b/>
      <w:bCs/>
      <w:sz w:val="16"/>
      <w:szCs w:val="16"/>
    </w:rPr>
  </w:style>
  <w:style w:type="character" w:customStyle="1" w:styleId="CardCite1">
    <w:name w:val="CardCite1"/>
    <w:qFormat/>
    <w:rsid w:val="00CF042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F042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F042B"/>
    <w:rPr>
      <w:rFonts w:ascii="Times New Roman" w:hAnsi="Times New Roman" w:cs="Times New Roman" w:hint="default"/>
      <w:b/>
      <w:bCs/>
      <w:sz w:val="22"/>
      <w:szCs w:val="22"/>
    </w:rPr>
  </w:style>
  <w:style w:type="character" w:customStyle="1" w:styleId="CharacterStyle3">
    <w:name w:val="Character Style 3"/>
    <w:uiPriority w:val="99"/>
    <w:rsid w:val="00CF042B"/>
    <w:rPr>
      <w:rFonts w:ascii="Bookman Old Style" w:hAnsi="Bookman Old Style" w:cs="Bookman Old Style" w:hint="default"/>
      <w:spacing w:val="-5"/>
      <w:sz w:val="18"/>
      <w:szCs w:val="18"/>
    </w:rPr>
  </w:style>
  <w:style w:type="character" w:customStyle="1" w:styleId="UnderlineStyleChar7">
    <w:name w:val="Underline Style Char7"/>
    <w:rsid w:val="00CF042B"/>
    <w:rPr>
      <w:rFonts w:ascii="Garamond" w:hAnsi="Garamond" w:hint="default"/>
      <w:sz w:val="22"/>
      <w:szCs w:val="24"/>
      <w:u w:val="single"/>
      <w:lang w:val="en-US" w:eastAsia="en-US" w:bidi="ar-SA"/>
    </w:rPr>
  </w:style>
  <w:style w:type="character" w:customStyle="1" w:styleId="StyleArial6ptBold">
    <w:name w:val="Style Arial 6 pt Bold"/>
    <w:rsid w:val="00CF042B"/>
    <w:rPr>
      <w:rFonts w:ascii="Arial" w:hAnsi="Arial" w:cs="Arial" w:hint="default"/>
      <w:bCs/>
      <w:sz w:val="12"/>
    </w:rPr>
  </w:style>
  <w:style w:type="character" w:customStyle="1" w:styleId="Heading2Char5">
    <w:name w:val="Heading 2 Char5"/>
    <w:rsid w:val="00CF042B"/>
    <w:rPr>
      <w:rFonts w:ascii="Garamond" w:hAnsi="Garamond" w:cs="Arial" w:hint="default"/>
      <w:b/>
      <w:bCs/>
      <w:iCs/>
      <w:sz w:val="24"/>
      <w:szCs w:val="28"/>
      <w:lang w:val="en-US" w:eastAsia="en-US" w:bidi="ar-SA"/>
    </w:rPr>
  </w:style>
  <w:style w:type="character" w:customStyle="1" w:styleId="TagGreg">
    <w:name w:val="TagGreg"/>
    <w:uiPriority w:val="1"/>
    <w:qFormat/>
    <w:rsid w:val="00CF042B"/>
    <w:rPr>
      <w:b/>
      <w:bCs w:val="0"/>
      <w:sz w:val="24"/>
    </w:rPr>
  </w:style>
  <w:style w:type="character" w:customStyle="1" w:styleId="StyleDebateUnderline10pt">
    <w:name w:val="Style Debate Underline + 10 pt"/>
    <w:rsid w:val="00CF042B"/>
    <w:rPr>
      <w:rFonts w:ascii="Times New Roman" w:hAnsi="Times New Roman" w:cs="Times New Roman" w:hint="default"/>
      <w:sz w:val="20"/>
      <w:szCs w:val="20"/>
      <w:u w:val="single"/>
    </w:rPr>
  </w:style>
  <w:style w:type="character" w:customStyle="1" w:styleId="underlinedCharChar0">
    <w:name w:val="underlined Char Char"/>
    <w:locked/>
    <w:rsid w:val="00CF042B"/>
    <w:rPr>
      <w:u w:val="single"/>
    </w:rPr>
  </w:style>
  <w:style w:type="character" w:customStyle="1" w:styleId="SourceBold">
    <w:name w:val="Source Bold"/>
    <w:rsid w:val="00CF042B"/>
    <w:rPr>
      <w:rFonts w:ascii="Arial Narrow" w:hAnsi="Arial Narrow" w:hint="default"/>
      <w:b/>
      <w:bCs w:val="0"/>
      <w:strike w:val="0"/>
      <w:dstrike w:val="0"/>
      <w:sz w:val="24"/>
      <w:u w:val="none"/>
      <w:effect w:val="none"/>
    </w:rPr>
  </w:style>
  <w:style w:type="character" w:customStyle="1" w:styleId="2xBoldUnderline">
    <w:name w:val="2x_Bold_Underline"/>
    <w:rsid w:val="00CF042B"/>
    <w:rPr>
      <w:b/>
      <w:bCs/>
      <w:sz w:val="24"/>
      <w:u w:val="thick"/>
    </w:rPr>
  </w:style>
  <w:style w:type="character" w:customStyle="1" w:styleId="Dottedunderline">
    <w:name w:val="Dotted underline"/>
    <w:rsid w:val="00CF042B"/>
    <w:rPr>
      <w:u w:val="dotted"/>
    </w:rPr>
  </w:style>
  <w:style w:type="character" w:customStyle="1" w:styleId="readChar">
    <w:name w:val="read Char"/>
    <w:rsid w:val="00CF042B"/>
    <w:rPr>
      <w:szCs w:val="22"/>
      <w:u w:val="single"/>
      <w:lang w:val="en-US" w:eastAsia="en-US" w:bidi="ar-SA"/>
    </w:rPr>
  </w:style>
  <w:style w:type="character" w:customStyle="1" w:styleId="underlining0">
    <w:name w:val="underlining"/>
    <w:rsid w:val="00CF042B"/>
    <w:rPr>
      <w:u w:val="single"/>
    </w:rPr>
  </w:style>
  <w:style w:type="character" w:customStyle="1" w:styleId="btitle">
    <w:name w:val="btitle"/>
    <w:rsid w:val="00CF042B"/>
  </w:style>
  <w:style w:type="character" w:customStyle="1" w:styleId="green">
    <w:name w:val="green"/>
    <w:rsid w:val="00CF042B"/>
  </w:style>
  <w:style w:type="character" w:customStyle="1" w:styleId="BodyText20">
    <w:name w:val="Body Text2"/>
    <w:rsid w:val="00CF04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F042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F04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F042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F042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F042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F04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F042B"/>
    <w:rPr>
      <w:rFonts w:ascii="Sylfaen" w:hAnsi="Sylfaen" w:cs="Sylfaen" w:hint="default"/>
      <w:i/>
      <w:iCs/>
      <w:strike w:val="0"/>
      <w:dstrike w:val="0"/>
      <w:sz w:val="19"/>
      <w:szCs w:val="19"/>
      <w:u w:val="none"/>
      <w:effect w:val="none"/>
      <w:shd w:val="clear" w:color="auto" w:fill="FFFFFF"/>
    </w:rPr>
  </w:style>
  <w:style w:type="character" w:customStyle="1" w:styleId="1">
    <w:name w:val="1"/>
    <w:rsid w:val="00CF042B"/>
    <w:rPr>
      <w:rFonts w:ascii="Arial" w:hAnsi="Arial" w:cs="Arial" w:hint="default"/>
      <w:bCs/>
      <w:sz w:val="20"/>
      <w:u w:val="single"/>
      <w:lang w:val="en-US" w:eastAsia="en-US" w:bidi="ar-SA"/>
    </w:rPr>
  </w:style>
  <w:style w:type="character" w:customStyle="1" w:styleId="CharChar31">
    <w:name w:val="Char Char31"/>
    <w:rsid w:val="00CF042B"/>
    <w:rPr>
      <w:rFonts w:ascii="Arial" w:hAnsi="Arial" w:cs="Arial" w:hint="default"/>
      <w:b/>
      <w:bCs/>
      <w:iCs/>
      <w:lang w:val="en-US" w:eastAsia="en-US" w:bidi="ar-SA"/>
    </w:rPr>
  </w:style>
  <w:style w:type="character" w:customStyle="1" w:styleId="Subtitle2">
    <w:name w:val="Subtitle2"/>
    <w:rsid w:val="00CF042B"/>
  </w:style>
  <w:style w:type="character" w:customStyle="1" w:styleId="drop">
    <w:name w:val="drop"/>
    <w:rsid w:val="00CF042B"/>
  </w:style>
  <w:style w:type="character" w:customStyle="1" w:styleId="bioline">
    <w:name w:val="bioline"/>
    <w:rsid w:val="00CF042B"/>
  </w:style>
  <w:style w:type="character" w:customStyle="1" w:styleId="articletitle0">
    <w:name w:val="article_title"/>
    <w:rsid w:val="00CF042B"/>
  </w:style>
  <w:style w:type="character" w:customStyle="1" w:styleId="A4">
    <w:name w:val="A4"/>
    <w:uiPriority w:val="99"/>
    <w:rsid w:val="00CF042B"/>
    <w:rPr>
      <w:color w:val="000000"/>
    </w:rPr>
  </w:style>
  <w:style w:type="character" w:customStyle="1" w:styleId="s2">
    <w:name w:val="s2"/>
    <w:rsid w:val="00CF042B"/>
  </w:style>
  <w:style w:type="character" w:customStyle="1" w:styleId="s4">
    <w:name w:val="s4"/>
    <w:rsid w:val="00CF042B"/>
  </w:style>
  <w:style w:type="character" w:customStyle="1" w:styleId="s5">
    <w:name w:val="s5"/>
    <w:rsid w:val="00CF042B"/>
  </w:style>
  <w:style w:type="character" w:customStyle="1" w:styleId="cap">
    <w:name w:val="cap"/>
    <w:rsid w:val="00CF042B"/>
  </w:style>
  <w:style w:type="character" w:customStyle="1" w:styleId="rightsnotice">
    <w:name w:val="rightsnotice"/>
    <w:rsid w:val="00CF042B"/>
  </w:style>
  <w:style w:type="character" w:customStyle="1" w:styleId="Caption1">
    <w:name w:val="Caption1"/>
    <w:rsid w:val="00CF042B"/>
  </w:style>
  <w:style w:type="character" w:customStyle="1" w:styleId="credit">
    <w:name w:val="credit"/>
    <w:rsid w:val="00CF042B"/>
  </w:style>
  <w:style w:type="character" w:customStyle="1" w:styleId="scaps">
    <w:name w:val="scaps"/>
    <w:rsid w:val="00CF042B"/>
  </w:style>
  <w:style w:type="character" w:customStyle="1" w:styleId="current-article">
    <w:name w:val="current-article"/>
    <w:rsid w:val="00CF042B"/>
  </w:style>
  <w:style w:type="character" w:customStyle="1" w:styleId="related-current-indicator">
    <w:name w:val="related-current-indicator"/>
    <w:rsid w:val="00CF042B"/>
  </w:style>
  <w:style w:type="character" w:customStyle="1" w:styleId="bylclear">
    <w:name w:val="bylclear"/>
    <w:rsid w:val="00CF042B"/>
  </w:style>
  <w:style w:type="character" w:customStyle="1" w:styleId="timestamp">
    <w:name w:val="timestamp"/>
    <w:rsid w:val="00CF042B"/>
  </w:style>
  <w:style w:type="character" w:customStyle="1" w:styleId="comments">
    <w:name w:val="comments"/>
    <w:rsid w:val="00CF042B"/>
  </w:style>
  <w:style w:type="character" w:customStyle="1" w:styleId="essaytext">
    <w:name w:val="essaytext"/>
    <w:rsid w:val="00CF042B"/>
  </w:style>
  <w:style w:type="character" w:customStyle="1" w:styleId="username">
    <w:name w:val="username"/>
    <w:rsid w:val="00CF042B"/>
  </w:style>
  <w:style w:type="character" w:customStyle="1" w:styleId="toplinks">
    <w:name w:val="toplinks"/>
    <w:rsid w:val="00CF042B"/>
  </w:style>
  <w:style w:type="character" w:customStyle="1" w:styleId="A3">
    <w:name w:val="A3"/>
    <w:uiPriority w:val="99"/>
    <w:rsid w:val="00CF042B"/>
    <w:rPr>
      <w:rFonts w:ascii="Perpetua" w:hAnsi="Perpetua" w:cs="Perpetua" w:hint="default"/>
      <w:color w:val="000000"/>
      <w:sz w:val="15"/>
      <w:szCs w:val="15"/>
    </w:rPr>
  </w:style>
  <w:style w:type="character" w:customStyle="1" w:styleId="see">
    <w:name w:val="see"/>
    <w:rsid w:val="00CF042B"/>
  </w:style>
  <w:style w:type="character" w:customStyle="1" w:styleId="first-letter">
    <w:name w:val="first-letter"/>
    <w:rsid w:val="00CF042B"/>
  </w:style>
  <w:style w:type="character" w:customStyle="1" w:styleId="focusparagraph">
    <w:name w:val="focusparagraph"/>
    <w:rsid w:val="00CF042B"/>
  </w:style>
  <w:style w:type="character" w:customStyle="1" w:styleId="lightblue">
    <w:name w:val="lightblue"/>
    <w:rsid w:val="00CF042B"/>
  </w:style>
  <w:style w:type="character" w:customStyle="1" w:styleId="StyleUnderlineCharChar9pt">
    <w:name w:val="Style Underline Char Char + 9 pt"/>
    <w:rsid w:val="00CF042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F042B"/>
  </w:style>
  <w:style w:type="character" w:customStyle="1" w:styleId="Title10">
    <w:name w:val="Title1"/>
    <w:rsid w:val="00CF042B"/>
  </w:style>
  <w:style w:type="character" w:customStyle="1" w:styleId="BoldandUnderlineCharCharCharChar">
    <w:name w:val="Bold and Underline Char Char Char Char"/>
    <w:rsid w:val="00CF042B"/>
    <w:rPr>
      <w:b/>
      <w:bCs w:val="0"/>
      <w:noProof w:val="0"/>
      <w:u w:val="single"/>
      <w:lang w:val="en-US" w:eastAsia="en-US" w:bidi="ar-SA"/>
    </w:rPr>
  </w:style>
  <w:style w:type="character" w:customStyle="1" w:styleId="FontStyle29">
    <w:name w:val="Font Style29"/>
    <w:uiPriority w:val="99"/>
    <w:rsid w:val="00CF042B"/>
    <w:rPr>
      <w:rFonts w:ascii="Arial" w:hAnsi="Arial" w:cs="Arial" w:hint="default"/>
      <w:sz w:val="14"/>
      <w:szCs w:val="14"/>
    </w:rPr>
  </w:style>
  <w:style w:type="character" w:customStyle="1" w:styleId="titles">
    <w:name w:val="titles"/>
    <w:rsid w:val="00CF042B"/>
  </w:style>
  <w:style w:type="character" w:customStyle="1" w:styleId="articletext0">
    <w:name w:val="article_text"/>
    <w:rsid w:val="00CF042B"/>
  </w:style>
  <w:style w:type="character" w:customStyle="1" w:styleId="contentauthor">
    <w:name w:val="contentauthor"/>
    <w:rsid w:val="00CF042B"/>
  </w:style>
  <w:style w:type="character" w:customStyle="1" w:styleId="subarticleheader">
    <w:name w:val="subarticleheader"/>
    <w:rsid w:val="00CF042B"/>
  </w:style>
  <w:style w:type="character" w:customStyle="1" w:styleId="spelle">
    <w:name w:val="spelle"/>
    <w:rsid w:val="00CF042B"/>
  </w:style>
  <w:style w:type="character" w:customStyle="1" w:styleId="grame">
    <w:name w:val="grame"/>
    <w:rsid w:val="00CF042B"/>
  </w:style>
  <w:style w:type="character" w:customStyle="1" w:styleId="newstitle1">
    <w:name w:val="newstitle1"/>
    <w:rsid w:val="00CF042B"/>
  </w:style>
  <w:style w:type="character" w:customStyle="1" w:styleId="copy">
    <w:name w:val="copy"/>
    <w:rsid w:val="00CF042B"/>
  </w:style>
  <w:style w:type="character" w:customStyle="1" w:styleId="topheadline">
    <w:name w:val="topheadline"/>
    <w:rsid w:val="00CF042B"/>
  </w:style>
  <w:style w:type="character" w:customStyle="1" w:styleId="Stylereduce27pt">
    <w:name w:val="Style reduce2 + 7 pt"/>
    <w:rsid w:val="00CF042B"/>
    <w:rPr>
      <w:rFonts w:ascii="Times New Roman" w:hAnsi="Times New Roman" w:cs="Arial" w:hint="default"/>
      <w:color w:val="000000"/>
      <w:sz w:val="14"/>
      <w:szCs w:val="22"/>
    </w:rPr>
  </w:style>
  <w:style w:type="character" w:customStyle="1" w:styleId="srtitle">
    <w:name w:val="srtitle"/>
    <w:rsid w:val="00CF042B"/>
  </w:style>
  <w:style w:type="character" w:customStyle="1" w:styleId="st1">
    <w:name w:val="st1"/>
    <w:rsid w:val="00CF042B"/>
  </w:style>
  <w:style w:type="character" w:customStyle="1" w:styleId="StyleStyleGaramond">
    <w:name w:val="Style Style Garamond +"/>
    <w:rsid w:val="00CF042B"/>
    <w:rPr>
      <w:rFonts w:ascii="Garamond" w:hAnsi="Garamond" w:cs="Times New Roman" w:hint="default"/>
      <w:sz w:val="20"/>
    </w:rPr>
  </w:style>
  <w:style w:type="character" w:customStyle="1" w:styleId="quotechar0">
    <w:name w:val="quotechar"/>
    <w:rsid w:val="00CF042B"/>
  </w:style>
  <w:style w:type="character" w:customStyle="1" w:styleId="boldunderline1">
    <w:name w:val="boldunderline"/>
    <w:rsid w:val="00CF042B"/>
  </w:style>
  <w:style w:type="character" w:customStyle="1" w:styleId="A8">
    <w:name w:val="A8"/>
    <w:rsid w:val="00CF042B"/>
    <w:rPr>
      <w:rFonts w:ascii="Scala" w:hAnsi="Scala" w:cs="Scala" w:hint="default"/>
      <w:color w:val="000000"/>
      <w:sz w:val="15"/>
      <w:szCs w:val="15"/>
    </w:rPr>
  </w:style>
  <w:style w:type="character" w:customStyle="1" w:styleId="A0">
    <w:name w:val="A0"/>
    <w:uiPriority w:val="99"/>
    <w:rsid w:val="00CF042B"/>
    <w:rPr>
      <w:rFonts w:ascii="Scala" w:hAnsi="Scala" w:cs="Scala" w:hint="default"/>
      <w:color w:val="000000"/>
      <w:sz w:val="16"/>
      <w:szCs w:val="16"/>
    </w:rPr>
  </w:style>
  <w:style w:type="character" w:customStyle="1" w:styleId="Date11">
    <w:name w:val="Date11"/>
    <w:rsid w:val="00CF042B"/>
  </w:style>
  <w:style w:type="character" w:customStyle="1" w:styleId="Boxout">
    <w:name w:val="Box out"/>
    <w:uiPriority w:val="1"/>
    <w:qFormat/>
    <w:rsid w:val="00CF042B"/>
    <w:rPr>
      <w:rFonts w:ascii="Tahoma" w:hAnsi="Tahoma" w:cs="Tahoma" w:hint="default"/>
      <w:b/>
      <w:bCs w:val="0"/>
      <w:sz w:val="20"/>
      <w:u w:val="single"/>
      <w:bdr w:val="none" w:sz="0" w:space="0" w:color="auto" w:frame="1"/>
      <w:shd w:val="clear" w:color="auto" w:fill="A9E8F5"/>
    </w:rPr>
  </w:style>
  <w:style w:type="character" w:customStyle="1" w:styleId="metad">
    <w:name w:val="metad"/>
    <w:rsid w:val="00CF042B"/>
  </w:style>
  <w:style w:type="character" w:customStyle="1" w:styleId="sifr-alternate">
    <w:name w:val="sifr-alternate"/>
    <w:rsid w:val="00CF042B"/>
  </w:style>
  <w:style w:type="character" w:customStyle="1" w:styleId="justify1">
    <w:name w:val="justify1"/>
    <w:rsid w:val="00CF042B"/>
  </w:style>
  <w:style w:type="character" w:customStyle="1" w:styleId="artbody1">
    <w:name w:val="art_body1"/>
    <w:rsid w:val="00CF042B"/>
    <w:rPr>
      <w:rFonts w:ascii="Arial" w:hAnsi="Arial" w:cs="Arial" w:hint="default"/>
    </w:rPr>
  </w:style>
  <w:style w:type="character" w:customStyle="1" w:styleId="A1">
    <w:name w:val="A1"/>
    <w:uiPriority w:val="99"/>
    <w:rsid w:val="00CF042B"/>
    <w:rPr>
      <w:rFonts w:ascii="Book Antiqua" w:hAnsi="Book Antiqua" w:cs="Book Antiqua" w:hint="default"/>
      <w:color w:val="221E1F"/>
      <w:sz w:val="22"/>
      <w:szCs w:val="22"/>
    </w:rPr>
  </w:style>
  <w:style w:type="character" w:customStyle="1" w:styleId="reality">
    <w:name w:val="reality"/>
    <w:rsid w:val="00CF042B"/>
  </w:style>
  <w:style w:type="character" w:customStyle="1" w:styleId="text2">
    <w:name w:val="text2"/>
    <w:rsid w:val="00CF042B"/>
  </w:style>
  <w:style w:type="character" w:customStyle="1" w:styleId="StyleUnderlineChar2CharChar11pt">
    <w:name w:val="Style Underline Char2 Char Char + 11 pt"/>
    <w:rsid w:val="00CF042B"/>
    <w:rPr>
      <w:rFonts w:ascii="Times New Roman" w:hAnsi="Times New Roman" w:cs="Times New Roman" w:hint="default"/>
      <w:sz w:val="20"/>
      <w:u w:val="single"/>
    </w:rPr>
  </w:style>
  <w:style w:type="character" w:customStyle="1" w:styleId="StyleStyleBoldUnderline11pt">
    <w:name w:val="Style Style Bold Underline + 11 pt"/>
    <w:rsid w:val="00CF042B"/>
    <w:rPr>
      <w:b/>
      <w:bCs/>
      <w:sz w:val="20"/>
      <w:u w:val="single"/>
    </w:rPr>
  </w:style>
  <w:style w:type="character" w:customStyle="1" w:styleId="articlehead2">
    <w:name w:val="articlehead2"/>
    <w:rsid w:val="00CF042B"/>
  </w:style>
  <w:style w:type="character" w:customStyle="1" w:styleId="pronset">
    <w:name w:val="pronset"/>
    <w:rsid w:val="00CF042B"/>
  </w:style>
  <w:style w:type="character" w:customStyle="1" w:styleId="prondelim">
    <w:name w:val="prondelim"/>
    <w:rsid w:val="00CF042B"/>
  </w:style>
  <w:style w:type="character" w:customStyle="1" w:styleId="prontoggle">
    <w:name w:val="pron_toggle"/>
    <w:rsid w:val="00CF042B"/>
  </w:style>
  <w:style w:type="character" w:customStyle="1" w:styleId="boldface">
    <w:name w:val="boldface"/>
    <w:rsid w:val="00CF042B"/>
  </w:style>
  <w:style w:type="character" w:customStyle="1" w:styleId="secondary-bf">
    <w:name w:val="secondary-bf"/>
    <w:rsid w:val="00CF042B"/>
  </w:style>
  <w:style w:type="table" w:styleId="ColorfulGrid-Accent1">
    <w:name w:val="Colorful Grid Accent 1"/>
    <w:basedOn w:val="TableNormal"/>
    <w:link w:val="ColorfulGrid-Accent1Char"/>
    <w:uiPriority w:val="29"/>
    <w:unhideWhenUsed/>
    <w:rsid w:val="00CF042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F042B"/>
    <w:rPr>
      <w:rFonts w:ascii="Times New Roman" w:hAnsi="Times New Roman" w:cs="Times New Roman" w:hint="default"/>
      <w:iCs/>
      <w:color w:val="000000"/>
      <w:sz w:val="16"/>
    </w:rPr>
  </w:style>
  <w:style w:type="character" w:customStyle="1" w:styleId="Boxout0">
    <w:name w:val="Boxout"/>
    <w:uiPriority w:val="1"/>
    <w:qFormat/>
    <w:rsid w:val="00CF042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F042B"/>
  </w:style>
  <w:style w:type="character" w:customStyle="1" w:styleId="detailtitle">
    <w:name w:val="detailtitle"/>
    <w:rsid w:val="00CF042B"/>
  </w:style>
  <w:style w:type="character" w:customStyle="1" w:styleId="storydate">
    <w:name w:val="storydate"/>
    <w:rsid w:val="00CF042B"/>
  </w:style>
  <w:style w:type="character" w:customStyle="1" w:styleId="preloadwrap">
    <w:name w:val="preloadwrap"/>
    <w:rsid w:val="00CF042B"/>
  </w:style>
  <w:style w:type="character" w:customStyle="1" w:styleId="creditwrap">
    <w:name w:val="creditwrap"/>
    <w:rsid w:val="00CF042B"/>
  </w:style>
  <w:style w:type="character" w:customStyle="1" w:styleId="DefaultChar1">
    <w:name w:val="Default Char1"/>
    <w:rsid w:val="00CF042B"/>
    <w:rPr>
      <w:noProof w:val="0"/>
      <w:color w:val="000000"/>
      <w:lang w:val="en-US" w:eastAsia="en-US" w:bidi="ar-SA"/>
    </w:rPr>
  </w:style>
  <w:style w:type="character" w:customStyle="1" w:styleId="textunderlineChar0">
    <w:name w:val="text underline Char"/>
    <w:link w:val="textunderline0"/>
    <w:rsid w:val="00CF042B"/>
    <w:rPr>
      <w:u w:val="thick"/>
    </w:rPr>
  </w:style>
  <w:style w:type="character" w:customStyle="1" w:styleId="BoldChar">
    <w:name w:val="Bold Char"/>
    <w:rsid w:val="00CF042B"/>
    <w:rPr>
      <w:rFonts w:ascii="Times New Roman" w:eastAsia="Times New Roman" w:hAnsi="Times New Roman" w:cs="Times New Roman" w:hint="default"/>
      <w:b/>
      <w:bCs w:val="0"/>
      <w:szCs w:val="24"/>
    </w:rPr>
  </w:style>
  <w:style w:type="character" w:customStyle="1" w:styleId="pmterms31">
    <w:name w:val="pmterms31"/>
    <w:rsid w:val="00CF042B"/>
    <w:rPr>
      <w:b/>
      <w:bCs/>
      <w:i w:val="0"/>
      <w:iCs w:val="0"/>
      <w:color w:val="000000"/>
    </w:rPr>
  </w:style>
  <w:style w:type="character" w:customStyle="1" w:styleId="ft01">
    <w:name w:val="ft01"/>
    <w:rsid w:val="00CF042B"/>
    <w:rPr>
      <w:rFonts w:ascii="Times" w:hAnsi="Times" w:cs="Times" w:hint="default"/>
      <w:color w:val="000000"/>
      <w:sz w:val="14"/>
      <w:szCs w:val="14"/>
    </w:rPr>
  </w:style>
  <w:style w:type="character" w:customStyle="1" w:styleId="ft11">
    <w:name w:val="ft11"/>
    <w:rsid w:val="00CF042B"/>
    <w:rPr>
      <w:rFonts w:ascii="Times" w:hAnsi="Times" w:cs="Times" w:hint="default"/>
      <w:color w:val="000000"/>
      <w:sz w:val="17"/>
      <w:szCs w:val="17"/>
    </w:rPr>
  </w:style>
  <w:style w:type="character" w:customStyle="1" w:styleId="ft21">
    <w:name w:val="ft21"/>
    <w:rsid w:val="00CF042B"/>
    <w:rPr>
      <w:rFonts w:ascii="Times" w:hAnsi="Times" w:cs="Times" w:hint="default"/>
      <w:color w:val="000000"/>
      <w:sz w:val="15"/>
      <w:szCs w:val="15"/>
    </w:rPr>
  </w:style>
  <w:style w:type="character" w:customStyle="1" w:styleId="ft31">
    <w:name w:val="ft31"/>
    <w:rsid w:val="00CF042B"/>
    <w:rPr>
      <w:rFonts w:ascii="Times" w:hAnsi="Times" w:cs="Times" w:hint="default"/>
      <w:color w:val="000000"/>
      <w:sz w:val="15"/>
      <w:szCs w:val="15"/>
    </w:rPr>
  </w:style>
  <w:style w:type="character" w:customStyle="1" w:styleId="dquo">
    <w:name w:val="dquo"/>
    <w:rsid w:val="00CF042B"/>
  </w:style>
  <w:style w:type="character" w:customStyle="1" w:styleId="caps2">
    <w:name w:val="caps2"/>
    <w:rsid w:val="00CF042B"/>
  </w:style>
  <w:style w:type="character" w:customStyle="1" w:styleId="CardsFont12ptCharCharCharChar">
    <w:name w:val="Cards + Font: 12 pt Char Char Char Char"/>
    <w:rsid w:val="00CF042B"/>
    <w:rPr>
      <w:sz w:val="24"/>
      <w:szCs w:val="24"/>
      <w:u w:val="thick"/>
      <w:lang w:val="en-US" w:eastAsia="en-US" w:bidi="ar-SA"/>
    </w:rPr>
  </w:style>
  <w:style w:type="character" w:customStyle="1" w:styleId="ccs">
    <w:name w:val="c cs"/>
    <w:rsid w:val="00CF042B"/>
  </w:style>
  <w:style w:type="character" w:customStyle="1" w:styleId="UnderlinedEvChar">
    <w:name w:val="Underlined Ev Char"/>
    <w:rsid w:val="00CF042B"/>
    <w:rPr>
      <w:rFonts w:ascii="Times New Roman" w:eastAsia="Times New Roman" w:hAnsi="Times New Roman" w:cs="Times New Roman" w:hint="default"/>
      <w:szCs w:val="24"/>
      <w:u w:val="single"/>
    </w:rPr>
  </w:style>
  <w:style w:type="character" w:customStyle="1" w:styleId="dropshadow">
    <w:name w:val="dropshadow"/>
    <w:rsid w:val="00CF042B"/>
  </w:style>
  <w:style w:type="character" w:customStyle="1" w:styleId="d05ws">
    <w:name w:val="d05ws"/>
    <w:rsid w:val="00CF042B"/>
  </w:style>
  <w:style w:type="character" w:customStyle="1" w:styleId="rzibod">
    <w:name w:val="rzibod"/>
    <w:rsid w:val="00CF042B"/>
  </w:style>
  <w:style w:type="character" w:customStyle="1" w:styleId="StyleBold1">
    <w:name w:val="Style Bold1"/>
    <w:rsid w:val="00CF042B"/>
    <w:rPr>
      <w:rFonts w:ascii="Georgia" w:hAnsi="Georgia" w:hint="default"/>
      <w:b/>
      <w:bCs/>
      <w:sz w:val="22"/>
    </w:rPr>
  </w:style>
  <w:style w:type="character" w:customStyle="1" w:styleId="headertext">
    <w:name w:val="headertext"/>
    <w:rsid w:val="00CF042B"/>
  </w:style>
  <w:style w:type="character" w:customStyle="1" w:styleId="endnote-reference">
    <w:name w:val="endnote-reference"/>
    <w:rsid w:val="00CF042B"/>
  </w:style>
  <w:style w:type="character" w:customStyle="1" w:styleId="officialsname">
    <w:name w:val="official_s_name"/>
    <w:rsid w:val="00CF042B"/>
  </w:style>
  <w:style w:type="character" w:customStyle="1" w:styleId="audience">
    <w:name w:val="audience"/>
    <w:rsid w:val="00CF042B"/>
  </w:style>
  <w:style w:type="character" w:customStyle="1" w:styleId="A7">
    <w:name w:val="A7"/>
    <w:uiPriority w:val="99"/>
    <w:rsid w:val="00CF042B"/>
    <w:rPr>
      <w:rFonts w:ascii="Myriad Pro" w:hAnsi="Myriad Pro" w:cs="Myriad Pro" w:hint="default"/>
      <w:color w:val="0066B1"/>
      <w:sz w:val="22"/>
      <w:szCs w:val="22"/>
    </w:rPr>
  </w:style>
  <w:style w:type="character" w:customStyle="1" w:styleId="normalchar">
    <w:name w:val="normal__char"/>
    <w:rsid w:val="00CF042B"/>
  </w:style>
  <w:style w:type="character" w:customStyle="1" w:styleId="hyperlink002cheading0020100200028block0020title0029char">
    <w:name w:val="hyperlink_002cheading_00201_0020_0028block_0020title_0029__char"/>
    <w:rsid w:val="00CF042B"/>
  </w:style>
  <w:style w:type="character" w:customStyle="1" w:styleId="underline002cstyle0020bold0020underlinechar">
    <w:name w:val="underline_002cstyle_0020bold_0020underline__char"/>
    <w:rsid w:val="00CF042B"/>
  </w:style>
  <w:style w:type="character" w:customStyle="1" w:styleId="copyboldblack">
    <w:name w:val="copyboldblack"/>
    <w:rsid w:val="00CF042B"/>
  </w:style>
  <w:style w:type="character" w:customStyle="1" w:styleId="copybold">
    <w:name w:val="copybold"/>
    <w:rsid w:val="00CF042B"/>
  </w:style>
  <w:style w:type="character" w:customStyle="1" w:styleId="author-date0">
    <w:name w:val="author-date"/>
    <w:rsid w:val="00CF042B"/>
  </w:style>
  <w:style w:type="character" w:customStyle="1" w:styleId="hidden">
    <w:name w:val="hidden"/>
    <w:rsid w:val="00CF042B"/>
  </w:style>
  <w:style w:type="character" w:customStyle="1" w:styleId="articlebegin">
    <w:name w:val="articlebegin"/>
    <w:rsid w:val="00CF042B"/>
  </w:style>
  <w:style w:type="character" w:customStyle="1" w:styleId="mediaoverlay">
    <w:name w:val="mediaoverlay"/>
    <w:rsid w:val="00CF042B"/>
  </w:style>
  <w:style w:type="character" w:customStyle="1" w:styleId="blogcaption">
    <w:name w:val="blog_caption"/>
    <w:rsid w:val="00CF042B"/>
  </w:style>
  <w:style w:type="character" w:customStyle="1" w:styleId="commnet-abuzz">
    <w:name w:val="commnet-abuzz"/>
    <w:rsid w:val="00CF042B"/>
  </w:style>
  <w:style w:type="character" w:customStyle="1" w:styleId="fbconnectbuttontext">
    <w:name w:val="fbconnectbutton_text"/>
    <w:rsid w:val="00CF042B"/>
  </w:style>
  <w:style w:type="character" w:customStyle="1" w:styleId="fbsharecountinner">
    <w:name w:val="fb_share_count_inner"/>
    <w:rsid w:val="00CF042B"/>
  </w:style>
  <w:style w:type="character" w:customStyle="1" w:styleId="stbuttontext">
    <w:name w:val="stbuttontext"/>
    <w:rsid w:val="00CF042B"/>
  </w:style>
  <w:style w:type="character" w:customStyle="1" w:styleId="source">
    <w:name w:val="source"/>
    <w:rsid w:val="00CF042B"/>
  </w:style>
  <w:style w:type="character" w:customStyle="1" w:styleId="pubdate">
    <w:name w:val="pubdate"/>
    <w:rsid w:val="00CF042B"/>
  </w:style>
  <w:style w:type="character" w:customStyle="1" w:styleId="grey">
    <w:name w:val="grey"/>
    <w:rsid w:val="00CF042B"/>
  </w:style>
  <w:style w:type="character" w:customStyle="1" w:styleId="postdate">
    <w:name w:val="post_date"/>
    <w:rsid w:val="00CF042B"/>
  </w:style>
  <w:style w:type="character" w:customStyle="1" w:styleId="bdx">
    <w:name w:val="bdx"/>
    <w:rsid w:val="00CF042B"/>
  </w:style>
  <w:style w:type="character" w:customStyle="1" w:styleId="bdl">
    <w:name w:val="bdl"/>
    <w:rsid w:val="00CF042B"/>
  </w:style>
  <w:style w:type="character" w:customStyle="1" w:styleId="breadcrumbitemcurrent">
    <w:name w:val="breadcrumbitemcurrent"/>
    <w:rsid w:val="00CF042B"/>
  </w:style>
  <w:style w:type="character" w:customStyle="1" w:styleId="bbl">
    <w:name w:val="bbl"/>
    <w:rsid w:val="00CF042B"/>
  </w:style>
  <w:style w:type="character" w:customStyle="1" w:styleId="Date2">
    <w:name w:val="Date2"/>
    <w:rsid w:val="00CF042B"/>
  </w:style>
  <w:style w:type="character" w:customStyle="1" w:styleId="company">
    <w:name w:val="company"/>
    <w:rsid w:val="00CF042B"/>
  </w:style>
  <w:style w:type="character" w:customStyle="1" w:styleId="itxtnewhookspan">
    <w:name w:val="itxtnewhookspan"/>
    <w:rsid w:val="00CF042B"/>
  </w:style>
  <w:style w:type="character" w:customStyle="1" w:styleId="gstxthlt">
    <w:name w:val="gstxt_hlt"/>
    <w:rsid w:val="00CF042B"/>
  </w:style>
  <w:style w:type="character" w:customStyle="1" w:styleId="SubtleEmphasis1">
    <w:name w:val="Subtle Emphasis1"/>
    <w:uiPriority w:val="19"/>
    <w:qFormat/>
    <w:rsid w:val="00CF042B"/>
    <w:rPr>
      <w:rFonts w:ascii="Times New Roman" w:hAnsi="Times New Roman" w:cs="Times New Roman" w:hint="default"/>
      <w:b/>
      <w:bCs w:val="0"/>
      <w:iCs/>
      <w:color w:val="auto"/>
      <w:sz w:val="22"/>
    </w:rPr>
  </w:style>
  <w:style w:type="character" w:customStyle="1" w:styleId="StyleBoldRed">
    <w:name w:val="Style Bold Red"/>
    <w:rsid w:val="00CF042B"/>
    <w:rPr>
      <w:b/>
      <w:bCs/>
      <w:color w:val="auto"/>
    </w:rPr>
  </w:style>
  <w:style w:type="character" w:customStyle="1" w:styleId="StyleTimesNewRoman8pt">
    <w:name w:val="Style Times New Roman 8 pt"/>
    <w:rsid w:val="00CF042B"/>
    <w:rPr>
      <w:rFonts w:ascii="Georgia" w:hAnsi="Georgia" w:hint="default"/>
      <w:sz w:val="16"/>
    </w:rPr>
  </w:style>
  <w:style w:type="character" w:customStyle="1" w:styleId="StyleStyle7pt8pt">
    <w:name w:val="Style Style 7 pt + 8 pt"/>
    <w:rsid w:val="00CF042B"/>
    <w:rPr>
      <w:sz w:val="16"/>
    </w:rPr>
  </w:style>
  <w:style w:type="character" w:customStyle="1" w:styleId="StyleStyleThickunderlineBold1">
    <w:name w:val="Style Style Thick underline + Bold1"/>
    <w:rsid w:val="00CF042B"/>
    <w:rPr>
      <w:b/>
      <w:bCs/>
      <w:u w:val="thick"/>
    </w:rPr>
  </w:style>
  <w:style w:type="character" w:customStyle="1" w:styleId="StyleUnderline2">
    <w:name w:val="Style Underline2"/>
    <w:rsid w:val="00CF042B"/>
    <w:rPr>
      <w:u w:val="single"/>
    </w:rPr>
  </w:style>
  <w:style w:type="character" w:customStyle="1" w:styleId="ShrinkText">
    <w:name w:val="Shrink Text"/>
    <w:rsid w:val="00CF042B"/>
    <w:rPr>
      <w:sz w:val="16"/>
    </w:rPr>
  </w:style>
  <w:style w:type="character" w:customStyle="1" w:styleId="smallcaps">
    <w:name w:val="smallcaps"/>
    <w:rsid w:val="00CF042B"/>
  </w:style>
  <w:style w:type="character" w:customStyle="1" w:styleId="goldbldtext">
    <w:name w:val="goldbldtext"/>
    <w:rsid w:val="00CF042B"/>
  </w:style>
  <w:style w:type="character" w:customStyle="1" w:styleId="cardshighlight0">
    <w:name w:val="cardshighlight"/>
    <w:rsid w:val="00CF042B"/>
  </w:style>
  <w:style w:type="character" w:customStyle="1" w:styleId="cardsfont12pt1">
    <w:name w:val="cardsfont12pt"/>
    <w:rsid w:val="00CF042B"/>
  </w:style>
  <w:style w:type="character" w:customStyle="1" w:styleId="ft6">
    <w:name w:val="ft6"/>
    <w:rsid w:val="00CF042B"/>
  </w:style>
  <w:style w:type="character" w:customStyle="1" w:styleId="kicker">
    <w:name w:val="kicker"/>
    <w:rsid w:val="00CF042B"/>
  </w:style>
  <w:style w:type="character" w:customStyle="1" w:styleId="backcontent">
    <w:name w:val="backcontent"/>
    <w:rsid w:val="00CF042B"/>
  </w:style>
  <w:style w:type="character" w:customStyle="1" w:styleId="daystmp">
    <w:name w:val="daystmp"/>
    <w:rsid w:val="00CF042B"/>
  </w:style>
  <w:style w:type="character" w:customStyle="1" w:styleId="cardsfont12ptchar">
    <w:name w:val="cardsfont12ptchar"/>
    <w:rsid w:val="00CF042B"/>
  </w:style>
  <w:style w:type="character" w:customStyle="1" w:styleId="gal">
    <w:name w:val="gal"/>
    <w:rsid w:val="00CF042B"/>
  </w:style>
  <w:style w:type="character" w:customStyle="1" w:styleId="submitted">
    <w:name w:val="submitted"/>
    <w:rsid w:val="00CF042B"/>
  </w:style>
  <w:style w:type="character" w:customStyle="1" w:styleId="imagedateline">
    <w:name w:val="image_dateline"/>
    <w:rsid w:val="00CF042B"/>
  </w:style>
  <w:style w:type="character" w:customStyle="1" w:styleId="authordatecharchar">
    <w:name w:val="authordatecharchar"/>
    <w:rsid w:val="00CF042B"/>
  </w:style>
  <w:style w:type="character" w:customStyle="1" w:styleId="style1char0">
    <w:name w:val="style1char"/>
    <w:rsid w:val="00CF042B"/>
  </w:style>
  <w:style w:type="character" w:customStyle="1" w:styleId="tagcharchar0">
    <w:name w:val="tagcharchar"/>
    <w:rsid w:val="00CF042B"/>
  </w:style>
  <w:style w:type="character" w:customStyle="1" w:styleId="underlinedcharchar2">
    <w:name w:val="underlinedcharchar"/>
    <w:rsid w:val="00CF042B"/>
  </w:style>
  <w:style w:type="character" w:customStyle="1" w:styleId="BoxedChar">
    <w:name w:val="Boxed Char"/>
    <w:rsid w:val="00CF042B"/>
    <w:rPr>
      <w:rFonts w:ascii="Arial Narrow" w:hAnsi="Arial Narrow" w:hint="default"/>
      <w:b/>
      <w:bCs w:val="0"/>
      <w:sz w:val="18"/>
      <w:bdr w:val="single" w:sz="6" w:space="0" w:color="auto" w:frame="1"/>
    </w:rPr>
  </w:style>
  <w:style w:type="character" w:customStyle="1" w:styleId="Style11ptUnderline2">
    <w:name w:val="Style 11 pt Underline2"/>
    <w:rsid w:val="00CF042B"/>
    <w:rPr>
      <w:sz w:val="20"/>
      <w:u w:val="single"/>
    </w:rPr>
  </w:style>
  <w:style w:type="character" w:customStyle="1" w:styleId="Style11ptBoldUnderline2">
    <w:name w:val="Style 11 pt Bold Underline2"/>
    <w:rsid w:val="00CF042B"/>
    <w:rPr>
      <w:b/>
      <w:bCs/>
      <w:sz w:val="20"/>
      <w:u w:val="single"/>
    </w:rPr>
  </w:style>
  <w:style w:type="character" w:customStyle="1" w:styleId="nw">
    <w:name w:val="nw"/>
    <w:rsid w:val="00CF042B"/>
  </w:style>
  <w:style w:type="character" w:customStyle="1" w:styleId="Styleunderline11ptBoldBorderSinglesolidlineAuto">
    <w:name w:val="Style underline + 11 pt Bold Border: : (Single solid line Auto ..."/>
    <w:rsid w:val="00CF042B"/>
    <w:rPr>
      <w:b/>
      <w:bCs/>
      <w:sz w:val="20"/>
      <w:u w:val="single"/>
      <w:bdr w:val="single" w:sz="4" w:space="0" w:color="auto" w:frame="1"/>
    </w:rPr>
  </w:style>
  <w:style w:type="character" w:customStyle="1" w:styleId="cardCharCharChar1">
    <w:name w:val="card Char Char Char1"/>
    <w:rsid w:val="00CF042B"/>
    <w:rPr>
      <w:lang w:val="en-US" w:eastAsia="en-US" w:bidi="ar-SA"/>
    </w:rPr>
  </w:style>
  <w:style w:type="character" w:customStyle="1" w:styleId="authors1">
    <w:name w:val="authors1"/>
    <w:rsid w:val="00CF042B"/>
    <w:rPr>
      <w:rFonts w:ascii="Verdana" w:hAnsi="Verdana" w:hint="default"/>
      <w:b/>
      <w:bCs/>
      <w:color w:val="006699"/>
      <w:sz w:val="20"/>
      <w:szCs w:val="20"/>
    </w:rPr>
  </w:style>
  <w:style w:type="character" w:customStyle="1" w:styleId="headlinesectionlarge">
    <w:name w:val="headline_section_large"/>
    <w:rsid w:val="00CF042B"/>
  </w:style>
  <w:style w:type="character" w:customStyle="1" w:styleId="Styleunderline11ptBlack">
    <w:name w:val="Style underline + 11 pt Black"/>
    <w:rsid w:val="00CF042B"/>
    <w:rPr>
      <w:color w:val="000000"/>
      <w:sz w:val="20"/>
      <w:u w:val="single"/>
    </w:rPr>
  </w:style>
  <w:style w:type="character" w:customStyle="1" w:styleId="Styleunderline11ptBoldBlack">
    <w:name w:val="Style underline + 11 pt Bold Black"/>
    <w:rsid w:val="00CF042B"/>
    <w:rPr>
      <w:b/>
      <w:bCs/>
      <w:color w:val="000000"/>
      <w:sz w:val="20"/>
      <w:u w:val="single"/>
    </w:rPr>
  </w:style>
  <w:style w:type="character" w:customStyle="1" w:styleId="Style11ptBoldBlackUnderline">
    <w:name w:val="Style 11 pt Bold Black Underline"/>
    <w:rsid w:val="00CF042B"/>
    <w:rPr>
      <w:b/>
      <w:bCs/>
      <w:color w:val="000000"/>
      <w:sz w:val="20"/>
      <w:u w:val="single"/>
    </w:rPr>
  </w:style>
  <w:style w:type="character" w:customStyle="1" w:styleId="Style11ptBoldBlackUnderlineBorderSinglesolidline">
    <w:name w:val="Style 11 pt Bold Black Underline Border: : (Single solid line ..."/>
    <w:rsid w:val="00CF042B"/>
    <w:rPr>
      <w:b/>
      <w:bCs/>
      <w:color w:val="000000"/>
      <w:sz w:val="20"/>
      <w:u w:val="single"/>
      <w:bdr w:val="single" w:sz="4" w:space="0" w:color="auto" w:frame="1"/>
    </w:rPr>
  </w:style>
  <w:style w:type="character" w:customStyle="1" w:styleId="StyleLatinMeridien-Italic11ptItalicUnderline">
    <w:name w:val="Style (Latin) Meridien-Italic 11 pt Italic Underline"/>
    <w:rsid w:val="00CF042B"/>
    <w:rPr>
      <w:rFonts w:ascii="Meridien-Italic" w:hAnsi="Meridien-Italic" w:hint="default"/>
      <w:i/>
      <w:iCs/>
      <w:sz w:val="20"/>
      <w:u w:val="single"/>
    </w:rPr>
  </w:style>
  <w:style w:type="character" w:customStyle="1" w:styleId="Citation-AuthorDate">
    <w:name w:val="Citation - Author/Date"/>
    <w:rsid w:val="00CF042B"/>
    <w:rPr>
      <w:b/>
      <w:bCs w:val="0"/>
      <w:smallCaps/>
      <w:sz w:val="24"/>
      <w:u w:val="single"/>
    </w:rPr>
  </w:style>
  <w:style w:type="character" w:customStyle="1" w:styleId="underlinestylechar0">
    <w:name w:val="underlinestylechar"/>
    <w:rsid w:val="00CF042B"/>
  </w:style>
  <w:style w:type="character" w:customStyle="1" w:styleId="highlight">
    <w:name w:val="highlight"/>
    <w:rsid w:val="00CF042B"/>
  </w:style>
  <w:style w:type="character" w:customStyle="1" w:styleId="DottedUnderline0">
    <w:name w:val="Dotted Underline"/>
    <w:rsid w:val="00CF042B"/>
    <w:rPr>
      <w:rFonts w:ascii="Times New Roman" w:hAnsi="Times New Roman" w:cs="Times New Roman" w:hint="default"/>
      <w:sz w:val="20"/>
      <w:u w:val="dottedHeavy"/>
    </w:rPr>
  </w:style>
  <w:style w:type="character" w:customStyle="1" w:styleId="titleauthoretc">
    <w:name w:val="titleauthoretc"/>
    <w:rsid w:val="00CF042B"/>
  </w:style>
  <w:style w:type="character" w:customStyle="1" w:styleId="labeltext">
    <w:name w:val="labeltext"/>
    <w:rsid w:val="00CF042B"/>
  </w:style>
  <w:style w:type="character" w:customStyle="1" w:styleId="viewlink">
    <w:name w:val="viewlink"/>
    <w:rsid w:val="00CF042B"/>
  </w:style>
  <w:style w:type="character" w:customStyle="1" w:styleId="share">
    <w:name w:val="share"/>
    <w:rsid w:val="00CF042B"/>
  </w:style>
  <w:style w:type="character" w:customStyle="1" w:styleId="inlinkchart">
    <w:name w:val="inlink_chart"/>
    <w:rsid w:val="00CF042B"/>
  </w:style>
  <w:style w:type="character" w:customStyle="1" w:styleId="underLight">
    <w:name w:val="underLight"/>
    <w:uiPriority w:val="1"/>
    <w:qFormat/>
    <w:rsid w:val="00CF042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F042B"/>
  </w:style>
  <w:style w:type="character" w:customStyle="1" w:styleId="author-rss">
    <w:name w:val="author-rss"/>
    <w:rsid w:val="00CF042B"/>
  </w:style>
  <w:style w:type="character" w:customStyle="1" w:styleId="fbsharecountwrapper">
    <w:name w:val="fb_share_count_wrapper"/>
    <w:rsid w:val="00CF042B"/>
  </w:style>
  <w:style w:type="character" w:customStyle="1" w:styleId="fbbuttontext">
    <w:name w:val="fb_button_text"/>
    <w:rsid w:val="00CF042B"/>
  </w:style>
  <w:style w:type="character" w:customStyle="1" w:styleId="hw">
    <w:name w:val="hw"/>
    <w:rsid w:val="00CF042B"/>
  </w:style>
  <w:style w:type="character" w:customStyle="1" w:styleId="linktotop">
    <w:name w:val="linktotop"/>
    <w:rsid w:val="00CF042B"/>
  </w:style>
  <w:style w:type="character" w:customStyle="1" w:styleId="maintextbldleft">
    <w:name w:val="maintextbldleft"/>
    <w:rsid w:val="00CF042B"/>
  </w:style>
  <w:style w:type="character" w:customStyle="1" w:styleId="maintextleft">
    <w:name w:val="maintextleft"/>
    <w:rsid w:val="00CF042B"/>
  </w:style>
  <w:style w:type="character" w:customStyle="1" w:styleId="descriptionstyle1block">
    <w:name w:val="description style1 block"/>
    <w:rsid w:val="00CF042B"/>
  </w:style>
  <w:style w:type="character" w:customStyle="1" w:styleId="gutter-right-1">
    <w:name w:val="gutter-right-1"/>
    <w:basedOn w:val="DefaultParagraphFont"/>
    <w:rsid w:val="00CF042B"/>
  </w:style>
  <w:style w:type="character" w:customStyle="1" w:styleId="ssl3">
    <w:name w:val="ss_l3"/>
    <w:rsid w:val="00CF042B"/>
  </w:style>
  <w:style w:type="character" w:customStyle="1" w:styleId="FontStyle39">
    <w:name w:val="Font Style39"/>
    <w:uiPriority w:val="99"/>
    <w:rsid w:val="00CF042B"/>
    <w:rPr>
      <w:rFonts w:ascii="Constantia" w:hAnsi="Constantia" w:cs="Constantia" w:hint="default"/>
      <w:b/>
      <w:bCs/>
      <w:sz w:val="18"/>
      <w:szCs w:val="18"/>
    </w:rPr>
  </w:style>
  <w:style w:type="character" w:customStyle="1" w:styleId="6">
    <w:name w:val="6"/>
    <w:rsid w:val="00CF042B"/>
    <w:rPr>
      <w:rFonts w:ascii="Arial" w:hAnsi="Arial" w:cs="Arial" w:hint="default"/>
      <w:bCs/>
      <w:sz w:val="20"/>
      <w:u w:val="single"/>
      <w:lang w:val="en-US" w:eastAsia="en-US" w:bidi="ar-SA"/>
    </w:rPr>
  </w:style>
  <w:style w:type="character" w:customStyle="1" w:styleId="Header11">
    <w:name w:val="Header11"/>
    <w:rsid w:val="00CF042B"/>
  </w:style>
  <w:style w:type="character" w:customStyle="1" w:styleId="posa">
    <w:name w:val="pos(a)"/>
    <w:basedOn w:val="DefaultParagraphFont"/>
    <w:rsid w:val="00CF042B"/>
  </w:style>
  <w:style w:type="character" w:customStyle="1" w:styleId="u-hiddeninnarrowenv">
    <w:name w:val="u-hiddeninnarrowenv"/>
    <w:basedOn w:val="DefaultParagraphFont"/>
    <w:rsid w:val="00CF042B"/>
  </w:style>
  <w:style w:type="character" w:customStyle="1" w:styleId="followbutton-bird">
    <w:name w:val="followbutton-bird"/>
    <w:basedOn w:val="DefaultParagraphFont"/>
    <w:rsid w:val="00CF042B"/>
  </w:style>
  <w:style w:type="character" w:customStyle="1" w:styleId="tweetauthor-name">
    <w:name w:val="tweetauthor-name"/>
    <w:basedOn w:val="DefaultParagraphFont"/>
    <w:rsid w:val="00CF042B"/>
  </w:style>
  <w:style w:type="character" w:customStyle="1" w:styleId="tweetauthor-verifiedbadge">
    <w:name w:val="tweetauthor-verifiedbadge"/>
    <w:basedOn w:val="DefaultParagraphFont"/>
    <w:rsid w:val="00CF042B"/>
  </w:style>
  <w:style w:type="character" w:customStyle="1" w:styleId="tweetauthor-screenname">
    <w:name w:val="tweetauthor-screenname"/>
    <w:basedOn w:val="DefaultParagraphFont"/>
    <w:rsid w:val="00CF042B"/>
  </w:style>
  <w:style w:type="character" w:customStyle="1" w:styleId="u-hiddenvisually">
    <w:name w:val="u-hiddenvisually"/>
    <w:basedOn w:val="DefaultParagraphFont"/>
    <w:rsid w:val="00CF042B"/>
  </w:style>
  <w:style w:type="character" w:customStyle="1" w:styleId="tweetaction-stat">
    <w:name w:val="tweetaction-stat"/>
    <w:basedOn w:val="DefaultParagraphFont"/>
    <w:rsid w:val="00CF042B"/>
  </w:style>
  <w:style w:type="character" w:customStyle="1" w:styleId="related">
    <w:name w:val="related"/>
    <w:basedOn w:val="DefaultParagraphFont"/>
    <w:rsid w:val="00CF042B"/>
  </w:style>
  <w:style w:type="character" w:customStyle="1" w:styleId="related-content">
    <w:name w:val="related-content"/>
    <w:basedOn w:val="DefaultParagraphFont"/>
    <w:rsid w:val="00CF042B"/>
  </w:style>
  <w:style w:type="character" w:customStyle="1" w:styleId="name-of-author">
    <w:name w:val="name-of-author"/>
    <w:basedOn w:val="DefaultParagraphFont"/>
    <w:rsid w:val="00CF042B"/>
  </w:style>
  <w:style w:type="character" w:customStyle="1" w:styleId="first-name">
    <w:name w:val="first-name"/>
    <w:basedOn w:val="DefaultParagraphFont"/>
    <w:rsid w:val="00CF042B"/>
  </w:style>
  <w:style w:type="character" w:customStyle="1" w:styleId="last-name">
    <w:name w:val="last-name"/>
    <w:basedOn w:val="DefaultParagraphFont"/>
    <w:rsid w:val="00CF042B"/>
  </w:style>
  <w:style w:type="character" w:customStyle="1" w:styleId="caption10">
    <w:name w:val="caption1"/>
    <w:basedOn w:val="DefaultParagraphFont"/>
    <w:rsid w:val="00CF042B"/>
  </w:style>
  <w:style w:type="character" w:customStyle="1" w:styleId="recirc-text">
    <w:name w:val="&quot;recirc-text”"/>
    <w:basedOn w:val="DefaultParagraphFont"/>
    <w:rsid w:val="00CF042B"/>
  </w:style>
  <w:style w:type="character" w:customStyle="1" w:styleId="video-icon">
    <w:name w:val="video-icon"/>
    <w:basedOn w:val="DefaultParagraphFont"/>
    <w:rsid w:val="00CF042B"/>
  </w:style>
  <w:style w:type="character" w:customStyle="1" w:styleId="powa-shot-play-btn-text">
    <w:name w:val="powa-shot-play-btn-text"/>
    <w:basedOn w:val="DefaultParagraphFont"/>
    <w:rsid w:val="00CF042B"/>
  </w:style>
  <w:style w:type="character" w:customStyle="1" w:styleId="powa-shot-click">
    <w:name w:val="powa-shot-click"/>
    <w:basedOn w:val="DefaultParagraphFont"/>
    <w:rsid w:val="00CF042B"/>
  </w:style>
  <w:style w:type="character" w:customStyle="1" w:styleId="wpv-blurb">
    <w:name w:val="wpv-blurb"/>
    <w:basedOn w:val="DefaultParagraphFont"/>
    <w:rsid w:val="00CF042B"/>
  </w:style>
  <w:style w:type="character" w:customStyle="1" w:styleId="pb-caption">
    <w:name w:val="pb-caption"/>
    <w:basedOn w:val="DefaultParagraphFont"/>
    <w:rsid w:val="00CF042B"/>
  </w:style>
  <w:style w:type="character" w:customStyle="1" w:styleId="Heading5Char1">
    <w:name w:val="Heading 5 Char1"/>
    <w:aliases w:val="Text Char1"/>
    <w:basedOn w:val="DefaultParagraphFont"/>
    <w:semiHidden/>
    <w:rsid w:val="00CF042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F042B"/>
    <w:rPr>
      <w:vertAlign w:val="baseline"/>
    </w:rPr>
  </w:style>
  <w:style w:type="character" w:customStyle="1" w:styleId="Heading7Char1">
    <w:name w:val="Heading 7 Char1"/>
    <w:basedOn w:val="DefaultParagraphFont"/>
    <w:semiHidden/>
    <w:rsid w:val="00CF042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F042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F042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F042B"/>
    <w:rPr>
      <w:rFonts w:ascii="Calibri" w:hAnsi="Calibri" w:cs="Calibri"/>
    </w:rPr>
  </w:style>
  <w:style w:type="numbering" w:customStyle="1" w:styleId="NoList2">
    <w:name w:val="No List2"/>
    <w:next w:val="NoList"/>
    <w:uiPriority w:val="99"/>
    <w:semiHidden/>
    <w:unhideWhenUsed/>
    <w:rsid w:val="00CF042B"/>
  </w:style>
  <w:style w:type="numbering" w:customStyle="1" w:styleId="NoList3">
    <w:name w:val="No List3"/>
    <w:next w:val="NoList"/>
    <w:uiPriority w:val="99"/>
    <w:semiHidden/>
    <w:unhideWhenUsed/>
    <w:rsid w:val="00CF042B"/>
  </w:style>
  <w:style w:type="numbering" w:customStyle="1" w:styleId="NoList4">
    <w:name w:val="No List4"/>
    <w:next w:val="NoList"/>
    <w:uiPriority w:val="99"/>
    <w:semiHidden/>
    <w:unhideWhenUsed/>
    <w:rsid w:val="00CF042B"/>
  </w:style>
  <w:style w:type="numbering" w:customStyle="1" w:styleId="NoList5">
    <w:name w:val="No List5"/>
    <w:next w:val="NoList"/>
    <w:semiHidden/>
    <w:unhideWhenUsed/>
    <w:rsid w:val="00CF042B"/>
  </w:style>
  <w:style w:type="paragraph" w:styleId="BlockText">
    <w:name w:val="Block Text"/>
    <w:basedOn w:val="Normal"/>
    <w:rsid w:val="00CF042B"/>
    <w:pPr>
      <w:ind w:left="229" w:right="229"/>
    </w:pPr>
    <w:rPr>
      <w:rFonts w:ascii="Verdana" w:eastAsia="Times New Roman" w:hAnsi="Verdana"/>
      <w:sz w:val="16"/>
      <w:szCs w:val="20"/>
    </w:rPr>
  </w:style>
  <w:style w:type="paragraph" w:styleId="NormalIndent">
    <w:name w:val="Normal Indent"/>
    <w:basedOn w:val="Normal"/>
    <w:rsid w:val="00CF042B"/>
    <w:pPr>
      <w:ind w:left="720"/>
    </w:pPr>
    <w:rPr>
      <w:rFonts w:eastAsia="Times New Roman"/>
      <w:szCs w:val="20"/>
    </w:rPr>
  </w:style>
  <w:style w:type="paragraph" w:styleId="EnvelopeReturn">
    <w:name w:val="envelope return"/>
    <w:basedOn w:val="Normal"/>
    <w:rsid w:val="00CF042B"/>
    <w:rPr>
      <w:rFonts w:ascii="Arial" w:eastAsia="Times New Roman" w:hAnsi="Arial"/>
      <w:sz w:val="24"/>
      <w:szCs w:val="20"/>
    </w:rPr>
  </w:style>
  <w:style w:type="paragraph" w:styleId="EnvelopeAddress">
    <w:name w:val="envelope address"/>
    <w:basedOn w:val="Normal"/>
    <w:rsid w:val="00CF042B"/>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F042B"/>
  </w:style>
  <w:style w:type="numbering" w:customStyle="1" w:styleId="NoList7">
    <w:name w:val="No List7"/>
    <w:next w:val="NoList"/>
    <w:semiHidden/>
    <w:unhideWhenUsed/>
    <w:rsid w:val="00CF042B"/>
  </w:style>
  <w:style w:type="paragraph" w:styleId="ListBullet">
    <w:name w:val="List Bullet"/>
    <w:basedOn w:val="Normal"/>
    <w:link w:val="ListBulletChar"/>
    <w:uiPriority w:val="99"/>
    <w:unhideWhenUsed/>
    <w:rsid w:val="00CF042B"/>
    <w:pPr>
      <w:tabs>
        <w:tab w:val="num" w:pos="360"/>
      </w:tabs>
      <w:ind w:left="360" w:hanging="360"/>
      <w:contextualSpacing/>
    </w:pPr>
    <w:rPr>
      <w:rFonts w:eastAsia="Calibri"/>
    </w:rPr>
  </w:style>
  <w:style w:type="table" w:styleId="MediumGrid1">
    <w:name w:val="Medium Grid 1"/>
    <w:basedOn w:val="TableNormal"/>
    <w:uiPriority w:val="67"/>
    <w:rsid w:val="00CF042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F042B"/>
  </w:style>
  <w:style w:type="numbering" w:customStyle="1" w:styleId="NoList111">
    <w:name w:val="No List111"/>
    <w:next w:val="NoList"/>
    <w:uiPriority w:val="99"/>
    <w:semiHidden/>
    <w:unhideWhenUsed/>
    <w:rsid w:val="00CF042B"/>
  </w:style>
  <w:style w:type="numbering" w:customStyle="1" w:styleId="NoList1111">
    <w:name w:val="No List1111"/>
    <w:next w:val="NoList"/>
    <w:uiPriority w:val="99"/>
    <w:semiHidden/>
    <w:unhideWhenUsed/>
    <w:rsid w:val="00CF042B"/>
  </w:style>
  <w:style w:type="numbering" w:customStyle="1" w:styleId="NoList11111">
    <w:name w:val="No List11111"/>
    <w:next w:val="NoList"/>
    <w:uiPriority w:val="99"/>
    <w:semiHidden/>
    <w:unhideWhenUsed/>
    <w:rsid w:val="00CF042B"/>
  </w:style>
  <w:style w:type="numbering" w:customStyle="1" w:styleId="NoList111111">
    <w:name w:val="No List111111"/>
    <w:next w:val="NoList"/>
    <w:uiPriority w:val="99"/>
    <w:semiHidden/>
    <w:unhideWhenUsed/>
    <w:rsid w:val="00CF042B"/>
  </w:style>
  <w:style w:type="numbering" w:customStyle="1" w:styleId="NoList1111111">
    <w:name w:val="No List1111111"/>
    <w:next w:val="NoList"/>
    <w:uiPriority w:val="99"/>
    <w:semiHidden/>
    <w:unhideWhenUsed/>
    <w:rsid w:val="00CF042B"/>
  </w:style>
  <w:style w:type="numbering" w:customStyle="1" w:styleId="NoList11111111">
    <w:name w:val="No List11111111"/>
    <w:next w:val="NoList"/>
    <w:uiPriority w:val="99"/>
    <w:semiHidden/>
    <w:unhideWhenUsed/>
    <w:rsid w:val="00CF042B"/>
  </w:style>
  <w:style w:type="numbering" w:customStyle="1" w:styleId="NoList111111111">
    <w:name w:val="No List111111111"/>
    <w:next w:val="NoList"/>
    <w:uiPriority w:val="99"/>
    <w:semiHidden/>
    <w:unhideWhenUsed/>
    <w:rsid w:val="00CF042B"/>
  </w:style>
  <w:style w:type="numbering" w:customStyle="1" w:styleId="NoList1111111111">
    <w:name w:val="No List1111111111"/>
    <w:next w:val="NoList"/>
    <w:uiPriority w:val="99"/>
    <w:semiHidden/>
    <w:unhideWhenUsed/>
    <w:rsid w:val="00CF042B"/>
  </w:style>
  <w:style w:type="numbering" w:customStyle="1" w:styleId="NoList11111111111">
    <w:name w:val="No List11111111111"/>
    <w:next w:val="NoList"/>
    <w:uiPriority w:val="99"/>
    <w:semiHidden/>
    <w:unhideWhenUsed/>
    <w:rsid w:val="00CF042B"/>
  </w:style>
  <w:style w:type="numbering" w:customStyle="1" w:styleId="NoList111111111111">
    <w:name w:val="No List111111111111"/>
    <w:next w:val="NoList"/>
    <w:uiPriority w:val="99"/>
    <w:semiHidden/>
    <w:unhideWhenUsed/>
    <w:rsid w:val="00CF042B"/>
  </w:style>
  <w:style w:type="numbering" w:customStyle="1" w:styleId="NoList1111111111111">
    <w:name w:val="No List1111111111111"/>
    <w:next w:val="NoList"/>
    <w:uiPriority w:val="99"/>
    <w:semiHidden/>
    <w:unhideWhenUsed/>
    <w:rsid w:val="00CF042B"/>
  </w:style>
  <w:style w:type="numbering" w:customStyle="1" w:styleId="NoList11111111111111">
    <w:name w:val="No List11111111111111"/>
    <w:next w:val="NoList"/>
    <w:uiPriority w:val="99"/>
    <w:semiHidden/>
    <w:unhideWhenUsed/>
    <w:rsid w:val="00CF042B"/>
  </w:style>
  <w:style w:type="numbering" w:customStyle="1" w:styleId="NoList111111111111111">
    <w:name w:val="No List111111111111111"/>
    <w:next w:val="NoList"/>
    <w:uiPriority w:val="99"/>
    <w:semiHidden/>
    <w:unhideWhenUsed/>
    <w:rsid w:val="00CF042B"/>
  </w:style>
  <w:style w:type="numbering" w:customStyle="1" w:styleId="NoList1111111111111111">
    <w:name w:val="No List1111111111111111"/>
    <w:next w:val="NoList"/>
    <w:uiPriority w:val="99"/>
    <w:semiHidden/>
    <w:unhideWhenUsed/>
    <w:rsid w:val="00CF042B"/>
  </w:style>
  <w:style w:type="numbering" w:customStyle="1" w:styleId="NoList11111111111111111">
    <w:name w:val="No List11111111111111111"/>
    <w:next w:val="NoList"/>
    <w:uiPriority w:val="99"/>
    <w:semiHidden/>
    <w:unhideWhenUsed/>
    <w:rsid w:val="00CF042B"/>
  </w:style>
  <w:style w:type="character" w:customStyle="1" w:styleId="FontStyle220">
    <w:name w:val="Font Style220"/>
    <w:basedOn w:val="DefaultParagraphFont"/>
    <w:uiPriority w:val="99"/>
    <w:rsid w:val="00CF042B"/>
    <w:rPr>
      <w:rFonts w:ascii="Candara" w:hAnsi="Candara" w:cs="Candara" w:hint="default"/>
      <w:i/>
      <w:iCs/>
      <w:sz w:val="18"/>
      <w:szCs w:val="18"/>
    </w:rPr>
  </w:style>
  <w:style w:type="character" w:customStyle="1" w:styleId="FontStyle290">
    <w:name w:val="Font Style290"/>
    <w:basedOn w:val="DefaultParagraphFont"/>
    <w:uiPriority w:val="99"/>
    <w:rsid w:val="00CF042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F042B"/>
    <w:rPr>
      <w:rFonts w:ascii="Arial" w:hAnsi="Arial" w:cs="Arial"/>
      <w:b/>
      <w:bCs/>
      <w:sz w:val="16"/>
      <w:szCs w:val="16"/>
    </w:rPr>
  </w:style>
  <w:style w:type="paragraph" w:customStyle="1" w:styleId="articlebodynormaltext">
    <w:name w:val="articlebody_normaltext"/>
    <w:basedOn w:val="Normal"/>
    <w:rsid w:val="00CF042B"/>
    <w:pPr>
      <w:spacing w:before="100" w:beforeAutospacing="1" w:after="100" w:afterAutospacing="1"/>
    </w:pPr>
    <w:rPr>
      <w:rFonts w:ascii="Georgia" w:hAnsi="Georgia"/>
    </w:rPr>
  </w:style>
  <w:style w:type="character" w:customStyle="1" w:styleId="Bodytext21">
    <w:name w:val="Body text (2)_"/>
    <w:basedOn w:val="DefaultParagraphFont"/>
    <w:link w:val="Bodytext22"/>
    <w:rsid w:val="00CF042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F042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F042B"/>
    <w:rPr>
      <w:color w:val="000000"/>
      <w:sz w:val="28"/>
      <w:szCs w:val="28"/>
    </w:rPr>
  </w:style>
  <w:style w:type="character" w:customStyle="1" w:styleId="Style9ptItalicUnderline">
    <w:name w:val="Style 9 pt Italic Underline"/>
    <w:rsid w:val="00CF042B"/>
    <w:rPr>
      <w:i/>
      <w:iCs/>
      <w:sz w:val="20"/>
      <w:u w:val="single"/>
    </w:rPr>
  </w:style>
  <w:style w:type="paragraph" w:customStyle="1" w:styleId="StyleHeading4TagsmalltextBigcardbodyNormalTagNotBold">
    <w:name w:val="Style Heading 4Tagsmall textBig cardbodyNormal Tag + Not Bold"/>
    <w:basedOn w:val="Heading4"/>
    <w:rsid w:val="00CF042B"/>
    <w:rPr>
      <w:bCs/>
      <w:sz w:val="22"/>
    </w:rPr>
  </w:style>
  <w:style w:type="character" w:customStyle="1" w:styleId="StyleBox12ptBold">
    <w:name w:val="Style Box + 12 pt Bold"/>
    <w:basedOn w:val="DefaultParagraphFont"/>
    <w:rsid w:val="00CF042B"/>
    <w:rPr>
      <w:rFonts w:ascii="Georgia" w:hAnsi="Georgia"/>
      <w:b/>
      <w:bCs/>
      <w:sz w:val="22"/>
      <w:u w:val="single"/>
      <w:bdr w:val="none" w:sz="0" w:space="0" w:color="auto"/>
    </w:rPr>
  </w:style>
  <w:style w:type="character" w:customStyle="1" w:styleId="StyleBox12pt">
    <w:name w:val="Style Box + 12 pt"/>
    <w:basedOn w:val="DefaultParagraphFont"/>
    <w:rsid w:val="00CF042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F042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F042B"/>
    <w:rPr>
      <w:bCs/>
    </w:rPr>
  </w:style>
  <w:style w:type="character" w:customStyle="1" w:styleId="StyleGaramondText1">
    <w:name w:val="Style Garamond Text 1"/>
    <w:basedOn w:val="DefaultParagraphFont"/>
    <w:rsid w:val="00CF042B"/>
    <w:rPr>
      <w:rFonts w:ascii="Georgia" w:hAnsi="Georgia"/>
      <w:color w:val="0D0D0D" w:themeColor="text1" w:themeTint="F2"/>
      <w:sz w:val="22"/>
    </w:rPr>
  </w:style>
  <w:style w:type="character" w:customStyle="1" w:styleId="StyleGaramondText1Underline">
    <w:name w:val="Style Garamond Text 1 Underline"/>
    <w:basedOn w:val="DefaultParagraphFont"/>
    <w:rsid w:val="00CF042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F042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F042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F042B"/>
    <w:rPr>
      <w:b w:val="0"/>
      <w:bCs w:val="0"/>
      <w:sz w:val="14"/>
      <w:u w:val="none"/>
    </w:rPr>
  </w:style>
  <w:style w:type="character" w:customStyle="1" w:styleId="Style7ptBold">
    <w:name w:val="Style 7 pt Bold"/>
    <w:basedOn w:val="DefaultParagraphFont"/>
    <w:rsid w:val="00CF042B"/>
    <w:rPr>
      <w:b w:val="0"/>
      <w:bCs/>
      <w:sz w:val="14"/>
    </w:rPr>
  </w:style>
  <w:style w:type="paragraph" w:customStyle="1" w:styleId="Stylecardtext8pt">
    <w:name w:val="Style card text + 8 pt"/>
    <w:basedOn w:val="Normal"/>
    <w:rsid w:val="00CF042B"/>
    <w:pPr>
      <w:ind w:right="288"/>
    </w:pPr>
    <w:rPr>
      <w:sz w:val="16"/>
    </w:rPr>
  </w:style>
  <w:style w:type="paragraph" w:customStyle="1" w:styleId="Stylecardtext5pt">
    <w:name w:val="Style card text + 5 pt"/>
    <w:basedOn w:val="Normal"/>
    <w:rsid w:val="00CF042B"/>
    <w:pPr>
      <w:ind w:right="288"/>
    </w:pPr>
    <w:rPr>
      <w:sz w:val="10"/>
    </w:rPr>
  </w:style>
  <w:style w:type="character" w:customStyle="1" w:styleId="StyleStyleBoldUnderlineUnderlineIntenseEmphasis1apple-style-">
    <w:name w:val="Style Style Bold UnderlineUnderlineIntense Emphasis1apple-style-..."/>
    <w:basedOn w:val="DefaultParagraphFont"/>
    <w:rsid w:val="00CF042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F042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F042B"/>
    <w:rPr>
      <w:rFonts w:ascii="Georgia" w:hAnsi="Georgia"/>
      <w:u w:val="single"/>
    </w:rPr>
  </w:style>
  <w:style w:type="paragraph" w:customStyle="1" w:styleId="StyleCardsGeorgia12ptBoldThickunderlineBorderSin">
    <w:name w:val="Style Cards + Georgia 12 pt Bold Thick underline Border: : (Sin..."/>
    <w:basedOn w:val="Normal"/>
    <w:rsid w:val="00CF042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F042B"/>
    <w:rPr>
      <w:rFonts w:ascii="Georgia" w:hAnsi="Georgia"/>
      <w:sz w:val="24"/>
      <w:u w:val="single"/>
    </w:rPr>
  </w:style>
  <w:style w:type="paragraph" w:customStyle="1" w:styleId="StyleCardsGeorgia">
    <w:name w:val="Style Cards + Georgia"/>
    <w:basedOn w:val="Normal"/>
    <w:rsid w:val="00CF042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F042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F042B"/>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F042B"/>
    <w:rPr>
      <w:rFonts w:eastAsia="Times New Roman"/>
      <w:i/>
      <w:iCs/>
    </w:rPr>
  </w:style>
  <w:style w:type="character" w:customStyle="1" w:styleId="HTMLAddressChar">
    <w:name w:val="HTML Address Char"/>
    <w:basedOn w:val="DefaultParagraphFont"/>
    <w:link w:val="HTMLAddress"/>
    <w:uiPriority w:val="99"/>
    <w:rsid w:val="00CF042B"/>
    <w:rPr>
      <w:rFonts w:ascii="Times New Roman" w:eastAsia="Times New Roman" w:hAnsi="Times New Roman" w:cs="Times New Roman"/>
      <w:i/>
      <w:iCs/>
    </w:rPr>
  </w:style>
  <w:style w:type="paragraph" w:styleId="Index1">
    <w:name w:val="index 1"/>
    <w:basedOn w:val="Normal"/>
    <w:next w:val="Normal"/>
    <w:autoRedefine/>
    <w:unhideWhenUsed/>
    <w:rsid w:val="00CF042B"/>
    <w:pPr>
      <w:ind w:left="220" w:hanging="220"/>
    </w:pPr>
  </w:style>
  <w:style w:type="character" w:customStyle="1" w:styleId="CardsFont6ptChar1">
    <w:name w:val="Cards + Font: 6 pt Char1"/>
    <w:link w:val="CardsFont6pt"/>
    <w:locked/>
    <w:rsid w:val="00CF042B"/>
    <w:rPr>
      <w:rFonts w:ascii="Times New Roman" w:eastAsia="Times New Roman" w:hAnsi="Times New Roman" w:cs="Times New Roman"/>
      <w:sz w:val="12"/>
      <w:szCs w:val="20"/>
    </w:rPr>
  </w:style>
  <w:style w:type="paragraph" w:customStyle="1" w:styleId="Quote2">
    <w:name w:val="Quote2"/>
    <w:basedOn w:val="Default"/>
    <w:next w:val="Default"/>
    <w:rsid w:val="00CF04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F042B"/>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F042B"/>
    <w:pPr>
      <w:keepNext/>
      <w:keepLines/>
      <w:spacing w:before="200"/>
      <w:outlineLvl w:val="3"/>
    </w:pPr>
    <w:rPr>
      <w:rFonts w:eastAsia="Times New Roman"/>
      <w:b/>
      <w:bCs/>
      <w:iCs/>
      <w:sz w:val="26"/>
    </w:rPr>
  </w:style>
  <w:style w:type="paragraph" w:customStyle="1" w:styleId="post-subtitle">
    <w:name w:val="post-subtitle"/>
    <w:basedOn w:val="Normal"/>
    <w:rsid w:val="00CF042B"/>
    <w:pPr>
      <w:spacing w:before="100" w:beforeAutospacing="1" w:after="100" w:afterAutospacing="1"/>
    </w:pPr>
    <w:rPr>
      <w:rFonts w:eastAsia="Times New Roman"/>
    </w:rPr>
  </w:style>
  <w:style w:type="paragraph" w:customStyle="1" w:styleId="Pa0">
    <w:name w:val="Pa0"/>
    <w:basedOn w:val="Default"/>
    <w:next w:val="Default"/>
    <w:uiPriority w:val="99"/>
    <w:rsid w:val="00CF04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F04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F042B"/>
    <w:pPr>
      <w:spacing w:before="100" w:beforeAutospacing="1" w:after="100" w:afterAutospacing="1"/>
    </w:pPr>
    <w:rPr>
      <w:rFonts w:eastAsia="Times New Roman"/>
    </w:rPr>
  </w:style>
  <w:style w:type="paragraph" w:customStyle="1" w:styleId="tagline1">
    <w:name w:val="tagline"/>
    <w:basedOn w:val="Normal"/>
    <w:rsid w:val="00CF042B"/>
    <w:pPr>
      <w:spacing w:before="100" w:beforeAutospacing="1" w:after="100" w:afterAutospacing="1"/>
    </w:pPr>
    <w:rPr>
      <w:rFonts w:eastAsia="Times New Roman"/>
    </w:rPr>
  </w:style>
  <w:style w:type="paragraph" w:customStyle="1" w:styleId="Block1">
    <w:name w:val="Block1"/>
    <w:basedOn w:val="Normal"/>
    <w:next w:val="Normal"/>
    <w:uiPriority w:val="3"/>
    <w:qFormat/>
    <w:rsid w:val="00CF042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F042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F042B"/>
    <w:rPr>
      <w:sz w:val="10"/>
    </w:rPr>
  </w:style>
  <w:style w:type="paragraph" w:customStyle="1" w:styleId="ReallySamllText">
    <w:name w:val="ReallySamllText"/>
    <w:basedOn w:val="Normal"/>
    <w:link w:val="ReallySamllTextChar"/>
    <w:autoRedefine/>
    <w:rsid w:val="00CF042B"/>
    <w:rPr>
      <w:rFonts w:asciiTheme="minorHAnsi" w:hAnsiTheme="minorHAnsi" w:cstheme="minorBidi"/>
      <w:sz w:val="10"/>
    </w:rPr>
  </w:style>
  <w:style w:type="paragraph" w:customStyle="1" w:styleId="CardCites">
    <w:name w:val="Card Cites"/>
    <w:basedOn w:val="Normal"/>
    <w:next w:val="Normal"/>
    <w:qFormat/>
    <w:rsid w:val="00CF042B"/>
    <w:rPr>
      <w:rFonts w:eastAsia="Times New Roman"/>
      <w:b/>
      <w:sz w:val="20"/>
    </w:rPr>
  </w:style>
  <w:style w:type="paragraph" w:customStyle="1" w:styleId="NormalWeb3">
    <w:name w:val="Normal (Web)3"/>
    <w:basedOn w:val="Normal"/>
    <w:rsid w:val="00CF042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F042B"/>
    <w:pPr>
      <w:ind w:left="400"/>
    </w:pPr>
    <w:rPr>
      <w:rFonts w:eastAsia="Times New Roman"/>
    </w:rPr>
  </w:style>
  <w:style w:type="paragraph" w:customStyle="1" w:styleId="TagCiteChar2">
    <w:name w:val="Tag / Cite Char"/>
    <w:basedOn w:val="Normal"/>
    <w:rsid w:val="00CF042B"/>
    <w:rPr>
      <w:rFonts w:eastAsia="Times New Roman"/>
      <w:b/>
      <w:color w:val="000000"/>
    </w:rPr>
  </w:style>
  <w:style w:type="paragraph" w:customStyle="1" w:styleId="PageNumber2">
    <w:name w:val="Page Number2"/>
    <w:basedOn w:val="Normal"/>
    <w:next w:val="Normal"/>
    <w:rsid w:val="00CF042B"/>
    <w:rPr>
      <w:rFonts w:eastAsia="Times New Roman"/>
      <w:sz w:val="20"/>
    </w:rPr>
  </w:style>
  <w:style w:type="paragraph" w:customStyle="1" w:styleId="HeaderFooter">
    <w:name w:val="Header &amp; Footer"/>
    <w:rsid w:val="00CF042B"/>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F042B"/>
    <w:rPr>
      <w:rFonts w:ascii="Arial Narrow" w:eastAsia="Times New Roman" w:hAnsi="Arial Narrow"/>
      <w:color w:val="000000"/>
      <w:sz w:val="16"/>
    </w:rPr>
  </w:style>
  <w:style w:type="paragraph" w:customStyle="1" w:styleId="CardTextUnderlined">
    <w:name w:val="Card Text Underlined"/>
    <w:basedOn w:val="Normal"/>
    <w:rsid w:val="00CF042B"/>
    <w:rPr>
      <w:rFonts w:ascii="Arial Narrow" w:eastAsia="Times New Roman" w:hAnsi="Arial Narrow"/>
      <w:u w:val="single"/>
    </w:rPr>
  </w:style>
  <w:style w:type="paragraph" w:customStyle="1" w:styleId="HeaderDebate">
    <w:name w:val="Header Debate"/>
    <w:basedOn w:val="Normal"/>
    <w:rsid w:val="00CF042B"/>
    <w:pPr>
      <w:jc w:val="center"/>
      <w:outlineLvl w:val="0"/>
    </w:pPr>
    <w:rPr>
      <w:rFonts w:eastAsia="Times New Roman"/>
      <w:b/>
      <w:sz w:val="48"/>
      <w:u w:val="words"/>
    </w:rPr>
  </w:style>
  <w:style w:type="paragraph" w:customStyle="1" w:styleId="NormalWeb1">
    <w:name w:val="Normal (Web)1"/>
    <w:basedOn w:val="Normal"/>
    <w:rsid w:val="00CF042B"/>
    <w:pPr>
      <w:spacing w:before="100" w:beforeAutospacing="1" w:after="100" w:afterAutospacing="1"/>
    </w:pPr>
    <w:rPr>
      <w:rFonts w:eastAsia="Times New Roman"/>
      <w:sz w:val="20"/>
      <w:szCs w:val="20"/>
    </w:rPr>
  </w:style>
  <w:style w:type="paragraph" w:customStyle="1" w:styleId="CardTagCharChar">
    <w:name w:val="Card Tag Char Char"/>
    <w:basedOn w:val="Normal"/>
    <w:rsid w:val="00CF042B"/>
    <w:rPr>
      <w:rFonts w:eastAsia="Times New Roman"/>
      <w:b/>
    </w:rPr>
  </w:style>
  <w:style w:type="paragraph" w:customStyle="1" w:styleId="fixed">
    <w:name w:val="fixed"/>
    <w:basedOn w:val="Normal"/>
    <w:rsid w:val="00CF042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F042B"/>
    <w:pPr>
      <w:spacing w:before="100" w:beforeAutospacing="1" w:after="100" w:afterAutospacing="1"/>
    </w:pPr>
    <w:rPr>
      <w:rFonts w:eastAsia="Times New Roman"/>
    </w:rPr>
  </w:style>
  <w:style w:type="paragraph" w:customStyle="1" w:styleId="ExecutiveSummarytext">
    <w:name w:val="Executive Summary text"/>
    <w:basedOn w:val="Normal"/>
    <w:next w:val="Normal"/>
    <w:rsid w:val="00CF042B"/>
    <w:pPr>
      <w:autoSpaceDE w:val="0"/>
      <w:autoSpaceDN w:val="0"/>
      <w:adjustRightInd w:val="0"/>
    </w:pPr>
    <w:rPr>
      <w:rFonts w:ascii="Arial" w:eastAsia="Times New Roman" w:hAnsi="Arial"/>
    </w:rPr>
  </w:style>
  <w:style w:type="character" w:customStyle="1" w:styleId="NormalUnderlineChar1">
    <w:name w:val="Normal Underline Char1"/>
    <w:locked/>
    <w:rsid w:val="00CF042B"/>
    <w:rPr>
      <w:u w:val="single"/>
    </w:rPr>
  </w:style>
  <w:style w:type="character" w:customStyle="1" w:styleId="CardUpSize-LightChar">
    <w:name w:val="CardUpSize - Light Char"/>
    <w:link w:val="CardUpSize-Light"/>
    <w:locked/>
    <w:rsid w:val="00CF042B"/>
    <w:rPr>
      <w:rFonts w:ascii="Times New Roman" w:eastAsia="Times New Roman" w:hAnsi="Times New Roman"/>
      <w:szCs w:val="32"/>
      <w:u w:val="single"/>
    </w:rPr>
  </w:style>
  <w:style w:type="paragraph" w:customStyle="1" w:styleId="CardUpSize-Light">
    <w:name w:val="CardUpSize - Light"/>
    <w:basedOn w:val="Normal"/>
    <w:link w:val="CardUpSize-LightChar"/>
    <w:rsid w:val="00CF042B"/>
    <w:pPr>
      <w:jc w:val="both"/>
    </w:pPr>
    <w:rPr>
      <w:rFonts w:eastAsia="Times New Roman" w:cstheme="minorBidi"/>
      <w:szCs w:val="32"/>
      <w:u w:val="single"/>
    </w:rPr>
  </w:style>
  <w:style w:type="character" w:customStyle="1" w:styleId="CiteCardUpSize-HeavyChar">
    <w:name w:val="Cite // CardUpSize - Heavy Char"/>
    <w:link w:val="CiteCardUpSize-Heavy"/>
    <w:locked/>
    <w:rsid w:val="00CF042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F042B"/>
    <w:pPr>
      <w:jc w:val="both"/>
    </w:pPr>
    <w:rPr>
      <w:rFonts w:eastAsia="Times New Roman" w:cstheme="minorBidi"/>
      <w:b/>
      <w:szCs w:val="32"/>
      <w:u w:val="single"/>
    </w:rPr>
  </w:style>
  <w:style w:type="paragraph" w:customStyle="1" w:styleId="SmallCite">
    <w:name w:val="Small Cite"/>
    <w:basedOn w:val="Normal"/>
    <w:rsid w:val="00CF042B"/>
    <w:rPr>
      <w:rFonts w:ascii="Verdana" w:eastAsia="Times New Roman" w:hAnsi="Verdana"/>
      <w:sz w:val="16"/>
    </w:rPr>
  </w:style>
  <w:style w:type="paragraph" w:customStyle="1" w:styleId="clearformatting">
    <w:name w:val="clear formatting"/>
    <w:basedOn w:val="Heading2"/>
    <w:rsid w:val="00CF042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F042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F042B"/>
    <w:pPr>
      <w:spacing w:after="240" w:line="360" w:lineRule="atLeast"/>
    </w:pPr>
    <w:rPr>
      <w:rFonts w:eastAsia="Times New Roman"/>
      <w:b/>
      <w:bCs/>
      <w:sz w:val="16"/>
      <w:szCs w:val="16"/>
    </w:rPr>
  </w:style>
  <w:style w:type="paragraph" w:customStyle="1" w:styleId="PlaceholderText1">
    <w:name w:val="Placeholder Text1"/>
    <w:basedOn w:val="Normal"/>
    <w:rsid w:val="00CF042B"/>
    <w:pPr>
      <w:keepNext/>
      <w:numPr>
        <w:numId w:val="21"/>
      </w:numPr>
      <w:outlineLvl w:val="0"/>
    </w:pPr>
    <w:rPr>
      <w:rFonts w:eastAsia="MS Gothic"/>
    </w:rPr>
  </w:style>
  <w:style w:type="character" w:customStyle="1" w:styleId="ImportantTextChar">
    <w:name w:val="Important Text Char"/>
    <w:link w:val="ImportantText"/>
    <w:locked/>
    <w:rsid w:val="00CF042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F042B"/>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F042B"/>
    <w:rPr>
      <w:rFonts w:ascii="HNKAOE+Arial" w:hAnsi="HNKAOE+Arial"/>
    </w:rPr>
  </w:style>
  <w:style w:type="paragraph" w:customStyle="1" w:styleId="StyleBodyText11ptBlackUnderline">
    <w:name w:val="Style Body Text + 11 pt Black Underline"/>
    <w:basedOn w:val="BodyText"/>
    <w:link w:val="StyleBodyText11ptBlackUnderlineChar"/>
    <w:rsid w:val="00CF042B"/>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CF042B"/>
    <w:rPr>
      <w:rFonts w:ascii="HNKAOE+Arial" w:hAnsi="HNKAOE+Arial"/>
    </w:rPr>
  </w:style>
  <w:style w:type="paragraph" w:customStyle="1" w:styleId="StyleBodyText11ptBoldBlack">
    <w:name w:val="Style Body Text + 11 pt Bold Black"/>
    <w:basedOn w:val="BodyText"/>
    <w:link w:val="StyleBodyText11ptBoldBlackChar"/>
    <w:rsid w:val="00CF042B"/>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CF042B"/>
    <w:rPr>
      <w:rFonts w:ascii="Times New Roman" w:eastAsia="Malgun Gothic" w:hAnsi="Times New Roman"/>
      <w:bCs/>
    </w:rPr>
  </w:style>
  <w:style w:type="paragraph" w:customStyle="1" w:styleId="StyletinyBold">
    <w:name w:val="Style tiny + Bold"/>
    <w:basedOn w:val="tiny"/>
    <w:link w:val="StyletinyBoldChar"/>
    <w:rsid w:val="00CF042B"/>
    <w:rPr>
      <w:rFonts w:cstheme="minorBidi"/>
      <w:bCs/>
      <w:sz w:val="22"/>
      <w:szCs w:val="22"/>
    </w:rPr>
  </w:style>
  <w:style w:type="character" w:customStyle="1" w:styleId="Heading5SizeDownChar">
    <w:name w:val="Heading 5 Size Down Char"/>
    <w:link w:val="Heading5SizeDown"/>
    <w:locked/>
    <w:rsid w:val="00CF042B"/>
    <w:rPr>
      <w:rFonts w:ascii="Times New Roman" w:eastAsia="Times New Roman" w:hAnsi="Times New Roman"/>
      <w:szCs w:val="16"/>
    </w:rPr>
  </w:style>
  <w:style w:type="paragraph" w:customStyle="1" w:styleId="Heading5SizeDown">
    <w:name w:val="Heading 5 Size Down"/>
    <w:basedOn w:val="Normal"/>
    <w:link w:val="Heading5SizeDownChar"/>
    <w:autoRedefine/>
    <w:rsid w:val="00CF042B"/>
    <w:pPr>
      <w:tabs>
        <w:tab w:val="left" w:pos="1440"/>
      </w:tabs>
      <w:jc w:val="both"/>
    </w:pPr>
    <w:rPr>
      <w:rFonts w:eastAsia="Times New Roman" w:cstheme="minorBidi"/>
      <w:szCs w:val="16"/>
    </w:rPr>
  </w:style>
  <w:style w:type="character" w:customStyle="1" w:styleId="Normal2BoldChar">
    <w:name w:val="Normal2 + Bold Char"/>
    <w:link w:val="Normal2Bold"/>
    <w:locked/>
    <w:rsid w:val="00CF042B"/>
    <w:rPr>
      <w:rFonts w:ascii="Times New Roman" w:eastAsia="Times New Roman" w:hAnsi="Times New Roman" w:cs="Arial"/>
      <w:b/>
      <w:szCs w:val="44"/>
    </w:rPr>
  </w:style>
  <w:style w:type="paragraph" w:customStyle="1" w:styleId="Normal2Bold">
    <w:name w:val="Normal2 + Bold"/>
    <w:basedOn w:val="Normal"/>
    <w:link w:val="Normal2BoldChar"/>
    <w:rsid w:val="00CF042B"/>
    <w:pPr>
      <w:tabs>
        <w:tab w:val="left" w:pos="1440"/>
      </w:tabs>
    </w:pPr>
    <w:rPr>
      <w:rFonts w:eastAsia="Times New Roman" w:cs="Arial"/>
      <w:b/>
      <w:szCs w:val="44"/>
    </w:rPr>
  </w:style>
  <w:style w:type="character" w:customStyle="1" w:styleId="ListContentsChar">
    <w:name w:val="List Contents Char"/>
    <w:link w:val="ListContents"/>
    <w:locked/>
    <w:rsid w:val="00CF042B"/>
    <w:rPr>
      <w:rFonts w:ascii="Times New Roman" w:eastAsia="Times New Roman" w:hAnsi="Times New Roman"/>
      <w:lang w:eastAsia="ar-SA"/>
    </w:rPr>
  </w:style>
  <w:style w:type="paragraph" w:customStyle="1" w:styleId="ListContents">
    <w:name w:val="List Contents"/>
    <w:basedOn w:val="Normal"/>
    <w:link w:val="ListContentsChar"/>
    <w:rsid w:val="00CF042B"/>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F042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F042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F042B"/>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F042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F042B"/>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CF042B"/>
    <w:rPr>
      <w:rFonts w:ascii="Arial" w:eastAsia="Times New Roman" w:hAnsi="Arial"/>
      <w:sz w:val="12"/>
    </w:rPr>
  </w:style>
  <w:style w:type="paragraph" w:customStyle="1" w:styleId="Unimportant">
    <w:name w:val="Unimportant"/>
    <w:basedOn w:val="Normal"/>
    <w:link w:val="UnimportantCharChar"/>
    <w:rsid w:val="00CF042B"/>
    <w:pPr>
      <w:jc w:val="both"/>
    </w:pPr>
    <w:rPr>
      <w:rFonts w:ascii="Arial" w:eastAsia="Times New Roman" w:hAnsi="Arial" w:cstheme="minorBidi"/>
      <w:sz w:val="12"/>
    </w:rPr>
  </w:style>
  <w:style w:type="character" w:customStyle="1" w:styleId="TagCiteChar3">
    <w:name w:val="Tag &amp; Cite Char"/>
    <w:link w:val="TagCite2"/>
    <w:locked/>
    <w:rsid w:val="00CF042B"/>
    <w:rPr>
      <w:rFonts w:ascii="Arial" w:eastAsia="Times New Roman" w:hAnsi="Arial"/>
      <w:b/>
    </w:rPr>
  </w:style>
  <w:style w:type="paragraph" w:customStyle="1" w:styleId="TagCite2">
    <w:name w:val="Tag &amp; Cite"/>
    <w:basedOn w:val="Normal"/>
    <w:link w:val="TagCiteChar3"/>
    <w:rsid w:val="00CF042B"/>
    <w:pPr>
      <w:jc w:val="both"/>
    </w:pPr>
    <w:rPr>
      <w:rFonts w:ascii="Arial" w:eastAsia="Times New Roman" w:hAnsi="Arial" w:cstheme="minorBidi"/>
      <w:b/>
    </w:rPr>
  </w:style>
  <w:style w:type="character" w:customStyle="1" w:styleId="HighlightedTextChar">
    <w:name w:val="Highlighted Text Char"/>
    <w:link w:val="HighlightedText"/>
    <w:locked/>
    <w:rsid w:val="00CF042B"/>
    <w:rPr>
      <w:rFonts w:ascii="Arial" w:eastAsia="Times New Roman" w:hAnsi="Arial"/>
      <w:b/>
      <w:u w:val="thick"/>
    </w:rPr>
  </w:style>
  <w:style w:type="paragraph" w:customStyle="1" w:styleId="HighlightedText">
    <w:name w:val="Highlighted Text"/>
    <w:basedOn w:val="Normal"/>
    <w:link w:val="HighlightedTextChar"/>
    <w:rsid w:val="00CF042B"/>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CF042B"/>
    <w:rPr>
      <w:rFonts w:ascii="Arial" w:eastAsia="Times New Roman" w:hAnsi="Arial"/>
      <w:sz w:val="20"/>
      <w:szCs w:val="20"/>
    </w:rPr>
  </w:style>
  <w:style w:type="paragraph" w:customStyle="1" w:styleId="textunderline0">
    <w:name w:val="text underline"/>
    <w:basedOn w:val="Normal"/>
    <w:link w:val="textunderlineChar0"/>
    <w:autoRedefine/>
    <w:rsid w:val="00CF042B"/>
    <w:rPr>
      <w:rFonts w:asciiTheme="minorHAnsi" w:hAnsiTheme="minorHAnsi" w:cstheme="minorBidi"/>
      <w:u w:val="thick"/>
    </w:rPr>
  </w:style>
  <w:style w:type="character" w:customStyle="1" w:styleId="DebateTagChar">
    <w:name w:val="Debate Tag Char"/>
    <w:link w:val="DebateTag"/>
    <w:locked/>
    <w:rsid w:val="00CF042B"/>
    <w:rPr>
      <w:rFonts w:ascii="Garamond" w:hAnsi="Garamond"/>
      <w:b/>
    </w:rPr>
  </w:style>
  <w:style w:type="paragraph" w:customStyle="1" w:styleId="DebateTag">
    <w:name w:val="Debate Tag"/>
    <w:basedOn w:val="Normal"/>
    <w:link w:val="DebateTagChar"/>
    <w:autoRedefine/>
    <w:rsid w:val="00CF042B"/>
    <w:pPr>
      <w:tabs>
        <w:tab w:val="left" w:pos="270"/>
      </w:tabs>
    </w:pPr>
    <w:rPr>
      <w:rFonts w:ascii="Garamond" w:hAnsi="Garamond" w:cstheme="minorBidi"/>
      <w:b/>
    </w:rPr>
  </w:style>
  <w:style w:type="paragraph" w:customStyle="1" w:styleId="DebateCite">
    <w:name w:val="Debate Cite"/>
    <w:basedOn w:val="Normal"/>
    <w:autoRedefine/>
    <w:rsid w:val="00CF042B"/>
    <w:pPr>
      <w:tabs>
        <w:tab w:val="left" w:pos="270"/>
      </w:tabs>
    </w:pPr>
    <w:rPr>
      <w:rFonts w:eastAsia="Times New Roman"/>
      <w:sz w:val="20"/>
    </w:rPr>
  </w:style>
  <w:style w:type="paragraph" w:customStyle="1" w:styleId="BlockTitle10">
    <w:name w:val="Block Title #1"/>
    <w:basedOn w:val="Heading1"/>
    <w:rsid w:val="00CF042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F042B"/>
    <w:pPr>
      <w:widowControl w:val="0"/>
      <w:suppressAutoHyphens/>
    </w:pPr>
    <w:rPr>
      <w:rFonts w:ascii="Courier New" w:eastAsia="Courier New" w:hAnsi="Courier New"/>
      <w:sz w:val="20"/>
      <w:szCs w:val="20"/>
    </w:rPr>
  </w:style>
  <w:style w:type="paragraph" w:customStyle="1" w:styleId="MaggieTag">
    <w:name w:val="MaggieTag"/>
    <w:basedOn w:val="Heading2"/>
    <w:rsid w:val="00CF042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F042B"/>
    <w:rPr>
      <w:rFonts w:ascii="Times New Roman" w:eastAsia="Times New Roman" w:hAnsi="Times New Roman"/>
    </w:rPr>
  </w:style>
  <w:style w:type="paragraph" w:customStyle="1" w:styleId="Heading4Cite">
    <w:name w:val="Heading 4 Cite"/>
    <w:basedOn w:val="Normal"/>
    <w:link w:val="Heading4CiteChar"/>
    <w:autoRedefine/>
    <w:rsid w:val="00CF042B"/>
    <w:rPr>
      <w:rFonts w:eastAsia="Times New Roman" w:cstheme="minorBidi"/>
    </w:rPr>
  </w:style>
  <w:style w:type="paragraph" w:customStyle="1" w:styleId="4">
    <w:name w:val="4"/>
    <w:basedOn w:val="Normal"/>
    <w:rsid w:val="00CF042B"/>
    <w:rPr>
      <w:rFonts w:eastAsia="Times New Roman"/>
      <w:sz w:val="20"/>
    </w:rPr>
  </w:style>
  <w:style w:type="character" w:customStyle="1" w:styleId="UnunderlinedTextChar">
    <w:name w:val="Ununderlined Text Char"/>
    <w:link w:val="UnunderlinedText"/>
    <w:locked/>
    <w:rsid w:val="00CF042B"/>
    <w:rPr>
      <w:rFonts w:eastAsia="Times New Roman"/>
      <w:bCs/>
      <w:sz w:val="12"/>
    </w:rPr>
  </w:style>
  <w:style w:type="paragraph" w:customStyle="1" w:styleId="UnunderlinedText">
    <w:name w:val="Ununderlined Text"/>
    <w:basedOn w:val="Normal"/>
    <w:link w:val="UnunderlinedTextChar"/>
    <w:autoRedefine/>
    <w:rsid w:val="00CF042B"/>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CF042B"/>
    <w:pPr>
      <w:spacing w:after="200" w:line="276" w:lineRule="auto"/>
      <w:ind w:left="288" w:right="288"/>
    </w:pPr>
    <w:rPr>
      <w:rFonts w:eastAsia="Times New Roman"/>
      <w:bCs/>
    </w:rPr>
  </w:style>
  <w:style w:type="paragraph" w:customStyle="1" w:styleId="BlockTitle4">
    <w:name w:val="%Block Title"/>
    <w:basedOn w:val="Heading1"/>
    <w:rsid w:val="00CF042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F042B"/>
    <w:pPr>
      <w:widowControl w:val="0"/>
      <w:autoSpaceDE/>
      <w:autoSpaceDN/>
      <w:adjustRightInd/>
      <w:outlineLvl w:val="9"/>
    </w:pPr>
    <w:rPr>
      <w:rFonts w:cs="Courier New"/>
      <w:bCs/>
      <w:sz w:val="28"/>
      <w:szCs w:val="22"/>
    </w:rPr>
  </w:style>
  <w:style w:type="paragraph" w:customStyle="1" w:styleId="ThickUnderline">
    <w:name w:val="ThickUnderline"/>
    <w:rsid w:val="00CF04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CF042B"/>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CF042B"/>
    <w:rPr>
      <w:rFonts w:ascii="Century Gothic" w:eastAsia="Cambria" w:hAnsi="Century Gothic"/>
      <w:u w:val="thick"/>
    </w:rPr>
  </w:style>
  <w:style w:type="paragraph" w:customStyle="1" w:styleId="Card-Underline0">
    <w:name w:val="Card-Underline"/>
    <w:basedOn w:val="Normal"/>
    <w:link w:val="Card-UnderlineChar"/>
    <w:qFormat/>
    <w:rsid w:val="00CF042B"/>
    <w:rPr>
      <w:rFonts w:ascii="Century Gothic" w:eastAsia="Cambria" w:hAnsi="Century Gothic" w:cstheme="minorBidi"/>
      <w:u w:val="thick"/>
    </w:rPr>
  </w:style>
  <w:style w:type="paragraph" w:customStyle="1" w:styleId="PageNumber3">
    <w:name w:val="Page Number3"/>
    <w:basedOn w:val="Normal"/>
    <w:next w:val="Normal"/>
    <w:rsid w:val="00CF042B"/>
    <w:rPr>
      <w:rFonts w:eastAsia="Times New Roman"/>
      <w:sz w:val="20"/>
    </w:rPr>
  </w:style>
  <w:style w:type="paragraph" w:customStyle="1" w:styleId="PageNumber4">
    <w:name w:val="Page Number4"/>
    <w:basedOn w:val="Normal"/>
    <w:next w:val="Normal"/>
    <w:rsid w:val="00CF042B"/>
    <w:rPr>
      <w:rFonts w:eastAsia="Times New Roman"/>
      <w:sz w:val="20"/>
    </w:rPr>
  </w:style>
  <w:style w:type="paragraph" w:customStyle="1" w:styleId="PageNumber5">
    <w:name w:val="Page Number5"/>
    <w:basedOn w:val="Normal"/>
    <w:next w:val="Normal"/>
    <w:rsid w:val="00CF042B"/>
    <w:rPr>
      <w:rFonts w:eastAsia="Times New Roman"/>
      <w:sz w:val="20"/>
    </w:rPr>
  </w:style>
  <w:style w:type="paragraph" w:customStyle="1" w:styleId="smalltext1">
    <w:name w:val="small text1"/>
    <w:basedOn w:val="Normal"/>
    <w:next w:val="Normal"/>
    <w:uiPriority w:val="4"/>
    <w:qFormat/>
    <w:rsid w:val="00CF042B"/>
    <w:pPr>
      <w:keepNext/>
      <w:keepLines/>
      <w:spacing w:before="200"/>
      <w:outlineLvl w:val="3"/>
    </w:pPr>
    <w:rPr>
      <w:rFonts w:eastAsia="Times New Roman"/>
      <w:b/>
      <w:bCs/>
      <w:iCs/>
      <w:sz w:val="26"/>
    </w:rPr>
  </w:style>
  <w:style w:type="character" w:customStyle="1" w:styleId="CircleChar">
    <w:name w:val="Circle Char"/>
    <w:link w:val="Circle"/>
    <w:locked/>
    <w:rsid w:val="00CF042B"/>
    <w:rPr>
      <w:rFonts w:ascii="Times New Roman" w:eastAsia="Times New Roman" w:hAnsi="Times New Roman"/>
      <w:b/>
      <w:u w:val="words"/>
    </w:rPr>
  </w:style>
  <w:style w:type="paragraph" w:customStyle="1" w:styleId="Circle">
    <w:name w:val="Circle"/>
    <w:basedOn w:val="Normal"/>
    <w:link w:val="CircleChar"/>
    <w:rsid w:val="00CF042B"/>
    <w:rPr>
      <w:rFonts w:eastAsia="Times New Roman" w:cstheme="minorBidi"/>
      <w:b/>
      <w:u w:val="words"/>
    </w:rPr>
  </w:style>
  <w:style w:type="paragraph" w:customStyle="1" w:styleId="PageNumber6">
    <w:name w:val="Page Number6"/>
    <w:basedOn w:val="Normal"/>
    <w:next w:val="Normal"/>
    <w:rsid w:val="00CF042B"/>
    <w:rPr>
      <w:rFonts w:eastAsia="Times New Roman"/>
      <w:sz w:val="20"/>
    </w:rPr>
  </w:style>
  <w:style w:type="paragraph" w:customStyle="1" w:styleId="user">
    <w:name w:val="user"/>
    <w:basedOn w:val="Normal"/>
    <w:rsid w:val="00CF042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F042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F042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F042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F042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F042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F042B"/>
    <w:rPr>
      <w:rFonts w:eastAsia="Times New Roman"/>
      <w:sz w:val="20"/>
    </w:rPr>
  </w:style>
  <w:style w:type="paragraph" w:customStyle="1" w:styleId="DebateTag0">
    <w:name w:val="DebateTag"/>
    <w:basedOn w:val="Normal"/>
    <w:qFormat/>
    <w:rsid w:val="00CF042B"/>
    <w:rPr>
      <w:b/>
    </w:rPr>
  </w:style>
  <w:style w:type="paragraph" w:customStyle="1" w:styleId="date-comments">
    <w:name w:val="date-comments"/>
    <w:basedOn w:val="Normal"/>
    <w:uiPriority w:val="99"/>
    <w:rsid w:val="00CF042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F04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F04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F042B"/>
    <w:rPr>
      <w:rFonts w:ascii="Garamond" w:eastAsia="Calibri" w:hAnsi="Garamond" w:hint="default"/>
      <w:sz w:val="16"/>
      <w:szCs w:val="22"/>
    </w:rPr>
  </w:style>
  <w:style w:type="character" w:customStyle="1" w:styleId="message-item">
    <w:name w:val="message-item"/>
    <w:rsid w:val="00CF042B"/>
  </w:style>
  <w:style w:type="character" w:customStyle="1" w:styleId="lightheader">
    <w:name w:val="lightheader"/>
    <w:rsid w:val="00CF042B"/>
  </w:style>
  <w:style w:type="character" w:customStyle="1" w:styleId="datestamp">
    <w:name w:val="datestamp"/>
    <w:rsid w:val="00CF042B"/>
  </w:style>
  <w:style w:type="character" w:customStyle="1" w:styleId="i">
    <w:name w:val="i"/>
    <w:uiPriority w:val="99"/>
    <w:rsid w:val="00CF042B"/>
  </w:style>
  <w:style w:type="character" w:customStyle="1" w:styleId="forenames">
    <w:name w:val="forenames"/>
    <w:rsid w:val="00CF042B"/>
  </w:style>
  <w:style w:type="character" w:customStyle="1" w:styleId="surname">
    <w:name w:val="surname"/>
    <w:rsid w:val="00CF042B"/>
  </w:style>
  <w:style w:type="character" w:customStyle="1" w:styleId="medium-font">
    <w:name w:val="medium-font"/>
    <w:rsid w:val="00CF042B"/>
  </w:style>
  <w:style w:type="character" w:customStyle="1" w:styleId="title-link-wrapper">
    <w:name w:val="title-link-wrapper"/>
    <w:rsid w:val="00CF042B"/>
  </w:style>
  <w:style w:type="character" w:customStyle="1" w:styleId="refpreview">
    <w:name w:val="refpreview"/>
    <w:rsid w:val="00CF042B"/>
  </w:style>
  <w:style w:type="character" w:customStyle="1" w:styleId="loose1">
    <w:name w:val="loose1"/>
    <w:rsid w:val="00CF042B"/>
  </w:style>
  <w:style w:type="character" w:customStyle="1" w:styleId="email">
    <w:name w:val="email"/>
    <w:rsid w:val="00CF042B"/>
  </w:style>
  <w:style w:type="character" w:customStyle="1" w:styleId="gsa">
    <w:name w:val="gs_a"/>
    <w:rsid w:val="00CF042B"/>
  </w:style>
  <w:style w:type="character" w:customStyle="1" w:styleId="goohl1">
    <w:name w:val="goohl1"/>
    <w:rsid w:val="00CF042B"/>
  </w:style>
  <w:style w:type="character" w:customStyle="1" w:styleId="mainarttitle">
    <w:name w:val="mainarttitle"/>
    <w:rsid w:val="00CF042B"/>
  </w:style>
  <w:style w:type="character" w:customStyle="1" w:styleId="mainartauthor">
    <w:name w:val="mainartauthor"/>
    <w:rsid w:val="00CF042B"/>
  </w:style>
  <w:style w:type="character" w:customStyle="1" w:styleId="mainartdate">
    <w:name w:val="mainartdate"/>
    <w:rsid w:val="00CF042B"/>
  </w:style>
  <w:style w:type="character" w:customStyle="1" w:styleId="gsggs">
    <w:name w:val="gs_ggs"/>
    <w:rsid w:val="00CF042B"/>
  </w:style>
  <w:style w:type="character" w:customStyle="1" w:styleId="ahead">
    <w:name w:val="a_head"/>
    <w:rsid w:val="00CF042B"/>
  </w:style>
  <w:style w:type="character" w:customStyle="1" w:styleId="articleauthor">
    <w:name w:val="articleauthor"/>
    <w:rsid w:val="00CF042B"/>
  </w:style>
  <w:style w:type="character" w:customStyle="1" w:styleId="footnote">
    <w:name w:val="footnote"/>
    <w:rsid w:val="00CF042B"/>
  </w:style>
  <w:style w:type="character" w:customStyle="1" w:styleId="docbody">
    <w:name w:val="docbody"/>
    <w:rsid w:val="00CF042B"/>
  </w:style>
  <w:style w:type="character" w:customStyle="1" w:styleId="superscript">
    <w:name w:val="superscript"/>
    <w:rsid w:val="00CF042B"/>
  </w:style>
  <w:style w:type="character" w:customStyle="1" w:styleId="citeChar2">
    <w:name w:val="cite Char"/>
    <w:locked/>
    <w:rsid w:val="00CF042B"/>
    <w:rPr>
      <w:b/>
      <w:bCs w:val="0"/>
      <w:u w:val="single"/>
    </w:rPr>
  </w:style>
  <w:style w:type="character" w:customStyle="1" w:styleId="StyleUnderlineChar">
    <w:name w:val="Style Underline Char"/>
    <w:locked/>
    <w:rsid w:val="00CF042B"/>
    <w:rPr>
      <w:u w:val="single"/>
    </w:rPr>
  </w:style>
  <w:style w:type="character" w:customStyle="1" w:styleId="CitesCharChar">
    <w:name w:val="Cites Char Char"/>
    <w:locked/>
    <w:rsid w:val="00CF042B"/>
    <w:rPr>
      <w:b/>
      <w:bCs/>
    </w:rPr>
  </w:style>
  <w:style w:type="character" w:customStyle="1" w:styleId="bwxsm">
    <w:name w:val="b w xsm"/>
    <w:rsid w:val="00CF042B"/>
  </w:style>
  <w:style w:type="character" w:customStyle="1" w:styleId="fstd">
    <w:name w:val="f std"/>
    <w:rsid w:val="00CF042B"/>
  </w:style>
  <w:style w:type="character" w:customStyle="1" w:styleId="gl">
    <w:name w:val="gl"/>
    <w:rsid w:val="00CF042B"/>
  </w:style>
  <w:style w:type="character" w:customStyle="1" w:styleId="heading2char2charchar1">
    <w:name w:val="heading2char2charchar1"/>
    <w:rsid w:val="00CF042B"/>
  </w:style>
  <w:style w:type="character" w:customStyle="1" w:styleId="charchar60">
    <w:name w:val="charchar6"/>
    <w:rsid w:val="00CF042B"/>
  </w:style>
  <w:style w:type="character" w:customStyle="1" w:styleId="bio1">
    <w:name w:val="bio1"/>
    <w:rsid w:val="00CF042B"/>
    <w:rPr>
      <w:rFonts w:ascii="Arial" w:hAnsi="Arial" w:cs="Arial" w:hint="default"/>
      <w:i/>
      <w:iCs/>
      <w:color w:val="000000"/>
      <w:sz w:val="20"/>
      <w:szCs w:val="20"/>
    </w:rPr>
  </w:style>
  <w:style w:type="character" w:customStyle="1" w:styleId="cardCharCharCharCharCharChar">
    <w:name w:val="card Char Char Char Char Char Char"/>
    <w:rsid w:val="00CF042B"/>
    <w:rPr>
      <w:sz w:val="24"/>
      <w:szCs w:val="24"/>
      <w:lang w:val="en-US" w:eastAsia="en-US" w:bidi="ar-SA"/>
    </w:rPr>
  </w:style>
  <w:style w:type="character" w:customStyle="1" w:styleId="Style24ptBoldUnderlineCenteredCharChar">
    <w:name w:val="Style 24 pt Bold Underline Centered Char Char"/>
    <w:rsid w:val="00CF042B"/>
    <w:rPr>
      <w:b/>
      <w:bCs/>
      <w:sz w:val="48"/>
      <w:szCs w:val="24"/>
      <w:u w:val="single"/>
      <w:lang w:val="en-US" w:eastAsia="en-US" w:bidi="ar-SA"/>
    </w:rPr>
  </w:style>
  <w:style w:type="character" w:customStyle="1" w:styleId="TagCiteCharChar0">
    <w:name w:val="Tag / Cite Char Char"/>
    <w:rsid w:val="00CF042B"/>
    <w:rPr>
      <w:b/>
      <w:bCs w:val="0"/>
      <w:color w:val="000000"/>
      <w:sz w:val="24"/>
      <w:szCs w:val="24"/>
      <w:lang w:val="en-US" w:eastAsia="en-US" w:bidi="ar-SA"/>
    </w:rPr>
  </w:style>
  <w:style w:type="character" w:customStyle="1" w:styleId="CardTextUnderlinedCharChar">
    <w:name w:val="Card Text Underlined Char Char"/>
    <w:rsid w:val="00CF042B"/>
    <w:rPr>
      <w:rFonts w:ascii="Arial Narrow" w:hAnsi="Arial Narrow" w:hint="default"/>
      <w:szCs w:val="24"/>
      <w:u w:val="single"/>
      <w:lang w:val="en-US" w:eastAsia="en-US" w:bidi="ar-SA"/>
    </w:rPr>
  </w:style>
  <w:style w:type="character" w:customStyle="1" w:styleId="CardTagCharCharChar">
    <w:name w:val="Card Tag Char Char Char"/>
    <w:rsid w:val="00CF042B"/>
    <w:rPr>
      <w:b/>
      <w:bCs w:val="0"/>
      <w:sz w:val="24"/>
      <w:szCs w:val="24"/>
      <w:lang w:val="en-US" w:eastAsia="en-US" w:bidi="ar-SA"/>
    </w:rPr>
  </w:style>
  <w:style w:type="character" w:customStyle="1" w:styleId="mainbody">
    <w:name w:val="mainbody"/>
    <w:rsid w:val="00CF042B"/>
  </w:style>
  <w:style w:type="character" w:customStyle="1" w:styleId="UnderlineStyleChar2">
    <w:name w:val="Underline Style Char2"/>
    <w:rsid w:val="00CF042B"/>
    <w:rPr>
      <w:rFonts w:ascii="Garamond" w:hAnsi="Garamond" w:hint="default"/>
      <w:sz w:val="22"/>
      <w:szCs w:val="24"/>
      <w:u w:val="single"/>
      <w:lang w:val="en-US" w:eastAsia="en-US" w:bidi="ar-SA"/>
    </w:rPr>
  </w:style>
  <w:style w:type="character" w:customStyle="1" w:styleId="Style1Char2">
    <w:name w:val="Style1 Char2"/>
    <w:rsid w:val="00CF042B"/>
    <w:rPr>
      <w:szCs w:val="24"/>
    </w:rPr>
  </w:style>
  <w:style w:type="character" w:customStyle="1" w:styleId="t13">
    <w:name w:val="t13"/>
    <w:rsid w:val="00CF042B"/>
  </w:style>
  <w:style w:type="character" w:customStyle="1" w:styleId="lead">
    <w:name w:val="lead"/>
    <w:rsid w:val="00CF042B"/>
  </w:style>
  <w:style w:type="paragraph" w:customStyle="1" w:styleId="CardDownx1">
    <w:name w:val="CardDown x1"/>
    <w:basedOn w:val="Normal"/>
    <w:link w:val="CardDownx1Char"/>
    <w:rsid w:val="00CF042B"/>
  </w:style>
  <w:style w:type="character" w:customStyle="1" w:styleId="CardDownx1Char">
    <w:name w:val="CardDown x1 Char"/>
    <w:link w:val="CardDownx1"/>
    <w:locked/>
    <w:rsid w:val="00CF042B"/>
    <w:rPr>
      <w:rFonts w:ascii="Times New Roman" w:hAnsi="Times New Roman" w:cs="Times New Roman"/>
    </w:rPr>
  </w:style>
  <w:style w:type="character" w:customStyle="1" w:styleId="CharChar17">
    <w:name w:val="Char Char17"/>
    <w:locked/>
    <w:rsid w:val="00CF042B"/>
    <w:rPr>
      <w:rFonts w:ascii="Arial" w:hAnsi="Arial" w:cs="Arial" w:hint="default"/>
      <w:b/>
      <w:bCs/>
      <w:sz w:val="26"/>
      <w:szCs w:val="26"/>
    </w:rPr>
  </w:style>
  <w:style w:type="character" w:customStyle="1" w:styleId="address">
    <w:name w:val="address"/>
    <w:rsid w:val="00CF042B"/>
  </w:style>
  <w:style w:type="character" w:customStyle="1" w:styleId="ilspan">
    <w:name w:val="il_span"/>
    <w:rsid w:val="00CF042B"/>
  </w:style>
  <w:style w:type="character" w:customStyle="1" w:styleId="articletitle1">
    <w:name w:val="articletitle1"/>
    <w:rsid w:val="00CF042B"/>
    <w:rPr>
      <w:rFonts w:ascii="Times New Roman" w:hAnsi="Times New Roman" w:cs="Times New Roman" w:hint="default"/>
      <w:b/>
      <w:bCs/>
      <w:sz w:val="36"/>
      <w:szCs w:val="36"/>
    </w:rPr>
  </w:style>
  <w:style w:type="character" w:customStyle="1" w:styleId="leftidx1">
    <w:name w:val="leftidx1"/>
    <w:rsid w:val="00CF042B"/>
    <w:rPr>
      <w:rFonts w:ascii="Verdana" w:hAnsi="Verdana" w:hint="default"/>
      <w:sz w:val="22"/>
      <w:szCs w:val="22"/>
    </w:rPr>
  </w:style>
  <w:style w:type="character" w:customStyle="1" w:styleId="blue1">
    <w:name w:val="blue1"/>
    <w:rsid w:val="00CF042B"/>
    <w:rPr>
      <w:color w:val="0000FF"/>
    </w:rPr>
  </w:style>
  <w:style w:type="character" w:customStyle="1" w:styleId="author-link1">
    <w:name w:val="author-link1"/>
    <w:rsid w:val="00CF042B"/>
    <w:rPr>
      <w:b w:val="0"/>
      <w:bCs w:val="0"/>
    </w:rPr>
  </w:style>
  <w:style w:type="character" w:customStyle="1" w:styleId="black1">
    <w:name w:val="black1"/>
    <w:rsid w:val="00CF042B"/>
    <w:rPr>
      <w:color w:val="000000"/>
    </w:rPr>
  </w:style>
  <w:style w:type="character" w:customStyle="1" w:styleId="StyleunderlinedCharBold">
    <w:name w:val="Style underlined Char + Bold"/>
    <w:rsid w:val="00CF042B"/>
    <w:rPr>
      <w:rFonts w:ascii="Times New Roman" w:hAnsi="Times New Roman" w:cs="Times New Roman" w:hint="default"/>
      <w:b/>
      <w:bCs/>
      <w:sz w:val="21"/>
      <w:szCs w:val="24"/>
      <w:u w:val="single"/>
    </w:rPr>
  </w:style>
  <w:style w:type="character" w:customStyle="1" w:styleId="ThickUnderlineCharChar">
    <w:name w:val="Thick Underline Char Char"/>
    <w:rsid w:val="00CF042B"/>
    <w:rPr>
      <w:rFonts w:ascii="Calibri" w:eastAsia="Calibri" w:hAnsi="Calibri" w:hint="default"/>
    </w:rPr>
  </w:style>
  <w:style w:type="character" w:customStyle="1" w:styleId="CardUnderline">
    <w:name w:val="Card Underline"/>
    <w:rsid w:val="00CF042B"/>
    <w:rPr>
      <w:rFonts w:ascii="Times New Roman" w:hAnsi="Times New Roman" w:cs="Times New Roman" w:hint="default"/>
      <w:sz w:val="20"/>
      <w:u w:val="single"/>
    </w:rPr>
  </w:style>
  <w:style w:type="character" w:customStyle="1" w:styleId="lingoregion">
    <w:name w:val="lingo_region"/>
    <w:rsid w:val="00CF042B"/>
  </w:style>
  <w:style w:type="character" w:customStyle="1" w:styleId="cite0">
    <w:name w:val="%cite"/>
    <w:rsid w:val="00CF042B"/>
    <w:rPr>
      <w:rFonts w:ascii="Times New Roman" w:hAnsi="Times New Roman" w:cs="Times New Roman" w:hint="default"/>
      <w:b/>
      <w:bCs w:val="0"/>
      <w:sz w:val="24"/>
    </w:rPr>
  </w:style>
  <w:style w:type="character" w:customStyle="1" w:styleId="Emphasis21">
    <w:name w:val="%Emphasis2"/>
    <w:rsid w:val="00CF042B"/>
    <w:rPr>
      <w:rFonts w:ascii="Cooper Black" w:hAnsi="Cooper Black" w:hint="default"/>
      <w:iCs/>
      <w:u w:val="single"/>
    </w:rPr>
  </w:style>
  <w:style w:type="character" w:customStyle="1" w:styleId="bodycontentlink">
    <w:name w:val="bodycontentlink"/>
    <w:rsid w:val="00CF042B"/>
  </w:style>
  <w:style w:type="character" w:customStyle="1" w:styleId="AAAcite">
    <w:name w:val="AAAcite"/>
    <w:rsid w:val="00CF042B"/>
    <w:rPr>
      <w:rFonts w:ascii="Times New Roman" w:hAnsi="Times New Roman" w:cs="Times New Roman" w:hint="default"/>
      <w:b/>
      <w:bCs w:val="0"/>
      <w:sz w:val="24"/>
    </w:rPr>
  </w:style>
  <w:style w:type="character" w:customStyle="1" w:styleId="tmplheaderlink">
    <w:name w:val="tmplheaderlink"/>
    <w:rsid w:val="00CF042B"/>
    <w:rPr>
      <w:rFonts w:ascii="Times New Roman" w:hAnsi="Times New Roman" w:cs="Times New Roman" w:hint="default"/>
    </w:rPr>
  </w:style>
  <w:style w:type="character" w:customStyle="1" w:styleId="UnderlinedEvidenceCharChar">
    <w:name w:val="Underlined Evidence Char Char"/>
    <w:rsid w:val="00CF042B"/>
    <w:rPr>
      <w:rFonts w:ascii="Verdana" w:hAnsi="Verdana" w:hint="default"/>
      <w:sz w:val="21"/>
      <w:szCs w:val="21"/>
      <w:u w:val="thick"/>
      <w:lang w:val="en-US" w:eastAsia="en-US" w:bidi="ar-SA"/>
    </w:rPr>
  </w:style>
  <w:style w:type="character" w:customStyle="1" w:styleId="role">
    <w:name w:val="role"/>
    <w:rsid w:val="00CF042B"/>
  </w:style>
  <w:style w:type="character" w:customStyle="1" w:styleId="pagination">
    <w:name w:val="pagination"/>
    <w:rsid w:val="00CF042B"/>
  </w:style>
  <w:style w:type="character" w:customStyle="1" w:styleId="doi">
    <w:name w:val="doi"/>
    <w:rsid w:val="00CF042B"/>
  </w:style>
  <w:style w:type="character" w:customStyle="1" w:styleId="bodycontents">
    <w:name w:val="bodycontents"/>
    <w:rsid w:val="00CF042B"/>
  </w:style>
  <w:style w:type="character" w:customStyle="1" w:styleId="comma">
    <w:name w:val="comma"/>
    <w:rsid w:val="00CF042B"/>
  </w:style>
  <w:style w:type="character" w:customStyle="1" w:styleId="pad5right">
    <w:name w:val="pad5right"/>
    <w:rsid w:val="00CF042B"/>
  </w:style>
  <w:style w:type="character" w:customStyle="1" w:styleId="entry-date">
    <w:name w:val="entry-date"/>
    <w:rsid w:val="00CF042B"/>
  </w:style>
  <w:style w:type="character" w:customStyle="1" w:styleId="desc">
    <w:name w:val="desc"/>
    <w:rsid w:val="00CF042B"/>
  </w:style>
  <w:style w:type="character" w:customStyle="1" w:styleId="divider">
    <w:name w:val="divider"/>
    <w:rsid w:val="00CF042B"/>
  </w:style>
  <w:style w:type="character" w:customStyle="1" w:styleId="blogdate">
    <w:name w:val="blogdate"/>
    <w:rsid w:val="00CF042B"/>
  </w:style>
  <w:style w:type="character" w:customStyle="1" w:styleId="ticker">
    <w:name w:val="ticker"/>
    <w:rsid w:val="00CF042B"/>
  </w:style>
  <w:style w:type="character" w:customStyle="1" w:styleId="posted">
    <w:name w:val="posted"/>
    <w:rsid w:val="00CF042B"/>
  </w:style>
  <w:style w:type="character" w:customStyle="1" w:styleId="time">
    <w:name w:val="time"/>
    <w:rsid w:val="00CF042B"/>
  </w:style>
  <w:style w:type="character" w:customStyle="1" w:styleId="dot">
    <w:name w:val="dot"/>
    <w:rsid w:val="00CF042B"/>
  </w:style>
  <w:style w:type="character" w:customStyle="1" w:styleId="hn-date">
    <w:name w:val="hn-date"/>
    <w:rsid w:val="00CF042B"/>
  </w:style>
  <w:style w:type="character" w:customStyle="1" w:styleId="location">
    <w:name w:val="location"/>
    <w:rsid w:val="00CF042B"/>
  </w:style>
  <w:style w:type="character" w:customStyle="1" w:styleId="arial11">
    <w:name w:val="arial_11"/>
    <w:rsid w:val="00CF042B"/>
  </w:style>
  <w:style w:type="character" w:customStyle="1" w:styleId="dropcap-letter">
    <w:name w:val="dropcap-letter"/>
    <w:rsid w:val="00CF042B"/>
  </w:style>
  <w:style w:type="character" w:customStyle="1" w:styleId="offscreen">
    <w:name w:val="offscreen"/>
    <w:rsid w:val="00CF042B"/>
  </w:style>
  <w:style w:type="character" w:customStyle="1" w:styleId="linked-in">
    <w:name w:val="linked-in"/>
    <w:rsid w:val="00CF042B"/>
  </w:style>
  <w:style w:type="character" w:customStyle="1" w:styleId="in-widget">
    <w:name w:val="in-widget"/>
    <w:rsid w:val="00CF042B"/>
  </w:style>
  <w:style w:type="character" w:customStyle="1" w:styleId="in-right">
    <w:name w:val="in-right"/>
    <w:rsid w:val="00CF042B"/>
  </w:style>
  <w:style w:type="character" w:customStyle="1" w:styleId="tickerwrap">
    <w:name w:val="ticker_wrap"/>
    <w:rsid w:val="00CF042B"/>
  </w:style>
  <w:style w:type="character" w:customStyle="1" w:styleId="divs">
    <w:name w:val="divs"/>
    <w:rsid w:val="00CF042B"/>
  </w:style>
  <w:style w:type="character" w:customStyle="1" w:styleId="in-top">
    <w:name w:val="in-top"/>
    <w:rsid w:val="00CF042B"/>
  </w:style>
  <w:style w:type="character" w:customStyle="1" w:styleId="article-date">
    <w:name w:val="article-date"/>
    <w:rsid w:val="00CF042B"/>
  </w:style>
  <w:style w:type="character" w:customStyle="1" w:styleId="bodysubtoc">
    <w:name w:val="bodysubtoc"/>
    <w:rsid w:val="00CF042B"/>
  </w:style>
  <w:style w:type="character" w:customStyle="1" w:styleId="lefttitlesmaller">
    <w:name w:val="lefttitlesmaller"/>
    <w:rsid w:val="00CF042B"/>
  </w:style>
  <w:style w:type="character" w:customStyle="1" w:styleId="mb">
    <w:name w:val="mb"/>
    <w:rsid w:val="00CF042B"/>
  </w:style>
  <w:style w:type="character" w:customStyle="1" w:styleId="field-content">
    <w:name w:val="field-content"/>
    <w:rsid w:val="00CF042B"/>
  </w:style>
  <w:style w:type="character" w:customStyle="1" w:styleId="submitted-date">
    <w:name w:val="submitted-date"/>
    <w:rsid w:val="00CF042B"/>
  </w:style>
  <w:style w:type="character" w:customStyle="1" w:styleId="submitted-time">
    <w:name w:val="submitted-time"/>
    <w:rsid w:val="00CF042B"/>
  </w:style>
  <w:style w:type="character" w:customStyle="1" w:styleId="A2">
    <w:name w:val="A2"/>
    <w:uiPriority w:val="99"/>
    <w:rsid w:val="00CF042B"/>
    <w:rPr>
      <w:rFonts w:ascii="Sabon LT Std" w:hAnsi="Sabon LT Std" w:cs="Sabon LT Std" w:hint="default"/>
      <w:color w:val="000000"/>
      <w:sz w:val="15"/>
      <w:szCs w:val="15"/>
    </w:rPr>
  </w:style>
  <w:style w:type="character" w:customStyle="1" w:styleId="searchword">
    <w:name w:val="searchword"/>
    <w:rsid w:val="00CF042B"/>
  </w:style>
  <w:style w:type="character" w:customStyle="1" w:styleId="meta-prep">
    <w:name w:val="meta-prep"/>
    <w:rsid w:val="00CF042B"/>
  </w:style>
  <w:style w:type="numbering" w:customStyle="1" w:styleId="1ai1">
    <w:name w:val="1 / a / i1"/>
    <w:rsid w:val="00CF042B"/>
    <w:pPr>
      <w:numPr>
        <w:numId w:val="21"/>
      </w:numPr>
    </w:pPr>
  </w:style>
  <w:style w:type="numbering" w:styleId="1ai">
    <w:name w:val="Outline List 1"/>
    <w:basedOn w:val="NoList"/>
    <w:unhideWhenUsed/>
    <w:rsid w:val="00CF042B"/>
    <w:pPr>
      <w:numPr>
        <w:numId w:val="22"/>
      </w:numPr>
    </w:pPr>
  </w:style>
  <w:style w:type="character" w:customStyle="1" w:styleId="FontStyle310">
    <w:name w:val="Font Style310"/>
    <w:uiPriority w:val="99"/>
    <w:rsid w:val="00CF042B"/>
    <w:rPr>
      <w:rFonts w:ascii="Times New Roman" w:hAnsi="Times New Roman" w:cs="Times New Roman"/>
      <w:b/>
      <w:bCs/>
      <w:i/>
      <w:iCs/>
      <w:spacing w:val="-10"/>
      <w:sz w:val="18"/>
      <w:szCs w:val="18"/>
    </w:rPr>
  </w:style>
  <w:style w:type="character" w:customStyle="1" w:styleId="FontStyle329">
    <w:name w:val="Font Style329"/>
    <w:uiPriority w:val="99"/>
    <w:rsid w:val="00CF042B"/>
    <w:rPr>
      <w:rFonts w:ascii="Times New Roman" w:hAnsi="Times New Roman" w:cs="Times New Roman"/>
      <w:b/>
      <w:bCs/>
      <w:spacing w:val="-10"/>
      <w:sz w:val="18"/>
      <w:szCs w:val="18"/>
    </w:rPr>
  </w:style>
  <w:style w:type="character" w:customStyle="1" w:styleId="FontStyle370">
    <w:name w:val="Font Style370"/>
    <w:uiPriority w:val="99"/>
    <w:rsid w:val="00CF042B"/>
    <w:rPr>
      <w:rFonts w:ascii="Cambria" w:hAnsi="Cambria" w:cs="Cambria"/>
      <w:b/>
      <w:bCs/>
      <w:spacing w:val="-10"/>
      <w:sz w:val="18"/>
      <w:szCs w:val="18"/>
    </w:rPr>
  </w:style>
  <w:style w:type="character" w:customStyle="1" w:styleId="FontStyle302">
    <w:name w:val="Font Style302"/>
    <w:uiPriority w:val="99"/>
    <w:rsid w:val="00CF042B"/>
    <w:rPr>
      <w:rFonts w:ascii="Times New Roman" w:hAnsi="Times New Roman" w:cs="Times New Roman"/>
      <w:b/>
      <w:bCs/>
      <w:sz w:val="22"/>
      <w:szCs w:val="22"/>
    </w:rPr>
  </w:style>
  <w:style w:type="character" w:customStyle="1" w:styleId="FontStyle347">
    <w:name w:val="Font Style347"/>
    <w:uiPriority w:val="99"/>
    <w:rsid w:val="00CF042B"/>
    <w:rPr>
      <w:rFonts w:ascii="Times New Roman" w:hAnsi="Times New Roman" w:cs="Times New Roman"/>
      <w:b/>
      <w:bCs/>
      <w:spacing w:val="-10"/>
      <w:sz w:val="20"/>
      <w:szCs w:val="20"/>
    </w:rPr>
  </w:style>
  <w:style w:type="paragraph" w:customStyle="1" w:styleId="Style27">
    <w:name w:val="Style27"/>
    <w:basedOn w:val="Normal"/>
    <w:uiPriority w:val="99"/>
    <w:rsid w:val="00CF042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F042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F042B"/>
    <w:rPr>
      <w:rFonts w:ascii="Times New Roman" w:hAnsi="Times New Roman" w:cs="Times New Roman"/>
      <w:spacing w:val="-10"/>
      <w:sz w:val="18"/>
      <w:szCs w:val="18"/>
    </w:rPr>
  </w:style>
  <w:style w:type="character" w:customStyle="1" w:styleId="FontStyle312">
    <w:name w:val="Font Style312"/>
    <w:uiPriority w:val="99"/>
    <w:rsid w:val="00CF042B"/>
    <w:rPr>
      <w:rFonts w:ascii="Times New Roman" w:hAnsi="Times New Roman" w:cs="Times New Roman"/>
      <w:b/>
      <w:bCs/>
      <w:spacing w:val="-10"/>
      <w:sz w:val="16"/>
      <w:szCs w:val="16"/>
    </w:rPr>
  </w:style>
  <w:style w:type="character" w:customStyle="1" w:styleId="FontStyle346">
    <w:name w:val="Font Style346"/>
    <w:uiPriority w:val="99"/>
    <w:rsid w:val="00CF042B"/>
    <w:rPr>
      <w:rFonts w:ascii="Times New Roman" w:hAnsi="Times New Roman" w:cs="Times New Roman"/>
      <w:b/>
      <w:bCs/>
      <w:spacing w:val="-10"/>
      <w:sz w:val="18"/>
      <w:szCs w:val="18"/>
    </w:rPr>
  </w:style>
  <w:style w:type="character" w:customStyle="1" w:styleId="FontStyle330">
    <w:name w:val="Font Style330"/>
    <w:uiPriority w:val="99"/>
    <w:rsid w:val="00CF042B"/>
    <w:rPr>
      <w:rFonts w:ascii="Times New Roman" w:hAnsi="Times New Roman" w:cs="Times New Roman"/>
      <w:b/>
      <w:bCs/>
      <w:sz w:val="16"/>
      <w:szCs w:val="16"/>
    </w:rPr>
  </w:style>
  <w:style w:type="character" w:customStyle="1" w:styleId="FontStyle372">
    <w:name w:val="Font Style372"/>
    <w:uiPriority w:val="99"/>
    <w:rsid w:val="00CF042B"/>
    <w:rPr>
      <w:rFonts w:ascii="Times New Roman" w:hAnsi="Times New Roman" w:cs="Times New Roman"/>
      <w:b/>
      <w:bCs/>
      <w:sz w:val="16"/>
      <w:szCs w:val="16"/>
    </w:rPr>
  </w:style>
  <w:style w:type="paragraph" w:customStyle="1" w:styleId="Style59">
    <w:name w:val="Style59"/>
    <w:basedOn w:val="Normal"/>
    <w:uiPriority w:val="99"/>
    <w:rsid w:val="00CF042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F042B"/>
    <w:rPr>
      <w:rFonts w:ascii="Times New Roman" w:hAnsi="Times New Roman" w:cs="Times New Roman"/>
      <w:b/>
      <w:bCs/>
      <w:i/>
      <w:iCs/>
      <w:sz w:val="16"/>
      <w:szCs w:val="16"/>
    </w:rPr>
  </w:style>
  <w:style w:type="paragraph" w:customStyle="1" w:styleId="Style200">
    <w:name w:val="Style20"/>
    <w:basedOn w:val="Normal"/>
    <w:uiPriority w:val="99"/>
    <w:rsid w:val="00CF042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F042B"/>
    <w:rPr>
      <w:rFonts w:ascii="Times New Roman" w:hAnsi="Times New Roman" w:cs="Times New Roman"/>
      <w:smallCaps/>
      <w:sz w:val="14"/>
      <w:szCs w:val="14"/>
    </w:rPr>
  </w:style>
  <w:style w:type="paragraph" w:customStyle="1" w:styleId="Style89">
    <w:name w:val="Style89"/>
    <w:basedOn w:val="Normal"/>
    <w:uiPriority w:val="99"/>
    <w:rsid w:val="00CF042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F042B"/>
    <w:rPr>
      <w:rFonts w:ascii="Times New Roman" w:hAnsi="Times New Roman" w:cs="Times New Roman"/>
      <w:b/>
      <w:bCs/>
      <w:spacing w:val="-10"/>
      <w:sz w:val="22"/>
      <w:szCs w:val="22"/>
    </w:rPr>
  </w:style>
  <w:style w:type="character" w:customStyle="1" w:styleId="FontStyle320">
    <w:name w:val="Font Style320"/>
    <w:uiPriority w:val="99"/>
    <w:rsid w:val="00CF042B"/>
    <w:rPr>
      <w:rFonts w:ascii="Times New Roman" w:hAnsi="Times New Roman" w:cs="Times New Roman"/>
      <w:b/>
      <w:bCs/>
      <w:spacing w:val="-10"/>
      <w:sz w:val="22"/>
      <w:szCs w:val="22"/>
    </w:rPr>
  </w:style>
  <w:style w:type="character" w:customStyle="1" w:styleId="FontStyle352">
    <w:name w:val="Font Style352"/>
    <w:uiPriority w:val="99"/>
    <w:rsid w:val="00CF042B"/>
    <w:rPr>
      <w:rFonts w:ascii="Times New Roman" w:hAnsi="Times New Roman" w:cs="Times New Roman"/>
      <w:b/>
      <w:bCs/>
      <w:sz w:val="16"/>
      <w:szCs w:val="16"/>
    </w:rPr>
  </w:style>
  <w:style w:type="character" w:customStyle="1" w:styleId="FontStyle356">
    <w:name w:val="Font Style356"/>
    <w:uiPriority w:val="99"/>
    <w:rsid w:val="00CF042B"/>
    <w:rPr>
      <w:rFonts w:ascii="Times New Roman" w:hAnsi="Times New Roman" w:cs="Times New Roman"/>
      <w:b/>
      <w:bCs/>
      <w:spacing w:val="-10"/>
      <w:sz w:val="22"/>
      <w:szCs w:val="22"/>
    </w:rPr>
  </w:style>
  <w:style w:type="character" w:customStyle="1" w:styleId="FontStyle298">
    <w:name w:val="Font Style298"/>
    <w:uiPriority w:val="99"/>
    <w:rsid w:val="00CF042B"/>
    <w:rPr>
      <w:rFonts w:ascii="Times New Roman" w:hAnsi="Times New Roman" w:cs="Times New Roman"/>
      <w:sz w:val="18"/>
      <w:szCs w:val="18"/>
    </w:rPr>
  </w:style>
  <w:style w:type="character" w:customStyle="1" w:styleId="FontStyle311">
    <w:name w:val="Font Style311"/>
    <w:uiPriority w:val="99"/>
    <w:rsid w:val="00CF042B"/>
    <w:rPr>
      <w:rFonts w:ascii="Times New Roman" w:hAnsi="Times New Roman" w:cs="Times New Roman"/>
      <w:b/>
      <w:bCs/>
      <w:spacing w:val="-10"/>
      <w:sz w:val="18"/>
      <w:szCs w:val="18"/>
    </w:rPr>
  </w:style>
  <w:style w:type="character" w:customStyle="1" w:styleId="FontStyle332">
    <w:name w:val="Font Style332"/>
    <w:uiPriority w:val="99"/>
    <w:rsid w:val="00CF042B"/>
    <w:rPr>
      <w:rFonts w:ascii="Times New Roman" w:hAnsi="Times New Roman" w:cs="Times New Roman"/>
      <w:b/>
      <w:bCs/>
      <w:i/>
      <w:iCs/>
      <w:spacing w:val="-10"/>
      <w:sz w:val="20"/>
      <w:szCs w:val="20"/>
    </w:rPr>
  </w:style>
  <w:style w:type="character" w:customStyle="1" w:styleId="FontStyle371">
    <w:name w:val="Font Style371"/>
    <w:uiPriority w:val="99"/>
    <w:rsid w:val="00CF042B"/>
    <w:rPr>
      <w:rFonts w:ascii="Times New Roman" w:hAnsi="Times New Roman" w:cs="Times New Roman"/>
      <w:sz w:val="16"/>
      <w:szCs w:val="16"/>
    </w:rPr>
  </w:style>
  <w:style w:type="character" w:customStyle="1" w:styleId="FontStyle350">
    <w:name w:val="Font Style350"/>
    <w:uiPriority w:val="99"/>
    <w:rsid w:val="00CF042B"/>
    <w:rPr>
      <w:rFonts w:ascii="Times New Roman" w:hAnsi="Times New Roman" w:cs="Times New Roman"/>
      <w:b/>
      <w:bCs/>
      <w:i/>
      <w:iCs/>
      <w:sz w:val="20"/>
      <w:szCs w:val="20"/>
    </w:rPr>
  </w:style>
  <w:style w:type="paragraph" w:customStyle="1" w:styleId="Style8">
    <w:name w:val="Style8"/>
    <w:basedOn w:val="Normal"/>
    <w:uiPriority w:val="99"/>
    <w:rsid w:val="00CF042B"/>
    <w:pPr>
      <w:widowControl w:val="0"/>
      <w:autoSpaceDE w:val="0"/>
      <w:autoSpaceDN w:val="0"/>
      <w:adjustRightInd w:val="0"/>
    </w:pPr>
    <w:rPr>
      <w:rFonts w:eastAsia="Times New Roman"/>
      <w:sz w:val="24"/>
    </w:rPr>
  </w:style>
  <w:style w:type="paragraph" w:customStyle="1" w:styleId="Style5">
    <w:name w:val="Style5"/>
    <w:basedOn w:val="Normal"/>
    <w:uiPriority w:val="99"/>
    <w:rsid w:val="00CF042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F042B"/>
    <w:pPr>
      <w:widowControl w:val="0"/>
      <w:autoSpaceDE w:val="0"/>
      <w:autoSpaceDN w:val="0"/>
      <w:adjustRightInd w:val="0"/>
    </w:pPr>
    <w:rPr>
      <w:rFonts w:eastAsia="Times New Roman"/>
      <w:sz w:val="24"/>
    </w:rPr>
  </w:style>
  <w:style w:type="character" w:customStyle="1" w:styleId="FontStyle351">
    <w:name w:val="Font Style351"/>
    <w:uiPriority w:val="99"/>
    <w:rsid w:val="00CF042B"/>
    <w:rPr>
      <w:rFonts w:ascii="Times New Roman" w:hAnsi="Times New Roman" w:cs="Times New Roman"/>
      <w:b/>
      <w:bCs/>
      <w:sz w:val="22"/>
      <w:szCs w:val="22"/>
    </w:rPr>
  </w:style>
  <w:style w:type="paragraph" w:customStyle="1" w:styleId="Style10">
    <w:name w:val="Style10"/>
    <w:basedOn w:val="Normal"/>
    <w:uiPriority w:val="99"/>
    <w:rsid w:val="00CF042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F042B"/>
    <w:pPr>
      <w:widowControl w:val="0"/>
      <w:autoSpaceDE w:val="0"/>
      <w:autoSpaceDN w:val="0"/>
      <w:adjustRightInd w:val="0"/>
      <w:jc w:val="both"/>
    </w:pPr>
    <w:rPr>
      <w:rFonts w:eastAsia="Times New Roman"/>
      <w:sz w:val="24"/>
    </w:rPr>
  </w:style>
  <w:style w:type="character" w:customStyle="1" w:styleId="FontStyle369">
    <w:name w:val="Font Style369"/>
    <w:uiPriority w:val="99"/>
    <w:rsid w:val="00CF042B"/>
    <w:rPr>
      <w:rFonts w:ascii="Times New Roman" w:hAnsi="Times New Roman" w:cs="Times New Roman"/>
      <w:b/>
      <w:bCs/>
      <w:spacing w:val="-10"/>
      <w:sz w:val="20"/>
      <w:szCs w:val="20"/>
    </w:rPr>
  </w:style>
  <w:style w:type="character" w:customStyle="1" w:styleId="FontStyle357">
    <w:name w:val="Font Style357"/>
    <w:uiPriority w:val="99"/>
    <w:rsid w:val="00CF042B"/>
    <w:rPr>
      <w:rFonts w:ascii="Times New Roman" w:hAnsi="Times New Roman" w:cs="Times New Roman"/>
      <w:b/>
      <w:bCs/>
      <w:spacing w:val="-10"/>
      <w:sz w:val="22"/>
      <w:szCs w:val="22"/>
    </w:rPr>
  </w:style>
  <w:style w:type="paragraph" w:customStyle="1" w:styleId="Style67">
    <w:name w:val="Style67"/>
    <w:basedOn w:val="Normal"/>
    <w:uiPriority w:val="99"/>
    <w:rsid w:val="00CF042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F042B"/>
    <w:rPr>
      <w:rFonts w:ascii="Times New Roman" w:hAnsi="Times New Roman" w:cs="Times New Roman"/>
      <w:sz w:val="20"/>
      <w:szCs w:val="20"/>
    </w:rPr>
  </w:style>
  <w:style w:type="character" w:customStyle="1" w:styleId="FontStyle374">
    <w:name w:val="Font Style374"/>
    <w:uiPriority w:val="99"/>
    <w:rsid w:val="00CF042B"/>
    <w:rPr>
      <w:rFonts w:ascii="Times New Roman" w:hAnsi="Times New Roman" w:cs="Times New Roman"/>
      <w:b/>
      <w:bCs/>
      <w:spacing w:val="-10"/>
      <w:sz w:val="22"/>
      <w:szCs w:val="22"/>
    </w:rPr>
  </w:style>
  <w:style w:type="paragraph" w:customStyle="1" w:styleId="Style30">
    <w:name w:val="Style30"/>
    <w:basedOn w:val="Normal"/>
    <w:uiPriority w:val="99"/>
    <w:rsid w:val="00CF042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F042B"/>
    <w:rPr>
      <w:rFonts w:ascii="Times New Roman" w:hAnsi="Times New Roman" w:cs="Times New Roman"/>
      <w:smallCaps/>
      <w:sz w:val="16"/>
      <w:szCs w:val="16"/>
    </w:rPr>
  </w:style>
  <w:style w:type="paragraph" w:customStyle="1" w:styleId="Style93">
    <w:name w:val="Style93"/>
    <w:basedOn w:val="Normal"/>
    <w:uiPriority w:val="99"/>
    <w:rsid w:val="00CF042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F042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F042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F042B"/>
    <w:rPr>
      <w:u w:val="single"/>
    </w:rPr>
  </w:style>
  <w:style w:type="character" w:customStyle="1" w:styleId="SmalltextCharCharCharChar0">
    <w:name w:val="Small text Char Char Char Char"/>
    <w:rsid w:val="00CF042B"/>
    <w:rPr>
      <w:sz w:val="16"/>
      <w:szCs w:val="24"/>
      <w:lang w:val="en-US" w:eastAsia="en-US" w:bidi="ar-SA"/>
    </w:rPr>
  </w:style>
  <w:style w:type="paragraph" w:customStyle="1" w:styleId="boldcitation">
    <w:name w:val="bold citation"/>
    <w:basedOn w:val="Normal"/>
    <w:rsid w:val="00CF042B"/>
    <w:rPr>
      <w:rFonts w:ascii="Arial" w:eastAsia="Times New Roman" w:hAnsi="Arial"/>
      <w:b/>
      <w:sz w:val="28"/>
      <w:u w:val="thick"/>
    </w:rPr>
  </w:style>
  <w:style w:type="character" w:customStyle="1" w:styleId="underlinecardChar">
    <w:name w:val="underline card Char"/>
    <w:rsid w:val="00CF042B"/>
    <w:rPr>
      <w:rFonts w:ascii="Arial" w:hAnsi="Arial"/>
      <w:noProof w:val="0"/>
      <w:sz w:val="18"/>
      <w:szCs w:val="24"/>
      <w:u w:val="single"/>
      <w:lang w:val="en-US" w:eastAsia="en-US" w:bidi="ar-SA"/>
    </w:rPr>
  </w:style>
  <w:style w:type="character" w:customStyle="1" w:styleId="CardsCharCharChar">
    <w:name w:val="Cards Char Char Char"/>
    <w:rsid w:val="00CF042B"/>
    <w:rPr>
      <w:szCs w:val="24"/>
      <w:lang w:val="en-US" w:eastAsia="en-US" w:bidi="ar-SA"/>
    </w:rPr>
  </w:style>
  <w:style w:type="character" w:customStyle="1" w:styleId="HiddenBlockHeaderChar">
    <w:name w:val="Hidden Block Header Char"/>
    <w:link w:val="HiddenBlockHeader"/>
    <w:rsid w:val="00CF042B"/>
    <w:rPr>
      <w:rFonts w:ascii="Times New Roman" w:eastAsia="Times New Roman" w:hAnsi="Times New Roman" w:cs="Courier New"/>
      <w:b/>
      <w:bCs/>
      <w:sz w:val="28"/>
    </w:rPr>
  </w:style>
  <w:style w:type="paragraph" w:customStyle="1" w:styleId="NothingCharChar">
    <w:name w:val="Nothing Char Char"/>
    <w:link w:val="NothingCharCharChar"/>
    <w:rsid w:val="00CF042B"/>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F042B"/>
    <w:rPr>
      <w:rFonts w:ascii="Times New Roman" w:eastAsia="MS Mincho" w:hAnsi="Times New Roman" w:cs="Times New Roman"/>
      <w:sz w:val="24"/>
      <w:szCs w:val="24"/>
    </w:rPr>
  </w:style>
  <w:style w:type="character" w:customStyle="1" w:styleId="CardsCharChar">
    <w:name w:val="Cards Char Char"/>
    <w:rsid w:val="00CF042B"/>
    <w:rPr>
      <w:szCs w:val="24"/>
      <w:lang w:val="en-US" w:eastAsia="en-US" w:bidi="ar-SA"/>
    </w:rPr>
  </w:style>
  <w:style w:type="character" w:customStyle="1" w:styleId="CardsCharCharCharChar">
    <w:name w:val="Cards Char Char Char Char"/>
    <w:rsid w:val="00CF042B"/>
    <w:rPr>
      <w:szCs w:val="24"/>
      <w:lang w:val="en-US" w:eastAsia="en-US" w:bidi="ar-SA"/>
    </w:rPr>
  </w:style>
  <w:style w:type="character" w:customStyle="1" w:styleId="BlockHeadingsCharChar">
    <w:name w:val="Block Headings Char Char"/>
    <w:rsid w:val="00CF042B"/>
    <w:rPr>
      <w:b/>
      <w:sz w:val="36"/>
      <w:szCs w:val="24"/>
      <w:u w:val="single"/>
      <w:lang w:val="en-US" w:eastAsia="en-US" w:bidi="ar-SA"/>
    </w:rPr>
  </w:style>
  <w:style w:type="character" w:customStyle="1" w:styleId="NothingChar1">
    <w:name w:val="Nothing Char1"/>
    <w:rsid w:val="00CF042B"/>
    <w:rPr>
      <w:szCs w:val="24"/>
      <w:lang w:val="en-US" w:eastAsia="en-US" w:bidi="ar-SA"/>
    </w:rPr>
  </w:style>
  <w:style w:type="paragraph" w:customStyle="1" w:styleId="bloctitles">
    <w:name w:val="bloc titles"/>
    <w:basedOn w:val="Heading1"/>
    <w:next w:val="Normal"/>
    <w:link w:val="bloctitlesChar"/>
    <w:autoRedefine/>
    <w:rsid w:val="00CF042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F042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F042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F042B"/>
  </w:style>
  <w:style w:type="character" w:customStyle="1" w:styleId="RegularChar">
    <w:name w:val="Regular Char"/>
    <w:link w:val="Regular"/>
    <w:rsid w:val="00CF042B"/>
    <w:rPr>
      <w:rFonts w:ascii="Garamond" w:eastAsia="Times New Roman" w:hAnsi="Garamond" w:cs="Arial"/>
      <w:bCs/>
      <w:kern w:val="20"/>
      <w:sz w:val="20"/>
      <w:szCs w:val="32"/>
    </w:rPr>
  </w:style>
  <w:style w:type="character" w:customStyle="1" w:styleId="StyleTimesNewRoman">
    <w:name w:val="Style Times New Roman"/>
    <w:rsid w:val="00CF042B"/>
    <w:rPr>
      <w:rFonts w:ascii="Garamond" w:hAnsi="Garamond"/>
    </w:rPr>
  </w:style>
  <w:style w:type="paragraph" w:customStyle="1" w:styleId="INDENTEDPARAGRAPH">
    <w:name w:val="INDENTED PARAGRAPH"/>
    <w:rsid w:val="00CF042B"/>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F042B"/>
    <w:rPr>
      <w:rFonts w:cs="Arial"/>
      <w:bCs/>
      <w:caps/>
      <w:color w:val="FFFFFF"/>
      <w:sz w:val="2"/>
      <w:szCs w:val="2"/>
      <w:lang w:val="en-US" w:eastAsia="en-US" w:bidi="ar-SA"/>
    </w:rPr>
  </w:style>
  <w:style w:type="paragraph" w:customStyle="1" w:styleId="Numbering">
    <w:name w:val="Numbering"/>
    <w:basedOn w:val="Normal"/>
    <w:next w:val="Normal"/>
    <w:rsid w:val="00CF042B"/>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F042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F042B"/>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F042B"/>
    <w:pPr>
      <w:numPr>
        <w:numId w:val="25"/>
      </w:numPr>
    </w:pPr>
  </w:style>
  <w:style w:type="paragraph" w:customStyle="1" w:styleId="Lettering">
    <w:name w:val="Lettering"/>
    <w:basedOn w:val="Numbering"/>
    <w:next w:val="Normal"/>
    <w:rsid w:val="00CF042B"/>
    <w:pPr>
      <w:numPr>
        <w:numId w:val="23"/>
      </w:numPr>
    </w:pPr>
    <w:rPr>
      <w:szCs w:val="22"/>
    </w:rPr>
  </w:style>
  <w:style w:type="paragraph" w:customStyle="1" w:styleId="FileName">
    <w:name w:val="File Name"/>
    <w:basedOn w:val="Normal"/>
    <w:next w:val="Normal"/>
    <w:rsid w:val="00CF042B"/>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F042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F042B"/>
    <w:pPr>
      <w:numPr>
        <w:numId w:val="26"/>
      </w:numPr>
      <w:tabs>
        <w:tab w:val="num" w:pos="360"/>
      </w:tabs>
      <w:ind w:left="360"/>
    </w:pPr>
  </w:style>
  <w:style w:type="paragraph" w:customStyle="1" w:styleId="CardContinued1">
    <w:name w:val="Card Continued 1"/>
    <w:basedOn w:val="Normal"/>
    <w:next w:val="Normal"/>
    <w:rsid w:val="00CF042B"/>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F042B"/>
    <w:pPr>
      <w:numPr>
        <w:numId w:val="0"/>
      </w:numPr>
      <w:spacing w:before="0" w:after="120"/>
      <w:jc w:val="left"/>
    </w:pPr>
  </w:style>
  <w:style w:type="paragraph" w:customStyle="1" w:styleId="Clearformatting0">
    <w:name w:val="Clear formatting"/>
    <w:basedOn w:val="Normal"/>
    <w:rsid w:val="00CF042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F042B"/>
  </w:style>
  <w:style w:type="paragraph" w:customStyle="1" w:styleId="SmallCardText">
    <w:name w:val="Small Card Text"/>
    <w:rsid w:val="00CF042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F042B"/>
    <w:rPr>
      <w:sz w:val="16"/>
      <w:szCs w:val="16"/>
      <w:lang w:val="en-US" w:eastAsia="en-US" w:bidi="ar-SA"/>
    </w:rPr>
  </w:style>
  <w:style w:type="paragraph" w:customStyle="1" w:styleId="TAGFONT">
    <w:name w:val="TAG FONT"/>
    <w:basedOn w:val="Normal"/>
    <w:autoRedefine/>
    <w:rsid w:val="00CF042B"/>
    <w:rPr>
      <w:rFonts w:eastAsia="Times New Roman"/>
      <w:sz w:val="24"/>
    </w:rPr>
  </w:style>
  <w:style w:type="character" w:customStyle="1" w:styleId="mainarttxt">
    <w:name w:val="mainarttxt"/>
    <w:basedOn w:val="DefaultParagraphFont"/>
    <w:rsid w:val="00CF042B"/>
  </w:style>
  <w:style w:type="paragraph" w:customStyle="1" w:styleId="TagChar1CharCharCharChar">
    <w:name w:val="Tag Char1 Char Char Char Char"/>
    <w:basedOn w:val="Normal"/>
    <w:rsid w:val="00CF042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F042B"/>
    <w:rPr>
      <w:sz w:val="20"/>
    </w:rPr>
  </w:style>
  <w:style w:type="character" w:customStyle="1" w:styleId="highlightChar">
    <w:name w:val="highlight Char"/>
    <w:rsid w:val="00CF042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F042B"/>
    <w:rPr>
      <w:rFonts w:eastAsia="Batang" w:cs="Arial"/>
      <w:b/>
      <w:bCs/>
      <w:iCs/>
      <w:sz w:val="24"/>
      <w:szCs w:val="28"/>
      <w:lang w:val="en-US" w:eastAsia="en-US" w:bidi="ar-SA"/>
    </w:rPr>
  </w:style>
  <w:style w:type="paragraph" w:customStyle="1" w:styleId="formfldssel">
    <w:name w:val="formfldssel"/>
    <w:basedOn w:val="Normal"/>
    <w:rsid w:val="00CF042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F042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F042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F042B"/>
  </w:style>
  <w:style w:type="character" w:customStyle="1" w:styleId="StyleCardTextUnderline3Char">
    <w:name w:val="Style Card Text + Underline3 Char"/>
    <w:rsid w:val="00CF042B"/>
    <w:rPr>
      <w:rFonts w:eastAsia="SimSun"/>
      <w:szCs w:val="24"/>
      <w:u w:val="thick"/>
      <w:lang w:val="en-US" w:eastAsia="zh-CN" w:bidi="ar-SA"/>
    </w:rPr>
  </w:style>
  <w:style w:type="character" w:customStyle="1" w:styleId="BoldandUnderlineChar1Char2CharChar">
    <w:name w:val="Bold and Underline Char1 Char2 Char Char"/>
    <w:rsid w:val="00CF042B"/>
    <w:rPr>
      <w:b/>
      <w:noProof w:val="0"/>
      <w:szCs w:val="24"/>
      <w:u w:val="single"/>
      <w:lang w:val="en-US" w:eastAsia="en-US" w:bidi="ar-SA"/>
    </w:rPr>
  </w:style>
  <w:style w:type="character" w:customStyle="1" w:styleId="UnderlineChar1Char1">
    <w:name w:val="Underline Char1 Char1"/>
    <w:rsid w:val="00CF042B"/>
    <w:rPr>
      <w:noProof w:val="0"/>
      <w:szCs w:val="24"/>
      <w:u w:val="single"/>
      <w:lang w:val="en-US" w:eastAsia="en-US" w:bidi="ar-SA"/>
    </w:rPr>
  </w:style>
  <w:style w:type="paragraph" w:customStyle="1" w:styleId="Underlinestyle1">
    <w:name w:val="Underlinestyle"/>
    <w:basedOn w:val="Normal"/>
    <w:rsid w:val="00CF042B"/>
    <w:pPr>
      <w:tabs>
        <w:tab w:val="left" w:pos="720"/>
      </w:tabs>
      <w:ind w:left="720"/>
    </w:pPr>
    <w:rPr>
      <w:rFonts w:eastAsia="Times New Roman"/>
      <w:szCs w:val="20"/>
      <w:u w:val="single"/>
    </w:rPr>
  </w:style>
  <w:style w:type="character" w:customStyle="1" w:styleId="featurecontentgray1">
    <w:name w:val="featurecontentgray1"/>
    <w:rsid w:val="00CF042B"/>
    <w:rPr>
      <w:rFonts w:ascii="Arial" w:hAnsi="Arial" w:cs="Arial" w:hint="default"/>
      <w:color w:val="666666"/>
    </w:rPr>
  </w:style>
  <w:style w:type="character" w:customStyle="1" w:styleId="CardCharCharChar0">
    <w:name w:val="Card Char Char Char"/>
    <w:rsid w:val="00CF042B"/>
    <w:rPr>
      <w:rFonts w:ascii="Book Antiqua" w:hAnsi="Book Antiqua"/>
      <w:szCs w:val="24"/>
      <w:lang w:val="en-US" w:eastAsia="en-US" w:bidi="ar-SA"/>
    </w:rPr>
  </w:style>
  <w:style w:type="character" w:customStyle="1" w:styleId="big1">
    <w:name w:val="big1"/>
    <w:rsid w:val="00CF042B"/>
    <w:rPr>
      <w:sz w:val="28"/>
      <w:szCs w:val="28"/>
    </w:rPr>
  </w:style>
  <w:style w:type="character" w:customStyle="1" w:styleId="prodgeneral">
    <w:name w:val="prodgeneral"/>
    <w:basedOn w:val="DefaultParagraphFont"/>
    <w:rsid w:val="00CF042B"/>
  </w:style>
  <w:style w:type="character" w:customStyle="1" w:styleId="StyleUnderlineChar0">
    <w:name w:val="Style Underline + Char"/>
    <w:rsid w:val="00CF042B"/>
    <w:rPr>
      <w:rFonts w:eastAsia="SimSun" w:cs="Arial"/>
      <w:b/>
      <w:bCs/>
      <w:iCs/>
      <w:caps/>
      <w:sz w:val="24"/>
      <w:szCs w:val="24"/>
      <w:u w:val="single"/>
      <w:lang w:val="en-US" w:eastAsia="en-US" w:bidi="ar-SA"/>
    </w:rPr>
  </w:style>
  <w:style w:type="character" w:customStyle="1" w:styleId="StyleciteChar">
    <w:name w:val="Style cite + Char"/>
    <w:basedOn w:val="citeChar2"/>
    <w:rsid w:val="00CF042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F042B"/>
    <w:rPr>
      <w:rFonts w:eastAsia="Times New Roman"/>
      <w:b/>
      <w:sz w:val="24"/>
    </w:rPr>
  </w:style>
  <w:style w:type="paragraph" w:customStyle="1" w:styleId="RepeatHeader">
    <w:name w:val="Repeat Header"/>
    <w:basedOn w:val="HeaderDebate"/>
    <w:rsid w:val="00CF042B"/>
    <w:pPr>
      <w:outlineLvl w:val="1"/>
    </w:pPr>
    <w:rPr>
      <w:szCs w:val="48"/>
    </w:rPr>
  </w:style>
  <w:style w:type="character" w:customStyle="1" w:styleId="sectiontitle">
    <w:name w:val="sectiontitle"/>
    <w:basedOn w:val="DefaultParagraphFont"/>
    <w:rsid w:val="00CF042B"/>
  </w:style>
  <w:style w:type="character" w:customStyle="1" w:styleId="sectionsubtitle">
    <w:name w:val="sectionsubtitle"/>
    <w:basedOn w:val="DefaultParagraphFont"/>
    <w:rsid w:val="00CF042B"/>
  </w:style>
  <w:style w:type="character" w:customStyle="1" w:styleId="copyright">
    <w:name w:val="copyright"/>
    <w:basedOn w:val="DefaultParagraphFont"/>
    <w:rsid w:val="00CF042B"/>
  </w:style>
  <w:style w:type="character" w:customStyle="1" w:styleId="EvidenceTag">
    <w:name w:val="Evidence Tag"/>
    <w:rsid w:val="00CF042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F042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F042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F042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F042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F042B"/>
    <w:rPr>
      <w:rFonts w:eastAsia="Times New Roman"/>
      <w:sz w:val="16"/>
    </w:rPr>
  </w:style>
  <w:style w:type="paragraph" w:customStyle="1" w:styleId="citationunderline">
    <w:name w:val="citation/underline"/>
    <w:autoRedefine/>
    <w:rsid w:val="00CF042B"/>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F042B"/>
  </w:style>
  <w:style w:type="character" w:customStyle="1" w:styleId="inside-head1">
    <w:name w:val="inside-head1"/>
    <w:rsid w:val="00CF042B"/>
    <w:rPr>
      <w:rFonts w:ascii="Arial" w:hAnsi="Arial" w:cs="Arial" w:hint="default"/>
      <w:b/>
      <w:bCs/>
      <w:color w:val="000000"/>
      <w:spacing w:val="-15"/>
      <w:sz w:val="45"/>
      <w:szCs w:val="45"/>
    </w:rPr>
  </w:style>
  <w:style w:type="character" w:customStyle="1" w:styleId="datestamp1">
    <w:name w:val="datestamp1"/>
    <w:rsid w:val="00CF042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F042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F042B"/>
  </w:style>
  <w:style w:type="paragraph" w:customStyle="1" w:styleId="links1">
    <w:name w:val="links1"/>
    <w:basedOn w:val="Normal"/>
    <w:rsid w:val="00CF042B"/>
    <w:pPr>
      <w:spacing w:before="100" w:beforeAutospacing="1" w:after="100" w:afterAutospacing="1"/>
    </w:pPr>
    <w:rPr>
      <w:rFonts w:eastAsia="Times New Roman"/>
      <w:color w:val="FFFFFF"/>
      <w:sz w:val="16"/>
      <w:szCs w:val="16"/>
    </w:rPr>
  </w:style>
  <w:style w:type="paragraph" w:customStyle="1" w:styleId="endtext">
    <w:name w:val="endtext"/>
    <w:basedOn w:val="Normal"/>
    <w:rsid w:val="00CF042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F042B"/>
    <w:rPr>
      <w:rFonts w:ascii="Verdana" w:hAnsi="Verdana" w:hint="default"/>
      <w:b/>
      <w:bCs/>
      <w:sz w:val="32"/>
      <w:szCs w:val="32"/>
    </w:rPr>
  </w:style>
  <w:style w:type="character" w:customStyle="1" w:styleId="storydeck31">
    <w:name w:val="storydeck31"/>
    <w:rsid w:val="00CF042B"/>
    <w:rPr>
      <w:rFonts w:ascii="Verdana" w:hAnsi="Verdana" w:hint="default"/>
      <w:i w:val="0"/>
      <w:iCs w:val="0"/>
      <w:sz w:val="21"/>
      <w:szCs w:val="21"/>
    </w:rPr>
  </w:style>
  <w:style w:type="character" w:customStyle="1" w:styleId="subtitle10">
    <w:name w:val="subtitle1"/>
    <w:rsid w:val="00CF042B"/>
    <w:rPr>
      <w:rFonts w:ascii="Verdana" w:hAnsi="Verdana" w:hint="default"/>
      <w:b w:val="0"/>
      <w:bCs w:val="0"/>
      <w:vanish w:val="0"/>
      <w:webHidden w:val="0"/>
      <w:color w:val="484848"/>
      <w:sz w:val="14"/>
      <w:szCs w:val="14"/>
      <w:specVanish w:val="0"/>
    </w:rPr>
  </w:style>
  <w:style w:type="paragraph" w:customStyle="1" w:styleId="g">
    <w:name w:val="g"/>
    <w:basedOn w:val="Normal"/>
    <w:rsid w:val="00CF042B"/>
    <w:pPr>
      <w:spacing w:before="240" w:after="240"/>
    </w:pPr>
    <w:rPr>
      <w:rFonts w:eastAsia="Times New Roman"/>
      <w:sz w:val="24"/>
    </w:rPr>
  </w:style>
  <w:style w:type="character" w:customStyle="1" w:styleId="clsbiolink">
    <w:name w:val="clsbiolink"/>
    <w:basedOn w:val="DefaultParagraphFont"/>
    <w:rsid w:val="00CF042B"/>
  </w:style>
  <w:style w:type="character" w:customStyle="1" w:styleId="clssmaller">
    <w:name w:val="clssmaller"/>
    <w:basedOn w:val="DefaultParagraphFont"/>
    <w:rsid w:val="00CF042B"/>
  </w:style>
  <w:style w:type="character" w:customStyle="1" w:styleId="sm1">
    <w:name w:val="sm1"/>
    <w:rsid w:val="00CF042B"/>
    <w:rPr>
      <w:rFonts w:ascii="Verdana" w:hAnsi="Verdana" w:hint="default"/>
      <w:i w:val="0"/>
      <w:iCs w:val="0"/>
      <w:smallCaps w:val="0"/>
      <w:color w:val="000000"/>
      <w:sz w:val="17"/>
      <w:szCs w:val="17"/>
    </w:rPr>
  </w:style>
  <w:style w:type="character" w:customStyle="1" w:styleId="noindentChar">
    <w:name w:val="noindent Char"/>
    <w:rsid w:val="00CF042B"/>
    <w:rPr>
      <w:rFonts w:ascii="Arial" w:hAnsi="Arial" w:cs="Arial"/>
      <w:sz w:val="24"/>
      <w:szCs w:val="24"/>
      <w:lang w:val="en-US" w:eastAsia="en-US" w:bidi="ar-SA"/>
    </w:rPr>
  </w:style>
  <w:style w:type="character" w:customStyle="1" w:styleId="SmallChar1">
    <w:name w:val="Small Char1"/>
    <w:rsid w:val="00CF042B"/>
    <w:rPr>
      <w:sz w:val="16"/>
      <w:szCs w:val="24"/>
      <w:lang w:val="en-US" w:eastAsia="en-US" w:bidi="ar-SA"/>
    </w:rPr>
  </w:style>
  <w:style w:type="character" w:customStyle="1" w:styleId="fullcite0">
    <w:name w:val="fullcite"/>
    <w:basedOn w:val="DefaultParagraphFont"/>
    <w:rsid w:val="00CF042B"/>
  </w:style>
  <w:style w:type="character" w:customStyle="1" w:styleId="Style9ptThickunderline">
    <w:name w:val="Style 9 pt Thick underline"/>
    <w:rsid w:val="00CF042B"/>
    <w:rPr>
      <w:sz w:val="24"/>
      <w:u w:val="thick"/>
    </w:rPr>
  </w:style>
  <w:style w:type="paragraph" w:customStyle="1" w:styleId="Repeatheader0">
    <w:name w:val="Repeat header"/>
    <w:basedOn w:val="Normal"/>
    <w:autoRedefine/>
    <w:rsid w:val="00CF042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F042B"/>
    <w:rPr>
      <w:rFonts w:ascii="Times New Roman" w:hAnsi="Times New Roman" w:cs="Calibri"/>
      <w:sz w:val="16"/>
    </w:rPr>
  </w:style>
  <w:style w:type="character" w:customStyle="1" w:styleId="CardNotUnderlinedChar">
    <w:name w:val="Card Not Underlined Char"/>
    <w:rsid w:val="00CF042B"/>
    <w:rPr>
      <w:sz w:val="16"/>
      <w:lang w:val="en-US" w:eastAsia="en-US" w:bidi="ar-SA"/>
    </w:rPr>
  </w:style>
  <w:style w:type="paragraph" w:customStyle="1" w:styleId="CardNotUnderlined3">
    <w:name w:val="Card Not Underlined 3"/>
    <w:basedOn w:val="CardNotUnderlined"/>
    <w:rsid w:val="00CF042B"/>
    <w:rPr>
      <w:rFonts w:ascii="Times New Roman" w:hAnsi="Times New Roman" w:cs="Calibri"/>
    </w:rPr>
  </w:style>
  <w:style w:type="paragraph" w:customStyle="1" w:styleId="CardNotUnderlinedFinal">
    <w:name w:val="Card Not Underlined Final"/>
    <w:basedOn w:val="CardNotUnderlined3"/>
    <w:rsid w:val="00CF042B"/>
    <w:rPr>
      <w:sz w:val="20"/>
    </w:rPr>
  </w:style>
  <w:style w:type="character" w:customStyle="1" w:styleId="tagChar3">
    <w:name w:val="tag Char3"/>
    <w:rsid w:val="00CF042B"/>
    <w:rPr>
      <w:b/>
      <w:sz w:val="24"/>
      <w:szCs w:val="24"/>
      <w:lang w:val="en-US" w:eastAsia="en-US" w:bidi="ar-SA"/>
    </w:rPr>
  </w:style>
  <w:style w:type="character" w:customStyle="1" w:styleId="link-mailto">
    <w:name w:val="link-mailto"/>
    <w:basedOn w:val="DefaultParagraphFont"/>
    <w:rsid w:val="00CF042B"/>
  </w:style>
  <w:style w:type="character" w:customStyle="1" w:styleId="StyleUnderlineUnderlineChar">
    <w:name w:val="Style Underline + Underline Char"/>
    <w:rsid w:val="00CF042B"/>
    <w:rPr>
      <w:rFonts w:ascii="Trebuchet MS" w:hAnsi="Trebuchet MS"/>
      <w:szCs w:val="18"/>
      <w:u w:val="single"/>
      <w:lang w:val="en-US" w:eastAsia="en-US" w:bidi="ar-SA"/>
    </w:rPr>
  </w:style>
  <w:style w:type="paragraph" w:customStyle="1" w:styleId="formfld">
    <w:name w:val="formfld"/>
    <w:basedOn w:val="Normal"/>
    <w:rsid w:val="00CF042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F042B"/>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F042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F042B"/>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F042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F042B"/>
    <w:rPr>
      <w:rFonts w:ascii="Times New Roman" w:eastAsia="Times New Roman" w:hAnsi="Times New Roman" w:cs="Times New Roman"/>
      <w:sz w:val="14"/>
      <w:szCs w:val="24"/>
    </w:rPr>
  </w:style>
  <w:style w:type="paragraph" w:customStyle="1" w:styleId="ReadingCites">
    <w:name w:val="Reading Cites"/>
    <w:basedOn w:val="Normal"/>
    <w:link w:val="ReadingCitesChar"/>
    <w:rsid w:val="00CF042B"/>
    <w:rPr>
      <w:rFonts w:eastAsia="Times New Roman"/>
      <w:b/>
      <w:sz w:val="20"/>
      <w:szCs w:val="20"/>
    </w:rPr>
  </w:style>
  <w:style w:type="character" w:customStyle="1" w:styleId="ReadingCitesChar">
    <w:name w:val="Reading Cites Char"/>
    <w:link w:val="ReadingCites"/>
    <w:rsid w:val="00CF042B"/>
    <w:rPr>
      <w:rFonts w:ascii="Times New Roman" w:eastAsia="Times New Roman" w:hAnsi="Times New Roman" w:cs="Times New Roman"/>
      <w:b/>
      <w:sz w:val="20"/>
      <w:szCs w:val="20"/>
    </w:rPr>
  </w:style>
  <w:style w:type="paragraph" w:customStyle="1" w:styleId="ContentsHeading">
    <w:name w:val="Contents Heading"/>
    <w:basedOn w:val="Heading1"/>
    <w:next w:val="Normal"/>
    <w:rsid w:val="00CF042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F042B"/>
    <w:pPr>
      <w:spacing w:before="100" w:beforeAutospacing="1" w:after="100" w:afterAutospacing="1"/>
    </w:pPr>
    <w:rPr>
      <w:rFonts w:eastAsia="Times New Roman"/>
      <w:sz w:val="20"/>
    </w:rPr>
  </w:style>
  <w:style w:type="character" w:customStyle="1" w:styleId="CharacterStyle8">
    <w:name w:val="Character Style 8"/>
    <w:rsid w:val="00CF042B"/>
    <w:rPr>
      <w:sz w:val="22"/>
      <w:szCs w:val="22"/>
    </w:rPr>
  </w:style>
  <w:style w:type="paragraph" w:customStyle="1" w:styleId="Style110">
    <w:name w:val="Style 11"/>
    <w:rsid w:val="00CF042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F042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F042B"/>
    <w:rPr>
      <w:b/>
      <w:sz w:val="24"/>
    </w:rPr>
  </w:style>
  <w:style w:type="character" w:customStyle="1" w:styleId="CardText1CharChar">
    <w:name w:val="Card Text 1 Char Char"/>
    <w:rsid w:val="00CF042B"/>
    <w:rPr>
      <w:rFonts w:ascii="Arial Narrow" w:hAnsi="Arial Narrow"/>
      <w:color w:val="000000"/>
      <w:sz w:val="22"/>
      <w:szCs w:val="22"/>
      <w:u w:val="single"/>
      <w:lang w:val="en-US" w:eastAsia="en-US" w:bidi="ar-SA"/>
    </w:rPr>
  </w:style>
  <w:style w:type="character" w:customStyle="1" w:styleId="CardText1Char1">
    <w:name w:val="Card Text 1 Char1"/>
    <w:rsid w:val="00CF042B"/>
    <w:rPr>
      <w:rFonts w:ascii="Arial Narrow" w:hAnsi="Arial Narrow"/>
      <w:color w:val="000000"/>
      <w:sz w:val="22"/>
      <w:szCs w:val="22"/>
      <w:u w:val="single"/>
      <w:lang w:val="en-US" w:eastAsia="en-US" w:bidi="ar-SA"/>
    </w:rPr>
  </w:style>
  <w:style w:type="paragraph" w:customStyle="1" w:styleId="Style70">
    <w:name w:val="Style 7"/>
    <w:rsid w:val="00CF042B"/>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F042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F042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F042B"/>
  </w:style>
  <w:style w:type="paragraph" w:customStyle="1" w:styleId="Header1">
    <w:name w:val="Header1"/>
    <w:aliases w:val="Header Char Char,Header Char Char Char Char Char Char Char Cha,Char Char Char Cha"/>
    <w:basedOn w:val="Heading1"/>
    <w:next w:val="Heading1"/>
    <w:qFormat/>
    <w:rsid w:val="00CF042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F042B"/>
    <w:rPr>
      <w:b/>
      <w:bCs/>
      <w:color w:val="695B54"/>
    </w:rPr>
  </w:style>
  <w:style w:type="paragraph" w:customStyle="1" w:styleId="Heading11">
    <w:name w:val="Heading 11"/>
    <w:basedOn w:val="Normal"/>
    <w:next w:val="Normal"/>
    <w:rsid w:val="00CF042B"/>
    <w:pPr>
      <w:keepNext/>
      <w:widowControl w:val="0"/>
      <w:suppressAutoHyphens/>
      <w:jc w:val="center"/>
    </w:pPr>
    <w:rPr>
      <w:rFonts w:eastAsia="Tahoma"/>
      <w:b/>
      <w:sz w:val="48"/>
      <w:szCs w:val="32"/>
      <w:u w:val="single"/>
    </w:rPr>
  </w:style>
  <w:style w:type="paragraph" w:customStyle="1" w:styleId="TextHeading">
    <w:name w:val="Text Heading"/>
    <w:basedOn w:val="Heading3"/>
    <w:rsid w:val="00CF042B"/>
    <w:pPr>
      <w:keepLines w:val="0"/>
      <w:pageBreakBefore w:val="0"/>
      <w:spacing w:before="0"/>
      <w:jc w:val="left"/>
    </w:pPr>
    <w:rPr>
      <w:rFonts w:eastAsia="Times New Roman" w:cs="Arial"/>
      <w:bCs/>
      <w:sz w:val="22"/>
      <w:szCs w:val="26"/>
    </w:rPr>
  </w:style>
  <w:style w:type="character" w:customStyle="1" w:styleId="TextHeadingChar">
    <w:name w:val="Text Heading Char"/>
    <w:rsid w:val="00CF042B"/>
    <w:rPr>
      <w:rFonts w:cs="Arial"/>
      <w:b/>
      <w:bCs/>
      <w:sz w:val="22"/>
      <w:szCs w:val="26"/>
      <w:u w:val="single"/>
      <w:lang w:val="en-US" w:eastAsia="en-US" w:bidi="ar-SA"/>
    </w:rPr>
  </w:style>
  <w:style w:type="character" w:customStyle="1" w:styleId="FootnoteCharacters">
    <w:name w:val="Footnote Characters"/>
    <w:rsid w:val="00CF042B"/>
    <w:rPr>
      <w:vertAlign w:val="superscript"/>
    </w:rPr>
  </w:style>
  <w:style w:type="paragraph" w:customStyle="1" w:styleId="StyleHeading1BlockTitleHeading1Char1ALEXHeadingBrief-He2">
    <w:name w:val="Style Heading 1Block TitleHeading 1 Char1ALEXHeadingBrief - He...2"/>
    <w:basedOn w:val="Heading1"/>
    <w:autoRedefine/>
    <w:rsid w:val="00CF042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F042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F042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F042B"/>
    <w:rPr>
      <w:rFonts w:ascii="Arial" w:eastAsia="Times New Roman" w:hAnsi="Arial"/>
      <w:smallCaps/>
    </w:rPr>
  </w:style>
  <w:style w:type="paragraph" w:customStyle="1" w:styleId="DebateBody">
    <w:name w:val="Debate Body"/>
    <w:basedOn w:val="Normal"/>
    <w:qFormat/>
    <w:rsid w:val="00CF042B"/>
    <w:rPr>
      <w:rFonts w:ascii="Cambria" w:eastAsia="Cambria" w:hAnsi="Cambria"/>
      <w:b/>
      <w:caps/>
      <w:sz w:val="24"/>
    </w:rPr>
  </w:style>
  <w:style w:type="paragraph" w:customStyle="1" w:styleId="StyleDebateBodyBefore12pt">
    <w:name w:val="Style Debate Body + Before:  12 pt"/>
    <w:basedOn w:val="Normal"/>
    <w:next w:val="Normal"/>
    <w:rsid w:val="00CF042B"/>
    <w:pPr>
      <w:spacing w:before="240"/>
    </w:pPr>
    <w:rPr>
      <w:rFonts w:eastAsia="Times New Roman"/>
      <w:bCs/>
      <w:sz w:val="20"/>
      <w:szCs w:val="20"/>
    </w:rPr>
  </w:style>
  <w:style w:type="paragraph" w:customStyle="1" w:styleId="StyleDebateBodyBefore12pt1">
    <w:name w:val="Style Debate Body + Before:  12 pt1"/>
    <w:basedOn w:val="Normal"/>
    <w:rsid w:val="00CF042B"/>
    <w:pPr>
      <w:spacing w:before="240"/>
    </w:pPr>
    <w:rPr>
      <w:rFonts w:eastAsia="Times New Roman"/>
      <w:bCs/>
      <w:sz w:val="20"/>
      <w:szCs w:val="20"/>
    </w:rPr>
  </w:style>
  <w:style w:type="character" w:customStyle="1" w:styleId="10ptnotbold">
    <w:name w:val="10ptnotbold"/>
    <w:rsid w:val="00CF042B"/>
    <w:rPr>
      <w:sz w:val="20"/>
    </w:rPr>
  </w:style>
  <w:style w:type="paragraph" w:customStyle="1" w:styleId="PageNumber11">
    <w:name w:val="Page Number11"/>
    <w:basedOn w:val="Normal"/>
    <w:next w:val="Normal"/>
    <w:rsid w:val="00CF042B"/>
    <w:rPr>
      <w:rFonts w:eastAsia="Times New Roman"/>
      <w:sz w:val="20"/>
    </w:rPr>
  </w:style>
  <w:style w:type="character" w:customStyle="1" w:styleId="Heading2CharCharCharCharCharCharCharCharCharCharCharCharCharChar1">
    <w:name w:val="Heading 2 Char Char Char Char Char Char Char Char Char Char Char Char Char Char1"/>
    <w:rsid w:val="00CF042B"/>
    <w:rPr>
      <w:rFonts w:eastAsia="SimSun" w:cs="Arial"/>
      <w:b/>
      <w:bCs/>
      <w:iCs/>
      <w:sz w:val="24"/>
      <w:szCs w:val="28"/>
      <w:lang w:val="en-US" w:eastAsia="zh-CN" w:bidi="ar-SA"/>
    </w:rPr>
  </w:style>
  <w:style w:type="character" w:customStyle="1" w:styleId="Char31">
    <w:name w:val="Char31"/>
    <w:rsid w:val="00CF042B"/>
    <w:rPr>
      <w:rFonts w:cs="Arial"/>
      <w:bCs/>
      <w:u w:val="thick"/>
      <w:lang w:val="en-US" w:eastAsia="en-US" w:bidi="ar-SA"/>
    </w:rPr>
  </w:style>
  <w:style w:type="paragraph" w:customStyle="1" w:styleId="StyleHeading1Centered">
    <w:name w:val="Style Heading 1 + Centered"/>
    <w:basedOn w:val="Heading1"/>
    <w:rsid w:val="00CF04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F04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F04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F042B"/>
    <w:pPr>
      <w:spacing w:before="120"/>
    </w:pPr>
    <w:rPr>
      <w:rFonts w:eastAsia="Times New Roman"/>
      <w:sz w:val="20"/>
    </w:rPr>
  </w:style>
  <w:style w:type="character" w:customStyle="1" w:styleId="underliningChar0">
    <w:name w:val="underlining Char"/>
    <w:rsid w:val="00CF042B"/>
    <w:rPr>
      <w:b/>
      <w:szCs w:val="24"/>
      <w:u w:val="single"/>
      <w:lang w:val="en-US" w:eastAsia="en-US" w:bidi="ar-SA"/>
    </w:rPr>
  </w:style>
  <w:style w:type="character" w:customStyle="1" w:styleId="notreadChar">
    <w:name w:val="not read Char"/>
    <w:rsid w:val="00CF042B"/>
    <w:rPr>
      <w:sz w:val="18"/>
      <w:szCs w:val="24"/>
      <w:lang w:val="en-US" w:eastAsia="en-US" w:bidi="ar-SA"/>
    </w:rPr>
  </w:style>
  <w:style w:type="paragraph" w:customStyle="1" w:styleId="StyleStrong10ptNotBold">
    <w:name w:val="Style Strong + 10 pt Not Bold"/>
    <w:basedOn w:val="Normal"/>
    <w:autoRedefine/>
    <w:rsid w:val="00CF042B"/>
    <w:pPr>
      <w:ind w:left="720" w:hanging="360"/>
    </w:pPr>
    <w:rPr>
      <w:rFonts w:eastAsia="Times New Roman"/>
      <w:sz w:val="26"/>
      <w:szCs w:val="26"/>
    </w:rPr>
  </w:style>
  <w:style w:type="character" w:customStyle="1" w:styleId="prbodytext1">
    <w:name w:val="pr_bodytext1"/>
    <w:rsid w:val="00CF042B"/>
    <w:rPr>
      <w:rFonts w:ascii="Arial" w:hAnsi="Arial" w:cs="Arial" w:hint="default"/>
      <w:sz w:val="20"/>
      <w:szCs w:val="20"/>
    </w:rPr>
  </w:style>
  <w:style w:type="character" w:customStyle="1" w:styleId="smallCharChar">
    <w:name w:val="small Char Char"/>
    <w:rsid w:val="00CF042B"/>
    <w:rPr>
      <w:rFonts w:ascii="Times New Roman" w:eastAsia="Times New Roman" w:hAnsi="Times New Roman" w:cs="Times New Roman"/>
      <w:sz w:val="12"/>
      <w:szCs w:val="16"/>
    </w:rPr>
  </w:style>
  <w:style w:type="character" w:customStyle="1" w:styleId="Undlerine">
    <w:name w:val="Undlerine"/>
    <w:qFormat/>
    <w:rsid w:val="00CF042B"/>
    <w:rPr>
      <w:rFonts w:ascii="Times New Roman" w:hAnsi="Times New Roman"/>
      <w:w w:val="110"/>
      <w:sz w:val="20"/>
      <w:szCs w:val="20"/>
      <w:u w:val="single"/>
      <w:bdr w:val="none" w:sz="0" w:space="0" w:color="auto"/>
      <w:lang w:bidi="he-IL"/>
    </w:rPr>
  </w:style>
  <w:style w:type="character" w:customStyle="1" w:styleId="Aunderline1">
    <w:name w:val="Aunderline"/>
    <w:qFormat/>
    <w:rsid w:val="00CF042B"/>
    <w:rPr>
      <w:rFonts w:ascii="Times New Roman" w:hAnsi="Times New Roman"/>
      <w:sz w:val="20"/>
      <w:u w:val="single"/>
    </w:rPr>
  </w:style>
  <w:style w:type="paragraph" w:customStyle="1" w:styleId="NormalUnderline0">
    <w:name w:val="Normal + Underline"/>
    <w:basedOn w:val="Normal"/>
    <w:link w:val="NormalUnderlineChar0"/>
    <w:rsid w:val="00CF042B"/>
    <w:pPr>
      <w:ind w:left="720"/>
    </w:pPr>
    <w:rPr>
      <w:rFonts w:eastAsia="Times New Roman"/>
      <w:b/>
      <w:sz w:val="20"/>
      <w:u w:val="single"/>
      <w:lang w:val="x-none" w:eastAsia="x-none"/>
    </w:rPr>
  </w:style>
  <w:style w:type="character" w:customStyle="1" w:styleId="NormalUnderlineChar0">
    <w:name w:val="Normal + Underline Char"/>
    <w:link w:val="NormalUnderline0"/>
    <w:rsid w:val="00CF042B"/>
    <w:rPr>
      <w:rFonts w:ascii="Times New Roman" w:eastAsia="Times New Roman" w:hAnsi="Times New Roman" w:cs="Times New Roman"/>
      <w:b/>
      <w:sz w:val="20"/>
      <w:u w:val="single"/>
      <w:lang w:val="x-none" w:eastAsia="x-none"/>
    </w:rPr>
  </w:style>
  <w:style w:type="character" w:customStyle="1" w:styleId="Boxes">
    <w:name w:val="Boxes"/>
    <w:qFormat/>
    <w:rsid w:val="00CF042B"/>
    <w:rPr>
      <w:rFonts w:ascii="Times New Roman" w:hAnsi="Times New Roman"/>
      <w:sz w:val="20"/>
      <w:u w:val="single"/>
      <w:bdr w:val="single" w:sz="4" w:space="0" w:color="auto"/>
    </w:rPr>
  </w:style>
  <w:style w:type="character" w:customStyle="1" w:styleId="tim">
    <w:name w:val="tim"/>
    <w:qFormat/>
    <w:rsid w:val="00CF042B"/>
    <w:rPr>
      <w:rFonts w:ascii="Times New Roman" w:hAnsi="Times New Roman"/>
      <w:sz w:val="20"/>
      <w:u w:val="single"/>
    </w:rPr>
  </w:style>
  <w:style w:type="character" w:customStyle="1" w:styleId="hl">
    <w:name w:val="hl"/>
    <w:basedOn w:val="DefaultParagraphFont"/>
    <w:rsid w:val="00CF042B"/>
  </w:style>
  <w:style w:type="character" w:customStyle="1" w:styleId="clock1">
    <w:name w:val="clock1"/>
    <w:rsid w:val="00CF042B"/>
    <w:rPr>
      <w:color w:val="B51B1B"/>
    </w:rPr>
  </w:style>
  <w:style w:type="character" w:customStyle="1" w:styleId="smallChar10">
    <w:name w:val="small Char1"/>
    <w:rsid w:val="00CF042B"/>
    <w:rPr>
      <w:sz w:val="12"/>
      <w:szCs w:val="16"/>
      <w:lang w:val="en-US" w:eastAsia="en-US" w:bidi="ar-SA"/>
    </w:rPr>
  </w:style>
  <w:style w:type="character" w:customStyle="1" w:styleId="SmallCardsCharChar">
    <w:name w:val="Small Cards Char Char"/>
    <w:rsid w:val="00CF042B"/>
    <w:rPr>
      <w:sz w:val="14"/>
      <w:szCs w:val="24"/>
      <w:lang w:val="en-US" w:eastAsia="en-US" w:bidi="ar-SA"/>
    </w:rPr>
  </w:style>
  <w:style w:type="paragraph" w:customStyle="1" w:styleId="NormalCards">
    <w:name w:val="Normal Cards"/>
    <w:basedOn w:val="Normal"/>
    <w:rsid w:val="00CF042B"/>
    <w:pPr>
      <w:ind w:left="288"/>
    </w:pPr>
    <w:rPr>
      <w:rFonts w:eastAsia="Times New Roman"/>
      <w:sz w:val="20"/>
    </w:rPr>
  </w:style>
  <w:style w:type="character" w:customStyle="1" w:styleId="iniciales">
    <w:name w:val="iniciales"/>
    <w:basedOn w:val="DefaultParagraphFont"/>
    <w:rsid w:val="00CF042B"/>
  </w:style>
  <w:style w:type="character" w:customStyle="1" w:styleId="Style10ptBoldUnderline">
    <w:name w:val="Style 10 pt Bold Underline"/>
    <w:rsid w:val="00CF042B"/>
    <w:rPr>
      <w:b/>
      <w:bCs/>
      <w:sz w:val="20"/>
      <w:u w:val="single"/>
    </w:rPr>
  </w:style>
  <w:style w:type="paragraph" w:customStyle="1" w:styleId="outdent">
    <w:name w:val="outdent"/>
    <w:basedOn w:val="Normal"/>
    <w:rsid w:val="00CF042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F042B"/>
    <w:pPr>
      <w:spacing w:before="100" w:beforeAutospacing="1" w:after="100" w:afterAutospacing="1"/>
    </w:pPr>
    <w:rPr>
      <w:rFonts w:eastAsia="Times New Roman"/>
      <w:sz w:val="24"/>
    </w:rPr>
  </w:style>
  <w:style w:type="paragraph" w:customStyle="1" w:styleId="separator">
    <w:name w:val="separator"/>
    <w:basedOn w:val="Normal"/>
    <w:rsid w:val="00CF042B"/>
    <w:pPr>
      <w:spacing w:before="100" w:beforeAutospacing="1" w:after="100" w:afterAutospacing="1"/>
    </w:pPr>
    <w:rPr>
      <w:rFonts w:eastAsia="Times New Roman"/>
      <w:sz w:val="24"/>
    </w:rPr>
  </w:style>
  <w:style w:type="paragraph" w:customStyle="1" w:styleId="bulletfollow">
    <w:name w:val="bulletfollow"/>
    <w:basedOn w:val="Normal"/>
    <w:rsid w:val="00CF042B"/>
    <w:pPr>
      <w:spacing w:before="100" w:beforeAutospacing="1" w:after="100" w:afterAutospacing="1"/>
    </w:pPr>
    <w:rPr>
      <w:rFonts w:eastAsia="Times New Roman"/>
      <w:sz w:val="24"/>
    </w:rPr>
  </w:style>
  <w:style w:type="paragraph" w:customStyle="1" w:styleId="bulleted">
    <w:name w:val="bulleted"/>
    <w:basedOn w:val="Normal"/>
    <w:rsid w:val="00CF042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F042B"/>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F042B"/>
    <w:rPr>
      <w:rFonts w:ascii="Times New Roman" w:eastAsia="Times New Roman" w:hAnsi="Times New Roman" w:cs="Times New Roman"/>
      <w:strike/>
      <w:sz w:val="20"/>
      <w:szCs w:val="20"/>
    </w:rPr>
  </w:style>
  <w:style w:type="character" w:customStyle="1" w:styleId="UnderlineCardsCharChar">
    <w:name w:val="Underline Cards Char Char"/>
    <w:rsid w:val="00CF042B"/>
    <w:rPr>
      <w:rFonts w:eastAsia="SimSun"/>
      <w:szCs w:val="24"/>
      <w:u w:val="thick"/>
      <w:lang w:val="en-US" w:eastAsia="en-US" w:bidi="ar-SA"/>
    </w:rPr>
  </w:style>
  <w:style w:type="character" w:customStyle="1" w:styleId="head">
    <w:name w:val="head"/>
    <w:basedOn w:val="DefaultParagraphFont"/>
    <w:rsid w:val="00CF042B"/>
  </w:style>
  <w:style w:type="paragraph" w:customStyle="1" w:styleId="authorgroup">
    <w:name w:val="authorgroup"/>
    <w:basedOn w:val="Normal"/>
    <w:rsid w:val="00CF042B"/>
    <w:pPr>
      <w:spacing w:before="100" w:beforeAutospacing="1" w:after="100" w:afterAutospacing="1"/>
    </w:pPr>
    <w:rPr>
      <w:rFonts w:eastAsia="Calibri"/>
      <w:sz w:val="24"/>
    </w:rPr>
  </w:style>
  <w:style w:type="paragraph" w:customStyle="1" w:styleId="affiliation1">
    <w:name w:val="affiliation1"/>
    <w:basedOn w:val="Normal"/>
    <w:rsid w:val="00CF042B"/>
    <w:pPr>
      <w:spacing w:before="100" w:beforeAutospacing="1" w:after="100" w:afterAutospacing="1"/>
    </w:pPr>
    <w:rPr>
      <w:rFonts w:eastAsia="Calibri"/>
      <w:sz w:val="24"/>
    </w:rPr>
  </w:style>
  <w:style w:type="paragraph" w:customStyle="1" w:styleId="norm">
    <w:name w:val="norm"/>
    <w:basedOn w:val="Normal"/>
    <w:rsid w:val="00CF042B"/>
    <w:pPr>
      <w:spacing w:before="100" w:beforeAutospacing="1" w:after="100" w:afterAutospacing="1"/>
    </w:pPr>
    <w:rPr>
      <w:rFonts w:eastAsia="Calibri"/>
      <w:sz w:val="24"/>
    </w:rPr>
  </w:style>
  <w:style w:type="character" w:customStyle="1" w:styleId="smallcapitals">
    <w:name w:val="smallcapitals"/>
    <w:basedOn w:val="DefaultParagraphFont"/>
    <w:rsid w:val="00CF042B"/>
  </w:style>
  <w:style w:type="character" w:customStyle="1" w:styleId="number0">
    <w:name w:val="number"/>
    <w:basedOn w:val="DefaultParagraphFont"/>
    <w:rsid w:val="00CF042B"/>
  </w:style>
  <w:style w:type="character" w:customStyle="1" w:styleId="swauthor">
    <w:name w:val="sw_author"/>
    <w:rsid w:val="00CF042B"/>
  </w:style>
  <w:style w:type="character" w:customStyle="1" w:styleId="articlebody1">
    <w:name w:val="articlebody1"/>
    <w:rsid w:val="00CF042B"/>
  </w:style>
  <w:style w:type="character" w:customStyle="1" w:styleId="small1">
    <w:name w:val="small1"/>
    <w:rsid w:val="00CF042B"/>
  </w:style>
  <w:style w:type="paragraph" w:customStyle="1" w:styleId="AuthorDate2">
    <w:name w:val="Author/Date"/>
    <w:basedOn w:val="Normal"/>
    <w:link w:val="AuthorDateChar1"/>
    <w:rsid w:val="00CF042B"/>
    <w:rPr>
      <w:rFonts w:eastAsia="Times New Roman"/>
      <w:b/>
      <w:sz w:val="24"/>
      <w:u w:val="single"/>
    </w:rPr>
  </w:style>
  <w:style w:type="character" w:customStyle="1" w:styleId="AuthorDateChar1">
    <w:name w:val="Author/Date Char1"/>
    <w:link w:val="AuthorDate2"/>
    <w:rsid w:val="00CF042B"/>
    <w:rPr>
      <w:rFonts w:ascii="Times New Roman" w:eastAsia="Times New Roman" w:hAnsi="Times New Roman" w:cs="Times New Roman"/>
      <w:b/>
      <w:sz w:val="24"/>
      <w:u w:val="single"/>
    </w:rPr>
  </w:style>
  <w:style w:type="character" w:customStyle="1" w:styleId="Shortcite">
    <w:name w:val="Shortcite"/>
    <w:basedOn w:val="DefaultParagraphFont"/>
    <w:rsid w:val="00CF042B"/>
    <w:rPr>
      <w:rFonts w:ascii="Times New Roman" w:hAnsi="Times New Roman"/>
      <w:b/>
      <w:bCs/>
      <w:sz w:val="20"/>
    </w:rPr>
  </w:style>
  <w:style w:type="character" w:customStyle="1" w:styleId="Longcite">
    <w:name w:val="Longcite"/>
    <w:basedOn w:val="DefaultParagraphFont"/>
    <w:rsid w:val="00CF042B"/>
    <w:rPr>
      <w:sz w:val="16"/>
    </w:rPr>
  </w:style>
  <w:style w:type="paragraph" w:customStyle="1" w:styleId="analytic0">
    <w:name w:val="analytic"/>
    <w:basedOn w:val="Normal"/>
    <w:link w:val="analyticChar0"/>
    <w:uiPriority w:val="4"/>
    <w:qFormat/>
    <w:rsid w:val="00CF042B"/>
    <w:pPr>
      <w:spacing w:before="120"/>
    </w:pPr>
    <w:rPr>
      <w:rFonts w:ascii="Arial" w:hAnsi="Arial"/>
      <w:b/>
      <w:sz w:val="20"/>
    </w:rPr>
  </w:style>
  <w:style w:type="character" w:customStyle="1" w:styleId="analyticChar0">
    <w:name w:val="analytic Char"/>
    <w:basedOn w:val="DefaultParagraphFont"/>
    <w:link w:val="analytic0"/>
    <w:uiPriority w:val="4"/>
    <w:rsid w:val="00CF042B"/>
    <w:rPr>
      <w:rFonts w:ascii="Arial" w:hAnsi="Arial" w:cs="Times New Roman"/>
      <w:b/>
      <w:sz w:val="20"/>
    </w:rPr>
  </w:style>
  <w:style w:type="character" w:customStyle="1" w:styleId="Normal30">
    <w:name w:val="Normal3"/>
    <w:basedOn w:val="DefaultParagraphFont"/>
    <w:rsid w:val="00CF042B"/>
  </w:style>
  <w:style w:type="paragraph" w:customStyle="1" w:styleId="PageNumber8">
    <w:name w:val="Page Number8"/>
    <w:basedOn w:val="Normal"/>
    <w:next w:val="Normal"/>
    <w:rsid w:val="00CF042B"/>
    <w:pPr>
      <w:spacing w:after="0" w:line="240" w:lineRule="auto"/>
    </w:pPr>
    <w:rPr>
      <w:rFonts w:eastAsia="Times New Roman"/>
      <w:sz w:val="20"/>
    </w:rPr>
  </w:style>
  <w:style w:type="paragraph" w:customStyle="1" w:styleId="Header2">
    <w:name w:val="Header2"/>
    <w:basedOn w:val="Heading1"/>
    <w:next w:val="Heading1"/>
    <w:rsid w:val="00CF042B"/>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CF042B"/>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CF042B"/>
    <w:rPr>
      <w:rFonts w:cs="New Baskerville"/>
      <w:color w:val="000000"/>
    </w:rPr>
  </w:style>
  <w:style w:type="character" w:customStyle="1" w:styleId="postauthor">
    <w:name w:val="postauthor"/>
    <w:basedOn w:val="DefaultParagraphFont"/>
    <w:rsid w:val="00CF042B"/>
  </w:style>
  <w:style w:type="paragraph" w:customStyle="1" w:styleId="notes-source-hasnotes">
    <w:name w:val="notes-source-hasnotes"/>
    <w:basedOn w:val="Normal"/>
    <w:rsid w:val="00CF042B"/>
    <w:pPr>
      <w:spacing w:before="100" w:beforeAutospacing="1" w:after="100" w:afterAutospacing="1"/>
    </w:pPr>
    <w:rPr>
      <w:rFonts w:ascii="Times" w:hAnsi="Times"/>
      <w:sz w:val="20"/>
      <w:szCs w:val="20"/>
    </w:rPr>
  </w:style>
  <w:style w:type="character" w:customStyle="1" w:styleId="span">
    <w:name w:val="span"/>
    <w:basedOn w:val="DefaultParagraphFont"/>
    <w:rsid w:val="00CF042B"/>
  </w:style>
  <w:style w:type="character" w:customStyle="1" w:styleId="maintitle">
    <w:name w:val="maintitle"/>
    <w:basedOn w:val="DefaultParagraphFont"/>
    <w:rsid w:val="00CF042B"/>
  </w:style>
  <w:style w:type="character" w:customStyle="1" w:styleId="thirdparty-logo">
    <w:name w:val="thirdparty-logo"/>
    <w:basedOn w:val="DefaultParagraphFont"/>
    <w:rsid w:val="00CF042B"/>
  </w:style>
  <w:style w:type="paragraph" w:customStyle="1" w:styleId="articlemeta">
    <w:name w:val="articlemeta"/>
    <w:basedOn w:val="Normal"/>
    <w:rsid w:val="00CF042B"/>
    <w:pPr>
      <w:spacing w:before="100" w:beforeAutospacing="1" w:after="100" w:afterAutospacing="1"/>
    </w:pPr>
    <w:rPr>
      <w:rFonts w:ascii="Times" w:hAnsi="Times"/>
      <w:sz w:val="20"/>
      <w:szCs w:val="20"/>
    </w:rPr>
  </w:style>
  <w:style w:type="character" w:customStyle="1" w:styleId="vcard">
    <w:name w:val="vcard"/>
    <w:basedOn w:val="DefaultParagraphFont"/>
    <w:rsid w:val="00CF042B"/>
  </w:style>
  <w:style w:type="character" w:customStyle="1" w:styleId="print-footnote">
    <w:name w:val="print-footnote"/>
    <w:basedOn w:val="DefaultParagraphFont"/>
    <w:rsid w:val="00CF042B"/>
  </w:style>
  <w:style w:type="character" w:customStyle="1" w:styleId="datestring">
    <w:name w:val="datestring"/>
    <w:basedOn w:val="DefaultParagraphFont"/>
    <w:rsid w:val="00CF042B"/>
  </w:style>
  <w:style w:type="paragraph" w:customStyle="1" w:styleId="left">
    <w:name w:val="left"/>
    <w:basedOn w:val="Normal"/>
    <w:rsid w:val="00CF042B"/>
    <w:pPr>
      <w:spacing w:before="100" w:beforeAutospacing="1" w:after="100" w:afterAutospacing="1"/>
    </w:pPr>
    <w:rPr>
      <w:rFonts w:ascii="Times" w:hAnsi="Times"/>
      <w:sz w:val="20"/>
      <w:szCs w:val="20"/>
    </w:rPr>
  </w:style>
  <w:style w:type="paragraph" w:customStyle="1" w:styleId="right">
    <w:name w:val="right"/>
    <w:basedOn w:val="Normal"/>
    <w:rsid w:val="00CF042B"/>
    <w:pPr>
      <w:spacing w:before="100" w:beforeAutospacing="1" w:after="100" w:afterAutospacing="1"/>
    </w:pPr>
    <w:rPr>
      <w:rFonts w:ascii="Times" w:hAnsi="Times"/>
      <w:sz w:val="20"/>
      <w:szCs w:val="20"/>
    </w:rPr>
  </w:style>
  <w:style w:type="character" w:customStyle="1" w:styleId="gptad">
    <w:name w:val="gptad"/>
    <w:basedOn w:val="DefaultParagraphFont"/>
    <w:rsid w:val="00CF042B"/>
  </w:style>
  <w:style w:type="paragraph" w:customStyle="1" w:styleId="creditpostedmodified">
    <w:name w:val="credit_posted_modified"/>
    <w:basedOn w:val="Normal"/>
    <w:rsid w:val="00CF042B"/>
    <w:pPr>
      <w:spacing w:before="100" w:beforeAutospacing="1" w:after="100" w:afterAutospacing="1"/>
    </w:pPr>
    <w:rPr>
      <w:rFonts w:ascii="Times" w:hAnsi="Times"/>
      <w:sz w:val="20"/>
      <w:szCs w:val="20"/>
    </w:rPr>
  </w:style>
  <w:style w:type="character" w:customStyle="1" w:styleId="creditline">
    <w:name w:val="creditline"/>
    <w:basedOn w:val="DefaultParagraphFont"/>
    <w:rsid w:val="00CF042B"/>
  </w:style>
  <w:style w:type="character" w:customStyle="1" w:styleId="grd">
    <w:name w:val="grd"/>
    <w:basedOn w:val="DefaultParagraphFont"/>
    <w:rsid w:val="00CF042B"/>
  </w:style>
  <w:style w:type="paragraph" w:customStyle="1" w:styleId="hs-text-container">
    <w:name w:val="hs-text-container"/>
    <w:basedOn w:val="Normal"/>
    <w:rsid w:val="00CF042B"/>
    <w:pPr>
      <w:spacing w:before="100" w:beforeAutospacing="1" w:after="100" w:afterAutospacing="1"/>
    </w:pPr>
    <w:rPr>
      <w:rFonts w:ascii="Times" w:hAnsi="Times"/>
      <w:sz w:val="20"/>
      <w:szCs w:val="20"/>
    </w:rPr>
  </w:style>
  <w:style w:type="character" w:customStyle="1" w:styleId="created">
    <w:name w:val="created"/>
    <w:basedOn w:val="DefaultParagraphFont"/>
    <w:rsid w:val="00CF042B"/>
  </w:style>
  <w:style w:type="character" w:customStyle="1" w:styleId="changed">
    <w:name w:val="changed"/>
    <w:basedOn w:val="DefaultParagraphFont"/>
    <w:rsid w:val="00CF042B"/>
  </w:style>
  <w:style w:type="character" w:customStyle="1" w:styleId="article-author-name">
    <w:name w:val="article-author-name"/>
    <w:basedOn w:val="DefaultParagraphFont"/>
    <w:rsid w:val="00CF042B"/>
  </w:style>
  <w:style w:type="character" w:customStyle="1" w:styleId="bioexcerpt">
    <w:name w:val="bio_excerpt"/>
    <w:basedOn w:val="DefaultParagraphFont"/>
    <w:rsid w:val="00CF042B"/>
  </w:style>
  <w:style w:type="character" w:customStyle="1" w:styleId="commentcount">
    <w:name w:val="comment_count"/>
    <w:basedOn w:val="DefaultParagraphFont"/>
    <w:rsid w:val="00CF042B"/>
  </w:style>
  <w:style w:type="character" w:customStyle="1" w:styleId="searchtermshighlighted">
    <w:name w:val="searchtermshighlighted"/>
    <w:basedOn w:val="DefaultParagraphFont"/>
    <w:rsid w:val="00CF042B"/>
  </w:style>
  <w:style w:type="character" w:customStyle="1" w:styleId="contributornametrigger">
    <w:name w:val="contributornametrigger"/>
    <w:basedOn w:val="DefaultParagraphFont"/>
    <w:rsid w:val="00CF042B"/>
  </w:style>
  <w:style w:type="character" w:customStyle="1" w:styleId="bylinepipe">
    <w:name w:val="bylinepipe"/>
    <w:basedOn w:val="DefaultParagraphFont"/>
    <w:rsid w:val="00CF042B"/>
  </w:style>
  <w:style w:type="character" w:customStyle="1" w:styleId="lucenesearchresulturlb">
    <w:name w:val="lucene_search_result_url_b"/>
    <w:basedOn w:val="DefaultParagraphFont"/>
    <w:rsid w:val="00CF042B"/>
  </w:style>
  <w:style w:type="character" w:customStyle="1" w:styleId="faculty-title">
    <w:name w:val="faculty-title"/>
    <w:basedOn w:val="DefaultParagraphFont"/>
    <w:rsid w:val="00CF042B"/>
  </w:style>
  <w:style w:type="character" w:customStyle="1" w:styleId="count">
    <w:name w:val="count"/>
    <w:basedOn w:val="DefaultParagraphFont"/>
    <w:rsid w:val="00CF042B"/>
  </w:style>
  <w:style w:type="character" w:customStyle="1" w:styleId="volume">
    <w:name w:val="volume"/>
    <w:basedOn w:val="DefaultParagraphFont"/>
    <w:rsid w:val="00CF042B"/>
  </w:style>
  <w:style w:type="character" w:customStyle="1" w:styleId="issue">
    <w:name w:val="issue"/>
    <w:basedOn w:val="DefaultParagraphFont"/>
    <w:rsid w:val="00CF042B"/>
  </w:style>
  <w:style w:type="character" w:customStyle="1" w:styleId="pages">
    <w:name w:val="pages"/>
    <w:basedOn w:val="DefaultParagraphFont"/>
    <w:rsid w:val="00CF042B"/>
  </w:style>
  <w:style w:type="character" w:customStyle="1" w:styleId="person">
    <w:name w:val="person"/>
    <w:basedOn w:val="DefaultParagraphFont"/>
    <w:rsid w:val="00CF042B"/>
  </w:style>
  <w:style w:type="character" w:customStyle="1" w:styleId="corresponding">
    <w:name w:val="corresponding"/>
    <w:basedOn w:val="DefaultParagraphFont"/>
    <w:rsid w:val="00CF042B"/>
  </w:style>
  <w:style w:type="paragraph" w:customStyle="1" w:styleId="entry-meta">
    <w:name w:val="entry-meta"/>
    <w:basedOn w:val="Normal"/>
    <w:rsid w:val="00CF042B"/>
    <w:pPr>
      <w:spacing w:before="100" w:beforeAutospacing="1" w:after="100" w:afterAutospacing="1"/>
    </w:pPr>
    <w:rPr>
      <w:rFonts w:ascii="Times" w:hAnsi="Times"/>
      <w:sz w:val="20"/>
      <w:szCs w:val="20"/>
    </w:rPr>
  </w:style>
  <w:style w:type="character" w:customStyle="1" w:styleId="post-time">
    <w:name w:val="post-time"/>
    <w:basedOn w:val="DefaultParagraphFont"/>
    <w:rsid w:val="00CF042B"/>
  </w:style>
  <w:style w:type="character" w:customStyle="1" w:styleId="post-category">
    <w:name w:val="post-category"/>
    <w:basedOn w:val="DefaultParagraphFont"/>
    <w:rsid w:val="00CF042B"/>
  </w:style>
  <w:style w:type="character" w:customStyle="1" w:styleId="post-author">
    <w:name w:val="post-author"/>
    <w:basedOn w:val="DefaultParagraphFont"/>
    <w:rsid w:val="00CF042B"/>
  </w:style>
  <w:style w:type="character" w:customStyle="1" w:styleId="A10">
    <w:name w:val="A10"/>
    <w:uiPriority w:val="99"/>
    <w:rsid w:val="00CF042B"/>
    <w:rPr>
      <w:rFonts w:cs="Trebuchet MS"/>
      <w:color w:val="000000"/>
      <w:sz w:val="11"/>
      <w:szCs w:val="11"/>
    </w:rPr>
  </w:style>
  <w:style w:type="paragraph" w:customStyle="1" w:styleId="Pa10">
    <w:name w:val="Pa10"/>
    <w:basedOn w:val="Default"/>
    <w:next w:val="Default"/>
    <w:uiPriority w:val="99"/>
    <w:rsid w:val="00CF042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F042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F042B"/>
  </w:style>
  <w:style w:type="paragraph" w:customStyle="1" w:styleId="aff">
    <w:name w:val="aff"/>
    <w:basedOn w:val="Normal"/>
    <w:rsid w:val="00CF042B"/>
    <w:pPr>
      <w:spacing w:before="100" w:beforeAutospacing="1" w:after="100" w:afterAutospacing="1"/>
    </w:pPr>
    <w:rPr>
      <w:rFonts w:ascii="Times" w:hAnsi="Times"/>
      <w:sz w:val="20"/>
      <w:szCs w:val="20"/>
    </w:rPr>
  </w:style>
  <w:style w:type="character" w:customStyle="1" w:styleId="entry-author">
    <w:name w:val="entry-author"/>
    <w:basedOn w:val="DefaultParagraphFont"/>
    <w:rsid w:val="00CF042B"/>
  </w:style>
  <w:style w:type="character" w:customStyle="1" w:styleId="entry-author-name">
    <w:name w:val="entry-author-name"/>
    <w:basedOn w:val="DefaultParagraphFont"/>
    <w:rsid w:val="00CF042B"/>
  </w:style>
  <w:style w:type="character" w:customStyle="1" w:styleId="contrib-degrees">
    <w:name w:val="contrib-degrees"/>
    <w:basedOn w:val="DefaultParagraphFont"/>
    <w:rsid w:val="00CF042B"/>
  </w:style>
  <w:style w:type="character" w:customStyle="1" w:styleId="contrib-on-behalf-of">
    <w:name w:val="contrib-on-behalf-of"/>
    <w:basedOn w:val="DefaultParagraphFont"/>
    <w:rsid w:val="00CF042B"/>
  </w:style>
  <w:style w:type="character" w:customStyle="1" w:styleId="pubtime">
    <w:name w:val="pubtime"/>
    <w:basedOn w:val="DefaultParagraphFont"/>
    <w:rsid w:val="00CF042B"/>
  </w:style>
  <w:style w:type="character" w:customStyle="1" w:styleId="fbcommentscount">
    <w:name w:val="fb_comments_count"/>
    <w:basedOn w:val="DefaultParagraphFont"/>
    <w:rsid w:val="00CF042B"/>
  </w:style>
  <w:style w:type="character" w:customStyle="1" w:styleId="stsharethiscustom">
    <w:name w:val="st_sharethis_custom"/>
    <w:basedOn w:val="DefaultParagraphFont"/>
    <w:rsid w:val="00CF042B"/>
  </w:style>
  <w:style w:type="paragraph" w:customStyle="1" w:styleId="permalinkable">
    <w:name w:val="permalinkable"/>
    <w:basedOn w:val="Normal"/>
    <w:rsid w:val="00CF042B"/>
    <w:pPr>
      <w:spacing w:before="100" w:beforeAutospacing="1" w:after="100" w:afterAutospacing="1"/>
    </w:pPr>
    <w:rPr>
      <w:rFonts w:ascii="Times" w:hAnsi="Times"/>
      <w:sz w:val="20"/>
      <w:szCs w:val="20"/>
    </w:rPr>
  </w:style>
  <w:style w:type="character" w:customStyle="1" w:styleId="post-date">
    <w:name w:val="post-date"/>
    <w:basedOn w:val="DefaultParagraphFont"/>
    <w:rsid w:val="00CF042B"/>
  </w:style>
  <w:style w:type="character" w:customStyle="1" w:styleId="link-external">
    <w:name w:val="link-external"/>
    <w:basedOn w:val="DefaultParagraphFont"/>
    <w:rsid w:val="00CF042B"/>
  </w:style>
  <w:style w:type="character" w:customStyle="1" w:styleId="articleauthor0">
    <w:name w:val="article_author"/>
    <w:basedOn w:val="DefaultParagraphFont"/>
    <w:rsid w:val="00CF042B"/>
  </w:style>
  <w:style w:type="character" w:customStyle="1" w:styleId="articleissue">
    <w:name w:val="article_issue"/>
    <w:basedOn w:val="DefaultParagraphFont"/>
    <w:rsid w:val="00CF042B"/>
  </w:style>
  <w:style w:type="character" w:customStyle="1" w:styleId="a-size-large">
    <w:name w:val="a-size-large"/>
    <w:basedOn w:val="DefaultParagraphFont"/>
    <w:rsid w:val="00CF042B"/>
  </w:style>
  <w:style w:type="character" w:customStyle="1" w:styleId="a-size-medium">
    <w:name w:val="a-size-medium"/>
    <w:basedOn w:val="DefaultParagraphFont"/>
    <w:rsid w:val="00CF042B"/>
  </w:style>
  <w:style w:type="character" w:customStyle="1" w:styleId="contribution">
    <w:name w:val="contribution"/>
    <w:basedOn w:val="DefaultParagraphFont"/>
    <w:rsid w:val="00CF042B"/>
  </w:style>
  <w:style w:type="character" w:customStyle="1" w:styleId="a-color-secondary">
    <w:name w:val="a-color-secondary"/>
    <w:basedOn w:val="DefaultParagraphFont"/>
    <w:rsid w:val="00CF042B"/>
  </w:style>
  <w:style w:type="paragraph" w:customStyle="1" w:styleId="sbyline">
    <w:name w:val="sbyline"/>
    <w:basedOn w:val="Normal"/>
    <w:rsid w:val="00CF042B"/>
    <w:pPr>
      <w:spacing w:before="100" w:beforeAutospacing="1" w:after="100" w:afterAutospacing="1"/>
    </w:pPr>
    <w:rPr>
      <w:rFonts w:ascii="Times" w:hAnsi="Times"/>
      <w:sz w:val="20"/>
      <w:szCs w:val="20"/>
    </w:rPr>
  </w:style>
  <w:style w:type="character" w:customStyle="1" w:styleId="ui-author">
    <w:name w:val="ui-author"/>
    <w:basedOn w:val="DefaultParagraphFont"/>
    <w:rsid w:val="00CF042B"/>
  </w:style>
  <w:style w:type="character" w:customStyle="1" w:styleId="ui-staffline">
    <w:name w:val="ui-staffline"/>
    <w:basedOn w:val="DefaultParagraphFont"/>
    <w:rsid w:val="00CF042B"/>
  </w:style>
  <w:style w:type="paragraph" w:customStyle="1" w:styleId="promotion-tag-p">
    <w:name w:val="promotion-tag-p"/>
    <w:basedOn w:val="Normal"/>
    <w:rsid w:val="00CF042B"/>
    <w:pPr>
      <w:spacing w:before="100" w:beforeAutospacing="1" w:after="100" w:afterAutospacing="1"/>
    </w:pPr>
    <w:rPr>
      <w:rFonts w:ascii="Times" w:hAnsi="Times"/>
      <w:sz w:val="20"/>
      <w:szCs w:val="20"/>
    </w:rPr>
  </w:style>
  <w:style w:type="paragraph" w:customStyle="1" w:styleId="heading">
    <w:name w:val="heading"/>
    <w:basedOn w:val="Normal"/>
    <w:rsid w:val="00CF042B"/>
    <w:pPr>
      <w:spacing w:before="100" w:beforeAutospacing="1" w:after="100" w:afterAutospacing="1"/>
    </w:pPr>
    <w:rPr>
      <w:rFonts w:ascii="Times" w:hAnsi="Times"/>
      <w:sz w:val="20"/>
      <w:szCs w:val="20"/>
    </w:rPr>
  </w:style>
  <w:style w:type="character" w:customStyle="1" w:styleId="value">
    <w:name w:val="value"/>
    <w:basedOn w:val="DefaultParagraphFont"/>
    <w:rsid w:val="00CF042B"/>
  </w:style>
  <w:style w:type="character" w:customStyle="1" w:styleId="specialissuelabel">
    <w:name w:val="specialissuelabel"/>
    <w:basedOn w:val="DefaultParagraphFont"/>
    <w:rsid w:val="00CF042B"/>
  </w:style>
  <w:style w:type="character" w:customStyle="1" w:styleId="referencediv">
    <w:name w:val="referencediv"/>
    <w:basedOn w:val="DefaultParagraphFont"/>
    <w:rsid w:val="00CF042B"/>
  </w:style>
  <w:style w:type="character" w:customStyle="1" w:styleId="wp-smiley">
    <w:name w:val="wp-smiley"/>
    <w:basedOn w:val="DefaultParagraphFont"/>
    <w:rsid w:val="00CF042B"/>
  </w:style>
  <w:style w:type="character" w:customStyle="1" w:styleId="artjournal">
    <w:name w:val="art_journal"/>
    <w:basedOn w:val="DefaultParagraphFont"/>
    <w:rsid w:val="00CF042B"/>
  </w:style>
  <w:style w:type="character" w:customStyle="1" w:styleId="artdatevolumeissuepart">
    <w:name w:val="art_datevolumeissuepart"/>
    <w:basedOn w:val="DefaultParagraphFont"/>
    <w:rsid w:val="00CF042B"/>
  </w:style>
  <w:style w:type="character" w:customStyle="1" w:styleId="artpages">
    <w:name w:val="art_pages"/>
    <w:basedOn w:val="DefaultParagraphFont"/>
    <w:rsid w:val="00CF042B"/>
  </w:style>
  <w:style w:type="character" w:customStyle="1" w:styleId="singlehighlightclass">
    <w:name w:val="single_highlight_class"/>
    <w:basedOn w:val="DefaultParagraphFont"/>
    <w:rsid w:val="00CF042B"/>
  </w:style>
  <w:style w:type="character" w:customStyle="1" w:styleId="degree">
    <w:name w:val="degree"/>
    <w:basedOn w:val="DefaultParagraphFont"/>
    <w:rsid w:val="00CF042B"/>
  </w:style>
  <w:style w:type="character" w:customStyle="1" w:styleId="major">
    <w:name w:val="major"/>
    <w:basedOn w:val="DefaultParagraphFont"/>
    <w:rsid w:val="00CF042B"/>
  </w:style>
  <w:style w:type="character" w:customStyle="1" w:styleId="authors">
    <w:name w:val="authors"/>
    <w:basedOn w:val="DefaultParagraphFont"/>
    <w:rsid w:val="00CF042B"/>
  </w:style>
  <w:style w:type="character" w:customStyle="1" w:styleId="views">
    <w:name w:val="views"/>
    <w:basedOn w:val="DefaultParagraphFont"/>
    <w:rsid w:val="00CF042B"/>
  </w:style>
  <w:style w:type="character" w:customStyle="1" w:styleId="stmainservices">
    <w:name w:val="stmainservices"/>
    <w:basedOn w:val="DefaultParagraphFont"/>
    <w:rsid w:val="00CF042B"/>
  </w:style>
  <w:style w:type="character" w:customStyle="1" w:styleId="stbubblehcount">
    <w:name w:val="stbubble_hcount"/>
    <w:basedOn w:val="DefaultParagraphFont"/>
    <w:rsid w:val="00CF042B"/>
  </w:style>
  <w:style w:type="paragraph" w:customStyle="1" w:styleId="Document">
    <w:name w:val="_Document"/>
    <w:basedOn w:val="Default"/>
    <w:next w:val="Default"/>
    <w:uiPriority w:val="99"/>
    <w:rsid w:val="00CF042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F042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F042B"/>
    <w:pPr>
      <w:widowControl w:val="0"/>
    </w:pPr>
    <w:rPr>
      <w:rFonts w:ascii="New Baskerville" w:eastAsiaTheme="minorEastAsia" w:hAnsi="New Baskerville"/>
      <w:color w:val="auto"/>
    </w:rPr>
  </w:style>
  <w:style w:type="paragraph" w:customStyle="1" w:styleId="collapsed-hide">
    <w:name w:val="collapsed-hide"/>
    <w:basedOn w:val="Normal"/>
    <w:rsid w:val="00CF042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F042B"/>
    <w:pPr>
      <w:widowControl w:val="0"/>
      <w:spacing w:line="211" w:lineRule="atLeast"/>
    </w:pPr>
    <w:rPr>
      <w:rFonts w:ascii="Mokka" w:eastAsiaTheme="minorEastAsia" w:hAnsi="Mokka"/>
      <w:color w:val="auto"/>
    </w:rPr>
  </w:style>
  <w:style w:type="paragraph" w:customStyle="1" w:styleId="odd">
    <w:name w:val="odd"/>
    <w:basedOn w:val="Normal"/>
    <w:rsid w:val="00CF042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F042B"/>
  </w:style>
  <w:style w:type="character" w:customStyle="1" w:styleId="tolocaltime">
    <w:name w:val="tolocaltime"/>
    <w:basedOn w:val="DefaultParagraphFont"/>
    <w:rsid w:val="00CF042B"/>
  </w:style>
  <w:style w:type="character" w:customStyle="1" w:styleId="pb-byline">
    <w:name w:val="pb-byline"/>
    <w:basedOn w:val="DefaultParagraphFont"/>
    <w:rsid w:val="00CF042B"/>
  </w:style>
  <w:style w:type="character" w:customStyle="1" w:styleId="pb-timestamp">
    <w:name w:val="pb-timestamp"/>
    <w:basedOn w:val="DefaultParagraphFont"/>
    <w:rsid w:val="00CF042B"/>
  </w:style>
  <w:style w:type="character" w:customStyle="1" w:styleId="posted-on">
    <w:name w:val="posted-on"/>
    <w:basedOn w:val="DefaultParagraphFont"/>
    <w:rsid w:val="00CF042B"/>
  </w:style>
  <w:style w:type="character" w:customStyle="1" w:styleId="even">
    <w:name w:val="even"/>
    <w:basedOn w:val="DefaultParagraphFont"/>
    <w:rsid w:val="00CF042B"/>
  </w:style>
  <w:style w:type="paragraph" w:customStyle="1" w:styleId="volissue">
    <w:name w:val="volissue"/>
    <w:basedOn w:val="Normal"/>
    <w:rsid w:val="00CF042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F042B"/>
  </w:style>
  <w:style w:type="character" w:customStyle="1" w:styleId="articledate">
    <w:name w:val="articledate"/>
    <w:basedOn w:val="DefaultParagraphFont"/>
    <w:rsid w:val="00CF042B"/>
  </w:style>
  <w:style w:type="character" w:customStyle="1" w:styleId="post-byline">
    <w:name w:val="post-byline"/>
    <w:basedOn w:val="DefaultParagraphFont"/>
    <w:rsid w:val="00CF042B"/>
  </w:style>
  <w:style w:type="character" w:customStyle="1" w:styleId="metadate">
    <w:name w:val="meta_date"/>
    <w:basedOn w:val="DefaultParagraphFont"/>
    <w:rsid w:val="00CF042B"/>
  </w:style>
  <w:style w:type="character" w:customStyle="1" w:styleId="fa">
    <w:name w:val="fa"/>
    <w:basedOn w:val="DefaultParagraphFont"/>
    <w:rsid w:val="00CF042B"/>
  </w:style>
  <w:style w:type="character" w:customStyle="1" w:styleId="longname">
    <w:name w:val="longname"/>
    <w:basedOn w:val="DefaultParagraphFont"/>
    <w:rsid w:val="00CF042B"/>
  </w:style>
  <w:style w:type="character" w:customStyle="1" w:styleId="echocontainer">
    <w:name w:val="echo_container"/>
    <w:basedOn w:val="DefaultParagraphFont"/>
    <w:rsid w:val="00CF042B"/>
  </w:style>
  <w:style w:type="character" w:customStyle="1" w:styleId="comment-display">
    <w:name w:val="comment-display"/>
    <w:basedOn w:val="DefaultParagraphFont"/>
    <w:rsid w:val="00CF042B"/>
  </w:style>
  <w:style w:type="paragraph" w:customStyle="1" w:styleId="comment-count-label">
    <w:name w:val="comment-count-label"/>
    <w:basedOn w:val="Normal"/>
    <w:rsid w:val="00CF042B"/>
    <w:pPr>
      <w:spacing w:before="100" w:beforeAutospacing="1" w:after="100" w:afterAutospacing="1"/>
    </w:pPr>
    <w:rPr>
      <w:rFonts w:ascii="Times" w:hAnsi="Times"/>
      <w:sz w:val="20"/>
      <w:szCs w:val="20"/>
    </w:rPr>
  </w:style>
  <w:style w:type="character" w:customStyle="1" w:styleId="echo-counter">
    <w:name w:val="echo-counter"/>
    <w:basedOn w:val="DefaultParagraphFont"/>
    <w:rsid w:val="00CF042B"/>
  </w:style>
  <w:style w:type="character" w:customStyle="1" w:styleId="discussion-policy">
    <w:name w:val="discussion-policy"/>
    <w:basedOn w:val="DefaultParagraphFont"/>
    <w:rsid w:val="00CF042B"/>
  </w:style>
  <w:style w:type="character" w:customStyle="1" w:styleId="echo-apps-conversations-streamcaption">
    <w:name w:val="echo-apps-conversations-streamcaption"/>
    <w:basedOn w:val="DefaultParagraphFont"/>
    <w:rsid w:val="00CF042B"/>
  </w:style>
  <w:style w:type="character" w:customStyle="1" w:styleId="echo-streamserver-controls-stream-item-text">
    <w:name w:val="echo-streamserver-controls-stream-item-text"/>
    <w:basedOn w:val="DefaultParagraphFont"/>
    <w:rsid w:val="00CF042B"/>
  </w:style>
  <w:style w:type="character" w:customStyle="1" w:styleId="echo-streamserver-controls-facepile-more">
    <w:name w:val="echo-streamserver-controls-facepile-more"/>
    <w:basedOn w:val="DefaultParagraphFont"/>
    <w:rsid w:val="00CF042B"/>
  </w:style>
  <w:style w:type="character" w:customStyle="1" w:styleId="echo-primaryfont">
    <w:name w:val="echo-primaryfont"/>
    <w:basedOn w:val="DefaultParagraphFont"/>
    <w:rsid w:val="00CF042B"/>
  </w:style>
  <w:style w:type="character" w:customStyle="1" w:styleId="section">
    <w:name w:val="section"/>
    <w:basedOn w:val="DefaultParagraphFont"/>
    <w:rsid w:val="00CF042B"/>
  </w:style>
  <w:style w:type="character" w:customStyle="1" w:styleId="wpsr-txt-headline">
    <w:name w:val="wpsr-txt-headline"/>
    <w:basedOn w:val="DefaultParagraphFont"/>
    <w:rsid w:val="00CF042B"/>
  </w:style>
  <w:style w:type="character" w:customStyle="1" w:styleId="asset-metabar-author">
    <w:name w:val="asset-metabar-author"/>
    <w:basedOn w:val="DefaultParagraphFont"/>
    <w:rsid w:val="00CF042B"/>
  </w:style>
  <w:style w:type="character" w:customStyle="1" w:styleId="eza-dateline">
    <w:name w:val="eza-dateline"/>
    <w:basedOn w:val="DefaultParagraphFont"/>
    <w:rsid w:val="00CF042B"/>
  </w:style>
  <w:style w:type="character" w:customStyle="1" w:styleId="eza-authors">
    <w:name w:val="eza-authors"/>
    <w:basedOn w:val="DefaultParagraphFont"/>
    <w:rsid w:val="00CF042B"/>
  </w:style>
  <w:style w:type="character" w:customStyle="1" w:styleId="csmstaff">
    <w:name w:val="csm_staff"/>
    <w:basedOn w:val="DefaultParagraphFont"/>
    <w:rsid w:val="00CF042B"/>
  </w:style>
  <w:style w:type="paragraph" w:customStyle="1" w:styleId="mol-para-with-font">
    <w:name w:val="mol-para-with-font"/>
    <w:basedOn w:val="Normal"/>
    <w:rsid w:val="00CF042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F042B"/>
  </w:style>
  <w:style w:type="character" w:customStyle="1" w:styleId="byline-text">
    <w:name w:val="byline-text"/>
    <w:basedOn w:val="DefaultParagraphFont"/>
    <w:rsid w:val="00CF042B"/>
  </w:style>
  <w:style w:type="character" w:customStyle="1" w:styleId="itemauthor">
    <w:name w:val="itemauthor"/>
    <w:basedOn w:val="DefaultParagraphFont"/>
    <w:rsid w:val="00CF042B"/>
  </w:style>
  <w:style w:type="character" w:customStyle="1" w:styleId="itemdatecreated">
    <w:name w:val="itemdatecreated"/>
    <w:basedOn w:val="DefaultParagraphFont"/>
    <w:rsid w:val="00CF042B"/>
  </w:style>
  <w:style w:type="character" w:customStyle="1" w:styleId="slug-metadata-note">
    <w:name w:val="slug-metadata-note"/>
    <w:basedOn w:val="DefaultParagraphFont"/>
    <w:rsid w:val="00CF042B"/>
  </w:style>
  <w:style w:type="character" w:customStyle="1" w:styleId="drop-capped">
    <w:name w:val="drop-capped"/>
    <w:basedOn w:val="DefaultParagraphFont"/>
    <w:rsid w:val="00CF042B"/>
  </w:style>
  <w:style w:type="character" w:customStyle="1" w:styleId="published">
    <w:name w:val="published"/>
    <w:basedOn w:val="DefaultParagraphFont"/>
    <w:rsid w:val="00CF042B"/>
  </w:style>
  <w:style w:type="paragraph" w:customStyle="1" w:styleId="articleopinion-standfirst">
    <w:name w:val="articleopinion-standfirst"/>
    <w:basedOn w:val="Normal"/>
    <w:rsid w:val="00CF042B"/>
    <w:pPr>
      <w:spacing w:before="100" w:beforeAutospacing="1" w:after="100" w:afterAutospacing="1"/>
    </w:pPr>
    <w:rPr>
      <w:rFonts w:ascii="Times" w:hAnsi="Times"/>
      <w:sz w:val="20"/>
      <w:szCs w:val="20"/>
    </w:rPr>
  </w:style>
  <w:style w:type="paragraph" w:customStyle="1" w:styleId="snippet">
    <w:name w:val="snippet"/>
    <w:basedOn w:val="Normal"/>
    <w:rsid w:val="00CF042B"/>
    <w:pPr>
      <w:spacing w:before="100" w:beforeAutospacing="1" w:after="100" w:afterAutospacing="1"/>
    </w:pPr>
    <w:rPr>
      <w:rFonts w:ascii="Times" w:hAnsi="Times"/>
      <w:sz w:val="20"/>
      <w:szCs w:val="20"/>
    </w:rPr>
  </w:style>
  <w:style w:type="character" w:customStyle="1" w:styleId="thetitle">
    <w:name w:val="the_title"/>
    <w:basedOn w:val="DefaultParagraphFont"/>
    <w:rsid w:val="00CF042B"/>
  </w:style>
  <w:style w:type="character" w:customStyle="1" w:styleId="view-count">
    <w:name w:val="view-count"/>
    <w:basedOn w:val="DefaultParagraphFont"/>
    <w:rsid w:val="00CF042B"/>
  </w:style>
  <w:style w:type="character" w:customStyle="1" w:styleId="rupee">
    <w:name w:val="rupee"/>
    <w:basedOn w:val="DefaultParagraphFont"/>
    <w:rsid w:val="00CF042B"/>
  </w:style>
  <w:style w:type="character" w:customStyle="1" w:styleId="grey1">
    <w:name w:val="grey1"/>
    <w:basedOn w:val="DefaultParagraphFont"/>
    <w:rsid w:val="00CF042B"/>
  </w:style>
  <w:style w:type="paragraph" w:customStyle="1" w:styleId="Pa13">
    <w:name w:val="Pa13"/>
    <w:basedOn w:val="Default"/>
    <w:next w:val="Default"/>
    <w:uiPriority w:val="99"/>
    <w:rsid w:val="00CF042B"/>
    <w:pPr>
      <w:widowControl w:val="0"/>
      <w:spacing w:line="201" w:lineRule="atLeast"/>
    </w:pPr>
    <w:rPr>
      <w:rFonts w:eastAsiaTheme="minorEastAsia"/>
      <w:color w:val="auto"/>
    </w:rPr>
  </w:style>
  <w:style w:type="paragraph" w:customStyle="1" w:styleId="Pa14">
    <w:name w:val="Pa14"/>
    <w:basedOn w:val="Default"/>
    <w:next w:val="Default"/>
    <w:uiPriority w:val="99"/>
    <w:rsid w:val="00CF042B"/>
    <w:pPr>
      <w:widowControl w:val="0"/>
      <w:spacing w:line="241" w:lineRule="atLeast"/>
    </w:pPr>
    <w:rPr>
      <w:rFonts w:eastAsiaTheme="minorEastAsia"/>
      <w:color w:val="auto"/>
    </w:rPr>
  </w:style>
  <w:style w:type="paragraph" w:customStyle="1" w:styleId="Pa9">
    <w:name w:val="Pa9"/>
    <w:basedOn w:val="Default"/>
    <w:next w:val="Default"/>
    <w:uiPriority w:val="99"/>
    <w:rsid w:val="00CF042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F042B"/>
  </w:style>
  <w:style w:type="character" w:customStyle="1" w:styleId="reporttitle">
    <w:name w:val="report_title"/>
    <w:basedOn w:val="DefaultParagraphFont"/>
    <w:rsid w:val="00CF042B"/>
  </w:style>
  <w:style w:type="character" w:customStyle="1" w:styleId="documenttype-longreleases">
    <w:name w:val="document_type_-_long_releases"/>
    <w:basedOn w:val="DefaultParagraphFont"/>
    <w:rsid w:val="00CF042B"/>
  </w:style>
  <w:style w:type="character" w:customStyle="1" w:styleId="alt-date">
    <w:name w:val="alt-date"/>
    <w:basedOn w:val="DefaultParagraphFont"/>
    <w:rsid w:val="00CF042B"/>
  </w:style>
  <w:style w:type="character" w:customStyle="1" w:styleId="entry-byline">
    <w:name w:val="entry-byline"/>
    <w:basedOn w:val="DefaultParagraphFont"/>
    <w:rsid w:val="00CF042B"/>
  </w:style>
  <w:style w:type="character" w:customStyle="1" w:styleId="taglinecontrib">
    <w:name w:val="tagline_contrib"/>
    <w:basedOn w:val="DefaultParagraphFont"/>
    <w:rsid w:val="00CF042B"/>
  </w:style>
  <w:style w:type="character" w:customStyle="1" w:styleId="articledate0">
    <w:name w:val="article_date"/>
    <w:basedOn w:val="DefaultParagraphFont"/>
    <w:rsid w:val="00CF042B"/>
  </w:style>
  <w:style w:type="paragraph" w:customStyle="1" w:styleId="hg-daily">
    <w:name w:val="hg-daily"/>
    <w:basedOn w:val="Normal"/>
    <w:rsid w:val="00CF042B"/>
    <w:pPr>
      <w:spacing w:before="100" w:beforeAutospacing="1" w:after="100" w:afterAutospacing="1"/>
    </w:pPr>
    <w:rPr>
      <w:rFonts w:ascii="Times" w:hAnsi="Times"/>
      <w:sz w:val="20"/>
      <w:szCs w:val="20"/>
    </w:rPr>
  </w:style>
  <w:style w:type="character" w:customStyle="1" w:styleId="cit">
    <w:name w:val="cit"/>
    <w:basedOn w:val="DefaultParagraphFont"/>
    <w:rsid w:val="00CF042B"/>
  </w:style>
  <w:style w:type="paragraph" w:customStyle="1" w:styleId="buttonheading">
    <w:name w:val="buttonheading"/>
    <w:basedOn w:val="Normal"/>
    <w:rsid w:val="00CF042B"/>
    <w:pPr>
      <w:spacing w:before="100" w:beforeAutospacing="1" w:after="100" w:afterAutospacing="1"/>
    </w:pPr>
    <w:rPr>
      <w:rFonts w:ascii="Times" w:hAnsi="Times"/>
      <w:sz w:val="20"/>
      <w:szCs w:val="20"/>
    </w:rPr>
  </w:style>
  <w:style w:type="character" w:customStyle="1" w:styleId="createdate">
    <w:name w:val="createdate"/>
    <w:basedOn w:val="DefaultParagraphFont"/>
    <w:rsid w:val="00CF042B"/>
  </w:style>
  <w:style w:type="character" w:customStyle="1" w:styleId="text-label">
    <w:name w:val="text-label"/>
    <w:basedOn w:val="DefaultParagraphFont"/>
    <w:rsid w:val="00CF042B"/>
  </w:style>
  <w:style w:type="paragraph" w:customStyle="1" w:styleId="TOC3Char">
    <w:name w:val="TOC 3 Char"/>
    <w:basedOn w:val="Normal"/>
    <w:next w:val="Normal"/>
    <w:rsid w:val="00CF042B"/>
    <w:rPr>
      <w:rFonts w:eastAsia="Times New Roman"/>
      <w:sz w:val="24"/>
      <w:szCs w:val="20"/>
    </w:rPr>
  </w:style>
  <w:style w:type="paragraph" w:customStyle="1" w:styleId="TOC1Char">
    <w:name w:val="TOC 1 Char"/>
    <w:basedOn w:val="Normal"/>
    <w:next w:val="Normal"/>
    <w:rsid w:val="00CF042B"/>
    <w:rPr>
      <w:rFonts w:eastAsia="Times New Roman"/>
      <w:b/>
      <w:sz w:val="24"/>
      <w:szCs w:val="20"/>
    </w:rPr>
  </w:style>
  <w:style w:type="character" w:customStyle="1" w:styleId="StyleCardtextChar10pt">
    <w:name w:val="Style Card text Char + 10 pt"/>
    <w:rsid w:val="00CF042B"/>
    <w:rPr>
      <w:rFonts w:ascii="Georgia" w:eastAsia="Calibri" w:hAnsi="Georgia"/>
      <w:sz w:val="20"/>
      <w:u w:val="single"/>
      <w:lang w:bidi="ar-SA"/>
    </w:rPr>
  </w:style>
  <w:style w:type="paragraph" w:customStyle="1" w:styleId="ColorfulList-Accent11">
    <w:name w:val="Colorful List - Accent 11"/>
    <w:basedOn w:val="Normal"/>
    <w:uiPriority w:val="34"/>
    <w:qFormat/>
    <w:rsid w:val="00CF042B"/>
    <w:pPr>
      <w:ind w:left="720"/>
      <w:contextualSpacing/>
      <w:jc w:val="both"/>
    </w:pPr>
    <w:rPr>
      <w:rFonts w:eastAsia="Times New Roman"/>
      <w:sz w:val="20"/>
      <w:szCs w:val="20"/>
    </w:rPr>
  </w:style>
  <w:style w:type="paragraph" w:customStyle="1" w:styleId="NoteLevel11">
    <w:name w:val="Note Level 11"/>
    <w:basedOn w:val="Normal"/>
    <w:uiPriority w:val="99"/>
    <w:rsid w:val="00CF042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F042B"/>
    <w:pPr>
      <w:keepNext/>
      <w:tabs>
        <w:tab w:val="num" w:pos="1440"/>
      </w:tabs>
      <w:ind w:left="1800" w:hanging="360"/>
      <w:outlineLvl w:val="2"/>
    </w:pPr>
    <w:rPr>
      <w:rFonts w:eastAsia="MS Gothic"/>
    </w:rPr>
  </w:style>
  <w:style w:type="paragraph" w:customStyle="1" w:styleId="NoteLevel41">
    <w:name w:val="Note Level 41"/>
    <w:basedOn w:val="Normal"/>
    <w:rsid w:val="00CF042B"/>
    <w:pPr>
      <w:keepNext/>
      <w:tabs>
        <w:tab w:val="num" w:pos="2160"/>
      </w:tabs>
      <w:ind w:left="2520" w:hanging="360"/>
      <w:outlineLvl w:val="3"/>
    </w:pPr>
    <w:rPr>
      <w:rFonts w:eastAsia="MS Gothic"/>
    </w:rPr>
  </w:style>
  <w:style w:type="paragraph" w:customStyle="1" w:styleId="NoteLevel51">
    <w:name w:val="Note Level 51"/>
    <w:basedOn w:val="Normal"/>
    <w:rsid w:val="00CF042B"/>
    <w:pPr>
      <w:keepNext/>
      <w:tabs>
        <w:tab w:val="num" w:pos="2880"/>
      </w:tabs>
      <w:ind w:left="3240" w:hanging="360"/>
      <w:outlineLvl w:val="4"/>
    </w:pPr>
    <w:rPr>
      <w:rFonts w:eastAsia="MS Gothic"/>
    </w:rPr>
  </w:style>
  <w:style w:type="paragraph" w:customStyle="1" w:styleId="NoteLevel61">
    <w:name w:val="Note Level 61"/>
    <w:basedOn w:val="Normal"/>
    <w:rsid w:val="00CF042B"/>
    <w:pPr>
      <w:keepNext/>
      <w:tabs>
        <w:tab w:val="num" w:pos="3600"/>
      </w:tabs>
      <w:ind w:left="3960" w:hanging="360"/>
      <w:outlineLvl w:val="5"/>
    </w:pPr>
    <w:rPr>
      <w:rFonts w:eastAsia="MS Gothic"/>
    </w:rPr>
  </w:style>
  <w:style w:type="paragraph" w:customStyle="1" w:styleId="NoteLevel71">
    <w:name w:val="Note Level 71"/>
    <w:basedOn w:val="Normal"/>
    <w:rsid w:val="00CF042B"/>
    <w:pPr>
      <w:keepNext/>
      <w:tabs>
        <w:tab w:val="num" w:pos="4320"/>
      </w:tabs>
      <w:ind w:left="4680" w:hanging="360"/>
      <w:outlineLvl w:val="6"/>
    </w:pPr>
    <w:rPr>
      <w:rFonts w:eastAsia="MS Gothic"/>
    </w:rPr>
  </w:style>
  <w:style w:type="paragraph" w:customStyle="1" w:styleId="NoteLevel81">
    <w:name w:val="Note Level 81"/>
    <w:basedOn w:val="Normal"/>
    <w:rsid w:val="00CF042B"/>
    <w:pPr>
      <w:keepNext/>
      <w:tabs>
        <w:tab w:val="num" w:pos="5040"/>
      </w:tabs>
      <w:ind w:left="5400" w:hanging="360"/>
      <w:outlineLvl w:val="7"/>
    </w:pPr>
    <w:rPr>
      <w:rFonts w:eastAsia="MS Gothic"/>
    </w:rPr>
  </w:style>
  <w:style w:type="paragraph" w:customStyle="1" w:styleId="NoteLevel91">
    <w:name w:val="Note Level 91"/>
    <w:basedOn w:val="Normal"/>
    <w:rsid w:val="00CF042B"/>
    <w:pPr>
      <w:keepNext/>
      <w:tabs>
        <w:tab w:val="num" w:pos="5760"/>
      </w:tabs>
      <w:ind w:left="6120" w:hanging="360"/>
      <w:outlineLvl w:val="8"/>
    </w:pPr>
    <w:rPr>
      <w:rFonts w:eastAsia="MS Gothic"/>
    </w:rPr>
  </w:style>
  <w:style w:type="paragraph" w:styleId="Index2">
    <w:name w:val="index 2"/>
    <w:basedOn w:val="Normal"/>
    <w:next w:val="Normal"/>
    <w:autoRedefine/>
    <w:rsid w:val="00CF042B"/>
    <w:pPr>
      <w:spacing w:after="200" w:line="276" w:lineRule="auto"/>
      <w:ind w:left="400" w:hanging="200"/>
    </w:pPr>
    <w:rPr>
      <w:rFonts w:eastAsia="Times New Roman"/>
      <w:bCs/>
    </w:rPr>
  </w:style>
  <w:style w:type="paragraph" w:styleId="Index3">
    <w:name w:val="index 3"/>
    <w:basedOn w:val="Normal"/>
    <w:next w:val="Normal"/>
    <w:autoRedefine/>
    <w:rsid w:val="00CF042B"/>
    <w:pPr>
      <w:spacing w:after="200" w:line="276" w:lineRule="auto"/>
      <w:ind w:left="600" w:hanging="200"/>
    </w:pPr>
    <w:rPr>
      <w:rFonts w:eastAsia="Times New Roman"/>
      <w:bCs/>
    </w:rPr>
  </w:style>
  <w:style w:type="paragraph" w:styleId="Index4">
    <w:name w:val="index 4"/>
    <w:basedOn w:val="Normal"/>
    <w:next w:val="Normal"/>
    <w:autoRedefine/>
    <w:rsid w:val="00CF042B"/>
    <w:pPr>
      <w:spacing w:after="200" w:line="276" w:lineRule="auto"/>
      <w:ind w:left="800" w:hanging="200"/>
    </w:pPr>
    <w:rPr>
      <w:rFonts w:eastAsia="Times New Roman"/>
      <w:bCs/>
    </w:rPr>
  </w:style>
  <w:style w:type="paragraph" w:styleId="Index5">
    <w:name w:val="index 5"/>
    <w:basedOn w:val="Normal"/>
    <w:next w:val="Normal"/>
    <w:autoRedefine/>
    <w:rsid w:val="00CF042B"/>
    <w:pPr>
      <w:spacing w:after="200" w:line="276" w:lineRule="auto"/>
      <w:ind w:left="1000" w:hanging="200"/>
    </w:pPr>
    <w:rPr>
      <w:rFonts w:eastAsia="Times New Roman"/>
      <w:bCs/>
    </w:rPr>
  </w:style>
  <w:style w:type="paragraph" w:styleId="Index6">
    <w:name w:val="index 6"/>
    <w:basedOn w:val="Normal"/>
    <w:next w:val="Normal"/>
    <w:autoRedefine/>
    <w:rsid w:val="00CF042B"/>
    <w:pPr>
      <w:spacing w:after="200" w:line="276" w:lineRule="auto"/>
      <w:ind w:left="1200" w:hanging="200"/>
    </w:pPr>
    <w:rPr>
      <w:rFonts w:eastAsia="Times New Roman"/>
      <w:bCs/>
    </w:rPr>
  </w:style>
  <w:style w:type="paragraph" w:styleId="Index7">
    <w:name w:val="index 7"/>
    <w:basedOn w:val="Normal"/>
    <w:next w:val="Normal"/>
    <w:autoRedefine/>
    <w:rsid w:val="00CF042B"/>
    <w:pPr>
      <w:spacing w:after="200" w:line="276" w:lineRule="auto"/>
      <w:ind w:left="1400" w:hanging="200"/>
    </w:pPr>
    <w:rPr>
      <w:rFonts w:eastAsia="Times New Roman"/>
      <w:bCs/>
    </w:rPr>
  </w:style>
  <w:style w:type="paragraph" w:styleId="Index8">
    <w:name w:val="index 8"/>
    <w:basedOn w:val="Normal"/>
    <w:next w:val="Normal"/>
    <w:autoRedefine/>
    <w:rsid w:val="00CF042B"/>
    <w:pPr>
      <w:spacing w:after="200" w:line="276" w:lineRule="auto"/>
      <w:ind w:left="1600" w:hanging="200"/>
    </w:pPr>
    <w:rPr>
      <w:rFonts w:eastAsia="Times New Roman"/>
      <w:bCs/>
    </w:rPr>
  </w:style>
  <w:style w:type="paragraph" w:styleId="Index9">
    <w:name w:val="index 9"/>
    <w:basedOn w:val="Normal"/>
    <w:next w:val="Normal"/>
    <w:autoRedefine/>
    <w:rsid w:val="00CF042B"/>
    <w:pPr>
      <w:spacing w:after="200" w:line="276" w:lineRule="auto"/>
      <w:ind w:left="1800" w:hanging="200"/>
    </w:pPr>
    <w:rPr>
      <w:rFonts w:eastAsia="Times New Roman"/>
      <w:bCs/>
    </w:rPr>
  </w:style>
  <w:style w:type="paragraph" w:styleId="IndexHeading">
    <w:name w:val="index heading"/>
    <w:basedOn w:val="Normal"/>
    <w:next w:val="Index1"/>
    <w:rsid w:val="00CF042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F042B"/>
    <w:pPr>
      <w:jc w:val="both"/>
    </w:pPr>
    <w:rPr>
      <w:rFonts w:eastAsia="Times New Roman"/>
      <w:i/>
      <w:iCs/>
      <w:color w:val="000000"/>
      <w:sz w:val="20"/>
    </w:rPr>
  </w:style>
  <w:style w:type="character" w:customStyle="1" w:styleId="MediumGrid11">
    <w:name w:val="Medium Grid 11"/>
    <w:uiPriority w:val="99"/>
    <w:rsid w:val="00CF042B"/>
    <w:rPr>
      <w:color w:val="808080"/>
    </w:rPr>
  </w:style>
  <w:style w:type="numbering" w:customStyle="1" w:styleId="NoList8">
    <w:name w:val="No List8"/>
    <w:next w:val="NoList"/>
    <w:semiHidden/>
    <w:unhideWhenUsed/>
    <w:rsid w:val="00CF042B"/>
  </w:style>
  <w:style w:type="numbering" w:customStyle="1" w:styleId="NoList9">
    <w:name w:val="No List9"/>
    <w:next w:val="NoList"/>
    <w:semiHidden/>
    <w:unhideWhenUsed/>
    <w:rsid w:val="00CF042B"/>
  </w:style>
  <w:style w:type="numbering" w:customStyle="1" w:styleId="NoList10">
    <w:name w:val="No List10"/>
    <w:next w:val="NoList"/>
    <w:semiHidden/>
    <w:unhideWhenUsed/>
    <w:rsid w:val="00CF042B"/>
  </w:style>
  <w:style w:type="numbering" w:customStyle="1" w:styleId="NoList12">
    <w:name w:val="No List12"/>
    <w:next w:val="NoList"/>
    <w:semiHidden/>
    <w:unhideWhenUsed/>
    <w:rsid w:val="00CF042B"/>
  </w:style>
  <w:style w:type="numbering" w:customStyle="1" w:styleId="NoList13">
    <w:name w:val="No List13"/>
    <w:next w:val="NoList"/>
    <w:semiHidden/>
    <w:unhideWhenUsed/>
    <w:rsid w:val="00CF042B"/>
  </w:style>
  <w:style w:type="numbering" w:customStyle="1" w:styleId="NoList14">
    <w:name w:val="No List14"/>
    <w:next w:val="NoList"/>
    <w:semiHidden/>
    <w:unhideWhenUsed/>
    <w:rsid w:val="00CF042B"/>
  </w:style>
  <w:style w:type="numbering" w:customStyle="1" w:styleId="NoList15">
    <w:name w:val="No List15"/>
    <w:next w:val="NoList"/>
    <w:uiPriority w:val="99"/>
    <w:semiHidden/>
    <w:unhideWhenUsed/>
    <w:rsid w:val="00CF042B"/>
  </w:style>
  <w:style w:type="numbering" w:customStyle="1" w:styleId="NoList16">
    <w:name w:val="No List16"/>
    <w:next w:val="NoList"/>
    <w:uiPriority w:val="99"/>
    <w:semiHidden/>
    <w:unhideWhenUsed/>
    <w:rsid w:val="00CF042B"/>
  </w:style>
  <w:style w:type="numbering" w:customStyle="1" w:styleId="NoList17">
    <w:name w:val="No List17"/>
    <w:next w:val="NoList"/>
    <w:semiHidden/>
    <w:unhideWhenUsed/>
    <w:rsid w:val="00CF042B"/>
  </w:style>
  <w:style w:type="numbering" w:customStyle="1" w:styleId="NoList18">
    <w:name w:val="No List18"/>
    <w:next w:val="NoList"/>
    <w:uiPriority w:val="99"/>
    <w:semiHidden/>
    <w:unhideWhenUsed/>
    <w:rsid w:val="00CF042B"/>
  </w:style>
  <w:style w:type="numbering" w:customStyle="1" w:styleId="NoList19">
    <w:name w:val="No List19"/>
    <w:next w:val="NoList"/>
    <w:uiPriority w:val="99"/>
    <w:semiHidden/>
    <w:unhideWhenUsed/>
    <w:rsid w:val="00CF042B"/>
  </w:style>
  <w:style w:type="numbering" w:customStyle="1" w:styleId="NoList20">
    <w:name w:val="No List20"/>
    <w:next w:val="NoList"/>
    <w:semiHidden/>
    <w:unhideWhenUsed/>
    <w:rsid w:val="00CF042B"/>
  </w:style>
  <w:style w:type="numbering" w:customStyle="1" w:styleId="NoList21">
    <w:name w:val="No List21"/>
    <w:next w:val="NoList"/>
    <w:semiHidden/>
    <w:unhideWhenUsed/>
    <w:rsid w:val="00CF042B"/>
  </w:style>
  <w:style w:type="paragraph" w:customStyle="1" w:styleId="PlaceholderText2">
    <w:name w:val="Placeholder Text2"/>
    <w:basedOn w:val="Normal"/>
    <w:uiPriority w:val="99"/>
    <w:rsid w:val="00CF042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F042B"/>
    <w:pPr>
      <w:keepNext/>
      <w:tabs>
        <w:tab w:val="num" w:pos="1440"/>
      </w:tabs>
      <w:ind w:left="1800" w:hanging="360"/>
      <w:outlineLvl w:val="2"/>
    </w:pPr>
    <w:rPr>
      <w:rFonts w:eastAsia="MS Gothic"/>
      <w:sz w:val="24"/>
    </w:rPr>
  </w:style>
  <w:style w:type="paragraph" w:customStyle="1" w:styleId="LightList1">
    <w:name w:val="Light List1"/>
    <w:basedOn w:val="Normal"/>
    <w:rsid w:val="00CF042B"/>
    <w:pPr>
      <w:keepNext/>
      <w:tabs>
        <w:tab w:val="num" w:pos="2160"/>
      </w:tabs>
      <w:ind w:left="2520" w:hanging="360"/>
      <w:outlineLvl w:val="3"/>
    </w:pPr>
    <w:rPr>
      <w:rFonts w:eastAsia="MS Gothic"/>
      <w:sz w:val="24"/>
    </w:rPr>
  </w:style>
  <w:style w:type="paragraph" w:customStyle="1" w:styleId="LightGrid1">
    <w:name w:val="Light Grid1"/>
    <w:basedOn w:val="Normal"/>
    <w:rsid w:val="00CF042B"/>
    <w:pPr>
      <w:keepNext/>
      <w:tabs>
        <w:tab w:val="num" w:pos="2880"/>
      </w:tabs>
      <w:ind w:left="3240" w:hanging="360"/>
      <w:outlineLvl w:val="4"/>
    </w:pPr>
    <w:rPr>
      <w:rFonts w:eastAsia="MS Gothic"/>
      <w:sz w:val="24"/>
    </w:rPr>
  </w:style>
  <w:style w:type="paragraph" w:customStyle="1" w:styleId="MediumShading11">
    <w:name w:val="Medium Shading 11"/>
    <w:basedOn w:val="Normal"/>
    <w:rsid w:val="00CF042B"/>
    <w:pPr>
      <w:keepNext/>
      <w:tabs>
        <w:tab w:val="num" w:pos="3600"/>
      </w:tabs>
      <w:ind w:left="3960" w:hanging="360"/>
      <w:outlineLvl w:val="5"/>
    </w:pPr>
    <w:rPr>
      <w:rFonts w:eastAsia="MS Gothic"/>
      <w:sz w:val="24"/>
    </w:rPr>
  </w:style>
  <w:style w:type="paragraph" w:customStyle="1" w:styleId="MediumShading21">
    <w:name w:val="Medium Shading 21"/>
    <w:basedOn w:val="Normal"/>
    <w:rsid w:val="00CF042B"/>
    <w:pPr>
      <w:keepNext/>
      <w:tabs>
        <w:tab w:val="num" w:pos="4320"/>
      </w:tabs>
      <w:ind w:left="4680" w:hanging="360"/>
      <w:outlineLvl w:val="6"/>
    </w:pPr>
    <w:rPr>
      <w:rFonts w:eastAsia="MS Gothic"/>
      <w:sz w:val="24"/>
    </w:rPr>
  </w:style>
  <w:style w:type="paragraph" w:customStyle="1" w:styleId="MediumList11">
    <w:name w:val="Medium List 11"/>
    <w:basedOn w:val="Normal"/>
    <w:rsid w:val="00CF042B"/>
    <w:pPr>
      <w:keepNext/>
      <w:tabs>
        <w:tab w:val="num" w:pos="5040"/>
      </w:tabs>
      <w:ind w:left="5400" w:hanging="360"/>
      <w:outlineLvl w:val="7"/>
    </w:pPr>
    <w:rPr>
      <w:rFonts w:eastAsia="MS Gothic"/>
      <w:sz w:val="24"/>
    </w:rPr>
  </w:style>
  <w:style w:type="paragraph" w:customStyle="1" w:styleId="MediumList21">
    <w:name w:val="Medium List 21"/>
    <w:basedOn w:val="Normal"/>
    <w:rsid w:val="00CF042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F042B"/>
    <w:rPr>
      <w:sz w:val="17"/>
      <w:szCs w:val="24"/>
      <w:lang w:val="en-US" w:eastAsia="en-US" w:bidi="ar-SA"/>
    </w:rPr>
  </w:style>
  <w:style w:type="paragraph" w:customStyle="1" w:styleId="TagsFutura">
    <w:name w:val="TagsFutura"/>
    <w:basedOn w:val="Normal"/>
    <w:next w:val="Heading3"/>
    <w:rsid w:val="00CF042B"/>
    <w:rPr>
      <w:rFonts w:ascii="Futura" w:eastAsia="Times" w:hAnsi="Futura"/>
      <w:b/>
      <w:caps/>
      <w:sz w:val="18"/>
      <w:szCs w:val="20"/>
    </w:rPr>
  </w:style>
  <w:style w:type="character" w:customStyle="1" w:styleId="italics">
    <w:name w:val="italics"/>
    <w:basedOn w:val="DefaultParagraphFont"/>
    <w:rsid w:val="00CF042B"/>
  </w:style>
  <w:style w:type="character" w:customStyle="1" w:styleId="m-3583723223135346788gmail-style13ptbold">
    <w:name w:val="m_-3583723223135346788gmail-style13ptbold"/>
    <w:basedOn w:val="DefaultParagraphFont"/>
    <w:rsid w:val="00CF042B"/>
  </w:style>
  <w:style w:type="character" w:customStyle="1" w:styleId="m-3583723223135346788gmail-styleunderline">
    <w:name w:val="m_-3583723223135346788gmail-styleunderline"/>
    <w:basedOn w:val="DefaultParagraphFont"/>
    <w:rsid w:val="00CF042B"/>
  </w:style>
  <w:style w:type="paragraph" w:customStyle="1" w:styleId="speakable">
    <w:name w:val="speakable"/>
    <w:basedOn w:val="Normal"/>
    <w:uiPriority w:val="99"/>
    <w:qFormat/>
    <w:rsid w:val="00CF042B"/>
    <w:pPr>
      <w:spacing w:before="100" w:beforeAutospacing="1" w:after="100" w:afterAutospacing="1"/>
    </w:pPr>
  </w:style>
  <w:style w:type="character" w:customStyle="1" w:styleId="BoldUnderline2">
    <w:name w:val="Bold.Underline"/>
    <w:uiPriority w:val="1"/>
    <w:qFormat/>
    <w:rsid w:val="00CF042B"/>
    <w:rPr>
      <w:b/>
      <w:u w:val="single"/>
    </w:rPr>
  </w:style>
  <w:style w:type="character" w:customStyle="1" w:styleId="UnresolvedMention3">
    <w:name w:val="Unresolved Mention3"/>
    <w:basedOn w:val="DefaultParagraphFont"/>
    <w:uiPriority w:val="99"/>
    <w:semiHidden/>
    <w:unhideWhenUsed/>
    <w:rsid w:val="00CF042B"/>
    <w:rPr>
      <w:color w:val="808080"/>
      <w:shd w:val="clear" w:color="auto" w:fill="E6E6E6"/>
    </w:rPr>
  </w:style>
  <w:style w:type="paragraph" w:customStyle="1" w:styleId="useless">
    <w:name w:val="useless"/>
    <w:basedOn w:val="Normal"/>
    <w:uiPriority w:val="99"/>
    <w:qFormat/>
    <w:rsid w:val="00CF042B"/>
    <w:rPr>
      <w:rFonts w:eastAsia="Times New Roman"/>
      <w:sz w:val="12"/>
    </w:rPr>
  </w:style>
  <w:style w:type="character" w:customStyle="1" w:styleId="tagCharCharCharChar">
    <w:name w:val="tag Char Char Char Char"/>
    <w:rsid w:val="00CF042B"/>
    <w:rPr>
      <w:b/>
      <w:sz w:val="24"/>
      <w:szCs w:val="24"/>
      <w:lang w:val="en-US" w:eastAsia="en-US" w:bidi="ar-SA"/>
    </w:rPr>
  </w:style>
  <w:style w:type="character" w:customStyle="1" w:styleId="DebateUnderlined">
    <w:name w:val="Debate Underlined"/>
    <w:rsid w:val="00CF042B"/>
    <w:rPr>
      <w:rFonts w:ascii="Helvetica" w:hAnsi="Helvetica"/>
      <w:sz w:val="20"/>
      <w:u w:val="single"/>
    </w:rPr>
  </w:style>
  <w:style w:type="character" w:styleId="PlaceholderText">
    <w:name w:val="Placeholder Text"/>
    <w:basedOn w:val="DefaultParagraphFont"/>
    <w:uiPriority w:val="99"/>
    <w:rsid w:val="00CF042B"/>
    <w:rPr>
      <w:color w:val="808080"/>
    </w:rPr>
  </w:style>
  <w:style w:type="character" w:customStyle="1" w:styleId="byl">
    <w:name w:val="byl"/>
    <w:rsid w:val="00CF042B"/>
  </w:style>
  <w:style w:type="paragraph" w:customStyle="1" w:styleId="css-xhhu0i">
    <w:name w:val="css-xhhu0i"/>
    <w:basedOn w:val="Normal"/>
    <w:rsid w:val="00CF042B"/>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F042B"/>
  </w:style>
  <w:style w:type="character" w:customStyle="1" w:styleId="m-8878800405382358272gmail-styleunderline">
    <w:name w:val="m_-8878800405382358272gmail-styleunderline"/>
    <w:basedOn w:val="DefaultParagraphFont"/>
    <w:rsid w:val="00CF042B"/>
  </w:style>
  <w:style w:type="character" w:customStyle="1" w:styleId="m-5498913268213319940gmail-styleunderline">
    <w:name w:val="m_-5498913268213319940gmail-styleunderline"/>
    <w:basedOn w:val="DefaultParagraphFont"/>
    <w:rsid w:val="00CF042B"/>
  </w:style>
  <w:style w:type="character" w:customStyle="1" w:styleId="overlay">
    <w:name w:val="overlay"/>
    <w:basedOn w:val="DefaultParagraphFont"/>
    <w:rsid w:val="00CF042B"/>
  </w:style>
  <w:style w:type="character" w:customStyle="1" w:styleId="TagCharCharCharChar0">
    <w:name w:val="Tag Char Char Char Char"/>
    <w:basedOn w:val="DefaultParagraphFont"/>
    <w:rsid w:val="00CF042B"/>
    <w:rPr>
      <w:rFonts w:ascii="Calibri" w:hAnsi="Calibri" w:cs="Calibri"/>
      <w:b/>
      <w:sz w:val="24"/>
    </w:rPr>
  </w:style>
  <w:style w:type="paragraph" w:customStyle="1" w:styleId="g-body">
    <w:name w:val="g-body"/>
    <w:basedOn w:val="Normal"/>
    <w:uiPriority w:val="99"/>
    <w:qFormat/>
    <w:rsid w:val="00CF042B"/>
    <w:pPr>
      <w:spacing w:before="100" w:beforeAutospacing="1" w:after="100" w:afterAutospacing="1"/>
    </w:pPr>
    <w:rPr>
      <w:rFonts w:eastAsia="Times New Roman"/>
      <w:sz w:val="24"/>
    </w:rPr>
  </w:style>
  <w:style w:type="paragraph" w:customStyle="1" w:styleId="g-pstyle0">
    <w:name w:val="g-pstyle0"/>
    <w:basedOn w:val="Normal"/>
    <w:uiPriority w:val="99"/>
    <w:qFormat/>
    <w:rsid w:val="00CF042B"/>
    <w:pPr>
      <w:spacing w:before="100" w:beforeAutospacing="1" w:after="100" w:afterAutospacing="1"/>
    </w:pPr>
    <w:rPr>
      <w:rFonts w:eastAsia="Times New Roman"/>
      <w:sz w:val="24"/>
    </w:rPr>
  </w:style>
  <w:style w:type="paragraph" w:customStyle="1" w:styleId="g-pstyle1">
    <w:name w:val="g-pstyle1"/>
    <w:basedOn w:val="Normal"/>
    <w:uiPriority w:val="99"/>
    <w:qFormat/>
    <w:rsid w:val="00CF042B"/>
    <w:pPr>
      <w:spacing w:before="100" w:beforeAutospacing="1" w:after="100" w:afterAutospacing="1"/>
    </w:pPr>
    <w:rPr>
      <w:rFonts w:eastAsia="Times New Roman"/>
      <w:sz w:val="24"/>
    </w:rPr>
  </w:style>
  <w:style w:type="paragraph" w:customStyle="1" w:styleId="g-asset-hed">
    <w:name w:val="g-asset-hed"/>
    <w:basedOn w:val="Normal"/>
    <w:uiPriority w:val="99"/>
    <w:qFormat/>
    <w:rsid w:val="00CF042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F042B"/>
    <w:pPr>
      <w:spacing w:before="100" w:beforeAutospacing="1" w:after="100" w:afterAutospacing="1"/>
    </w:pPr>
    <w:rPr>
      <w:rFonts w:ascii="Arial" w:hAnsi="Arial"/>
      <w:sz w:val="24"/>
    </w:rPr>
  </w:style>
  <w:style w:type="paragraph" w:customStyle="1" w:styleId="speech">
    <w:name w:val="speech"/>
    <w:basedOn w:val="Normal"/>
    <w:uiPriority w:val="99"/>
    <w:qFormat/>
    <w:rsid w:val="00CF042B"/>
    <w:pPr>
      <w:spacing w:before="100" w:beforeAutospacing="1" w:after="100" w:afterAutospacing="1"/>
    </w:pPr>
    <w:rPr>
      <w:sz w:val="24"/>
    </w:rPr>
  </w:style>
  <w:style w:type="character" w:customStyle="1" w:styleId="adtext">
    <w:name w:val="adtext"/>
    <w:basedOn w:val="DefaultParagraphFont"/>
    <w:rsid w:val="00CF042B"/>
  </w:style>
  <w:style w:type="character" w:customStyle="1" w:styleId="UL-Bold">
    <w:name w:val="UL-Bold"/>
    <w:basedOn w:val="DefaultParagraphFont"/>
    <w:rsid w:val="00CF042B"/>
    <w:rPr>
      <w:u w:val="thick"/>
    </w:rPr>
  </w:style>
  <w:style w:type="character" w:customStyle="1" w:styleId="UL-None">
    <w:name w:val="UL-None"/>
    <w:basedOn w:val="DefaultParagraphFont"/>
    <w:rsid w:val="00CF042B"/>
    <w:rPr>
      <w:strike w:val="0"/>
      <w:dstrike w:val="0"/>
      <w:u w:val="none"/>
      <w:effect w:val="none"/>
    </w:rPr>
  </w:style>
  <w:style w:type="character" w:customStyle="1" w:styleId="qu730rj69h">
    <w:name w:val="qu730rj69h"/>
    <w:basedOn w:val="DefaultParagraphFont"/>
    <w:rsid w:val="00CF042B"/>
  </w:style>
  <w:style w:type="paragraph" w:customStyle="1" w:styleId="optext">
    <w:name w:val="optext"/>
    <w:basedOn w:val="Normal"/>
    <w:uiPriority w:val="99"/>
    <w:qFormat/>
    <w:rsid w:val="00CF042B"/>
    <w:pPr>
      <w:spacing w:before="100" w:beforeAutospacing="1" w:after="100" w:afterAutospacing="1"/>
    </w:pPr>
    <w:rPr>
      <w:sz w:val="24"/>
    </w:rPr>
  </w:style>
  <w:style w:type="character" w:customStyle="1" w:styleId="lmy74qr12z">
    <w:name w:val="lmy74qr12z"/>
    <w:basedOn w:val="DefaultParagraphFont"/>
    <w:rsid w:val="00CF042B"/>
  </w:style>
  <w:style w:type="character" w:customStyle="1" w:styleId="icr880">
    <w:name w:val="icr880"/>
    <w:basedOn w:val="DefaultParagraphFont"/>
    <w:rsid w:val="00CF042B"/>
  </w:style>
  <w:style w:type="character" w:customStyle="1" w:styleId="hx23q54">
    <w:name w:val="hx23q54"/>
    <w:basedOn w:val="DefaultParagraphFont"/>
    <w:rsid w:val="00CF042B"/>
  </w:style>
  <w:style w:type="character" w:customStyle="1" w:styleId="m-5348258726587825636gmail-style13ptbold">
    <w:name w:val="m_-5348258726587825636gmail-style13ptbold"/>
    <w:basedOn w:val="DefaultParagraphFont"/>
    <w:rsid w:val="00CF042B"/>
  </w:style>
  <w:style w:type="character" w:customStyle="1" w:styleId="m-5348258726587825636gmail-styleunderline">
    <w:name w:val="m_-5348258726587825636gmail-styleunderline"/>
    <w:basedOn w:val="DefaultParagraphFont"/>
    <w:rsid w:val="00CF042B"/>
  </w:style>
  <w:style w:type="character" w:customStyle="1" w:styleId="m4385445901877740177gmail-styleunderline">
    <w:name w:val="m_4385445901877740177gmail-styleunderline"/>
    <w:basedOn w:val="DefaultParagraphFont"/>
    <w:rsid w:val="00CF042B"/>
  </w:style>
  <w:style w:type="character" w:customStyle="1" w:styleId="DDIUnderline">
    <w:name w:val="DDI Underline"/>
    <w:qFormat/>
    <w:rsid w:val="00CF042B"/>
    <w:rPr>
      <w:rFonts w:ascii="Times New Roman" w:hAnsi="Times New Roman"/>
      <w:sz w:val="24"/>
      <w:u w:val="single"/>
    </w:rPr>
  </w:style>
  <w:style w:type="paragraph" w:customStyle="1" w:styleId="ALLCAPS">
    <w:name w:val="ALL CAPS"/>
    <w:basedOn w:val="Normal"/>
    <w:link w:val="ALLCAPSChar"/>
    <w:qFormat/>
    <w:rsid w:val="00CF042B"/>
    <w:rPr>
      <w:rFonts w:eastAsia="Times New Roman"/>
      <w:b/>
      <w:caps/>
    </w:rPr>
  </w:style>
  <w:style w:type="character" w:customStyle="1" w:styleId="ALLCAPSChar">
    <w:name w:val="ALL CAPS Char"/>
    <w:basedOn w:val="DefaultParagraphFont"/>
    <w:link w:val="ALLCAPS"/>
    <w:rsid w:val="00CF042B"/>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CF042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F042B"/>
    <w:rPr>
      <w:rFonts w:ascii="Times New Roman" w:eastAsia="Times New Roman" w:hAnsi="Times New Roman" w:cs="Times New Roman"/>
      <w:b/>
      <w:sz w:val="24"/>
    </w:rPr>
  </w:style>
  <w:style w:type="character" w:customStyle="1" w:styleId="Cites-AuthorDate">
    <w:name w:val="Cites-Author/Date"/>
    <w:rsid w:val="00CF042B"/>
    <w:rPr>
      <w:rFonts w:ascii="Helvetica" w:hAnsi="Helvetica"/>
      <w:b/>
      <w:sz w:val="22"/>
      <w:szCs w:val="24"/>
      <w:u w:val="thick"/>
    </w:rPr>
  </w:style>
  <w:style w:type="paragraph" w:customStyle="1" w:styleId="CiteTag">
    <w:name w:val="Cite/Tag"/>
    <w:basedOn w:val="Normal"/>
    <w:uiPriority w:val="99"/>
    <w:qFormat/>
    <w:rsid w:val="00CF042B"/>
    <w:rPr>
      <w:rFonts w:eastAsia="Cambria"/>
      <w:b/>
    </w:rPr>
  </w:style>
  <w:style w:type="character" w:customStyle="1" w:styleId="m489902567989944824gmail-style13ptbold">
    <w:name w:val="m_489902567989944824gmail-style13ptbold"/>
    <w:basedOn w:val="DefaultParagraphFont"/>
    <w:rsid w:val="00CF042B"/>
  </w:style>
  <w:style w:type="character" w:customStyle="1" w:styleId="m489902567989944824gmail-styleunderline">
    <w:name w:val="m_489902567989944824gmail-styleunderline"/>
    <w:basedOn w:val="DefaultParagraphFont"/>
    <w:rsid w:val="00CF042B"/>
  </w:style>
  <w:style w:type="character" w:customStyle="1" w:styleId="UnderlineCharChar3">
    <w:name w:val="Underline Char Char3"/>
    <w:rsid w:val="00CF042B"/>
    <w:rPr>
      <w:szCs w:val="24"/>
      <w:u w:val="single"/>
      <w:lang w:val="en-US" w:eastAsia="en-US" w:bidi="ar-SA"/>
    </w:rPr>
  </w:style>
  <w:style w:type="character" w:customStyle="1" w:styleId="tl8wme">
    <w:name w:val="tl8wme"/>
    <w:basedOn w:val="DefaultParagraphFont"/>
    <w:rsid w:val="00CF042B"/>
  </w:style>
  <w:style w:type="character" w:customStyle="1" w:styleId="Mention3">
    <w:name w:val="Mention3"/>
    <w:basedOn w:val="DefaultParagraphFont"/>
    <w:uiPriority w:val="99"/>
    <w:semiHidden/>
    <w:unhideWhenUsed/>
    <w:rsid w:val="00CF042B"/>
    <w:rPr>
      <w:color w:val="2B579A"/>
      <w:shd w:val="clear" w:color="auto" w:fill="E6E6E6"/>
    </w:rPr>
  </w:style>
  <w:style w:type="character" w:customStyle="1" w:styleId="m-5251091010484660064gmail-style13ptbold">
    <w:name w:val="m_-5251091010484660064gmail-style13ptbold"/>
    <w:basedOn w:val="DefaultParagraphFont"/>
    <w:rsid w:val="00CF042B"/>
  </w:style>
  <w:style w:type="character" w:customStyle="1" w:styleId="m-5251091010484660064gmail-styleunderline">
    <w:name w:val="m_-5251091010484660064gmail-styleunderline"/>
    <w:basedOn w:val="DefaultParagraphFont"/>
    <w:rsid w:val="00CF042B"/>
  </w:style>
  <w:style w:type="character" w:customStyle="1" w:styleId="tablecaption">
    <w:name w:val="tablecaption"/>
    <w:basedOn w:val="DefaultParagraphFont"/>
    <w:rsid w:val="00CF042B"/>
  </w:style>
  <w:style w:type="character" w:customStyle="1" w:styleId="StyleLatinHelvetica105ptBlack">
    <w:name w:val="Style (Latin) Helvetica 10.5 pt Black"/>
    <w:basedOn w:val="DefaultParagraphFont"/>
    <w:rsid w:val="00CF042B"/>
    <w:rPr>
      <w:rFonts w:ascii="Times New Roman" w:hAnsi="Times New Roman"/>
      <w:color w:val="000000"/>
      <w:sz w:val="21"/>
    </w:rPr>
  </w:style>
  <w:style w:type="character" w:customStyle="1" w:styleId="Quotation">
    <w:name w:val="Quotation"/>
    <w:qFormat/>
    <w:rsid w:val="00CF042B"/>
    <w:rPr>
      <w:rFonts w:ascii="Arial" w:hAnsi="Arial"/>
      <w:b/>
      <w:i/>
      <w:iCs/>
      <w:sz w:val="24"/>
      <w:u w:val="single"/>
    </w:rPr>
  </w:style>
  <w:style w:type="paragraph" w:customStyle="1" w:styleId="DateTime">
    <w:name w:val="DateTime"/>
    <w:basedOn w:val="Normal"/>
    <w:link w:val="DateTimeChar"/>
    <w:autoRedefine/>
    <w:uiPriority w:val="4"/>
    <w:qFormat/>
    <w:rsid w:val="00CF042B"/>
  </w:style>
  <w:style w:type="character" w:customStyle="1" w:styleId="DateTimeChar">
    <w:name w:val="DateTime Char"/>
    <w:basedOn w:val="DefaultParagraphFont"/>
    <w:link w:val="DateTime"/>
    <w:uiPriority w:val="4"/>
    <w:rsid w:val="00CF042B"/>
    <w:rPr>
      <w:rFonts w:ascii="Times New Roman" w:hAnsi="Times New Roman" w:cs="Times New Roman"/>
    </w:rPr>
  </w:style>
  <w:style w:type="paragraph" w:customStyle="1" w:styleId="Lecture">
    <w:name w:val="Lecture"/>
    <w:next w:val="BodyText"/>
    <w:link w:val="LectureChar"/>
    <w:autoRedefine/>
    <w:uiPriority w:val="4"/>
    <w:qFormat/>
    <w:rsid w:val="00CF042B"/>
    <w:pPr>
      <w:spacing w:after="0"/>
      <w:outlineLvl w:val="5"/>
    </w:pPr>
    <w:rPr>
      <w:rFonts w:ascii="Arial" w:hAnsi="Arial" w:cs="Arial"/>
      <w:spacing w:val="-10"/>
    </w:rPr>
  </w:style>
  <w:style w:type="character" w:customStyle="1" w:styleId="LectureChar">
    <w:name w:val="Lecture Char"/>
    <w:basedOn w:val="DateTimeChar"/>
    <w:link w:val="Lecture"/>
    <w:uiPriority w:val="4"/>
    <w:rsid w:val="00CF042B"/>
    <w:rPr>
      <w:rFonts w:ascii="Arial" w:hAnsi="Arial" w:cs="Arial"/>
      <w:spacing w:val="-10"/>
    </w:rPr>
  </w:style>
  <w:style w:type="character" w:customStyle="1" w:styleId="m-413333960618644972gmail-style13ptbold">
    <w:name w:val="m_-413333960618644972gmail-style13ptbold"/>
    <w:basedOn w:val="DefaultParagraphFont"/>
    <w:rsid w:val="00CF042B"/>
  </w:style>
  <w:style w:type="character" w:customStyle="1" w:styleId="m-413333960618644972gmail-styleunderline">
    <w:name w:val="m_-413333960618644972gmail-styleunderline"/>
    <w:basedOn w:val="DefaultParagraphFont"/>
    <w:rsid w:val="00CF042B"/>
  </w:style>
  <w:style w:type="character" w:customStyle="1" w:styleId="m8314098763611656848gmail-stylestylebold12pt">
    <w:name w:val="m_8314098763611656848gmail-stylestylebold12pt"/>
    <w:basedOn w:val="DefaultParagraphFont"/>
    <w:rsid w:val="00CF042B"/>
  </w:style>
  <w:style w:type="character" w:customStyle="1" w:styleId="m8314098763611656848gmail-styleboldunderline">
    <w:name w:val="m_8314098763611656848gmail-styleboldunderline"/>
    <w:basedOn w:val="DefaultParagraphFont"/>
    <w:rsid w:val="00CF042B"/>
  </w:style>
  <w:style w:type="paragraph" w:customStyle="1" w:styleId="Spacer">
    <w:name w:val="Spacer"/>
    <w:basedOn w:val="Heading1"/>
    <w:link w:val="SpacerChar"/>
    <w:autoRedefine/>
    <w:uiPriority w:val="4"/>
    <w:qFormat/>
    <w:rsid w:val="00CF042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F042B"/>
    <w:rPr>
      <w:rFonts w:ascii="Georgia" w:eastAsiaTheme="majorEastAsia" w:hAnsi="Georgia" w:cstheme="majorBidi"/>
      <w:b/>
      <w:sz w:val="24"/>
      <w:szCs w:val="32"/>
    </w:rPr>
  </w:style>
  <w:style w:type="paragraph" w:customStyle="1" w:styleId="msonormal0">
    <w:name w:val="msonormal"/>
    <w:basedOn w:val="Normal"/>
    <w:rsid w:val="00CF042B"/>
    <w:pPr>
      <w:spacing w:before="100" w:beforeAutospacing="1" w:after="100" w:afterAutospacing="1"/>
    </w:pPr>
    <w:rPr>
      <w:rFonts w:eastAsia="Times New Roman"/>
      <w:sz w:val="24"/>
    </w:rPr>
  </w:style>
  <w:style w:type="paragraph" w:customStyle="1" w:styleId="TxBr41p1">
    <w:name w:val="TxBr_41p1"/>
    <w:basedOn w:val="Normal"/>
    <w:qFormat/>
    <w:rsid w:val="00CF042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F042B"/>
    <w:rPr>
      <w:rFonts w:ascii="Georgia" w:eastAsia="Times New Roman" w:hAnsi="Georgia" w:cs="Arial" w:hint="default"/>
      <w:b/>
      <w:bCs/>
      <w:kern w:val="32"/>
      <w:sz w:val="28"/>
      <w:szCs w:val="32"/>
    </w:rPr>
  </w:style>
  <w:style w:type="character" w:customStyle="1" w:styleId="CiteReal0">
    <w:name w:val="CiteReal"/>
    <w:uiPriority w:val="1"/>
    <w:qFormat/>
    <w:rsid w:val="00CF042B"/>
    <w:rPr>
      <w:rFonts w:ascii="Arial" w:hAnsi="Arial"/>
      <w:b/>
      <w:sz w:val="24"/>
      <w:u w:val="single"/>
    </w:rPr>
  </w:style>
  <w:style w:type="character" w:customStyle="1" w:styleId="dropcap1">
    <w:name w:val="dropcap1"/>
    <w:rsid w:val="00CF042B"/>
  </w:style>
  <w:style w:type="paragraph" w:customStyle="1" w:styleId="Style42">
    <w:name w:val="Style42"/>
    <w:basedOn w:val="Normal"/>
    <w:uiPriority w:val="99"/>
    <w:rsid w:val="00CF042B"/>
    <w:pPr>
      <w:spacing w:line="202" w:lineRule="exact"/>
      <w:jc w:val="both"/>
    </w:pPr>
    <w:rPr>
      <w:rFonts w:ascii="Palatino Linotype" w:hAnsi="Palatino Linotype" w:cs="Palatino Linotype"/>
    </w:rPr>
  </w:style>
  <w:style w:type="character" w:customStyle="1" w:styleId="FontStyle72">
    <w:name w:val="Font Style72"/>
    <w:uiPriority w:val="99"/>
    <w:rsid w:val="00CF042B"/>
    <w:rPr>
      <w:rFonts w:ascii="Cambria" w:hAnsi="Cambria" w:cs="Cambria" w:hint="default"/>
      <w:sz w:val="16"/>
      <w:szCs w:val="16"/>
    </w:rPr>
  </w:style>
  <w:style w:type="character" w:customStyle="1" w:styleId="FontStyle73">
    <w:name w:val="Font Style73"/>
    <w:uiPriority w:val="99"/>
    <w:rsid w:val="00CF042B"/>
    <w:rPr>
      <w:rFonts w:ascii="Cambria" w:hAnsi="Cambria" w:cs="Cambria" w:hint="default"/>
      <w:i/>
      <w:iCs/>
      <w:sz w:val="16"/>
      <w:szCs w:val="16"/>
    </w:rPr>
  </w:style>
  <w:style w:type="character" w:customStyle="1" w:styleId="UnderlinestyleChar20">
    <w:name w:val="Underline style Char2"/>
    <w:rsid w:val="00CF042B"/>
    <w:rPr>
      <w:sz w:val="22"/>
      <w:szCs w:val="24"/>
      <w:u w:val="single"/>
      <w:lang w:val="en-US" w:eastAsia="en-US" w:bidi="ar-SA"/>
    </w:rPr>
  </w:style>
  <w:style w:type="character" w:customStyle="1" w:styleId="FontStyle49">
    <w:name w:val="Font Style49"/>
    <w:uiPriority w:val="99"/>
    <w:rsid w:val="00CF042B"/>
    <w:rPr>
      <w:rFonts w:ascii="Cambria" w:hAnsi="Cambria" w:cs="Cambria"/>
      <w:sz w:val="20"/>
      <w:szCs w:val="20"/>
    </w:rPr>
  </w:style>
  <w:style w:type="character" w:customStyle="1" w:styleId="FontStyle50">
    <w:name w:val="Font Style50"/>
    <w:uiPriority w:val="99"/>
    <w:rsid w:val="00CF042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F042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F042B"/>
    <w:rPr>
      <w:rFonts w:ascii="Cambria" w:eastAsia="Cambria" w:hAnsi="Cambria" w:cs="Cambria"/>
      <w:spacing w:val="-3"/>
      <w:szCs w:val="20"/>
    </w:rPr>
  </w:style>
  <w:style w:type="character" w:customStyle="1" w:styleId="kn">
    <w:name w:val="kn"/>
    <w:basedOn w:val="DefaultParagraphFont"/>
    <w:rsid w:val="00CF042B"/>
  </w:style>
  <w:style w:type="character" w:customStyle="1" w:styleId="StyleStyleUnderlineUnderlineStyleBoldUnderlineIntenseEmphas">
    <w:name w:val="Style Style UnderlineUnderlineStyle Bold UnderlineIntense Emphas..."/>
    <w:basedOn w:val="DefaultParagraphFont"/>
    <w:rsid w:val="00CF042B"/>
    <w:rPr>
      <w:b/>
      <w:bCs/>
      <w:sz w:val="26"/>
      <w:u w:val="single"/>
    </w:rPr>
  </w:style>
  <w:style w:type="character" w:customStyle="1" w:styleId="articoloinside">
    <w:name w:val="articolo_inside"/>
    <w:rsid w:val="00CF042B"/>
  </w:style>
  <w:style w:type="paragraph" w:customStyle="1" w:styleId="pagetools">
    <w:name w:val="pagetools"/>
    <w:basedOn w:val="Normal"/>
    <w:rsid w:val="00CF042B"/>
    <w:pPr>
      <w:spacing w:before="100" w:beforeAutospacing="1" w:after="100" w:afterAutospacing="1"/>
    </w:pPr>
    <w:rPr>
      <w:rFonts w:ascii="Cambria" w:eastAsia="Cambria" w:hAnsi="Cambria"/>
      <w:sz w:val="24"/>
    </w:rPr>
  </w:style>
  <w:style w:type="character" w:customStyle="1" w:styleId="job">
    <w:name w:val="job"/>
    <w:basedOn w:val="DefaultParagraphFont"/>
    <w:rsid w:val="00CF042B"/>
  </w:style>
  <w:style w:type="character" w:customStyle="1" w:styleId="publisher">
    <w:name w:val="publisher"/>
    <w:basedOn w:val="DefaultParagraphFont"/>
    <w:rsid w:val="00CF042B"/>
  </w:style>
  <w:style w:type="character" w:customStyle="1" w:styleId="pubyear">
    <w:name w:val="pubyear"/>
    <w:basedOn w:val="DefaultParagraphFont"/>
    <w:rsid w:val="00CF042B"/>
  </w:style>
  <w:style w:type="character" w:customStyle="1" w:styleId="pubcity">
    <w:name w:val="pubcity"/>
    <w:basedOn w:val="DefaultParagraphFont"/>
    <w:rsid w:val="00CF042B"/>
  </w:style>
  <w:style w:type="paragraph" w:customStyle="1" w:styleId="C-Text">
    <w:name w:val="C-Text"/>
    <w:basedOn w:val="Normal"/>
    <w:rsid w:val="00CF042B"/>
    <w:pPr>
      <w:tabs>
        <w:tab w:val="num" w:pos="720"/>
      </w:tabs>
      <w:ind w:left="720" w:hanging="360"/>
    </w:pPr>
    <w:rPr>
      <w:rFonts w:ascii="Book Antiqua" w:hAnsi="Book Antiqua"/>
      <w:sz w:val="24"/>
    </w:rPr>
  </w:style>
  <w:style w:type="character" w:customStyle="1" w:styleId="ecdate">
    <w:name w:val="ec_date"/>
    <w:basedOn w:val="DefaultParagraphFont"/>
    <w:rsid w:val="00CF042B"/>
    <w:rPr>
      <w:rFonts w:ascii="Symbol" w:hAnsi="Symbol" w:hint="default"/>
      <w:sz w:val="20"/>
      <w:szCs w:val="20"/>
      <w:shd w:val="clear" w:color="auto" w:fill="FFFFFF"/>
    </w:rPr>
  </w:style>
  <w:style w:type="paragraph" w:customStyle="1" w:styleId="ecmsonormal">
    <w:name w:val="ec_msonormal"/>
    <w:basedOn w:val="Normal"/>
    <w:rsid w:val="00CF042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F042B"/>
  </w:style>
  <w:style w:type="character" w:customStyle="1" w:styleId="articleheadline">
    <w:name w:val="articleheadline"/>
    <w:basedOn w:val="DefaultParagraphFont"/>
    <w:rsid w:val="00CF042B"/>
  </w:style>
  <w:style w:type="paragraph" w:customStyle="1" w:styleId="u-intro">
    <w:name w:val="u-intro"/>
    <w:basedOn w:val="Normal"/>
    <w:rsid w:val="00CF042B"/>
    <w:pPr>
      <w:spacing w:before="100" w:beforeAutospacing="1" w:after="100" w:afterAutospacing="1"/>
    </w:pPr>
    <w:rPr>
      <w:rFonts w:ascii="Georgia" w:hAnsi="Georgia"/>
      <w:sz w:val="24"/>
    </w:rPr>
  </w:style>
  <w:style w:type="character" w:customStyle="1" w:styleId="u-byline">
    <w:name w:val="u-byline"/>
    <w:basedOn w:val="DefaultParagraphFont"/>
    <w:rsid w:val="00CF042B"/>
  </w:style>
  <w:style w:type="character" w:customStyle="1" w:styleId="articlebya">
    <w:name w:val="articleby_a"/>
    <w:basedOn w:val="DefaultParagraphFont"/>
    <w:rsid w:val="00CF042B"/>
  </w:style>
  <w:style w:type="character" w:customStyle="1" w:styleId="popupwinby">
    <w:name w:val="popupwinby"/>
    <w:basedOn w:val="DefaultParagraphFont"/>
    <w:rsid w:val="00CF042B"/>
  </w:style>
  <w:style w:type="character" w:customStyle="1" w:styleId="storyheader">
    <w:name w:val="storyheader"/>
    <w:basedOn w:val="DefaultParagraphFont"/>
    <w:rsid w:val="00CF042B"/>
  </w:style>
  <w:style w:type="character" w:customStyle="1" w:styleId="marron">
    <w:name w:val="marron"/>
    <w:basedOn w:val="DefaultParagraphFont"/>
    <w:rsid w:val="00CF042B"/>
  </w:style>
  <w:style w:type="paragraph" w:customStyle="1" w:styleId="StyleNormalWeb10pt">
    <w:name w:val="Style Normal (Web) + 10 pt"/>
    <w:basedOn w:val="NormalWeb"/>
    <w:next w:val="Normal"/>
    <w:rsid w:val="00CF042B"/>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F042B"/>
    <w:rPr>
      <w:szCs w:val="24"/>
      <w:lang w:val="en-US" w:eastAsia="en-US" w:bidi="ar-SA"/>
    </w:rPr>
  </w:style>
  <w:style w:type="paragraph" w:customStyle="1" w:styleId="TagCiteShells">
    <w:name w:val="Tag/Cite/Shells"/>
    <w:basedOn w:val="Normal"/>
    <w:rsid w:val="00CF042B"/>
    <w:rPr>
      <w:rFonts w:ascii="Georgia" w:hAnsi="Georgia"/>
      <w:b/>
    </w:rPr>
  </w:style>
  <w:style w:type="paragraph" w:customStyle="1" w:styleId="DefinitionTerm">
    <w:name w:val="Definition Term"/>
    <w:basedOn w:val="Normal"/>
    <w:next w:val="Normal"/>
    <w:rsid w:val="00CF042B"/>
    <w:rPr>
      <w:rFonts w:ascii="Georgia" w:hAnsi="Georgia"/>
      <w:snapToGrid w:val="0"/>
      <w:sz w:val="24"/>
    </w:rPr>
  </w:style>
  <w:style w:type="character" w:customStyle="1" w:styleId="Style3CharChar">
    <w:name w:val="Style3 Char Char"/>
    <w:basedOn w:val="DefaultParagraphFont"/>
    <w:rsid w:val="00CF042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F042B"/>
    <w:pPr>
      <w:spacing w:after="60"/>
    </w:pPr>
    <w:rPr>
      <w:rFonts w:ascii="Georgia" w:eastAsia="Segoe UI" w:hAnsi="Georgia" w:cs="Cambria"/>
      <w:caps/>
      <w:sz w:val="20"/>
      <w:lang w:eastAsia="zh-CN"/>
    </w:rPr>
  </w:style>
  <w:style w:type="character" w:customStyle="1" w:styleId="NormalChar0">
    <w:name w:val="Normal Char"/>
    <w:basedOn w:val="DefaultParagraphFont"/>
    <w:rsid w:val="00CF042B"/>
    <w:rPr>
      <w:lang w:eastAsia="en-US"/>
    </w:rPr>
  </w:style>
  <w:style w:type="character" w:customStyle="1" w:styleId="BoldUnderlineChar2">
    <w:name w:val="Bold + Underline Char"/>
    <w:basedOn w:val="DefaultParagraphFont"/>
    <w:rsid w:val="00CF042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F042B"/>
  </w:style>
  <w:style w:type="character" w:customStyle="1" w:styleId="CharacterStyle7">
    <w:name w:val="Character Style 7"/>
    <w:rsid w:val="00CF042B"/>
    <w:rPr>
      <w:rFonts w:ascii="Trebuchet MS" w:hAnsi="Trebuchet MS" w:cs="Trebuchet MS"/>
      <w:sz w:val="20"/>
      <w:szCs w:val="20"/>
      <w:u w:val="single"/>
    </w:rPr>
  </w:style>
  <w:style w:type="character" w:customStyle="1" w:styleId="StyleStyle4Char">
    <w:name w:val="Style Style4 + Char"/>
    <w:basedOn w:val="DefaultParagraphFont"/>
    <w:rsid w:val="00CF042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F042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F042B"/>
    <w:rPr>
      <w:rFonts w:ascii="Symbol" w:hAnsi="Symbol"/>
      <w:sz w:val="21"/>
      <w:szCs w:val="21"/>
      <w:u w:val="thick"/>
    </w:rPr>
  </w:style>
  <w:style w:type="paragraph" w:customStyle="1" w:styleId="Cite8">
    <w:name w:val="Cite8"/>
    <w:basedOn w:val="Normal"/>
    <w:autoRedefine/>
    <w:qFormat/>
    <w:rsid w:val="00CF042B"/>
    <w:rPr>
      <w:rFonts w:ascii="Trebuchet MS" w:eastAsia="Verdana" w:hAnsi="Trebuchet MS" w:cs="Cambria"/>
      <w:sz w:val="16"/>
    </w:rPr>
  </w:style>
  <w:style w:type="paragraph" w:customStyle="1" w:styleId="8font">
    <w:name w:val="8font"/>
    <w:basedOn w:val="Normal"/>
    <w:next w:val="Normal"/>
    <w:autoRedefine/>
    <w:qFormat/>
    <w:rsid w:val="00CF042B"/>
    <w:rPr>
      <w:rFonts w:ascii="Georgia" w:eastAsia="Cambria Math" w:hAnsi="Georgia" w:cs="Cambria"/>
      <w:sz w:val="16"/>
      <w:szCs w:val="16"/>
    </w:rPr>
  </w:style>
  <w:style w:type="paragraph" w:customStyle="1" w:styleId="BoldUnderlineChar20">
    <w:name w:val="BoldUnderline Char2"/>
    <w:link w:val="BoldUnderlineChar2Char"/>
    <w:rsid w:val="00CF042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F042B"/>
    <w:rPr>
      <w:rFonts w:ascii="Times New Roman" w:eastAsia="Times New Roman" w:hAnsi="Times New Roman" w:cs="Times New Roman"/>
      <w:b/>
      <w:sz w:val="20"/>
      <w:szCs w:val="24"/>
      <w:u w:val="single"/>
    </w:rPr>
  </w:style>
  <w:style w:type="character" w:customStyle="1" w:styleId="UnderlineCharChar4">
    <w:name w:val="Underline Char Char4"/>
    <w:rsid w:val="00CF042B"/>
    <w:rPr>
      <w:szCs w:val="24"/>
      <w:u w:val="single"/>
      <w:lang w:val="en-US" w:eastAsia="en-US" w:bidi="ar-SA"/>
    </w:rPr>
  </w:style>
  <w:style w:type="character" w:customStyle="1" w:styleId="BoldUnderlineCharChar3">
    <w:name w:val="BoldUnderline Char Char3"/>
    <w:rsid w:val="00CF042B"/>
    <w:rPr>
      <w:b/>
      <w:szCs w:val="24"/>
      <w:u w:val="single"/>
      <w:lang w:val="en-US" w:eastAsia="en-US" w:bidi="ar-SA"/>
    </w:rPr>
  </w:style>
  <w:style w:type="character" w:customStyle="1" w:styleId="BoldUnderlineCharChar2">
    <w:name w:val="BoldUnderline Char Char2"/>
    <w:rsid w:val="00CF042B"/>
    <w:rPr>
      <w:b/>
      <w:szCs w:val="24"/>
      <w:u w:val="single"/>
      <w:lang w:val="en-US" w:eastAsia="en-US" w:bidi="ar-SA"/>
    </w:rPr>
  </w:style>
  <w:style w:type="paragraph" w:customStyle="1" w:styleId="UnderlineCard0">
    <w:name w:val="UnderlineCard"/>
    <w:basedOn w:val="Heading3"/>
    <w:link w:val="UnderlineCardChar0"/>
    <w:qFormat/>
    <w:rsid w:val="00CF042B"/>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F042B"/>
    <w:rPr>
      <w:rFonts w:ascii="Georgia" w:eastAsia="Calibri" w:hAnsi="Georgia" w:cs="Times New Roman"/>
      <w:bCs/>
      <w:sz w:val="20"/>
      <w:szCs w:val="20"/>
      <w:u w:val="single"/>
      <w:lang w:val="x-none" w:eastAsia="x-none"/>
    </w:rPr>
  </w:style>
  <w:style w:type="character" w:customStyle="1" w:styleId="5Notunderlined">
    <w:name w:val="5 Not underlined"/>
    <w:rsid w:val="00CF042B"/>
    <w:rPr>
      <w:rFonts w:ascii="Times New Roman" w:hAnsi="Times New Roman"/>
      <w:sz w:val="16"/>
    </w:rPr>
  </w:style>
  <w:style w:type="character" w:customStyle="1" w:styleId="volume-issue">
    <w:name w:val="volume-issue"/>
    <w:rsid w:val="00CF042B"/>
    <w:rPr>
      <w:rFonts w:cs="Times New Roman"/>
    </w:rPr>
  </w:style>
  <w:style w:type="character" w:customStyle="1" w:styleId="storytext">
    <w:name w:val="storytext"/>
    <w:basedOn w:val="DefaultParagraphFont"/>
    <w:rsid w:val="00CF042B"/>
  </w:style>
  <w:style w:type="character" w:customStyle="1" w:styleId="boldness1">
    <w:name w:val="boldness1"/>
    <w:rsid w:val="00CF042B"/>
  </w:style>
  <w:style w:type="paragraph" w:customStyle="1" w:styleId="Cardd">
    <w:name w:val="Cardd"/>
    <w:basedOn w:val="Normal"/>
    <w:uiPriority w:val="4"/>
    <w:qFormat/>
    <w:rsid w:val="00CF042B"/>
    <w:pPr>
      <w:ind w:left="288" w:right="288"/>
    </w:pPr>
    <w:rPr>
      <w:rFonts w:ascii="Georgia" w:hAnsi="Georgia"/>
    </w:rPr>
  </w:style>
  <w:style w:type="paragraph" w:customStyle="1" w:styleId="document0">
    <w:name w:val="document"/>
    <w:basedOn w:val="Normal"/>
    <w:rsid w:val="00CF042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F042B"/>
  </w:style>
  <w:style w:type="character" w:customStyle="1" w:styleId="aa">
    <w:name w:val="_"/>
    <w:basedOn w:val="DefaultParagraphFont"/>
    <w:rsid w:val="00CF042B"/>
  </w:style>
  <w:style w:type="paragraph" w:customStyle="1" w:styleId="Shrink6">
    <w:name w:val="Shrink 6"/>
    <w:basedOn w:val="Normal"/>
    <w:qFormat/>
    <w:rsid w:val="00CF042B"/>
    <w:rPr>
      <w:rFonts w:ascii="Georgia" w:eastAsia="Calibri" w:hAnsi="Georgia"/>
      <w:sz w:val="12"/>
    </w:rPr>
  </w:style>
  <w:style w:type="character" w:customStyle="1" w:styleId="messagecontent">
    <w:name w:val="message_content"/>
    <w:rsid w:val="00CF042B"/>
  </w:style>
  <w:style w:type="paragraph" w:customStyle="1" w:styleId="BriefTitleWorks">
    <w:name w:val="Brief Title Works"/>
    <w:basedOn w:val="Heading1"/>
    <w:link w:val="BriefTitleWorksChar"/>
    <w:rsid w:val="00CF042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F042B"/>
    <w:rPr>
      <w:rFonts w:ascii="Georgia" w:eastAsia="Times New Roman" w:hAnsi="Georgia" w:cs="Arial"/>
      <w:b/>
      <w:kern w:val="32"/>
      <w:sz w:val="24"/>
      <w:szCs w:val="32"/>
      <w:u w:val="single"/>
    </w:rPr>
  </w:style>
  <w:style w:type="character" w:customStyle="1" w:styleId="twelptblackblack1">
    <w:name w:val="twelptblackblack1"/>
    <w:basedOn w:val="DefaultParagraphFont"/>
    <w:rsid w:val="00CF042B"/>
    <w:rPr>
      <w:rFonts w:ascii="Verdana" w:hAnsi="Verdana" w:hint="default"/>
      <w:color w:val="000000"/>
      <w:sz w:val="16"/>
      <w:szCs w:val="16"/>
    </w:rPr>
  </w:style>
  <w:style w:type="character" w:customStyle="1" w:styleId="Heading3CharCharCharChar1">
    <w:name w:val="Heading 3 Char Char Char Char1"/>
    <w:rsid w:val="00CF042B"/>
    <w:rPr>
      <w:rFonts w:cs="Arial"/>
      <w:bCs/>
      <w:szCs w:val="26"/>
      <w:u w:val="single"/>
      <w:lang w:val="en-US" w:eastAsia="en-US" w:bidi="ar-SA"/>
    </w:rPr>
  </w:style>
  <w:style w:type="paragraph" w:customStyle="1" w:styleId="conintrotext">
    <w:name w:val="conintrotext"/>
    <w:basedOn w:val="Normal"/>
    <w:uiPriority w:val="99"/>
    <w:rsid w:val="00CF042B"/>
    <w:pPr>
      <w:spacing w:before="100" w:beforeAutospacing="1" w:after="100" w:afterAutospacing="1"/>
    </w:pPr>
    <w:rPr>
      <w:rFonts w:ascii="Georgia" w:eastAsia="Times New Roman" w:hAnsi="Georgia"/>
      <w:sz w:val="24"/>
    </w:rPr>
  </w:style>
  <w:style w:type="character" w:customStyle="1" w:styleId="comment-body">
    <w:name w:val="comment-body"/>
    <w:rsid w:val="00CF042B"/>
  </w:style>
  <w:style w:type="character" w:customStyle="1" w:styleId="UnderlineCharCharChar1">
    <w:name w:val="Underline Char Char Char1"/>
    <w:rsid w:val="00CF042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F042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F042B"/>
    <w:rPr>
      <w:rFonts w:asciiTheme="minorHAnsi" w:eastAsia="MS Mincho" w:hAnsiTheme="minorHAnsi" w:cstheme="minorBidi"/>
      <w:b/>
      <w:u w:val="single"/>
    </w:rPr>
  </w:style>
  <w:style w:type="character" w:customStyle="1" w:styleId="mw-headline">
    <w:name w:val="mw-headline"/>
    <w:rsid w:val="00CF042B"/>
  </w:style>
  <w:style w:type="character" w:customStyle="1" w:styleId="flagicon">
    <w:name w:val="flagicon"/>
    <w:rsid w:val="00CF042B"/>
  </w:style>
  <w:style w:type="paragraph" w:customStyle="1" w:styleId="assert">
    <w:name w:val="assert"/>
    <w:basedOn w:val="Normal"/>
    <w:uiPriority w:val="99"/>
    <w:rsid w:val="00CF042B"/>
    <w:pPr>
      <w:spacing w:before="100" w:beforeAutospacing="1" w:after="100" w:afterAutospacing="1"/>
    </w:pPr>
    <w:rPr>
      <w:rFonts w:ascii="Georgia" w:eastAsia="Times New Roman" w:hAnsi="Georgia"/>
      <w:sz w:val="24"/>
    </w:rPr>
  </w:style>
  <w:style w:type="character" w:customStyle="1" w:styleId="apturelink">
    <w:name w:val="apturelink"/>
    <w:rsid w:val="00CF042B"/>
  </w:style>
  <w:style w:type="character" w:customStyle="1" w:styleId="apturelinkicon">
    <w:name w:val="apturelinkicon"/>
    <w:rsid w:val="00CF042B"/>
  </w:style>
  <w:style w:type="paragraph" w:customStyle="1" w:styleId="Default1">
    <w:name w:val="Default1"/>
    <w:basedOn w:val="Default"/>
    <w:next w:val="Default"/>
    <w:uiPriority w:val="99"/>
    <w:rsid w:val="00CF042B"/>
    <w:rPr>
      <w:color w:val="auto"/>
    </w:rPr>
  </w:style>
  <w:style w:type="paragraph" w:customStyle="1" w:styleId="center">
    <w:name w:val="center"/>
    <w:basedOn w:val="Normal"/>
    <w:uiPriority w:val="99"/>
    <w:rsid w:val="00CF042B"/>
    <w:pPr>
      <w:spacing w:before="100" w:beforeAutospacing="1" w:after="100" w:afterAutospacing="1"/>
    </w:pPr>
    <w:rPr>
      <w:rFonts w:ascii="Georgia" w:eastAsia="Times New Roman" w:hAnsi="Georgia"/>
      <w:sz w:val="24"/>
    </w:rPr>
  </w:style>
  <w:style w:type="character" w:customStyle="1" w:styleId="LittleChar">
    <w:name w:val="Little Char"/>
    <w:link w:val="Little"/>
    <w:rsid w:val="00CF042B"/>
    <w:rPr>
      <w:rFonts w:ascii="Times New Roman" w:eastAsia="Times New Roman" w:hAnsi="Times New Roman" w:cs="Times New Roman"/>
      <w:sz w:val="16"/>
    </w:rPr>
  </w:style>
  <w:style w:type="character" w:customStyle="1" w:styleId="UnderlineChar1Char">
    <w:name w:val="Underline Char1 Char"/>
    <w:rsid w:val="00CF042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F042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F042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F042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F042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F042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F042B"/>
    <w:rPr>
      <w:rFonts w:asciiTheme="minorHAnsi" w:eastAsia="MS Mincho" w:hAnsiTheme="minorHAnsi" w:cstheme="minorBidi"/>
      <w:b/>
      <w:u w:val="single"/>
    </w:rPr>
  </w:style>
  <w:style w:type="paragraph" w:customStyle="1" w:styleId="CardBody">
    <w:name w:val="Card Body"/>
    <w:basedOn w:val="Normal"/>
    <w:link w:val="CardBodyChar"/>
    <w:rsid w:val="00CF042B"/>
    <w:rPr>
      <w:rFonts w:ascii="Georgia" w:eastAsia="Times New Roman" w:hAnsi="Georgia"/>
      <w:sz w:val="16"/>
    </w:rPr>
  </w:style>
  <w:style w:type="character" w:customStyle="1" w:styleId="CardBodyChar">
    <w:name w:val="Card Body Char"/>
    <w:link w:val="CardBody"/>
    <w:rsid w:val="00CF042B"/>
    <w:rPr>
      <w:rFonts w:ascii="Georgia" w:eastAsia="Times New Roman" w:hAnsi="Georgia" w:cs="Times New Roman"/>
      <w:sz w:val="16"/>
    </w:rPr>
  </w:style>
  <w:style w:type="character" w:customStyle="1" w:styleId="ptitleinside">
    <w:name w:val="p_title_inside"/>
    <w:rsid w:val="00CF042B"/>
  </w:style>
  <w:style w:type="paragraph" w:customStyle="1" w:styleId="StyleBoldandUnderlineChar11ptBorderSinglesolidline">
    <w:name w:val="Style Bold and Underline Char + 11 pt Border: : (Single solid line..."/>
    <w:link w:val="StyleBoldandUnderlineChar11ptBorderSinglesolidlineChar"/>
    <w:rsid w:val="00CF042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F042B"/>
    <w:rPr>
      <w:rFonts w:eastAsia="Times New Roman"/>
      <w:b/>
      <w:bCs/>
      <w:szCs w:val="20"/>
      <w:u w:val="single"/>
      <w:bdr w:val="single" w:sz="4" w:space="0" w:color="auto"/>
    </w:rPr>
  </w:style>
  <w:style w:type="paragraph" w:customStyle="1" w:styleId="Indentation">
    <w:name w:val="Indentation"/>
    <w:basedOn w:val="Normal"/>
    <w:uiPriority w:val="99"/>
    <w:rsid w:val="00CF042B"/>
    <w:pPr>
      <w:ind w:left="288" w:right="288"/>
    </w:pPr>
    <w:rPr>
      <w:rFonts w:ascii="Georgia" w:hAnsi="Georgia"/>
    </w:rPr>
  </w:style>
  <w:style w:type="character" w:customStyle="1" w:styleId="StyleUnderlineCharChar9ptBold">
    <w:name w:val="Style Underline Char Char + 9 pt Bold"/>
    <w:rsid w:val="00CF042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F042B"/>
    <w:rPr>
      <w:rFonts w:ascii="Georgia" w:eastAsia="Times New Roman" w:hAnsi="Georgia"/>
      <w:u w:val="single"/>
    </w:rPr>
  </w:style>
  <w:style w:type="character" w:customStyle="1" w:styleId="StyleStyle4ArialNarrow9ptChar">
    <w:name w:val="Style Style4 + Arial Narrow 9 pt Char"/>
    <w:link w:val="StyleStyle4ArialNarrow9pt"/>
    <w:rsid w:val="00CF042B"/>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CF042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F042B"/>
    <w:rPr>
      <w:rFonts w:ascii="Georgia" w:eastAsia="Times New Roman" w:hAnsi="Georgia" w:cs="Times New Roman"/>
      <w:b/>
      <w:bCs/>
      <w:u w:val="single"/>
    </w:rPr>
  </w:style>
  <w:style w:type="character" w:customStyle="1" w:styleId="StyleBoldandUnderlineCharChar29pt">
    <w:name w:val="Style Bold and Underline Char Char2 + 9 pt"/>
    <w:rsid w:val="00CF042B"/>
    <w:rPr>
      <w:rFonts w:ascii="Times New Roman" w:hAnsi="Times New Roman"/>
      <w:b/>
      <w:bCs/>
      <w:noProof w:val="0"/>
      <w:sz w:val="20"/>
      <w:u w:val="single"/>
    </w:rPr>
  </w:style>
  <w:style w:type="character" w:customStyle="1" w:styleId="StyleUnderlineCharChar19pt">
    <w:name w:val="Style Underline Char Char1 + 9 pt"/>
    <w:rsid w:val="00CF042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F042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F042B"/>
    <w:rPr>
      <w:rFonts w:ascii="Georgia" w:eastAsia="Times New Roman" w:hAnsi="Georgia"/>
      <w:b/>
      <w:smallCaps/>
      <w:sz w:val="24"/>
      <w:szCs w:val="24"/>
      <w:u w:val="single"/>
    </w:rPr>
  </w:style>
  <w:style w:type="character" w:customStyle="1" w:styleId="CardTextCharChar">
    <w:name w:val="Card Text Char Char"/>
    <w:rsid w:val="00CF042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F042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F042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F042B"/>
    <w:rPr>
      <w:rFonts w:ascii="Times New Roman" w:hAnsi="Times New Roman"/>
      <w:sz w:val="24"/>
      <w:u w:val="single"/>
      <w:bdr w:val="none" w:sz="0" w:space="0" w:color="auto"/>
      <w:shd w:val="clear" w:color="auto" w:fill="auto"/>
    </w:rPr>
  </w:style>
  <w:style w:type="character" w:customStyle="1" w:styleId="FifthChar">
    <w:name w:val="Fifth Char"/>
    <w:link w:val="Fifth"/>
    <w:rsid w:val="00CF042B"/>
    <w:rPr>
      <w:rFonts w:ascii="Arial" w:eastAsia="Calibri" w:hAnsi="Arial" w:cs="Times New Roman"/>
    </w:rPr>
  </w:style>
  <w:style w:type="paragraph" w:customStyle="1" w:styleId="Third">
    <w:name w:val="Third"/>
    <w:basedOn w:val="Normal"/>
    <w:link w:val="ThirdChar"/>
    <w:rsid w:val="00CF042B"/>
    <w:rPr>
      <w:rFonts w:ascii="Georgia" w:eastAsia="Times New Roman" w:hAnsi="Georgia"/>
      <w:b/>
      <w:u w:val="single"/>
      <w:lang w:val="x-none" w:eastAsia="x-none"/>
    </w:rPr>
  </w:style>
  <w:style w:type="character" w:customStyle="1" w:styleId="ThirdChar">
    <w:name w:val="Third Char"/>
    <w:link w:val="Third"/>
    <w:rsid w:val="00CF042B"/>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CF042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F042B"/>
  </w:style>
  <w:style w:type="paragraph" w:customStyle="1" w:styleId="DebateUnderlineBoldChar">
    <w:name w:val="Debate Underline Bold Char"/>
    <w:basedOn w:val="Normal"/>
    <w:link w:val="DebateUnderlineBoldCharChar"/>
    <w:rsid w:val="00CF042B"/>
    <w:pPr>
      <w:jc w:val="both"/>
    </w:pPr>
    <w:rPr>
      <w:rFonts w:ascii="Georgia" w:eastAsia="Times New Roman" w:hAnsi="Georgia"/>
      <w:b/>
      <w:u w:val="thick"/>
    </w:rPr>
  </w:style>
  <w:style w:type="character" w:customStyle="1" w:styleId="DebateUnderlineBoldCharChar">
    <w:name w:val="Debate Underline Bold Char Char"/>
    <w:link w:val="DebateUnderlineBoldChar"/>
    <w:rsid w:val="00CF042B"/>
    <w:rPr>
      <w:rFonts w:ascii="Georgia" w:eastAsia="Times New Roman" w:hAnsi="Georgia" w:cs="Times New Roman"/>
      <w:b/>
      <w:u w:val="thick"/>
    </w:rPr>
  </w:style>
  <w:style w:type="character" w:customStyle="1" w:styleId="bloctitlesChar">
    <w:name w:val="bloc titles Char"/>
    <w:link w:val="bloctitles"/>
    <w:rsid w:val="00CF042B"/>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CF042B"/>
    <w:pPr>
      <w:widowControl w:val="0"/>
      <w:spacing w:after="200"/>
    </w:pPr>
    <w:rPr>
      <w:rFonts w:ascii="Helvetica Neue" w:hAnsi="Helvetica Neue"/>
      <w:b/>
      <w:sz w:val="18"/>
    </w:rPr>
  </w:style>
  <w:style w:type="character" w:customStyle="1" w:styleId="3TagCite">
    <w:name w:val="3 Tag/Cite"/>
    <w:rsid w:val="00CF042B"/>
    <w:rPr>
      <w:rFonts w:ascii="Times New Roman" w:hAnsi="Times New Roman"/>
      <w:b/>
    </w:rPr>
  </w:style>
  <w:style w:type="character" w:customStyle="1" w:styleId="4Qualifications">
    <w:name w:val="4 Qualifications"/>
    <w:rsid w:val="00CF042B"/>
    <w:rPr>
      <w:rFonts w:ascii="Times New Roman" w:hAnsi="Times New Roman"/>
      <w:sz w:val="19"/>
    </w:rPr>
  </w:style>
  <w:style w:type="character" w:customStyle="1" w:styleId="6Underlined">
    <w:name w:val="6 Underlined"/>
    <w:rsid w:val="00CF042B"/>
    <w:rPr>
      <w:rFonts w:ascii="Times New Roman" w:hAnsi="Times New Roman"/>
      <w:b/>
      <w:sz w:val="21"/>
      <w:u w:val="single"/>
    </w:rPr>
  </w:style>
  <w:style w:type="paragraph" w:customStyle="1" w:styleId="Cards1CharChar">
    <w:name w:val="Cards1 Char Char"/>
    <w:basedOn w:val="Normal"/>
    <w:link w:val="Cards1CharCharChar"/>
    <w:rsid w:val="00CF042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F042B"/>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CF042B"/>
    <w:rPr>
      <w:rFonts w:asciiTheme="minorHAnsi" w:hAnsiTheme="minorHAnsi" w:cstheme="minorBidi"/>
      <w:u w:val="single"/>
    </w:rPr>
  </w:style>
  <w:style w:type="character" w:customStyle="1" w:styleId="CitesCharCharChar">
    <w:name w:val="Cites Char Char Char"/>
    <w:rsid w:val="00CF042B"/>
    <w:rPr>
      <w:rFonts w:ascii="Times New Roman" w:eastAsia="Times New Roman" w:hAnsi="Times New Roman" w:cs="Times New Roman"/>
      <w:sz w:val="20"/>
      <w:szCs w:val="24"/>
    </w:rPr>
  </w:style>
  <w:style w:type="character" w:customStyle="1" w:styleId="nohighlighting">
    <w:name w:val="no highlighting"/>
    <w:rsid w:val="00CF042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F042B"/>
    <w:rPr>
      <w:rFonts w:ascii="Cambria" w:hAnsi="Cambria" w:hint="default"/>
      <w:sz w:val="21"/>
      <w:u w:val="single"/>
    </w:rPr>
  </w:style>
  <w:style w:type="paragraph" w:customStyle="1" w:styleId="Swag">
    <w:name w:val="Swag"/>
    <w:basedOn w:val="Normal"/>
    <w:link w:val="SwagChar"/>
    <w:qFormat/>
    <w:rsid w:val="00CF042B"/>
    <w:rPr>
      <w:rFonts w:ascii="Georgia" w:hAnsi="Georgia"/>
      <w:color w:val="0000FF"/>
      <w:sz w:val="12"/>
      <w:u w:val="single"/>
    </w:rPr>
  </w:style>
  <w:style w:type="character" w:customStyle="1" w:styleId="SwagChar">
    <w:name w:val="Swag Char"/>
    <w:link w:val="Swag"/>
    <w:rsid w:val="00CF042B"/>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CF042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F042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F042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F042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F042B"/>
    <w:rPr>
      <w:rFonts w:eastAsia="MS Mincho"/>
    </w:rPr>
  </w:style>
  <w:style w:type="character" w:customStyle="1" w:styleId="StyleStyleCardTextLeft-075Right0Char">
    <w:name w:val="Style Style Card Text + Left:  -0.75&quot; + Right:  0&quot; Char"/>
    <w:link w:val="StyleStyleCardTextLeft-075Right0"/>
    <w:rsid w:val="00CF042B"/>
    <w:rPr>
      <w:rFonts w:ascii="Times New Roman" w:eastAsia="MS Mincho" w:hAnsi="Times New Roman" w:cs="Times New Roman"/>
    </w:rPr>
  </w:style>
  <w:style w:type="character" w:customStyle="1" w:styleId="CharChar61">
    <w:name w:val="Char Char61"/>
    <w:rsid w:val="00CF042B"/>
    <w:rPr>
      <w:rFonts w:cs="Arial"/>
      <w:bCs/>
      <w:sz w:val="16"/>
      <w:szCs w:val="26"/>
      <w:lang w:val="en-US" w:eastAsia="en-US" w:bidi="ar-SA"/>
    </w:rPr>
  </w:style>
  <w:style w:type="character" w:customStyle="1" w:styleId="ListBulletChar">
    <w:name w:val="List Bullet Char"/>
    <w:link w:val="ListBullet"/>
    <w:uiPriority w:val="99"/>
    <w:rsid w:val="00CF042B"/>
    <w:rPr>
      <w:rFonts w:ascii="Times New Roman" w:eastAsia="Calibri" w:hAnsi="Times New Roman" w:cs="Times New Roman"/>
    </w:rPr>
  </w:style>
  <w:style w:type="paragraph" w:customStyle="1" w:styleId="subhead10">
    <w:name w:val="subhead1"/>
    <w:basedOn w:val="Normal"/>
    <w:uiPriority w:val="99"/>
    <w:rsid w:val="00CF042B"/>
    <w:pPr>
      <w:spacing w:before="100" w:beforeAutospacing="1" w:after="100" w:afterAutospacing="1"/>
    </w:pPr>
    <w:rPr>
      <w:rFonts w:ascii="Georgia" w:eastAsia="Times New Roman" w:hAnsi="Georgia"/>
      <w:sz w:val="24"/>
    </w:rPr>
  </w:style>
  <w:style w:type="character" w:customStyle="1" w:styleId="styledate0">
    <w:name w:val="styledate"/>
    <w:rsid w:val="00CF042B"/>
  </w:style>
  <w:style w:type="character" w:customStyle="1" w:styleId="BoldandUnderlineChar1">
    <w:name w:val="Bold and Underline Char1"/>
    <w:rsid w:val="00CF042B"/>
    <w:rPr>
      <w:b/>
      <w:szCs w:val="24"/>
      <w:u w:val="single"/>
      <w:lang w:val="en-US" w:eastAsia="en-US" w:bidi="ar-SA"/>
    </w:rPr>
  </w:style>
  <w:style w:type="character" w:customStyle="1" w:styleId="BoldandUnderlineChar1Char2">
    <w:name w:val="Bold and Underline Char1 Char2"/>
    <w:rsid w:val="00CF042B"/>
    <w:rPr>
      <w:b/>
      <w:szCs w:val="24"/>
      <w:u w:val="single"/>
      <w:lang w:val="en-US" w:eastAsia="en-US" w:bidi="ar-SA"/>
    </w:rPr>
  </w:style>
  <w:style w:type="character" w:customStyle="1" w:styleId="BoldandUnderlineCharChar1">
    <w:name w:val="Bold and Underline Char Char1"/>
    <w:rsid w:val="00CF042B"/>
    <w:rPr>
      <w:b/>
      <w:szCs w:val="24"/>
      <w:u w:val="single"/>
      <w:lang w:val="en-US" w:eastAsia="en-US" w:bidi="ar-SA"/>
    </w:rPr>
  </w:style>
  <w:style w:type="character" w:customStyle="1" w:styleId="BoldandUnderlineChar6">
    <w:name w:val="Bold and Underline Char6"/>
    <w:rsid w:val="00CF042B"/>
    <w:rPr>
      <w:b/>
      <w:szCs w:val="24"/>
      <w:u w:val="single"/>
      <w:lang w:val="en-US" w:eastAsia="en-US" w:bidi="ar-SA"/>
    </w:rPr>
  </w:style>
  <w:style w:type="paragraph" w:customStyle="1" w:styleId="abstract">
    <w:name w:val="abstract"/>
    <w:basedOn w:val="Normal"/>
    <w:uiPriority w:val="99"/>
    <w:rsid w:val="00CF042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F042B"/>
    <w:rPr>
      <w:rFonts w:ascii="Georgia" w:eastAsia="Times New Roman" w:hAnsi="Georgia"/>
      <w:b/>
      <w:bCs/>
      <w:u w:val="single"/>
    </w:rPr>
  </w:style>
  <w:style w:type="character" w:customStyle="1" w:styleId="StyleUnderlineChar11ptBold2Char">
    <w:name w:val="Style Underline Char + 11 pt Bold2 Char"/>
    <w:link w:val="StyleUnderlineChar11ptBold2"/>
    <w:rsid w:val="00CF042B"/>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CF042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F042B"/>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F042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F042B"/>
    <w:rPr>
      <w:rFonts w:ascii="Georgia" w:eastAsia="Times New Roman" w:hAnsi="Georgia" w:cs="Times New Roman"/>
      <w:u w:val="single"/>
    </w:rPr>
  </w:style>
  <w:style w:type="character" w:customStyle="1" w:styleId="style13">
    <w:name w:val="style1"/>
    <w:rsid w:val="00CF042B"/>
  </w:style>
  <w:style w:type="character" w:customStyle="1" w:styleId="pmtermsel">
    <w:name w:val="pmtermsel"/>
    <w:rsid w:val="00CF042B"/>
  </w:style>
  <w:style w:type="character" w:customStyle="1" w:styleId="showipapr">
    <w:name w:val="show_ipapr"/>
    <w:rsid w:val="00CF042B"/>
  </w:style>
  <w:style w:type="character" w:customStyle="1" w:styleId="dnindex">
    <w:name w:val="dnindex"/>
    <w:rsid w:val="00CF042B"/>
  </w:style>
  <w:style w:type="character" w:customStyle="1" w:styleId="23">
    <w:name w:val="23"/>
    <w:rsid w:val="00CF042B"/>
    <w:rPr>
      <w:rFonts w:ascii="Times New Roman" w:hAnsi="Times New Roman" w:cs="Arial"/>
      <w:bCs/>
      <w:sz w:val="20"/>
      <w:u w:val="single"/>
      <w:lang w:val="en-US" w:eastAsia="en-US" w:bidi="ar-SA"/>
    </w:rPr>
  </w:style>
  <w:style w:type="character" w:customStyle="1" w:styleId="33">
    <w:name w:val="33"/>
    <w:rsid w:val="00CF042B"/>
    <w:rPr>
      <w:rFonts w:ascii="Times New Roman" w:hAnsi="Times New Roman" w:cs="Arial"/>
      <w:b/>
      <w:bCs/>
      <w:sz w:val="20"/>
      <w:u w:val="single"/>
      <w:lang w:val="en-US" w:eastAsia="en-US" w:bidi="ar-SA"/>
    </w:rPr>
  </w:style>
  <w:style w:type="character" w:customStyle="1" w:styleId="55">
    <w:name w:val="55"/>
    <w:rsid w:val="00CF042B"/>
    <w:rPr>
      <w:rFonts w:cs="Arial"/>
      <w:bCs/>
      <w:sz w:val="20"/>
      <w:u w:val="single"/>
      <w:lang w:val="en-US" w:eastAsia="en-US" w:bidi="ar-SA"/>
    </w:rPr>
  </w:style>
  <w:style w:type="character" w:customStyle="1" w:styleId="authoraffil">
    <w:name w:val="authoraffil"/>
    <w:rsid w:val="00CF042B"/>
  </w:style>
  <w:style w:type="character" w:customStyle="1" w:styleId="CharChar8">
    <w:name w:val="Char Char8"/>
    <w:rsid w:val="00CF042B"/>
    <w:rPr>
      <w:rFonts w:ascii="Georgia" w:eastAsia="Times New Roman" w:hAnsi="Georgia"/>
      <w:b/>
      <w:bCs/>
      <w:sz w:val="30"/>
      <w:szCs w:val="28"/>
      <w:u w:val="single"/>
    </w:rPr>
  </w:style>
  <w:style w:type="character" w:customStyle="1" w:styleId="FontStyle13">
    <w:name w:val="Font Style13"/>
    <w:uiPriority w:val="99"/>
    <w:rsid w:val="00CF042B"/>
    <w:rPr>
      <w:rFonts w:ascii="Constantia" w:hAnsi="Constantia" w:cs="Constantia"/>
      <w:sz w:val="18"/>
      <w:szCs w:val="18"/>
    </w:rPr>
  </w:style>
  <w:style w:type="character" w:customStyle="1" w:styleId="TagsCharCharCharChar">
    <w:name w:val="Tags Char Char Char Char"/>
    <w:rsid w:val="00CF042B"/>
    <w:rPr>
      <w:rFonts w:ascii="Times New Roman" w:eastAsia="Times New Roman" w:hAnsi="Times New Roman" w:cs="Times New Roman"/>
      <w:b/>
      <w:sz w:val="24"/>
      <w:szCs w:val="24"/>
    </w:rPr>
  </w:style>
  <w:style w:type="character" w:customStyle="1" w:styleId="Citation1Char">
    <w:name w:val="Citation1 Char"/>
    <w:link w:val="Citation10"/>
    <w:locked/>
    <w:rsid w:val="00CF042B"/>
    <w:rPr>
      <w:rFonts w:ascii="Georgia" w:hAnsi="Georgia"/>
      <w:b/>
      <w:u w:val="single"/>
    </w:rPr>
  </w:style>
  <w:style w:type="paragraph" w:customStyle="1" w:styleId="Citation10">
    <w:name w:val="Citation1"/>
    <w:basedOn w:val="Normal"/>
    <w:link w:val="Citation1Char"/>
    <w:qFormat/>
    <w:rsid w:val="00CF042B"/>
    <w:rPr>
      <w:rFonts w:ascii="Georgia" w:hAnsi="Georgia" w:cstheme="minorBidi"/>
      <w:b/>
      <w:u w:val="single"/>
    </w:rPr>
  </w:style>
  <w:style w:type="character" w:customStyle="1" w:styleId="TaglineChar">
    <w:name w:val="Tagline Char"/>
    <w:link w:val="Tagline2"/>
    <w:locked/>
    <w:rsid w:val="00CF042B"/>
    <w:rPr>
      <w:rFonts w:ascii="Georgia" w:hAnsi="Georgia"/>
      <w:b/>
    </w:rPr>
  </w:style>
  <w:style w:type="paragraph" w:customStyle="1" w:styleId="Tagline2">
    <w:name w:val="Tagline"/>
    <w:basedOn w:val="Normal"/>
    <w:link w:val="TaglineChar"/>
    <w:qFormat/>
    <w:rsid w:val="00CF042B"/>
    <w:rPr>
      <w:rFonts w:ascii="Georgia" w:hAnsi="Georgia" w:cstheme="minorBidi"/>
      <w:b/>
    </w:rPr>
  </w:style>
  <w:style w:type="paragraph" w:customStyle="1" w:styleId="StyleLeft021">
    <w:name w:val="Style Left:  0.2&quot;1"/>
    <w:basedOn w:val="Normal"/>
    <w:uiPriority w:val="99"/>
    <w:rsid w:val="00CF042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F042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F042B"/>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F042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F042B"/>
    <w:rPr>
      <w:rFonts w:ascii="Georgia" w:eastAsia="Times New Roman" w:hAnsi="Georgia" w:cs="Times New Roman"/>
      <w:u w:val="single"/>
      <w:bdr w:val="single" w:sz="4" w:space="0" w:color="auto"/>
    </w:rPr>
  </w:style>
  <w:style w:type="character" w:customStyle="1" w:styleId="boldcitationChar">
    <w:name w:val="bold citation Char"/>
    <w:rsid w:val="00CF042B"/>
    <w:rPr>
      <w:rFonts w:ascii="Arial" w:hAnsi="Arial"/>
      <w:b/>
      <w:sz w:val="28"/>
      <w:szCs w:val="24"/>
      <w:u w:val="thick"/>
      <w:lang w:val="en-US" w:eastAsia="en-US" w:bidi="ar-SA"/>
    </w:rPr>
  </w:style>
  <w:style w:type="paragraph" w:customStyle="1" w:styleId="BlockTitle20">
    <w:name w:val="Block Title #2"/>
    <w:basedOn w:val="Normal"/>
    <w:uiPriority w:val="99"/>
    <w:rsid w:val="00CF042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F042B"/>
    <w:rPr>
      <w:rFonts w:ascii="Georgia" w:hAnsi="Georgia"/>
      <w:b/>
    </w:rPr>
  </w:style>
  <w:style w:type="character" w:customStyle="1" w:styleId="BoldunderlineChar3">
    <w:name w:val="Bold/underline Char"/>
    <w:rsid w:val="00CF042B"/>
    <w:rPr>
      <w:rFonts w:eastAsia="SimSun"/>
      <w:b/>
      <w:noProof w:val="0"/>
      <w:sz w:val="24"/>
      <w:szCs w:val="24"/>
      <w:u w:val="single"/>
      <w:lang w:val="en-US" w:eastAsia="zh-CN" w:bidi="ar-SA"/>
    </w:rPr>
  </w:style>
  <w:style w:type="character" w:customStyle="1" w:styleId="underlinetextchar0">
    <w:name w:val="underlinetextchar"/>
    <w:rsid w:val="00CF042B"/>
  </w:style>
  <w:style w:type="character" w:customStyle="1" w:styleId="boldciteChar1">
    <w:name w:val="bold cite Char1"/>
    <w:rsid w:val="00CF042B"/>
    <w:rPr>
      <w:b/>
      <w:sz w:val="28"/>
      <w:u w:val="thick" w:color="000000"/>
    </w:rPr>
  </w:style>
  <w:style w:type="character" w:customStyle="1" w:styleId="tagCharCharChar1">
    <w:name w:val="tag Char Char Char1"/>
    <w:rsid w:val="00CF042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F042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F042B"/>
    <w:rPr>
      <w:rFonts w:ascii="Times New Roman" w:hAnsi="Times New Roman" w:cs="Times New Roman"/>
      <w:sz w:val="18"/>
      <w:szCs w:val="18"/>
    </w:rPr>
  </w:style>
  <w:style w:type="character" w:customStyle="1" w:styleId="bylines">
    <w:name w:val="bylines"/>
    <w:basedOn w:val="DefaultParagraphFont"/>
    <w:rsid w:val="00CF042B"/>
  </w:style>
  <w:style w:type="character" w:customStyle="1" w:styleId="StyleStyleBoldUnderlineUnderlineIntenseEmphasis1apple-style-2">
    <w:name w:val="Style Style Bold UnderlineUnderlineIntense Emphasis1apple-style-...2"/>
    <w:basedOn w:val="DefaultParagraphFont"/>
    <w:rsid w:val="00CF042B"/>
    <w:rPr>
      <w:b w:val="0"/>
      <w:bCs/>
      <w:sz w:val="22"/>
      <w:u w:val="single"/>
    </w:rPr>
  </w:style>
  <w:style w:type="character" w:customStyle="1" w:styleId="FontStyle57">
    <w:name w:val="Font Style57"/>
    <w:rsid w:val="00CF042B"/>
    <w:rPr>
      <w:rFonts w:ascii="Georgia" w:hAnsi="Georgia" w:cs="Georgia"/>
      <w:b/>
      <w:bCs/>
      <w:sz w:val="14"/>
      <w:szCs w:val="14"/>
    </w:rPr>
  </w:style>
  <w:style w:type="character" w:customStyle="1" w:styleId="FontStyle89">
    <w:name w:val="Font Style89"/>
    <w:rsid w:val="00CF042B"/>
    <w:rPr>
      <w:rFonts w:ascii="Times New Roman" w:hAnsi="Times New Roman" w:cs="Times New Roman"/>
      <w:b/>
      <w:bCs/>
      <w:smallCaps/>
      <w:spacing w:val="40"/>
      <w:sz w:val="16"/>
      <w:szCs w:val="16"/>
    </w:rPr>
  </w:style>
  <w:style w:type="character" w:customStyle="1" w:styleId="style3Char0">
    <w:name w:val="style 3 Char"/>
    <w:rsid w:val="00CF042B"/>
    <w:rPr>
      <w:sz w:val="18"/>
      <w:szCs w:val="24"/>
      <w:lang w:val="en-US" w:eastAsia="en-US" w:bidi="ar-SA"/>
    </w:rPr>
  </w:style>
  <w:style w:type="paragraph" w:customStyle="1" w:styleId="003Cite">
    <w:name w:val="003Cite"/>
    <w:basedOn w:val="Normal"/>
    <w:qFormat/>
    <w:rsid w:val="00CF042B"/>
    <w:rPr>
      <w:rFonts w:eastAsia="Calibri"/>
      <w:sz w:val="16"/>
      <w:szCs w:val="16"/>
    </w:rPr>
  </w:style>
  <w:style w:type="paragraph" w:customStyle="1" w:styleId="NormalBold">
    <w:name w:val="Normal + Bold"/>
    <w:aliases w:val="Double Underline"/>
    <w:basedOn w:val="Normal"/>
    <w:link w:val="NormalBoldChar"/>
    <w:rsid w:val="00CF042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F042B"/>
    <w:rPr>
      <w:rFonts w:ascii="Georgia" w:hAnsi="Georgia" w:cs="Times New Roman"/>
      <w:b/>
      <w:color w:val="000000"/>
      <w:u w:val="single"/>
    </w:rPr>
  </w:style>
  <w:style w:type="character" w:customStyle="1" w:styleId="BlockHeadingsChar1">
    <w:name w:val="Block Headings Char1"/>
    <w:rsid w:val="00CF042B"/>
    <w:rPr>
      <w:b/>
      <w:caps/>
    </w:rPr>
  </w:style>
  <w:style w:type="character" w:customStyle="1" w:styleId="FontStyle170">
    <w:name w:val="Font Style170"/>
    <w:uiPriority w:val="99"/>
    <w:rsid w:val="00CF042B"/>
    <w:rPr>
      <w:rFonts w:ascii="Bookman Old Style" w:hAnsi="Bookman Old Style" w:cs="Bookman Old Style"/>
      <w:sz w:val="16"/>
      <w:szCs w:val="16"/>
    </w:rPr>
  </w:style>
  <w:style w:type="character" w:customStyle="1" w:styleId="FontStyle17">
    <w:name w:val="Font Style17"/>
    <w:uiPriority w:val="99"/>
    <w:rsid w:val="00CF042B"/>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9916</Words>
  <Characters>56526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2022-01-28T19:07:00Z</dcterms:created>
  <dcterms:modified xsi:type="dcterms:W3CDTF">2022-01-28T19:10:00Z</dcterms:modified>
</cp:coreProperties>
</file>