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895F7" w14:textId="77777777" w:rsidR="001810B3" w:rsidRDefault="001810B3" w:rsidP="001810B3">
      <w:pPr>
        <w:pStyle w:val="Heading2"/>
      </w:pPr>
      <w:r>
        <w:t>AC – Policy</w:t>
      </w:r>
    </w:p>
    <w:p w14:paraId="766E0024" w14:textId="77777777" w:rsidR="001810B3" w:rsidRDefault="001810B3" w:rsidP="001810B3">
      <w:pPr>
        <w:pStyle w:val="Heading3"/>
      </w:pPr>
      <w:bookmarkStart w:id="0" w:name="_Hlk96154062"/>
      <w:r>
        <w:t>AC – Plan</w:t>
      </w:r>
    </w:p>
    <w:p w14:paraId="750855FE" w14:textId="77777777" w:rsidR="001810B3" w:rsidRPr="002E4B7E" w:rsidRDefault="001810B3" w:rsidP="001810B3">
      <w:pPr>
        <w:pStyle w:val="Heading4"/>
      </w:pPr>
      <w:r>
        <w:t>Space faring nations should restrict private asteroid mining.</w:t>
      </w:r>
    </w:p>
    <w:p w14:paraId="5BD7E749" w14:textId="77777777" w:rsidR="001810B3" w:rsidRDefault="001810B3" w:rsidP="001810B3">
      <w:pPr>
        <w:pStyle w:val="Heading3"/>
      </w:pPr>
      <w:r>
        <w:t>AC – Advantage</w:t>
      </w:r>
    </w:p>
    <w:p w14:paraId="04D0B8A9" w14:textId="77777777" w:rsidR="001810B3" w:rsidRPr="00B73AD4" w:rsidRDefault="001810B3" w:rsidP="001810B3">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5648D667" w14:textId="77777777" w:rsidR="001810B3" w:rsidRPr="007D03C7" w:rsidRDefault="001810B3" w:rsidP="001810B3">
      <w:r w:rsidRPr="00356D1B">
        <w:rPr>
          <w:rStyle w:val="Style13ptBold"/>
        </w:rPr>
        <w:t xml:space="preserve">Ahadi </w:t>
      </w:r>
      <w:r w:rsidRPr="00272710">
        <w:t>2/10/</w:t>
      </w:r>
      <w:r w:rsidRPr="00272710">
        <w:rPr>
          <w:rStyle w:val="Style13ptBold"/>
        </w:rPr>
        <w:t>20</w:t>
      </w:r>
      <w:r w:rsidRPr="00356D1B">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4356114C" w14:textId="77777777" w:rsidR="001810B3" w:rsidRPr="00272710" w:rsidRDefault="001810B3" w:rsidP="001810B3">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r w:rsidRPr="00B73AD4">
        <w:rPr>
          <w:rStyle w:val="StyleUnderline"/>
        </w:rPr>
        <w:t>At the moment</w:t>
      </w:r>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57E26F51" w14:textId="77777777" w:rsidR="001810B3" w:rsidRDefault="001810B3" w:rsidP="001810B3"/>
    <w:p w14:paraId="24D5670C" w14:textId="77777777" w:rsidR="001810B3" w:rsidRDefault="001810B3" w:rsidP="001810B3">
      <w:pPr>
        <w:pStyle w:val="Heading4"/>
      </w:pPr>
      <w:r>
        <w:t xml:space="preserve">Multilateralism solves dangerous space mining and deregulation. </w:t>
      </w:r>
    </w:p>
    <w:p w14:paraId="29DEEB10" w14:textId="77777777" w:rsidR="001810B3" w:rsidRDefault="001810B3" w:rsidP="001810B3">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EC8506" w14:textId="77777777" w:rsidR="001810B3" w:rsidRDefault="001810B3" w:rsidP="001810B3">
      <w:pPr>
        <w:rPr>
          <w:rStyle w:val="StyleUnderlin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 xml:space="preserve">the US also opens the door to a free-for-all where every country makes up its </w:t>
      </w:r>
      <w:r w:rsidRPr="00504A6A">
        <w:rPr>
          <w:rStyle w:val="Emphasis"/>
          <w:highlight w:val="cyan"/>
        </w:rPr>
        <w:t xml:space="preserve">own </w:t>
      </w:r>
      <w:r w:rsidRPr="00504A6A">
        <w:rPr>
          <w:rStyle w:val="StyleUnderline"/>
          <w:highlight w:val="cyan"/>
        </w:rPr>
        <w:t>rules</w:t>
      </w:r>
      <w:r w:rsidRPr="00504A6A">
        <w:rPr>
          <w:sz w:val="14"/>
          <w:highlight w:val="cyan"/>
        </w:rPr>
        <w:t xml:space="preserve">. </w:t>
      </w:r>
      <w:r w:rsidRPr="00504A6A">
        <w:rPr>
          <w:rStyle w:val="StyleUnderline"/>
          <w:highlight w:val="cyan"/>
        </w:rPr>
        <w:t>Russia is highly critical of the Artemis Accords process and China appears to be frozen out of it, suggesting that two major space powers will not be bound by the new rules.</w:t>
      </w:r>
      <w:r w:rsidRPr="00504A6A">
        <w:rPr>
          <w:sz w:val="14"/>
          <w:highlight w:val="cyan"/>
        </w:rPr>
        <w:t xml:space="preserve"> </w:t>
      </w:r>
      <w:r w:rsidRPr="00504A6A">
        <w:rPr>
          <w:rStyle w:val="Emphasis"/>
          <w:highlight w:val="cyan"/>
        </w:rPr>
        <w:t xml:space="preserve">That potentially sets </w:t>
      </w:r>
      <w:r w:rsidRPr="00EB6DA0">
        <w:rPr>
          <w:rStyle w:val="Emphasis"/>
          <w:highlight w:val="cyan"/>
        </w:rPr>
        <w:t>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77B82A91" w14:textId="77777777" w:rsidR="001810B3" w:rsidRPr="00DF65BB" w:rsidRDefault="001810B3" w:rsidP="001810B3">
      <w:pPr>
        <w:rPr>
          <w:u w:val="single"/>
        </w:rPr>
      </w:pPr>
    </w:p>
    <w:p w14:paraId="6F45F263" w14:textId="77777777" w:rsidR="001810B3" w:rsidRDefault="001810B3" w:rsidP="001810B3">
      <w:pPr>
        <w:pStyle w:val="Heading4"/>
      </w:pPr>
      <w:r>
        <w:t xml:space="preserve">Dangerous mining greatly increases the risk of space debris. </w:t>
      </w:r>
    </w:p>
    <w:p w14:paraId="6970A797" w14:textId="77777777" w:rsidR="001810B3" w:rsidRDefault="001810B3" w:rsidP="001810B3">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21DA2DCA" w14:textId="77777777" w:rsidR="001810B3" w:rsidRDefault="001810B3" w:rsidP="001810B3">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4A1B615E" w14:textId="77777777" w:rsidR="001810B3" w:rsidRPr="00DF65BB" w:rsidRDefault="001810B3" w:rsidP="001810B3">
      <w:pPr>
        <w:rPr>
          <w:b/>
          <w:iCs/>
          <w:u w:val="single"/>
          <w:bdr w:val="single" w:sz="8" w:space="0" w:color="auto"/>
        </w:rPr>
      </w:pPr>
    </w:p>
    <w:p w14:paraId="17733BD3" w14:textId="77777777" w:rsidR="001810B3" w:rsidRPr="00DF65BB" w:rsidRDefault="001810B3" w:rsidP="001810B3">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3ACADDFA" w14:textId="77777777" w:rsidR="001810B3" w:rsidRDefault="001810B3" w:rsidP="001810B3">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3B28EDF" w14:textId="77777777" w:rsidR="001810B3" w:rsidRDefault="001810B3" w:rsidP="001810B3">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41FCCB0" w14:textId="77777777" w:rsidR="001810B3" w:rsidRPr="00B40499" w:rsidRDefault="001810B3" w:rsidP="001810B3">
      <w:pPr>
        <w:rPr>
          <w:sz w:val="16"/>
        </w:rPr>
      </w:pPr>
    </w:p>
    <w:p w14:paraId="12FC6750" w14:textId="77777777" w:rsidR="001810B3" w:rsidRPr="00DF65BB" w:rsidRDefault="001810B3" w:rsidP="001810B3">
      <w:pPr>
        <w:pStyle w:val="Heading4"/>
        <w:rPr>
          <w:rFonts w:cs="Arial"/>
        </w:rPr>
      </w:pPr>
      <w:r>
        <w:rPr>
          <w:rFonts w:cs="Arial"/>
        </w:rPr>
        <w:t xml:space="preserve">Debris cascades cause </w:t>
      </w:r>
      <w:r>
        <w:rPr>
          <w:rFonts w:cs="Arial"/>
          <w:u w:val="single"/>
        </w:rPr>
        <w:t>global</w:t>
      </w:r>
      <w:r>
        <w:rPr>
          <w:rFonts w:cs="Arial"/>
        </w:rPr>
        <w:t xml:space="preserve"> nuke war</w:t>
      </w:r>
    </w:p>
    <w:p w14:paraId="781426B3" w14:textId="77777777" w:rsidR="001810B3" w:rsidRPr="00DE79D4" w:rsidRDefault="001810B3" w:rsidP="001810B3">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81D9B89" w14:textId="77777777" w:rsidR="001810B3" w:rsidRDefault="001810B3" w:rsidP="001810B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2E4B002" w14:textId="77777777" w:rsidR="001810B3" w:rsidRDefault="001810B3" w:rsidP="001810B3">
      <w:pPr>
        <w:rPr>
          <w:sz w:val="12"/>
        </w:rPr>
      </w:pPr>
    </w:p>
    <w:p w14:paraId="7A412360" w14:textId="77777777" w:rsidR="001810B3" w:rsidRPr="00DF65BB" w:rsidRDefault="001810B3" w:rsidP="001810B3">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2FF7143C" w14:textId="77777777" w:rsidR="001810B3" w:rsidRPr="00367B77" w:rsidRDefault="001810B3" w:rsidP="001810B3">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34D00D1A" w14:textId="77777777" w:rsidR="001810B3" w:rsidRDefault="001810B3" w:rsidP="001810B3">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2C9366FA" w14:textId="77777777" w:rsidR="001810B3" w:rsidRDefault="001810B3" w:rsidP="001810B3">
      <w:pPr>
        <w:rPr>
          <w:sz w:val="16"/>
          <w:szCs w:val="18"/>
        </w:rPr>
      </w:pPr>
    </w:p>
    <w:p w14:paraId="2DE25811" w14:textId="77777777" w:rsidR="001810B3" w:rsidRDefault="001810B3" w:rsidP="001810B3">
      <w:pPr>
        <w:pStyle w:val="Heading4"/>
      </w:pPr>
      <w:r>
        <w:t>Independently, it shreds the ozone.</w:t>
      </w:r>
    </w:p>
    <w:p w14:paraId="5F595672" w14:textId="77777777" w:rsidR="001810B3" w:rsidRDefault="001810B3" w:rsidP="001810B3">
      <w:r>
        <w:t xml:space="preserve">Josy </w:t>
      </w:r>
      <w:r>
        <w:rPr>
          <w:b/>
          <w:sz w:val="26"/>
          <w:szCs w:val="26"/>
        </w:rPr>
        <w:t>O’Donnell 18</w:t>
      </w:r>
      <w:r>
        <w:t>, creator of Conservation Institute, “WHAT HAPPENS TO THE “SPACE JUNK” THAT FALLS BACK TO EARTH?,” https://ourplnt.com/space-junk-earth/#axzz5xRXia1uD</w:t>
      </w:r>
    </w:p>
    <w:p w14:paraId="01563E31" w14:textId="77777777" w:rsidR="001810B3" w:rsidRDefault="001810B3" w:rsidP="001810B3">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ascii="Calibri" w:eastAsia="Calibri" w:hAnsi="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ascii="Calibri" w:eastAsia="Calibri" w:hAnsi="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649C8B0E" w14:textId="77777777" w:rsidR="001810B3" w:rsidRDefault="001810B3" w:rsidP="001810B3"/>
    <w:p w14:paraId="648F8D33" w14:textId="77777777" w:rsidR="001810B3" w:rsidRDefault="001810B3" w:rsidP="001810B3">
      <w:pPr>
        <w:pStyle w:val="Heading4"/>
      </w:pPr>
      <w:r>
        <w:t>Extinction</w:t>
      </w:r>
    </w:p>
    <w:p w14:paraId="7228BF28" w14:textId="77777777" w:rsidR="001810B3" w:rsidRDefault="001810B3" w:rsidP="001810B3">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203A555F" w14:textId="77777777" w:rsidR="001810B3" w:rsidRPr="00B4777C" w:rsidRDefault="001810B3" w:rsidP="001810B3">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ascii="Calibri" w:eastAsia="Calibri" w:hAnsi="Calibri" w:cs="Calibri"/>
          <w:b/>
          <w:highlight w:val="cyan"/>
          <w:u w:val="single"/>
        </w:rPr>
        <w:t>is continuing to deplete</w:t>
      </w:r>
      <w:r>
        <w:rPr>
          <w:u w:val="single"/>
        </w:rPr>
        <w:t xml:space="preserve"> over major cities, and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ascii="Calibri" w:eastAsia="Calibri" w:hAnsi="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ascii="Calibri" w:eastAsia="Calibri" w:hAnsi="Calibri" w:cs="Calibri"/>
          <w:b/>
          <w:highlight w:val="cyan"/>
          <w:u w:val="single"/>
        </w:rPr>
        <w:t>catastrophic</w:t>
      </w:r>
      <w:r>
        <w:rPr>
          <w:u w:val="single"/>
        </w:rPr>
        <w:t xml:space="preserve"> than previously thought.</w:t>
      </w:r>
    </w:p>
    <w:p w14:paraId="78E9F074" w14:textId="77777777" w:rsidR="001810B3" w:rsidRPr="00DF65BB" w:rsidRDefault="001810B3" w:rsidP="001810B3">
      <w:pPr>
        <w:rPr>
          <w:sz w:val="16"/>
          <w:szCs w:val="18"/>
        </w:rPr>
      </w:pPr>
    </w:p>
    <w:p w14:paraId="41BA9544" w14:textId="77777777" w:rsidR="001810B3" w:rsidRPr="00DF65BB" w:rsidRDefault="001810B3" w:rsidP="001810B3">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2DFD26C0" w14:textId="77777777" w:rsidR="001810B3" w:rsidRDefault="001810B3" w:rsidP="001810B3">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63C44D71" w14:textId="77777777" w:rsidR="001810B3" w:rsidRDefault="001810B3" w:rsidP="001810B3">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7CDBE301" w14:textId="77777777" w:rsidR="001810B3" w:rsidRPr="00DF65BB" w:rsidRDefault="001810B3" w:rsidP="001810B3">
      <w:pPr>
        <w:rPr>
          <w:bdr w:val="single" w:sz="8" w:space="0" w:color="auto"/>
        </w:rPr>
      </w:pPr>
    </w:p>
    <w:p w14:paraId="1AA0A057" w14:textId="77777777" w:rsidR="001810B3" w:rsidRPr="00DF65BB" w:rsidRDefault="001810B3" w:rsidP="001810B3">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1F33F091" w14:textId="77777777" w:rsidR="001810B3" w:rsidRPr="00A42713" w:rsidRDefault="001810B3" w:rsidP="001810B3">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26A09EAE" w14:textId="77777777" w:rsidR="001810B3" w:rsidRPr="00A42713" w:rsidRDefault="001810B3" w:rsidP="001810B3">
      <w:pPr>
        <w:rPr>
          <w:sz w:val="16"/>
        </w:rPr>
      </w:pPr>
      <w:r w:rsidRPr="00A42713">
        <w:rPr>
          <w:sz w:val="16"/>
        </w:rPr>
        <w:t xml:space="preserve">Why </w:t>
      </w:r>
      <w:r w:rsidRPr="00A42713">
        <w:rPr>
          <w:rStyle w:val="Emphasis"/>
        </w:rPr>
        <w:t>space is a particular problem for crisis stability</w:t>
      </w:r>
    </w:p>
    <w:p w14:paraId="7AF42EEE" w14:textId="77777777" w:rsidR="001810B3" w:rsidRPr="00A42713" w:rsidRDefault="001810B3" w:rsidP="001810B3">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4B969BC" w14:textId="77777777" w:rsidR="001810B3" w:rsidRPr="00A42713" w:rsidRDefault="001810B3" w:rsidP="001810B3">
      <w:pPr>
        <w:rPr>
          <w:sz w:val="16"/>
        </w:rPr>
      </w:pPr>
      <w:r w:rsidRPr="00A42713">
        <w:rPr>
          <w:sz w:val="16"/>
        </w:rPr>
        <w:t>The vulnerability of satellites and first strike incentives</w:t>
      </w:r>
    </w:p>
    <w:p w14:paraId="5819FBC8" w14:textId="77777777" w:rsidR="001810B3" w:rsidRPr="00A42713" w:rsidRDefault="001810B3" w:rsidP="001810B3">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7DD011E" w14:textId="77777777" w:rsidR="001810B3" w:rsidRPr="00A42713" w:rsidRDefault="001810B3" w:rsidP="001810B3">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7480D774" w14:textId="77777777" w:rsidR="001810B3" w:rsidRPr="00A42713" w:rsidRDefault="001810B3" w:rsidP="001810B3">
      <w:pPr>
        <w:rPr>
          <w:sz w:val="16"/>
        </w:rPr>
      </w:pPr>
      <w:r w:rsidRPr="00A42713">
        <w:rPr>
          <w:sz w:val="16"/>
        </w:rPr>
        <w:t>A RAND Corporation monograph commissioned by the Air Force15 described the issue this way:</w:t>
      </w:r>
    </w:p>
    <w:p w14:paraId="0DD66B37" w14:textId="77777777" w:rsidR="001810B3" w:rsidRPr="00A42713" w:rsidRDefault="001810B3" w:rsidP="001810B3">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75DBCA02" w14:textId="77777777" w:rsidR="001810B3" w:rsidRPr="00A42713" w:rsidRDefault="001810B3" w:rsidP="001810B3">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BE1B54D" w14:textId="77777777" w:rsidR="001810B3" w:rsidRPr="00A42713" w:rsidRDefault="001810B3" w:rsidP="001810B3">
      <w:pPr>
        <w:rPr>
          <w:sz w:val="16"/>
        </w:rPr>
      </w:pPr>
      <w:r w:rsidRPr="00A42713">
        <w:rPr>
          <w:sz w:val="16"/>
        </w:rPr>
        <w:t>Short timelines and difficulty of attribution</w:t>
      </w:r>
    </w:p>
    <w:p w14:paraId="6CF50723" w14:textId="77777777" w:rsidR="001810B3" w:rsidRPr="00A42713" w:rsidRDefault="001810B3" w:rsidP="001810B3">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F1FC473" w14:textId="77777777" w:rsidR="001810B3" w:rsidRPr="00A42713" w:rsidRDefault="001810B3" w:rsidP="001810B3">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0C037A2" w14:textId="77777777" w:rsidR="001810B3" w:rsidRPr="00A42713" w:rsidRDefault="001810B3" w:rsidP="001810B3">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923231B" w14:textId="77777777" w:rsidR="001810B3" w:rsidRPr="00A42713" w:rsidRDefault="001810B3" w:rsidP="001810B3">
      <w:pPr>
        <w:rPr>
          <w:sz w:val="16"/>
        </w:rPr>
      </w:pPr>
      <w:r w:rsidRPr="00A42713">
        <w:rPr>
          <w:sz w:val="16"/>
        </w:rPr>
        <w:t>Entanglement of strategic and tactical missions</w:t>
      </w:r>
    </w:p>
    <w:p w14:paraId="5406BA2B" w14:textId="77777777" w:rsidR="001810B3" w:rsidRPr="00A42713" w:rsidRDefault="001810B3" w:rsidP="001810B3">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2120EB19" w14:textId="77777777" w:rsidR="001810B3" w:rsidRPr="00A42713" w:rsidRDefault="001810B3" w:rsidP="001810B3">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6E7F201" w14:textId="77777777" w:rsidR="001810B3" w:rsidRPr="00A42713" w:rsidRDefault="001810B3" w:rsidP="001810B3">
      <w:pPr>
        <w:rPr>
          <w:sz w:val="16"/>
        </w:rPr>
      </w:pPr>
      <w:r w:rsidRPr="00A42713">
        <w:rPr>
          <w:sz w:val="16"/>
        </w:rPr>
        <w:t>Misperception and dual-use technologies</w:t>
      </w:r>
    </w:p>
    <w:p w14:paraId="0B3BD4A0" w14:textId="77777777" w:rsidR="001810B3" w:rsidRPr="00A42713" w:rsidRDefault="001810B3" w:rsidP="001810B3">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158C3D0" w14:textId="77777777" w:rsidR="001810B3" w:rsidRPr="00A42713" w:rsidRDefault="001810B3" w:rsidP="001810B3">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55CB332" w14:textId="77777777" w:rsidR="001810B3" w:rsidRPr="00A42713" w:rsidRDefault="001810B3" w:rsidP="001810B3">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0533439" w14:textId="77777777" w:rsidR="001810B3" w:rsidRPr="00A42713" w:rsidRDefault="001810B3" w:rsidP="001810B3">
      <w:pPr>
        <w:rPr>
          <w:sz w:val="16"/>
        </w:rPr>
      </w:pPr>
      <w:r w:rsidRPr="00A42713">
        <w:rPr>
          <w:sz w:val="16"/>
        </w:rPr>
        <w:t>Discrimination</w:t>
      </w:r>
    </w:p>
    <w:p w14:paraId="330724E2" w14:textId="77777777" w:rsidR="001810B3" w:rsidRPr="00A42713" w:rsidRDefault="001810B3" w:rsidP="001810B3">
      <w:pPr>
        <w:rPr>
          <w:sz w:val="16"/>
        </w:rPr>
      </w:pPr>
      <w:r w:rsidRPr="00A42713">
        <w:rPr>
          <w:sz w:val="16"/>
        </w:rPr>
        <w:t>The consequences of interfering with a satellite may be vastly different depending on who is affected and how, and whether the satellite represents a legitimate military objective.</w:t>
      </w:r>
    </w:p>
    <w:p w14:paraId="341EB217" w14:textId="77777777" w:rsidR="001810B3" w:rsidRPr="00A42713" w:rsidRDefault="001810B3" w:rsidP="001810B3">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8A2FAD8" w14:textId="77777777" w:rsidR="001810B3" w:rsidRPr="00A42713" w:rsidRDefault="001810B3" w:rsidP="001810B3">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F7DE5D1" w14:textId="77777777" w:rsidR="001810B3" w:rsidRPr="00A42713" w:rsidRDefault="001810B3" w:rsidP="001810B3">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BE6695A" w14:textId="77777777" w:rsidR="001810B3" w:rsidRPr="00A42713" w:rsidRDefault="001810B3" w:rsidP="001810B3">
      <w:pPr>
        <w:rPr>
          <w:sz w:val="16"/>
        </w:rPr>
      </w:pPr>
      <w:r w:rsidRPr="00A42713">
        <w:rPr>
          <w:sz w:val="16"/>
        </w:rPr>
        <w:t>Lack of shared understanding of consequences/proportionality</w:t>
      </w:r>
    </w:p>
    <w:p w14:paraId="31648726" w14:textId="77777777" w:rsidR="001810B3" w:rsidRPr="00A42713" w:rsidRDefault="001810B3" w:rsidP="001810B3">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8A19465" w14:textId="77777777" w:rsidR="001810B3" w:rsidRDefault="001810B3" w:rsidP="001810B3">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9C6CD7E" w14:textId="77777777" w:rsidR="001810B3" w:rsidRDefault="001810B3" w:rsidP="001810B3">
      <w:pPr>
        <w:rPr>
          <w:sz w:val="16"/>
        </w:rPr>
      </w:pPr>
    </w:p>
    <w:p w14:paraId="0AC63CB5" w14:textId="77777777" w:rsidR="001810B3" w:rsidRPr="00B73AD4" w:rsidRDefault="001810B3" w:rsidP="001810B3">
      <w:pPr>
        <w:rPr>
          <w:sz w:val="16"/>
        </w:rPr>
      </w:pPr>
    </w:p>
    <w:p w14:paraId="7213AEBD" w14:textId="77777777" w:rsidR="001810B3" w:rsidRPr="00862F77" w:rsidRDefault="001810B3" w:rsidP="001810B3">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78237155" w14:textId="77777777" w:rsidR="001810B3" w:rsidRPr="00DA5043" w:rsidRDefault="001810B3" w:rsidP="001810B3">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2BFC0A5" w14:textId="77777777" w:rsidR="001810B3" w:rsidRPr="008E3C60" w:rsidRDefault="001810B3" w:rsidP="001810B3">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114E29AD" w14:textId="77777777" w:rsidR="001810B3" w:rsidRPr="008E3C60" w:rsidRDefault="001810B3" w:rsidP="001810B3">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7EA17A02" w14:textId="77777777" w:rsidR="001810B3" w:rsidRPr="008E3C60" w:rsidRDefault="001810B3" w:rsidP="001810B3">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13D29D5C" w14:textId="77777777" w:rsidR="001810B3" w:rsidRPr="008E3C60" w:rsidRDefault="001810B3" w:rsidP="001810B3">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11EB8500" w14:textId="77777777" w:rsidR="001810B3" w:rsidRDefault="001810B3" w:rsidP="001810B3">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135A1BC8" w14:textId="77777777" w:rsidR="001810B3" w:rsidRPr="008E3C60" w:rsidRDefault="001810B3" w:rsidP="001810B3">
      <w:pPr>
        <w:rPr>
          <w:sz w:val="16"/>
        </w:rPr>
      </w:pPr>
    </w:p>
    <w:p w14:paraId="02E885C7" w14:textId="77777777" w:rsidR="001810B3" w:rsidRPr="003475F6" w:rsidRDefault="001810B3" w:rsidP="001810B3">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2D60C6A9" w14:textId="77777777" w:rsidR="001810B3" w:rsidRPr="002B51C1" w:rsidRDefault="001810B3" w:rsidP="001810B3">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74B2110B" w14:textId="77777777" w:rsidR="001810B3" w:rsidRPr="00732233" w:rsidRDefault="001810B3" w:rsidP="001810B3">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6E44C70F" w14:textId="77777777" w:rsidR="001810B3" w:rsidRPr="00732233" w:rsidRDefault="001810B3" w:rsidP="001810B3">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5F957239" w14:textId="77777777" w:rsidR="001810B3" w:rsidRPr="00732233" w:rsidRDefault="001810B3" w:rsidP="001810B3">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034BE494" w14:textId="77777777" w:rsidR="001810B3" w:rsidRPr="00732233" w:rsidRDefault="001810B3" w:rsidP="001810B3">
      <w:pPr>
        <w:rPr>
          <w:sz w:val="16"/>
        </w:rPr>
      </w:pPr>
      <w:r w:rsidRPr="00732233">
        <w:rPr>
          <w:sz w:val="16"/>
        </w:rPr>
        <w:t>Privatization and industry</w:t>
      </w:r>
    </w:p>
    <w:p w14:paraId="118CBC83" w14:textId="77777777" w:rsidR="001810B3" w:rsidRPr="00732233" w:rsidRDefault="001810B3" w:rsidP="001810B3">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5F28B0A7" w14:textId="77777777" w:rsidR="001810B3" w:rsidRPr="00732233" w:rsidRDefault="001810B3" w:rsidP="001810B3">
      <w:pPr>
        <w:rPr>
          <w:sz w:val="16"/>
        </w:rPr>
      </w:pPr>
      <w:bookmarkStart w:id="1"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370DD6F4" w14:textId="77777777" w:rsidR="001810B3" w:rsidRPr="00732233" w:rsidRDefault="001810B3" w:rsidP="001810B3">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28FC11C7" w14:textId="77777777" w:rsidR="001810B3" w:rsidRPr="00732233" w:rsidRDefault="001810B3" w:rsidP="001810B3">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6942CF8A" w14:textId="77777777" w:rsidR="001810B3" w:rsidRDefault="001810B3" w:rsidP="001810B3">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4320CF94" w14:textId="77777777" w:rsidR="001810B3" w:rsidRPr="00732233" w:rsidRDefault="001810B3" w:rsidP="001810B3">
      <w:pPr>
        <w:rPr>
          <w:rStyle w:val="Emphasis"/>
        </w:rPr>
      </w:pPr>
    </w:p>
    <w:bookmarkEnd w:id="1"/>
    <w:p w14:paraId="5CC83090" w14:textId="77777777" w:rsidR="001810B3" w:rsidRPr="00390BE2" w:rsidRDefault="001810B3" w:rsidP="001810B3">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06FBEF50" w14:textId="77777777" w:rsidR="001810B3" w:rsidRPr="00DF7A7E" w:rsidRDefault="001810B3" w:rsidP="001810B3">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A18923A" w14:textId="77777777" w:rsidR="001810B3" w:rsidRPr="00390BE2" w:rsidRDefault="001810B3" w:rsidP="001810B3">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6BAE7D74" w14:textId="77777777" w:rsidR="001810B3" w:rsidRPr="00390BE2" w:rsidRDefault="001810B3" w:rsidP="001810B3">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200FC8CC" w14:textId="77777777" w:rsidR="001810B3" w:rsidRPr="00995EDA" w:rsidRDefault="001810B3" w:rsidP="001810B3">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1897051E" w14:textId="77777777" w:rsidR="001810B3" w:rsidRDefault="001810B3" w:rsidP="001810B3">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74ABFC8E" w14:textId="77777777" w:rsidR="001810B3" w:rsidRPr="00390BE2" w:rsidRDefault="001810B3" w:rsidP="001810B3">
      <w:pPr>
        <w:rPr>
          <w:sz w:val="16"/>
        </w:rPr>
      </w:pPr>
    </w:p>
    <w:p w14:paraId="0504B752" w14:textId="77777777" w:rsidR="001810B3" w:rsidRPr="00DD316F" w:rsidRDefault="001810B3" w:rsidP="001810B3">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20F96F47" w14:textId="77777777" w:rsidR="001810B3" w:rsidRDefault="001810B3" w:rsidP="001810B3">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7" w:history="1">
        <w:r w:rsidRPr="00184405">
          <w:rPr>
            <w:rStyle w:val="Hyperlink"/>
          </w:rPr>
          <w:t>http://www.michaeldello.com/asteroids-comets-space-weapons/</w:t>
        </w:r>
      </w:hyperlink>
      <w:r>
        <w:t>]</w:t>
      </w:r>
    </w:p>
    <w:p w14:paraId="1C2EA9E6" w14:textId="77777777" w:rsidR="001810B3" w:rsidRPr="004C62E4" w:rsidRDefault="001810B3" w:rsidP="001810B3">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45388B63" w14:textId="77777777" w:rsidR="001810B3" w:rsidRPr="004C62E4" w:rsidRDefault="001810B3" w:rsidP="001810B3">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25481C99" w14:textId="77777777" w:rsidR="001810B3" w:rsidRPr="004C62E4" w:rsidRDefault="001810B3" w:rsidP="001810B3">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A7DE5EF" w14:textId="77777777" w:rsidR="001810B3" w:rsidRDefault="001810B3" w:rsidP="001810B3">
      <w:pPr>
        <w:rPr>
          <w:rStyle w:val="Style13ptBold"/>
        </w:rPr>
      </w:pPr>
      <w:r>
        <w:rPr>
          <w:rStyle w:val="Style13ptBold"/>
        </w:rPr>
        <w:t xml:space="preserve">Footnote </w:t>
      </w:r>
    </w:p>
    <w:p w14:paraId="2AEADF30" w14:textId="77777777" w:rsidR="001810B3" w:rsidRDefault="001810B3" w:rsidP="001810B3">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0F80F45B" w14:textId="77777777" w:rsidR="001810B3" w:rsidRPr="00525E10" w:rsidRDefault="001810B3" w:rsidP="001810B3">
      <w:pPr>
        <w:rPr>
          <w:rStyle w:val="StyleUnderline"/>
        </w:rPr>
      </w:pPr>
    </w:p>
    <w:p w14:paraId="612AF836" w14:textId="77777777" w:rsidR="001810B3" w:rsidRPr="00056654" w:rsidRDefault="001810B3" w:rsidP="001810B3">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48810F73" w14:textId="77777777" w:rsidR="001810B3" w:rsidRPr="00E262FA" w:rsidRDefault="001810B3" w:rsidP="001810B3">
      <w:pPr>
        <w:contextualSpacing/>
      </w:pPr>
      <w:r w:rsidRPr="00E262FA">
        <w:rPr>
          <w:rStyle w:val="Style13ptBold"/>
        </w:rPr>
        <w:t>Lovett 19</w:t>
      </w:r>
      <w:r w:rsidRPr="00E262FA">
        <w:t xml:space="preserve">, [Richard Lovett is a Cosmos contributor, The biggest danger about an asteroid strike? Lawyers, </w:t>
      </w:r>
      <w:r w:rsidRPr="00E262FA">
        <w:rPr>
          <w:rStyle w:val="StyleUnderline"/>
          <w:highlight w:val="cyan"/>
        </w:rPr>
        <w:t xml:space="preserve">Blasting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1A3A94D5" w14:textId="77777777" w:rsidR="001810B3" w:rsidRDefault="001810B3" w:rsidP="001810B3">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foe, </w:t>
      </w:r>
      <w:r w:rsidRPr="00E262FA">
        <w:rPr>
          <w:rStyle w:val="StyleUnderline"/>
          <w:highlight w:val="cyan"/>
        </w:rPr>
        <w:t xml:space="preserve">and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546C71FD" w14:textId="77777777" w:rsidR="001810B3" w:rsidRPr="00810E45" w:rsidRDefault="001810B3" w:rsidP="001810B3">
      <w:pPr>
        <w:contextualSpacing/>
        <w:rPr>
          <w:sz w:val="16"/>
          <w:szCs w:val="16"/>
        </w:rPr>
      </w:pPr>
    </w:p>
    <w:p w14:paraId="5F5DE31B" w14:textId="77777777" w:rsidR="001810B3" w:rsidRPr="00A342A1" w:rsidRDefault="001810B3" w:rsidP="001810B3">
      <w:pPr>
        <w:pStyle w:val="Heading4"/>
      </w:pPr>
      <w:r>
        <w:t xml:space="preserve">The </w:t>
      </w:r>
      <w:r>
        <w:rPr>
          <w:u w:val="single"/>
        </w:rPr>
        <w:t>mining itself</w:t>
      </w:r>
      <w:r>
        <w:t xml:space="preserve"> increases the risk of asteroid collisions </w:t>
      </w:r>
    </w:p>
    <w:p w14:paraId="2FDE67BD" w14:textId="77777777" w:rsidR="001810B3" w:rsidRPr="0090528A" w:rsidRDefault="001810B3" w:rsidP="001810B3">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023E8AD7" w14:textId="77777777" w:rsidR="001810B3" w:rsidRDefault="001810B3" w:rsidP="001810B3">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34611107" w14:textId="77777777" w:rsidR="001810B3" w:rsidRDefault="001810B3" w:rsidP="001810B3">
      <w:pPr>
        <w:rPr>
          <w:sz w:val="16"/>
        </w:rPr>
      </w:pPr>
    </w:p>
    <w:p w14:paraId="0AD718DC" w14:textId="77777777" w:rsidR="001810B3" w:rsidRPr="00B60772" w:rsidRDefault="001810B3" w:rsidP="001810B3">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78E155D5" w14:textId="77777777" w:rsidR="001810B3" w:rsidRPr="00E262FA" w:rsidRDefault="001810B3" w:rsidP="001810B3">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77A6C922" w14:textId="77777777" w:rsidR="001810B3" w:rsidRPr="00056654" w:rsidRDefault="001810B3" w:rsidP="001810B3">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547F07D3" w14:textId="77777777" w:rsidR="001810B3" w:rsidRPr="00056654" w:rsidRDefault="001810B3" w:rsidP="001810B3">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285C07D7" w14:textId="77777777" w:rsidR="001810B3" w:rsidRPr="00056654" w:rsidRDefault="001810B3" w:rsidP="001810B3">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6DA582F1" w14:textId="77777777" w:rsidR="001810B3" w:rsidRPr="0061423F" w:rsidRDefault="001810B3" w:rsidP="001810B3">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019D4E77" w14:textId="77777777" w:rsidR="001810B3" w:rsidRPr="00056654" w:rsidRDefault="001810B3" w:rsidP="001810B3">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0AD7E8E6" w14:textId="77777777" w:rsidR="001810B3" w:rsidRDefault="001810B3" w:rsidP="001810B3">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180E85D7" w14:textId="77777777" w:rsidR="001810B3" w:rsidRPr="00056654" w:rsidRDefault="001810B3" w:rsidP="001810B3">
      <w:pPr>
        <w:contextualSpacing/>
        <w:rPr>
          <w:sz w:val="16"/>
        </w:rPr>
      </w:pPr>
    </w:p>
    <w:p w14:paraId="0031569F" w14:textId="77777777" w:rsidR="001810B3" w:rsidRPr="009C394E" w:rsidRDefault="001810B3" w:rsidP="001810B3">
      <w:pPr>
        <w:pStyle w:val="Heading4"/>
      </w:pPr>
      <w:r>
        <w:t xml:space="preserve">Reject </w:t>
      </w:r>
      <w:r>
        <w:rPr>
          <w:u w:val="single"/>
        </w:rPr>
        <w:t>conventional risk</w:t>
      </w:r>
      <w:r>
        <w:t xml:space="preserve"> calculus –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w:t>
      </w:r>
    </w:p>
    <w:p w14:paraId="7FD4D4DB" w14:textId="77777777" w:rsidR="001810B3" w:rsidRPr="0050701C" w:rsidRDefault="001810B3" w:rsidP="001810B3">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22F6DBDF" w14:textId="77777777" w:rsidR="001810B3" w:rsidRPr="009C394E" w:rsidRDefault="001810B3" w:rsidP="001810B3">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735DBF78" w14:textId="77777777" w:rsidR="001810B3" w:rsidRPr="009C394E" w:rsidRDefault="001810B3" w:rsidP="001810B3">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r w:rsidRPr="00FB274B">
        <w:rPr>
          <w:rStyle w:val="Emphasis"/>
          <w:highlight w:val="cyan"/>
        </w:rPr>
        <w:t>all of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Ashurbeyli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in the 2 1st century</w:t>
      </w:r>
      <w:r w:rsidRPr="009C394E">
        <w:rPr>
          <w:sz w:val="16"/>
        </w:rPr>
        <w:t xml:space="preserve">. "211 </w:t>
      </w:r>
    </w:p>
    <w:p w14:paraId="6E87470B" w14:textId="77777777" w:rsidR="001810B3" w:rsidRDefault="001810B3" w:rsidP="001810B3">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would not be on anyone's active "to-do list" for generations. </w:t>
      </w:r>
    </w:p>
    <w:p w14:paraId="56BD52ED" w14:textId="77777777" w:rsidR="001810B3" w:rsidRPr="009C394E" w:rsidRDefault="001810B3" w:rsidP="001810B3">
      <w:pPr>
        <w:rPr>
          <w:sz w:val="16"/>
        </w:rPr>
      </w:pPr>
      <w:r w:rsidRPr="00602CAD">
        <w:rPr>
          <w:rStyle w:val="StyleUnderline"/>
        </w:rPr>
        <w:t xml:space="preserve">Still, timing matters in another way, too. </w:t>
      </w:r>
      <w:r w:rsidRPr="00FB274B">
        <w:rPr>
          <w:rStyle w:val="StyleUnderline"/>
          <w:highlight w:val="cyan"/>
        </w:rPr>
        <w:t>With our present state of</w:t>
      </w:r>
      <w:r w:rsidRPr="00602CAD">
        <w:rPr>
          <w:rStyle w:val="StyleUnderline"/>
        </w:rPr>
        <w:t xml:space="preserve"> astronomical </w:t>
      </w:r>
      <w:r w:rsidRPr="00FB274B">
        <w:rPr>
          <w:rStyle w:val="StyleUnderline"/>
          <w:highlight w:val="cyan"/>
        </w:rPr>
        <w:t>intelligence</w:t>
      </w:r>
      <w:r w:rsidRPr="00602CAD">
        <w:rPr>
          <w:rStyle w:val="StyleUnderline"/>
        </w:rPr>
        <w:t xml:space="preserve">, </w:t>
      </w:r>
      <w:r w:rsidRPr="00FB274B">
        <w:rPr>
          <w:rStyle w:val="Emphasis"/>
          <w:highlight w:val="cyan"/>
        </w:rPr>
        <w:t>we cannot be certain</w:t>
      </w:r>
      <w:r w:rsidRPr="00602CAD">
        <w:rPr>
          <w:rStyle w:val="Emphasis"/>
        </w:rPr>
        <w:t xml:space="preserve"> </w:t>
      </w:r>
      <w:r w:rsidRPr="00FB274B">
        <w:rPr>
          <w:rStyle w:val="StyleUnderline"/>
          <w:highlight w:val="cyan"/>
        </w:rPr>
        <w:t>about</w:t>
      </w:r>
      <w:r w:rsidRPr="00602CAD">
        <w:rPr>
          <w:rStyle w:val="StyleUnderline"/>
        </w:rPr>
        <w:t xml:space="preserve"> our planet's </w:t>
      </w:r>
      <w:r w:rsidRPr="00FB274B">
        <w:rPr>
          <w:rStyle w:val="StyleUnderline"/>
          <w:highlight w:val="cyan"/>
        </w:rPr>
        <w:t>prolonged safety</w:t>
      </w:r>
      <w:r w:rsidRPr="00602CAD">
        <w:rPr>
          <w:rStyle w:val="StyleUnderline"/>
        </w:rPr>
        <w:t>, and we must exhibit appropriate modesty about our confidence in the completeness of the inventory of known NEOs.</w:t>
      </w:r>
      <w:r w:rsidRPr="009C394E">
        <w:rPr>
          <w:sz w:val="16"/>
        </w:rPr>
        <w:t xml:space="preserve"> Accordingly, the </w:t>
      </w:r>
      <w:r w:rsidRPr="00FB274B">
        <w:rPr>
          <w:rStyle w:val="StyleUnderline"/>
          <w:highlight w:val="cyan"/>
        </w:rPr>
        <w:t>planet</w:t>
      </w:r>
      <w:r w:rsidRPr="00602CAD">
        <w:rPr>
          <w:rStyle w:val="StyleUnderline"/>
        </w:rPr>
        <w:t xml:space="preserve"> </w:t>
      </w:r>
      <w:r w:rsidRPr="00FB274B">
        <w:rPr>
          <w:rStyle w:val="StyleUnderline"/>
          <w:highlight w:val="cyan"/>
        </w:rPr>
        <w:t>may</w:t>
      </w:r>
      <w:r w:rsidRPr="00602CAD">
        <w:rPr>
          <w:rStyle w:val="StyleUnderline"/>
        </w:rPr>
        <w:t xml:space="preserve"> </w:t>
      </w:r>
      <w:r w:rsidRPr="00FB274B">
        <w:rPr>
          <w:rStyle w:val="Emphasis"/>
          <w:highlight w:val="cyan"/>
        </w:rPr>
        <w:t>not have</w:t>
      </w:r>
      <w:r w:rsidRPr="00602CAD">
        <w:rPr>
          <w:rStyle w:val="Emphasis"/>
        </w:rPr>
        <w:t xml:space="preserve"> much </w:t>
      </w:r>
      <w:r w:rsidRPr="00FB274B">
        <w:rPr>
          <w:rStyle w:val="Emphasis"/>
          <w:highlight w:val="cyan"/>
        </w:rPr>
        <w:t>advance notice</w:t>
      </w:r>
      <w:r w:rsidRPr="009C394E">
        <w:rPr>
          <w:sz w:val="16"/>
          <w:highlight w:val="cyan"/>
        </w:rPr>
        <w:t xml:space="preserve"> </w:t>
      </w:r>
      <w:r w:rsidRPr="009C394E">
        <w:rPr>
          <w:sz w:val="16"/>
        </w:rPr>
        <w:t xml:space="preserve">about the next Chicxulub, and we </w:t>
      </w:r>
      <w:r w:rsidRPr="00602CAD">
        <w:rPr>
          <w:rStyle w:val="StyleUnderline"/>
        </w:rPr>
        <w:t xml:space="preserve">may be </w:t>
      </w:r>
      <w:r w:rsidRPr="00FB274B">
        <w:rPr>
          <w:rStyle w:val="Emphasis"/>
          <w:highlight w:val="cyan"/>
        </w:rPr>
        <w:t>no more able than the</w:t>
      </w:r>
      <w:r w:rsidRPr="00602CAD">
        <w:rPr>
          <w:rStyle w:val="Emphasis"/>
        </w:rPr>
        <w:t xml:space="preserve"> </w:t>
      </w:r>
      <w:r w:rsidRPr="00FB274B">
        <w:rPr>
          <w:rStyle w:val="Emphasis"/>
          <w:highlight w:val="cyan"/>
        </w:rPr>
        <w:t>dinosaurs</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StyleUnderline"/>
          <w:highlight w:val="cyan"/>
        </w:rPr>
        <w:t>immediately</w:t>
      </w:r>
      <w:r w:rsidRPr="00602CAD">
        <w:rPr>
          <w:rStyle w:val="StyleUnderline"/>
        </w:rPr>
        <w:t xml:space="preserve"> </w:t>
      </w:r>
      <w:r w:rsidRPr="00FB274B">
        <w:rPr>
          <w:rStyle w:val="StyleUnderline"/>
          <w:highlight w:val="cyan"/>
        </w:rPr>
        <w:t>invent</w:t>
      </w:r>
      <w:r w:rsidRPr="00602CAD">
        <w:rPr>
          <w:rStyle w:val="StyleUnderline"/>
        </w:rPr>
        <w:t xml:space="preserve"> </w:t>
      </w:r>
      <w:r w:rsidRPr="00FB274B">
        <w:rPr>
          <w:rStyle w:val="StyleUnderline"/>
          <w:highlight w:val="cyan"/>
        </w:rPr>
        <w:t>our way out</w:t>
      </w:r>
      <w:r w:rsidRPr="00602CAD">
        <w:rPr>
          <w:rStyle w:val="StyleUnderline"/>
        </w:rPr>
        <w:t xml:space="preserve"> of an unanticipated fatal space specter</w:t>
      </w:r>
      <w:r w:rsidRPr="009C394E">
        <w:rPr>
          <w:sz w:val="16"/>
        </w:rPr>
        <w:t>. Frances Lyall and Paul B. Larsen summarize the issue this way: "</w:t>
      </w:r>
      <w:r w:rsidRPr="00945F32">
        <w:rPr>
          <w:rStyle w:val="StyleUnderline"/>
        </w:rPr>
        <w:t>Time</w:t>
      </w:r>
      <w:r w:rsidRPr="00602CAD">
        <w:rPr>
          <w:rStyle w:val="StyleUnderline"/>
        </w:rPr>
        <w:t xml:space="preserve"> might be </w:t>
      </w:r>
      <w:r w:rsidRPr="00945F32">
        <w:rPr>
          <w:rStyle w:val="StyleUnderline"/>
        </w:rPr>
        <w:t>too</w:t>
      </w:r>
      <w:r w:rsidRPr="00602CAD">
        <w:rPr>
          <w:rStyle w:val="StyleUnderline"/>
        </w:rPr>
        <w:t xml:space="preserve"> </w:t>
      </w:r>
      <w:r w:rsidRPr="00945F32">
        <w:rPr>
          <w:rStyle w:val="StyleUnderline"/>
        </w:rPr>
        <w:t>short</w:t>
      </w:r>
      <w:r w:rsidRPr="00602CAD">
        <w:rPr>
          <w:rStyle w:val="StyleUnderline"/>
        </w:rPr>
        <w:t xml:space="preserve"> adequately to deal with the crisis-missile or other </w:t>
      </w:r>
      <w:r w:rsidRPr="00FB274B">
        <w:rPr>
          <w:rStyle w:val="Emphasis"/>
          <w:highlight w:val="cyan"/>
        </w:rPr>
        <w:t>technology has to be prepared</w:t>
      </w:r>
      <w:r w:rsidRPr="009C394E">
        <w:rPr>
          <w:sz w:val="16"/>
        </w:rPr>
        <w:t xml:space="preserve">." 2 12 </w:t>
      </w:r>
    </w:p>
    <w:p w14:paraId="38233786" w14:textId="77777777" w:rsidR="001810B3" w:rsidRPr="009C394E" w:rsidRDefault="001810B3" w:rsidP="001810B3">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simultaneously-especially when people have so little first-hand experience with the causal phenomenon. </w:t>
      </w:r>
      <w:r w:rsidRPr="009C394E">
        <w:rPr>
          <w:sz w:val="16"/>
        </w:rPr>
        <w:t xml:space="preserve">A </w:t>
      </w:r>
      <w:r w:rsidRPr="00FB274B">
        <w:rPr>
          <w:rStyle w:val="Emphasis"/>
          <w:highlight w:val="cyan"/>
        </w:rPr>
        <w:t>2010</w:t>
      </w:r>
      <w:r w:rsidRPr="00602CAD">
        <w:rPr>
          <w:rStyle w:val="Emphasis"/>
        </w:rPr>
        <w:t xml:space="preserve"> </w:t>
      </w:r>
      <w:r w:rsidRPr="00FB274B">
        <w:rPr>
          <w:rStyle w:val="Emphasis"/>
          <w:highlight w:val="cyan"/>
        </w:rPr>
        <w:t>study</w:t>
      </w:r>
      <w:r w:rsidRPr="00602CAD">
        <w:rPr>
          <w:rStyle w:val="StyleUnderline"/>
        </w:rPr>
        <w:t xml:space="preserve"> by the National Academy of Sciences </w:t>
      </w:r>
      <w:r w:rsidRPr="00FB274B">
        <w:rPr>
          <w:rStyle w:val="StyleUnderline"/>
          <w:highlight w:val="cyan"/>
        </w:rPr>
        <w:t>referred</w:t>
      </w:r>
      <w:r w:rsidRPr="00602CAD">
        <w:rPr>
          <w:rStyle w:val="StyleUnderline"/>
        </w:rPr>
        <w:t xml:space="preserve"> </w:t>
      </w:r>
      <w:r w:rsidRPr="00FB274B">
        <w:rPr>
          <w:rStyle w:val="StyleUnderline"/>
          <w:highlight w:val="cyan"/>
        </w:rPr>
        <w:t>to this as</w:t>
      </w:r>
      <w:r w:rsidRPr="00602CAD">
        <w:rPr>
          <w:rStyle w:val="StyleUnderline"/>
        </w:rPr>
        <w:t xml:space="preserve"> a </w:t>
      </w:r>
      <w:r w:rsidRPr="00FB274B">
        <w:rPr>
          <w:rStyle w:val="Emphasis"/>
          <w:highlight w:val="cyan"/>
        </w:rPr>
        <w:t>classic "zero times infinity" problem</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Emphasis"/>
          <w:highlight w:val="cyan"/>
        </w:rPr>
        <w:t>thwarts human cognitive processing</w:t>
      </w:r>
      <w:r w:rsidRPr="00602CAD">
        <w:rPr>
          <w:rStyle w:val="StyleUnderline"/>
        </w:rPr>
        <w:t>.</w:t>
      </w:r>
      <w:r w:rsidRPr="009C394E">
        <w:rPr>
          <w:sz w:val="16"/>
        </w:rPr>
        <w:t xml:space="preserve">213 Cass Sunstein and Richard Zeckhauser label </w:t>
      </w:r>
      <w:r w:rsidRPr="00602CAD">
        <w:rPr>
          <w:rStyle w:val="StyleUnderline"/>
        </w:rPr>
        <w:t xml:space="preserve">the </w:t>
      </w:r>
      <w:r w:rsidRPr="00FB274B">
        <w:rPr>
          <w:rStyle w:val="StyleUnderline"/>
          <w:highlight w:val="cyan"/>
        </w:rPr>
        <w:t>resulting bias</w:t>
      </w:r>
      <w:r w:rsidRPr="00602CAD">
        <w:rPr>
          <w:rStyle w:val="StyleUnderline"/>
        </w:rPr>
        <w:t xml:space="preserve"> in decision-making </w:t>
      </w:r>
      <w:r w:rsidRPr="00FB274B">
        <w:rPr>
          <w:rStyle w:val="StyleUnderline"/>
          <w:highlight w:val="cyan"/>
        </w:rPr>
        <w:t xml:space="preserve">as </w:t>
      </w:r>
      <w:r w:rsidRPr="00FB274B">
        <w:rPr>
          <w:rStyle w:val="Emphasis"/>
          <w:highlight w:val="cyan"/>
        </w:rPr>
        <w:t>"probability neglect"-</w:t>
      </w:r>
      <w:r w:rsidRPr="00602CAD">
        <w:rPr>
          <w:rStyle w:val="StyleUnderline"/>
        </w:rPr>
        <w:t xml:space="preserve">a </w:t>
      </w:r>
      <w:r w:rsidRPr="00FB274B">
        <w:rPr>
          <w:rStyle w:val="StyleUnderline"/>
          <w:highlight w:val="cyan"/>
        </w:rPr>
        <w:t>propensity</w:t>
      </w:r>
      <w:r w:rsidRPr="00602CAD">
        <w:rPr>
          <w:rStyle w:val="StyleUnderline"/>
        </w:rPr>
        <w:t xml:space="preserve"> </w:t>
      </w:r>
      <w:r w:rsidRPr="00FB274B">
        <w:rPr>
          <w:rStyle w:val="StyleUnderline"/>
          <w:highlight w:val="cyan"/>
        </w:rPr>
        <w:t>to</w:t>
      </w:r>
      <w:r w:rsidRPr="00602CAD">
        <w:rPr>
          <w:rStyle w:val="StyleUnderline"/>
        </w:rPr>
        <w:t xml:space="preserve"> </w:t>
      </w:r>
      <w:r w:rsidRPr="00FB274B">
        <w:rPr>
          <w:rStyle w:val="Emphasis"/>
          <w:highlight w:val="cyan"/>
        </w:rPr>
        <w:t>misunderstand</w:t>
      </w:r>
      <w:r w:rsidRPr="00602CAD">
        <w:rPr>
          <w:rStyle w:val="Emphasis"/>
        </w:rPr>
        <w:t xml:space="preserve"> </w:t>
      </w:r>
      <w:r w:rsidRPr="00FB274B">
        <w:rPr>
          <w:rStyle w:val="Emphasis"/>
          <w:highlight w:val="cyan"/>
        </w:rPr>
        <w:t>the fearsome risks</w:t>
      </w:r>
      <w:r w:rsidRPr="00602CAD">
        <w:rPr>
          <w:rStyle w:val="StyleUnderline"/>
        </w:rPr>
        <w:t xml:space="preserve"> </w:t>
      </w:r>
      <w:r w:rsidRPr="00FB274B">
        <w:rPr>
          <w:rStyle w:val="StyleUnderline"/>
          <w:highlight w:val="cyan"/>
        </w:rPr>
        <w:t>that</w:t>
      </w:r>
      <w:r w:rsidRPr="00602CAD">
        <w:rPr>
          <w:rStyle w:val="StyleUnderline"/>
        </w:rPr>
        <w:t xml:space="preserve"> </w:t>
      </w:r>
      <w:r w:rsidRPr="00FB274B">
        <w:rPr>
          <w:rStyle w:val="StyleUnderline"/>
          <w:highlight w:val="cyan"/>
        </w:rPr>
        <w:t>are</w:t>
      </w:r>
      <w:r w:rsidRPr="00602CAD">
        <w:rPr>
          <w:rStyle w:val="StyleUnderline"/>
        </w:rPr>
        <w:t xml:space="preserve"> so </w:t>
      </w:r>
      <w:r w:rsidRPr="00FB274B">
        <w:rPr>
          <w:rStyle w:val="StyleUnderline"/>
          <w:highlight w:val="cyan"/>
        </w:rPr>
        <w:t>difficult to conceptualize</w:t>
      </w:r>
      <w:r w:rsidRPr="009C394E">
        <w:rPr>
          <w:sz w:val="16"/>
        </w:rPr>
        <w:t xml:space="preserve">.2 14 </w:t>
      </w:r>
      <w:r w:rsidRPr="00FB274B">
        <w:rPr>
          <w:rStyle w:val="Emphasis"/>
          <w:highlight w:val="cyan"/>
        </w:rPr>
        <w:t>Behavioral</w:t>
      </w:r>
      <w:r w:rsidRPr="00602CAD">
        <w:rPr>
          <w:rStyle w:val="Emphasis"/>
        </w:rPr>
        <w:t xml:space="preserve"> </w:t>
      </w:r>
      <w:r w:rsidRPr="00FB274B">
        <w:rPr>
          <w:rStyle w:val="Emphasis"/>
          <w:highlight w:val="cyan"/>
        </w:rPr>
        <w:t>economics</w:t>
      </w:r>
      <w:r w:rsidRPr="00602CAD">
        <w:rPr>
          <w:rStyle w:val="StyleUnderline"/>
        </w:rPr>
        <w:t xml:space="preserve"> literature </w:t>
      </w:r>
      <w:r w:rsidRPr="00FB274B">
        <w:rPr>
          <w:rStyle w:val="StyleUnderline"/>
          <w:highlight w:val="cyan"/>
        </w:rPr>
        <w:t>abounds</w:t>
      </w:r>
      <w:r w:rsidRPr="00602CAD">
        <w:rPr>
          <w:rStyle w:val="StyleUnderline"/>
        </w:rPr>
        <w:t xml:space="preserve"> </w:t>
      </w:r>
      <w:r w:rsidRPr="00FB274B">
        <w:rPr>
          <w:rStyle w:val="StyleUnderline"/>
          <w:highlight w:val="cyan"/>
        </w:rPr>
        <w:t>with</w:t>
      </w:r>
      <w:r w:rsidRPr="00602CAD">
        <w:rPr>
          <w:rStyle w:val="StyleUnderline"/>
        </w:rPr>
        <w:t xml:space="preserve"> </w:t>
      </w:r>
      <w:r w:rsidRPr="00FB274B">
        <w:rPr>
          <w:rStyle w:val="StyleUnderline"/>
          <w:highlight w:val="cyan"/>
        </w:rPr>
        <w:t>examinations</w:t>
      </w:r>
      <w:r w:rsidRPr="00602CAD">
        <w:rPr>
          <w:rStyle w:val="StyleUnderline"/>
        </w:rPr>
        <w:t xml:space="preserve"> </w:t>
      </w:r>
      <w:r w:rsidRPr="00FB274B">
        <w:rPr>
          <w:rStyle w:val="StyleUnderline"/>
          <w:highlight w:val="cyan"/>
        </w:rPr>
        <w:t>of</w:t>
      </w:r>
      <w:r w:rsidRPr="00602CAD">
        <w:rPr>
          <w:rStyle w:val="StyleUnderline"/>
        </w:rPr>
        <w:t xml:space="preserve"> the collective </w:t>
      </w:r>
      <w:r w:rsidRPr="00FB274B">
        <w:rPr>
          <w:rStyle w:val="StyleUnderline"/>
          <w:highlight w:val="cyan"/>
        </w:rPr>
        <w:t>non-rationality</w:t>
      </w:r>
      <w:r w:rsidRPr="00602CAD">
        <w:rPr>
          <w:rStyle w:val="StyleUnderline"/>
        </w:rPr>
        <w:t xml:space="preserve"> </w:t>
      </w:r>
      <w:r w:rsidRPr="00FB274B">
        <w:rPr>
          <w:rStyle w:val="StyleUnderline"/>
          <w:highlight w:val="cyan"/>
        </w:rPr>
        <w:t>in</w:t>
      </w:r>
      <w:r w:rsidRPr="00602CAD">
        <w:rPr>
          <w:rStyle w:val="StyleUnderline"/>
        </w:rPr>
        <w:t xml:space="preserve"> our species' approach to high-severity/low-probability events, leading to </w:t>
      </w:r>
      <w:r w:rsidRPr="00FB274B">
        <w:rPr>
          <w:rStyle w:val="Emphasis"/>
          <w:highlight w:val="cyan"/>
        </w:rPr>
        <w:t>extreme</w:t>
      </w:r>
      <w:r w:rsidRPr="00602CAD">
        <w:rPr>
          <w:rStyle w:val="Emphasis"/>
        </w:rPr>
        <w:t xml:space="preserve"> </w:t>
      </w:r>
      <w:r w:rsidRPr="00FB274B">
        <w:rPr>
          <w:rStyle w:val="Emphasis"/>
          <w:highlight w:val="cyan"/>
        </w:rPr>
        <w:t>discounting of remote future catastrophes</w:t>
      </w:r>
      <w:r w:rsidRPr="00602CAD">
        <w:rPr>
          <w:rStyle w:val="StyleUnderline"/>
        </w:rPr>
        <w:t>, to the detriment of individuals and society.</w:t>
      </w:r>
      <w:r w:rsidRPr="009C394E">
        <w:rPr>
          <w:sz w:val="16"/>
        </w:rPr>
        <w:t xml:space="preserve">2 15 </w:t>
      </w:r>
    </w:p>
    <w:p w14:paraId="3A15D8F6" w14:textId="77777777" w:rsidR="001810B3" w:rsidRPr="009C394E" w:rsidRDefault="001810B3" w:rsidP="001810B3">
      <w:pPr>
        <w:rPr>
          <w:sz w:val="16"/>
        </w:rPr>
      </w:pPr>
      <w:r w:rsidRPr="009C394E">
        <w:rPr>
          <w:sz w:val="16"/>
        </w:rPr>
        <w:t xml:space="preserve">The </w:t>
      </w:r>
      <w:r w:rsidRPr="00FB274B">
        <w:rPr>
          <w:rStyle w:val="Emphasis"/>
          <w:highlight w:val="cyan"/>
        </w:rPr>
        <w:t>underdeveloped</w:t>
      </w:r>
      <w:r w:rsidRPr="000209BA">
        <w:rPr>
          <w:rStyle w:val="Emphasis"/>
        </w:rPr>
        <w:t xml:space="preserve"> state of </w:t>
      </w:r>
      <w:r w:rsidRPr="00FB274B">
        <w:rPr>
          <w:rStyle w:val="Emphasis"/>
          <w:highlight w:val="cyan"/>
        </w:rPr>
        <w:t>international law</w:t>
      </w:r>
      <w:r w:rsidRPr="00602CAD">
        <w:rPr>
          <w:rStyle w:val="StyleUnderline"/>
        </w:rPr>
        <w:t xml:space="preserve"> on trans-border disasters </w:t>
      </w:r>
      <w:r w:rsidRPr="00FB274B">
        <w:rPr>
          <w:rStyle w:val="StyleUnderline"/>
          <w:highlight w:val="cyan"/>
        </w:rPr>
        <w:t>reflects</w:t>
      </w:r>
      <w:r w:rsidRPr="00602CAD">
        <w:rPr>
          <w:rStyle w:val="StyleUnderline"/>
        </w:rPr>
        <w:t xml:space="preserve"> this </w:t>
      </w:r>
      <w:r w:rsidRPr="00FB274B">
        <w:rPr>
          <w:rStyle w:val="StyleUnderline"/>
          <w:highlight w:val="cyan"/>
        </w:rPr>
        <w:t>cognitive deficit</w:t>
      </w:r>
      <w:r w:rsidRPr="00602CAD">
        <w:rPr>
          <w:rStyle w:val="StyleUnderline"/>
        </w:rPr>
        <w:t>. Perhaps this should not be surprising-the tasks of preventing, responding to, and rebuilding after global catastrophes are daunting</w:t>
      </w:r>
      <w:r w:rsidRPr="009C394E">
        <w:rPr>
          <w:sz w:val="16"/>
        </w:rPr>
        <w:t xml:space="preserve">. These are </w:t>
      </w:r>
      <w:r w:rsidRPr="00602CAD">
        <w:rPr>
          <w:rStyle w:val="StyleUnderline"/>
        </w:rPr>
        <w:t xml:space="preserve">topics that sovereign </w:t>
      </w:r>
      <w:r w:rsidRPr="00FB274B">
        <w:rPr>
          <w:rStyle w:val="StyleUnderline"/>
          <w:highlight w:val="cyan"/>
        </w:rPr>
        <w:t>states</w:t>
      </w:r>
      <w:r w:rsidRPr="00602CAD">
        <w:rPr>
          <w:rStyle w:val="StyleUnderline"/>
        </w:rPr>
        <w:t xml:space="preserve">, as well as individual human beings, </w:t>
      </w:r>
      <w:r w:rsidRPr="00FB274B">
        <w:rPr>
          <w:rStyle w:val="Emphasis"/>
          <w:highlight w:val="cyan"/>
        </w:rPr>
        <w:t>shy away from</w:t>
      </w:r>
      <w:r w:rsidRPr="00602CAD">
        <w:rPr>
          <w:rStyle w:val="Emphasis"/>
        </w:rPr>
        <w:t xml:space="preserve"> </w:t>
      </w:r>
      <w:r w:rsidRPr="00FB274B">
        <w:rPr>
          <w:rStyle w:val="Emphasis"/>
          <w:highlight w:val="cyan"/>
        </w:rPr>
        <w:t>addressing</w:t>
      </w:r>
      <w:r w:rsidRPr="00602CAD">
        <w:rPr>
          <w:rStyle w:val="Emphasis"/>
        </w:rPr>
        <w:t xml:space="preserve">-they are </w:t>
      </w:r>
      <w:r w:rsidRPr="00FB274B">
        <w:rPr>
          <w:rStyle w:val="Emphasis"/>
          <w:highlight w:val="cyan"/>
        </w:rPr>
        <w:t>uncomfortable to think about</w:t>
      </w:r>
      <w:r w:rsidRPr="00602CAD">
        <w:rPr>
          <w:rStyle w:val="StyleUnderline"/>
        </w:rPr>
        <w:t>; they can involve sharing resources, as well as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73312191" w14:textId="77777777" w:rsidR="001810B3" w:rsidRPr="009C394E" w:rsidRDefault="001810B3" w:rsidP="001810B3">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all of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3EE1AD77" w14:textId="77777777" w:rsidR="001810B3" w:rsidRPr="009C394E" w:rsidRDefault="001810B3" w:rsidP="001810B3">
      <w:pPr>
        <w:rPr>
          <w:sz w:val="16"/>
          <w:szCs w:val="16"/>
        </w:rPr>
      </w:pPr>
      <w:r w:rsidRPr="009C394E">
        <w:rPr>
          <w:sz w:val="16"/>
          <w:szCs w:val="16"/>
        </w:rPr>
        <w:t>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all of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use. 2 18</w:t>
      </w:r>
    </w:p>
    <w:p w14:paraId="72C87662" w14:textId="77777777" w:rsidR="001810B3" w:rsidRPr="009C394E" w:rsidRDefault="001810B3" w:rsidP="001810B3">
      <w:pPr>
        <w:rPr>
          <w:sz w:val="16"/>
        </w:rPr>
      </w:pPr>
      <w:r w:rsidRPr="009C394E">
        <w:rPr>
          <w:sz w:val="16"/>
        </w:rPr>
        <w:t xml:space="preserve">This </w:t>
      </w:r>
      <w:r w:rsidRPr="00FB274B">
        <w:rPr>
          <w:rStyle w:val="StyleUnderline"/>
          <w:highlight w:val="cyan"/>
        </w:rPr>
        <w:t>weird combination</w:t>
      </w:r>
      <w:r w:rsidRPr="0050701C">
        <w:rPr>
          <w:rStyle w:val="StyleUnderline"/>
        </w:rPr>
        <w:t xml:space="preserve"> of probabilities and consequences </w:t>
      </w:r>
      <w:r w:rsidRPr="00FB274B">
        <w:rPr>
          <w:rStyle w:val="StyleUnderline"/>
          <w:highlight w:val="cyan"/>
        </w:rPr>
        <w:t>promotes</w:t>
      </w:r>
      <w:r w:rsidRPr="0050701C">
        <w:rPr>
          <w:rStyle w:val="StyleUnderline"/>
        </w:rPr>
        <w:t xml:space="preserve"> what many call </w:t>
      </w:r>
      <w:r w:rsidRPr="00FB274B">
        <w:rPr>
          <w:rStyle w:val="Emphasis"/>
          <w:highlight w:val="cyan"/>
        </w:rPr>
        <w:t>the "giggle</w:t>
      </w:r>
      <w:r w:rsidRPr="0050701C">
        <w:rPr>
          <w:rStyle w:val="Emphasis"/>
        </w:rPr>
        <w:t xml:space="preserve"> </w:t>
      </w:r>
      <w:r w:rsidRPr="00FB274B">
        <w:rPr>
          <w:rStyle w:val="Emphasis"/>
          <w:highlight w:val="cyan"/>
        </w:rPr>
        <w:t>factor</w:t>
      </w:r>
      <w:r w:rsidRPr="0050701C">
        <w:rPr>
          <w:rStyle w:val="Emphasis"/>
        </w:rPr>
        <w:t>"</w:t>
      </w:r>
      <w:r w:rsidRPr="009C394E">
        <w:rPr>
          <w:sz w:val="16"/>
        </w:rPr>
        <w:t>:</w:t>
      </w:r>
      <w:r w:rsidRPr="0050701C">
        <w:rPr>
          <w:rStyle w:val="StyleUnderline"/>
        </w:rPr>
        <w:t xml:space="preserve"> </w:t>
      </w:r>
      <w:r w:rsidRPr="00FB274B">
        <w:rPr>
          <w:rStyle w:val="StyleUnderline"/>
          <w:highlight w:val="cyan"/>
        </w:rPr>
        <w:t>humans'</w:t>
      </w:r>
      <w:r w:rsidRPr="0050701C">
        <w:rPr>
          <w:rStyle w:val="StyleUnderline"/>
        </w:rPr>
        <w:t xml:space="preserve"> seemingly </w:t>
      </w:r>
      <w:r w:rsidRPr="00FB274B">
        <w:rPr>
          <w:rStyle w:val="Emphasis"/>
          <w:highlight w:val="cyan"/>
        </w:rPr>
        <w:t>congenital reluctance to discuss planetary defense</w:t>
      </w:r>
      <w:r w:rsidRPr="0050701C">
        <w:rPr>
          <w:rStyle w:val="StyleUnderline"/>
        </w:rPr>
        <w:t xml:space="preserve"> seriously </w:t>
      </w:r>
      <w:r w:rsidRPr="00FB274B">
        <w:rPr>
          <w:rStyle w:val="StyleUnderline"/>
          <w:highlight w:val="cyan"/>
        </w:rPr>
        <w:t>without</w:t>
      </w:r>
      <w:r w:rsidRPr="0050701C">
        <w:rPr>
          <w:rStyle w:val="StyleUnderline"/>
        </w:rPr>
        <w:t xml:space="preserve"> retreating to the silliest </w:t>
      </w:r>
      <w:r w:rsidRPr="00FB274B">
        <w:rPr>
          <w:rStyle w:val="StyleUnderline"/>
          <w:highlight w:val="cyan"/>
        </w:rPr>
        <w:t>tropes</w:t>
      </w:r>
      <w:r w:rsidRPr="0050701C">
        <w:rPr>
          <w:rStyle w:val="StyleUnderline"/>
        </w:rPr>
        <w:t xml:space="preserve"> </w:t>
      </w:r>
      <w:r w:rsidRPr="00FB274B">
        <w:rPr>
          <w:rStyle w:val="StyleUnderline"/>
          <w:highlight w:val="cyan"/>
        </w:rPr>
        <w:t>about</w:t>
      </w:r>
      <w:r w:rsidRPr="0050701C">
        <w:rPr>
          <w:rStyle w:val="StyleUnderline"/>
        </w:rPr>
        <w:t xml:space="preserve"> alien attacks or </w:t>
      </w:r>
      <w:r w:rsidRPr="00FB274B">
        <w:rPr>
          <w:rStyle w:val="StyleUnderline"/>
          <w:highlight w:val="cyan"/>
        </w:rPr>
        <w:t xml:space="preserve">sci-fi </w:t>
      </w:r>
      <w:r w:rsidRPr="000209BA">
        <w:rPr>
          <w:rStyle w:val="StyleUnderline"/>
        </w:rPr>
        <w:t>thrillers</w:t>
      </w:r>
      <w:r w:rsidRPr="0050701C">
        <w:rPr>
          <w:rStyle w:val="StyleUnderline"/>
        </w:rPr>
        <w:t xml:space="preserve">. </w:t>
      </w:r>
      <w:r w:rsidRPr="009C394E">
        <w:rPr>
          <w:sz w:val="16"/>
        </w:rPr>
        <w:t xml:space="preserve">The topic seems to be ripped from kitschy movie trailers, not news headlines. 2 19 </w:t>
      </w:r>
    </w:p>
    <w:p w14:paraId="0F728ABC" w14:textId="77777777" w:rsidR="001810B3" w:rsidRPr="00A42713" w:rsidRDefault="001810B3" w:rsidP="001810B3">
      <w:pPr>
        <w:rPr>
          <w:sz w:val="16"/>
        </w:rPr>
      </w:pPr>
      <w:r w:rsidRPr="009C394E">
        <w:rPr>
          <w:sz w:val="16"/>
        </w:rPr>
        <w:t xml:space="preserve">An </w:t>
      </w:r>
      <w:r w:rsidRPr="00FB274B">
        <w:rPr>
          <w:rStyle w:val="StyleUnderline"/>
          <w:highlight w:val="cyan"/>
        </w:rPr>
        <w:t>additional</w:t>
      </w:r>
      <w:r w:rsidRPr="0050701C">
        <w:rPr>
          <w:rStyle w:val="StyleUnderline"/>
        </w:rPr>
        <w:t xml:space="preserve"> </w:t>
      </w:r>
      <w:r w:rsidRPr="00FB274B">
        <w:rPr>
          <w:rStyle w:val="StyleUnderline"/>
          <w:highlight w:val="cyan"/>
        </w:rPr>
        <w:t>fear</w:t>
      </w:r>
      <w:r w:rsidRPr="0050701C">
        <w:rPr>
          <w:rStyle w:val="StyleUnderline"/>
        </w:rPr>
        <w:t xml:space="preserve"> factor here </w:t>
      </w:r>
      <w:r w:rsidRPr="00FB274B">
        <w:rPr>
          <w:rStyle w:val="StyleUnderline"/>
          <w:highlight w:val="cyan"/>
        </w:rPr>
        <w:t>is</w:t>
      </w:r>
      <w:r w:rsidRPr="0050701C">
        <w:rPr>
          <w:rStyle w:val="StyleUnderline"/>
        </w:rPr>
        <w:t xml:space="preserve"> the </w:t>
      </w:r>
      <w:r w:rsidRPr="00FB274B">
        <w:rPr>
          <w:rStyle w:val="Emphasis"/>
          <w:highlight w:val="cyan"/>
        </w:rPr>
        <w:t>danger of surprise</w:t>
      </w:r>
      <w:r w:rsidRPr="009C394E">
        <w:rPr>
          <w:sz w:val="16"/>
        </w:rPr>
        <w:t xml:space="preserve">. </w:t>
      </w:r>
      <w:r w:rsidRPr="0050701C">
        <w:rPr>
          <w:rStyle w:val="StyleUnderline"/>
        </w:rPr>
        <w:t xml:space="preserve">If a significant asteroid were to arrive without warning-as in the Chelyabinsk incident-the afflicted </w:t>
      </w:r>
      <w:r w:rsidRPr="00FB274B">
        <w:rPr>
          <w:rStyle w:val="Emphasis"/>
          <w:highlight w:val="cyan"/>
        </w:rPr>
        <w:t>country might perceive</w:t>
      </w:r>
      <w:r w:rsidRPr="0050701C">
        <w:rPr>
          <w:rStyle w:val="StyleUnderline"/>
        </w:rPr>
        <w:t xml:space="preserve"> that it had been </w:t>
      </w:r>
      <w:r w:rsidRPr="00FB274B">
        <w:rPr>
          <w:rStyle w:val="Emphasis"/>
          <w:highlight w:val="cyan"/>
        </w:rPr>
        <w:t>attacked by a hostile neighbor</w:t>
      </w:r>
      <w:r w:rsidRPr="0050701C">
        <w:rPr>
          <w:rStyle w:val="StyleUnderline"/>
        </w:rPr>
        <w:t>, rather than by a fickle Mother Nature</w:t>
      </w:r>
      <w:r w:rsidRPr="009C394E">
        <w:rPr>
          <w:sz w:val="16"/>
        </w:rPr>
        <w:t>.</w:t>
      </w:r>
      <w:r w:rsidRPr="000209BA">
        <w:rPr>
          <w:u w:val="single"/>
        </w:rPr>
        <w:t xml:space="preserve"> </w:t>
      </w:r>
      <w:r w:rsidRPr="00FB274B">
        <w:rPr>
          <w:highlight w:val="cyan"/>
          <w:u w:val="single"/>
        </w:rPr>
        <w:t>If</w:t>
      </w:r>
      <w:r w:rsidRPr="009C394E">
        <w:rPr>
          <w:sz w:val="16"/>
          <w:highlight w:val="cyan"/>
        </w:rPr>
        <w:t>,</w:t>
      </w:r>
      <w:r w:rsidRPr="009C394E">
        <w:rPr>
          <w:sz w:val="16"/>
        </w:rPr>
        <w:t xml:space="preserve"> by further malign luck, </w:t>
      </w:r>
      <w:r w:rsidRPr="0050701C">
        <w:rPr>
          <w:rStyle w:val="StyleUnderline"/>
        </w:rPr>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38410EF6" w14:textId="77777777" w:rsidR="001810B3" w:rsidRDefault="001810B3" w:rsidP="001810B3">
      <w:pPr>
        <w:pStyle w:val="Heading3"/>
      </w:pPr>
      <w:r>
        <w:t>AC – Solvency</w:t>
      </w:r>
    </w:p>
    <w:p w14:paraId="32E7C3D7" w14:textId="77777777" w:rsidR="001810B3" w:rsidRDefault="001810B3" w:rsidP="001810B3">
      <w:pPr>
        <w:pStyle w:val="Heading4"/>
      </w:pPr>
      <w:r>
        <w:t xml:space="preserve">Creating a legal regime so everyone benefits from mining creates sustainable mining while avoiding conflict. </w:t>
      </w:r>
    </w:p>
    <w:p w14:paraId="0050EC18" w14:textId="77777777" w:rsidR="001810B3" w:rsidRDefault="001810B3" w:rsidP="001810B3">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3B7E1828" w14:textId="77777777" w:rsidR="001810B3" w:rsidRDefault="001810B3" w:rsidP="001810B3">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28D59B5" w14:textId="77595C16" w:rsidR="001810B3" w:rsidRDefault="001810B3" w:rsidP="001810B3">
      <w:pPr>
        <w:pStyle w:val="Heading3"/>
      </w:pPr>
      <w:bookmarkStart w:id="2" w:name="_Hlk63077093"/>
      <w:bookmarkEnd w:id="0"/>
      <w:r>
        <w:t xml:space="preserve">AC – </w:t>
      </w:r>
      <w:r>
        <w:t>Framing</w:t>
      </w:r>
    </w:p>
    <w:p w14:paraId="73B74647" w14:textId="77777777" w:rsidR="001810B3" w:rsidRDefault="001810B3" w:rsidP="001810B3">
      <w:pPr>
        <w:pStyle w:val="Heading4"/>
      </w:pPr>
      <w:r w:rsidRPr="008A282C">
        <w:t xml:space="preserve">I value morality, the standard is </w:t>
      </w:r>
      <w:r>
        <w:t>maximizing wellbeing</w:t>
      </w:r>
      <w:r w:rsidRPr="008A282C">
        <w:t xml:space="preserve">. </w:t>
      </w:r>
    </w:p>
    <w:p w14:paraId="590FF43F" w14:textId="77777777" w:rsidR="001810B3" w:rsidRPr="00AE2A33" w:rsidRDefault="001810B3" w:rsidP="001810B3">
      <w:pPr>
        <w:pStyle w:val="Heading4"/>
      </w:pPr>
      <w:r>
        <w:t xml:space="preserve">1]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541A08CD" w14:textId="77777777" w:rsidR="001810B3" w:rsidRPr="00873F44" w:rsidRDefault="001810B3" w:rsidP="001810B3">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8"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05D07A3E" w14:textId="77777777" w:rsidR="001810B3" w:rsidRPr="00AE2A33" w:rsidRDefault="001810B3" w:rsidP="001810B3">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p>
    <w:p w14:paraId="29EE40DE" w14:textId="77777777" w:rsidR="001810B3" w:rsidRPr="00AE2A33" w:rsidRDefault="001810B3" w:rsidP="001810B3">
      <w:pPr>
        <w:rPr>
          <w:sz w:val="16"/>
        </w:rPr>
      </w:pPr>
      <w:r w:rsidRPr="00AE2A33">
        <w:rPr>
          <w:sz w:val="16"/>
        </w:rPr>
        <w:t xml:space="preserve">Russ: Yeah, there's some plus to it, I agree. </w:t>
      </w:r>
    </w:p>
    <w:p w14:paraId="343B3BCC" w14:textId="77777777" w:rsidR="001810B3" w:rsidRDefault="001810B3" w:rsidP="001810B3">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5F71CEF5" w14:textId="77777777" w:rsidR="001810B3" w:rsidRPr="00730CE9" w:rsidRDefault="001810B3" w:rsidP="001810B3">
      <w:pPr>
        <w:pStyle w:val="Heading4"/>
        <w:rPr>
          <w:rFonts w:cs="Arial"/>
          <w:szCs w:val="26"/>
        </w:rPr>
      </w:pPr>
      <w:r>
        <w:rPr>
          <w:rFonts w:cs="Arial"/>
          <w:szCs w:val="26"/>
        </w:rPr>
        <w:t xml:space="preserve">2] </w:t>
      </w:r>
      <w:bookmarkStart w:id="3" w:name="_Hlk62889748"/>
      <w:r>
        <w:rPr>
          <w:rFonts w:cs="Arial"/>
          <w:szCs w:val="26"/>
        </w:rPr>
        <w:t>Extinction</w:t>
      </w:r>
      <w:r w:rsidRPr="00730CE9">
        <w:rPr>
          <w:rFonts w:cs="Arial"/>
          <w:szCs w:val="26"/>
        </w:rPr>
        <w:t xml:space="preserve"> outweighs---it’s the upmost moral evil and disavowal of the risk makes it more likely.</w:t>
      </w:r>
    </w:p>
    <w:p w14:paraId="2C1D82A5" w14:textId="77777777" w:rsidR="001810B3" w:rsidRPr="00AE4834" w:rsidRDefault="001810B3" w:rsidP="001810B3">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0329AE2A" w14:textId="77777777" w:rsidR="001810B3" w:rsidRPr="00AE4834" w:rsidRDefault="001810B3" w:rsidP="001810B3">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10B39E7" w14:textId="77777777" w:rsidR="001810B3" w:rsidRPr="00730CE9" w:rsidRDefault="001810B3" w:rsidP="001810B3">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56B9390C" w14:textId="77777777" w:rsidR="001810B3" w:rsidRPr="00AE4834" w:rsidRDefault="001810B3" w:rsidP="001810B3">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1ACE61F2" w14:textId="77777777" w:rsidR="001810B3" w:rsidRPr="009F04AA" w:rsidRDefault="001810B3" w:rsidP="001810B3">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2"/>
      <w:bookmarkEnd w:id="3"/>
    </w:p>
    <w:p w14:paraId="7A9039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charset w:val="01"/>
    <w:family w:val="swiss"/>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4C5E7C"/>
    <w:multiLevelType w:val="hybridMultilevel"/>
    <w:tmpl w:val="8F681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514E0"/>
    <w:multiLevelType w:val="hybridMultilevel"/>
    <w:tmpl w:val="4090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7F7021"/>
    <w:multiLevelType w:val="hybridMultilevel"/>
    <w:tmpl w:val="3B0ED9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20"/>
  </w:num>
  <w:num w:numId="3">
    <w:abstractNumId w:val="44"/>
  </w:num>
  <w:num w:numId="4">
    <w:abstractNumId w:val="41"/>
  </w:num>
  <w:num w:numId="5">
    <w:abstractNumId w:val="33"/>
  </w:num>
  <w:num w:numId="6">
    <w:abstractNumId w:val="42"/>
  </w:num>
  <w:num w:numId="7">
    <w:abstractNumId w:val="24"/>
  </w:num>
  <w:num w:numId="8">
    <w:abstractNumId w:val="15"/>
  </w:num>
  <w:num w:numId="9">
    <w:abstractNumId w:val="18"/>
  </w:num>
  <w:num w:numId="10">
    <w:abstractNumId w:val="49"/>
  </w:num>
  <w:num w:numId="11">
    <w:abstractNumId w:val="13"/>
  </w:num>
  <w:num w:numId="12">
    <w:abstractNumId w:val="31"/>
  </w:num>
  <w:num w:numId="13">
    <w:abstractNumId w:val="21"/>
  </w:num>
  <w:num w:numId="14">
    <w:abstractNumId w:val="40"/>
  </w:num>
  <w:num w:numId="15">
    <w:abstractNumId w:val="11"/>
  </w:num>
  <w:num w:numId="16">
    <w:abstractNumId w:val="17"/>
  </w:num>
  <w:num w:numId="17">
    <w:abstractNumId w:val="29"/>
  </w:num>
  <w:num w:numId="18">
    <w:abstractNumId w:val="27"/>
  </w:num>
  <w:num w:numId="19">
    <w:abstractNumId w:val="19"/>
  </w:num>
  <w:num w:numId="20">
    <w:abstractNumId w:val="22"/>
  </w:num>
  <w:num w:numId="21">
    <w:abstractNumId w:val="12"/>
  </w:num>
  <w:num w:numId="22">
    <w:abstractNumId w:val="39"/>
  </w:num>
  <w:num w:numId="23">
    <w:abstractNumId w:val="47"/>
  </w:num>
  <w:num w:numId="24">
    <w:abstractNumId w:val="38"/>
  </w:num>
  <w:num w:numId="25">
    <w:abstractNumId w:val="36"/>
  </w:num>
  <w:num w:numId="26">
    <w:abstractNumId w:val="10"/>
  </w:num>
  <w:num w:numId="27">
    <w:abstractNumId w:val="16"/>
  </w:num>
  <w:num w:numId="28">
    <w:abstractNumId w:val="37"/>
  </w:num>
  <w:num w:numId="29">
    <w:abstractNumId w:val="35"/>
  </w:num>
  <w:num w:numId="30">
    <w:abstractNumId w:val="26"/>
  </w:num>
  <w:num w:numId="31">
    <w:abstractNumId w:val="48"/>
  </w:num>
  <w:num w:numId="32">
    <w:abstractNumId w:val="14"/>
  </w:num>
  <w:num w:numId="33">
    <w:abstractNumId w:val="23"/>
  </w:num>
  <w:num w:numId="34">
    <w:abstractNumId w:val="45"/>
  </w:num>
  <w:num w:numId="35">
    <w:abstractNumId w:val="43"/>
  </w:num>
  <w:num w:numId="36">
    <w:abstractNumId w:val="30"/>
  </w:num>
  <w:num w:numId="37">
    <w:abstractNumId w:val="25"/>
  </w:num>
  <w:num w:numId="38">
    <w:abstractNumId w:val="32"/>
  </w:num>
  <w:num w:numId="39">
    <w:abstractNumId w:val="46"/>
  </w:num>
  <w:num w:numId="40">
    <w:abstractNumId w:val="2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38A1"/>
    <w:rsid w:val="000139A3"/>
    <w:rsid w:val="00100833"/>
    <w:rsid w:val="00104529"/>
    <w:rsid w:val="00105942"/>
    <w:rsid w:val="00107396"/>
    <w:rsid w:val="00144A4C"/>
    <w:rsid w:val="00176AB0"/>
    <w:rsid w:val="00177B7D"/>
    <w:rsid w:val="001810B3"/>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A38A1"/>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7BB06"/>
  <w15:chartTrackingRefBased/>
  <w15:docId w15:val="{BF80D672-E9D6-4DC8-8B45-5B3EC73E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10B3"/>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8A38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8A38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8A38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8A38A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1810B3"/>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1810B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810B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810B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810B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A38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8A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8A38A1"/>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8A38A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A38A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8A38A1"/>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A38A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38A1"/>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8A38A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A38A1"/>
    <w:rPr>
      <w:color w:val="auto"/>
      <w:u w:val="none"/>
    </w:rPr>
  </w:style>
  <w:style w:type="character" w:styleId="FollowedHyperlink">
    <w:name w:val="FollowedHyperlink"/>
    <w:basedOn w:val="DefaultParagraphFont"/>
    <w:uiPriority w:val="99"/>
    <w:unhideWhenUsed/>
    <w:rsid w:val="008A38A1"/>
    <w:rPr>
      <w:color w:val="auto"/>
      <w:u w:val="none"/>
    </w:rPr>
  </w:style>
  <w:style w:type="paragraph" w:customStyle="1" w:styleId="Analytic">
    <w:name w:val="Analytic"/>
    <w:basedOn w:val="Heading4"/>
    <w:link w:val="AnalyticChar"/>
    <w:autoRedefine/>
    <w:uiPriority w:val="4"/>
    <w:qFormat/>
    <w:rsid w:val="008A38A1"/>
    <w:rPr>
      <w:color w:val="C00000"/>
    </w:rPr>
  </w:style>
  <w:style w:type="character" w:customStyle="1" w:styleId="Heading5Char">
    <w:name w:val="Heading 5 Char"/>
    <w:basedOn w:val="DefaultParagraphFont"/>
    <w:link w:val="Heading5"/>
    <w:rsid w:val="001810B3"/>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1810B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1810B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1810B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1810B3"/>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1810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810B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1810B3"/>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1810B3"/>
  </w:style>
  <w:style w:type="paragraph" w:styleId="DocumentMap">
    <w:name w:val="Document Map"/>
    <w:basedOn w:val="Normal"/>
    <w:link w:val="DocumentMapChar"/>
    <w:uiPriority w:val="99"/>
    <w:unhideWhenUsed/>
    <w:rsid w:val="001810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810B3"/>
    <w:rPr>
      <w:rFonts w:ascii="Lucida Grande" w:hAnsi="Lucida Grande" w:cs="Lucida Grande"/>
      <w:sz w:val="24"/>
    </w:rPr>
  </w:style>
  <w:style w:type="paragraph" w:styleId="ListParagraph">
    <w:name w:val="List Paragraph"/>
    <w:aliases w:val="6 font"/>
    <w:basedOn w:val="Normal"/>
    <w:uiPriority w:val="99"/>
    <w:qFormat/>
    <w:rsid w:val="001810B3"/>
    <w:pPr>
      <w:ind w:left="720"/>
      <w:contextualSpacing/>
    </w:pPr>
  </w:style>
  <w:style w:type="character" w:styleId="UnresolvedMention">
    <w:name w:val="Unresolved Mention"/>
    <w:basedOn w:val="DefaultParagraphFont"/>
    <w:uiPriority w:val="99"/>
    <w:unhideWhenUsed/>
    <w:rsid w:val="001810B3"/>
    <w:rPr>
      <w:color w:val="605E5C"/>
      <w:shd w:val="clear" w:color="auto" w:fill="E1DFDD"/>
    </w:rPr>
  </w:style>
  <w:style w:type="paragraph" w:styleId="BalloonText">
    <w:name w:val="Balloon Text"/>
    <w:basedOn w:val="Normal"/>
    <w:link w:val="BalloonTextChar"/>
    <w:uiPriority w:val="99"/>
    <w:unhideWhenUsed/>
    <w:qFormat/>
    <w:rsid w:val="001810B3"/>
    <w:pPr>
      <w:spacing w:after="0" w:line="240" w:lineRule="auto"/>
    </w:pPr>
    <w:rPr>
      <w:sz w:val="18"/>
      <w:szCs w:val="18"/>
    </w:rPr>
  </w:style>
  <w:style w:type="character" w:customStyle="1" w:styleId="BalloonTextChar">
    <w:name w:val="Balloon Text Char"/>
    <w:basedOn w:val="DefaultParagraphFont"/>
    <w:link w:val="BalloonText"/>
    <w:uiPriority w:val="99"/>
    <w:qFormat/>
    <w:rsid w:val="001810B3"/>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810B3"/>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1810B3"/>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1810B3"/>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1810B3"/>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810B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1810B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1810B3"/>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1810B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810B3"/>
    <w:rPr>
      <w:rFonts w:ascii="Calibri" w:hAnsi="Calibri"/>
      <w:b/>
      <w:sz w:val="26"/>
    </w:rPr>
  </w:style>
  <w:style w:type="character" w:customStyle="1" w:styleId="Heading4Char3">
    <w:name w:val="Heading 4 Char3"/>
    <w:aliases w:val="Tag Char3,heading 2 Char3,Heading 2 Char2 Char Char1,Heading 2 Char1 Char Char Char1,ta Char"/>
    <w:rsid w:val="001810B3"/>
    <w:rPr>
      <w:rFonts w:ascii="Calibri" w:hAnsi="Calibri"/>
      <w:b/>
      <w:sz w:val="26"/>
    </w:rPr>
  </w:style>
  <w:style w:type="character" w:customStyle="1" w:styleId="UnderlineBold">
    <w:name w:val="Underline + Bold"/>
    <w:uiPriority w:val="1"/>
    <w:qFormat/>
    <w:rsid w:val="001810B3"/>
    <w:rPr>
      <w:rFonts w:ascii="Georgia" w:hAnsi="Georgia"/>
      <w:b w:val="0"/>
      <w:bCs w:val="0"/>
      <w:sz w:val="22"/>
      <w:u w:val="single"/>
    </w:rPr>
  </w:style>
  <w:style w:type="paragraph" w:customStyle="1" w:styleId="underlined">
    <w:name w:val="underlined"/>
    <w:next w:val="Normal"/>
    <w:link w:val="underlinedChar"/>
    <w:autoRedefine/>
    <w:qFormat/>
    <w:rsid w:val="001810B3"/>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1810B3"/>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810B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810B3"/>
    <w:pPr>
      <w:spacing w:after="0" w:line="240" w:lineRule="auto"/>
    </w:pPr>
    <w:rPr>
      <w:rFonts w:eastAsia="Calibri"/>
      <w:sz w:val="24"/>
      <w:u w:val="single"/>
      <w:lang w:val="x-none"/>
    </w:rPr>
  </w:style>
  <w:style w:type="character" w:customStyle="1" w:styleId="Style4Char">
    <w:name w:val="Style4 Char"/>
    <w:link w:val="Style4"/>
    <w:qFormat/>
    <w:rsid w:val="001810B3"/>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1810B3"/>
    <w:rPr>
      <w:bCs/>
    </w:rPr>
  </w:style>
  <w:style w:type="character" w:customStyle="1" w:styleId="AnalyticsChar">
    <w:name w:val="Analytics Char"/>
    <w:basedOn w:val="DefaultParagraphFont"/>
    <w:link w:val="Analytics"/>
    <w:uiPriority w:val="4"/>
    <w:rsid w:val="001810B3"/>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810B3"/>
    <w:rPr>
      <w:rFonts w:cs="Arial"/>
      <w:b/>
      <w:bCs/>
      <w:iCs/>
      <w:szCs w:val="28"/>
      <w:lang w:val="en-US" w:eastAsia="en-US" w:bidi="ar-SA"/>
    </w:rPr>
  </w:style>
  <w:style w:type="numbering" w:customStyle="1" w:styleId="NoList1">
    <w:name w:val="No List1"/>
    <w:next w:val="NoList"/>
    <w:semiHidden/>
    <w:unhideWhenUsed/>
    <w:rsid w:val="001810B3"/>
  </w:style>
  <w:style w:type="character" w:customStyle="1" w:styleId="underline">
    <w:name w:val="underline"/>
    <w:basedOn w:val="DefaultParagraphFont"/>
    <w:qFormat/>
    <w:locked/>
    <w:rsid w:val="001810B3"/>
    <w:rPr>
      <w:rFonts w:ascii="Times New Roman" w:hAnsi="Times New Roman" w:cs="Times New Roman" w:hint="default"/>
      <w:u w:val="single"/>
    </w:rPr>
  </w:style>
  <w:style w:type="character" w:customStyle="1" w:styleId="Style11ptUnderline">
    <w:name w:val="Style 11 pt Underline"/>
    <w:basedOn w:val="DefaultParagraphFont"/>
    <w:qFormat/>
    <w:rsid w:val="001810B3"/>
    <w:rPr>
      <w:sz w:val="20"/>
      <w:u w:val="single"/>
    </w:rPr>
  </w:style>
  <w:style w:type="character" w:customStyle="1" w:styleId="Style11pt">
    <w:name w:val="Style 11 pt"/>
    <w:basedOn w:val="DefaultParagraphFont"/>
    <w:qFormat/>
    <w:rsid w:val="001810B3"/>
    <w:rPr>
      <w:sz w:val="20"/>
    </w:rPr>
  </w:style>
  <w:style w:type="character" w:customStyle="1" w:styleId="Style1Char1">
    <w:name w:val="Style1 Char1"/>
    <w:basedOn w:val="DefaultParagraphFont"/>
    <w:qFormat/>
    <w:rsid w:val="001810B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810B3"/>
    <w:rPr>
      <w:sz w:val="18"/>
      <w:szCs w:val="18"/>
    </w:rPr>
  </w:style>
  <w:style w:type="paragraph" w:styleId="CommentText">
    <w:name w:val="annotation text"/>
    <w:basedOn w:val="Normal"/>
    <w:link w:val="CommentTextChar"/>
    <w:uiPriority w:val="99"/>
    <w:unhideWhenUsed/>
    <w:rsid w:val="001810B3"/>
    <w:pPr>
      <w:spacing w:line="240" w:lineRule="auto"/>
    </w:pPr>
    <w:rPr>
      <w:sz w:val="24"/>
    </w:rPr>
  </w:style>
  <w:style w:type="character" w:customStyle="1" w:styleId="CommentTextChar">
    <w:name w:val="Comment Text Char"/>
    <w:basedOn w:val="DefaultParagraphFont"/>
    <w:link w:val="CommentText"/>
    <w:uiPriority w:val="99"/>
    <w:rsid w:val="001810B3"/>
    <w:rPr>
      <w:rFonts w:ascii="Times New Roman" w:hAnsi="Times New Roman" w:cs="Times New Roman"/>
      <w:sz w:val="24"/>
    </w:rPr>
  </w:style>
  <w:style w:type="paragraph" w:styleId="CommentSubject">
    <w:name w:val="annotation subject"/>
    <w:basedOn w:val="CommentText"/>
    <w:next w:val="CommentText"/>
    <w:link w:val="CommentSubjectChar"/>
    <w:unhideWhenUsed/>
    <w:rsid w:val="001810B3"/>
    <w:rPr>
      <w:b/>
      <w:bCs/>
      <w:sz w:val="20"/>
      <w:szCs w:val="20"/>
    </w:rPr>
  </w:style>
  <w:style w:type="character" w:customStyle="1" w:styleId="CommentSubjectChar">
    <w:name w:val="Comment Subject Char"/>
    <w:basedOn w:val="CommentTextChar"/>
    <w:link w:val="CommentSubject"/>
    <w:rsid w:val="001810B3"/>
    <w:rPr>
      <w:rFonts w:ascii="Times New Roman" w:hAnsi="Times New Roman" w:cs="Times New Roman"/>
      <w:b/>
      <w:bCs/>
      <w:sz w:val="20"/>
      <w:szCs w:val="20"/>
    </w:rPr>
  </w:style>
  <w:style w:type="character" w:customStyle="1" w:styleId="cardChar">
    <w:name w:val="card Char"/>
    <w:aliases w:val="Bold Cite Char Char,Speed Cite Char"/>
    <w:link w:val="card"/>
    <w:qFormat/>
    <w:rsid w:val="001810B3"/>
    <w:rPr>
      <w:rFonts w:ascii="Times New Roman" w:hAnsi="Times New Roman" w:cs="Times New Roman"/>
      <w:sz w:val="16"/>
    </w:rPr>
  </w:style>
  <w:style w:type="character" w:customStyle="1" w:styleId="StyleDate">
    <w:name w:val="Style Date"/>
    <w:aliases w:val="Author"/>
    <w:qFormat/>
    <w:rsid w:val="001810B3"/>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1810B3"/>
    <w:rPr>
      <w:b/>
      <w:bCs/>
    </w:rPr>
  </w:style>
  <w:style w:type="character" w:customStyle="1" w:styleId="apple-converted-space">
    <w:name w:val="apple-converted-space"/>
    <w:basedOn w:val="DefaultParagraphFont"/>
    <w:qFormat/>
    <w:rsid w:val="001810B3"/>
  </w:style>
  <w:style w:type="character" w:customStyle="1" w:styleId="st">
    <w:name w:val="st"/>
    <w:rsid w:val="001810B3"/>
  </w:style>
  <w:style w:type="character" w:customStyle="1" w:styleId="CharChar11">
    <w:name w:val="Char Char11"/>
    <w:rsid w:val="001810B3"/>
    <w:rPr>
      <w:rFonts w:cs="Arial"/>
      <w:bCs/>
      <w:szCs w:val="26"/>
      <w:u w:val="single"/>
      <w:lang w:val="en-US" w:eastAsia="en-US" w:bidi="ar-SA"/>
    </w:rPr>
  </w:style>
  <w:style w:type="character" w:customStyle="1" w:styleId="DebateHighlighted">
    <w:name w:val="Debate Highlighted"/>
    <w:basedOn w:val="DefaultParagraphFont"/>
    <w:qFormat/>
    <w:rsid w:val="001810B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1810B3"/>
    <w:rPr>
      <w:rFonts w:ascii="Times New Roman" w:eastAsia="MS Mincho" w:hAnsi="Times New Roman" w:cs="Times New Roman"/>
      <w:sz w:val="16"/>
    </w:rPr>
  </w:style>
  <w:style w:type="character" w:customStyle="1" w:styleId="Highlightedunderline">
    <w:name w:val="Highlighted underline"/>
    <w:qFormat/>
    <w:rsid w:val="001810B3"/>
    <w:rPr>
      <w:rFonts w:ascii="Times New Roman" w:hAnsi="Times New Roman"/>
      <w:sz w:val="20"/>
      <w:shd w:val="clear" w:color="auto" w:fill="C0C0C0"/>
    </w:rPr>
  </w:style>
  <w:style w:type="paragraph" w:customStyle="1" w:styleId="CITE">
    <w:name w:val="CITE"/>
    <w:basedOn w:val="Normal"/>
    <w:next w:val="Normal"/>
    <w:link w:val="CITEChar"/>
    <w:qFormat/>
    <w:rsid w:val="001810B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810B3"/>
    <w:rPr>
      <w:rFonts w:ascii="Liberation Sans" w:hAnsi="Liberation Sans" w:cs="Georgia"/>
      <w:sz w:val="20"/>
      <w:szCs w:val="20"/>
      <w:u w:val="single"/>
    </w:rPr>
  </w:style>
  <w:style w:type="paragraph" w:customStyle="1" w:styleId="cardtext">
    <w:name w:val="card text"/>
    <w:basedOn w:val="Normal"/>
    <w:link w:val="cardtextChar"/>
    <w:qFormat/>
    <w:rsid w:val="001810B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810B3"/>
    <w:rPr>
      <w:rFonts w:ascii="Georgia" w:eastAsia="Calibri" w:hAnsi="Georgia" w:cs="Times New Roman"/>
      <w:sz w:val="24"/>
    </w:rPr>
  </w:style>
  <w:style w:type="character" w:customStyle="1" w:styleId="UnderlineBold0">
    <w:name w:val="Underline Bold"/>
    <w:basedOn w:val="DefaultParagraphFont"/>
    <w:uiPriority w:val="6"/>
    <w:qFormat/>
    <w:rsid w:val="001810B3"/>
    <w:rPr>
      <w:b/>
      <w:sz w:val="20"/>
      <w:u w:val="single"/>
    </w:rPr>
  </w:style>
  <w:style w:type="paragraph" w:styleId="BodyText">
    <w:name w:val="Body Text"/>
    <w:basedOn w:val="Normal"/>
    <w:link w:val="BodyTextChar"/>
    <w:uiPriority w:val="99"/>
    <w:unhideWhenUsed/>
    <w:qFormat/>
    <w:rsid w:val="001810B3"/>
    <w:pPr>
      <w:spacing w:after="120"/>
    </w:pPr>
  </w:style>
  <w:style w:type="character" w:customStyle="1" w:styleId="BodyTextChar">
    <w:name w:val="Body Text Char"/>
    <w:basedOn w:val="DefaultParagraphFont"/>
    <w:link w:val="BodyText"/>
    <w:uiPriority w:val="99"/>
    <w:qFormat/>
    <w:rsid w:val="001810B3"/>
    <w:rPr>
      <w:rFonts w:ascii="Times New Roman" w:hAnsi="Times New Roman" w:cs="Times New Roman"/>
    </w:rPr>
  </w:style>
  <w:style w:type="character" w:customStyle="1" w:styleId="titlechar0">
    <w:name w:val="titlechar"/>
    <w:basedOn w:val="DefaultParagraphFont"/>
    <w:rsid w:val="001810B3"/>
  </w:style>
  <w:style w:type="paragraph" w:customStyle="1" w:styleId="tiny">
    <w:name w:val="tiny"/>
    <w:next w:val="Normal"/>
    <w:link w:val="tinyChar"/>
    <w:autoRedefine/>
    <w:qFormat/>
    <w:rsid w:val="001810B3"/>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1810B3"/>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1810B3"/>
    <w:rPr>
      <w:rFonts w:ascii="Segoe UI" w:hAnsi="Segoe UI" w:cs="Segoe UI"/>
      <w:sz w:val="16"/>
      <w:szCs w:val="16"/>
    </w:rPr>
  </w:style>
  <w:style w:type="character" w:customStyle="1" w:styleId="CommentSubjectChar1">
    <w:name w:val="Comment Subject Char1"/>
    <w:basedOn w:val="CommentTextChar"/>
    <w:uiPriority w:val="99"/>
    <w:semiHidden/>
    <w:rsid w:val="001810B3"/>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1810B3"/>
    <w:rPr>
      <w:rFonts w:ascii="Lucida Grande" w:eastAsiaTheme="minorHAnsi" w:hAnsi="Lucida Grande" w:cs="Lucida Grande"/>
      <w:sz w:val="18"/>
      <w:szCs w:val="18"/>
    </w:rPr>
  </w:style>
  <w:style w:type="character" w:customStyle="1" w:styleId="Style1Char">
    <w:name w:val="Style1 Char"/>
    <w:basedOn w:val="DefaultParagraphFont"/>
    <w:qFormat/>
    <w:rsid w:val="001810B3"/>
    <w:rPr>
      <w:rFonts w:eastAsia="SimSun"/>
      <w:sz w:val="20"/>
      <w:szCs w:val="24"/>
      <w:u w:val="single"/>
      <w:lang w:val="en-US" w:eastAsia="zh-CN" w:bidi="ar-SA"/>
    </w:rPr>
  </w:style>
  <w:style w:type="paragraph" w:customStyle="1" w:styleId="Tag2">
    <w:name w:val="Tag2"/>
    <w:basedOn w:val="Normal"/>
    <w:autoRedefine/>
    <w:qFormat/>
    <w:rsid w:val="001810B3"/>
    <w:rPr>
      <w:rFonts w:eastAsia="Calibri" w:cs="Arial"/>
      <w:b/>
    </w:rPr>
  </w:style>
  <w:style w:type="character" w:customStyle="1" w:styleId="CommentTextChar1">
    <w:name w:val="Comment Text Char1"/>
    <w:basedOn w:val="DefaultParagraphFont"/>
    <w:uiPriority w:val="99"/>
    <w:rsid w:val="001810B3"/>
    <w:rPr>
      <w:rFonts w:ascii="Calibri" w:hAnsi="Calibri"/>
    </w:rPr>
  </w:style>
  <w:style w:type="character" w:customStyle="1" w:styleId="apple-style-span">
    <w:name w:val="apple-style-span"/>
    <w:basedOn w:val="DefaultParagraphFont"/>
    <w:qFormat/>
    <w:rsid w:val="001810B3"/>
  </w:style>
  <w:style w:type="character" w:customStyle="1" w:styleId="FootnoteTextChar">
    <w:name w:val="Footnote Text Char"/>
    <w:basedOn w:val="DefaultParagraphFont"/>
    <w:link w:val="FootnoteText"/>
    <w:rsid w:val="001810B3"/>
    <w:rPr>
      <w:rFonts w:ascii="Calibri" w:hAnsi="Calibri"/>
    </w:rPr>
  </w:style>
  <w:style w:type="paragraph" w:styleId="FootnoteText">
    <w:name w:val="footnote text"/>
    <w:basedOn w:val="Normal"/>
    <w:link w:val="FootnoteTextChar"/>
    <w:unhideWhenUsed/>
    <w:qFormat/>
    <w:rsid w:val="001810B3"/>
    <w:pPr>
      <w:spacing w:after="0" w:line="240" w:lineRule="auto"/>
    </w:pPr>
    <w:rPr>
      <w:rFonts w:ascii="Calibri" w:hAnsi="Calibri" w:cstheme="minorBidi"/>
    </w:rPr>
  </w:style>
  <w:style w:type="character" w:customStyle="1" w:styleId="FootnoteTextChar1">
    <w:name w:val="Footnote Text Char1"/>
    <w:basedOn w:val="DefaultParagraphFont"/>
    <w:rsid w:val="001810B3"/>
    <w:rPr>
      <w:rFonts w:ascii="Times New Roman" w:hAnsi="Times New Roman" w:cs="Times New Roman"/>
      <w:sz w:val="20"/>
      <w:szCs w:val="20"/>
    </w:rPr>
  </w:style>
  <w:style w:type="paragraph" w:customStyle="1" w:styleId="p">
    <w:name w:val="p"/>
    <w:basedOn w:val="Normal"/>
    <w:rsid w:val="001810B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810B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810B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810B3"/>
    <w:rPr>
      <w:vertAlign w:val="superscript"/>
    </w:rPr>
  </w:style>
  <w:style w:type="paragraph" w:customStyle="1" w:styleId="para">
    <w:name w:val="para"/>
    <w:basedOn w:val="Normal"/>
    <w:rsid w:val="001810B3"/>
    <w:pPr>
      <w:spacing w:before="100" w:beforeAutospacing="1" w:after="100" w:afterAutospacing="1" w:line="240" w:lineRule="auto"/>
    </w:pPr>
  </w:style>
  <w:style w:type="paragraph" w:customStyle="1" w:styleId="selectionshareable">
    <w:name w:val="selectionshareable"/>
    <w:basedOn w:val="Normal"/>
    <w:uiPriority w:val="99"/>
    <w:qFormat/>
    <w:rsid w:val="001810B3"/>
    <w:pPr>
      <w:spacing w:before="100" w:beforeAutospacing="1" w:after="100" w:afterAutospacing="1" w:line="240" w:lineRule="auto"/>
    </w:pPr>
  </w:style>
  <w:style w:type="character" w:customStyle="1" w:styleId="vm-hook">
    <w:name w:val="vm-hook"/>
    <w:basedOn w:val="DefaultParagraphFont"/>
    <w:rsid w:val="001810B3"/>
  </w:style>
  <w:style w:type="character" w:customStyle="1" w:styleId="dfm-title">
    <w:name w:val="dfm-title"/>
    <w:basedOn w:val="DefaultParagraphFont"/>
    <w:rsid w:val="001810B3"/>
  </w:style>
  <w:style w:type="paragraph" w:customStyle="1" w:styleId="evidencetext">
    <w:name w:val="evidence text"/>
    <w:basedOn w:val="Normal"/>
    <w:link w:val="evidencetextChar1"/>
    <w:qFormat/>
    <w:rsid w:val="001810B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810B3"/>
    <w:rPr>
      <w:rFonts w:ascii="Arial" w:hAnsi="Arial" w:cs="Arial"/>
      <w:color w:val="000000"/>
      <w:lang w:val="x-none" w:eastAsia="x-none"/>
    </w:rPr>
  </w:style>
  <w:style w:type="paragraph" w:customStyle="1" w:styleId="CardIndented">
    <w:name w:val="Card (Indented)"/>
    <w:basedOn w:val="Normal"/>
    <w:link w:val="CardIndentedChar"/>
    <w:qFormat/>
    <w:rsid w:val="001810B3"/>
    <w:pPr>
      <w:spacing w:after="0" w:line="240" w:lineRule="auto"/>
      <w:ind w:left="288"/>
    </w:pPr>
    <w:rPr>
      <w:rFonts w:ascii="Arial" w:hAnsi="Arial" w:cs="Arial"/>
    </w:rPr>
  </w:style>
  <w:style w:type="paragraph" w:customStyle="1" w:styleId="Emphasize">
    <w:name w:val="Emphasize"/>
    <w:basedOn w:val="Normal"/>
    <w:uiPriority w:val="7"/>
    <w:qFormat/>
    <w:rsid w:val="001810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810B3"/>
    <w:rPr>
      <w:rFonts w:asciiTheme="minorHAnsi" w:hAnsiTheme="minorHAnsi"/>
      <w:sz w:val="22"/>
    </w:rPr>
  </w:style>
  <w:style w:type="character" w:customStyle="1" w:styleId="UnresolvedMention1">
    <w:name w:val="Unresolved Mention1"/>
    <w:basedOn w:val="DefaultParagraphFont"/>
    <w:uiPriority w:val="99"/>
    <w:unhideWhenUsed/>
    <w:rsid w:val="001810B3"/>
    <w:rPr>
      <w:color w:val="808080"/>
      <w:shd w:val="clear" w:color="auto" w:fill="E6E6E6"/>
    </w:rPr>
  </w:style>
  <w:style w:type="character" w:customStyle="1" w:styleId="BodyTextChar1">
    <w:name w:val="Body Text Char1"/>
    <w:aliases w:val="Very Small Text Char1"/>
    <w:basedOn w:val="DefaultParagraphFont"/>
    <w:uiPriority w:val="99"/>
    <w:rsid w:val="001810B3"/>
    <w:rPr>
      <w:rFonts w:ascii="Times New Roman" w:hAnsi="Times New Roman"/>
      <w:sz w:val="24"/>
    </w:rPr>
  </w:style>
  <w:style w:type="character" w:customStyle="1" w:styleId="UnresolvedMention2">
    <w:name w:val="Unresolved Mention2"/>
    <w:basedOn w:val="DefaultParagraphFont"/>
    <w:uiPriority w:val="99"/>
    <w:unhideWhenUsed/>
    <w:rsid w:val="001810B3"/>
    <w:rPr>
      <w:color w:val="808080"/>
      <w:shd w:val="clear" w:color="auto" w:fill="E6E6E6"/>
    </w:rPr>
  </w:style>
  <w:style w:type="character" w:customStyle="1" w:styleId="Author-Date">
    <w:name w:val="Author-Date"/>
    <w:qFormat/>
    <w:rsid w:val="001810B3"/>
    <w:rPr>
      <w:b/>
      <w:sz w:val="24"/>
    </w:rPr>
  </w:style>
  <w:style w:type="character" w:customStyle="1" w:styleId="ListLabel12">
    <w:name w:val="ListLabel 12"/>
    <w:qFormat/>
    <w:rsid w:val="001810B3"/>
    <w:rPr>
      <w:strike w:val="0"/>
      <w:dstrike w:val="0"/>
      <w:color w:val="000000"/>
      <w:spacing w:val="0"/>
      <w:w w:val="100"/>
      <w:sz w:val="16"/>
      <w:lang w:val="en-US"/>
    </w:rPr>
  </w:style>
  <w:style w:type="character" w:customStyle="1" w:styleId="ListLabel11">
    <w:name w:val="ListLabel 11"/>
    <w:qFormat/>
    <w:rsid w:val="001810B3"/>
    <w:rPr>
      <w:strike w:val="0"/>
      <w:dstrike w:val="0"/>
      <w:color w:val="000000"/>
      <w:spacing w:val="70"/>
      <w:w w:val="100"/>
      <w:sz w:val="16"/>
      <w:lang w:val="en-US"/>
    </w:rPr>
  </w:style>
  <w:style w:type="character" w:customStyle="1" w:styleId="ListLabel10">
    <w:name w:val="ListLabel 10"/>
    <w:qFormat/>
    <w:rsid w:val="001810B3"/>
    <w:rPr>
      <w:strike w:val="0"/>
      <w:dstrike w:val="0"/>
      <w:color w:val="000000"/>
      <w:spacing w:val="0"/>
      <w:w w:val="100"/>
      <w:sz w:val="18"/>
      <w:lang w:val="en-US"/>
    </w:rPr>
  </w:style>
  <w:style w:type="character" w:customStyle="1" w:styleId="ListLabel9">
    <w:name w:val="ListLabel 9"/>
    <w:qFormat/>
    <w:rsid w:val="001810B3"/>
    <w:rPr>
      <w:strike w:val="0"/>
      <w:dstrike w:val="0"/>
      <w:color w:val="000000"/>
      <w:spacing w:val="0"/>
      <w:w w:val="100"/>
      <w:sz w:val="21"/>
      <w:lang w:val="en-US"/>
    </w:rPr>
  </w:style>
  <w:style w:type="character" w:customStyle="1" w:styleId="ListLabel8">
    <w:name w:val="ListLabel 8"/>
    <w:qFormat/>
    <w:rsid w:val="001810B3"/>
    <w:rPr>
      <w:strike w:val="0"/>
      <w:dstrike w:val="0"/>
      <w:color w:val="000000"/>
      <w:spacing w:val="0"/>
      <w:w w:val="100"/>
      <w:sz w:val="20"/>
      <w:lang w:val="en-US"/>
    </w:rPr>
  </w:style>
  <w:style w:type="character" w:customStyle="1" w:styleId="ListLabel7">
    <w:name w:val="ListLabel 7"/>
    <w:qFormat/>
    <w:rsid w:val="001810B3"/>
    <w:rPr>
      <w:strike w:val="0"/>
      <w:dstrike w:val="0"/>
      <w:color w:val="000000"/>
      <w:spacing w:val="0"/>
      <w:w w:val="100"/>
      <w:sz w:val="20"/>
      <w:lang w:val="en-US"/>
    </w:rPr>
  </w:style>
  <w:style w:type="character" w:customStyle="1" w:styleId="ListLabel6">
    <w:name w:val="ListLabel 6"/>
    <w:qFormat/>
    <w:rsid w:val="001810B3"/>
    <w:rPr>
      <w:i/>
      <w:strike w:val="0"/>
      <w:dstrike w:val="0"/>
      <w:color w:val="000000"/>
      <w:spacing w:val="0"/>
      <w:w w:val="100"/>
      <w:sz w:val="20"/>
      <w:lang w:val="en-US"/>
    </w:rPr>
  </w:style>
  <w:style w:type="character" w:customStyle="1" w:styleId="ListLabel5">
    <w:name w:val="ListLabel 5"/>
    <w:qFormat/>
    <w:rsid w:val="001810B3"/>
    <w:rPr>
      <w:strike w:val="0"/>
      <w:dstrike w:val="0"/>
      <w:color w:val="000000"/>
      <w:spacing w:val="0"/>
      <w:w w:val="100"/>
      <w:sz w:val="20"/>
      <w:lang w:val="en-US"/>
    </w:rPr>
  </w:style>
  <w:style w:type="character" w:customStyle="1" w:styleId="ListLabel4">
    <w:name w:val="ListLabel 4"/>
    <w:qFormat/>
    <w:rsid w:val="001810B3"/>
    <w:rPr>
      <w:strike w:val="0"/>
      <w:dstrike w:val="0"/>
      <w:color w:val="000000"/>
      <w:spacing w:val="0"/>
      <w:w w:val="100"/>
      <w:sz w:val="19"/>
      <w:lang w:val="en-US"/>
    </w:rPr>
  </w:style>
  <w:style w:type="character" w:customStyle="1" w:styleId="ListLabel3">
    <w:name w:val="ListLabel 3"/>
    <w:qFormat/>
    <w:rsid w:val="001810B3"/>
    <w:rPr>
      <w:i/>
      <w:strike w:val="0"/>
      <w:dstrike w:val="0"/>
      <w:color w:val="000000"/>
      <w:spacing w:val="0"/>
      <w:w w:val="100"/>
      <w:sz w:val="20"/>
      <w:lang w:val="en-US"/>
    </w:rPr>
  </w:style>
  <w:style w:type="character" w:customStyle="1" w:styleId="ListLabel2">
    <w:name w:val="ListLabel 2"/>
    <w:qFormat/>
    <w:rsid w:val="001810B3"/>
    <w:rPr>
      <w:strike w:val="0"/>
      <w:dstrike w:val="0"/>
      <w:color w:val="000000"/>
      <w:spacing w:val="0"/>
      <w:w w:val="100"/>
      <w:sz w:val="20"/>
      <w:lang w:val="en-US"/>
    </w:rPr>
  </w:style>
  <w:style w:type="character" w:customStyle="1" w:styleId="ListLabel1">
    <w:name w:val="ListLabel 1"/>
    <w:qFormat/>
    <w:rsid w:val="001810B3"/>
    <w:rPr>
      <w:i/>
      <w:strike w:val="0"/>
      <w:dstrike w:val="0"/>
      <w:color w:val="000000"/>
      <w:spacing w:val="0"/>
      <w:w w:val="100"/>
      <w:sz w:val="18"/>
      <w:lang w:val="en-US"/>
    </w:rPr>
  </w:style>
  <w:style w:type="character" w:customStyle="1" w:styleId="verdana">
    <w:name w:val="verdana"/>
    <w:basedOn w:val="DefaultParagraphFont"/>
    <w:qFormat/>
    <w:rsid w:val="001810B3"/>
    <w:rPr>
      <w:rFonts w:cs="Times New Roman"/>
    </w:rPr>
  </w:style>
  <w:style w:type="character" w:customStyle="1" w:styleId="italic">
    <w:name w:val="italic"/>
    <w:basedOn w:val="DefaultParagraphFont"/>
    <w:qFormat/>
    <w:rsid w:val="001810B3"/>
    <w:rPr>
      <w:rFonts w:cs="Times New Roman"/>
    </w:rPr>
  </w:style>
  <w:style w:type="character" w:customStyle="1" w:styleId="hit">
    <w:name w:val="hit"/>
    <w:basedOn w:val="DefaultParagraphFont"/>
    <w:qFormat/>
    <w:rsid w:val="001810B3"/>
    <w:rPr>
      <w:rFonts w:cs="Times New Roman"/>
    </w:rPr>
  </w:style>
  <w:style w:type="character" w:customStyle="1" w:styleId="blue">
    <w:name w:val="blue"/>
    <w:basedOn w:val="DefaultParagraphFont"/>
    <w:qFormat/>
    <w:rsid w:val="001810B3"/>
    <w:rPr>
      <w:rFonts w:cs="Times New Roman"/>
    </w:rPr>
  </w:style>
  <w:style w:type="character" w:customStyle="1" w:styleId="copyrightdescription">
    <w:name w:val="copyrightdescription"/>
    <w:basedOn w:val="DefaultParagraphFont"/>
    <w:qFormat/>
    <w:rsid w:val="001810B3"/>
    <w:rPr>
      <w:rFonts w:cs="Times New Roman"/>
    </w:rPr>
  </w:style>
  <w:style w:type="character" w:customStyle="1" w:styleId="tabtitle">
    <w:name w:val="tabtitle"/>
    <w:basedOn w:val="DefaultParagraphFont"/>
    <w:qFormat/>
    <w:rsid w:val="001810B3"/>
    <w:rPr>
      <w:rFonts w:cs="Times New Roman"/>
    </w:rPr>
  </w:style>
  <w:style w:type="character" w:customStyle="1" w:styleId="resultbodyblack">
    <w:name w:val="resultbodyblack"/>
    <w:basedOn w:val="DefaultParagraphFont"/>
    <w:qFormat/>
    <w:rsid w:val="001810B3"/>
    <w:rPr>
      <w:rFonts w:cs="Times New Roman"/>
    </w:rPr>
  </w:style>
  <w:style w:type="character" w:customStyle="1" w:styleId="resultbody">
    <w:name w:val="resultbody"/>
    <w:basedOn w:val="DefaultParagraphFont"/>
    <w:qFormat/>
    <w:rsid w:val="001810B3"/>
    <w:rPr>
      <w:rFonts w:cs="Times New Roman"/>
    </w:rPr>
  </w:style>
  <w:style w:type="character" w:customStyle="1" w:styleId="resultbodysmallitalic">
    <w:name w:val="resultbodysmallitalic"/>
    <w:basedOn w:val="DefaultParagraphFont"/>
    <w:qFormat/>
    <w:rsid w:val="001810B3"/>
    <w:rPr>
      <w:rFonts w:cs="Times New Roman"/>
    </w:rPr>
  </w:style>
  <w:style w:type="character" w:customStyle="1" w:styleId="resultpron">
    <w:name w:val="resultpron"/>
    <w:basedOn w:val="DefaultParagraphFont"/>
    <w:qFormat/>
    <w:rsid w:val="001810B3"/>
    <w:rPr>
      <w:rFonts w:cs="Times New Roman"/>
    </w:rPr>
  </w:style>
  <w:style w:type="character" w:customStyle="1" w:styleId="NumberingSymbols">
    <w:name w:val="Numbering Symbols"/>
    <w:qFormat/>
    <w:rsid w:val="001810B3"/>
  </w:style>
  <w:style w:type="character" w:customStyle="1" w:styleId="StrongEmphasis">
    <w:name w:val="Strong Emphasis"/>
    <w:qFormat/>
    <w:rsid w:val="001810B3"/>
    <w:rPr>
      <w:b/>
      <w:bCs/>
    </w:rPr>
  </w:style>
  <w:style w:type="character" w:customStyle="1" w:styleId="Emphasis2">
    <w:name w:val="Emphasis2"/>
    <w:basedOn w:val="DefaultParagraphFont"/>
    <w:qFormat/>
    <w:rsid w:val="001810B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810B3"/>
    <w:rPr>
      <w:rFonts w:ascii="Times New Roman" w:hAnsi="Times New Roman"/>
      <w:sz w:val="20"/>
      <w:szCs w:val="24"/>
      <w:u w:val="single"/>
      <w:lang w:val="en-US" w:eastAsia="en-US" w:bidi="ar-SA"/>
    </w:rPr>
  </w:style>
  <w:style w:type="character" w:customStyle="1" w:styleId="pg">
    <w:name w:val="pg"/>
    <w:basedOn w:val="DefaultParagraphFont"/>
    <w:qFormat/>
    <w:rsid w:val="001810B3"/>
  </w:style>
  <w:style w:type="character" w:customStyle="1" w:styleId="ital-inline">
    <w:name w:val="ital-inline"/>
    <w:basedOn w:val="DefaultParagraphFont"/>
    <w:qFormat/>
    <w:rsid w:val="001810B3"/>
  </w:style>
  <w:style w:type="character" w:customStyle="1" w:styleId="senselabelstart">
    <w:name w:val="sense_label start"/>
    <w:basedOn w:val="DefaultParagraphFont"/>
    <w:qFormat/>
    <w:rsid w:val="001810B3"/>
  </w:style>
  <w:style w:type="character" w:customStyle="1" w:styleId="sensecontent">
    <w:name w:val="sense_content"/>
    <w:basedOn w:val="DefaultParagraphFont"/>
    <w:qFormat/>
    <w:rsid w:val="001810B3"/>
  </w:style>
  <w:style w:type="character" w:customStyle="1" w:styleId="vi">
    <w:name w:val="vi"/>
    <w:basedOn w:val="DefaultParagraphFont"/>
    <w:qFormat/>
    <w:rsid w:val="001810B3"/>
  </w:style>
  <w:style w:type="character" w:customStyle="1" w:styleId="senselabel">
    <w:name w:val="sense_label"/>
    <w:basedOn w:val="DefaultParagraphFont"/>
    <w:qFormat/>
    <w:rsid w:val="001810B3"/>
  </w:style>
  <w:style w:type="character" w:customStyle="1" w:styleId="Style11ptItalicUnderline">
    <w:name w:val="Style 11 pt Italic Underline"/>
    <w:basedOn w:val="DefaultParagraphFont"/>
    <w:qFormat/>
    <w:rsid w:val="001810B3"/>
    <w:rPr>
      <w:i/>
      <w:iCs/>
      <w:sz w:val="20"/>
      <w:u w:val="single"/>
    </w:rPr>
  </w:style>
  <w:style w:type="character" w:customStyle="1" w:styleId="Style11ptBoldUnderline">
    <w:name w:val="Style 11 pt Bold Underline"/>
    <w:basedOn w:val="DefaultParagraphFont"/>
    <w:qFormat/>
    <w:rsid w:val="001810B3"/>
    <w:rPr>
      <w:b/>
      <w:bCs/>
      <w:sz w:val="20"/>
      <w:u w:val="single"/>
    </w:rPr>
  </w:style>
  <w:style w:type="character" w:customStyle="1" w:styleId="StyleStyle4CharTimesNewRoman11ptItalic">
    <w:name w:val="Style Style4 Char + Times New Roman 11 pt Italic"/>
    <w:basedOn w:val="DefaultParagraphFont"/>
    <w:qFormat/>
    <w:rsid w:val="001810B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810B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810B3"/>
    <w:rPr>
      <w:color w:val="000000"/>
      <w:sz w:val="20"/>
    </w:rPr>
  </w:style>
  <w:style w:type="character" w:customStyle="1" w:styleId="Style11ptBlackUnderline">
    <w:name w:val="Style 11 pt Black Underline"/>
    <w:basedOn w:val="DefaultParagraphFont"/>
    <w:qFormat/>
    <w:rsid w:val="001810B3"/>
    <w:rPr>
      <w:color w:val="000000"/>
      <w:sz w:val="20"/>
      <w:u w:val="single"/>
    </w:rPr>
  </w:style>
  <w:style w:type="character" w:customStyle="1" w:styleId="pmterms1">
    <w:name w:val="pmterms1"/>
    <w:basedOn w:val="DefaultParagraphFont"/>
    <w:qFormat/>
    <w:rsid w:val="001810B3"/>
  </w:style>
  <w:style w:type="character" w:customStyle="1" w:styleId="HTMLTypewriter3">
    <w:name w:val="HTML Typewriter3"/>
    <w:basedOn w:val="DefaultParagraphFont"/>
    <w:qFormat/>
    <w:rsid w:val="001810B3"/>
    <w:rPr>
      <w:rFonts w:ascii="Courier New" w:eastAsia="SimSun" w:hAnsi="Courier New" w:cs="Courier New"/>
      <w:sz w:val="20"/>
      <w:szCs w:val="20"/>
    </w:rPr>
  </w:style>
  <w:style w:type="character" w:customStyle="1" w:styleId="CardsChar">
    <w:name w:val="Cards Char"/>
    <w:basedOn w:val="DefaultParagraphFont"/>
    <w:qFormat/>
    <w:rsid w:val="001810B3"/>
    <w:rPr>
      <w:rFonts w:ascii="Times New Roman" w:hAnsi="Times New Roman" w:cs="Times New Roman"/>
      <w:lang w:val="en-US" w:bidi="ar-SA"/>
    </w:rPr>
  </w:style>
  <w:style w:type="character" w:customStyle="1" w:styleId="CardsFont12pt0">
    <w:name w:val="Cards + Font 12pt"/>
    <w:basedOn w:val="CardsChar"/>
    <w:qFormat/>
    <w:rsid w:val="001810B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810B3"/>
    <w:rPr>
      <w:rFonts w:ascii="Times New Roman" w:hAnsi="Times New Roman" w:cs="Times New Roman"/>
      <w:b/>
      <w:sz w:val="24"/>
      <w:u w:val="single"/>
      <w:lang w:val="en-US" w:bidi="ar-SA"/>
    </w:rPr>
  </w:style>
  <w:style w:type="character" w:styleId="HTMLCite">
    <w:name w:val="HTML Cite"/>
    <w:basedOn w:val="DefaultParagraphFont"/>
    <w:uiPriority w:val="99"/>
    <w:qFormat/>
    <w:rsid w:val="001810B3"/>
    <w:rPr>
      <w:rFonts w:cs="Times New Roman"/>
      <w:i/>
    </w:rPr>
  </w:style>
  <w:style w:type="character" w:customStyle="1" w:styleId="VisitedInternetLink">
    <w:name w:val="Visited Internet Link"/>
    <w:basedOn w:val="DefaultParagraphFont"/>
    <w:rsid w:val="001810B3"/>
    <w:rPr>
      <w:color w:val="800080"/>
      <w:u w:val="single"/>
    </w:rPr>
  </w:style>
  <w:style w:type="character" w:customStyle="1" w:styleId="CitesChar">
    <w:name w:val="Cites Char"/>
    <w:basedOn w:val="DefaultParagraphFont"/>
    <w:qFormat/>
    <w:rsid w:val="001810B3"/>
    <w:rPr>
      <w:szCs w:val="24"/>
      <w:lang w:val="en-US" w:bidi="ar-SA"/>
    </w:rPr>
  </w:style>
  <w:style w:type="character" w:customStyle="1" w:styleId="loose">
    <w:name w:val="loose"/>
    <w:qFormat/>
    <w:rsid w:val="001810B3"/>
  </w:style>
  <w:style w:type="character" w:customStyle="1" w:styleId="domtooltips">
    <w:name w:val="domtooltips"/>
    <w:basedOn w:val="DefaultParagraphFont"/>
    <w:qFormat/>
    <w:rsid w:val="001810B3"/>
  </w:style>
  <w:style w:type="character" w:customStyle="1" w:styleId="caps">
    <w:name w:val="caps"/>
    <w:basedOn w:val="DefaultParagraphFont"/>
    <w:qFormat/>
    <w:rsid w:val="001810B3"/>
  </w:style>
  <w:style w:type="character" w:customStyle="1" w:styleId="Style11ptUnderlineBorderSinglesolidlineAuto05pt">
    <w:name w:val="Style 11 pt Underline Border: : (Single solid line Auto  0.5 pt..."/>
    <w:basedOn w:val="DefaultParagraphFont"/>
    <w:qFormat/>
    <w:rsid w:val="001810B3"/>
    <w:rPr>
      <w:sz w:val="20"/>
      <w:u w:val="single"/>
      <w:bdr w:val="single" w:sz="4" w:space="0" w:color="00000A"/>
    </w:rPr>
  </w:style>
  <w:style w:type="character" w:customStyle="1" w:styleId="StyleUnderlineChar11pt">
    <w:name w:val="Style Underline Char + 11 pt"/>
    <w:basedOn w:val="DefaultParagraphFont"/>
    <w:qFormat/>
    <w:rsid w:val="001810B3"/>
    <w:rPr>
      <w:rFonts w:ascii="Times New Roman" w:hAnsi="Times New Roman"/>
      <w:sz w:val="20"/>
      <w:szCs w:val="24"/>
      <w:u w:val="single"/>
      <w:lang w:val="en-US" w:eastAsia="en-US" w:bidi="ar-SA"/>
    </w:rPr>
  </w:style>
  <w:style w:type="paragraph" w:styleId="List">
    <w:name w:val="List"/>
    <w:basedOn w:val="BodyText"/>
    <w:uiPriority w:val="99"/>
    <w:rsid w:val="001810B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810B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810B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810B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810B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810B3"/>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810B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1810B3"/>
    <w:rPr>
      <w:rFonts w:ascii="Liberation Sans" w:eastAsia="Droid Sans Fallback" w:hAnsi="Liberation Sans" w:cs="Times New Roman"/>
      <w:color w:val="00000A"/>
    </w:rPr>
  </w:style>
  <w:style w:type="paragraph" w:customStyle="1" w:styleId="FrameContents">
    <w:name w:val="Frame Contents"/>
    <w:basedOn w:val="Normal"/>
    <w:qFormat/>
    <w:rsid w:val="001810B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810B3"/>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1810B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1810B3"/>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810B3"/>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810B3"/>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1810B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810B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810B3"/>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1810B3"/>
    <w:rPr>
      <w:rFonts w:cs="Arial"/>
      <w:bCs/>
      <w:szCs w:val="26"/>
      <w:u w:val="single"/>
      <w:lang w:val="en-US" w:eastAsia="en-US" w:bidi="ar-SA"/>
    </w:rPr>
  </w:style>
  <w:style w:type="paragraph" w:styleId="Revision">
    <w:name w:val="Revision"/>
    <w:hidden/>
    <w:uiPriority w:val="99"/>
    <w:semiHidden/>
    <w:rsid w:val="001810B3"/>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1810B3"/>
    <w:rPr>
      <w:rFonts w:eastAsia="MS Mincho"/>
      <w:sz w:val="16"/>
    </w:rPr>
  </w:style>
  <w:style w:type="character" w:customStyle="1" w:styleId="BoldUnderlineChar">
    <w:name w:val="Bold Underline Char"/>
    <w:basedOn w:val="DefaultParagraphFont"/>
    <w:locked/>
    <w:rsid w:val="001810B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1810B3"/>
    <w:rPr>
      <w:b w:val="0"/>
      <w:bCs w:val="0"/>
      <w:sz w:val="22"/>
      <w:u w:val="single"/>
    </w:rPr>
  </w:style>
  <w:style w:type="character" w:customStyle="1" w:styleId="StyleGaramond">
    <w:name w:val="Style Garamond"/>
    <w:qFormat/>
    <w:rsid w:val="001810B3"/>
    <w:rPr>
      <w:rFonts w:ascii="Garamond" w:hAnsi="Garamond" w:cs="Garamond"/>
    </w:rPr>
  </w:style>
  <w:style w:type="character" w:customStyle="1" w:styleId="StyletagGaramondChar">
    <w:name w:val="Style tag + Garamond Char"/>
    <w:qFormat/>
    <w:rsid w:val="001810B3"/>
    <w:rPr>
      <w:rFonts w:ascii="Garamond" w:hAnsi="Garamond" w:cs="Garamond"/>
      <w:b/>
      <w:bCs/>
      <w:sz w:val="24"/>
      <w:szCs w:val="24"/>
      <w:lang w:val="en-US" w:bidi="ar-SA"/>
    </w:rPr>
  </w:style>
  <w:style w:type="character" w:customStyle="1" w:styleId="StylecardGaramond12ptUnderlineChar">
    <w:name w:val="Style card + Garamond 12 pt Underline Char"/>
    <w:qFormat/>
    <w:rsid w:val="001810B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810B3"/>
    <w:rPr>
      <w:rFonts w:ascii="Arial" w:hAnsi="Arial"/>
      <w:b/>
      <w:sz w:val="20"/>
      <w:u w:val="single"/>
    </w:rPr>
  </w:style>
  <w:style w:type="character" w:customStyle="1" w:styleId="WW8Num2z0">
    <w:name w:val="WW8Num2z0"/>
    <w:qFormat/>
    <w:rsid w:val="001810B3"/>
  </w:style>
  <w:style w:type="character" w:customStyle="1" w:styleId="WW8Num2z1">
    <w:name w:val="WW8Num2z1"/>
    <w:qFormat/>
    <w:rsid w:val="001810B3"/>
  </w:style>
  <w:style w:type="character" w:customStyle="1" w:styleId="WW8Num2z2">
    <w:name w:val="WW8Num2z2"/>
    <w:qFormat/>
    <w:rsid w:val="001810B3"/>
  </w:style>
  <w:style w:type="character" w:customStyle="1" w:styleId="WW8Num2z3">
    <w:name w:val="WW8Num2z3"/>
    <w:qFormat/>
    <w:rsid w:val="001810B3"/>
  </w:style>
  <w:style w:type="character" w:customStyle="1" w:styleId="WW8Num2z4">
    <w:name w:val="WW8Num2z4"/>
    <w:qFormat/>
    <w:rsid w:val="001810B3"/>
  </w:style>
  <w:style w:type="character" w:customStyle="1" w:styleId="WW8Num2z5">
    <w:name w:val="WW8Num2z5"/>
    <w:qFormat/>
    <w:rsid w:val="001810B3"/>
  </w:style>
  <w:style w:type="character" w:customStyle="1" w:styleId="WW8Num2z6">
    <w:name w:val="WW8Num2z6"/>
    <w:qFormat/>
    <w:rsid w:val="001810B3"/>
  </w:style>
  <w:style w:type="character" w:customStyle="1" w:styleId="WW8Num2z7">
    <w:name w:val="WW8Num2z7"/>
    <w:qFormat/>
    <w:rsid w:val="001810B3"/>
  </w:style>
  <w:style w:type="character" w:customStyle="1" w:styleId="WW8Num2z8">
    <w:name w:val="WW8Num2z8"/>
    <w:qFormat/>
    <w:rsid w:val="001810B3"/>
  </w:style>
  <w:style w:type="character" w:customStyle="1" w:styleId="WW8Num5z0">
    <w:name w:val="WW8Num5z0"/>
    <w:qFormat/>
    <w:rsid w:val="001810B3"/>
  </w:style>
  <w:style w:type="character" w:customStyle="1" w:styleId="WW8Num5z1">
    <w:name w:val="WW8Num5z1"/>
    <w:qFormat/>
    <w:rsid w:val="001810B3"/>
  </w:style>
  <w:style w:type="character" w:customStyle="1" w:styleId="WW8Num5z2">
    <w:name w:val="WW8Num5z2"/>
    <w:qFormat/>
    <w:rsid w:val="001810B3"/>
  </w:style>
  <w:style w:type="character" w:customStyle="1" w:styleId="WW8Num5z3">
    <w:name w:val="WW8Num5z3"/>
    <w:qFormat/>
    <w:rsid w:val="001810B3"/>
  </w:style>
  <w:style w:type="character" w:customStyle="1" w:styleId="WW8Num5z4">
    <w:name w:val="WW8Num5z4"/>
    <w:qFormat/>
    <w:rsid w:val="001810B3"/>
  </w:style>
  <w:style w:type="character" w:customStyle="1" w:styleId="WW8Num5z5">
    <w:name w:val="WW8Num5z5"/>
    <w:qFormat/>
    <w:rsid w:val="001810B3"/>
  </w:style>
  <w:style w:type="character" w:customStyle="1" w:styleId="WW8Num5z6">
    <w:name w:val="WW8Num5z6"/>
    <w:qFormat/>
    <w:rsid w:val="001810B3"/>
  </w:style>
  <w:style w:type="character" w:customStyle="1" w:styleId="WW8Num5z7">
    <w:name w:val="WW8Num5z7"/>
    <w:qFormat/>
    <w:rsid w:val="001810B3"/>
  </w:style>
  <w:style w:type="character" w:customStyle="1" w:styleId="WW8Num5z8">
    <w:name w:val="WW8Num5z8"/>
    <w:qFormat/>
    <w:rsid w:val="001810B3"/>
  </w:style>
  <w:style w:type="character" w:customStyle="1" w:styleId="CiteChar0">
    <w:name w:val="Cite Char"/>
    <w:aliases w:val="cite_tag Char,Char Char Char Char1 Char Char1,Char Char Char Char1 Char,Taglines Char Char, Cha"/>
    <w:basedOn w:val="DefaultParagraphFont"/>
    <w:qFormat/>
    <w:rsid w:val="001810B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810B3"/>
    <w:rPr>
      <w:rFonts w:ascii="Times New Roman" w:eastAsia="Times New Roman" w:hAnsi="Times New Roman" w:cs="Times New Roman"/>
      <w:u w:val="thick"/>
    </w:rPr>
  </w:style>
  <w:style w:type="character" w:customStyle="1" w:styleId="ListLabel19">
    <w:name w:val="ListLabel 19"/>
    <w:qFormat/>
    <w:rsid w:val="001810B3"/>
    <w:rPr>
      <w:b/>
      <w:i/>
      <w:strike w:val="0"/>
      <w:dstrike w:val="0"/>
      <w:spacing w:val="0"/>
      <w:w w:val="100"/>
      <w:sz w:val="26"/>
    </w:rPr>
  </w:style>
  <w:style w:type="paragraph" w:styleId="Footer">
    <w:name w:val="footer"/>
    <w:basedOn w:val="Normal"/>
    <w:link w:val="FooterChar"/>
    <w:uiPriority w:val="99"/>
    <w:rsid w:val="001810B3"/>
  </w:style>
  <w:style w:type="character" w:customStyle="1" w:styleId="FooterChar">
    <w:name w:val="Footer Char"/>
    <w:basedOn w:val="DefaultParagraphFont"/>
    <w:link w:val="Footer"/>
    <w:uiPriority w:val="99"/>
    <w:rsid w:val="001810B3"/>
    <w:rPr>
      <w:rFonts w:ascii="Times New Roman" w:hAnsi="Times New Roman" w:cs="Times New Roman"/>
    </w:rPr>
  </w:style>
  <w:style w:type="paragraph" w:customStyle="1" w:styleId="TagCite">
    <w:name w:val="Tag/Cite"/>
    <w:basedOn w:val="Normal"/>
    <w:qFormat/>
    <w:rsid w:val="001810B3"/>
    <w:rPr>
      <w:rFonts w:eastAsia="Times New Roman"/>
      <w:b/>
    </w:rPr>
  </w:style>
  <w:style w:type="paragraph" w:customStyle="1" w:styleId="NormalText">
    <w:name w:val="Normal Text"/>
    <w:basedOn w:val="Normal"/>
    <w:link w:val="NormalTextChar"/>
    <w:qFormat/>
    <w:rsid w:val="001810B3"/>
    <w:pPr>
      <w:jc w:val="both"/>
    </w:pPr>
    <w:rPr>
      <w:sz w:val="20"/>
      <w:szCs w:val="26"/>
    </w:rPr>
  </w:style>
  <w:style w:type="paragraph" w:customStyle="1" w:styleId="CardsFont6pt">
    <w:name w:val="Cards + Font: 6 pt"/>
    <w:basedOn w:val="Normal"/>
    <w:link w:val="CardsFont6ptChar1"/>
    <w:qFormat/>
    <w:rsid w:val="001810B3"/>
    <w:pPr>
      <w:ind w:left="432" w:right="432"/>
      <w:jc w:val="both"/>
    </w:pPr>
    <w:rPr>
      <w:rFonts w:eastAsia="Times New Roman"/>
      <w:sz w:val="12"/>
      <w:szCs w:val="20"/>
    </w:rPr>
  </w:style>
  <w:style w:type="paragraph" w:customStyle="1" w:styleId="Small">
    <w:name w:val="Small"/>
    <w:basedOn w:val="Normal"/>
    <w:uiPriority w:val="99"/>
    <w:qFormat/>
    <w:rsid w:val="001810B3"/>
    <w:rPr>
      <w:sz w:val="14"/>
    </w:rPr>
  </w:style>
  <w:style w:type="paragraph" w:customStyle="1" w:styleId="NotUnderlined">
    <w:name w:val="Not Underlined"/>
    <w:basedOn w:val="Normal"/>
    <w:uiPriority w:val="99"/>
    <w:qFormat/>
    <w:rsid w:val="001810B3"/>
  </w:style>
  <w:style w:type="numbering" w:customStyle="1" w:styleId="WW8Num2">
    <w:name w:val="WW8Num2"/>
    <w:qFormat/>
    <w:rsid w:val="001810B3"/>
  </w:style>
  <w:style w:type="numbering" w:customStyle="1" w:styleId="WW8Num5">
    <w:name w:val="WW8Num5"/>
    <w:qFormat/>
    <w:rsid w:val="001810B3"/>
  </w:style>
  <w:style w:type="paragraph" w:customStyle="1" w:styleId="citenon-bold">
    <w:name w:val="cite non-bold"/>
    <w:basedOn w:val="Normal"/>
    <w:link w:val="citenon-boldChar"/>
    <w:qFormat/>
    <w:rsid w:val="001810B3"/>
    <w:rPr>
      <w:rFonts w:ascii="Georgia" w:eastAsia="Calibri" w:hAnsi="Georgia"/>
    </w:rPr>
  </w:style>
  <w:style w:type="character" w:customStyle="1" w:styleId="citenon-boldChar">
    <w:name w:val="cite non-bold Char"/>
    <w:link w:val="citenon-bold"/>
    <w:rsid w:val="001810B3"/>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810B3"/>
    <w:rPr>
      <w:rFonts w:ascii="Times" w:eastAsia="MS Mincho" w:hAnsi="Times" w:cs="Times New Roman"/>
      <w:sz w:val="20"/>
      <w:szCs w:val="20"/>
    </w:rPr>
  </w:style>
  <w:style w:type="paragraph" w:customStyle="1" w:styleId="NewDebate">
    <w:name w:val="New Debate"/>
    <w:basedOn w:val="Heading4"/>
    <w:link w:val="NewDebateChar"/>
    <w:uiPriority w:val="4"/>
    <w:qFormat/>
    <w:rsid w:val="001810B3"/>
  </w:style>
  <w:style w:type="character" w:customStyle="1" w:styleId="NewDebateChar">
    <w:name w:val="New Debate Char"/>
    <w:basedOn w:val="DefaultParagraphFont"/>
    <w:link w:val="NewDebate"/>
    <w:uiPriority w:val="4"/>
    <w:rsid w:val="001810B3"/>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1810B3"/>
    <w:rPr>
      <w:rFonts w:eastAsia="Calibri"/>
      <w:sz w:val="10"/>
    </w:rPr>
  </w:style>
  <w:style w:type="character" w:customStyle="1" w:styleId="ReallyfuckingsmallChar">
    <w:name w:val="Really fucking small Char"/>
    <w:basedOn w:val="DefaultParagraphFont"/>
    <w:link w:val="Reallyfuckingsmall"/>
    <w:rsid w:val="001810B3"/>
    <w:rPr>
      <w:rFonts w:ascii="Times New Roman" w:eastAsia="Calibri" w:hAnsi="Times New Roman" w:cs="Times New Roman"/>
      <w:sz w:val="10"/>
    </w:rPr>
  </w:style>
  <w:style w:type="character" w:customStyle="1" w:styleId="NothingChar">
    <w:name w:val="Nothing Char"/>
    <w:link w:val="Nothing"/>
    <w:rsid w:val="001810B3"/>
    <w:rPr>
      <w:rFonts w:ascii="Times New Roman" w:eastAsia="Times New Roman" w:hAnsi="Times New Roman" w:cs="Times New Roman"/>
      <w:color w:val="00000A"/>
      <w:sz w:val="20"/>
      <w:szCs w:val="24"/>
    </w:rPr>
  </w:style>
  <w:style w:type="character" w:customStyle="1" w:styleId="Footnote2Char">
    <w:name w:val="Footnote2 Char"/>
    <w:link w:val="Footnote2"/>
    <w:locked/>
    <w:rsid w:val="001810B3"/>
  </w:style>
  <w:style w:type="paragraph" w:customStyle="1" w:styleId="Footnote2">
    <w:name w:val="Footnote2"/>
    <w:basedOn w:val="Normal"/>
    <w:next w:val="Normal"/>
    <w:link w:val="Footnote2Char"/>
    <w:autoRedefine/>
    <w:qFormat/>
    <w:rsid w:val="001810B3"/>
    <w:pPr>
      <w:spacing w:after="120" w:line="480" w:lineRule="auto"/>
    </w:pPr>
    <w:rPr>
      <w:rFonts w:asciiTheme="minorHAnsi" w:hAnsiTheme="minorHAnsi" w:cstheme="minorBidi"/>
    </w:rPr>
  </w:style>
  <w:style w:type="character" w:customStyle="1" w:styleId="UnderlineCharChar">
    <w:name w:val="Underline Char Char"/>
    <w:basedOn w:val="DefaultParagraphFont"/>
    <w:rsid w:val="001810B3"/>
    <w:rPr>
      <w:noProof w:val="0"/>
      <w:u w:val="single"/>
      <w:lang w:val="en-US" w:eastAsia="en-US" w:bidi="ar-SA"/>
    </w:rPr>
  </w:style>
  <w:style w:type="character" w:customStyle="1" w:styleId="UnderlinesCharChar">
    <w:name w:val="Underlines Char Char"/>
    <w:basedOn w:val="DefaultParagraphFont"/>
    <w:rsid w:val="001810B3"/>
    <w:rPr>
      <w:rFonts w:cs="Arial"/>
      <w:b/>
      <w:bCs/>
      <w:noProof w:val="0"/>
      <w:sz w:val="22"/>
      <w:szCs w:val="26"/>
      <w:u w:val="single"/>
      <w:lang w:val="en-US" w:eastAsia="en-US" w:bidi="ar-SA"/>
    </w:rPr>
  </w:style>
  <w:style w:type="paragraph" w:customStyle="1" w:styleId="Style3">
    <w:name w:val="Style3"/>
    <w:basedOn w:val="Normal"/>
    <w:link w:val="Style3Char"/>
    <w:qFormat/>
    <w:rsid w:val="001810B3"/>
    <w:rPr>
      <w:rFonts w:ascii="Arial Narrow" w:eastAsia="Times New Roman" w:hAnsi="Arial Narrow"/>
      <w:b/>
      <w:sz w:val="20"/>
    </w:rPr>
  </w:style>
  <w:style w:type="character" w:customStyle="1" w:styleId="Style3Char">
    <w:name w:val="Style3 Char"/>
    <w:basedOn w:val="DefaultParagraphFont"/>
    <w:link w:val="Style3"/>
    <w:rsid w:val="001810B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810B3"/>
    <w:rPr>
      <w:rFonts w:eastAsia="Times New Roman"/>
      <w:sz w:val="20"/>
      <w:u w:val="single"/>
    </w:rPr>
  </w:style>
  <w:style w:type="character" w:customStyle="1" w:styleId="StyleStyle411ptChar">
    <w:name w:val="Style Style4 + 11 pt Char"/>
    <w:link w:val="StyleStyle411pt"/>
    <w:rsid w:val="001810B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1810B3"/>
    <w:rPr>
      <w:b/>
      <w:bCs/>
      <w:sz w:val="20"/>
      <w:u w:val="single"/>
    </w:rPr>
  </w:style>
  <w:style w:type="character" w:customStyle="1" w:styleId="StyleStyle411ptBoldChar">
    <w:name w:val="Style Style4 + 11 pt Bold Char"/>
    <w:link w:val="StyleStyle411ptBold"/>
    <w:rsid w:val="001810B3"/>
    <w:rPr>
      <w:rFonts w:ascii="Times New Roman" w:hAnsi="Times New Roman" w:cs="Times New Roman"/>
      <w:b/>
      <w:bCs/>
      <w:sz w:val="20"/>
      <w:u w:val="single"/>
    </w:rPr>
  </w:style>
  <w:style w:type="paragraph" w:customStyle="1" w:styleId="Underlining">
    <w:name w:val="Underlining"/>
    <w:basedOn w:val="Normal"/>
    <w:link w:val="UnderliningChar"/>
    <w:qFormat/>
    <w:rsid w:val="001810B3"/>
    <w:rPr>
      <w:rFonts w:eastAsia="Times New Roman"/>
      <w:sz w:val="20"/>
      <w:u w:val="single"/>
    </w:rPr>
  </w:style>
  <w:style w:type="character" w:customStyle="1" w:styleId="UnderliningChar">
    <w:name w:val="Underlining Char"/>
    <w:basedOn w:val="DefaultParagraphFont"/>
    <w:link w:val="Underlining"/>
    <w:rsid w:val="001810B3"/>
    <w:rPr>
      <w:rFonts w:ascii="Times New Roman" w:eastAsia="Times New Roman" w:hAnsi="Times New Roman" w:cs="Times New Roman"/>
      <w:sz w:val="20"/>
      <w:u w:val="single"/>
    </w:rPr>
  </w:style>
  <w:style w:type="character" w:customStyle="1" w:styleId="StyleTimesNewRoman12ptBold">
    <w:name w:val="Style Times New Roman 12 pt Bold"/>
    <w:rsid w:val="001810B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810B3"/>
    <w:rPr>
      <w:rFonts w:ascii="Century Gothic" w:hAnsi="Century Gothic"/>
      <w:sz w:val="24"/>
      <w:u w:val="thick"/>
    </w:rPr>
  </w:style>
  <w:style w:type="paragraph" w:customStyle="1" w:styleId="Cardstyle">
    <w:name w:val="Cardstyle"/>
    <w:basedOn w:val="Normal"/>
    <w:next w:val="Normal"/>
    <w:qFormat/>
    <w:rsid w:val="001810B3"/>
    <w:rPr>
      <w:rFonts w:eastAsia="Times New Roman"/>
      <w:sz w:val="20"/>
    </w:rPr>
  </w:style>
  <w:style w:type="character" w:customStyle="1" w:styleId="Style8pt1">
    <w:name w:val="Style 8 pt1"/>
    <w:basedOn w:val="DefaultParagraphFont"/>
    <w:rsid w:val="001810B3"/>
    <w:rPr>
      <w:rFonts w:ascii="Georgia" w:hAnsi="Georgia"/>
      <w:sz w:val="16"/>
    </w:rPr>
  </w:style>
  <w:style w:type="character" w:customStyle="1" w:styleId="Style8pt">
    <w:name w:val="Style 8 pt"/>
    <w:basedOn w:val="DefaultParagraphFont"/>
    <w:rsid w:val="001810B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810B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810B3"/>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1810B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810B3"/>
    <w:rPr>
      <w:rFonts w:eastAsia="Times New Roman"/>
      <w:b/>
      <w:bCs/>
      <w:sz w:val="20"/>
      <w:u w:val="single"/>
    </w:rPr>
  </w:style>
  <w:style w:type="character" w:customStyle="1" w:styleId="StyleUnderlineChar11ptBoldChar">
    <w:name w:val="Style Underline Char + 11 pt Bold Char"/>
    <w:link w:val="StyleUnderlineChar11ptBold"/>
    <w:rsid w:val="001810B3"/>
    <w:rPr>
      <w:rFonts w:ascii="Times New Roman" w:eastAsia="Times New Roman" w:hAnsi="Times New Roman" w:cs="Times New Roman"/>
      <w:b/>
      <w:bCs/>
      <w:sz w:val="20"/>
      <w:u w:val="single"/>
    </w:rPr>
  </w:style>
  <w:style w:type="character" w:customStyle="1" w:styleId="NormalTextChar">
    <w:name w:val="Normal Text Char"/>
    <w:link w:val="NormalText"/>
    <w:rsid w:val="001810B3"/>
    <w:rPr>
      <w:rFonts w:ascii="Times New Roman" w:hAnsi="Times New Roman" w:cs="Times New Roman"/>
      <w:sz w:val="20"/>
      <w:szCs w:val="26"/>
    </w:rPr>
  </w:style>
  <w:style w:type="character" w:customStyle="1" w:styleId="ShrinkChar">
    <w:name w:val="Shrink Char"/>
    <w:link w:val="Shrink"/>
    <w:rsid w:val="001810B3"/>
    <w:rPr>
      <w:rFonts w:ascii="Garamond" w:hAnsi="Garamond"/>
      <w:sz w:val="12"/>
    </w:rPr>
  </w:style>
  <w:style w:type="paragraph" w:customStyle="1" w:styleId="Shrink">
    <w:name w:val="Shrink"/>
    <w:link w:val="ShrinkChar"/>
    <w:qFormat/>
    <w:rsid w:val="001810B3"/>
    <w:pPr>
      <w:spacing w:after="0" w:line="240" w:lineRule="auto"/>
      <w:ind w:left="288" w:right="288"/>
    </w:pPr>
    <w:rPr>
      <w:rFonts w:ascii="Garamond" w:hAnsi="Garamond"/>
      <w:sz w:val="12"/>
    </w:rPr>
  </w:style>
  <w:style w:type="paragraph" w:customStyle="1" w:styleId="cites0">
    <w:name w:val="cites"/>
    <w:link w:val="citesChar0"/>
    <w:autoRedefine/>
    <w:qFormat/>
    <w:rsid w:val="001810B3"/>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1810B3"/>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1810B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810B3"/>
    <w:rPr>
      <w:rFonts w:eastAsia="Times New Roman"/>
      <w:strike/>
      <w:sz w:val="20"/>
    </w:rPr>
  </w:style>
  <w:style w:type="character" w:customStyle="1" w:styleId="CardsHighlight">
    <w:name w:val="Cards Highlight"/>
    <w:basedOn w:val="DefaultParagraphFont"/>
    <w:uiPriority w:val="1"/>
    <w:rsid w:val="001810B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810B3"/>
  </w:style>
  <w:style w:type="character" w:customStyle="1" w:styleId="CardsChar1">
    <w:name w:val="Cards Char1"/>
    <w:rsid w:val="001810B3"/>
    <w:rPr>
      <w:rFonts w:ascii="Times New Roman" w:hAnsi="Times New Roman" w:cs="Times New Roman"/>
      <w:sz w:val="20"/>
      <w:szCs w:val="20"/>
    </w:rPr>
  </w:style>
  <w:style w:type="character" w:customStyle="1" w:styleId="AuthorYear">
    <w:name w:val="AuthorYear"/>
    <w:uiPriority w:val="1"/>
    <w:qFormat/>
    <w:rsid w:val="001810B3"/>
    <w:rPr>
      <w:rFonts w:ascii="Georgia" w:hAnsi="Georgia"/>
      <w:b/>
      <w:sz w:val="24"/>
    </w:rPr>
  </w:style>
  <w:style w:type="paragraph" w:customStyle="1" w:styleId="Shrink8">
    <w:name w:val="Shrink8"/>
    <w:basedOn w:val="Normal"/>
    <w:qFormat/>
    <w:rsid w:val="001810B3"/>
    <w:rPr>
      <w:sz w:val="16"/>
    </w:rPr>
  </w:style>
  <w:style w:type="paragraph" w:customStyle="1" w:styleId="Normal1">
    <w:name w:val="Normal1"/>
    <w:qFormat/>
    <w:rsid w:val="001810B3"/>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1810B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810B3"/>
    <w:rPr>
      <w:color w:val="00000A"/>
      <w:sz w:val="20"/>
      <w:lang w:eastAsia="zh-CN"/>
    </w:rPr>
  </w:style>
  <w:style w:type="character" w:customStyle="1" w:styleId="Stylecard11ptChar">
    <w:name w:val="Style card + 11 pt Char"/>
    <w:basedOn w:val="cardChar"/>
    <w:link w:val="Stylecard11pt"/>
    <w:rsid w:val="001810B3"/>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1810B3"/>
    <w:rPr>
      <w:color w:val="00000A"/>
      <w:sz w:val="20"/>
      <w:lang w:eastAsia="zh-CN"/>
    </w:rPr>
  </w:style>
  <w:style w:type="character" w:customStyle="1" w:styleId="Stylecard11ptUnderlineChar">
    <w:name w:val="Style card + 11 pt Underline Char"/>
    <w:basedOn w:val="cardChar"/>
    <w:link w:val="Stylecard11ptUnderline"/>
    <w:rsid w:val="001810B3"/>
    <w:rPr>
      <w:rFonts w:ascii="Times New Roman" w:hAnsi="Times New Roman" w:cs="Times New Roman"/>
      <w:color w:val="00000A"/>
      <w:sz w:val="20"/>
      <w:lang w:eastAsia="zh-CN"/>
    </w:rPr>
  </w:style>
  <w:style w:type="character" w:customStyle="1" w:styleId="UnderlinedChar0">
    <w:name w:val="Underlined Char"/>
    <w:aliases w:val="small text Char Char"/>
    <w:rsid w:val="001810B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810B3"/>
    <w:rPr>
      <w:rFonts w:cs="Arial"/>
      <w:b/>
      <w:bCs/>
      <w:kern w:val="32"/>
      <w:sz w:val="32"/>
      <w:szCs w:val="32"/>
      <w:u w:val="single"/>
      <w:lang w:val="en-US" w:eastAsia="en-US" w:bidi="ar-SA"/>
    </w:rPr>
  </w:style>
  <w:style w:type="character" w:customStyle="1" w:styleId="UNDERLINECharChar0">
    <w:name w:val="UNDERLINE Char Char"/>
    <w:basedOn w:val="DefaultParagraphFont"/>
    <w:rsid w:val="001810B3"/>
    <w:rPr>
      <w:bCs/>
      <w:kern w:val="28"/>
      <w:szCs w:val="32"/>
      <w:u w:val="single"/>
    </w:rPr>
  </w:style>
  <w:style w:type="character" w:customStyle="1" w:styleId="term">
    <w:name w:val="term"/>
    <w:basedOn w:val="DefaultParagraphFont"/>
    <w:rsid w:val="001810B3"/>
  </w:style>
  <w:style w:type="character" w:customStyle="1" w:styleId="SmallFontCharCharCharChar">
    <w:name w:val="Small Font Char Char Char Char"/>
    <w:basedOn w:val="DefaultParagraphFont"/>
    <w:rsid w:val="001810B3"/>
    <w:rPr>
      <w:rFonts w:ascii="Arial" w:hAnsi="Arial"/>
      <w:sz w:val="12"/>
      <w:szCs w:val="24"/>
    </w:rPr>
  </w:style>
  <w:style w:type="character" w:customStyle="1" w:styleId="vitstoryheadline">
    <w:name w:val="vitstoryheadline"/>
    <w:basedOn w:val="DefaultParagraphFont"/>
    <w:rsid w:val="001810B3"/>
  </w:style>
  <w:style w:type="character" w:customStyle="1" w:styleId="regtext">
    <w:name w:val="regtext"/>
    <w:basedOn w:val="DefaultParagraphFont"/>
    <w:rsid w:val="001810B3"/>
  </w:style>
  <w:style w:type="character" w:customStyle="1" w:styleId="bps-topic-ident">
    <w:name w:val="bps-topic-ident"/>
    <w:basedOn w:val="DefaultParagraphFont"/>
    <w:rsid w:val="001810B3"/>
  </w:style>
  <w:style w:type="character" w:customStyle="1" w:styleId="CharChar4">
    <w:name w:val="Char Char4"/>
    <w:basedOn w:val="DefaultParagraphFont"/>
    <w:rsid w:val="001810B3"/>
    <w:rPr>
      <w:b/>
      <w:bCs/>
      <w:sz w:val="28"/>
      <w:szCs w:val="28"/>
    </w:rPr>
  </w:style>
  <w:style w:type="character" w:customStyle="1" w:styleId="CharChar5">
    <w:name w:val="Char Char5"/>
    <w:basedOn w:val="DefaultParagraphFont"/>
    <w:rsid w:val="001810B3"/>
    <w:rPr>
      <w:rFonts w:ascii="Arial" w:hAnsi="Arial" w:cs="Arial"/>
      <w:b/>
      <w:bCs/>
      <w:sz w:val="26"/>
      <w:szCs w:val="26"/>
    </w:rPr>
  </w:style>
  <w:style w:type="paragraph" w:customStyle="1" w:styleId="tagcite0">
    <w:name w:val="tagcite"/>
    <w:basedOn w:val="Normal"/>
    <w:qFormat/>
    <w:rsid w:val="001810B3"/>
    <w:rPr>
      <w:rFonts w:eastAsia="Times New Roman"/>
      <w:b/>
    </w:rPr>
  </w:style>
  <w:style w:type="paragraph" w:customStyle="1" w:styleId="Regular">
    <w:name w:val="Regular"/>
    <w:link w:val="RegularChar"/>
    <w:rsid w:val="001810B3"/>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1810B3"/>
    <w:rPr>
      <w:rFonts w:eastAsia="Times New Roman" w:cs="Arial"/>
      <w:b/>
      <w:bCs/>
      <w:kern w:val="20"/>
      <w:sz w:val="20"/>
      <w:szCs w:val="32"/>
      <w:u w:val="single"/>
    </w:rPr>
  </w:style>
  <w:style w:type="character" w:customStyle="1" w:styleId="BoldunderlineChar0">
    <w:name w:val="Bold underline Char"/>
    <w:basedOn w:val="DefaultParagraphFont"/>
    <w:rsid w:val="001810B3"/>
    <w:rPr>
      <w:rFonts w:ascii="Garamond" w:hAnsi="Garamond" w:cs="Arial"/>
      <w:b/>
      <w:bCs/>
      <w:kern w:val="20"/>
      <w:szCs w:val="32"/>
      <w:u w:val="single"/>
      <w:lang w:val="en-US" w:eastAsia="en-US" w:bidi="ar-SA"/>
    </w:rPr>
  </w:style>
  <w:style w:type="paragraph" w:customStyle="1" w:styleId="tag1">
    <w:name w:val="tag1"/>
    <w:basedOn w:val="Normal"/>
    <w:qFormat/>
    <w:rsid w:val="001810B3"/>
    <w:rPr>
      <w:rFonts w:eastAsia="Times New Roman"/>
      <w:b/>
      <w:szCs w:val="20"/>
    </w:rPr>
  </w:style>
  <w:style w:type="character" w:customStyle="1" w:styleId="byline">
    <w:name w:val="byline"/>
    <w:basedOn w:val="DefaultParagraphFont"/>
    <w:rsid w:val="001810B3"/>
  </w:style>
  <w:style w:type="character" w:customStyle="1" w:styleId="7TimesNewRoman">
    <w:name w:val="7 Times New Roman"/>
    <w:rsid w:val="001810B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810B3"/>
    <w:rPr>
      <w:rFonts w:ascii="Cambria" w:eastAsia="Times New Roman" w:hAnsi="Cambria"/>
      <w:sz w:val="18"/>
      <w:szCs w:val="20"/>
    </w:rPr>
  </w:style>
  <w:style w:type="character" w:customStyle="1" w:styleId="Boxed">
    <w:name w:val="Boxed"/>
    <w:qFormat/>
    <w:rsid w:val="001810B3"/>
    <w:rPr>
      <w:rFonts w:ascii="Garamond" w:hAnsi="Garamond"/>
      <w:sz w:val="20"/>
      <w:bdr w:val="single" w:sz="6" w:space="0" w:color="auto"/>
    </w:rPr>
  </w:style>
  <w:style w:type="character" w:customStyle="1" w:styleId="CardtextChar0">
    <w:name w:val="Card text Char"/>
    <w:basedOn w:val="DefaultParagraphFont"/>
    <w:link w:val="Cardtext0"/>
    <w:rsid w:val="001810B3"/>
    <w:rPr>
      <w:rFonts w:ascii="Garamond" w:hAnsi="Garamond"/>
      <w:u w:val="single"/>
    </w:rPr>
  </w:style>
  <w:style w:type="paragraph" w:styleId="Date">
    <w:name w:val="Date"/>
    <w:aliases w:val="date"/>
    <w:basedOn w:val="Normal"/>
    <w:next w:val="Normal"/>
    <w:link w:val="DateChar"/>
    <w:uiPriority w:val="99"/>
    <w:rsid w:val="001810B3"/>
    <w:rPr>
      <w:rFonts w:eastAsia="Times New Roman"/>
      <w:sz w:val="16"/>
    </w:rPr>
  </w:style>
  <w:style w:type="character" w:customStyle="1" w:styleId="DateChar">
    <w:name w:val="Date Char"/>
    <w:aliases w:val="date Char"/>
    <w:basedOn w:val="DefaultParagraphFont"/>
    <w:link w:val="Date"/>
    <w:uiPriority w:val="99"/>
    <w:rsid w:val="001810B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1810B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1810B3"/>
    <w:rPr>
      <w:rFonts w:ascii="Times New Roman" w:eastAsia="Times New Roman" w:hAnsi="Times New Roman" w:cs="Times New Roman"/>
      <w:sz w:val="16"/>
      <w:szCs w:val="16"/>
      <w:lang w:val="x-none" w:eastAsia="x-none"/>
    </w:rPr>
  </w:style>
  <w:style w:type="character" w:customStyle="1" w:styleId="reduce2">
    <w:name w:val="reduce2"/>
    <w:rsid w:val="001810B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810B3"/>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810B3"/>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1810B3"/>
  </w:style>
  <w:style w:type="character" w:customStyle="1" w:styleId="Style1CharChar">
    <w:name w:val="Style1 Char Char"/>
    <w:basedOn w:val="DefaultParagraphFont"/>
    <w:rsid w:val="001810B3"/>
    <w:rPr>
      <w:sz w:val="16"/>
      <w:szCs w:val="16"/>
      <w:lang w:val="en-US" w:eastAsia="en-US" w:bidi="ar-SA"/>
    </w:rPr>
  </w:style>
  <w:style w:type="character" w:customStyle="1" w:styleId="Style2CharChar">
    <w:name w:val="Style2 Char Char"/>
    <w:basedOn w:val="DefaultParagraphFont"/>
    <w:rsid w:val="001810B3"/>
    <w:rPr>
      <w:u w:val="thick"/>
      <w:lang w:val="en-US" w:eastAsia="en-US" w:bidi="ar-SA"/>
    </w:rPr>
  </w:style>
  <w:style w:type="character" w:customStyle="1" w:styleId="dateline">
    <w:name w:val="dateline"/>
    <w:basedOn w:val="DefaultParagraphFont"/>
    <w:rsid w:val="001810B3"/>
  </w:style>
  <w:style w:type="character" w:customStyle="1" w:styleId="date-display-single">
    <w:name w:val="date-display-single"/>
    <w:basedOn w:val="DefaultParagraphFont"/>
    <w:rsid w:val="001810B3"/>
  </w:style>
  <w:style w:type="character" w:customStyle="1" w:styleId="wikigeneratedlinkcontent">
    <w:name w:val="wikigeneratedlinkcontent"/>
    <w:basedOn w:val="DefaultParagraphFont"/>
    <w:rsid w:val="001810B3"/>
  </w:style>
  <w:style w:type="character" w:customStyle="1" w:styleId="Heading3CharCharChar3">
    <w:name w:val="Heading 3 Char Char Char3"/>
    <w:aliases w:val=" Char Char Char3,Char Char Char3,Heading 3 Char Char Char2, Char Char Char2,Char Char Char2"/>
    <w:basedOn w:val="DefaultParagraphFont"/>
    <w:rsid w:val="001810B3"/>
    <w:rPr>
      <w:rFonts w:cs="Arial"/>
      <w:bCs/>
      <w:szCs w:val="26"/>
      <w:u w:val="single"/>
      <w:lang w:val="en-US" w:eastAsia="en-US" w:bidi="ar-SA"/>
    </w:rPr>
  </w:style>
  <w:style w:type="character" w:customStyle="1" w:styleId="aqj">
    <w:name w:val="aqj"/>
    <w:rsid w:val="001810B3"/>
  </w:style>
  <w:style w:type="character" w:customStyle="1" w:styleId="CardTextChar1">
    <w:name w:val="CardText Char"/>
    <w:basedOn w:val="DefaultParagraphFont"/>
    <w:link w:val="CardText1"/>
    <w:locked/>
    <w:rsid w:val="001810B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810B3"/>
    <w:pPr>
      <w:ind w:left="288" w:right="288"/>
    </w:pPr>
    <w:rPr>
      <w:rFonts w:eastAsia="Times New Roman"/>
      <w:sz w:val="16"/>
    </w:rPr>
  </w:style>
  <w:style w:type="character" w:customStyle="1" w:styleId="ilad">
    <w:name w:val="il_ad"/>
    <w:rsid w:val="001810B3"/>
  </w:style>
  <w:style w:type="character" w:customStyle="1" w:styleId="CardsUnderlined">
    <w:name w:val="Cards Underlined"/>
    <w:qFormat/>
    <w:rsid w:val="001810B3"/>
    <w:rPr>
      <w:rFonts w:ascii="Helvetica" w:hAnsi="Helvetica"/>
      <w:sz w:val="22"/>
      <w:szCs w:val="24"/>
      <w:u w:val="thick"/>
    </w:rPr>
  </w:style>
  <w:style w:type="paragraph" w:customStyle="1" w:styleId="BBCite">
    <w:name w:val="BB Cite"/>
    <w:basedOn w:val="Normal"/>
    <w:autoRedefine/>
    <w:rsid w:val="001810B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1810B3"/>
  </w:style>
  <w:style w:type="character" w:customStyle="1" w:styleId="StyleStyleUnderline411pt">
    <w:name w:val="Style Style Underline4 + 11 pt"/>
    <w:basedOn w:val="DefaultParagraphFont"/>
    <w:rsid w:val="001810B3"/>
    <w:rPr>
      <w:sz w:val="20"/>
      <w:u w:val="single"/>
    </w:rPr>
  </w:style>
  <w:style w:type="character" w:customStyle="1" w:styleId="StyleStyleUnderline411ptBold">
    <w:name w:val="Style Style Underline4 + 11 pt Bold"/>
    <w:basedOn w:val="DefaultParagraphFont"/>
    <w:rsid w:val="001810B3"/>
    <w:rPr>
      <w:b/>
      <w:bCs/>
      <w:sz w:val="20"/>
      <w:u w:val="single"/>
    </w:rPr>
  </w:style>
  <w:style w:type="character" w:customStyle="1" w:styleId="StyleStyleUnderline311pt">
    <w:name w:val="Style Style Underline3 + 11 pt"/>
    <w:basedOn w:val="DefaultParagraphFont"/>
    <w:rsid w:val="001810B3"/>
    <w:rPr>
      <w:sz w:val="20"/>
      <w:u w:val="single"/>
    </w:rPr>
  </w:style>
  <w:style w:type="character" w:customStyle="1" w:styleId="StyleStyleUnderline311ptBold">
    <w:name w:val="Style Style Underline3 + 11 pt Bold"/>
    <w:basedOn w:val="DefaultParagraphFont"/>
    <w:rsid w:val="001810B3"/>
    <w:rPr>
      <w:b/>
      <w:bCs/>
      <w:sz w:val="20"/>
      <w:u w:val="single"/>
    </w:rPr>
  </w:style>
  <w:style w:type="character" w:customStyle="1" w:styleId="red-subtitle">
    <w:name w:val="red-subtitle"/>
    <w:basedOn w:val="DefaultParagraphFont"/>
    <w:rsid w:val="001810B3"/>
  </w:style>
  <w:style w:type="character" w:styleId="PageNumber">
    <w:name w:val="page number"/>
    <w:aliases w:val="card ununderlined"/>
    <w:basedOn w:val="DefaultParagraphFont"/>
    <w:uiPriority w:val="99"/>
    <w:unhideWhenUsed/>
    <w:rsid w:val="001810B3"/>
  </w:style>
  <w:style w:type="character" w:customStyle="1" w:styleId="ft1">
    <w:name w:val="ft1"/>
    <w:basedOn w:val="DefaultParagraphFont"/>
    <w:rsid w:val="001810B3"/>
  </w:style>
  <w:style w:type="character" w:customStyle="1" w:styleId="dropcap">
    <w:name w:val="dropcap"/>
    <w:basedOn w:val="DefaultParagraphFont"/>
    <w:rsid w:val="001810B3"/>
  </w:style>
  <w:style w:type="paragraph" w:customStyle="1" w:styleId="TagText">
    <w:name w:val="TagText"/>
    <w:basedOn w:val="Normal"/>
    <w:uiPriority w:val="99"/>
    <w:qFormat/>
    <w:rsid w:val="001810B3"/>
    <w:pPr>
      <w:spacing w:before="200"/>
    </w:pPr>
    <w:rPr>
      <w:rFonts w:eastAsia="Calibri"/>
      <w:b/>
      <w:sz w:val="24"/>
    </w:rPr>
  </w:style>
  <w:style w:type="paragraph" w:customStyle="1" w:styleId="BreakTag">
    <w:name w:val="Break Tag"/>
    <w:basedOn w:val="Normal"/>
    <w:autoRedefine/>
    <w:uiPriority w:val="4"/>
    <w:qFormat/>
    <w:rsid w:val="001810B3"/>
    <w:pPr>
      <w:spacing w:before="240"/>
    </w:pPr>
    <w:rPr>
      <w:rFonts w:ascii="Arial" w:hAnsi="Arial" w:cs="Arial"/>
      <w:b/>
      <w:sz w:val="26"/>
    </w:rPr>
  </w:style>
  <w:style w:type="paragraph" w:customStyle="1" w:styleId="BreakBlock">
    <w:name w:val="Break Block"/>
    <w:basedOn w:val="Normal"/>
    <w:link w:val="BreakBlockChar"/>
    <w:autoRedefine/>
    <w:qFormat/>
    <w:rsid w:val="001810B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810B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810B3"/>
  </w:style>
  <w:style w:type="character" w:customStyle="1" w:styleId="Mention1">
    <w:name w:val="Mention1"/>
    <w:basedOn w:val="DefaultParagraphFont"/>
    <w:uiPriority w:val="99"/>
    <w:semiHidden/>
    <w:unhideWhenUsed/>
    <w:rsid w:val="001810B3"/>
    <w:rPr>
      <w:color w:val="2B579A"/>
      <w:shd w:val="clear" w:color="auto" w:fill="E6E6E6"/>
    </w:rPr>
  </w:style>
  <w:style w:type="character" w:customStyle="1" w:styleId="Styleunderline11pt">
    <w:name w:val="Style underline + 11 pt"/>
    <w:rsid w:val="001810B3"/>
    <w:rPr>
      <w:rFonts w:ascii="Times New Roman" w:hAnsi="Times New Roman"/>
      <w:sz w:val="20"/>
      <w:u w:val="single"/>
    </w:rPr>
  </w:style>
  <w:style w:type="paragraph" w:customStyle="1" w:styleId="Minimize">
    <w:name w:val="Minimize"/>
    <w:basedOn w:val="card"/>
    <w:next w:val="Normal"/>
    <w:link w:val="MinimizeChar"/>
    <w:qFormat/>
    <w:rsid w:val="001810B3"/>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810B3"/>
    <w:rPr>
      <w:rFonts w:ascii="Georgia" w:hAnsi="Georgia" w:cs="Times New Roman"/>
      <w:bCs/>
      <w:color w:val="000000"/>
      <w:sz w:val="12"/>
      <w:szCs w:val="20"/>
    </w:rPr>
  </w:style>
  <w:style w:type="character" w:customStyle="1" w:styleId="hilite1">
    <w:name w:val="hilite1"/>
    <w:basedOn w:val="DefaultParagraphFont"/>
    <w:rsid w:val="001810B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810B3"/>
    <w:rPr>
      <w:rFonts w:eastAsia="Times New Roman"/>
      <w:b/>
      <w:szCs w:val="20"/>
    </w:rPr>
  </w:style>
  <w:style w:type="character" w:customStyle="1" w:styleId="NormaltagChar">
    <w:name w:val="Normal tag Char"/>
    <w:basedOn w:val="DefaultParagraphFont"/>
    <w:link w:val="Normaltag"/>
    <w:uiPriority w:val="99"/>
    <w:locked/>
    <w:rsid w:val="001810B3"/>
    <w:rPr>
      <w:rFonts w:ascii="Times New Roman" w:eastAsia="Times New Roman" w:hAnsi="Times New Roman" w:cs="Times New Roman"/>
      <w:b/>
      <w:szCs w:val="20"/>
    </w:rPr>
  </w:style>
  <w:style w:type="character" w:customStyle="1" w:styleId="CitesChar2">
    <w:name w:val="Cites Char2"/>
    <w:link w:val="Cites"/>
    <w:rsid w:val="001810B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810B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810B3"/>
    <w:pPr>
      <w:spacing w:before="120" w:after="120"/>
    </w:pPr>
    <w:rPr>
      <w:rFonts w:eastAsia="Times New Roman"/>
      <w:b/>
      <w:u w:val="single"/>
      <w:lang w:bidi="en-US"/>
    </w:rPr>
  </w:style>
  <w:style w:type="paragraph" w:styleId="TOC9">
    <w:name w:val="toc 9"/>
    <w:basedOn w:val="Normal"/>
    <w:next w:val="Normal"/>
    <w:autoRedefine/>
    <w:rsid w:val="001810B3"/>
    <w:pPr>
      <w:ind w:left="1600"/>
    </w:pPr>
    <w:rPr>
      <w:rFonts w:eastAsia="Times New Roman"/>
      <w:sz w:val="20"/>
      <w:lang w:bidi="en-US"/>
    </w:rPr>
  </w:style>
  <w:style w:type="paragraph" w:customStyle="1" w:styleId="TxBrp1">
    <w:name w:val="TxBr_p1"/>
    <w:basedOn w:val="Normal"/>
    <w:qFormat/>
    <w:rsid w:val="001810B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810B3"/>
    <w:pPr>
      <w:spacing w:before="100" w:beforeAutospacing="1" w:after="100" w:afterAutospacing="1"/>
    </w:pPr>
    <w:rPr>
      <w:rFonts w:eastAsia="Times New Roman"/>
      <w:lang w:bidi="en-US"/>
    </w:rPr>
  </w:style>
  <w:style w:type="character" w:customStyle="1" w:styleId="standardcontent">
    <w:name w:val="standardcontent"/>
    <w:basedOn w:val="DefaultParagraphFont"/>
    <w:rsid w:val="001810B3"/>
  </w:style>
  <w:style w:type="paragraph" w:customStyle="1" w:styleId="hat">
    <w:name w:val="hat"/>
    <w:basedOn w:val="Normal"/>
    <w:next w:val="Normal"/>
    <w:link w:val="hatChar"/>
    <w:qFormat/>
    <w:rsid w:val="001810B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810B3"/>
  </w:style>
  <w:style w:type="paragraph" w:customStyle="1" w:styleId="HotRouteChar">
    <w:name w:val="Hot Route! Char"/>
    <w:basedOn w:val="Normal"/>
    <w:qFormat/>
    <w:rsid w:val="001810B3"/>
    <w:pPr>
      <w:ind w:left="144"/>
    </w:pPr>
    <w:rPr>
      <w:rFonts w:eastAsia="Times New Roman"/>
      <w:sz w:val="20"/>
      <w:lang w:bidi="en-US"/>
    </w:rPr>
  </w:style>
  <w:style w:type="paragraph" w:customStyle="1" w:styleId="Default">
    <w:name w:val="Default"/>
    <w:qFormat/>
    <w:rsid w:val="001810B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810B3"/>
    <w:rPr>
      <w:rFonts w:ascii="Cambria" w:hAnsi="Cambria" w:cs="Times New Roman"/>
      <w:b/>
      <w:bCs/>
      <w:sz w:val="26"/>
      <w:szCs w:val="26"/>
    </w:rPr>
  </w:style>
  <w:style w:type="character" w:customStyle="1" w:styleId="CardCharChar1">
    <w:name w:val="Card Char Char1"/>
    <w:basedOn w:val="DefaultParagraphFont"/>
    <w:rsid w:val="001810B3"/>
    <w:rPr>
      <w:rFonts w:cs="Times New Roman"/>
      <w:b/>
      <w:bCs/>
      <w:sz w:val="28"/>
      <w:szCs w:val="28"/>
    </w:rPr>
  </w:style>
  <w:style w:type="paragraph" w:customStyle="1" w:styleId="SmallFont">
    <w:name w:val="Small Font"/>
    <w:basedOn w:val="Normal"/>
    <w:link w:val="SmallFontChar"/>
    <w:qFormat/>
    <w:rsid w:val="001810B3"/>
    <w:pPr>
      <w:spacing w:after="200"/>
      <w:jc w:val="both"/>
    </w:pPr>
    <w:rPr>
      <w:rFonts w:eastAsia="Calibri"/>
      <w:szCs w:val="18"/>
    </w:rPr>
  </w:style>
  <w:style w:type="character" w:customStyle="1" w:styleId="SmallFontChar">
    <w:name w:val="Small Font Char"/>
    <w:basedOn w:val="DefaultParagraphFont"/>
    <w:link w:val="SmallFont"/>
    <w:locked/>
    <w:rsid w:val="001810B3"/>
    <w:rPr>
      <w:rFonts w:ascii="Times New Roman" w:eastAsia="Calibri" w:hAnsi="Times New Roman" w:cs="Times New Roman"/>
      <w:szCs w:val="18"/>
    </w:rPr>
  </w:style>
  <w:style w:type="character" w:customStyle="1" w:styleId="CircleChar1">
    <w:name w:val="Circle Char1"/>
    <w:basedOn w:val="DefaultParagraphFont"/>
    <w:rsid w:val="001810B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810B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1810B3"/>
    <w:rPr>
      <w:rFonts w:ascii="Times New Roman" w:eastAsia="Times New Roman" w:hAnsi="Times New Roman" w:cs="Times New Roman"/>
      <w:b/>
      <w:sz w:val="20"/>
      <w:szCs w:val="20"/>
    </w:rPr>
  </w:style>
  <w:style w:type="character" w:customStyle="1" w:styleId="hit1">
    <w:name w:val="hit1"/>
    <w:basedOn w:val="DefaultParagraphFont"/>
    <w:rsid w:val="001810B3"/>
    <w:rPr>
      <w:b/>
      <w:bCs/>
      <w:color w:val="CC0033"/>
    </w:rPr>
  </w:style>
  <w:style w:type="character" w:customStyle="1" w:styleId="upper">
    <w:name w:val="upper"/>
    <w:basedOn w:val="DefaultParagraphFont"/>
    <w:rsid w:val="001810B3"/>
  </w:style>
  <w:style w:type="character" w:customStyle="1" w:styleId="SmallFont7pt">
    <w:name w:val="Small Font (7 pt)"/>
    <w:basedOn w:val="DefaultParagraphFont"/>
    <w:qFormat/>
    <w:rsid w:val="001810B3"/>
    <w:rPr>
      <w:sz w:val="14"/>
    </w:rPr>
  </w:style>
  <w:style w:type="paragraph" w:customStyle="1" w:styleId="UnderlinedText">
    <w:name w:val="Underlined Text"/>
    <w:basedOn w:val="Normal"/>
    <w:qFormat/>
    <w:rsid w:val="001810B3"/>
    <w:rPr>
      <w:rFonts w:eastAsia="Times New Roman"/>
      <w:b/>
      <w:szCs w:val="20"/>
    </w:rPr>
  </w:style>
  <w:style w:type="character" w:customStyle="1" w:styleId="SmallText-New">
    <w:name w:val="Small Text - New"/>
    <w:basedOn w:val="DefaultParagraphFont"/>
    <w:rsid w:val="001810B3"/>
    <w:rPr>
      <w:rFonts w:ascii="Arial Narrow" w:hAnsi="Arial Narrow"/>
      <w:sz w:val="14"/>
    </w:rPr>
  </w:style>
  <w:style w:type="character" w:customStyle="1" w:styleId="Underlined-New">
    <w:name w:val="Underlined - New"/>
    <w:basedOn w:val="DefaultParagraphFont"/>
    <w:rsid w:val="001810B3"/>
    <w:rPr>
      <w:rFonts w:ascii="Arial Narrow" w:hAnsi="Arial Narrow"/>
      <w:sz w:val="16"/>
      <w:u w:val="single"/>
    </w:rPr>
  </w:style>
  <w:style w:type="paragraph" w:styleId="TOC2">
    <w:name w:val="toc 2"/>
    <w:basedOn w:val="Normal"/>
    <w:next w:val="Normal"/>
    <w:autoRedefine/>
    <w:uiPriority w:val="39"/>
    <w:qFormat/>
    <w:rsid w:val="001810B3"/>
    <w:pPr>
      <w:ind w:left="200"/>
    </w:pPr>
    <w:rPr>
      <w:rFonts w:eastAsia="Times New Roman"/>
      <w:sz w:val="20"/>
      <w:lang w:bidi="en-US"/>
    </w:rPr>
  </w:style>
  <w:style w:type="paragraph" w:styleId="TOCHeading">
    <w:name w:val="TOC Heading"/>
    <w:basedOn w:val="Heading1"/>
    <w:next w:val="Normal"/>
    <w:uiPriority w:val="39"/>
    <w:qFormat/>
    <w:rsid w:val="001810B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810B3"/>
    <w:rPr>
      <w:rFonts w:ascii="Arial Narrow" w:hAnsi="Arial Narrow"/>
      <w:dstrike w:val="0"/>
      <w:sz w:val="20"/>
      <w:bdr w:val="single" w:sz="2" w:space="0" w:color="auto"/>
      <w:vertAlign w:val="baseline"/>
    </w:rPr>
  </w:style>
  <w:style w:type="character" w:customStyle="1" w:styleId="style65">
    <w:name w:val="style65"/>
    <w:basedOn w:val="DefaultParagraphFont"/>
    <w:rsid w:val="001810B3"/>
    <w:rPr>
      <w:rFonts w:cs="Times New Roman"/>
    </w:rPr>
  </w:style>
  <w:style w:type="character" w:customStyle="1" w:styleId="qlabel">
    <w:name w:val="q_label"/>
    <w:basedOn w:val="DefaultParagraphFont"/>
    <w:rsid w:val="001810B3"/>
  </w:style>
  <w:style w:type="character" w:customStyle="1" w:styleId="alabel">
    <w:name w:val="a_label"/>
    <w:basedOn w:val="DefaultParagraphFont"/>
    <w:rsid w:val="001810B3"/>
  </w:style>
  <w:style w:type="character" w:customStyle="1" w:styleId="BoldandUnderlineCharChar">
    <w:name w:val="Bold and Underline Char Char"/>
    <w:basedOn w:val="DefaultParagraphFont"/>
    <w:rsid w:val="001810B3"/>
    <w:rPr>
      <w:rFonts w:eastAsia="MS Mincho"/>
      <w:b/>
      <w:u w:val="single"/>
      <w:lang w:val="en-US" w:eastAsia="en-US" w:bidi="ar-SA"/>
    </w:rPr>
  </w:style>
  <w:style w:type="character" w:customStyle="1" w:styleId="CardTextChar2">
    <w:name w:val="Card Text Char"/>
    <w:basedOn w:val="DefaultParagraphFont"/>
    <w:rsid w:val="001810B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810B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810B3"/>
    <w:rPr>
      <w:rFonts w:cs="Arial"/>
      <w:bCs/>
      <w:szCs w:val="26"/>
      <w:u w:val="single"/>
      <w:lang w:val="en-US" w:eastAsia="en-US" w:bidi="ar-SA"/>
    </w:rPr>
  </w:style>
  <w:style w:type="paragraph" w:customStyle="1" w:styleId="evidencetextChar">
    <w:name w:val="evidence text Char"/>
    <w:basedOn w:val="Normal"/>
    <w:qFormat/>
    <w:rsid w:val="001810B3"/>
    <w:pPr>
      <w:ind w:left="1728" w:right="1008"/>
    </w:pPr>
    <w:rPr>
      <w:rFonts w:eastAsia="Times New Roman"/>
      <w:color w:val="000000"/>
      <w:sz w:val="18"/>
    </w:rPr>
  </w:style>
  <w:style w:type="character" w:customStyle="1" w:styleId="underline2">
    <w:name w:val="underline2"/>
    <w:basedOn w:val="DefaultParagraphFont"/>
    <w:rsid w:val="001810B3"/>
    <w:rPr>
      <w:u w:val="single"/>
    </w:rPr>
  </w:style>
  <w:style w:type="character" w:customStyle="1" w:styleId="UnderlineChar4Char">
    <w:name w:val="Underline Char4 Char"/>
    <w:basedOn w:val="DefaultParagraphFont"/>
    <w:link w:val="UnderlineChar4"/>
    <w:rsid w:val="001810B3"/>
    <w:rPr>
      <w:u w:val="single"/>
    </w:rPr>
  </w:style>
  <w:style w:type="paragraph" w:customStyle="1" w:styleId="UnderlineChar4">
    <w:name w:val="Underline Char4"/>
    <w:basedOn w:val="Normal"/>
    <w:link w:val="UnderlineChar4Char"/>
    <w:qFormat/>
    <w:rsid w:val="001810B3"/>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1810B3"/>
    <w:rPr>
      <w:b/>
      <w:u w:val="single"/>
    </w:rPr>
  </w:style>
  <w:style w:type="paragraph" w:customStyle="1" w:styleId="BoldandUnderlineChar3">
    <w:name w:val="Bold and Underline Char3"/>
    <w:basedOn w:val="Normal"/>
    <w:link w:val="BoldandUnderlineChar3Char2"/>
    <w:qFormat/>
    <w:rsid w:val="001810B3"/>
    <w:rPr>
      <w:rFonts w:asciiTheme="minorHAnsi" w:hAnsiTheme="minorHAnsi" w:cstheme="minorBidi"/>
      <w:b/>
      <w:u w:val="single"/>
    </w:rPr>
  </w:style>
  <w:style w:type="character" w:customStyle="1" w:styleId="inside-head">
    <w:name w:val="inside-head"/>
    <w:basedOn w:val="DefaultParagraphFont"/>
    <w:rsid w:val="001810B3"/>
  </w:style>
  <w:style w:type="character" w:customStyle="1" w:styleId="officialstitle-">
    <w:name w:val="official_s_title-"/>
    <w:basedOn w:val="DefaultParagraphFont"/>
    <w:rsid w:val="001810B3"/>
  </w:style>
  <w:style w:type="character" w:customStyle="1" w:styleId="officialsbureau">
    <w:name w:val="official_s_bureau"/>
    <w:basedOn w:val="DefaultParagraphFont"/>
    <w:rsid w:val="001810B3"/>
  </w:style>
  <w:style w:type="paragraph" w:customStyle="1" w:styleId="Stylecard11ptBoldUnderline">
    <w:name w:val="Style card + 11 pt Bold Underline"/>
    <w:basedOn w:val="card"/>
    <w:link w:val="Stylecard11ptBoldUnderlineChar"/>
    <w:qFormat/>
    <w:rsid w:val="001810B3"/>
    <w:rPr>
      <w:rFonts w:ascii="Georgia" w:hAnsi="Georgia"/>
      <w:b/>
      <w:lang w:eastAsia="zh-CN"/>
    </w:rPr>
  </w:style>
  <w:style w:type="character" w:customStyle="1" w:styleId="Stylecard11ptBoldUnderlineChar">
    <w:name w:val="Style card + 11 pt Bold Underline Char"/>
    <w:link w:val="Stylecard11ptBoldUnderline"/>
    <w:rsid w:val="001810B3"/>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1810B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810B3"/>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1810B3"/>
    <w:rPr>
      <w:rFonts w:ascii="Georgia" w:hAnsi="Georgia" w:cs="Times New Roman"/>
      <w:bCs/>
      <w:sz w:val="16"/>
      <w:lang w:eastAsia="zh-CN"/>
    </w:rPr>
  </w:style>
  <w:style w:type="paragraph" w:styleId="HTMLPreformatted">
    <w:name w:val="HTML Preformatted"/>
    <w:basedOn w:val="Normal"/>
    <w:link w:val="HTMLPreformattedChar"/>
    <w:rsid w:val="00181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810B3"/>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810B3"/>
    <w:rPr>
      <w:u w:val="single"/>
    </w:rPr>
  </w:style>
  <w:style w:type="character" w:customStyle="1" w:styleId="StyleUnderlining11ptChar">
    <w:name w:val="Style Underlining + 11 pt Char"/>
    <w:basedOn w:val="DefaultParagraphFont"/>
    <w:link w:val="StyleUnderlining11pt"/>
    <w:rsid w:val="001810B3"/>
    <w:rPr>
      <w:rFonts w:ascii="Times New Roman" w:hAnsi="Times New Roman" w:cs="Times New Roman"/>
      <w:u w:val="single"/>
    </w:rPr>
  </w:style>
  <w:style w:type="paragraph" w:customStyle="1" w:styleId="StyleCardText9pt">
    <w:name w:val="Style Card Text + 9 pt"/>
    <w:basedOn w:val="Normal"/>
    <w:link w:val="StyleCardText9ptChar"/>
    <w:qFormat/>
    <w:rsid w:val="001810B3"/>
    <w:pPr>
      <w:spacing w:after="200"/>
      <w:contextualSpacing/>
    </w:pPr>
    <w:rPr>
      <w:rFonts w:eastAsia="Calibri"/>
    </w:rPr>
  </w:style>
  <w:style w:type="character" w:customStyle="1" w:styleId="StyleCardText9ptChar">
    <w:name w:val="Style Card Text + 9 pt Char"/>
    <w:basedOn w:val="DefaultParagraphFont"/>
    <w:link w:val="StyleCardText9pt"/>
    <w:rsid w:val="001810B3"/>
    <w:rPr>
      <w:rFonts w:ascii="Times New Roman" w:eastAsia="Calibri" w:hAnsi="Times New Roman" w:cs="Times New Roman"/>
    </w:rPr>
  </w:style>
  <w:style w:type="paragraph" w:styleId="Quote">
    <w:name w:val="Quote"/>
    <w:basedOn w:val="Normal"/>
    <w:next w:val="Normal"/>
    <w:link w:val="QuoteChar"/>
    <w:uiPriority w:val="29"/>
    <w:qFormat/>
    <w:rsid w:val="001810B3"/>
    <w:pPr>
      <w:widowControl w:val="0"/>
    </w:pPr>
    <w:rPr>
      <w:rFonts w:eastAsia="Times New Roman"/>
      <w:iCs/>
      <w:color w:val="000000"/>
      <w:lang w:bidi="en-US"/>
    </w:rPr>
  </w:style>
  <w:style w:type="character" w:customStyle="1" w:styleId="QuoteChar">
    <w:name w:val="Quote Char"/>
    <w:basedOn w:val="DefaultParagraphFont"/>
    <w:link w:val="Quote"/>
    <w:uiPriority w:val="29"/>
    <w:rsid w:val="001810B3"/>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1810B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810B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810B3"/>
    <w:rPr>
      <w:sz w:val="20"/>
      <w:u w:val="single"/>
    </w:rPr>
  </w:style>
  <w:style w:type="paragraph" w:styleId="BodyTextIndent2">
    <w:name w:val="Body Text Indent 2"/>
    <w:basedOn w:val="Normal"/>
    <w:link w:val="BodyTextIndent2Char"/>
    <w:unhideWhenUsed/>
    <w:rsid w:val="001810B3"/>
    <w:pPr>
      <w:spacing w:after="120" w:line="480" w:lineRule="auto"/>
      <w:ind w:left="360"/>
    </w:pPr>
  </w:style>
  <w:style w:type="character" w:customStyle="1" w:styleId="BodyTextIndent2Char">
    <w:name w:val="Body Text Indent 2 Char"/>
    <w:basedOn w:val="DefaultParagraphFont"/>
    <w:link w:val="BodyTextIndent2"/>
    <w:rsid w:val="001810B3"/>
    <w:rPr>
      <w:rFonts w:ascii="Times New Roman" w:hAnsi="Times New Roman" w:cs="Times New Roman"/>
    </w:rPr>
  </w:style>
  <w:style w:type="paragraph" w:styleId="BodyTextIndent3">
    <w:name w:val="Body Text Indent 3"/>
    <w:basedOn w:val="Normal"/>
    <w:link w:val="BodyTextIndent3Char"/>
    <w:uiPriority w:val="99"/>
    <w:unhideWhenUsed/>
    <w:rsid w:val="001810B3"/>
    <w:pPr>
      <w:spacing w:after="120"/>
      <w:ind w:left="360"/>
    </w:pPr>
    <w:rPr>
      <w:szCs w:val="16"/>
    </w:rPr>
  </w:style>
  <w:style w:type="character" w:customStyle="1" w:styleId="BodyTextIndent3Char">
    <w:name w:val="Body Text Indent 3 Char"/>
    <w:basedOn w:val="DefaultParagraphFont"/>
    <w:link w:val="BodyTextIndent3"/>
    <w:uiPriority w:val="99"/>
    <w:rsid w:val="001810B3"/>
    <w:rPr>
      <w:rFonts w:ascii="Times New Roman" w:hAnsi="Times New Roman" w:cs="Times New Roman"/>
      <w:szCs w:val="16"/>
    </w:rPr>
  </w:style>
  <w:style w:type="paragraph" w:styleId="BodyText2">
    <w:name w:val="Body Text 2"/>
    <w:basedOn w:val="Normal"/>
    <w:link w:val="BodyText2Char"/>
    <w:unhideWhenUsed/>
    <w:rsid w:val="001810B3"/>
    <w:pPr>
      <w:spacing w:after="120" w:line="480" w:lineRule="auto"/>
    </w:pPr>
  </w:style>
  <w:style w:type="character" w:customStyle="1" w:styleId="BodyText2Char">
    <w:name w:val="Body Text 2 Char"/>
    <w:basedOn w:val="DefaultParagraphFont"/>
    <w:link w:val="BodyText2"/>
    <w:rsid w:val="001810B3"/>
    <w:rPr>
      <w:rFonts w:ascii="Times New Roman" w:hAnsi="Times New Roman" w:cs="Times New Roman"/>
    </w:rPr>
  </w:style>
  <w:style w:type="paragraph" w:styleId="BodyTextIndent">
    <w:name w:val="Body Text Indent"/>
    <w:basedOn w:val="Normal"/>
    <w:link w:val="BodyTextIndentChar"/>
    <w:uiPriority w:val="99"/>
    <w:unhideWhenUsed/>
    <w:rsid w:val="001810B3"/>
    <w:pPr>
      <w:spacing w:after="120"/>
      <w:ind w:left="360"/>
    </w:pPr>
  </w:style>
  <w:style w:type="character" w:customStyle="1" w:styleId="BodyTextIndentChar">
    <w:name w:val="Body Text Indent Char"/>
    <w:basedOn w:val="DefaultParagraphFont"/>
    <w:link w:val="BodyTextIndent"/>
    <w:uiPriority w:val="99"/>
    <w:rsid w:val="001810B3"/>
    <w:rPr>
      <w:rFonts w:ascii="Times New Roman" w:hAnsi="Times New Roman" w:cs="Times New Roman"/>
    </w:rPr>
  </w:style>
  <w:style w:type="paragraph" w:styleId="BodyText3">
    <w:name w:val="Body Text 3"/>
    <w:basedOn w:val="Normal"/>
    <w:link w:val="BodyText3Char"/>
    <w:unhideWhenUsed/>
    <w:rsid w:val="001810B3"/>
    <w:pPr>
      <w:spacing w:after="120"/>
    </w:pPr>
    <w:rPr>
      <w:szCs w:val="16"/>
    </w:rPr>
  </w:style>
  <w:style w:type="character" w:customStyle="1" w:styleId="BodyText3Char">
    <w:name w:val="Body Text 3 Char"/>
    <w:basedOn w:val="DefaultParagraphFont"/>
    <w:link w:val="BodyText3"/>
    <w:rsid w:val="001810B3"/>
    <w:rPr>
      <w:rFonts w:ascii="Times New Roman" w:hAnsi="Times New Roman" w:cs="Times New Roman"/>
      <w:szCs w:val="16"/>
    </w:rPr>
  </w:style>
  <w:style w:type="character" w:customStyle="1" w:styleId="StyleBold">
    <w:name w:val="Style Bold"/>
    <w:basedOn w:val="DefaultParagraphFont"/>
    <w:uiPriority w:val="9"/>
    <w:semiHidden/>
    <w:qFormat/>
    <w:rsid w:val="001810B3"/>
    <w:rPr>
      <w:b/>
      <w:bCs/>
    </w:rPr>
  </w:style>
  <w:style w:type="character" w:customStyle="1" w:styleId="body-text">
    <w:name w:val="body-text"/>
    <w:basedOn w:val="DefaultParagraphFont"/>
    <w:rsid w:val="001810B3"/>
  </w:style>
  <w:style w:type="paragraph" w:customStyle="1" w:styleId="StyleStyle411ptBoldBorderSinglesolidlineAuto0">
    <w:name w:val="Style Style4 + 11 pt Bold Border: : (Single solid line Auto  0...."/>
    <w:basedOn w:val="Normal"/>
    <w:link w:val="StyleStyle411ptBoldBorderSinglesolidlineAuto0Char"/>
    <w:qFormat/>
    <w:rsid w:val="001810B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810B3"/>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1810B3"/>
  </w:style>
  <w:style w:type="paragraph" w:customStyle="1" w:styleId="StyleStyle112pt">
    <w:name w:val="Style Style1 + 12 pt"/>
    <w:basedOn w:val="Normal"/>
    <w:link w:val="StyleStyle112ptChar"/>
    <w:qFormat/>
    <w:rsid w:val="001810B3"/>
    <w:rPr>
      <w:u w:val="single"/>
      <w:lang w:eastAsia="zh-CN"/>
    </w:rPr>
  </w:style>
  <w:style w:type="character" w:customStyle="1" w:styleId="StyleStyle112ptChar">
    <w:name w:val="Style Style1 + 12 pt Char"/>
    <w:basedOn w:val="DefaultParagraphFont"/>
    <w:link w:val="StyleStyle112pt"/>
    <w:rsid w:val="001810B3"/>
    <w:rPr>
      <w:rFonts w:ascii="Times New Roman" w:hAnsi="Times New Roman" w:cs="Times New Roman"/>
      <w:u w:val="single"/>
      <w:lang w:eastAsia="zh-CN"/>
    </w:rPr>
  </w:style>
  <w:style w:type="paragraph" w:customStyle="1" w:styleId="MinimizedText">
    <w:name w:val="Minimized Text"/>
    <w:basedOn w:val="Normal"/>
    <w:link w:val="MinimizedTextChar"/>
    <w:qFormat/>
    <w:rsid w:val="001810B3"/>
    <w:rPr>
      <w:rFonts w:eastAsia="Times New Roman"/>
    </w:rPr>
  </w:style>
  <w:style w:type="character" w:customStyle="1" w:styleId="MinimizedTextChar">
    <w:name w:val="Minimized Text Char"/>
    <w:basedOn w:val="DefaultParagraphFont"/>
    <w:link w:val="MinimizedText"/>
    <w:rsid w:val="001810B3"/>
    <w:rPr>
      <w:rFonts w:ascii="Times New Roman" w:eastAsia="Times New Roman" w:hAnsi="Times New Roman" w:cs="Times New Roman"/>
    </w:rPr>
  </w:style>
  <w:style w:type="character" w:customStyle="1" w:styleId="term1">
    <w:name w:val="term1"/>
    <w:basedOn w:val="DefaultParagraphFont"/>
    <w:rsid w:val="001810B3"/>
    <w:rPr>
      <w:b/>
      <w:bCs/>
    </w:rPr>
  </w:style>
  <w:style w:type="character" w:customStyle="1" w:styleId="Styleterm111ptUnderline">
    <w:name w:val="Style term1 + 11 pt Underline"/>
    <w:basedOn w:val="term1"/>
    <w:rsid w:val="001810B3"/>
    <w:rPr>
      <w:b/>
      <w:bCs/>
      <w:sz w:val="20"/>
      <w:u w:val="single"/>
    </w:rPr>
  </w:style>
  <w:style w:type="paragraph" w:customStyle="1" w:styleId="StyleMinimizedTextArialNarrow10pt">
    <w:name w:val="Style Minimized Text + Arial Narrow 10 pt"/>
    <w:basedOn w:val="MinimizedText"/>
    <w:link w:val="StyleMinimizedTextArialNarrow10ptChar"/>
    <w:qFormat/>
    <w:rsid w:val="001810B3"/>
    <w:rPr>
      <w:sz w:val="20"/>
    </w:rPr>
  </w:style>
  <w:style w:type="character" w:customStyle="1" w:styleId="StyleMinimizedTextArialNarrow10ptChar">
    <w:name w:val="Style Minimized Text + Arial Narrow 10 pt Char"/>
    <w:basedOn w:val="MinimizedTextChar"/>
    <w:link w:val="StyleMinimizedTextArialNarrow10pt"/>
    <w:rsid w:val="001810B3"/>
    <w:rPr>
      <w:rFonts w:ascii="Times New Roman" w:eastAsia="Times New Roman" w:hAnsi="Times New Roman" w:cs="Times New Roman"/>
      <w:sz w:val="20"/>
    </w:rPr>
  </w:style>
  <w:style w:type="character" w:customStyle="1" w:styleId="Styleunderline11ptBold">
    <w:name w:val="Style underline + 11 pt Bold"/>
    <w:basedOn w:val="underline"/>
    <w:rsid w:val="001810B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810B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810B3"/>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1810B3"/>
    <w:rPr>
      <w:rFonts w:ascii="Times New Roman" w:hAnsi="Times New Roman"/>
      <w:sz w:val="20"/>
    </w:rPr>
  </w:style>
  <w:style w:type="paragraph" w:customStyle="1" w:styleId="StyleStyle49pt3">
    <w:name w:val="Style Style4 + 9 pt3"/>
    <w:basedOn w:val="Style4"/>
    <w:link w:val="StyleStyle49pt3Char"/>
    <w:qFormat/>
    <w:rsid w:val="001810B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1810B3"/>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1810B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1810B3"/>
    <w:rPr>
      <w:rFonts w:ascii="Calibri" w:eastAsia="Times New Roman" w:hAnsi="Calibri" w:cs="Times New Roman"/>
      <w:b/>
      <w:bCs/>
      <w:sz w:val="24"/>
      <w:u w:val="single"/>
      <w:lang w:val="x-none"/>
    </w:rPr>
  </w:style>
  <w:style w:type="character" w:customStyle="1" w:styleId="a">
    <w:name w:val="a"/>
    <w:basedOn w:val="DefaultParagraphFont"/>
    <w:rsid w:val="001810B3"/>
  </w:style>
  <w:style w:type="character" w:customStyle="1" w:styleId="StyleUnderline3">
    <w:name w:val="Style Underline3"/>
    <w:basedOn w:val="DefaultParagraphFont"/>
    <w:rsid w:val="001810B3"/>
    <w:rPr>
      <w:u w:val="single"/>
    </w:rPr>
  </w:style>
  <w:style w:type="paragraph" w:customStyle="1" w:styleId="StyleStyle111ptBorderSinglesolidlineAuto05ptL">
    <w:name w:val="Style Style1 + 11 pt Border: : (Single solid line Auto  0.5 pt L..."/>
    <w:link w:val="StyleStyle111ptBorderSinglesolidlineAuto05ptLChar"/>
    <w:qFormat/>
    <w:rsid w:val="001810B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810B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810B3"/>
    <w:rPr>
      <w:u w:val="single"/>
    </w:rPr>
  </w:style>
  <w:style w:type="paragraph" w:customStyle="1" w:styleId="Circled">
    <w:name w:val="Circled"/>
    <w:link w:val="CircledChar"/>
    <w:qFormat/>
    <w:rsid w:val="001810B3"/>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1810B3"/>
    <w:rPr>
      <w:rFonts w:ascii="Times New Roman" w:eastAsia="MS Mincho" w:hAnsi="Times New Roman" w:cs="Times New Roman"/>
      <w:b/>
      <w:szCs w:val="20"/>
      <w:u w:val="single"/>
      <w:lang w:eastAsia="ja-JP"/>
    </w:rPr>
  </w:style>
  <w:style w:type="character" w:customStyle="1" w:styleId="base">
    <w:name w:val="base"/>
    <w:basedOn w:val="DefaultParagraphFont"/>
    <w:rsid w:val="001810B3"/>
  </w:style>
  <w:style w:type="character" w:customStyle="1" w:styleId="part-of-speech">
    <w:name w:val="part-of-speech"/>
    <w:basedOn w:val="DefaultParagraphFont"/>
    <w:rsid w:val="001810B3"/>
  </w:style>
  <w:style w:type="character" w:customStyle="1" w:styleId="sep">
    <w:name w:val="sep"/>
    <w:basedOn w:val="DefaultParagraphFont"/>
    <w:rsid w:val="001810B3"/>
  </w:style>
  <w:style w:type="character" w:customStyle="1" w:styleId="pron">
    <w:name w:val="pron"/>
    <w:basedOn w:val="DefaultParagraphFont"/>
    <w:rsid w:val="001810B3"/>
  </w:style>
  <w:style w:type="paragraph" w:customStyle="1" w:styleId="StyleStyle4LatinTimesNewRomanAsianSimSun">
    <w:name w:val="Style Style4 + (Latin) Times New Roman (Asian) SimSun"/>
    <w:basedOn w:val="Normal"/>
    <w:link w:val="StyleStyle4LatinTimesNewRomanAsianSimSunChar"/>
    <w:qFormat/>
    <w:rsid w:val="001810B3"/>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1810B3"/>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810B3"/>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810B3"/>
    <w:rPr>
      <w:rFonts w:ascii="Times New Roman" w:hAnsi="Times New Roman" w:cs="Times New Roman"/>
      <w:b/>
      <w:bCs/>
      <w:u w:val="single"/>
    </w:rPr>
  </w:style>
  <w:style w:type="character" w:customStyle="1" w:styleId="CharChar3">
    <w:name w:val="Char Char3"/>
    <w:basedOn w:val="DefaultParagraphFont"/>
    <w:rsid w:val="001810B3"/>
    <w:rPr>
      <w:rFonts w:cs="Arial"/>
      <w:b/>
      <w:bCs/>
      <w:iCs/>
      <w:lang w:val="en-US" w:eastAsia="en-US" w:bidi="ar-SA"/>
    </w:rPr>
  </w:style>
  <w:style w:type="character" w:customStyle="1" w:styleId="SubtitleChar1">
    <w:name w:val="Subtitle Char1"/>
    <w:aliases w:val="Underlined card text Char1"/>
    <w:basedOn w:val="DefaultParagraphFont"/>
    <w:rsid w:val="001810B3"/>
    <w:rPr>
      <w:color w:val="5A5A5A" w:themeColor="text1" w:themeTint="A5"/>
      <w:spacing w:val="15"/>
      <w:sz w:val="22"/>
      <w:szCs w:val="22"/>
    </w:rPr>
  </w:style>
  <w:style w:type="paragraph" w:customStyle="1" w:styleId="StyleStyle411pt1">
    <w:name w:val="Style Style4 + 11 pt1"/>
    <w:basedOn w:val="Style4"/>
    <w:link w:val="StyleStyle411pt1Char"/>
    <w:qFormat/>
    <w:rsid w:val="001810B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1810B3"/>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1810B3"/>
    <w:rPr>
      <w:b/>
      <w:u w:val="single"/>
      <w:lang w:val="en-US" w:eastAsia="en-US" w:bidi="ar-SA"/>
    </w:rPr>
  </w:style>
  <w:style w:type="character" w:customStyle="1" w:styleId="StyleUnderlineCharChar111pt">
    <w:name w:val="Style Underline Char Char1 + 11 pt"/>
    <w:basedOn w:val="DefaultParagraphFont"/>
    <w:rsid w:val="001810B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810B3"/>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810B3"/>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810B3"/>
    <w:rPr>
      <w:sz w:val="22"/>
      <w:u w:val="single"/>
    </w:rPr>
  </w:style>
  <w:style w:type="paragraph" w:customStyle="1" w:styleId="StyleMinimizedTextArialNarrow9pt">
    <w:name w:val="Style Minimized Text + Arial Narrow 9 pt"/>
    <w:basedOn w:val="Normal"/>
    <w:link w:val="StyleMinimizedTextArialNarrow9ptChar"/>
    <w:qFormat/>
    <w:rsid w:val="001810B3"/>
    <w:rPr>
      <w:rFonts w:eastAsia="Times New Roman"/>
    </w:rPr>
  </w:style>
  <w:style w:type="character" w:customStyle="1" w:styleId="StyleMinimizedTextArialNarrow9ptChar">
    <w:name w:val="Style Minimized Text + Arial Narrow 9 pt Char"/>
    <w:basedOn w:val="DefaultParagraphFont"/>
    <w:link w:val="StyleMinimizedTextArialNarrow9pt"/>
    <w:rsid w:val="001810B3"/>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1810B3"/>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810B3"/>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810B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810B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810B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810B3"/>
    <w:rPr>
      <w:b w:val="0"/>
      <w:bCs/>
      <w:sz w:val="20"/>
      <w:u w:val="single"/>
      <w:lang w:val="en-US" w:eastAsia="en-US" w:bidi="ar-SA"/>
    </w:rPr>
  </w:style>
  <w:style w:type="character" w:customStyle="1" w:styleId="Styleunderline9pt">
    <w:name w:val="Style underline + 9 pt"/>
    <w:basedOn w:val="underline"/>
    <w:rsid w:val="001810B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810B3"/>
    <w:rPr>
      <w:rFonts w:ascii="Times New Roman" w:hAnsi="Times New Roman"/>
      <w:sz w:val="20"/>
    </w:rPr>
  </w:style>
  <w:style w:type="character" w:customStyle="1" w:styleId="Styleunderline9pt1">
    <w:name w:val="Style underline + 9 pt1"/>
    <w:basedOn w:val="underline"/>
    <w:rsid w:val="001810B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810B3"/>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810B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810B3"/>
    <w:rPr>
      <w:b/>
      <w:bCs/>
      <w:noProof w:val="0"/>
      <w:sz w:val="20"/>
      <w:u w:val="single"/>
      <w:lang w:val="en-US" w:eastAsia="en-US" w:bidi="ar-SA"/>
    </w:rPr>
  </w:style>
  <w:style w:type="character" w:customStyle="1" w:styleId="Hyperlink23">
    <w:name w:val="Hyperlink23"/>
    <w:basedOn w:val="DefaultParagraphFont"/>
    <w:rsid w:val="001810B3"/>
    <w:rPr>
      <w:color w:val="3300CC"/>
      <w:u w:val="single"/>
    </w:rPr>
  </w:style>
  <w:style w:type="paragraph" w:customStyle="1" w:styleId="cardCharChar">
    <w:name w:val="card Char Char"/>
    <w:basedOn w:val="Normal"/>
    <w:link w:val="cardCharCharChar"/>
    <w:qFormat/>
    <w:rsid w:val="001810B3"/>
    <w:pPr>
      <w:ind w:left="288" w:right="288"/>
    </w:pPr>
    <w:rPr>
      <w:rFonts w:eastAsia="Times New Roman"/>
      <w:szCs w:val="20"/>
    </w:rPr>
  </w:style>
  <w:style w:type="character" w:customStyle="1" w:styleId="cardCharCharChar">
    <w:name w:val="card Char Char Char"/>
    <w:basedOn w:val="DefaultParagraphFont"/>
    <w:link w:val="cardCharChar"/>
    <w:rsid w:val="001810B3"/>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1810B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810B3"/>
  </w:style>
  <w:style w:type="character" w:customStyle="1" w:styleId="StylecardCharCharArialNarrow9ptChar">
    <w:name w:val="Style card Char Char + Arial Narrow 9 pt Char"/>
    <w:basedOn w:val="cardCharCharChar"/>
    <w:link w:val="StylecardCharCharArialNarrow9pt"/>
    <w:rsid w:val="001810B3"/>
    <w:rPr>
      <w:rFonts w:ascii="Times New Roman" w:eastAsia="Times New Roman" w:hAnsi="Times New Roman" w:cs="Times New Roman"/>
      <w:szCs w:val="20"/>
    </w:rPr>
  </w:style>
  <w:style w:type="character" w:customStyle="1" w:styleId="CardTextChar10">
    <w:name w:val="Card Text Char1"/>
    <w:basedOn w:val="DefaultParagraphFont"/>
    <w:rsid w:val="001810B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810B3"/>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1810B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810B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810B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810B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810B3"/>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1810B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810B3"/>
    <w:rPr>
      <w:rFonts w:eastAsia="Times New Roman"/>
    </w:rPr>
  </w:style>
  <w:style w:type="character" w:customStyle="1" w:styleId="TextsmallChar">
    <w:name w:val="Textsmall Char"/>
    <w:basedOn w:val="DefaultParagraphFont"/>
    <w:link w:val="Textsmall"/>
    <w:rsid w:val="001810B3"/>
    <w:rPr>
      <w:rFonts w:ascii="Times New Roman" w:eastAsia="Times New Roman" w:hAnsi="Times New Roman" w:cs="Times New Roman"/>
    </w:rPr>
  </w:style>
  <w:style w:type="character" w:customStyle="1" w:styleId="CharChar111">
    <w:name w:val="Char Char111"/>
    <w:basedOn w:val="DefaultParagraphFont"/>
    <w:rsid w:val="001810B3"/>
    <w:rPr>
      <w:rFonts w:cs="Arial"/>
      <w:bCs/>
      <w:szCs w:val="26"/>
      <w:u w:val="single"/>
      <w:lang w:val="en-US" w:eastAsia="en-US" w:bidi="ar-SA"/>
    </w:rPr>
  </w:style>
  <w:style w:type="paragraph" w:customStyle="1" w:styleId="cardtextsmall">
    <w:name w:val="card text small"/>
    <w:basedOn w:val="Normal"/>
    <w:qFormat/>
    <w:rsid w:val="001810B3"/>
    <w:rPr>
      <w:rFonts w:ascii="Arial Narrow" w:eastAsia="Times New Roman" w:hAnsi="Arial Narrow"/>
    </w:rPr>
  </w:style>
  <w:style w:type="character" w:customStyle="1" w:styleId="AUnterdline">
    <w:name w:val="AUnterdline"/>
    <w:qFormat/>
    <w:rsid w:val="001810B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810B3"/>
    <w:rPr>
      <w:rFonts w:ascii="Times New Roman" w:hAnsi="Times New Roman"/>
      <w:b/>
      <w:bCs/>
      <w:sz w:val="20"/>
      <w:u w:val="single"/>
      <w:bdr w:val="single" w:sz="4" w:space="0" w:color="auto"/>
    </w:rPr>
  </w:style>
  <w:style w:type="character" w:customStyle="1" w:styleId="highlightedsearchterm">
    <w:name w:val="highlightedsearchterm"/>
    <w:rsid w:val="001810B3"/>
  </w:style>
  <w:style w:type="character" w:customStyle="1" w:styleId="StyleUnderline1">
    <w:name w:val="Style Underline1"/>
    <w:basedOn w:val="DefaultParagraphFont"/>
    <w:rsid w:val="001810B3"/>
    <w:rPr>
      <w:rFonts w:ascii="Times New Roman" w:hAnsi="Times New Roman"/>
      <w:sz w:val="20"/>
      <w:u w:val="single"/>
    </w:rPr>
  </w:style>
  <w:style w:type="paragraph" w:customStyle="1" w:styleId="StyleStyle49pt10">
    <w:name w:val="Style Style4 + 9 pt10"/>
    <w:basedOn w:val="Style4"/>
    <w:link w:val="StyleStyle49pt10Char"/>
    <w:qFormat/>
    <w:rsid w:val="001810B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1810B3"/>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1810B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1810B3"/>
    <w:rPr>
      <w:rFonts w:ascii="Calibri" w:eastAsia="Times New Roman" w:hAnsi="Calibri" w:cs="Times New Roman"/>
      <w:b/>
      <w:bCs/>
      <w:u w:val="single"/>
    </w:rPr>
  </w:style>
  <w:style w:type="paragraph" w:customStyle="1" w:styleId="NormalUnderline">
    <w:name w:val="Normal Underline"/>
    <w:basedOn w:val="Normal"/>
    <w:link w:val="NormalUnderlineChar"/>
    <w:qFormat/>
    <w:rsid w:val="001810B3"/>
    <w:pPr>
      <w:ind w:left="288"/>
    </w:pPr>
    <w:rPr>
      <w:rFonts w:eastAsia="Times New Roman"/>
      <w:u w:val="single"/>
    </w:rPr>
  </w:style>
  <w:style w:type="character" w:customStyle="1" w:styleId="NormalUnderlineChar">
    <w:name w:val="Normal Underline Char"/>
    <w:link w:val="NormalUnderline"/>
    <w:rsid w:val="001810B3"/>
    <w:rPr>
      <w:rFonts w:ascii="Times New Roman" w:eastAsia="Times New Roman" w:hAnsi="Times New Roman" w:cs="Times New Roman"/>
      <w:u w:val="single"/>
    </w:rPr>
  </w:style>
  <w:style w:type="character" w:customStyle="1" w:styleId="DontRead">
    <w:name w:val="Don't Read"/>
    <w:qFormat/>
    <w:rsid w:val="001810B3"/>
    <w:rPr>
      <w:rFonts w:ascii="Times New Roman" w:hAnsi="Times New Roman"/>
      <w:sz w:val="16"/>
    </w:rPr>
  </w:style>
  <w:style w:type="paragraph" w:customStyle="1" w:styleId="Underlinestyle">
    <w:name w:val="Underline style"/>
    <w:basedOn w:val="Normal"/>
    <w:qFormat/>
    <w:rsid w:val="001810B3"/>
    <w:rPr>
      <w:rFonts w:eastAsia="Times New Roman"/>
      <w:u w:val="single"/>
    </w:rPr>
  </w:style>
  <w:style w:type="character" w:customStyle="1" w:styleId="Style11ptUnderline3">
    <w:name w:val="Style 11 pt Underline3"/>
    <w:rsid w:val="001810B3"/>
    <w:rPr>
      <w:sz w:val="20"/>
      <w:u w:val="single"/>
    </w:rPr>
  </w:style>
  <w:style w:type="character" w:customStyle="1" w:styleId="27">
    <w:name w:val="27"/>
    <w:rsid w:val="001810B3"/>
    <w:rPr>
      <w:rFonts w:cs="Arial"/>
      <w:bCs/>
      <w:sz w:val="20"/>
      <w:u w:val="single"/>
      <w:lang w:val="en-US" w:eastAsia="en-US" w:bidi="ar-SA"/>
    </w:rPr>
  </w:style>
  <w:style w:type="character" w:customStyle="1" w:styleId="2">
    <w:name w:val="2"/>
    <w:rsid w:val="001810B3"/>
    <w:rPr>
      <w:rFonts w:cs="Arial"/>
      <w:bCs/>
      <w:sz w:val="20"/>
      <w:u w:val="single"/>
      <w:lang w:val="en-US" w:eastAsia="en-US" w:bidi="ar-SA"/>
    </w:rPr>
  </w:style>
  <w:style w:type="character" w:customStyle="1" w:styleId="Style9ptUnderline11">
    <w:name w:val="Style 9 pt Underline11"/>
    <w:basedOn w:val="DefaultParagraphFont"/>
    <w:rsid w:val="001810B3"/>
    <w:rPr>
      <w:sz w:val="20"/>
      <w:u w:val="single"/>
    </w:rPr>
  </w:style>
  <w:style w:type="character" w:customStyle="1" w:styleId="Style9ptBoldUnderline5">
    <w:name w:val="Style 9 pt Bold Underline5"/>
    <w:basedOn w:val="DefaultParagraphFont"/>
    <w:rsid w:val="001810B3"/>
    <w:rPr>
      <w:b/>
      <w:bCs/>
      <w:sz w:val="20"/>
      <w:u w:val="single"/>
    </w:rPr>
  </w:style>
  <w:style w:type="character" w:customStyle="1" w:styleId="CharChar114">
    <w:name w:val="Char Char114"/>
    <w:basedOn w:val="DefaultParagraphFont"/>
    <w:rsid w:val="001810B3"/>
    <w:rPr>
      <w:rFonts w:cs="Arial"/>
      <w:bCs/>
      <w:szCs w:val="26"/>
      <w:u w:val="single"/>
      <w:lang w:val="en-US" w:eastAsia="en-US" w:bidi="ar-SA"/>
    </w:rPr>
  </w:style>
  <w:style w:type="character" w:customStyle="1" w:styleId="CharChar113">
    <w:name w:val="Char Char113"/>
    <w:basedOn w:val="DefaultParagraphFont"/>
    <w:rsid w:val="001810B3"/>
    <w:rPr>
      <w:rFonts w:cs="Arial"/>
      <w:bCs/>
      <w:szCs w:val="26"/>
      <w:u w:val="single"/>
      <w:lang w:val="en-US" w:eastAsia="en-US" w:bidi="ar-SA"/>
    </w:rPr>
  </w:style>
  <w:style w:type="character" w:customStyle="1" w:styleId="CharChar112">
    <w:name w:val="Char Char112"/>
    <w:basedOn w:val="DefaultParagraphFont"/>
    <w:rsid w:val="001810B3"/>
    <w:rPr>
      <w:rFonts w:cs="Arial"/>
      <w:bCs/>
      <w:szCs w:val="26"/>
      <w:u w:val="single"/>
      <w:lang w:val="en-US" w:eastAsia="en-US" w:bidi="ar-SA"/>
    </w:rPr>
  </w:style>
  <w:style w:type="character" w:customStyle="1" w:styleId="ssl0">
    <w:name w:val="ss_l0"/>
    <w:basedOn w:val="DefaultParagraphFont"/>
    <w:rsid w:val="001810B3"/>
  </w:style>
  <w:style w:type="paragraph" w:customStyle="1" w:styleId="WW-Default1">
    <w:name w:val="WW-Default1"/>
    <w:basedOn w:val="Normal"/>
    <w:qFormat/>
    <w:rsid w:val="001810B3"/>
    <w:pPr>
      <w:suppressAutoHyphens/>
    </w:pPr>
    <w:rPr>
      <w:rFonts w:eastAsia="Times New Roman"/>
      <w:b/>
      <w:bCs/>
      <w:szCs w:val="20"/>
      <w:lang w:eastAsia="ar-SA"/>
    </w:rPr>
  </w:style>
  <w:style w:type="character" w:customStyle="1" w:styleId="zoomme">
    <w:name w:val="zoomme"/>
    <w:basedOn w:val="DefaultParagraphFont"/>
    <w:rsid w:val="001810B3"/>
  </w:style>
  <w:style w:type="character" w:customStyle="1" w:styleId="Date1">
    <w:name w:val="Date1"/>
    <w:basedOn w:val="DefaultParagraphFont"/>
    <w:rsid w:val="001810B3"/>
  </w:style>
  <w:style w:type="character" w:customStyle="1" w:styleId="classauthor">
    <w:name w:val="class=&quot;author&quot;"/>
    <w:basedOn w:val="DefaultParagraphFont"/>
    <w:rsid w:val="001810B3"/>
  </w:style>
  <w:style w:type="paragraph" w:customStyle="1" w:styleId="CardStyle0">
    <w:name w:val="Card Style"/>
    <w:basedOn w:val="Normal"/>
    <w:link w:val="CardStyleChar"/>
    <w:qFormat/>
    <w:rsid w:val="001810B3"/>
    <w:rPr>
      <w:rFonts w:eastAsia="Times New Roman"/>
    </w:rPr>
  </w:style>
  <w:style w:type="character" w:customStyle="1" w:styleId="CharCharChar">
    <w:name w:val="Char Char Char"/>
    <w:basedOn w:val="DefaultParagraphFont"/>
    <w:rsid w:val="001810B3"/>
    <w:rPr>
      <w:rFonts w:cs="Arial"/>
      <w:bCs/>
      <w:szCs w:val="26"/>
      <w:u w:val="single"/>
      <w:lang w:val="en-US" w:eastAsia="en-US" w:bidi="ar-SA"/>
    </w:rPr>
  </w:style>
  <w:style w:type="character" w:customStyle="1" w:styleId="texto1">
    <w:name w:val="texto1"/>
    <w:rsid w:val="001810B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810B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810B3"/>
    <w:rPr>
      <w:rFonts w:ascii="Times New Roman" w:eastAsia="Times New Roman" w:hAnsi="Times New Roman" w:cs="Arial"/>
      <w:b/>
      <w:bCs/>
      <w:sz w:val="24"/>
      <w:szCs w:val="28"/>
    </w:rPr>
  </w:style>
  <w:style w:type="paragraph" w:customStyle="1" w:styleId="Style23">
    <w:name w:val="Style23"/>
    <w:basedOn w:val="Normal"/>
    <w:uiPriority w:val="99"/>
    <w:qFormat/>
    <w:rsid w:val="001810B3"/>
    <w:pPr>
      <w:widowControl w:val="0"/>
      <w:autoSpaceDE w:val="0"/>
      <w:autoSpaceDN w:val="0"/>
      <w:adjustRightInd w:val="0"/>
      <w:spacing w:line="209" w:lineRule="exact"/>
    </w:pPr>
  </w:style>
  <w:style w:type="character" w:customStyle="1" w:styleId="gray">
    <w:name w:val="gray"/>
    <w:basedOn w:val="DefaultParagraphFont"/>
    <w:rsid w:val="001810B3"/>
  </w:style>
  <w:style w:type="paragraph" w:customStyle="1" w:styleId="Tagtemplate">
    <w:name w:val="Tagtemplate"/>
    <w:basedOn w:val="Normal"/>
    <w:link w:val="TagtemplateChar"/>
    <w:autoRedefine/>
    <w:qFormat/>
    <w:rsid w:val="001810B3"/>
    <w:pPr>
      <w:keepNext/>
      <w:keepLines/>
    </w:pPr>
    <w:rPr>
      <w:rFonts w:eastAsia="Calibri"/>
      <w:b/>
    </w:rPr>
  </w:style>
  <w:style w:type="character" w:customStyle="1" w:styleId="TagtemplateChar">
    <w:name w:val="Tagtemplate Char"/>
    <w:basedOn w:val="DefaultParagraphFont"/>
    <w:link w:val="Tagtemplate"/>
    <w:rsid w:val="001810B3"/>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1810B3"/>
    <w:rPr>
      <w:sz w:val="20"/>
      <w:u w:val="single"/>
      <w:bdr w:val="single" w:sz="4" w:space="0" w:color="auto"/>
    </w:rPr>
  </w:style>
  <w:style w:type="paragraph" w:customStyle="1" w:styleId="Citation-FirstLine">
    <w:name w:val="Citation - First Line"/>
    <w:basedOn w:val="Normal"/>
    <w:next w:val="Normal"/>
    <w:autoRedefine/>
    <w:qFormat/>
    <w:rsid w:val="001810B3"/>
    <w:pPr>
      <w:spacing w:line="240" w:lineRule="atLeast"/>
      <w:jc w:val="both"/>
    </w:pPr>
    <w:rPr>
      <w:rFonts w:ascii="Book Antiqua" w:eastAsia="Times New Roman" w:hAnsi="Book Antiqua"/>
    </w:rPr>
  </w:style>
  <w:style w:type="character" w:customStyle="1" w:styleId="CardText-Underlined">
    <w:name w:val="Card Text - Underlined"/>
    <w:rsid w:val="001810B3"/>
    <w:rPr>
      <w:b/>
      <w:sz w:val="20"/>
      <w:u w:val="single"/>
    </w:rPr>
  </w:style>
  <w:style w:type="paragraph" w:customStyle="1" w:styleId="Citation-Complete">
    <w:name w:val="Citation - Complete"/>
    <w:basedOn w:val="Normal"/>
    <w:next w:val="Normal"/>
    <w:link w:val="Citation-CompleteChar"/>
    <w:autoRedefine/>
    <w:qFormat/>
    <w:rsid w:val="001810B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810B3"/>
    <w:rPr>
      <w:rFonts w:ascii="Book Antiqua" w:eastAsia="Times New Roman" w:hAnsi="Book Antiqua" w:cs="Times New Roman"/>
    </w:rPr>
  </w:style>
  <w:style w:type="character" w:customStyle="1" w:styleId="MicroTextChar">
    <w:name w:val="MicroText Char"/>
    <w:link w:val="MicroText"/>
    <w:rsid w:val="001810B3"/>
    <w:rPr>
      <w:rFonts w:ascii="Arial Narrow" w:hAnsi="Arial Narrow"/>
      <w:sz w:val="12"/>
    </w:rPr>
  </w:style>
  <w:style w:type="character" w:customStyle="1" w:styleId="Style11ptItalic">
    <w:name w:val="Style 11 pt Italic"/>
    <w:basedOn w:val="DefaultParagraphFont"/>
    <w:rsid w:val="001810B3"/>
    <w:rPr>
      <w:rFonts w:ascii="Times New Roman" w:hAnsi="Times New Roman"/>
      <w:i/>
      <w:iCs/>
      <w:sz w:val="20"/>
    </w:rPr>
  </w:style>
  <w:style w:type="character" w:customStyle="1" w:styleId="BoldandUnderlineChar">
    <w:name w:val="Bold and Underline Char"/>
    <w:basedOn w:val="DefaultParagraphFont"/>
    <w:link w:val="BoldandUnderline"/>
    <w:locked/>
    <w:rsid w:val="001810B3"/>
    <w:rPr>
      <w:b/>
      <w:u w:val="single"/>
    </w:rPr>
  </w:style>
  <w:style w:type="paragraph" w:customStyle="1" w:styleId="BoldandUnderline">
    <w:name w:val="Bold and Underline"/>
    <w:basedOn w:val="Normal"/>
    <w:link w:val="BoldandUnderlineChar"/>
    <w:qFormat/>
    <w:rsid w:val="001810B3"/>
    <w:rPr>
      <w:rFonts w:asciiTheme="minorHAnsi" w:hAnsiTheme="minorHAnsi" w:cstheme="minorBidi"/>
      <w:b/>
      <w:u w:val="single"/>
    </w:rPr>
  </w:style>
  <w:style w:type="character" w:customStyle="1" w:styleId="hdr">
    <w:name w:val="hdr"/>
    <w:basedOn w:val="DefaultParagraphFont"/>
    <w:rsid w:val="001810B3"/>
  </w:style>
  <w:style w:type="paragraph" w:customStyle="1" w:styleId="StyleStyle49ptBold3">
    <w:name w:val="Style Style4 + 9 pt Bold3"/>
    <w:basedOn w:val="Style4"/>
    <w:link w:val="StyleStyle49ptBold3Char"/>
    <w:qFormat/>
    <w:rsid w:val="001810B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1810B3"/>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1810B3"/>
    <w:rPr>
      <w:sz w:val="20"/>
      <w:u w:val="single"/>
    </w:rPr>
  </w:style>
  <w:style w:type="character" w:customStyle="1" w:styleId="ct-with-fmlt">
    <w:name w:val="ct-with-fmlt"/>
    <w:basedOn w:val="DefaultParagraphFont"/>
    <w:rsid w:val="001810B3"/>
  </w:style>
  <w:style w:type="paragraph" w:customStyle="1" w:styleId="StyleStyle49pt">
    <w:name w:val="Style Style4 + 9 pt"/>
    <w:basedOn w:val="Normal"/>
    <w:link w:val="StyleStyle49ptChar"/>
    <w:qFormat/>
    <w:rsid w:val="001810B3"/>
    <w:rPr>
      <w:rFonts w:eastAsia="Times New Roman"/>
      <w:u w:val="single"/>
    </w:rPr>
  </w:style>
  <w:style w:type="character" w:customStyle="1" w:styleId="StyleStyle49ptChar">
    <w:name w:val="Style Style4 + 9 pt Char"/>
    <w:basedOn w:val="DefaultParagraphFont"/>
    <w:link w:val="StyleStyle49pt"/>
    <w:rsid w:val="001810B3"/>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1810B3"/>
    <w:rPr>
      <w:rFonts w:eastAsia="Times New Roman"/>
      <w:b/>
      <w:bCs/>
      <w:u w:val="single"/>
    </w:rPr>
  </w:style>
  <w:style w:type="character" w:customStyle="1" w:styleId="StyleStyle49ptBoldChar">
    <w:name w:val="Style Style4 + 9 pt Bold Char"/>
    <w:basedOn w:val="DefaultParagraphFont"/>
    <w:link w:val="StyleStyle49ptBold"/>
    <w:rsid w:val="001810B3"/>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1810B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810B3"/>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1810B3"/>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810B3"/>
    <w:rPr>
      <w:rFonts w:ascii="Arial" w:eastAsia="Times New Roman" w:hAnsi="Arial" w:cs="Arial"/>
      <w:b/>
      <w:bCs/>
      <w:szCs w:val="24"/>
      <w:u w:val="single"/>
    </w:rPr>
  </w:style>
  <w:style w:type="paragraph" w:customStyle="1" w:styleId="StyleUnderlined11pt">
    <w:name w:val="Style Underlined + 11 pt"/>
    <w:link w:val="StyleUnderlined11ptChar"/>
    <w:qFormat/>
    <w:rsid w:val="001810B3"/>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810B3"/>
    <w:rPr>
      <w:rFonts w:ascii="Arial" w:eastAsia="Times New Roman" w:hAnsi="Arial" w:cs="Arial"/>
      <w:szCs w:val="24"/>
      <w:u w:val="single"/>
    </w:rPr>
  </w:style>
  <w:style w:type="character" w:customStyle="1" w:styleId="newscontent">
    <w:name w:val="newscontent"/>
    <w:rsid w:val="001810B3"/>
  </w:style>
  <w:style w:type="character" w:customStyle="1" w:styleId="StyleUnderlinePatternClearYellow">
    <w:name w:val="Style Underline Pattern: Clear (Yellow)"/>
    <w:basedOn w:val="DefaultParagraphFont"/>
    <w:rsid w:val="001810B3"/>
    <w:rPr>
      <w:u w:val="single"/>
      <w:shd w:val="clear" w:color="auto" w:fill="00FF00"/>
    </w:rPr>
  </w:style>
  <w:style w:type="paragraph" w:customStyle="1" w:styleId="StyleUnderlineChar11pt3">
    <w:name w:val="Style Underline Char + 11 pt3"/>
    <w:link w:val="StyleUnderlineChar11pt3Char"/>
    <w:qFormat/>
    <w:rsid w:val="001810B3"/>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810B3"/>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1810B3"/>
    <w:rPr>
      <w:b w:val="0"/>
      <w:bCs/>
      <w:u w:val="single"/>
    </w:rPr>
  </w:style>
  <w:style w:type="paragraph" w:customStyle="1" w:styleId="Cite2">
    <w:name w:val="Cite 2"/>
    <w:basedOn w:val="Normal"/>
    <w:qFormat/>
    <w:rsid w:val="001810B3"/>
    <w:rPr>
      <w:rFonts w:eastAsia="MS Mincho"/>
      <w:b/>
      <w:u w:val="single"/>
    </w:rPr>
  </w:style>
  <w:style w:type="character" w:customStyle="1" w:styleId="StyleunderlineBold">
    <w:name w:val="Style underline + Bold"/>
    <w:basedOn w:val="underline"/>
    <w:rsid w:val="001810B3"/>
    <w:rPr>
      <w:rFonts w:ascii="Times New Roman" w:hAnsi="Times New Roman" w:cs="Times New Roman" w:hint="default"/>
      <w:b w:val="0"/>
      <w:bCs/>
      <w:sz w:val="20"/>
      <w:u w:val="single"/>
    </w:rPr>
  </w:style>
  <w:style w:type="paragraph" w:customStyle="1" w:styleId="cards0">
    <w:name w:val="cards"/>
    <w:basedOn w:val="Cites"/>
    <w:qFormat/>
    <w:rsid w:val="001810B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810B3"/>
    <w:rPr>
      <w:sz w:val="20"/>
      <w:u w:val="single"/>
    </w:rPr>
  </w:style>
  <w:style w:type="character" w:customStyle="1" w:styleId="slug-pub-date">
    <w:name w:val="slug-pub-date"/>
    <w:basedOn w:val="DefaultParagraphFont"/>
    <w:rsid w:val="001810B3"/>
  </w:style>
  <w:style w:type="character" w:customStyle="1" w:styleId="slug-vol">
    <w:name w:val="slug-vol"/>
    <w:basedOn w:val="DefaultParagraphFont"/>
    <w:rsid w:val="001810B3"/>
  </w:style>
  <w:style w:type="character" w:customStyle="1" w:styleId="slug-issue">
    <w:name w:val="slug-issue"/>
    <w:basedOn w:val="DefaultParagraphFont"/>
    <w:rsid w:val="001810B3"/>
  </w:style>
  <w:style w:type="character" w:customStyle="1" w:styleId="slug-pages">
    <w:name w:val="slug-pages"/>
    <w:basedOn w:val="DefaultParagraphFont"/>
    <w:rsid w:val="001810B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810B3"/>
    <w:rPr>
      <w:b/>
      <w:bCs/>
      <w:strike w:val="0"/>
      <w:dstrike w:val="0"/>
      <w:sz w:val="24"/>
      <w:u w:val="none"/>
      <w:effect w:val="none"/>
    </w:rPr>
  </w:style>
  <w:style w:type="character" w:customStyle="1" w:styleId="tagchar">
    <w:name w:val="tagchar"/>
    <w:basedOn w:val="DefaultParagraphFont"/>
    <w:rsid w:val="001810B3"/>
  </w:style>
  <w:style w:type="character" w:customStyle="1" w:styleId="pmterms11">
    <w:name w:val="pmterms11"/>
    <w:basedOn w:val="DefaultParagraphFont"/>
    <w:rsid w:val="001810B3"/>
    <w:rPr>
      <w:b/>
      <w:bCs/>
      <w:i w:val="0"/>
      <w:iCs w:val="0"/>
      <w:color w:val="000000"/>
    </w:rPr>
  </w:style>
  <w:style w:type="character" w:customStyle="1" w:styleId="StyleUnderlineChar9ptBold">
    <w:name w:val="Style Underline Char + 9 pt Bold"/>
    <w:basedOn w:val="DefaultParagraphFont"/>
    <w:rsid w:val="001810B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810B3"/>
    <w:rPr>
      <w:szCs w:val="24"/>
      <w:u w:val="single"/>
      <w:lang w:val="en-US" w:eastAsia="en-US" w:bidi="ar-SA"/>
    </w:rPr>
  </w:style>
  <w:style w:type="character" w:customStyle="1" w:styleId="BoldandUnderlineChar2Char1">
    <w:name w:val="Bold and Underline Char2 Char1"/>
    <w:basedOn w:val="DefaultParagraphFont"/>
    <w:rsid w:val="001810B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810B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810B3"/>
    <w:rPr>
      <w:szCs w:val="24"/>
      <w:u w:val="single"/>
      <w:lang w:val="en-US" w:eastAsia="en-US" w:bidi="ar-SA"/>
    </w:rPr>
  </w:style>
  <w:style w:type="paragraph" w:customStyle="1" w:styleId="Language">
    <w:name w:val="Language"/>
    <w:basedOn w:val="Normal"/>
    <w:link w:val="LanguageChar"/>
    <w:qFormat/>
    <w:rsid w:val="001810B3"/>
    <w:rPr>
      <w:rFonts w:eastAsia="Times New Roman"/>
      <w:strike/>
      <w:szCs w:val="20"/>
    </w:rPr>
  </w:style>
  <w:style w:type="character" w:customStyle="1" w:styleId="LanguageChar">
    <w:name w:val="Language Char"/>
    <w:basedOn w:val="DefaultParagraphFont"/>
    <w:link w:val="Language"/>
    <w:rsid w:val="001810B3"/>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1810B3"/>
    <w:rPr>
      <w:rFonts w:eastAsia="Times New Roman"/>
      <w:u w:val="single"/>
    </w:rPr>
  </w:style>
  <w:style w:type="character" w:customStyle="1" w:styleId="UnderlineChar3Char">
    <w:name w:val="Underline Char3 Char"/>
    <w:basedOn w:val="DefaultParagraphFont"/>
    <w:link w:val="UnderlineChar3"/>
    <w:rsid w:val="001810B3"/>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1810B3"/>
    <w:rPr>
      <w:rFonts w:eastAsia="Times New Roman"/>
      <w:b/>
      <w:u w:val="single"/>
    </w:rPr>
  </w:style>
  <w:style w:type="character" w:customStyle="1" w:styleId="BoldandUnderlineChar3CharChar">
    <w:name w:val="Bold and Underline Char3 Char Char"/>
    <w:basedOn w:val="DefaultParagraphFont"/>
    <w:link w:val="BoldandUnderlineChar3Char"/>
    <w:rsid w:val="001810B3"/>
    <w:rPr>
      <w:rFonts w:ascii="Times New Roman" w:eastAsia="Times New Roman" w:hAnsi="Times New Roman" w:cs="Times New Roman"/>
      <w:b/>
      <w:u w:val="single"/>
    </w:rPr>
  </w:style>
  <w:style w:type="character" w:customStyle="1" w:styleId="UnderlineChar1">
    <w:name w:val="Underline Char1"/>
    <w:basedOn w:val="DefaultParagraphFont"/>
    <w:rsid w:val="001810B3"/>
    <w:rPr>
      <w:szCs w:val="24"/>
      <w:u w:val="single"/>
      <w:lang w:val="en-US" w:eastAsia="en-US" w:bidi="ar-SA"/>
    </w:rPr>
  </w:style>
  <w:style w:type="character" w:customStyle="1" w:styleId="BoldandUnderlineChar1Char2Char">
    <w:name w:val="Bold and Underline Char1 Char2 Char"/>
    <w:basedOn w:val="DefaultParagraphFont"/>
    <w:rsid w:val="001810B3"/>
    <w:rPr>
      <w:b/>
      <w:szCs w:val="24"/>
      <w:u w:val="single"/>
      <w:lang w:val="en-US" w:eastAsia="en-US" w:bidi="ar-SA"/>
    </w:rPr>
  </w:style>
  <w:style w:type="paragraph" w:customStyle="1" w:styleId="HotRoute">
    <w:name w:val="Hot Route"/>
    <w:basedOn w:val="Normal"/>
    <w:link w:val="HotRouteChar0"/>
    <w:qFormat/>
    <w:rsid w:val="001810B3"/>
    <w:pPr>
      <w:ind w:left="144"/>
    </w:pPr>
    <w:rPr>
      <w:rFonts w:eastAsia="Times New Roman"/>
    </w:rPr>
  </w:style>
  <w:style w:type="character" w:customStyle="1" w:styleId="Style12ptBoldUnderline1">
    <w:name w:val="Style 12 pt Bold Underline1"/>
    <w:basedOn w:val="DefaultParagraphFont"/>
    <w:rsid w:val="001810B3"/>
    <w:rPr>
      <w:b/>
      <w:bCs/>
      <w:sz w:val="24"/>
      <w:u w:val="single"/>
    </w:rPr>
  </w:style>
  <w:style w:type="character" w:customStyle="1" w:styleId="StyleEmphasisArial12ptBoldNotItalic">
    <w:name w:val="Style Emphasis + Arial 12 pt Bold Not Italic"/>
    <w:basedOn w:val="Emphasis"/>
    <w:rsid w:val="001810B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810B3"/>
    <w:rPr>
      <w:rFonts w:ascii="SimSun" w:hAnsi="SimSun"/>
      <w:sz w:val="15"/>
      <w:lang w:eastAsia="zh-CN"/>
    </w:rPr>
  </w:style>
  <w:style w:type="paragraph" w:customStyle="1" w:styleId="UnreadText">
    <w:name w:val="Unread Text"/>
    <w:basedOn w:val="Normal"/>
    <w:next w:val="Normal"/>
    <w:link w:val="UnreadTextChar"/>
    <w:autoRedefine/>
    <w:qFormat/>
    <w:rsid w:val="001810B3"/>
    <w:pPr>
      <w:ind w:left="360"/>
    </w:pPr>
    <w:rPr>
      <w:rFonts w:ascii="SimSun" w:hAnsi="SimSun" w:cstheme="minorBidi"/>
      <w:sz w:val="15"/>
      <w:lang w:eastAsia="zh-CN"/>
    </w:rPr>
  </w:style>
  <w:style w:type="character" w:customStyle="1" w:styleId="smallChar">
    <w:name w:val="small Char"/>
    <w:rsid w:val="001810B3"/>
    <w:rPr>
      <w:rFonts w:ascii="Calibri" w:eastAsia="Calibri" w:hAnsi="Calibri" w:cs="Calibri"/>
      <w:sz w:val="16"/>
      <w:szCs w:val="20"/>
      <w:lang w:val="x-none" w:eastAsia="x-none"/>
    </w:rPr>
  </w:style>
  <w:style w:type="paragraph" w:customStyle="1" w:styleId="HotRoute0">
    <w:name w:val="Hot Route!"/>
    <w:basedOn w:val="Normal"/>
    <w:qFormat/>
    <w:rsid w:val="001810B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810B3"/>
    <w:rPr>
      <w:rFonts w:ascii="Times New Roman" w:hAnsi="Times New Roman" w:cs="Times New Roman"/>
      <w:sz w:val="16"/>
      <w:szCs w:val="16"/>
    </w:rPr>
  </w:style>
  <w:style w:type="character" w:customStyle="1" w:styleId="BodyText2Char1">
    <w:name w:val="Body Text 2 Char1"/>
    <w:basedOn w:val="DefaultParagraphFont"/>
    <w:semiHidden/>
    <w:rsid w:val="001810B3"/>
    <w:rPr>
      <w:rFonts w:ascii="Times New Roman" w:hAnsi="Times New Roman" w:cs="Times New Roman"/>
      <w:sz w:val="20"/>
    </w:rPr>
  </w:style>
  <w:style w:type="character" w:customStyle="1" w:styleId="Heading2Char1CharCharCharCharCharC">
    <w:name w:val="Heading 2 Char1 Char Char Char Char Char C"/>
    <w:rsid w:val="001810B3"/>
    <w:rPr>
      <w:rFonts w:cs="Arial"/>
      <w:b/>
      <w:bCs/>
      <w:iCs/>
      <w:sz w:val="24"/>
      <w:szCs w:val="28"/>
      <w:lang w:val="en-US" w:eastAsia="en-US" w:bidi="ar-SA"/>
    </w:rPr>
  </w:style>
  <w:style w:type="character" w:customStyle="1" w:styleId="underline1">
    <w:name w:val="underline1"/>
    <w:basedOn w:val="DefaultParagraphFont"/>
    <w:rsid w:val="001810B3"/>
    <w:rPr>
      <w:u w:val="single"/>
    </w:rPr>
  </w:style>
  <w:style w:type="character" w:customStyle="1" w:styleId="author">
    <w:name w:val="author"/>
    <w:basedOn w:val="DefaultParagraphFont"/>
    <w:rsid w:val="001810B3"/>
    <w:rPr>
      <w:rFonts w:ascii="Times New Roman" w:hAnsi="Times New Roman"/>
      <w:b/>
      <w:sz w:val="24"/>
    </w:rPr>
  </w:style>
  <w:style w:type="character" w:customStyle="1" w:styleId="FontStyle291">
    <w:name w:val="Font Style291"/>
    <w:basedOn w:val="DefaultParagraphFont"/>
    <w:uiPriority w:val="99"/>
    <w:rsid w:val="001810B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810B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810B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810B3"/>
    <w:rPr>
      <w:rFonts w:ascii="Times New Roman" w:eastAsia="Times New Roman" w:hAnsi="Times New Roman" w:cs="Times New Roman"/>
    </w:rPr>
  </w:style>
  <w:style w:type="paragraph" w:customStyle="1" w:styleId="Cards1">
    <w:name w:val="Cards1"/>
    <w:basedOn w:val="Normal"/>
    <w:link w:val="Cards1Char"/>
    <w:qFormat/>
    <w:rsid w:val="001810B3"/>
    <w:pPr>
      <w:ind w:left="288"/>
    </w:pPr>
    <w:rPr>
      <w:rFonts w:eastAsia="Times New Roman"/>
      <w:u w:val="single"/>
    </w:rPr>
  </w:style>
  <w:style w:type="character" w:customStyle="1" w:styleId="Cards1Char">
    <w:name w:val="Cards1 Char"/>
    <w:basedOn w:val="DefaultParagraphFont"/>
    <w:link w:val="Cards1"/>
    <w:rsid w:val="001810B3"/>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1810B3"/>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810B3"/>
    <w:rPr>
      <w:rFonts w:ascii="Arial" w:eastAsia="Calibri" w:hAnsi="Arial" w:cs="Arial"/>
      <w:u w:val="single"/>
    </w:rPr>
  </w:style>
  <w:style w:type="character" w:customStyle="1" w:styleId="EmphasizeThis">
    <w:name w:val="EmphasizeThis"/>
    <w:rsid w:val="001810B3"/>
    <w:rPr>
      <w:rFonts w:ascii="Georgia" w:hAnsi="Georgia"/>
      <w:b/>
      <w:iCs/>
      <w:sz w:val="24"/>
      <w:u w:val="thick"/>
    </w:rPr>
  </w:style>
  <w:style w:type="paragraph" w:customStyle="1" w:styleId="Stylecard8pt">
    <w:name w:val="Style card + 8 pt"/>
    <w:basedOn w:val="card"/>
    <w:link w:val="Stylecard8ptChar"/>
    <w:qFormat/>
    <w:rsid w:val="001810B3"/>
    <w:rPr>
      <w:rFonts w:ascii="Georgia" w:hAnsi="Georgia"/>
      <w:bCs/>
      <w:color w:val="000000"/>
      <w:lang w:eastAsia="ar-SA"/>
    </w:rPr>
  </w:style>
  <w:style w:type="character" w:customStyle="1" w:styleId="Stylecard8ptChar">
    <w:name w:val="Style card + 8 pt Char"/>
    <w:basedOn w:val="cardChar"/>
    <w:link w:val="Stylecard8pt"/>
    <w:rsid w:val="001810B3"/>
    <w:rPr>
      <w:rFonts w:ascii="Georgia" w:hAnsi="Georgia" w:cs="Times New Roman"/>
      <w:bCs/>
      <w:color w:val="000000"/>
      <w:sz w:val="16"/>
      <w:lang w:eastAsia="ar-SA"/>
    </w:rPr>
  </w:style>
  <w:style w:type="character" w:customStyle="1" w:styleId="bhl">
    <w:name w:val="bhl"/>
    <w:basedOn w:val="DefaultParagraphFont"/>
    <w:rsid w:val="001810B3"/>
  </w:style>
  <w:style w:type="paragraph" w:customStyle="1" w:styleId="TagGA11">
    <w:name w:val="Tag GA 11"/>
    <w:basedOn w:val="TOC1"/>
    <w:qFormat/>
    <w:rsid w:val="001810B3"/>
    <w:pPr>
      <w:spacing w:before="0" w:after="160"/>
    </w:pPr>
    <w:rPr>
      <w:rFonts w:ascii="Georgia" w:eastAsia="Calibri" w:hAnsi="Georgia"/>
      <w:u w:val="none"/>
      <w:lang w:bidi="ar-SA"/>
    </w:rPr>
  </w:style>
  <w:style w:type="paragraph" w:customStyle="1" w:styleId="CiteCard">
    <w:name w:val="Cite/Card"/>
    <w:basedOn w:val="TOC2"/>
    <w:qFormat/>
    <w:rsid w:val="001810B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810B3"/>
    <w:rPr>
      <w:rFonts w:ascii="Georgia" w:eastAsia="Times New Roman" w:hAnsi="Georgia" w:hint="default"/>
      <w:sz w:val="22"/>
      <w:u w:val="single"/>
      <w:lang w:eastAsia="zh-CN"/>
    </w:rPr>
  </w:style>
  <w:style w:type="character" w:customStyle="1" w:styleId="addmd">
    <w:name w:val="addmd"/>
    <w:basedOn w:val="DefaultParagraphFont"/>
    <w:rsid w:val="001810B3"/>
  </w:style>
  <w:style w:type="character" w:customStyle="1" w:styleId="UnderlinedTextCharChar">
    <w:name w:val="Underlined Text Char Char"/>
    <w:basedOn w:val="DefaultParagraphFont"/>
    <w:rsid w:val="001810B3"/>
    <w:rPr>
      <w:rFonts w:cs="Arial"/>
      <w:bCs/>
      <w:noProof w:val="0"/>
      <w:szCs w:val="26"/>
      <w:u w:val="single"/>
      <w:lang w:val="en-US" w:eastAsia="en-US" w:bidi="ar-SA"/>
    </w:rPr>
  </w:style>
  <w:style w:type="character" w:customStyle="1" w:styleId="CardText1Char">
    <w:name w:val="Card Text 1 Char"/>
    <w:rsid w:val="001810B3"/>
    <w:rPr>
      <w:rFonts w:ascii="Georgia" w:hAnsi="Georgia"/>
      <w:color w:val="000000"/>
      <w:sz w:val="22"/>
      <w:szCs w:val="22"/>
      <w:u w:val="single"/>
    </w:rPr>
  </w:style>
  <w:style w:type="character" w:customStyle="1" w:styleId="BoldUnderlining">
    <w:name w:val="Bold Underlining"/>
    <w:rsid w:val="001810B3"/>
    <w:rPr>
      <w:u w:val="single"/>
    </w:rPr>
  </w:style>
  <w:style w:type="character" w:customStyle="1" w:styleId="Intemphasis">
    <w:name w:val="Intemphasis"/>
    <w:uiPriority w:val="1"/>
    <w:qFormat/>
    <w:rsid w:val="001810B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810B3"/>
    <w:pPr>
      <w:ind w:left="288" w:right="288"/>
    </w:pPr>
    <w:rPr>
      <w:szCs w:val="16"/>
    </w:rPr>
  </w:style>
  <w:style w:type="character" w:customStyle="1" w:styleId="cardtextChar3">
    <w:name w:val="cardtext Char"/>
    <w:basedOn w:val="DefaultParagraphFont"/>
    <w:link w:val="cardtext2"/>
    <w:rsid w:val="001810B3"/>
    <w:rPr>
      <w:rFonts w:ascii="Times New Roman" w:hAnsi="Times New Roman" w:cs="Times New Roman"/>
      <w:szCs w:val="16"/>
    </w:rPr>
  </w:style>
  <w:style w:type="character" w:customStyle="1" w:styleId="BoldUnderlineChar10">
    <w:name w:val="BoldUnderline Char1"/>
    <w:rsid w:val="001810B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810B3"/>
    <w:pPr>
      <w:spacing w:after="200"/>
      <w:contextualSpacing/>
    </w:pPr>
    <w:rPr>
      <w:rFonts w:eastAsia="Calibri"/>
      <w:u w:val="single"/>
    </w:rPr>
  </w:style>
  <w:style w:type="character" w:customStyle="1" w:styleId="UnderlinedCardTextChar">
    <w:name w:val="Underlined Card Text Char"/>
    <w:link w:val="UnderlinedCardText"/>
    <w:rsid w:val="001810B3"/>
    <w:rPr>
      <w:rFonts w:ascii="Times New Roman" w:eastAsia="Calibri" w:hAnsi="Times New Roman" w:cs="Times New Roman"/>
      <w:u w:val="single"/>
    </w:rPr>
  </w:style>
  <w:style w:type="character" w:customStyle="1" w:styleId="Hyperlink6">
    <w:name w:val="Hyperlink6"/>
    <w:basedOn w:val="DefaultParagraphFont"/>
    <w:rsid w:val="001810B3"/>
    <w:rPr>
      <w:color w:val="3300CC"/>
      <w:u w:val="single"/>
    </w:rPr>
  </w:style>
  <w:style w:type="paragraph" w:customStyle="1" w:styleId="Tag12">
    <w:name w:val="Tag12"/>
    <w:basedOn w:val="Normal"/>
    <w:qFormat/>
    <w:rsid w:val="001810B3"/>
    <w:pPr>
      <w:contextualSpacing/>
    </w:pPr>
    <w:rPr>
      <w:rFonts w:eastAsia="Cambria"/>
      <w:b/>
    </w:rPr>
  </w:style>
  <w:style w:type="character" w:customStyle="1" w:styleId="citation">
    <w:name w:val="citation"/>
    <w:basedOn w:val="DefaultParagraphFont"/>
    <w:rsid w:val="001810B3"/>
  </w:style>
  <w:style w:type="paragraph" w:customStyle="1" w:styleId="UnderlineText">
    <w:name w:val="Underline Text"/>
    <w:basedOn w:val="Normal"/>
    <w:link w:val="UnderlineTextChar"/>
    <w:qFormat/>
    <w:rsid w:val="001810B3"/>
    <w:pPr>
      <w:ind w:left="288"/>
    </w:pPr>
    <w:rPr>
      <w:rFonts w:eastAsia="Times New Roman"/>
      <w:u w:val="single"/>
    </w:rPr>
  </w:style>
  <w:style w:type="character" w:customStyle="1" w:styleId="UnderlineTextChar">
    <w:name w:val="Underline Text Char"/>
    <w:basedOn w:val="DefaultParagraphFont"/>
    <w:link w:val="UnderlineText"/>
    <w:rsid w:val="001810B3"/>
    <w:rPr>
      <w:rFonts w:ascii="Times New Roman" w:eastAsia="Times New Roman" w:hAnsi="Times New Roman" w:cs="Times New Roman"/>
      <w:u w:val="single"/>
    </w:rPr>
  </w:style>
  <w:style w:type="character" w:customStyle="1" w:styleId="il">
    <w:name w:val="il"/>
    <w:basedOn w:val="DefaultParagraphFont"/>
    <w:rsid w:val="001810B3"/>
  </w:style>
  <w:style w:type="character" w:customStyle="1" w:styleId="commentstext">
    <w:name w:val="comments_text"/>
    <w:uiPriority w:val="99"/>
    <w:rsid w:val="001810B3"/>
    <w:rPr>
      <w:rFonts w:cs="Times New Roman"/>
    </w:rPr>
  </w:style>
  <w:style w:type="paragraph" w:customStyle="1" w:styleId="Heading42">
    <w:name w:val="Heading 42"/>
    <w:basedOn w:val="Normal"/>
    <w:qFormat/>
    <w:rsid w:val="001810B3"/>
    <w:rPr>
      <w:rFonts w:eastAsia="Times New Roman"/>
    </w:rPr>
  </w:style>
  <w:style w:type="paragraph" w:customStyle="1" w:styleId="DebateNormal">
    <w:name w:val="DebateNormal"/>
    <w:basedOn w:val="Normal"/>
    <w:link w:val="DebateNormalChar"/>
    <w:qFormat/>
    <w:rsid w:val="001810B3"/>
    <w:pPr>
      <w:spacing w:line="276" w:lineRule="auto"/>
    </w:pPr>
    <w:rPr>
      <w:rFonts w:eastAsia="Calibri"/>
      <w:szCs w:val="20"/>
    </w:rPr>
  </w:style>
  <w:style w:type="character" w:customStyle="1" w:styleId="DebateNormalChar">
    <w:name w:val="DebateNormal Char"/>
    <w:basedOn w:val="DefaultParagraphFont"/>
    <w:link w:val="DebateNormal"/>
    <w:rsid w:val="001810B3"/>
    <w:rPr>
      <w:rFonts w:ascii="Times New Roman" w:eastAsia="Calibri" w:hAnsi="Times New Roman" w:cs="Times New Roman"/>
      <w:szCs w:val="20"/>
    </w:rPr>
  </w:style>
  <w:style w:type="paragraph" w:customStyle="1" w:styleId="DebateEmphasis">
    <w:name w:val="DebateEmphasis"/>
    <w:basedOn w:val="Normal"/>
    <w:link w:val="DebateEmphasisChar"/>
    <w:qFormat/>
    <w:rsid w:val="001810B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810B3"/>
    <w:rPr>
      <w:rFonts w:ascii="Times New Roman" w:eastAsia="Calibri" w:hAnsi="Times New Roman" w:cs="Times New Roman"/>
      <w:b/>
      <w:szCs w:val="20"/>
      <w:u w:val="single"/>
    </w:rPr>
  </w:style>
  <w:style w:type="paragraph" w:customStyle="1" w:styleId="NormalCite">
    <w:name w:val="NormalCite"/>
    <w:link w:val="NormalCiteChar"/>
    <w:qFormat/>
    <w:rsid w:val="001810B3"/>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1810B3"/>
    <w:rPr>
      <w:rFonts w:ascii="Times New Roman" w:eastAsia="SimSun" w:hAnsi="Times New Roman" w:cs="Times New Roman"/>
      <w:sz w:val="18"/>
    </w:rPr>
  </w:style>
  <w:style w:type="character" w:customStyle="1" w:styleId="articletext">
    <w:name w:val="articletext"/>
    <w:basedOn w:val="DefaultParagraphFont"/>
    <w:rsid w:val="001810B3"/>
  </w:style>
  <w:style w:type="character" w:customStyle="1" w:styleId="grey10">
    <w:name w:val="grey10"/>
    <w:basedOn w:val="DefaultParagraphFont"/>
    <w:rsid w:val="001810B3"/>
  </w:style>
  <w:style w:type="character" w:customStyle="1" w:styleId="navy13bd">
    <w:name w:val="navy13bd"/>
    <w:basedOn w:val="DefaultParagraphFont"/>
    <w:rsid w:val="001810B3"/>
  </w:style>
  <w:style w:type="character" w:customStyle="1" w:styleId="Style9ptUnderline2">
    <w:name w:val="Style 9 pt Underline2"/>
    <w:basedOn w:val="DefaultParagraphFont"/>
    <w:rsid w:val="001810B3"/>
    <w:rPr>
      <w:sz w:val="20"/>
      <w:u w:val="single"/>
    </w:rPr>
  </w:style>
  <w:style w:type="character" w:customStyle="1" w:styleId="Style9ptBoldUnderline1">
    <w:name w:val="Style 9 pt Bold Underline1"/>
    <w:basedOn w:val="DefaultParagraphFont"/>
    <w:rsid w:val="001810B3"/>
    <w:rPr>
      <w:b/>
      <w:bCs/>
      <w:sz w:val="20"/>
      <w:u w:val="single"/>
    </w:rPr>
  </w:style>
  <w:style w:type="character" w:customStyle="1" w:styleId="TagsCharChar">
    <w:name w:val="Tags Char Char"/>
    <w:basedOn w:val="DefaultParagraphFont"/>
    <w:rsid w:val="001810B3"/>
    <w:rPr>
      <w:rFonts w:eastAsia="SimSun"/>
      <w:b/>
      <w:sz w:val="24"/>
      <w:lang w:val="en-US" w:eastAsia="zh-CN" w:bidi="ar-SA"/>
    </w:rPr>
  </w:style>
  <w:style w:type="paragraph" w:customStyle="1" w:styleId="cardCharCharCharChar">
    <w:name w:val="card Char Char Char Char"/>
    <w:basedOn w:val="Normal"/>
    <w:qFormat/>
    <w:rsid w:val="001810B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810B3"/>
    <w:rPr>
      <w:rFonts w:eastAsia="Times New Roman"/>
      <w:u w:val="single"/>
    </w:rPr>
  </w:style>
  <w:style w:type="character" w:customStyle="1" w:styleId="CARDChar0">
    <w:name w:val="CARD Char"/>
    <w:basedOn w:val="DefaultParagraphFont"/>
    <w:link w:val="CARD0"/>
    <w:rsid w:val="001810B3"/>
    <w:rPr>
      <w:rFonts w:ascii="Times New Roman" w:eastAsia="Times New Roman" w:hAnsi="Times New Roman" w:cs="Times New Roman"/>
      <w:u w:val="single"/>
    </w:rPr>
  </w:style>
  <w:style w:type="paragraph" w:customStyle="1" w:styleId="Normal2">
    <w:name w:val="Normal2"/>
    <w:basedOn w:val="Normal"/>
    <w:qFormat/>
    <w:rsid w:val="001810B3"/>
    <w:rPr>
      <w:rFonts w:eastAsia="Times New Roman"/>
    </w:rPr>
  </w:style>
  <w:style w:type="character" w:customStyle="1" w:styleId="Style11ptThickunderline">
    <w:name w:val="Style 11 pt Thick underline"/>
    <w:rsid w:val="001810B3"/>
    <w:rPr>
      <w:rFonts w:ascii="Times New Roman" w:hAnsi="Times New Roman"/>
      <w:sz w:val="20"/>
      <w:u w:val="single"/>
    </w:rPr>
  </w:style>
  <w:style w:type="character" w:customStyle="1" w:styleId="Style11ptBoldThickunderline">
    <w:name w:val="Style 11 pt Bold Thick underline"/>
    <w:rsid w:val="001810B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810B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810B3"/>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1810B3"/>
    <w:rPr>
      <w:u w:val="single"/>
    </w:rPr>
  </w:style>
  <w:style w:type="character" w:customStyle="1" w:styleId="StyleUnderlineBoldIndent11ptChar">
    <w:name w:val="Style Underline + Bold Indent + 11 pt Char"/>
    <w:link w:val="StyleUnderlineBoldIndent11pt"/>
    <w:rsid w:val="001810B3"/>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1810B3"/>
    <w:rPr>
      <w:b/>
      <w:bCs/>
      <w:u w:val="single"/>
    </w:rPr>
  </w:style>
  <w:style w:type="character" w:customStyle="1" w:styleId="StyleUnderlineBoldIndent11ptBoldChar">
    <w:name w:val="Style Underline + Bold Indent + 11 pt Bold Char"/>
    <w:link w:val="StyleUnderlineBoldIndent11ptBold"/>
    <w:rsid w:val="001810B3"/>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1810B3"/>
    <w:rPr>
      <w:bCs/>
      <w:u w:val="single"/>
    </w:rPr>
  </w:style>
  <w:style w:type="paragraph" w:customStyle="1" w:styleId="author-name">
    <w:name w:val="author-name"/>
    <w:basedOn w:val="Normal"/>
    <w:qFormat/>
    <w:rsid w:val="001810B3"/>
    <w:pPr>
      <w:spacing w:before="100" w:beforeAutospacing="1" w:after="100" w:afterAutospacing="1"/>
    </w:pPr>
    <w:rPr>
      <w:rFonts w:eastAsia="Times New Roman"/>
    </w:rPr>
  </w:style>
  <w:style w:type="paragraph" w:customStyle="1" w:styleId="author-credentials">
    <w:name w:val="author-credentials"/>
    <w:basedOn w:val="Normal"/>
    <w:qFormat/>
    <w:rsid w:val="001810B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810B3"/>
    <w:rPr>
      <w:rFonts w:ascii="Consolas" w:hAnsi="Consolas" w:cs="Consolas"/>
      <w:sz w:val="20"/>
      <w:szCs w:val="20"/>
    </w:rPr>
  </w:style>
  <w:style w:type="character" w:customStyle="1" w:styleId="headline">
    <w:name w:val="headline"/>
    <w:basedOn w:val="DefaultParagraphFont"/>
    <w:rsid w:val="001810B3"/>
  </w:style>
  <w:style w:type="character" w:customStyle="1" w:styleId="yshortcuts">
    <w:name w:val="yshortcuts"/>
    <w:basedOn w:val="DefaultParagraphFont"/>
    <w:rsid w:val="001810B3"/>
  </w:style>
  <w:style w:type="character" w:customStyle="1" w:styleId="HotRouteChar0">
    <w:name w:val="Hot Route Char"/>
    <w:link w:val="HotRoute"/>
    <w:rsid w:val="001810B3"/>
    <w:rPr>
      <w:rFonts w:ascii="Times New Roman" w:eastAsia="Times New Roman" w:hAnsi="Times New Roman" w:cs="Times New Roman"/>
    </w:rPr>
  </w:style>
  <w:style w:type="paragraph" w:styleId="PlainText">
    <w:name w:val="Plain Text"/>
    <w:basedOn w:val="Normal"/>
    <w:link w:val="PlainTextChar"/>
    <w:rsid w:val="001810B3"/>
    <w:rPr>
      <w:rFonts w:ascii="Courier New" w:eastAsia="Times New Roman" w:hAnsi="Courier New" w:cs="Courier New"/>
      <w:szCs w:val="20"/>
    </w:rPr>
  </w:style>
  <w:style w:type="character" w:customStyle="1" w:styleId="PlainTextChar">
    <w:name w:val="Plain Text Char"/>
    <w:basedOn w:val="DefaultParagraphFont"/>
    <w:link w:val="PlainText"/>
    <w:rsid w:val="001810B3"/>
    <w:rPr>
      <w:rFonts w:ascii="Courier New" w:eastAsia="Times New Roman" w:hAnsi="Courier New" w:cs="Courier New"/>
      <w:szCs w:val="20"/>
    </w:rPr>
  </w:style>
  <w:style w:type="paragraph" w:customStyle="1" w:styleId="Microtext0">
    <w:name w:val="Microtext"/>
    <w:basedOn w:val="Normal"/>
    <w:next w:val="Normal"/>
    <w:link w:val="MicrotextChar0"/>
    <w:qFormat/>
    <w:rsid w:val="001810B3"/>
    <w:rPr>
      <w:sz w:val="12"/>
    </w:rPr>
  </w:style>
  <w:style w:type="character" w:customStyle="1" w:styleId="MicrotextChar0">
    <w:name w:val="Microtext Char"/>
    <w:link w:val="Microtext0"/>
    <w:rsid w:val="001810B3"/>
    <w:rPr>
      <w:rFonts w:ascii="Times New Roman" w:hAnsi="Times New Roman" w:cs="Times New Roman"/>
      <w:sz w:val="12"/>
    </w:rPr>
  </w:style>
  <w:style w:type="paragraph" w:customStyle="1" w:styleId="Style6">
    <w:name w:val="Style6"/>
    <w:basedOn w:val="Normal"/>
    <w:link w:val="Style6Char"/>
    <w:autoRedefine/>
    <w:qFormat/>
    <w:rsid w:val="001810B3"/>
    <w:rPr>
      <w:b/>
    </w:rPr>
  </w:style>
  <w:style w:type="character" w:customStyle="1" w:styleId="Style6Char">
    <w:name w:val="Style6 Char"/>
    <w:basedOn w:val="DefaultParagraphFont"/>
    <w:link w:val="Style6"/>
    <w:rsid w:val="001810B3"/>
    <w:rPr>
      <w:rFonts w:ascii="Times New Roman" w:hAnsi="Times New Roman" w:cs="Times New Roman"/>
      <w:b/>
    </w:rPr>
  </w:style>
  <w:style w:type="paragraph" w:customStyle="1" w:styleId="Style11">
    <w:name w:val="Style11"/>
    <w:basedOn w:val="Normal"/>
    <w:link w:val="Style11Char"/>
    <w:qFormat/>
    <w:rsid w:val="001810B3"/>
    <w:rPr>
      <w:rFonts w:eastAsia="Times New Roman"/>
      <w:b/>
      <w:szCs w:val="20"/>
      <w:u w:val="thick"/>
    </w:rPr>
  </w:style>
  <w:style w:type="paragraph" w:customStyle="1" w:styleId="Style12">
    <w:name w:val="Style12"/>
    <w:basedOn w:val="Normal"/>
    <w:link w:val="Style12Char"/>
    <w:qFormat/>
    <w:rsid w:val="001810B3"/>
    <w:rPr>
      <w:rFonts w:eastAsia="Times New Roman"/>
      <w:b/>
      <w:u w:val="thick"/>
    </w:rPr>
  </w:style>
  <w:style w:type="character" w:customStyle="1" w:styleId="Style11Char">
    <w:name w:val="Style11 Char"/>
    <w:basedOn w:val="DefaultParagraphFont"/>
    <w:link w:val="Style11"/>
    <w:rsid w:val="001810B3"/>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1810B3"/>
    <w:rPr>
      <w:rFonts w:ascii="Times New Roman" w:eastAsia="Times New Roman" w:hAnsi="Times New Roman" w:cs="Times New Roman"/>
      <w:b/>
      <w:u w:val="thick"/>
    </w:rPr>
  </w:style>
  <w:style w:type="character" w:customStyle="1" w:styleId="caps-label">
    <w:name w:val="caps-label"/>
    <w:basedOn w:val="DefaultParagraphFont"/>
    <w:rsid w:val="001810B3"/>
  </w:style>
  <w:style w:type="character" w:customStyle="1" w:styleId="wikiexternallink">
    <w:name w:val="wikiexternallink"/>
    <w:basedOn w:val="DefaultParagraphFont"/>
    <w:rsid w:val="001810B3"/>
  </w:style>
  <w:style w:type="character" w:customStyle="1" w:styleId="StyleStyleBoldUnderlineIntenseEmphasisUnderlineapple-style-s">
    <w:name w:val="Style Style Bold UnderlineIntense EmphasisUnderlineapple-style-s..."/>
    <w:basedOn w:val="DefaultParagraphFont"/>
    <w:rsid w:val="001810B3"/>
    <w:rPr>
      <w:b w:val="0"/>
      <w:bCs w:val="0"/>
      <w:sz w:val="22"/>
      <w:u w:val="single"/>
      <w:bdr w:val="none" w:sz="0" w:space="0" w:color="auto"/>
    </w:rPr>
  </w:style>
  <w:style w:type="paragraph" w:customStyle="1" w:styleId="blocktitle0">
    <w:name w:val="block title"/>
    <w:basedOn w:val="Normal"/>
    <w:link w:val="blocktitleChar0"/>
    <w:autoRedefine/>
    <w:qFormat/>
    <w:rsid w:val="001810B3"/>
    <w:pPr>
      <w:spacing w:after="240"/>
      <w:jc w:val="center"/>
      <w:outlineLvl w:val="0"/>
    </w:pPr>
    <w:rPr>
      <w:rFonts w:eastAsia="Calibri"/>
      <w:b/>
      <w:caps/>
      <w:sz w:val="28"/>
      <w:szCs w:val="28"/>
      <w:lang w:val="es-ES"/>
    </w:rPr>
  </w:style>
  <w:style w:type="character" w:customStyle="1" w:styleId="UnderlineCard">
    <w:name w:val="Underline Card"/>
    <w:uiPriority w:val="6"/>
    <w:qFormat/>
    <w:rsid w:val="001810B3"/>
    <w:rPr>
      <w:rFonts w:ascii="Arial" w:hAnsi="Arial"/>
      <w:b w:val="0"/>
      <w:bCs/>
      <w:sz w:val="20"/>
      <w:u w:val="single"/>
    </w:rPr>
  </w:style>
  <w:style w:type="character" w:customStyle="1" w:styleId="story-author">
    <w:name w:val="story-author"/>
    <w:basedOn w:val="DefaultParagraphFont"/>
    <w:rsid w:val="001810B3"/>
  </w:style>
  <w:style w:type="paragraph" w:customStyle="1" w:styleId="type">
    <w:name w:val="type"/>
    <w:basedOn w:val="Normal"/>
    <w:qFormat/>
    <w:rsid w:val="001810B3"/>
    <w:pPr>
      <w:spacing w:before="100" w:beforeAutospacing="1" w:after="100" w:afterAutospacing="1"/>
    </w:pPr>
    <w:rPr>
      <w:rFonts w:eastAsia="Times New Roman"/>
    </w:rPr>
  </w:style>
  <w:style w:type="character" w:customStyle="1" w:styleId="institution">
    <w:name w:val="institution"/>
    <w:basedOn w:val="DefaultParagraphFont"/>
    <w:rsid w:val="001810B3"/>
  </w:style>
  <w:style w:type="character" w:customStyle="1" w:styleId="abodyblack3">
    <w:name w:val="abodyblack3"/>
    <w:basedOn w:val="DefaultParagraphFont"/>
    <w:rsid w:val="001810B3"/>
  </w:style>
  <w:style w:type="paragraph" w:customStyle="1" w:styleId="UnderlineChar2CharChar">
    <w:name w:val="Underline Char2 Char Char"/>
    <w:basedOn w:val="Normal"/>
    <w:link w:val="UnderlineChar2CharCharChar"/>
    <w:qFormat/>
    <w:rsid w:val="001810B3"/>
    <w:rPr>
      <w:rFonts w:eastAsia="MS Mincho"/>
      <w:szCs w:val="20"/>
      <w:u w:val="single"/>
    </w:rPr>
  </w:style>
  <w:style w:type="character" w:customStyle="1" w:styleId="UnderlineChar2CharCharChar">
    <w:name w:val="Underline Char2 Char Char Char"/>
    <w:link w:val="UnderlineChar2CharChar"/>
    <w:rsid w:val="001810B3"/>
    <w:rPr>
      <w:rFonts w:ascii="Times New Roman" w:eastAsia="MS Mincho" w:hAnsi="Times New Roman" w:cs="Times New Roman"/>
      <w:szCs w:val="20"/>
      <w:u w:val="single"/>
    </w:rPr>
  </w:style>
  <w:style w:type="character" w:customStyle="1" w:styleId="CharacterStyle1">
    <w:name w:val="Character Style 1"/>
    <w:rsid w:val="001810B3"/>
    <w:rPr>
      <w:sz w:val="20"/>
      <w:szCs w:val="20"/>
    </w:rPr>
  </w:style>
  <w:style w:type="character" w:customStyle="1" w:styleId="FontStyle177">
    <w:name w:val="Font Style177"/>
    <w:basedOn w:val="DefaultParagraphFont"/>
    <w:uiPriority w:val="99"/>
    <w:rsid w:val="001810B3"/>
    <w:rPr>
      <w:rFonts w:ascii="Times New Roman" w:hAnsi="Times New Roman" w:cs="Times New Roman"/>
      <w:sz w:val="20"/>
      <w:szCs w:val="20"/>
    </w:rPr>
  </w:style>
  <w:style w:type="character" w:customStyle="1" w:styleId="FontStyle173">
    <w:name w:val="Font Style173"/>
    <w:basedOn w:val="DefaultParagraphFont"/>
    <w:uiPriority w:val="99"/>
    <w:rsid w:val="001810B3"/>
    <w:rPr>
      <w:rFonts w:ascii="Times New Roman" w:hAnsi="Times New Roman" w:cs="Times New Roman"/>
      <w:sz w:val="14"/>
      <w:szCs w:val="14"/>
    </w:rPr>
  </w:style>
  <w:style w:type="character" w:customStyle="1" w:styleId="FontStyle151">
    <w:name w:val="Font Style151"/>
    <w:basedOn w:val="DefaultParagraphFont"/>
    <w:uiPriority w:val="99"/>
    <w:rsid w:val="001810B3"/>
    <w:rPr>
      <w:rFonts w:ascii="Arial Narrow" w:hAnsi="Arial Narrow" w:cs="Arial Narrow"/>
      <w:b/>
      <w:bCs/>
      <w:sz w:val="12"/>
      <w:szCs w:val="12"/>
    </w:rPr>
  </w:style>
  <w:style w:type="character" w:customStyle="1" w:styleId="FontStyle156">
    <w:name w:val="Font Style156"/>
    <w:basedOn w:val="DefaultParagraphFont"/>
    <w:uiPriority w:val="99"/>
    <w:rsid w:val="001810B3"/>
    <w:rPr>
      <w:rFonts w:ascii="Arial Narrow" w:hAnsi="Arial Narrow" w:cs="Arial Narrow"/>
      <w:sz w:val="8"/>
      <w:szCs w:val="8"/>
    </w:rPr>
  </w:style>
  <w:style w:type="character" w:customStyle="1" w:styleId="FontStyle160">
    <w:name w:val="Font Style160"/>
    <w:basedOn w:val="DefaultParagraphFont"/>
    <w:uiPriority w:val="99"/>
    <w:rsid w:val="001810B3"/>
    <w:rPr>
      <w:rFonts w:ascii="Times New Roman" w:hAnsi="Times New Roman" w:cs="Times New Roman"/>
      <w:b/>
      <w:bCs/>
      <w:sz w:val="20"/>
      <w:szCs w:val="20"/>
    </w:rPr>
  </w:style>
  <w:style w:type="character" w:customStyle="1" w:styleId="FontStyle178">
    <w:name w:val="Font Style178"/>
    <w:basedOn w:val="DefaultParagraphFont"/>
    <w:uiPriority w:val="99"/>
    <w:rsid w:val="001810B3"/>
    <w:rPr>
      <w:rFonts w:ascii="Times New Roman" w:hAnsi="Times New Roman" w:cs="Times New Roman"/>
      <w:sz w:val="18"/>
      <w:szCs w:val="18"/>
    </w:rPr>
  </w:style>
  <w:style w:type="paragraph" w:customStyle="1" w:styleId="Style14">
    <w:name w:val="Style14"/>
    <w:basedOn w:val="Normal"/>
    <w:uiPriority w:val="99"/>
    <w:qFormat/>
    <w:rsid w:val="001810B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810B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810B3"/>
    <w:rPr>
      <w:rFonts w:ascii="Times New Roman" w:hAnsi="Times New Roman" w:cs="Times New Roman"/>
      <w:sz w:val="12"/>
      <w:szCs w:val="12"/>
    </w:rPr>
  </w:style>
  <w:style w:type="paragraph" w:customStyle="1" w:styleId="Style9">
    <w:name w:val="Style9"/>
    <w:basedOn w:val="Normal"/>
    <w:uiPriority w:val="99"/>
    <w:qFormat/>
    <w:rsid w:val="001810B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810B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810B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810B3"/>
    <w:rPr>
      <w:rFonts w:ascii="Times New Roman" w:hAnsi="Times New Roman" w:cs="Times New Roman"/>
      <w:sz w:val="16"/>
      <w:szCs w:val="16"/>
    </w:rPr>
  </w:style>
  <w:style w:type="character" w:customStyle="1" w:styleId="f">
    <w:name w:val="f"/>
    <w:basedOn w:val="DefaultParagraphFont"/>
    <w:rsid w:val="001810B3"/>
  </w:style>
  <w:style w:type="character" w:customStyle="1" w:styleId="TagsChar2">
    <w:name w:val="Tags Char2"/>
    <w:rsid w:val="001810B3"/>
    <w:rPr>
      <w:b/>
      <w:sz w:val="24"/>
    </w:rPr>
  </w:style>
  <w:style w:type="paragraph" w:customStyle="1" w:styleId="CardsFont6ptChar">
    <w:name w:val="Cards + Font: 6 pt Char"/>
    <w:basedOn w:val="Normal"/>
    <w:link w:val="CardsFont6ptCharChar"/>
    <w:qFormat/>
    <w:rsid w:val="001810B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810B3"/>
    <w:rPr>
      <w:rFonts w:ascii="Times New Roman" w:eastAsia="Times New Roman" w:hAnsi="Times New Roman" w:cs="Times New Roman"/>
      <w:sz w:val="12"/>
    </w:rPr>
  </w:style>
  <w:style w:type="character" w:customStyle="1" w:styleId="FontStyle172">
    <w:name w:val="Font Style172"/>
    <w:basedOn w:val="DefaultParagraphFont"/>
    <w:uiPriority w:val="99"/>
    <w:rsid w:val="001810B3"/>
    <w:rPr>
      <w:rFonts w:ascii="Times New Roman" w:hAnsi="Times New Roman" w:cs="Times New Roman"/>
      <w:b/>
      <w:bCs/>
      <w:sz w:val="16"/>
      <w:szCs w:val="16"/>
    </w:rPr>
  </w:style>
  <w:style w:type="paragraph" w:customStyle="1" w:styleId="Style18">
    <w:name w:val="Style18"/>
    <w:basedOn w:val="Normal"/>
    <w:uiPriority w:val="99"/>
    <w:qFormat/>
    <w:rsid w:val="001810B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810B3"/>
    <w:rPr>
      <w:rFonts w:ascii="Times New Roman" w:hAnsi="Times New Roman" w:cs="Times New Roman"/>
      <w:i/>
      <w:iCs/>
      <w:sz w:val="16"/>
      <w:szCs w:val="16"/>
    </w:rPr>
  </w:style>
  <w:style w:type="character" w:customStyle="1" w:styleId="FontStyle162">
    <w:name w:val="Font Style162"/>
    <w:basedOn w:val="DefaultParagraphFont"/>
    <w:uiPriority w:val="99"/>
    <w:rsid w:val="001810B3"/>
    <w:rPr>
      <w:rFonts w:ascii="Times New Roman" w:hAnsi="Times New Roman" w:cs="Times New Roman"/>
      <w:b/>
      <w:bCs/>
      <w:sz w:val="18"/>
      <w:szCs w:val="18"/>
    </w:rPr>
  </w:style>
  <w:style w:type="character" w:customStyle="1" w:styleId="FontStyle167">
    <w:name w:val="Font Style167"/>
    <w:basedOn w:val="DefaultParagraphFont"/>
    <w:uiPriority w:val="99"/>
    <w:rsid w:val="001810B3"/>
    <w:rPr>
      <w:rFonts w:ascii="Times New Roman" w:hAnsi="Times New Roman" w:cs="Times New Roman"/>
      <w:sz w:val="10"/>
      <w:szCs w:val="10"/>
    </w:rPr>
  </w:style>
  <w:style w:type="character" w:customStyle="1" w:styleId="FontStyle174">
    <w:name w:val="Font Style174"/>
    <w:basedOn w:val="DefaultParagraphFont"/>
    <w:uiPriority w:val="99"/>
    <w:rsid w:val="001810B3"/>
    <w:rPr>
      <w:rFonts w:ascii="Arial Narrow" w:hAnsi="Arial Narrow" w:cs="Arial Narrow"/>
      <w:b/>
      <w:bCs/>
      <w:sz w:val="18"/>
      <w:szCs w:val="18"/>
    </w:rPr>
  </w:style>
  <w:style w:type="paragraph" w:customStyle="1" w:styleId="Style47">
    <w:name w:val="Style47"/>
    <w:basedOn w:val="Normal"/>
    <w:uiPriority w:val="99"/>
    <w:qFormat/>
    <w:rsid w:val="001810B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810B3"/>
    <w:rPr>
      <w:rFonts w:ascii="Times New Roman" w:hAnsi="Times New Roman" w:cs="Times New Roman"/>
      <w:sz w:val="12"/>
      <w:szCs w:val="12"/>
    </w:rPr>
  </w:style>
  <w:style w:type="paragraph" w:customStyle="1" w:styleId="Style24">
    <w:name w:val="Style24"/>
    <w:basedOn w:val="Normal"/>
    <w:uiPriority w:val="99"/>
    <w:qFormat/>
    <w:rsid w:val="001810B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810B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810B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810B3"/>
    <w:rPr>
      <w:rFonts w:ascii="Times New Roman" w:hAnsi="Times New Roman" w:cs="Times New Roman"/>
      <w:b/>
      <w:bCs/>
      <w:sz w:val="18"/>
      <w:szCs w:val="18"/>
    </w:rPr>
  </w:style>
  <w:style w:type="paragraph" w:customStyle="1" w:styleId="Style21">
    <w:name w:val="Style21"/>
    <w:basedOn w:val="Normal"/>
    <w:uiPriority w:val="99"/>
    <w:qFormat/>
    <w:rsid w:val="001810B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810B3"/>
    <w:pPr>
      <w:widowControl w:val="0"/>
      <w:autoSpaceDE w:val="0"/>
      <w:autoSpaceDN w:val="0"/>
      <w:adjustRightInd w:val="0"/>
      <w:spacing w:line="198" w:lineRule="exact"/>
    </w:pPr>
    <w:rPr>
      <w:rFonts w:eastAsia="Times New Roman"/>
    </w:rPr>
  </w:style>
  <w:style w:type="paragraph" w:customStyle="1" w:styleId="Standard">
    <w:name w:val="Standard"/>
    <w:qFormat/>
    <w:rsid w:val="001810B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810B3"/>
    <w:rPr>
      <w:color w:val="000000"/>
      <w:sz w:val="32"/>
      <w:szCs w:val="32"/>
    </w:rPr>
  </w:style>
  <w:style w:type="paragraph" w:customStyle="1" w:styleId="Cardnon-underlined">
    <w:name w:val="Card non-underlined"/>
    <w:basedOn w:val="Normal"/>
    <w:link w:val="Cardnon-underlinedChar"/>
    <w:autoRedefine/>
    <w:uiPriority w:val="99"/>
    <w:qFormat/>
    <w:rsid w:val="001810B3"/>
    <w:rPr>
      <w:rFonts w:eastAsia="Times New Roman"/>
      <w:szCs w:val="20"/>
    </w:rPr>
  </w:style>
  <w:style w:type="character" w:customStyle="1" w:styleId="Cardnon-underlinedChar">
    <w:name w:val="Card non-underlined Char"/>
    <w:basedOn w:val="DefaultParagraphFont"/>
    <w:link w:val="Cardnon-underlined"/>
    <w:uiPriority w:val="99"/>
    <w:rsid w:val="001810B3"/>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1810B3"/>
    <w:rPr>
      <w:b/>
      <w:bCs/>
      <w:u w:val="single"/>
    </w:rPr>
  </w:style>
  <w:style w:type="paragraph" w:styleId="TOC3">
    <w:name w:val="toc 3"/>
    <w:basedOn w:val="Normal"/>
    <w:next w:val="Normal"/>
    <w:autoRedefine/>
    <w:qFormat/>
    <w:rsid w:val="001810B3"/>
    <w:pPr>
      <w:ind w:left="400"/>
    </w:pPr>
    <w:rPr>
      <w:rFonts w:eastAsia="Times New Roman"/>
      <w:szCs w:val="20"/>
    </w:rPr>
  </w:style>
  <w:style w:type="paragraph" w:styleId="TOC4">
    <w:name w:val="toc 4"/>
    <w:basedOn w:val="Normal"/>
    <w:next w:val="Normal"/>
    <w:autoRedefine/>
    <w:rsid w:val="001810B3"/>
    <w:pPr>
      <w:ind w:left="600"/>
    </w:pPr>
    <w:rPr>
      <w:rFonts w:eastAsia="Times New Roman"/>
      <w:szCs w:val="20"/>
    </w:rPr>
  </w:style>
  <w:style w:type="paragraph" w:styleId="TOC5">
    <w:name w:val="toc 5"/>
    <w:basedOn w:val="Normal"/>
    <w:next w:val="Normal"/>
    <w:autoRedefine/>
    <w:rsid w:val="001810B3"/>
    <w:pPr>
      <w:ind w:left="800"/>
    </w:pPr>
    <w:rPr>
      <w:rFonts w:eastAsia="Times New Roman"/>
      <w:szCs w:val="20"/>
    </w:rPr>
  </w:style>
  <w:style w:type="paragraph" w:styleId="TOC6">
    <w:name w:val="toc 6"/>
    <w:basedOn w:val="Normal"/>
    <w:next w:val="Normal"/>
    <w:autoRedefine/>
    <w:rsid w:val="001810B3"/>
    <w:pPr>
      <w:ind w:left="1000"/>
    </w:pPr>
    <w:rPr>
      <w:rFonts w:eastAsia="Times New Roman"/>
      <w:szCs w:val="20"/>
    </w:rPr>
  </w:style>
  <w:style w:type="paragraph" w:styleId="TOC7">
    <w:name w:val="toc 7"/>
    <w:basedOn w:val="Normal"/>
    <w:next w:val="Normal"/>
    <w:autoRedefine/>
    <w:rsid w:val="001810B3"/>
    <w:pPr>
      <w:ind w:left="1200"/>
    </w:pPr>
    <w:rPr>
      <w:rFonts w:eastAsia="Times New Roman"/>
      <w:szCs w:val="20"/>
    </w:rPr>
  </w:style>
  <w:style w:type="paragraph" w:styleId="TOC8">
    <w:name w:val="toc 8"/>
    <w:basedOn w:val="Normal"/>
    <w:next w:val="Normal"/>
    <w:autoRedefine/>
    <w:rsid w:val="001810B3"/>
    <w:pPr>
      <w:ind w:left="1400"/>
    </w:pPr>
    <w:rPr>
      <w:rFonts w:eastAsia="Times New Roman"/>
      <w:szCs w:val="20"/>
    </w:rPr>
  </w:style>
  <w:style w:type="character" w:customStyle="1" w:styleId="allocatoragentsleft">
    <w:name w:val="al_locatoragentsleft"/>
    <w:basedOn w:val="DefaultParagraphFont"/>
    <w:rsid w:val="001810B3"/>
  </w:style>
  <w:style w:type="character" w:styleId="HTMLTypewriter">
    <w:name w:val="HTML Typewriter"/>
    <w:basedOn w:val="DefaultParagraphFont"/>
    <w:unhideWhenUsed/>
    <w:rsid w:val="001810B3"/>
    <w:rPr>
      <w:rFonts w:ascii="Courier New" w:eastAsia="Times New Roman" w:hAnsi="Courier New" w:cs="Courier New"/>
      <w:sz w:val="20"/>
      <w:szCs w:val="20"/>
    </w:rPr>
  </w:style>
  <w:style w:type="paragraph" w:customStyle="1" w:styleId="Carding">
    <w:name w:val="Carding"/>
    <w:basedOn w:val="Normal"/>
    <w:uiPriority w:val="99"/>
    <w:qFormat/>
    <w:rsid w:val="001810B3"/>
    <w:rPr>
      <w:rFonts w:eastAsia="Times New Roman"/>
      <w:sz w:val="18"/>
    </w:rPr>
  </w:style>
  <w:style w:type="character" w:customStyle="1" w:styleId="TagsChar1">
    <w:name w:val="Tags Char1"/>
    <w:aliases w:val="Super Script Char1,TagStyle Char1"/>
    <w:basedOn w:val="DefaultParagraphFont"/>
    <w:rsid w:val="001810B3"/>
    <w:rPr>
      <w:rFonts w:ascii="Arial Narrow" w:hAnsi="Arial Narrow"/>
      <w:b/>
      <w:noProof w:val="0"/>
      <w:sz w:val="22"/>
      <w:szCs w:val="60"/>
      <w:lang w:val="en-US" w:eastAsia="en-US" w:bidi="ar-SA"/>
    </w:rPr>
  </w:style>
  <w:style w:type="character" w:customStyle="1" w:styleId="aunderline">
    <w:name w:val="aunderline"/>
    <w:basedOn w:val="DefaultParagraphFont"/>
    <w:qFormat/>
    <w:rsid w:val="001810B3"/>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1810B3"/>
    <w:rPr>
      <w:b/>
      <w:noProof w:val="0"/>
      <w:sz w:val="24"/>
      <w:lang w:val="en-US" w:eastAsia="en-US" w:bidi="ar-SA"/>
    </w:rPr>
  </w:style>
  <w:style w:type="character" w:customStyle="1" w:styleId="tagChar2">
    <w:name w:val="tag Char2"/>
    <w:basedOn w:val="DefaultParagraphFont"/>
    <w:qFormat/>
    <w:rsid w:val="001810B3"/>
    <w:rPr>
      <w:b/>
      <w:noProof w:val="0"/>
      <w:sz w:val="24"/>
      <w:lang w:val="en-US" w:eastAsia="en-US" w:bidi="ar-SA"/>
    </w:rPr>
  </w:style>
  <w:style w:type="character" w:customStyle="1" w:styleId="Taggin-New">
    <w:name w:val="Taggin - New"/>
    <w:basedOn w:val="DefaultParagraphFont"/>
    <w:rsid w:val="001810B3"/>
    <w:rPr>
      <w:rFonts w:ascii="Arial Narrow" w:hAnsi="Arial Narrow"/>
      <w:b/>
      <w:sz w:val="22"/>
    </w:rPr>
  </w:style>
  <w:style w:type="character" w:customStyle="1" w:styleId="Boxing-New">
    <w:name w:val="Boxing - New"/>
    <w:basedOn w:val="DefaultParagraphFont"/>
    <w:rsid w:val="001810B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810B3"/>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810B3"/>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810B3"/>
    <w:rPr>
      <w:rFonts w:ascii="Garamond" w:hAnsi="Garamond"/>
      <w:sz w:val="22"/>
      <w:szCs w:val="24"/>
      <w:u w:val="single"/>
      <w:lang w:val="en-US" w:eastAsia="en-US" w:bidi="ar-SA"/>
    </w:rPr>
  </w:style>
  <w:style w:type="paragraph" w:customStyle="1" w:styleId="Style2">
    <w:name w:val="Style2"/>
    <w:basedOn w:val="Heading4"/>
    <w:qFormat/>
    <w:rsid w:val="001810B3"/>
    <w:rPr>
      <w:rFonts w:eastAsia="Times New Roman" w:cs="Times New Roman"/>
      <w:iCs w:val="0"/>
      <w:caps/>
      <w:szCs w:val="20"/>
    </w:rPr>
  </w:style>
  <w:style w:type="character" w:customStyle="1" w:styleId="pagetitle">
    <w:name w:val="pagetitle"/>
    <w:basedOn w:val="DefaultParagraphFont"/>
    <w:rsid w:val="001810B3"/>
  </w:style>
  <w:style w:type="paragraph" w:customStyle="1" w:styleId="text">
    <w:name w:val="text"/>
    <w:basedOn w:val="Normal"/>
    <w:uiPriority w:val="99"/>
    <w:qFormat/>
    <w:rsid w:val="001810B3"/>
    <w:pPr>
      <w:spacing w:before="100" w:beforeAutospacing="1" w:after="100" w:afterAutospacing="1"/>
    </w:pPr>
    <w:rPr>
      <w:rFonts w:eastAsia="Times New Roman"/>
    </w:rPr>
  </w:style>
  <w:style w:type="character" w:customStyle="1" w:styleId="StyleUnderlineCharChar9ptBold1">
    <w:name w:val="Style Underline Char Char + 9 pt Bold1"/>
    <w:rsid w:val="001810B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810B3"/>
    <w:rPr>
      <w:rFonts w:ascii="Times New Roman" w:hAnsi="Times New Roman"/>
      <w:sz w:val="20"/>
      <w:szCs w:val="24"/>
      <w:u w:val="single"/>
      <w:lang w:val="en-US" w:eastAsia="en-US" w:bidi="ar-SA"/>
    </w:rPr>
  </w:style>
  <w:style w:type="character" w:customStyle="1" w:styleId="Style9ptBoldUnderline">
    <w:name w:val="Style 9 pt Bold Underline"/>
    <w:rsid w:val="001810B3"/>
    <w:rPr>
      <w:b/>
      <w:bCs/>
      <w:sz w:val="20"/>
      <w:u w:val="single"/>
    </w:rPr>
  </w:style>
  <w:style w:type="paragraph" w:customStyle="1" w:styleId="StyleUnderline9pt0">
    <w:name w:val="Style Underline + 9 pt"/>
    <w:link w:val="StyleUnderline9ptChar"/>
    <w:qFormat/>
    <w:rsid w:val="001810B3"/>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810B3"/>
    <w:rPr>
      <w:rFonts w:ascii="Arial" w:eastAsia="Times New Roman" w:hAnsi="Arial" w:cs="Times New Roman"/>
      <w:szCs w:val="20"/>
      <w:u w:val="single"/>
    </w:rPr>
  </w:style>
  <w:style w:type="character" w:customStyle="1" w:styleId="StyleUnderlineChar1Bold">
    <w:name w:val="Style Underline Char1 + Bold"/>
    <w:rsid w:val="001810B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810B3"/>
    <w:pPr>
      <w:widowControl w:val="0"/>
    </w:pPr>
    <w:rPr>
      <w:bCs/>
      <w:kern w:val="32"/>
      <w:szCs w:val="20"/>
      <w:lang w:eastAsia="ar-SA"/>
    </w:rPr>
  </w:style>
  <w:style w:type="character" w:customStyle="1" w:styleId="Stylecard9ptChar">
    <w:name w:val="Style card + 9 pt Char"/>
    <w:basedOn w:val="cardChar"/>
    <w:link w:val="Stylecard9pt"/>
    <w:rsid w:val="001810B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1810B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810B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810B3"/>
    <w:rPr>
      <w:rFonts w:ascii="Times" w:hAnsi="Times"/>
      <w:b w:val="0"/>
      <w:bCs/>
      <w:sz w:val="20"/>
      <w:u w:val="single"/>
    </w:rPr>
  </w:style>
  <w:style w:type="character" w:customStyle="1" w:styleId="blubigktbiz">
    <w:name w:val="blubigktbiz"/>
    <w:rsid w:val="001810B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810B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810B3"/>
    <w:rPr>
      <w:rFonts w:ascii="Calibri" w:hAnsi="Calibri"/>
      <w:color w:val="000000"/>
      <w:lang w:val="x-none" w:eastAsia="x-none"/>
    </w:rPr>
  </w:style>
  <w:style w:type="character" w:customStyle="1" w:styleId="Style4CharChar">
    <w:name w:val="Style4 Char Char"/>
    <w:basedOn w:val="DefaultParagraphFont"/>
    <w:rsid w:val="001810B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810B3"/>
    <w:rPr>
      <w:rFonts w:ascii="Times New Roman" w:hAnsi="Times New Roman" w:cs="Times New Roman"/>
      <w:sz w:val="16"/>
      <w:szCs w:val="16"/>
    </w:rPr>
  </w:style>
  <w:style w:type="character" w:customStyle="1" w:styleId="StyleEmphasisArial12ptBold">
    <w:name w:val="Style Emphasis + Arial 12 pt Bold"/>
    <w:rsid w:val="001810B3"/>
    <w:rPr>
      <w:rFonts w:ascii="Arial" w:hAnsi="Arial"/>
      <w:b/>
      <w:bCs/>
      <w:i/>
      <w:iCs/>
      <w:sz w:val="24"/>
    </w:rPr>
  </w:style>
  <w:style w:type="character" w:customStyle="1" w:styleId="super">
    <w:name w:val="super"/>
    <w:rsid w:val="001810B3"/>
  </w:style>
  <w:style w:type="character" w:customStyle="1" w:styleId="text30">
    <w:name w:val="text30"/>
    <w:rsid w:val="001810B3"/>
  </w:style>
  <w:style w:type="character" w:customStyle="1" w:styleId="uppercase">
    <w:name w:val="uppercase"/>
    <w:rsid w:val="001810B3"/>
  </w:style>
  <w:style w:type="character" w:customStyle="1" w:styleId="bodytext0">
    <w:name w:val="bodytext"/>
    <w:rsid w:val="001810B3"/>
  </w:style>
  <w:style w:type="character" w:customStyle="1" w:styleId="entry-title">
    <w:name w:val="entry-title"/>
    <w:rsid w:val="001810B3"/>
  </w:style>
  <w:style w:type="character" w:customStyle="1" w:styleId="BodyTextIndentChar1">
    <w:name w:val="Body Text Indent Char1"/>
    <w:basedOn w:val="DefaultParagraphFont"/>
    <w:uiPriority w:val="99"/>
    <w:semiHidden/>
    <w:rsid w:val="001810B3"/>
    <w:rPr>
      <w:rFonts w:ascii="Times New Roman" w:hAnsi="Times New Roman" w:cs="Times New Roman"/>
      <w:sz w:val="20"/>
    </w:rPr>
  </w:style>
  <w:style w:type="character" w:customStyle="1" w:styleId="Style6pt">
    <w:name w:val="Style 6 pt"/>
    <w:basedOn w:val="DefaultParagraphFont"/>
    <w:qFormat/>
    <w:rsid w:val="001810B3"/>
    <w:rPr>
      <w:sz w:val="12"/>
    </w:rPr>
  </w:style>
  <w:style w:type="character" w:customStyle="1" w:styleId="CiteCharCharCharCharCharChar">
    <w:name w:val="Cite Char Char Char Char Char Char"/>
    <w:basedOn w:val="DefaultParagraphFont"/>
    <w:rsid w:val="001810B3"/>
    <w:rPr>
      <w:b/>
      <w:noProof w:val="0"/>
      <w:sz w:val="22"/>
      <w:szCs w:val="24"/>
      <w:u w:val="single"/>
      <w:lang w:val="en-US" w:eastAsia="en-US" w:bidi="ar-SA"/>
    </w:rPr>
  </w:style>
  <w:style w:type="character" w:customStyle="1" w:styleId="mainbody1">
    <w:name w:val="mainbody1"/>
    <w:basedOn w:val="DefaultParagraphFont"/>
    <w:rsid w:val="001810B3"/>
    <w:rPr>
      <w:rFonts w:ascii="Verdana" w:hAnsi="Verdana" w:hint="default"/>
      <w:color w:val="000000"/>
      <w:sz w:val="22"/>
      <w:szCs w:val="22"/>
    </w:rPr>
  </w:style>
  <w:style w:type="character" w:customStyle="1" w:styleId="ssl4">
    <w:name w:val="ss_l4"/>
    <w:basedOn w:val="DefaultParagraphFont"/>
    <w:rsid w:val="001810B3"/>
  </w:style>
  <w:style w:type="paragraph" w:customStyle="1" w:styleId="StyleNormalWeb11ptUnderline">
    <w:name w:val="Style Normal (Web) + 11 pt Underline"/>
    <w:basedOn w:val="NormalWeb"/>
    <w:link w:val="StyleNormalWeb11ptUnderlineChar"/>
    <w:qFormat/>
    <w:rsid w:val="001810B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810B3"/>
    <w:rPr>
      <w:rFonts w:ascii="Calibri" w:eastAsia="Calibri" w:hAnsi="Calibri" w:cs="Calibri"/>
      <w:u w:val="single"/>
    </w:rPr>
  </w:style>
  <w:style w:type="character" w:customStyle="1" w:styleId="cit-first-element">
    <w:name w:val="cit-first-element"/>
    <w:basedOn w:val="DefaultParagraphFont"/>
    <w:rsid w:val="001810B3"/>
  </w:style>
  <w:style w:type="character" w:customStyle="1" w:styleId="title1">
    <w:name w:val="title1"/>
    <w:basedOn w:val="DefaultParagraphFont"/>
    <w:rsid w:val="001810B3"/>
  </w:style>
  <w:style w:type="character" w:customStyle="1" w:styleId="StyleThickunderline1">
    <w:name w:val="Style Thick underline1"/>
    <w:basedOn w:val="DefaultParagraphFont"/>
    <w:rsid w:val="001810B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810B3"/>
    <w:rPr>
      <w:rFonts w:ascii="Georgia" w:hAnsi="Georgia"/>
    </w:rPr>
  </w:style>
  <w:style w:type="character" w:customStyle="1" w:styleId="FooterChar1">
    <w:name w:val="Footer Char1"/>
    <w:basedOn w:val="DefaultParagraphFont"/>
    <w:uiPriority w:val="99"/>
    <w:semiHidden/>
    <w:rsid w:val="001810B3"/>
    <w:rPr>
      <w:rFonts w:ascii="Georgia" w:hAnsi="Georgia"/>
    </w:rPr>
  </w:style>
  <w:style w:type="paragraph" w:customStyle="1" w:styleId="Underline20">
    <w:name w:val="Underline2"/>
    <w:basedOn w:val="Normal"/>
    <w:link w:val="Underline2Char"/>
    <w:autoRedefine/>
    <w:uiPriority w:val="4"/>
    <w:qFormat/>
    <w:rsid w:val="001810B3"/>
    <w:rPr>
      <w:b/>
      <w:u w:val="single"/>
    </w:rPr>
  </w:style>
  <w:style w:type="character" w:customStyle="1" w:styleId="Underline2Char">
    <w:name w:val="Underline2 Char"/>
    <w:basedOn w:val="DefaultParagraphFont"/>
    <w:link w:val="Underline20"/>
    <w:uiPriority w:val="4"/>
    <w:qFormat/>
    <w:rsid w:val="001810B3"/>
    <w:rPr>
      <w:rFonts w:ascii="Times New Roman" w:hAnsi="Times New Roman" w:cs="Times New Roman"/>
      <w:b/>
      <w:u w:val="single"/>
    </w:rPr>
  </w:style>
  <w:style w:type="paragraph" w:customStyle="1" w:styleId="TableParagraph">
    <w:name w:val="Table Paragraph"/>
    <w:basedOn w:val="Normal"/>
    <w:uiPriority w:val="1"/>
    <w:qFormat/>
    <w:rsid w:val="001810B3"/>
    <w:pPr>
      <w:widowControl w:val="0"/>
    </w:pPr>
  </w:style>
  <w:style w:type="character" w:customStyle="1" w:styleId="UnderlineChar0">
    <w:name w:val="UnderlineChar"/>
    <w:rsid w:val="001810B3"/>
    <w:rPr>
      <w:sz w:val="24"/>
      <w:u w:val="single"/>
      <w:shd w:val="clear" w:color="auto" w:fill="auto"/>
    </w:rPr>
  </w:style>
  <w:style w:type="character" w:customStyle="1" w:styleId="foreground">
    <w:name w:val="foreground"/>
    <w:basedOn w:val="DefaultParagraphFont"/>
    <w:rsid w:val="001810B3"/>
  </w:style>
  <w:style w:type="paragraph" w:customStyle="1" w:styleId="StyleCircled11pt">
    <w:name w:val="Style Circled + 11 pt"/>
    <w:basedOn w:val="Normal"/>
    <w:link w:val="StyleCircled11ptChar"/>
    <w:qFormat/>
    <w:rsid w:val="001810B3"/>
    <w:rPr>
      <w:rFonts w:eastAsia="Times New Roman"/>
      <w:b/>
      <w:bCs/>
      <w:sz w:val="20"/>
      <w:u w:val="single"/>
    </w:rPr>
  </w:style>
  <w:style w:type="character" w:customStyle="1" w:styleId="StyleCircled11ptChar">
    <w:name w:val="Style Circled + 11 pt Char"/>
    <w:link w:val="StyleCircled11pt"/>
    <w:rsid w:val="001810B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1810B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810B3"/>
    <w:rPr>
      <w:rFonts w:ascii="Times" w:eastAsia="Times New Roman" w:hAnsi="Times" w:cs="Times New Roman"/>
      <w:sz w:val="20"/>
      <w:szCs w:val="28"/>
      <w:u w:val="single"/>
    </w:rPr>
  </w:style>
  <w:style w:type="paragraph" w:customStyle="1" w:styleId="cite20">
    <w:name w:val="cite2"/>
    <w:basedOn w:val="Normal"/>
    <w:uiPriority w:val="99"/>
    <w:qFormat/>
    <w:rsid w:val="001810B3"/>
    <w:rPr>
      <w:rFonts w:eastAsia="Times New Roman"/>
      <w:color w:val="000000"/>
      <w:sz w:val="20"/>
      <w:szCs w:val="20"/>
    </w:rPr>
  </w:style>
  <w:style w:type="character" w:customStyle="1" w:styleId="postby">
    <w:name w:val="post_by"/>
    <w:basedOn w:val="DefaultParagraphFont"/>
    <w:rsid w:val="001810B3"/>
  </w:style>
  <w:style w:type="character" w:customStyle="1" w:styleId="Style11ptBorderSinglesolidlineAuto05ptLinewidth">
    <w:name w:val="Style 11 pt Border: : (Single solid line Auto  0.5 pt Line width)"/>
    <w:rsid w:val="001810B3"/>
    <w:rPr>
      <w:sz w:val="20"/>
      <w:bdr w:val="single" w:sz="4" w:space="0" w:color="auto" w:frame="1"/>
    </w:rPr>
  </w:style>
  <w:style w:type="character" w:customStyle="1" w:styleId="StyleUnderlineChar9ptBorderSinglesolidlineAuto0">
    <w:name w:val="Style Underline Char + 9 pt Border: : (Single solid line Auto  0..."/>
    <w:rsid w:val="001810B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810B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810B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810B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810B3"/>
    <w:rPr>
      <w:sz w:val="20"/>
      <w:szCs w:val="24"/>
      <w:u w:val="single"/>
      <w:bdr w:val="single" w:sz="4" w:space="0" w:color="auto"/>
      <w:lang w:val="en-US" w:eastAsia="en-US" w:bidi="ar-SA"/>
    </w:rPr>
  </w:style>
  <w:style w:type="character" w:customStyle="1" w:styleId="StyleLatinGaramondUnderline">
    <w:name w:val="Style (Latin) Garamond Underline"/>
    <w:rsid w:val="001810B3"/>
    <w:rPr>
      <w:rFonts w:ascii="Times New Roman" w:hAnsi="Times New Roman"/>
      <w:sz w:val="20"/>
      <w:u w:val="single"/>
    </w:rPr>
  </w:style>
  <w:style w:type="character" w:customStyle="1" w:styleId="StyleLatinGaramond">
    <w:name w:val="Style (Latin) Garamond"/>
    <w:rsid w:val="001810B3"/>
    <w:rPr>
      <w:rFonts w:ascii="Times New Roman" w:hAnsi="Times New Roman"/>
      <w:sz w:val="20"/>
    </w:rPr>
  </w:style>
  <w:style w:type="character" w:customStyle="1" w:styleId="styletimesnewroman12ptbold0">
    <w:name w:val="styletimesnewroman12ptbold"/>
    <w:basedOn w:val="DefaultParagraphFont"/>
    <w:rsid w:val="001810B3"/>
  </w:style>
  <w:style w:type="character" w:customStyle="1" w:styleId="mainheading">
    <w:name w:val="mainheading"/>
    <w:basedOn w:val="DefaultParagraphFont"/>
    <w:rsid w:val="001810B3"/>
  </w:style>
  <w:style w:type="paragraph" w:customStyle="1" w:styleId="BoldandUnderlineChar2CharChar">
    <w:name w:val="Bold and Underline Char2 Char Char"/>
    <w:basedOn w:val="Normal"/>
    <w:link w:val="BoldandUnderlineChar2CharCharChar"/>
    <w:qFormat/>
    <w:rsid w:val="001810B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810B3"/>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1810B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810B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810B3"/>
    <w:rPr>
      <w:sz w:val="16"/>
    </w:rPr>
  </w:style>
  <w:style w:type="paragraph" w:customStyle="1" w:styleId="Reduce8pt">
    <w:name w:val="Reduce 8pt"/>
    <w:basedOn w:val="Normal"/>
    <w:link w:val="Reduce8ptCharChar"/>
    <w:qFormat/>
    <w:rsid w:val="001810B3"/>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1810B3"/>
    <w:rPr>
      <w:rFonts w:ascii="Arial" w:hAnsi="Arial" w:cs="Arial"/>
    </w:rPr>
  </w:style>
  <w:style w:type="character" w:customStyle="1" w:styleId="boldciteChar4">
    <w:name w:val="bold cite Char4"/>
    <w:link w:val="boldcite"/>
    <w:locked/>
    <w:rsid w:val="001810B3"/>
    <w:rPr>
      <w:rFonts w:eastAsia="Times New Roman" w:cs="Times New Roman"/>
      <w:b/>
      <w:color w:val="000000"/>
      <w:sz w:val="20"/>
      <w:u w:val="thick" w:color="000000"/>
    </w:rPr>
  </w:style>
  <w:style w:type="paragraph" w:customStyle="1" w:styleId="boldcite">
    <w:name w:val="bold cite"/>
    <w:basedOn w:val="Normal"/>
    <w:link w:val="boldciteChar4"/>
    <w:qFormat/>
    <w:rsid w:val="001810B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1810B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810B3"/>
    <w:rPr>
      <w:rFonts w:eastAsia="Calibri"/>
      <w:b/>
    </w:rPr>
  </w:style>
  <w:style w:type="character" w:customStyle="1" w:styleId="HeadingsBaseChar">
    <w:name w:val="Headings Base Char"/>
    <w:basedOn w:val="DefaultParagraphFont"/>
    <w:link w:val="HeadingsBase"/>
    <w:locked/>
    <w:rsid w:val="001810B3"/>
    <w:rPr>
      <w:rFonts w:ascii="Times New Roman" w:hAnsi="Times New Roman" w:cs="Times New Roman"/>
      <w:b/>
      <w:sz w:val="32"/>
    </w:rPr>
  </w:style>
  <w:style w:type="paragraph" w:customStyle="1" w:styleId="HeadingsBase">
    <w:name w:val="Headings Base"/>
    <w:basedOn w:val="Normal"/>
    <w:link w:val="HeadingsBaseChar"/>
    <w:qFormat/>
    <w:rsid w:val="001810B3"/>
    <w:pPr>
      <w:keepNext/>
      <w:keepLines/>
      <w:suppressAutoHyphens/>
      <w:spacing w:before="20" w:after="120"/>
      <w:jc w:val="center"/>
    </w:pPr>
    <w:rPr>
      <w:b/>
      <w:sz w:val="32"/>
    </w:rPr>
  </w:style>
  <w:style w:type="paragraph" w:customStyle="1" w:styleId="HeadingFake">
    <w:name w:val="Heading Fake"/>
    <w:basedOn w:val="Heading3"/>
    <w:qFormat/>
    <w:rsid w:val="001810B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1810B3"/>
    <w:pPr>
      <w:spacing w:line="480" w:lineRule="auto"/>
      <w:ind w:firstLine="720"/>
    </w:pPr>
    <w:rPr>
      <w:rFonts w:eastAsia="Calibri"/>
    </w:rPr>
  </w:style>
  <w:style w:type="paragraph" w:customStyle="1" w:styleId="SchoolBlockQuote">
    <w:name w:val="School Block Quote"/>
    <w:basedOn w:val="SchoolPaper"/>
    <w:qFormat/>
    <w:rsid w:val="001810B3"/>
  </w:style>
  <w:style w:type="paragraph" w:customStyle="1" w:styleId="SchoolWorksCited">
    <w:name w:val="School Works Cited"/>
    <w:basedOn w:val="SchoolPaper"/>
    <w:qFormat/>
    <w:rsid w:val="001810B3"/>
  </w:style>
  <w:style w:type="paragraph" w:customStyle="1" w:styleId="BlockQuote">
    <w:name w:val="Block Quote"/>
    <w:basedOn w:val="Normal"/>
    <w:qFormat/>
    <w:rsid w:val="001810B3"/>
    <w:pPr>
      <w:ind w:left="720" w:right="720"/>
    </w:pPr>
    <w:rPr>
      <w:rFonts w:eastAsia="Calibri"/>
    </w:rPr>
  </w:style>
  <w:style w:type="paragraph" w:customStyle="1" w:styleId="PaperBody">
    <w:name w:val="Paper Body"/>
    <w:basedOn w:val="Normal"/>
    <w:qFormat/>
    <w:rsid w:val="001810B3"/>
    <w:pPr>
      <w:spacing w:line="480" w:lineRule="auto"/>
      <w:ind w:firstLine="720"/>
    </w:pPr>
    <w:rPr>
      <w:rFonts w:eastAsia="Calibri"/>
    </w:rPr>
  </w:style>
  <w:style w:type="paragraph" w:customStyle="1" w:styleId="PaperCitation">
    <w:name w:val="Paper Citation"/>
    <w:basedOn w:val="Normal"/>
    <w:qFormat/>
    <w:rsid w:val="001810B3"/>
    <w:pPr>
      <w:spacing w:line="480" w:lineRule="auto"/>
      <w:ind w:left="720" w:hanging="720"/>
    </w:pPr>
    <w:rPr>
      <w:rFonts w:eastAsia="Calibri"/>
    </w:rPr>
  </w:style>
  <w:style w:type="character" w:customStyle="1" w:styleId="hatChar">
    <w:name w:val="hat Char"/>
    <w:basedOn w:val="DefaultParagraphFont"/>
    <w:link w:val="hat"/>
    <w:locked/>
    <w:rsid w:val="001810B3"/>
    <w:rPr>
      <w:rFonts w:ascii="Times New Roman" w:eastAsia="Times New Roman" w:hAnsi="Times New Roman" w:cs="Times New Roman"/>
      <w:b/>
      <w:bCs/>
      <w:sz w:val="32"/>
      <w:u w:val="single"/>
      <w:lang w:bidi="en-US"/>
    </w:rPr>
  </w:style>
  <w:style w:type="paragraph" w:customStyle="1" w:styleId="WW-Default">
    <w:name w:val="WW-Default"/>
    <w:qFormat/>
    <w:rsid w:val="001810B3"/>
    <w:pPr>
      <w:suppressAutoHyphens/>
      <w:spacing w:after="0" w:line="240" w:lineRule="auto"/>
    </w:pPr>
    <w:rPr>
      <w:rFonts w:ascii="Georgia" w:eastAsia="Calibri" w:hAnsi="Georgia" w:cs="Calibri"/>
      <w:lang w:eastAsia="ar-SA"/>
    </w:rPr>
  </w:style>
  <w:style w:type="paragraph" w:customStyle="1" w:styleId="B-TagCite">
    <w:name w:val="B-TagCite"/>
    <w:qFormat/>
    <w:rsid w:val="001810B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810B3"/>
    <w:rPr>
      <w:rFonts w:ascii="Times New Roman" w:hAnsi="Times New Roman" w:cs="Times New Roman"/>
      <w:b/>
      <w:sz w:val="20"/>
    </w:rPr>
  </w:style>
  <w:style w:type="paragraph" w:customStyle="1" w:styleId="MicroText">
    <w:name w:val="MicroText"/>
    <w:basedOn w:val="Normal"/>
    <w:next w:val="Normal"/>
    <w:link w:val="MicroTextChar"/>
    <w:qFormat/>
    <w:rsid w:val="001810B3"/>
    <w:rPr>
      <w:rFonts w:ascii="Arial Narrow" w:hAnsi="Arial Narrow" w:cstheme="minorBidi"/>
      <w:sz w:val="12"/>
    </w:rPr>
  </w:style>
  <w:style w:type="paragraph" w:customStyle="1" w:styleId="indent">
    <w:name w:val="indent"/>
    <w:basedOn w:val="Normal"/>
    <w:qFormat/>
    <w:rsid w:val="001810B3"/>
    <w:pPr>
      <w:spacing w:before="100" w:beforeAutospacing="1" w:after="100" w:afterAutospacing="1"/>
    </w:pPr>
    <w:rPr>
      <w:rFonts w:eastAsia="Times New Roman"/>
    </w:rPr>
  </w:style>
  <w:style w:type="paragraph" w:customStyle="1" w:styleId="PageHeaderLine1">
    <w:name w:val="PageHeaderLine1"/>
    <w:basedOn w:val="Normal"/>
    <w:qFormat/>
    <w:rsid w:val="001810B3"/>
    <w:pPr>
      <w:tabs>
        <w:tab w:val="right" w:pos="10800"/>
      </w:tabs>
    </w:pPr>
    <w:rPr>
      <w:rFonts w:eastAsia="Calibri"/>
      <w:b/>
    </w:rPr>
  </w:style>
  <w:style w:type="paragraph" w:customStyle="1" w:styleId="PageHeaderLine2">
    <w:name w:val="PageHeaderLine2"/>
    <w:basedOn w:val="Normal"/>
    <w:next w:val="Normal"/>
    <w:link w:val="PageHeaderLine2Char"/>
    <w:qFormat/>
    <w:rsid w:val="001810B3"/>
    <w:pPr>
      <w:tabs>
        <w:tab w:val="right" w:pos="10800"/>
      </w:tabs>
      <w:spacing w:line="480" w:lineRule="auto"/>
    </w:pPr>
    <w:rPr>
      <w:rFonts w:eastAsia="Calibri"/>
      <w:b/>
    </w:rPr>
  </w:style>
  <w:style w:type="character" w:customStyle="1" w:styleId="styleboldunderline">
    <w:name w:val="styleboldunderline"/>
    <w:basedOn w:val="DefaultParagraphFont"/>
    <w:rsid w:val="001810B3"/>
  </w:style>
  <w:style w:type="character" w:customStyle="1" w:styleId="box">
    <w:name w:val="box"/>
    <w:basedOn w:val="DefaultParagraphFont"/>
    <w:rsid w:val="001810B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810B3"/>
    <w:rPr>
      <w:rFonts w:ascii="Arial Narrow" w:hAnsi="Arial Narrow" w:cs="Arial Narrow" w:hint="default"/>
      <w:sz w:val="18"/>
      <w:szCs w:val="18"/>
    </w:rPr>
  </w:style>
  <w:style w:type="character" w:customStyle="1" w:styleId="FontStyle14">
    <w:name w:val="Font Style14"/>
    <w:basedOn w:val="DefaultParagraphFont"/>
    <w:uiPriority w:val="99"/>
    <w:rsid w:val="001810B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810B3"/>
    <w:rPr>
      <w:rFonts w:ascii="Arial Narrow" w:hAnsi="Arial Narrow" w:cs="Arial Narrow" w:hint="default"/>
      <w:b/>
      <w:bCs/>
      <w:sz w:val="10"/>
      <w:szCs w:val="10"/>
    </w:rPr>
  </w:style>
  <w:style w:type="character" w:customStyle="1" w:styleId="CardTagandCiteChar">
    <w:name w:val="Card Tag and Cite Char"/>
    <w:basedOn w:val="DefaultParagraphFont"/>
    <w:rsid w:val="001810B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810B3"/>
    <w:rPr>
      <w:rFonts w:ascii="Arial Narrow" w:hAnsi="Arial Narrow"/>
      <w:b/>
      <w:color w:val="000000"/>
      <w:sz w:val="22"/>
      <w:szCs w:val="22"/>
      <w:u w:val="single"/>
    </w:rPr>
  </w:style>
  <w:style w:type="character" w:customStyle="1" w:styleId="SmallText0">
    <w:name w:val="SmallText"/>
    <w:rsid w:val="001810B3"/>
    <w:rPr>
      <w:color w:val="000000"/>
    </w:rPr>
  </w:style>
  <w:style w:type="character" w:customStyle="1" w:styleId="CitesChar1">
    <w:name w:val="Cites Char1"/>
    <w:basedOn w:val="DefaultParagraphFont"/>
    <w:rsid w:val="001810B3"/>
    <w:rPr>
      <w:b/>
      <w:bCs w:val="0"/>
      <w:szCs w:val="24"/>
      <w:u w:val="single"/>
      <w:lang w:val="en-US" w:eastAsia="en-US" w:bidi="ar-SA"/>
    </w:rPr>
  </w:style>
  <w:style w:type="character" w:customStyle="1" w:styleId="CardUnderlinedChar">
    <w:name w:val="Card Underlined Char"/>
    <w:basedOn w:val="DefaultParagraphFont"/>
    <w:rsid w:val="001810B3"/>
    <w:rPr>
      <w:rFonts w:ascii="Arial Narrow" w:hAnsi="Arial Narrow" w:hint="default"/>
      <w:sz w:val="22"/>
      <w:szCs w:val="24"/>
      <w:u w:val="single"/>
      <w:lang w:val="en-US" w:eastAsia="en-US" w:bidi="ar-SA"/>
    </w:rPr>
  </w:style>
  <w:style w:type="character" w:customStyle="1" w:styleId="underline3">
    <w:name w:val="underline3"/>
    <w:basedOn w:val="underline2"/>
    <w:rsid w:val="001810B3"/>
    <w:rPr>
      <w:rFonts w:ascii="Arial" w:hAnsi="Arial"/>
      <w:sz w:val="18"/>
      <w:u w:val="single"/>
      <w:bdr w:val="none" w:sz="0" w:space="0" w:color="auto" w:frame="1"/>
      <w:shd w:val="clear" w:color="auto" w:fill="FFFF00"/>
    </w:rPr>
  </w:style>
  <w:style w:type="character" w:customStyle="1" w:styleId="menu">
    <w:name w:val="menu"/>
    <w:basedOn w:val="DefaultParagraphFont"/>
    <w:rsid w:val="001810B3"/>
  </w:style>
  <w:style w:type="character" w:customStyle="1" w:styleId="itxtrst">
    <w:name w:val="itxtrst"/>
    <w:rsid w:val="001810B3"/>
  </w:style>
  <w:style w:type="character" w:customStyle="1" w:styleId="A-Underlining">
    <w:name w:val="A-Underlining"/>
    <w:basedOn w:val="DefaultParagraphFont"/>
    <w:rsid w:val="001810B3"/>
    <w:rPr>
      <w:rFonts w:ascii="Garamond" w:hAnsi="Garamond" w:hint="default"/>
      <w:color w:val="auto"/>
      <w:sz w:val="24"/>
      <w:u w:val="single"/>
    </w:rPr>
  </w:style>
  <w:style w:type="character" w:customStyle="1" w:styleId="StyleUnderlineBold0">
    <w:name w:val="Style Underline + Bold"/>
    <w:rsid w:val="001810B3"/>
    <w:rPr>
      <w:b/>
      <w:bCs/>
      <w:u w:val="single"/>
    </w:rPr>
  </w:style>
  <w:style w:type="character" w:customStyle="1" w:styleId="Underline-Highlighted">
    <w:name w:val="Underline-Highlighted"/>
    <w:uiPriority w:val="1"/>
    <w:qFormat/>
    <w:rsid w:val="001810B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810B3"/>
  </w:style>
  <w:style w:type="character" w:customStyle="1" w:styleId="newsmain">
    <w:name w:val="news_main"/>
    <w:basedOn w:val="DefaultParagraphFont"/>
    <w:rsid w:val="001810B3"/>
  </w:style>
  <w:style w:type="character" w:customStyle="1" w:styleId="AuthorDate0">
    <w:name w:val="Author Date"/>
    <w:rsid w:val="001810B3"/>
    <w:rPr>
      <w:b/>
      <w:bCs w:val="0"/>
      <w:sz w:val="24"/>
      <w:u w:val="thick"/>
    </w:rPr>
  </w:style>
  <w:style w:type="character" w:customStyle="1" w:styleId="red">
    <w:name w:val="red"/>
    <w:basedOn w:val="DefaultParagraphFont"/>
    <w:rsid w:val="001810B3"/>
  </w:style>
  <w:style w:type="character" w:customStyle="1" w:styleId="at">
    <w:name w:val="at"/>
    <w:rsid w:val="001810B3"/>
  </w:style>
  <w:style w:type="character" w:customStyle="1" w:styleId="org">
    <w:name w:val="org"/>
    <w:rsid w:val="001810B3"/>
  </w:style>
  <w:style w:type="character" w:customStyle="1" w:styleId="pnumber">
    <w:name w:val="pnumber"/>
    <w:rsid w:val="001810B3"/>
  </w:style>
  <w:style w:type="character" w:customStyle="1" w:styleId="ital">
    <w:name w:val="ital"/>
    <w:rsid w:val="001810B3"/>
  </w:style>
  <w:style w:type="character" w:customStyle="1" w:styleId="orgdiv">
    <w:name w:val="orgdiv"/>
    <w:rsid w:val="001810B3"/>
  </w:style>
  <w:style w:type="character" w:customStyle="1" w:styleId="orgname">
    <w:name w:val="orgname"/>
    <w:rsid w:val="001810B3"/>
  </w:style>
  <w:style w:type="character" w:customStyle="1" w:styleId="city">
    <w:name w:val="city"/>
    <w:rsid w:val="001810B3"/>
  </w:style>
  <w:style w:type="character" w:customStyle="1" w:styleId="state">
    <w:name w:val="state"/>
    <w:rsid w:val="001810B3"/>
  </w:style>
  <w:style w:type="character" w:customStyle="1" w:styleId="country">
    <w:name w:val="country"/>
    <w:rsid w:val="001810B3"/>
  </w:style>
  <w:style w:type="character" w:customStyle="1" w:styleId="articletitle">
    <w:name w:val="articletitle"/>
    <w:rsid w:val="001810B3"/>
    <w:rPr>
      <w:rFonts w:ascii="Times New Roman" w:hAnsi="Times New Roman" w:cs="Times New Roman" w:hint="default"/>
    </w:rPr>
  </w:style>
  <w:style w:type="character" w:customStyle="1" w:styleId="6pointChar">
    <w:name w:val="6 point Char"/>
    <w:rsid w:val="001810B3"/>
    <w:rPr>
      <w:rFonts w:ascii="Times New Roman" w:hAnsi="Times New Roman" w:cs="Times New Roman" w:hint="default"/>
      <w:sz w:val="12"/>
      <w:lang w:val="en-US" w:eastAsia="en-US"/>
    </w:rPr>
  </w:style>
  <w:style w:type="character" w:customStyle="1" w:styleId="StyleThickunderline">
    <w:name w:val="Style Thick underline"/>
    <w:qFormat/>
    <w:rsid w:val="001810B3"/>
    <w:rPr>
      <w:u w:val="thick"/>
    </w:rPr>
  </w:style>
  <w:style w:type="character" w:customStyle="1" w:styleId="Box0">
    <w:name w:val="Box!"/>
    <w:rsid w:val="001810B3"/>
    <w:rPr>
      <w:rFonts w:ascii="Garamond" w:hAnsi="Garamond" w:hint="default"/>
      <w:sz w:val="24"/>
      <w:u w:val="single"/>
      <w:bdr w:val="single" w:sz="4" w:space="0" w:color="auto" w:frame="1"/>
    </w:rPr>
  </w:style>
  <w:style w:type="character" w:customStyle="1" w:styleId="citechar1">
    <w:name w:val="citechar"/>
    <w:basedOn w:val="DefaultParagraphFont"/>
    <w:rsid w:val="001810B3"/>
  </w:style>
  <w:style w:type="character" w:customStyle="1" w:styleId="underlinechar2">
    <w:name w:val="underlinechar"/>
    <w:basedOn w:val="DefaultParagraphFont"/>
    <w:rsid w:val="001810B3"/>
  </w:style>
  <w:style w:type="character" w:customStyle="1" w:styleId="CardUnderlineChar">
    <w:name w:val="Card Underline Char"/>
    <w:rsid w:val="001810B3"/>
    <w:rPr>
      <w:szCs w:val="24"/>
      <w:u w:val="single"/>
      <w:lang w:val="en-US" w:eastAsia="en-US" w:bidi="ar-SA"/>
    </w:rPr>
  </w:style>
  <w:style w:type="character" w:customStyle="1" w:styleId="tagciteChar">
    <w:name w:val="tag/cite Char"/>
    <w:basedOn w:val="DefaultParagraphFont"/>
    <w:rsid w:val="001810B3"/>
    <w:rPr>
      <w:b/>
      <w:bCs w:val="0"/>
      <w:sz w:val="24"/>
      <w:lang w:val="en-US" w:eastAsia="en-US" w:bidi="ar-SA"/>
    </w:rPr>
  </w:style>
  <w:style w:type="character" w:customStyle="1" w:styleId="8pointChar">
    <w:name w:val="8 point Char"/>
    <w:basedOn w:val="DefaultParagraphFont"/>
    <w:rsid w:val="001810B3"/>
    <w:rPr>
      <w:sz w:val="16"/>
      <w:lang w:val="en-US" w:eastAsia="en-US" w:bidi="ar-SA"/>
    </w:rPr>
  </w:style>
  <w:style w:type="character" w:customStyle="1" w:styleId="BoldText12pt">
    <w:name w:val="Bold Text 12 pt"/>
    <w:rsid w:val="001810B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810B3"/>
  </w:style>
  <w:style w:type="table" w:styleId="TableGrid">
    <w:name w:val="Table Grid"/>
    <w:basedOn w:val="TableNormal"/>
    <w:rsid w:val="001810B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810B3"/>
    <w:rPr>
      <w:b/>
      <w:bCs w:val="0"/>
      <w:sz w:val="24"/>
      <w:lang w:val="en-US" w:eastAsia="en-US" w:bidi="ar-SA"/>
    </w:rPr>
  </w:style>
  <w:style w:type="character" w:customStyle="1" w:styleId="Mention11">
    <w:name w:val="Mention11"/>
    <w:basedOn w:val="DefaultParagraphFont"/>
    <w:uiPriority w:val="99"/>
    <w:semiHidden/>
    <w:unhideWhenUsed/>
    <w:rsid w:val="001810B3"/>
    <w:rPr>
      <w:color w:val="2B579A"/>
      <w:shd w:val="clear" w:color="auto" w:fill="E6E6E6"/>
    </w:rPr>
  </w:style>
  <w:style w:type="character" w:customStyle="1" w:styleId="Emph">
    <w:name w:val="Emph"/>
    <w:basedOn w:val="DefaultParagraphFont"/>
    <w:uiPriority w:val="1"/>
    <w:qFormat/>
    <w:rsid w:val="001810B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810B3"/>
  </w:style>
  <w:style w:type="character" w:customStyle="1" w:styleId="Mention2">
    <w:name w:val="Mention2"/>
    <w:basedOn w:val="DefaultParagraphFont"/>
    <w:uiPriority w:val="99"/>
    <w:semiHidden/>
    <w:unhideWhenUsed/>
    <w:rsid w:val="001810B3"/>
    <w:rPr>
      <w:color w:val="2B579A"/>
      <w:shd w:val="clear" w:color="auto" w:fill="E6E6E6"/>
    </w:rPr>
  </w:style>
  <w:style w:type="paragraph" w:customStyle="1" w:styleId="FlashTag">
    <w:name w:val="FlashTag"/>
    <w:basedOn w:val="Normal"/>
    <w:link w:val="FlashTagChar"/>
    <w:autoRedefine/>
    <w:uiPriority w:val="4"/>
    <w:qFormat/>
    <w:rsid w:val="001810B3"/>
    <w:rPr>
      <w:rFonts w:asciiTheme="majorHAnsi" w:hAnsiTheme="majorHAnsi"/>
      <w:b/>
      <w:sz w:val="28"/>
    </w:rPr>
  </w:style>
  <w:style w:type="character" w:customStyle="1" w:styleId="FlashTagChar">
    <w:name w:val="FlashTag Char"/>
    <w:basedOn w:val="DefaultParagraphFont"/>
    <w:link w:val="FlashTag"/>
    <w:uiPriority w:val="4"/>
    <w:rsid w:val="001810B3"/>
    <w:rPr>
      <w:rFonts w:asciiTheme="majorHAnsi" w:hAnsiTheme="majorHAnsi" w:cs="Times New Roman"/>
      <w:b/>
      <w:sz w:val="28"/>
    </w:rPr>
  </w:style>
  <w:style w:type="paragraph" w:customStyle="1" w:styleId="Warrant">
    <w:name w:val="Warrant"/>
    <w:autoRedefine/>
    <w:uiPriority w:val="4"/>
    <w:qFormat/>
    <w:rsid w:val="001810B3"/>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1810B3"/>
  </w:style>
  <w:style w:type="character" w:customStyle="1" w:styleId="m-8793234324905335251gmail-style13ptbold">
    <w:name w:val="m_-8793234324905335251gmail-style13ptbold"/>
    <w:basedOn w:val="DefaultParagraphFont"/>
    <w:rsid w:val="001810B3"/>
  </w:style>
  <w:style w:type="character" w:customStyle="1" w:styleId="EndnoteTextChar">
    <w:name w:val="Endnote Text Char"/>
    <w:basedOn w:val="DefaultParagraphFont"/>
    <w:link w:val="EndnoteText"/>
    <w:locked/>
    <w:rsid w:val="001810B3"/>
    <w:rPr>
      <w:rFonts w:ascii="Georgia" w:eastAsia="Times New Roman" w:hAnsi="Georgia"/>
      <w:szCs w:val="20"/>
    </w:rPr>
  </w:style>
  <w:style w:type="paragraph" w:styleId="EndnoteText">
    <w:name w:val="endnote text"/>
    <w:basedOn w:val="Normal"/>
    <w:link w:val="EndnoteTextChar"/>
    <w:unhideWhenUsed/>
    <w:rsid w:val="001810B3"/>
    <w:rPr>
      <w:rFonts w:ascii="Georgia" w:eastAsia="Times New Roman" w:hAnsi="Georgia" w:cstheme="minorBidi"/>
      <w:szCs w:val="20"/>
    </w:rPr>
  </w:style>
  <w:style w:type="character" w:customStyle="1" w:styleId="EndnoteTextChar1">
    <w:name w:val="Endnote Text Char1"/>
    <w:basedOn w:val="DefaultParagraphFont"/>
    <w:semiHidden/>
    <w:rsid w:val="001810B3"/>
    <w:rPr>
      <w:rFonts w:ascii="Times New Roman" w:hAnsi="Times New Roman" w:cs="Times New Roman"/>
      <w:sz w:val="20"/>
      <w:szCs w:val="20"/>
    </w:rPr>
  </w:style>
  <w:style w:type="character" w:customStyle="1" w:styleId="DateChar1">
    <w:name w:val="Date Char1"/>
    <w:basedOn w:val="DefaultParagraphFont"/>
    <w:uiPriority w:val="99"/>
    <w:rsid w:val="001810B3"/>
    <w:rPr>
      <w:rFonts w:ascii="Calibri" w:hAnsi="Calibri"/>
      <w:sz w:val="22"/>
    </w:rPr>
  </w:style>
  <w:style w:type="character" w:customStyle="1" w:styleId="BodyTextFirstIndentChar">
    <w:name w:val="Body Text First Indent Char"/>
    <w:basedOn w:val="BodyTextChar"/>
    <w:link w:val="BodyTextFirstIndent"/>
    <w:locked/>
    <w:rsid w:val="001810B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810B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1810B3"/>
    <w:rPr>
      <w:rFonts w:ascii="Times New Roman" w:hAnsi="Times New Roman" w:cs="Times New Roman"/>
    </w:rPr>
  </w:style>
  <w:style w:type="character" w:customStyle="1" w:styleId="BodyTextIndent2Char1">
    <w:name w:val="Body Text Indent 2 Char1"/>
    <w:basedOn w:val="DefaultParagraphFont"/>
    <w:semiHidden/>
    <w:rsid w:val="001810B3"/>
    <w:rPr>
      <w:rFonts w:ascii="Calibri" w:hAnsi="Calibri" w:cs="Calibri"/>
    </w:rPr>
  </w:style>
  <w:style w:type="character" w:customStyle="1" w:styleId="PlainTextChar1">
    <w:name w:val="Plain Text Char1"/>
    <w:basedOn w:val="DefaultParagraphFont"/>
    <w:semiHidden/>
    <w:rsid w:val="001810B3"/>
    <w:rPr>
      <w:rFonts w:ascii="Consolas" w:hAnsi="Consolas" w:cs="Calibri"/>
      <w:sz w:val="21"/>
      <w:szCs w:val="21"/>
    </w:rPr>
  </w:style>
  <w:style w:type="paragraph" w:customStyle="1" w:styleId="msolistparagraphcxspfirst">
    <w:name w:val="msolistparagraphcxspfirst"/>
    <w:basedOn w:val="Normal"/>
    <w:uiPriority w:val="99"/>
    <w:qFormat/>
    <w:rsid w:val="001810B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810B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810B3"/>
    <w:rPr>
      <w:rFonts w:ascii="Calibri" w:hAnsi="Calibri" w:cs="Calibri"/>
      <w:i/>
      <w:iCs/>
      <w:color w:val="000000" w:themeColor="text1"/>
    </w:rPr>
  </w:style>
  <w:style w:type="paragraph" w:customStyle="1" w:styleId="Heading2-NotBold">
    <w:name w:val="Heading 2 - Not Bold"/>
    <w:basedOn w:val="Heading2"/>
    <w:autoRedefine/>
    <w:uiPriority w:val="99"/>
    <w:qFormat/>
    <w:rsid w:val="001810B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1810B3"/>
    <w:rPr>
      <w:rFonts w:ascii="Times New Roman" w:eastAsia="Calibri" w:hAnsi="Times New Roman" w:cs="Times New Roman"/>
      <w:b/>
    </w:rPr>
  </w:style>
  <w:style w:type="paragraph" w:customStyle="1" w:styleId="Heading2-Bold">
    <w:name w:val="Heading 2 - Bold"/>
    <w:basedOn w:val="Normal"/>
    <w:autoRedefine/>
    <w:uiPriority w:val="99"/>
    <w:qFormat/>
    <w:rsid w:val="001810B3"/>
    <w:rPr>
      <w:rFonts w:eastAsia="Calibri"/>
      <w:b/>
    </w:rPr>
  </w:style>
  <w:style w:type="paragraph" w:customStyle="1" w:styleId="tag">
    <w:name w:val="%tag"/>
    <w:basedOn w:val="Normal"/>
    <w:next w:val="Normal"/>
    <w:uiPriority w:val="99"/>
    <w:qFormat/>
    <w:rsid w:val="001810B3"/>
    <w:rPr>
      <w:rFonts w:eastAsia="Calibri"/>
      <w:bCs/>
      <w:sz w:val="18"/>
    </w:rPr>
  </w:style>
  <w:style w:type="character" w:customStyle="1" w:styleId="Style2Char">
    <w:name w:val="Style 2 Char"/>
    <w:link w:val="Style20"/>
    <w:uiPriority w:val="99"/>
    <w:locked/>
    <w:rsid w:val="001810B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810B3"/>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1810B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810B3"/>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1810B3"/>
    <w:rPr>
      <w:rFonts w:ascii="Georgia" w:eastAsia="Times New Roman" w:hAnsi="Georgia"/>
      <w:sz w:val="18"/>
      <w:szCs w:val="20"/>
      <w:lang w:val="x-none" w:eastAsia="x-none"/>
    </w:rPr>
  </w:style>
  <w:style w:type="paragraph" w:customStyle="1" w:styleId="textsmall0">
    <w:name w:val="textsmall"/>
    <w:basedOn w:val="Normal"/>
    <w:link w:val="textsmallChar0"/>
    <w:qFormat/>
    <w:rsid w:val="001810B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810B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810B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810B3"/>
    <w:rPr>
      <w:rFonts w:ascii="Arial" w:eastAsia="Times New Roman" w:hAnsi="Arial" w:cs="Arial"/>
      <w:sz w:val="12"/>
    </w:rPr>
  </w:style>
  <w:style w:type="paragraph" w:customStyle="1" w:styleId="Micro">
    <w:name w:val="Micro"/>
    <w:basedOn w:val="Normal"/>
    <w:next w:val="Normal"/>
    <w:link w:val="MicroChar"/>
    <w:qFormat/>
    <w:rsid w:val="001810B3"/>
    <w:rPr>
      <w:rFonts w:ascii="Arial" w:eastAsia="Times New Roman" w:hAnsi="Arial" w:cs="Arial"/>
      <w:sz w:val="12"/>
    </w:rPr>
  </w:style>
  <w:style w:type="character" w:customStyle="1" w:styleId="CardNotUnderlinedChar1">
    <w:name w:val="Card Not Underlined Char1"/>
    <w:link w:val="CardNotUnderlined"/>
    <w:locked/>
    <w:rsid w:val="001810B3"/>
    <w:rPr>
      <w:rFonts w:ascii="Cambria" w:eastAsia="Times New Roman" w:hAnsi="Cambria" w:cs="Times New Roman"/>
      <w:sz w:val="18"/>
      <w:szCs w:val="20"/>
    </w:rPr>
  </w:style>
  <w:style w:type="paragraph" w:customStyle="1" w:styleId="h-lead">
    <w:name w:val="h-lead"/>
    <w:basedOn w:val="Normal"/>
    <w:uiPriority w:val="99"/>
    <w:qFormat/>
    <w:rsid w:val="001810B3"/>
    <w:pPr>
      <w:spacing w:before="100" w:beforeAutospacing="1" w:after="100" w:afterAutospacing="1"/>
    </w:pPr>
    <w:rPr>
      <w:rFonts w:eastAsia="Times New Roman"/>
      <w:sz w:val="24"/>
    </w:rPr>
  </w:style>
  <w:style w:type="paragraph" w:customStyle="1" w:styleId="intro">
    <w:name w:val="intro"/>
    <w:basedOn w:val="Normal"/>
    <w:uiPriority w:val="99"/>
    <w:qFormat/>
    <w:rsid w:val="001810B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810B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810B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810B3"/>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810B3"/>
    <w:rPr>
      <w:rFonts w:eastAsia="Calibri"/>
    </w:rPr>
  </w:style>
  <w:style w:type="paragraph" w:customStyle="1" w:styleId="F3-TagAuthor">
    <w:name w:val="F3 - Tag/Author"/>
    <w:basedOn w:val="Normal"/>
    <w:uiPriority w:val="99"/>
    <w:qFormat/>
    <w:rsid w:val="001810B3"/>
    <w:rPr>
      <w:rFonts w:eastAsia="Times New Roman"/>
      <w:b/>
    </w:rPr>
  </w:style>
  <w:style w:type="paragraph" w:customStyle="1" w:styleId="F5-UnderlineNormal">
    <w:name w:val="F5 - Underline Normal"/>
    <w:basedOn w:val="Normal"/>
    <w:uiPriority w:val="99"/>
    <w:qFormat/>
    <w:rsid w:val="001810B3"/>
    <w:rPr>
      <w:rFonts w:eastAsia="Calibri"/>
      <w:u w:val="single"/>
    </w:rPr>
  </w:style>
  <w:style w:type="paragraph" w:customStyle="1" w:styleId="Brief-PrimarySource">
    <w:name w:val="Brief - Primary Source"/>
    <w:basedOn w:val="Normal"/>
    <w:uiPriority w:val="99"/>
    <w:qFormat/>
    <w:rsid w:val="001810B3"/>
    <w:rPr>
      <w:rFonts w:eastAsia="Times New Roman"/>
      <w:b/>
      <w:sz w:val="24"/>
      <w:u w:val="single"/>
    </w:rPr>
  </w:style>
  <w:style w:type="paragraph" w:customStyle="1" w:styleId="Brief-Underline">
    <w:name w:val="Brief - Underline"/>
    <w:basedOn w:val="Normal"/>
    <w:uiPriority w:val="99"/>
    <w:qFormat/>
    <w:rsid w:val="001810B3"/>
    <w:rPr>
      <w:rFonts w:eastAsia="Times New Roman"/>
      <w:u w:val="single"/>
    </w:rPr>
  </w:style>
  <w:style w:type="paragraph" w:customStyle="1" w:styleId="Brief">
    <w:name w:val="Brief"/>
    <w:basedOn w:val="Brief-PrimarySource"/>
    <w:uiPriority w:val="99"/>
    <w:qFormat/>
    <w:rsid w:val="001810B3"/>
    <w:rPr>
      <w:b w:val="0"/>
    </w:rPr>
  </w:style>
  <w:style w:type="paragraph" w:customStyle="1" w:styleId="CM2">
    <w:name w:val="CM2"/>
    <w:basedOn w:val="Normal"/>
    <w:next w:val="Normal"/>
    <w:uiPriority w:val="99"/>
    <w:qFormat/>
    <w:rsid w:val="001810B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810B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810B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810B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810B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810B3"/>
    <w:pPr>
      <w:widowControl w:val="0"/>
      <w:spacing w:line="276" w:lineRule="atLeast"/>
    </w:pPr>
    <w:rPr>
      <w:color w:val="auto"/>
    </w:rPr>
  </w:style>
  <w:style w:type="paragraph" w:customStyle="1" w:styleId="CM34">
    <w:name w:val="CM34"/>
    <w:basedOn w:val="Default"/>
    <w:next w:val="Default"/>
    <w:uiPriority w:val="99"/>
    <w:qFormat/>
    <w:rsid w:val="001810B3"/>
    <w:pPr>
      <w:widowControl w:val="0"/>
    </w:pPr>
    <w:rPr>
      <w:color w:val="auto"/>
    </w:rPr>
  </w:style>
  <w:style w:type="paragraph" w:customStyle="1" w:styleId="CM56">
    <w:name w:val="CM56"/>
    <w:basedOn w:val="Default"/>
    <w:next w:val="Default"/>
    <w:uiPriority w:val="99"/>
    <w:qFormat/>
    <w:rsid w:val="001810B3"/>
    <w:pPr>
      <w:widowControl w:val="0"/>
    </w:pPr>
    <w:rPr>
      <w:rFonts w:eastAsia="Calibri"/>
      <w:color w:val="auto"/>
    </w:rPr>
  </w:style>
  <w:style w:type="paragraph" w:customStyle="1" w:styleId="CM58">
    <w:name w:val="CM58"/>
    <w:basedOn w:val="Default"/>
    <w:next w:val="Default"/>
    <w:uiPriority w:val="99"/>
    <w:qFormat/>
    <w:rsid w:val="001810B3"/>
    <w:pPr>
      <w:widowControl w:val="0"/>
    </w:pPr>
    <w:rPr>
      <w:rFonts w:eastAsia="Calibri"/>
      <w:color w:val="auto"/>
    </w:rPr>
  </w:style>
  <w:style w:type="paragraph" w:customStyle="1" w:styleId="CM57">
    <w:name w:val="CM57"/>
    <w:basedOn w:val="Default"/>
    <w:next w:val="Default"/>
    <w:uiPriority w:val="99"/>
    <w:qFormat/>
    <w:rsid w:val="001810B3"/>
    <w:pPr>
      <w:widowControl w:val="0"/>
    </w:pPr>
    <w:rPr>
      <w:rFonts w:eastAsia="Calibri"/>
      <w:color w:val="auto"/>
    </w:rPr>
  </w:style>
  <w:style w:type="paragraph" w:customStyle="1" w:styleId="CM1">
    <w:name w:val="CM1"/>
    <w:basedOn w:val="Default"/>
    <w:next w:val="Default"/>
    <w:uiPriority w:val="99"/>
    <w:qFormat/>
    <w:rsid w:val="001810B3"/>
    <w:pPr>
      <w:widowControl w:val="0"/>
    </w:pPr>
    <w:rPr>
      <w:rFonts w:eastAsia="Calibri"/>
      <w:color w:val="auto"/>
    </w:rPr>
  </w:style>
  <w:style w:type="paragraph" w:customStyle="1" w:styleId="CM49">
    <w:name w:val="CM49"/>
    <w:basedOn w:val="Default"/>
    <w:next w:val="Default"/>
    <w:uiPriority w:val="99"/>
    <w:qFormat/>
    <w:rsid w:val="001810B3"/>
    <w:pPr>
      <w:widowControl w:val="0"/>
    </w:pPr>
    <w:rPr>
      <w:rFonts w:eastAsia="Calibri"/>
      <w:color w:val="auto"/>
    </w:rPr>
  </w:style>
  <w:style w:type="paragraph" w:customStyle="1" w:styleId="CM41">
    <w:name w:val="CM41"/>
    <w:basedOn w:val="Default"/>
    <w:next w:val="Default"/>
    <w:uiPriority w:val="99"/>
    <w:qFormat/>
    <w:rsid w:val="001810B3"/>
    <w:pPr>
      <w:widowControl w:val="0"/>
    </w:pPr>
    <w:rPr>
      <w:rFonts w:eastAsia="Calibri"/>
      <w:color w:val="auto"/>
    </w:rPr>
  </w:style>
  <w:style w:type="paragraph" w:customStyle="1" w:styleId="3rdOrderPara">
    <w:name w:val="3rd Order Para"/>
    <w:basedOn w:val="Default"/>
    <w:next w:val="Default"/>
    <w:qFormat/>
    <w:rsid w:val="001810B3"/>
    <w:pPr>
      <w:widowControl w:val="0"/>
    </w:pPr>
    <w:rPr>
      <w:rFonts w:eastAsia="Calibri"/>
      <w:color w:val="auto"/>
    </w:rPr>
  </w:style>
  <w:style w:type="paragraph" w:customStyle="1" w:styleId="2ndOrderPara">
    <w:name w:val="2nd Order Para"/>
    <w:basedOn w:val="Default"/>
    <w:next w:val="Default"/>
    <w:qFormat/>
    <w:rsid w:val="001810B3"/>
    <w:pPr>
      <w:widowControl w:val="0"/>
    </w:pPr>
    <w:rPr>
      <w:rFonts w:eastAsia="Calibri"/>
      <w:color w:val="auto"/>
    </w:rPr>
  </w:style>
  <w:style w:type="paragraph" w:customStyle="1" w:styleId="Normal-SIGN2">
    <w:name w:val="Normal-SIGN2"/>
    <w:basedOn w:val="Default"/>
    <w:next w:val="Default"/>
    <w:qFormat/>
    <w:rsid w:val="001810B3"/>
    <w:pPr>
      <w:widowControl w:val="0"/>
    </w:pPr>
    <w:rPr>
      <w:rFonts w:eastAsia="Calibri"/>
      <w:color w:val="auto"/>
    </w:rPr>
  </w:style>
  <w:style w:type="paragraph" w:customStyle="1" w:styleId="Normal-SIGN1">
    <w:name w:val="Normal-SIGN1"/>
    <w:basedOn w:val="Default"/>
    <w:next w:val="Default"/>
    <w:uiPriority w:val="99"/>
    <w:qFormat/>
    <w:rsid w:val="001810B3"/>
    <w:pPr>
      <w:widowControl w:val="0"/>
    </w:pPr>
    <w:rPr>
      <w:rFonts w:eastAsia="Calibri"/>
      <w:color w:val="auto"/>
    </w:rPr>
  </w:style>
  <w:style w:type="paragraph" w:customStyle="1" w:styleId="CM3">
    <w:name w:val="CM3"/>
    <w:basedOn w:val="Default"/>
    <w:next w:val="Default"/>
    <w:uiPriority w:val="99"/>
    <w:qFormat/>
    <w:rsid w:val="001810B3"/>
    <w:pPr>
      <w:widowControl w:val="0"/>
      <w:spacing w:line="553" w:lineRule="atLeast"/>
    </w:pPr>
    <w:rPr>
      <w:rFonts w:eastAsia="Calibri"/>
      <w:color w:val="auto"/>
    </w:rPr>
  </w:style>
  <w:style w:type="paragraph" w:customStyle="1" w:styleId="CM33">
    <w:name w:val="CM33"/>
    <w:basedOn w:val="Default"/>
    <w:next w:val="Default"/>
    <w:uiPriority w:val="99"/>
    <w:qFormat/>
    <w:rsid w:val="001810B3"/>
    <w:pPr>
      <w:widowControl w:val="0"/>
    </w:pPr>
    <w:rPr>
      <w:rFonts w:eastAsia="Calibri"/>
      <w:color w:val="auto"/>
    </w:rPr>
  </w:style>
  <w:style w:type="paragraph" w:customStyle="1" w:styleId="CM37">
    <w:name w:val="CM37"/>
    <w:basedOn w:val="Default"/>
    <w:next w:val="Default"/>
    <w:uiPriority w:val="99"/>
    <w:qFormat/>
    <w:rsid w:val="001810B3"/>
    <w:pPr>
      <w:widowControl w:val="0"/>
    </w:pPr>
    <w:rPr>
      <w:rFonts w:eastAsia="Calibri"/>
      <w:color w:val="auto"/>
    </w:rPr>
  </w:style>
  <w:style w:type="paragraph" w:customStyle="1" w:styleId="CM7">
    <w:name w:val="CM7"/>
    <w:basedOn w:val="Default"/>
    <w:next w:val="Default"/>
    <w:uiPriority w:val="99"/>
    <w:qFormat/>
    <w:rsid w:val="001810B3"/>
    <w:pPr>
      <w:widowControl w:val="0"/>
      <w:spacing w:line="553" w:lineRule="atLeast"/>
    </w:pPr>
    <w:rPr>
      <w:rFonts w:eastAsia="Calibri"/>
      <w:color w:val="auto"/>
    </w:rPr>
  </w:style>
  <w:style w:type="paragraph" w:customStyle="1" w:styleId="Brief-SecondarySource">
    <w:name w:val="Brief - Secondary Source"/>
    <w:basedOn w:val="Normal"/>
    <w:qFormat/>
    <w:rsid w:val="001810B3"/>
    <w:rPr>
      <w:rFonts w:eastAsia="Times New Roman"/>
      <w:sz w:val="14"/>
      <w:szCs w:val="20"/>
    </w:rPr>
  </w:style>
  <w:style w:type="paragraph" w:customStyle="1" w:styleId="Brief-Card">
    <w:name w:val="Brief - Card"/>
    <w:basedOn w:val="Normal"/>
    <w:uiPriority w:val="99"/>
    <w:qFormat/>
    <w:rsid w:val="001810B3"/>
    <w:rPr>
      <w:rFonts w:eastAsia="Times New Roman"/>
    </w:rPr>
  </w:style>
  <w:style w:type="paragraph" w:customStyle="1" w:styleId="Pa2">
    <w:name w:val="Pa2"/>
    <w:basedOn w:val="Default"/>
    <w:next w:val="Default"/>
    <w:uiPriority w:val="99"/>
    <w:qFormat/>
    <w:rsid w:val="001810B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810B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810B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810B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810B3"/>
    <w:pPr>
      <w:widowControl w:val="0"/>
    </w:pPr>
    <w:rPr>
      <w:rFonts w:ascii="Arial Black" w:hAnsi="Arial Black"/>
      <w:color w:val="auto"/>
    </w:rPr>
  </w:style>
  <w:style w:type="paragraph" w:customStyle="1" w:styleId="Cover1">
    <w:name w:val="Cover 1"/>
    <w:basedOn w:val="Normal"/>
    <w:next w:val="Normal"/>
    <w:uiPriority w:val="99"/>
    <w:qFormat/>
    <w:rsid w:val="001810B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810B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810B3"/>
    <w:pPr>
      <w:widowControl w:val="0"/>
    </w:pPr>
    <w:rPr>
      <w:color w:val="auto"/>
    </w:rPr>
  </w:style>
  <w:style w:type="paragraph" w:customStyle="1" w:styleId="Pa11">
    <w:name w:val="Pa11"/>
    <w:basedOn w:val="Normal"/>
    <w:next w:val="Normal"/>
    <w:uiPriority w:val="99"/>
    <w:qFormat/>
    <w:rsid w:val="001810B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810B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810B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810B3"/>
    <w:pPr>
      <w:widowControl w:val="0"/>
    </w:pPr>
    <w:rPr>
      <w:rFonts w:eastAsia="Calibri"/>
      <w:color w:val="auto"/>
    </w:rPr>
  </w:style>
  <w:style w:type="paragraph" w:customStyle="1" w:styleId="CM5">
    <w:name w:val="CM5"/>
    <w:basedOn w:val="Default"/>
    <w:next w:val="Default"/>
    <w:qFormat/>
    <w:rsid w:val="001810B3"/>
    <w:pPr>
      <w:widowControl w:val="0"/>
      <w:spacing w:line="553" w:lineRule="atLeast"/>
    </w:pPr>
    <w:rPr>
      <w:rFonts w:eastAsia="Calibri"/>
      <w:color w:val="auto"/>
    </w:rPr>
  </w:style>
  <w:style w:type="paragraph" w:customStyle="1" w:styleId="CM28">
    <w:name w:val="CM28"/>
    <w:basedOn w:val="Default"/>
    <w:next w:val="Default"/>
    <w:uiPriority w:val="99"/>
    <w:qFormat/>
    <w:rsid w:val="001810B3"/>
    <w:pPr>
      <w:widowControl w:val="0"/>
    </w:pPr>
    <w:rPr>
      <w:rFonts w:eastAsia="Calibri"/>
      <w:color w:val="auto"/>
    </w:rPr>
  </w:style>
  <w:style w:type="paragraph" w:customStyle="1" w:styleId="CM8">
    <w:name w:val="CM8"/>
    <w:basedOn w:val="Default"/>
    <w:next w:val="Default"/>
    <w:uiPriority w:val="99"/>
    <w:qFormat/>
    <w:rsid w:val="001810B3"/>
    <w:pPr>
      <w:widowControl w:val="0"/>
    </w:pPr>
    <w:rPr>
      <w:rFonts w:eastAsia="Calibri"/>
      <w:color w:val="auto"/>
    </w:rPr>
  </w:style>
  <w:style w:type="paragraph" w:customStyle="1" w:styleId="CM6">
    <w:name w:val="CM6"/>
    <w:basedOn w:val="Default"/>
    <w:next w:val="Default"/>
    <w:uiPriority w:val="99"/>
    <w:qFormat/>
    <w:rsid w:val="001810B3"/>
    <w:pPr>
      <w:widowControl w:val="0"/>
      <w:spacing w:line="553" w:lineRule="atLeast"/>
    </w:pPr>
    <w:rPr>
      <w:rFonts w:eastAsia="Calibri"/>
      <w:color w:val="auto"/>
    </w:rPr>
  </w:style>
  <w:style w:type="paragraph" w:customStyle="1" w:styleId="CM22">
    <w:name w:val="CM22"/>
    <w:basedOn w:val="Default"/>
    <w:next w:val="Default"/>
    <w:uiPriority w:val="99"/>
    <w:qFormat/>
    <w:rsid w:val="001810B3"/>
    <w:pPr>
      <w:widowControl w:val="0"/>
    </w:pPr>
    <w:rPr>
      <w:rFonts w:eastAsia="Calibri"/>
      <w:color w:val="auto"/>
    </w:rPr>
  </w:style>
  <w:style w:type="paragraph" w:customStyle="1" w:styleId="DoubleUnderlined">
    <w:name w:val="Double Underlined"/>
    <w:basedOn w:val="Heading2"/>
    <w:autoRedefine/>
    <w:uiPriority w:val="99"/>
    <w:qFormat/>
    <w:rsid w:val="001810B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810B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810B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810B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810B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810B3"/>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810B3"/>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1810B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810B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1810B3"/>
  </w:style>
  <w:style w:type="paragraph" w:customStyle="1" w:styleId="StyleUnderliningTimesNewRomanBoldNounderlineKernat16">
    <w:name w:val="Style Underlining + Times New Roman Bold No underline Kern at 16..."/>
    <w:basedOn w:val="Normal"/>
    <w:uiPriority w:val="99"/>
    <w:qFormat/>
    <w:rsid w:val="001810B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810B3"/>
    <w:rPr>
      <w:rFonts w:eastAsia="Times New Roman"/>
      <w:b/>
      <w:bCs/>
      <w:kern w:val="32"/>
      <w:sz w:val="32"/>
      <w:szCs w:val="32"/>
    </w:rPr>
  </w:style>
  <w:style w:type="paragraph" w:customStyle="1" w:styleId="StyleBoldUnderliningKernat16pt">
    <w:name w:val="Style Bold Underlining + Kern at 16 pt"/>
    <w:uiPriority w:val="99"/>
    <w:qFormat/>
    <w:rsid w:val="001810B3"/>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810B3"/>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1810B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810B3"/>
    <w:pPr>
      <w:ind w:left="400"/>
    </w:pPr>
    <w:rPr>
      <w:rFonts w:eastAsia="Times New Roman"/>
      <w:szCs w:val="20"/>
    </w:rPr>
  </w:style>
  <w:style w:type="paragraph" w:customStyle="1" w:styleId="Paste">
    <w:name w:val="Paste"/>
    <w:basedOn w:val="card"/>
    <w:qFormat/>
    <w:rsid w:val="001810B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810B3"/>
    <w:rPr>
      <w:rFonts w:ascii="Georgia" w:eastAsia="Times New Roman" w:hAnsi="Georgia"/>
      <w:b/>
      <w:u w:val="single"/>
    </w:rPr>
  </w:style>
  <w:style w:type="paragraph" w:customStyle="1" w:styleId="UnderlineStyle0">
    <w:name w:val="Underline Style"/>
    <w:basedOn w:val="Normal"/>
    <w:link w:val="UnderlineStyleChar"/>
    <w:qFormat/>
    <w:rsid w:val="001810B3"/>
    <w:rPr>
      <w:rFonts w:ascii="Georgia" w:eastAsia="Times New Roman" w:hAnsi="Georgia" w:cstheme="minorBidi"/>
      <w:b/>
      <w:u w:val="single"/>
    </w:rPr>
  </w:style>
  <w:style w:type="paragraph" w:customStyle="1" w:styleId="Normalization">
    <w:name w:val="Normalization"/>
    <w:basedOn w:val="Normal"/>
    <w:uiPriority w:val="99"/>
    <w:qFormat/>
    <w:rsid w:val="001810B3"/>
    <w:rPr>
      <w:rFonts w:eastAsia="Times New Roman"/>
      <w:sz w:val="18"/>
    </w:rPr>
  </w:style>
  <w:style w:type="paragraph" w:customStyle="1" w:styleId="BreifTitle">
    <w:name w:val="Breif Title"/>
    <w:basedOn w:val="Normal"/>
    <w:autoRedefine/>
    <w:uiPriority w:val="99"/>
    <w:qFormat/>
    <w:rsid w:val="001810B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810B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810B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810B3"/>
    <w:rPr>
      <w:rFonts w:eastAsia="Times New Roman"/>
      <w:color w:val="333333"/>
    </w:rPr>
  </w:style>
  <w:style w:type="paragraph" w:customStyle="1" w:styleId="StyleTagandCiteFranklinGothicDemi">
    <w:name w:val="Style Tag and Cite + Franklin Gothic Demi"/>
    <w:basedOn w:val="Normal"/>
    <w:autoRedefine/>
    <w:uiPriority w:val="99"/>
    <w:qFormat/>
    <w:rsid w:val="001810B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810B3"/>
    <w:rPr>
      <w:bCs/>
    </w:rPr>
  </w:style>
  <w:style w:type="paragraph" w:customStyle="1" w:styleId="tagCharCharCharCharCharCharChar">
    <w:name w:val="tag Char Char Char Char Char Char Char"/>
    <w:basedOn w:val="Normal"/>
    <w:uiPriority w:val="99"/>
    <w:qFormat/>
    <w:rsid w:val="001810B3"/>
    <w:rPr>
      <w:rFonts w:eastAsia="Times New Roman"/>
      <w:b/>
      <w:sz w:val="24"/>
      <w:szCs w:val="20"/>
    </w:rPr>
  </w:style>
  <w:style w:type="paragraph" w:customStyle="1" w:styleId="title-bold-medium">
    <w:name w:val="title-bold-medium"/>
    <w:basedOn w:val="Normal"/>
    <w:uiPriority w:val="99"/>
    <w:qFormat/>
    <w:rsid w:val="001810B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810B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810B3"/>
    <w:rPr>
      <w:rFonts w:ascii="Arial Narrow" w:eastAsia="Times New Roman" w:hAnsi="Arial Narrow"/>
      <w:b/>
      <w:sz w:val="24"/>
    </w:rPr>
  </w:style>
  <w:style w:type="paragraph" w:customStyle="1" w:styleId="BLOCKTITLE1">
    <w:name w:val="BLOCK TITLE"/>
    <w:basedOn w:val="Heading1"/>
    <w:uiPriority w:val="99"/>
    <w:qFormat/>
    <w:rsid w:val="001810B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1810B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810B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810B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810B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810B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810B3"/>
    <w:pPr>
      <w:spacing w:before="100" w:beforeAutospacing="1" w:after="100" w:afterAutospacing="1"/>
    </w:pPr>
    <w:rPr>
      <w:rFonts w:eastAsia="Times New Roman"/>
    </w:rPr>
  </w:style>
  <w:style w:type="paragraph" w:customStyle="1" w:styleId="ToRead">
    <w:name w:val="To Read"/>
    <w:basedOn w:val="Normal"/>
    <w:uiPriority w:val="99"/>
    <w:qFormat/>
    <w:rsid w:val="001810B3"/>
    <w:pPr>
      <w:ind w:left="720"/>
    </w:pPr>
    <w:rPr>
      <w:rFonts w:ascii="Verdana" w:eastAsia="Times New Roman" w:hAnsi="Verdana"/>
      <w:b/>
      <w:u w:val="single"/>
    </w:rPr>
  </w:style>
  <w:style w:type="paragraph" w:customStyle="1" w:styleId="Style1">
    <w:name w:val="Style 1"/>
    <w:basedOn w:val="Normal"/>
    <w:uiPriority w:val="99"/>
    <w:qFormat/>
    <w:rsid w:val="001810B3"/>
    <w:pPr>
      <w:widowControl w:val="0"/>
      <w:ind w:firstLine="216"/>
    </w:pPr>
    <w:rPr>
      <w:rFonts w:eastAsia="Times New Roman"/>
      <w:noProof/>
      <w:color w:val="000000"/>
      <w:szCs w:val="20"/>
    </w:rPr>
  </w:style>
  <w:style w:type="paragraph" w:customStyle="1" w:styleId="Style41">
    <w:name w:val="Style 4"/>
    <w:basedOn w:val="Normal"/>
    <w:uiPriority w:val="99"/>
    <w:qFormat/>
    <w:rsid w:val="001810B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810B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810B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810B3"/>
    <w:pPr>
      <w:ind w:left="1660"/>
    </w:pPr>
  </w:style>
  <w:style w:type="paragraph" w:customStyle="1" w:styleId="PageNumber1">
    <w:name w:val="Page Number1"/>
    <w:basedOn w:val="Normal"/>
    <w:next w:val="Normal"/>
    <w:uiPriority w:val="99"/>
    <w:qFormat/>
    <w:rsid w:val="001810B3"/>
    <w:rPr>
      <w:rFonts w:eastAsia="Times New Roman"/>
    </w:rPr>
  </w:style>
  <w:style w:type="paragraph" w:customStyle="1" w:styleId="Card1">
    <w:name w:val="Card1"/>
    <w:uiPriority w:val="99"/>
    <w:qFormat/>
    <w:rsid w:val="001810B3"/>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810B3"/>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810B3"/>
    <w:pPr>
      <w:ind w:left="288" w:right="288"/>
    </w:pPr>
    <w:rPr>
      <w:rFonts w:eastAsia="Times New Roman"/>
    </w:rPr>
  </w:style>
  <w:style w:type="paragraph" w:customStyle="1" w:styleId="CaseListNormal">
    <w:name w:val="Case List Normal"/>
    <w:basedOn w:val="Normal"/>
    <w:uiPriority w:val="99"/>
    <w:qFormat/>
    <w:rsid w:val="001810B3"/>
    <w:rPr>
      <w:rFonts w:ascii="Times" w:eastAsia="Times New Roman" w:hAnsi="Times"/>
      <w:szCs w:val="26"/>
    </w:rPr>
  </w:style>
  <w:style w:type="paragraph" w:customStyle="1" w:styleId="Body">
    <w:name w:val="Body"/>
    <w:basedOn w:val="Normal"/>
    <w:uiPriority w:val="99"/>
    <w:qFormat/>
    <w:rsid w:val="001810B3"/>
    <w:pPr>
      <w:outlineLvl w:val="3"/>
    </w:pPr>
    <w:rPr>
      <w:rFonts w:eastAsia="Times New Roman"/>
      <w:szCs w:val="20"/>
    </w:rPr>
  </w:style>
  <w:style w:type="paragraph" w:customStyle="1" w:styleId="3text">
    <w:name w:val="3text"/>
    <w:basedOn w:val="Normal"/>
    <w:uiPriority w:val="99"/>
    <w:qFormat/>
    <w:rsid w:val="001810B3"/>
    <w:pPr>
      <w:spacing w:before="100" w:beforeAutospacing="1" w:after="100" w:afterAutospacing="1"/>
    </w:pPr>
    <w:rPr>
      <w:rFonts w:eastAsia="Times New Roman"/>
      <w:sz w:val="24"/>
    </w:rPr>
  </w:style>
  <w:style w:type="paragraph" w:customStyle="1" w:styleId="TimesNewRoman12">
    <w:name w:val="TimesNewRoman12"/>
    <w:uiPriority w:val="99"/>
    <w:qFormat/>
    <w:rsid w:val="001810B3"/>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810B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810B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810B3"/>
    <w:rPr>
      <w:rFonts w:eastAsia="Times New Roman"/>
      <w:color w:val="000000"/>
      <w:sz w:val="18"/>
    </w:rPr>
  </w:style>
  <w:style w:type="paragraph" w:customStyle="1" w:styleId="text1">
    <w:name w:val="text1"/>
    <w:basedOn w:val="Normal"/>
    <w:autoRedefine/>
    <w:uiPriority w:val="99"/>
    <w:qFormat/>
    <w:rsid w:val="001810B3"/>
    <w:rPr>
      <w:rFonts w:eastAsia="Times New Roman"/>
      <w:szCs w:val="20"/>
    </w:rPr>
  </w:style>
  <w:style w:type="paragraph" w:customStyle="1" w:styleId="RepeatBlockHeading">
    <w:name w:val="Repeat Block Heading"/>
    <w:basedOn w:val="Normal"/>
    <w:autoRedefine/>
    <w:uiPriority w:val="99"/>
    <w:qFormat/>
    <w:rsid w:val="001810B3"/>
    <w:pPr>
      <w:jc w:val="center"/>
    </w:pPr>
    <w:rPr>
      <w:rFonts w:eastAsia="Times New Roman"/>
      <w:b/>
      <w:smallCaps/>
      <w:color w:val="000000"/>
      <w:sz w:val="24"/>
      <w:u w:val="thick"/>
    </w:rPr>
  </w:style>
  <w:style w:type="paragraph" w:customStyle="1" w:styleId="story-headline">
    <w:name w:val="story-headline"/>
    <w:basedOn w:val="Normal"/>
    <w:uiPriority w:val="99"/>
    <w:qFormat/>
    <w:rsid w:val="001810B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810B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810B3"/>
    <w:rPr>
      <w:rFonts w:ascii="Arial" w:eastAsia="Times New Roman" w:hAnsi="Arial"/>
      <w:b/>
      <w:bCs/>
    </w:rPr>
  </w:style>
  <w:style w:type="paragraph" w:customStyle="1" w:styleId="TextofCards">
    <w:name w:val="Text of Cards"/>
    <w:basedOn w:val="Normal"/>
    <w:uiPriority w:val="99"/>
    <w:qFormat/>
    <w:rsid w:val="001810B3"/>
    <w:rPr>
      <w:rFonts w:eastAsia="Times New Roman"/>
      <w:color w:val="000000"/>
      <w:spacing w:val="6"/>
      <w:szCs w:val="23"/>
    </w:rPr>
  </w:style>
  <w:style w:type="paragraph" w:customStyle="1" w:styleId="Corpotesto">
    <w:name w:val="Corpo testo"/>
    <w:basedOn w:val="Normal"/>
    <w:uiPriority w:val="99"/>
    <w:qFormat/>
    <w:rsid w:val="001810B3"/>
    <w:pPr>
      <w:widowControl w:val="0"/>
      <w:adjustRightInd w:val="0"/>
      <w:spacing w:after="283"/>
    </w:pPr>
    <w:rPr>
      <w:rFonts w:ascii="Times" w:eastAsia="Times New Roman" w:hAnsi="Times"/>
    </w:rPr>
  </w:style>
  <w:style w:type="paragraph" w:customStyle="1" w:styleId="tagCharChar1Char">
    <w:name w:val="tag Char Char1 Char"/>
    <w:uiPriority w:val="99"/>
    <w:qFormat/>
    <w:rsid w:val="001810B3"/>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810B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810B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810B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810B3"/>
    <w:rPr>
      <w:rFonts w:ascii="Arial" w:hAnsi="Arial"/>
      <w:b w:val="0"/>
      <w:caps w:val="0"/>
      <w:sz w:val="20"/>
    </w:rPr>
  </w:style>
  <w:style w:type="paragraph" w:customStyle="1" w:styleId="ProjectTitleLine">
    <w:name w:val="Project Title Line"/>
    <w:basedOn w:val="Normal"/>
    <w:next w:val="Normal"/>
    <w:autoRedefine/>
    <w:uiPriority w:val="99"/>
    <w:qFormat/>
    <w:rsid w:val="001810B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810B3"/>
    <w:rPr>
      <w:rFonts w:ascii="Arial Narrow" w:eastAsia="Times New Roman" w:hAnsi="Arial Narrow"/>
      <w:strike/>
    </w:rPr>
  </w:style>
  <w:style w:type="paragraph" w:customStyle="1" w:styleId="NormalVerdana">
    <w:name w:val="Normal + Verdana"/>
    <w:aliases w:val="10 pt,White,Normal + Arial"/>
    <w:basedOn w:val="Normal"/>
    <w:uiPriority w:val="99"/>
    <w:qFormat/>
    <w:rsid w:val="001810B3"/>
    <w:rPr>
      <w:rFonts w:ascii="Arial" w:eastAsia="Times New Roman" w:hAnsi="Arial"/>
      <w:szCs w:val="20"/>
      <w:u w:val="single"/>
    </w:rPr>
  </w:style>
  <w:style w:type="paragraph" w:customStyle="1" w:styleId="Normal10pt">
    <w:name w:val="Normal + 10 pt"/>
    <w:basedOn w:val="Normal"/>
    <w:uiPriority w:val="99"/>
    <w:qFormat/>
    <w:rsid w:val="001810B3"/>
    <w:rPr>
      <w:rFonts w:eastAsia="Times New Roman"/>
      <w:szCs w:val="20"/>
    </w:rPr>
  </w:style>
  <w:style w:type="paragraph" w:customStyle="1" w:styleId="cardChar1Char">
    <w:name w:val="card Char1 Char"/>
    <w:basedOn w:val="Normal"/>
    <w:uiPriority w:val="99"/>
    <w:qFormat/>
    <w:rsid w:val="001810B3"/>
    <w:pPr>
      <w:ind w:left="288" w:right="288"/>
    </w:pPr>
    <w:rPr>
      <w:rFonts w:eastAsia="Times New Roman"/>
      <w:szCs w:val="20"/>
    </w:rPr>
  </w:style>
  <w:style w:type="paragraph" w:customStyle="1" w:styleId="CM12">
    <w:name w:val="CM12"/>
    <w:basedOn w:val="Default"/>
    <w:next w:val="Default"/>
    <w:uiPriority w:val="99"/>
    <w:qFormat/>
    <w:rsid w:val="001810B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810B3"/>
    <w:pPr>
      <w:widowControl w:val="0"/>
      <w:spacing w:after="480"/>
    </w:pPr>
    <w:rPr>
      <w:rFonts w:ascii="Granjon LT Std" w:hAnsi="Granjon LT Std"/>
      <w:color w:val="auto"/>
    </w:rPr>
  </w:style>
  <w:style w:type="paragraph" w:customStyle="1" w:styleId="CM10">
    <w:name w:val="CM10"/>
    <w:basedOn w:val="Default"/>
    <w:next w:val="Default"/>
    <w:uiPriority w:val="99"/>
    <w:qFormat/>
    <w:rsid w:val="001810B3"/>
    <w:pPr>
      <w:widowControl w:val="0"/>
      <w:spacing w:line="320" w:lineRule="atLeast"/>
    </w:pPr>
    <w:rPr>
      <w:rFonts w:ascii="Granjon LT Std" w:hAnsi="Granjon LT Std"/>
      <w:color w:val="auto"/>
    </w:rPr>
  </w:style>
  <w:style w:type="paragraph" w:customStyle="1" w:styleId="bold">
    <w:name w:val="bold"/>
    <w:basedOn w:val="Normal"/>
    <w:uiPriority w:val="99"/>
    <w:qFormat/>
    <w:rsid w:val="001810B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810B3"/>
    <w:rPr>
      <w:rFonts w:ascii="Arial Narrow" w:eastAsia="Times New Roman" w:hAnsi="Arial Narrow"/>
      <w:strike/>
      <w:szCs w:val="20"/>
    </w:rPr>
  </w:style>
  <w:style w:type="paragraph" w:customStyle="1" w:styleId="textbodyblack">
    <w:name w:val="textbodyblack"/>
    <w:basedOn w:val="Normal"/>
    <w:uiPriority w:val="99"/>
    <w:qFormat/>
    <w:rsid w:val="001810B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810B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810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810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810B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810B3"/>
    <w:rPr>
      <w:rFonts w:ascii="Georgia" w:eastAsia="Times New Roman" w:hAnsi="Georgia"/>
      <w:b/>
      <w:bCs/>
      <w:szCs w:val="16"/>
      <w:u w:val="single"/>
    </w:rPr>
  </w:style>
  <w:style w:type="paragraph" w:customStyle="1" w:styleId="CiteCorrected">
    <w:name w:val="Cite Corrected"/>
    <w:basedOn w:val="Normal"/>
    <w:link w:val="CiteCorrectedChar"/>
    <w:qFormat/>
    <w:rsid w:val="001810B3"/>
    <w:rPr>
      <w:rFonts w:ascii="Georgia" w:eastAsia="Times New Roman" w:hAnsi="Georgia" w:cstheme="minorBidi"/>
      <w:b/>
      <w:bCs/>
      <w:szCs w:val="16"/>
      <w:u w:val="single"/>
    </w:rPr>
  </w:style>
  <w:style w:type="paragraph" w:customStyle="1" w:styleId="CardText20">
    <w:name w:val="Card Text 2"/>
    <w:basedOn w:val="CardText10"/>
    <w:link w:val="CardText2Char"/>
    <w:qFormat/>
    <w:rsid w:val="001810B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810B3"/>
    <w:pPr>
      <w:ind w:left="288"/>
    </w:pPr>
    <w:rPr>
      <w:szCs w:val="20"/>
      <w:lang w:eastAsia="zh-CN"/>
    </w:rPr>
  </w:style>
  <w:style w:type="paragraph" w:customStyle="1" w:styleId="BriefTitle2">
    <w:name w:val="Brief Title 2"/>
    <w:basedOn w:val="BriefTitle"/>
    <w:uiPriority w:val="99"/>
    <w:qFormat/>
    <w:rsid w:val="001810B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810B3"/>
    <w:rPr>
      <w:u w:val="single"/>
    </w:rPr>
  </w:style>
  <w:style w:type="paragraph" w:customStyle="1" w:styleId="StyleCardText11ptUnderline">
    <w:name w:val="Style Card Text + 11 pt Underline"/>
    <w:link w:val="StyleCardText11ptUnderlineChar"/>
    <w:qFormat/>
    <w:rsid w:val="001810B3"/>
    <w:pPr>
      <w:spacing w:line="254" w:lineRule="auto"/>
    </w:pPr>
    <w:rPr>
      <w:u w:val="single"/>
    </w:rPr>
  </w:style>
  <w:style w:type="character" w:customStyle="1" w:styleId="StyleMinimizedText11ptChar">
    <w:name w:val="Style Minimized Text + 11 pt Char"/>
    <w:basedOn w:val="DefaultParagraphFont"/>
    <w:link w:val="StyleMinimizedText11pt"/>
    <w:locked/>
    <w:rsid w:val="001810B3"/>
    <w:rPr>
      <w:rFonts w:ascii="Georgia" w:hAnsi="Georgia"/>
      <w:sz w:val="16"/>
    </w:rPr>
  </w:style>
  <w:style w:type="paragraph" w:customStyle="1" w:styleId="StyleMinimizedText11pt">
    <w:name w:val="Style Minimized Text + 11 pt"/>
    <w:basedOn w:val="Normal"/>
    <w:link w:val="StyleMinimizedText11ptChar"/>
    <w:qFormat/>
    <w:rsid w:val="001810B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810B3"/>
    <w:rPr>
      <w:rFonts w:ascii="Georgia" w:hAnsi="Georgia"/>
      <w:sz w:val="16"/>
    </w:rPr>
  </w:style>
  <w:style w:type="paragraph" w:customStyle="1" w:styleId="StyleMinimizedText11pt1">
    <w:name w:val="Style Minimized Text + 11 pt1"/>
    <w:basedOn w:val="Normal"/>
    <w:link w:val="StyleMinimizedText11pt1Char"/>
    <w:qFormat/>
    <w:rsid w:val="001810B3"/>
    <w:rPr>
      <w:rFonts w:ascii="Georgia" w:hAnsi="Georgia" w:cstheme="minorBidi"/>
      <w:sz w:val="16"/>
    </w:rPr>
  </w:style>
  <w:style w:type="character" w:customStyle="1" w:styleId="Debate-CardSmalltextF2Char">
    <w:name w:val="Debate- Card Small text F2 Char"/>
    <w:link w:val="Debate-CardSmalltextF2"/>
    <w:locked/>
    <w:rsid w:val="001810B3"/>
    <w:rPr>
      <w:rFonts w:ascii="Arial Narrow" w:hAnsi="Arial Narrow"/>
      <w:sz w:val="16"/>
    </w:rPr>
  </w:style>
  <w:style w:type="paragraph" w:customStyle="1" w:styleId="Debate-CardSmalltextF2">
    <w:name w:val="Debate- Card Small text F2"/>
    <w:basedOn w:val="Normal"/>
    <w:next w:val="Normal"/>
    <w:link w:val="Debate-CardSmalltextF2Char"/>
    <w:qFormat/>
    <w:rsid w:val="001810B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810B3"/>
    <w:rPr>
      <w:rFonts w:ascii="Arial Narrow" w:hAnsi="Arial Narrow"/>
      <w:b/>
      <w:sz w:val="18"/>
      <w:u w:val="single"/>
    </w:rPr>
  </w:style>
  <w:style w:type="paragraph" w:customStyle="1" w:styleId="Debate-EmphasizedText-F5">
    <w:name w:val="Debate- Emphasized Text- F5"/>
    <w:basedOn w:val="Normal"/>
    <w:link w:val="Debate-EmphasizedText-F5Char"/>
    <w:qFormat/>
    <w:rsid w:val="001810B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810B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810B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810B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810B3"/>
    <w:rPr>
      <w:rFonts w:eastAsia="Times New Roman" w:cs="Calibri"/>
      <w:sz w:val="16"/>
    </w:rPr>
  </w:style>
  <w:style w:type="character" w:customStyle="1" w:styleId="CardStyleChar">
    <w:name w:val="Card Style Char"/>
    <w:link w:val="CardStyle0"/>
    <w:locked/>
    <w:rsid w:val="001810B3"/>
    <w:rPr>
      <w:rFonts w:ascii="Times New Roman" w:eastAsia="Times New Roman" w:hAnsi="Times New Roman" w:cs="Times New Roman"/>
    </w:rPr>
  </w:style>
  <w:style w:type="paragraph" w:customStyle="1" w:styleId="emactive">
    <w:name w:val="emactive"/>
    <w:basedOn w:val="Normal"/>
    <w:uiPriority w:val="99"/>
    <w:qFormat/>
    <w:rsid w:val="001810B3"/>
    <w:pPr>
      <w:spacing w:before="100" w:beforeAutospacing="1" w:after="100" w:afterAutospacing="1"/>
    </w:pPr>
    <w:rPr>
      <w:rFonts w:eastAsia="Times New Roman"/>
      <w:sz w:val="24"/>
    </w:rPr>
  </w:style>
  <w:style w:type="paragraph" w:customStyle="1" w:styleId="emready">
    <w:name w:val="emready"/>
    <w:basedOn w:val="Normal"/>
    <w:uiPriority w:val="99"/>
    <w:qFormat/>
    <w:rsid w:val="001810B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810B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810B3"/>
    <w:rPr>
      <w:rFonts w:ascii="Georgia" w:eastAsia="Times New Roman" w:hAnsi="Georgia"/>
      <w:b/>
      <w:u w:val="single"/>
    </w:rPr>
  </w:style>
  <w:style w:type="character" w:customStyle="1" w:styleId="CardHighlightChar">
    <w:name w:val="Card Highlight Char"/>
    <w:link w:val="CardHighlight"/>
    <w:locked/>
    <w:rsid w:val="001810B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810B3"/>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1810B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810B3"/>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810B3"/>
    <w:pPr>
      <w:spacing w:before="100" w:beforeAutospacing="1" w:after="100" w:afterAutospacing="1"/>
    </w:pPr>
    <w:rPr>
      <w:rFonts w:eastAsia="Times New Roman"/>
      <w:sz w:val="24"/>
    </w:rPr>
  </w:style>
  <w:style w:type="paragraph" w:customStyle="1" w:styleId="norma">
    <w:name w:val="norma"/>
    <w:basedOn w:val="Heading3"/>
    <w:uiPriority w:val="99"/>
    <w:qFormat/>
    <w:rsid w:val="001810B3"/>
    <w:rPr>
      <w:rFonts w:eastAsia="MS Gothic" w:cs="Arial"/>
      <w:bCs/>
      <w:sz w:val="24"/>
    </w:rPr>
  </w:style>
  <w:style w:type="paragraph" w:customStyle="1" w:styleId="nromal">
    <w:name w:val="nromal"/>
    <w:basedOn w:val="Normal"/>
    <w:uiPriority w:val="99"/>
    <w:qFormat/>
    <w:rsid w:val="001810B3"/>
    <w:pPr>
      <w:keepNext/>
      <w:keepLines/>
      <w:spacing w:before="200"/>
      <w:outlineLvl w:val="3"/>
    </w:pPr>
    <w:rPr>
      <w:rFonts w:eastAsia="Times New Roman" w:cs="Cambria"/>
      <w:b/>
      <w:iCs/>
    </w:rPr>
  </w:style>
  <w:style w:type="paragraph" w:customStyle="1" w:styleId="natural">
    <w:name w:val="natural"/>
    <w:basedOn w:val="Normal"/>
    <w:uiPriority w:val="99"/>
    <w:qFormat/>
    <w:rsid w:val="001810B3"/>
    <w:pPr>
      <w:keepNext/>
      <w:keepLines/>
      <w:spacing w:before="200"/>
      <w:outlineLvl w:val="3"/>
    </w:pPr>
    <w:rPr>
      <w:rFonts w:eastAsia="Times New Roman"/>
      <w:b/>
      <w:iCs/>
    </w:rPr>
  </w:style>
  <w:style w:type="paragraph" w:customStyle="1" w:styleId="nroaml">
    <w:name w:val="nroaml"/>
    <w:basedOn w:val="Normal"/>
    <w:uiPriority w:val="99"/>
    <w:qFormat/>
    <w:rsid w:val="001810B3"/>
    <w:pPr>
      <w:keepNext/>
      <w:keepLines/>
      <w:spacing w:before="200"/>
      <w:outlineLvl w:val="3"/>
    </w:pPr>
    <w:rPr>
      <w:rFonts w:eastAsia="Times New Roman"/>
      <w:b/>
      <w:iCs/>
    </w:rPr>
  </w:style>
  <w:style w:type="paragraph" w:customStyle="1" w:styleId="noraml">
    <w:name w:val="noraml"/>
    <w:basedOn w:val="Normal"/>
    <w:uiPriority w:val="99"/>
    <w:qFormat/>
    <w:rsid w:val="001810B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810B3"/>
    <w:rPr>
      <w:rFonts w:ascii="Georgia" w:eastAsia="Calibri" w:hAnsi="Georgia"/>
      <w:sz w:val="16"/>
      <w:szCs w:val="16"/>
    </w:rPr>
  </w:style>
  <w:style w:type="paragraph" w:customStyle="1" w:styleId="SmallSizeParagraph">
    <w:name w:val="Small Size Paragraph"/>
    <w:basedOn w:val="Normal"/>
    <w:link w:val="SmallSizeParagraphChar"/>
    <w:qFormat/>
    <w:rsid w:val="001810B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810B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810B3"/>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1810B3"/>
    <w:rPr>
      <w:rFonts w:ascii="Arial" w:eastAsia="Calibri" w:hAnsi="Arial" w:cs="Arial"/>
      <w:kern w:val="2"/>
      <w:sz w:val="14"/>
      <w:szCs w:val="14"/>
      <w:lang w:eastAsia="zh-TW"/>
    </w:rPr>
  </w:style>
  <w:style w:type="paragraph" w:customStyle="1" w:styleId="CardT1">
    <w:name w:val="CardT1"/>
    <w:basedOn w:val="Normal"/>
    <w:link w:val="CardT1Char"/>
    <w:qFormat/>
    <w:rsid w:val="001810B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810B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810B3"/>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810B3"/>
    <w:pPr>
      <w:spacing w:before="100" w:beforeAutospacing="1" w:after="100" w:afterAutospacing="1"/>
    </w:pPr>
    <w:rPr>
      <w:rFonts w:eastAsia="Times New Roman"/>
      <w:sz w:val="24"/>
    </w:rPr>
  </w:style>
  <w:style w:type="paragraph" w:customStyle="1" w:styleId="CiteReal">
    <w:name w:val="Cite Real"/>
    <w:basedOn w:val="Normal"/>
    <w:next w:val="Normal"/>
    <w:qFormat/>
    <w:rsid w:val="001810B3"/>
    <w:rPr>
      <w:rFonts w:ascii="Arial" w:eastAsia="MS Mincho" w:hAnsi="Arial"/>
      <w:b/>
      <w:sz w:val="24"/>
      <w:u w:val="single"/>
    </w:rPr>
  </w:style>
  <w:style w:type="paragraph" w:customStyle="1" w:styleId="2909F619802848F09E01365C32F34654">
    <w:name w:val="2909F619802848F09E01365C32F34654"/>
    <w:uiPriority w:val="99"/>
    <w:qFormat/>
    <w:rsid w:val="001810B3"/>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810B3"/>
    <w:rPr>
      <w:rFonts w:ascii="Georgia" w:eastAsia="Calibri" w:hAnsi="Georgia"/>
      <w:u w:val="single"/>
      <w:lang w:val="x-none" w:eastAsia="zh-CN"/>
    </w:rPr>
  </w:style>
  <w:style w:type="paragraph" w:customStyle="1" w:styleId="UnderlineS">
    <w:name w:val="Underline S"/>
    <w:basedOn w:val="Normal"/>
    <w:link w:val="UnderlineSChar"/>
    <w:qFormat/>
    <w:rsid w:val="001810B3"/>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1810B3"/>
    <w:rPr>
      <w:rFonts w:ascii="Georgia" w:hAnsi="Georgia"/>
      <w:sz w:val="12"/>
    </w:rPr>
  </w:style>
  <w:style w:type="paragraph" w:customStyle="1" w:styleId="Ununderlined">
    <w:name w:val="Ununderlined"/>
    <w:basedOn w:val="Normal"/>
    <w:link w:val="UnunderlinedChar"/>
    <w:qFormat/>
    <w:rsid w:val="001810B3"/>
    <w:rPr>
      <w:rFonts w:ascii="Georgia" w:hAnsi="Georgia" w:cstheme="minorBidi"/>
      <w:sz w:val="12"/>
    </w:rPr>
  </w:style>
  <w:style w:type="character" w:customStyle="1" w:styleId="HighlightingChar">
    <w:name w:val="Highlighting Char"/>
    <w:link w:val="Highlighting"/>
    <w:locked/>
    <w:rsid w:val="001810B3"/>
    <w:rPr>
      <w:rFonts w:ascii="Georgia" w:hAnsi="Georgia"/>
      <w:u w:val="thick"/>
    </w:rPr>
  </w:style>
  <w:style w:type="paragraph" w:customStyle="1" w:styleId="Highlighting">
    <w:name w:val="Highlighting"/>
    <w:basedOn w:val="Normal"/>
    <w:link w:val="HighlightingChar"/>
    <w:autoRedefine/>
    <w:qFormat/>
    <w:rsid w:val="001810B3"/>
    <w:rPr>
      <w:rFonts w:ascii="Georgia" w:hAnsi="Georgia" w:cstheme="minorBidi"/>
      <w:u w:val="thick"/>
    </w:rPr>
  </w:style>
  <w:style w:type="character" w:customStyle="1" w:styleId="CITEChar">
    <w:name w:val="CITE Char"/>
    <w:link w:val="CITE"/>
    <w:locked/>
    <w:rsid w:val="001810B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1810B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810B3"/>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810B3"/>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1810B3"/>
    <w:pPr>
      <w:ind w:left="432"/>
    </w:pPr>
    <w:rPr>
      <w:rFonts w:ascii="Georgia" w:hAnsi="Georgia" w:cstheme="minorBidi"/>
      <w:color w:val="000000"/>
      <w:sz w:val="16"/>
      <w:szCs w:val="20"/>
      <w:lang w:val="x-none" w:eastAsia="x-none"/>
    </w:rPr>
  </w:style>
  <w:style w:type="character" w:customStyle="1" w:styleId="TagofCardChar">
    <w:name w:val="Tag of Card Char"/>
    <w:link w:val="TagofCard"/>
    <w:locked/>
    <w:rsid w:val="001810B3"/>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810B3"/>
    <w:rPr>
      <w:b/>
      <w:sz w:val="28"/>
    </w:rPr>
  </w:style>
  <w:style w:type="character" w:customStyle="1" w:styleId="SourcenameChar">
    <w:name w:val="Source name Char"/>
    <w:link w:val="Sourcename"/>
    <w:locked/>
    <w:rsid w:val="001810B3"/>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1810B3"/>
    <w:rPr>
      <w:b/>
      <w:bCs/>
      <w:sz w:val="20"/>
    </w:rPr>
  </w:style>
  <w:style w:type="character" w:customStyle="1" w:styleId="underlinedcardChar">
    <w:name w:val="underlined card Char"/>
    <w:link w:val="underlinedcard0"/>
    <w:locked/>
    <w:rsid w:val="001810B3"/>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1810B3"/>
    <w:rPr>
      <w:sz w:val="22"/>
      <w:u w:val="single"/>
    </w:rPr>
  </w:style>
  <w:style w:type="paragraph" w:customStyle="1" w:styleId="FullText">
    <w:name w:val="Full Text"/>
    <w:basedOn w:val="Normal"/>
    <w:uiPriority w:val="99"/>
    <w:qFormat/>
    <w:rsid w:val="001810B3"/>
    <w:rPr>
      <w:rFonts w:eastAsia="Times New Roman"/>
      <w:sz w:val="16"/>
    </w:rPr>
  </w:style>
  <w:style w:type="character" w:customStyle="1" w:styleId="TextUnderlineChar">
    <w:name w:val="Text Underline Char"/>
    <w:link w:val="TextUnderline"/>
    <w:locked/>
    <w:rsid w:val="001810B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810B3"/>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1810B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810B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810B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810B3"/>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1810B3"/>
    <w:pPr>
      <w:spacing w:before="240"/>
      <w:outlineLvl w:val="2"/>
    </w:pPr>
    <w:rPr>
      <w:rFonts w:eastAsia="Times New Roman"/>
      <w:b/>
    </w:rPr>
  </w:style>
  <w:style w:type="character" w:customStyle="1" w:styleId="CiteCardChar">
    <w:name w:val="Cite_Card Char"/>
    <w:link w:val="CiteCard0"/>
    <w:locked/>
    <w:rsid w:val="001810B3"/>
    <w:rPr>
      <w:rFonts w:ascii="Times New Roman" w:eastAsia="Times New Roman" w:hAnsi="Times New Roman" w:cs="Arial"/>
      <w:bCs/>
      <w:sz w:val="20"/>
      <w:szCs w:val="20"/>
    </w:rPr>
  </w:style>
  <w:style w:type="paragraph" w:customStyle="1" w:styleId="CiteCard0">
    <w:name w:val="Cite_Card"/>
    <w:link w:val="CiteCardChar"/>
    <w:qFormat/>
    <w:rsid w:val="001810B3"/>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810B3"/>
    <w:pPr>
      <w:widowControl w:val="0"/>
    </w:pPr>
    <w:rPr>
      <w:rFonts w:eastAsia="MS Mincho"/>
      <w:color w:val="auto"/>
    </w:rPr>
  </w:style>
  <w:style w:type="character" w:customStyle="1" w:styleId="StyleStyle49pt6Char">
    <w:name w:val="Style Style4 + 9 pt6 Char"/>
    <w:basedOn w:val="Style4Char"/>
    <w:link w:val="StyleStyle49pt6"/>
    <w:locked/>
    <w:rsid w:val="001810B3"/>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1810B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810B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810B3"/>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1810B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810B3"/>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810B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810B3"/>
    <w:rPr>
      <w:rFonts w:ascii="Georgia" w:hAnsi="Georgia" w:cs="Calibri"/>
      <w:b/>
      <w:bCs/>
      <w:u w:val="single"/>
    </w:rPr>
  </w:style>
  <w:style w:type="character" w:customStyle="1" w:styleId="DebatenoramlChar">
    <w:name w:val="Debatenoraml Char"/>
    <w:link w:val="Debatenoraml"/>
    <w:locked/>
    <w:rsid w:val="001810B3"/>
    <w:rPr>
      <w:rFonts w:ascii="Times New Roman" w:hAnsi="Times New Roman" w:cs="Times New Roman"/>
    </w:rPr>
  </w:style>
  <w:style w:type="paragraph" w:customStyle="1" w:styleId="Debatenoraml">
    <w:name w:val="Debatenoraml"/>
    <w:basedOn w:val="NoSpacing"/>
    <w:link w:val="DebatenoramlChar"/>
    <w:qFormat/>
    <w:rsid w:val="001810B3"/>
    <w:pPr>
      <w:spacing w:before="0" w:line="240" w:lineRule="auto"/>
    </w:pPr>
    <w:rPr>
      <w:rFonts w:ascii="Times New Roman" w:hAnsi="Times New Roman" w:cs="Times New Roman"/>
    </w:rPr>
  </w:style>
  <w:style w:type="paragraph" w:customStyle="1" w:styleId="SynergyTag">
    <w:name w:val="SynergyTag"/>
    <w:basedOn w:val="Normal"/>
    <w:uiPriority w:val="99"/>
    <w:qFormat/>
    <w:rsid w:val="001810B3"/>
    <w:rPr>
      <w:rFonts w:eastAsia="Calibri"/>
      <w:b/>
    </w:rPr>
  </w:style>
  <w:style w:type="character" w:customStyle="1" w:styleId="QualsChar">
    <w:name w:val="Quals Char"/>
    <w:link w:val="Quals"/>
    <w:locked/>
    <w:rsid w:val="001810B3"/>
    <w:rPr>
      <w:rFonts w:ascii="Georgia" w:eastAsia="Calibri" w:hAnsi="Georgia"/>
      <w:sz w:val="18"/>
    </w:rPr>
  </w:style>
  <w:style w:type="paragraph" w:customStyle="1" w:styleId="Quals">
    <w:name w:val="Quals"/>
    <w:basedOn w:val="Normal"/>
    <w:link w:val="QualsChar"/>
    <w:qFormat/>
    <w:rsid w:val="001810B3"/>
    <w:rPr>
      <w:rFonts w:ascii="Georgia" w:eastAsia="Calibri" w:hAnsi="Georgia" w:cstheme="minorBidi"/>
      <w:sz w:val="18"/>
    </w:rPr>
  </w:style>
  <w:style w:type="paragraph" w:customStyle="1" w:styleId="times">
    <w:name w:val="times"/>
    <w:basedOn w:val="Normal"/>
    <w:qFormat/>
    <w:rsid w:val="001810B3"/>
    <w:pPr>
      <w:spacing w:before="100" w:beforeAutospacing="1" w:after="100" w:afterAutospacing="1"/>
    </w:pPr>
    <w:rPr>
      <w:rFonts w:eastAsia="Times New Roman"/>
      <w:sz w:val="24"/>
    </w:rPr>
  </w:style>
  <w:style w:type="paragraph" w:customStyle="1" w:styleId="BodyA">
    <w:name w:val="Body A"/>
    <w:uiPriority w:val="99"/>
    <w:qFormat/>
    <w:rsid w:val="001810B3"/>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810B3"/>
    <w:rPr>
      <w:rFonts w:ascii="Georgia" w:eastAsia="Times New Roman" w:hAnsi="Georgia"/>
      <w:b/>
      <w:caps/>
      <w:szCs w:val="28"/>
      <w:u w:val="single"/>
    </w:rPr>
  </w:style>
  <w:style w:type="paragraph" w:customStyle="1" w:styleId="Starred">
    <w:name w:val="Starred"/>
    <w:basedOn w:val="Normal"/>
    <w:link w:val="StarredChar"/>
    <w:qFormat/>
    <w:rsid w:val="001810B3"/>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810B3"/>
    <w:rPr>
      <w:rFonts w:ascii="Georgia" w:eastAsia="Times New Roman" w:hAnsi="Georgia"/>
      <w:b/>
      <w:caps/>
      <w:szCs w:val="28"/>
      <w:u w:val="single"/>
    </w:rPr>
  </w:style>
  <w:style w:type="paragraph" w:customStyle="1" w:styleId="NotStarred">
    <w:name w:val="NotStarred"/>
    <w:basedOn w:val="Normal"/>
    <w:link w:val="NotStarredChar"/>
    <w:qFormat/>
    <w:rsid w:val="001810B3"/>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810B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810B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810B3"/>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1810B3"/>
    <w:rPr>
      <w:rFonts w:ascii="Georgia" w:eastAsia="Calibri" w:hAnsi="Georgia"/>
      <w:b/>
    </w:rPr>
  </w:style>
  <w:style w:type="paragraph" w:customStyle="1" w:styleId="H4Tag">
    <w:name w:val="H4 (Tag)"/>
    <w:basedOn w:val="Normal"/>
    <w:link w:val="H4TagChar1"/>
    <w:qFormat/>
    <w:rsid w:val="001810B3"/>
    <w:rPr>
      <w:rFonts w:ascii="Georgia" w:eastAsia="Calibri" w:hAnsi="Georgia" w:cstheme="minorBidi"/>
      <w:b/>
    </w:rPr>
  </w:style>
  <w:style w:type="paragraph" w:customStyle="1" w:styleId="CM25">
    <w:name w:val="CM25"/>
    <w:basedOn w:val="Default"/>
    <w:next w:val="Default"/>
    <w:qFormat/>
    <w:rsid w:val="001810B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810B3"/>
    <w:rPr>
      <w:rFonts w:ascii="Georgia" w:hAnsi="Georgia"/>
      <w:b/>
    </w:rPr>
  </w:style>
  <w:style w:type="paragraph" w:customStyle="1" w:styleId="Debate-CardTagandCite-F6">
    <w:name w:val="Debate- Card Tag and Cite- F6"/>
    <w:basedOn w:val="Normal"/>
    <w:link w:val="Debate-CardTagandCite-F6Char"/>
    <w:qFormat/>
    <w:rsid w:val="001810B3"/>
    <w:pPr>
      <w:contextualSpacing/>
    </w:pPr>
    <w:rPr>
      <w:rFonts w:ascii="Georgia" w:hAnsi="Georgia" w:cstheme="minorBidi"/>
      <w:b/>
    </w:rPr>
  </w:style>
  <w:style w:type="paragraph" w:customStyle="1" w:styleId="Cardtext0">
    <w:name w:val="Card text"/>
    <w:link w:val="CardtextChar0"/>
    <w:qFormat/>
    <w:rsid w:val="001810B3"/>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1810B3"/>
    <w:rPr>
      <w:rFonts w:ascii="Georgia" w:eastAsia="Times New Roman" w:hAnsi="Georgia"/>
      <w:b/>
      <w:szCs w:val="28"/>
      <w:u w:val="single"/>
    </w:rPr>
  </w:style>
  <w:style w:type="paragraph" w:customStyle="1" w:styleId="NewHeading2">
    <w:name w:val="NewHeading2"/>
    <w:basedOn w:val="Normal"/>
    <w:link w:val="NewHeading2Char"/>
    <w:qFormat/>
    <w:rsid w:val="001810B3"/>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810B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810B3"/>
    <w:rPr>
      <w:rFonts w:eastAsia="Calibri"/>
    </w:rPr>
  </w:style>
  <w:style w:type="paragraph" w:customStyle="1" w:styleId="Card6pt">
    <w:name w:val="Card 6pt"/>
    <w:basedOn w:val="card"/>
    <w:uiPriority w:val="99"/>
    <w:qFormat/>
    <w:rsid w:val="001810B3"/>
    <w:rPr>
      <w:rFonts w:ascii="Georgia" w:eastAsia="Calibri" w:hAnsi="Georgia"/>
      <w:bCs/>
      <w:color w:val="000000"/>
      <w:sz w:val="12"/>
      <w:szCs w:val="20"/>
    </w:rPr>
  </w:style>
  <w:style w:type="character" w:customStyle="1" w:styleId="FullCiteChar">
    <w:name w:val="Full Cite Char"/>
    <w:link w:val="FullCite"/>
    <w:locked/>
    <w:rsid w:val="001810B3"/>
    <w:rPr>
      <w:rFonts w:ascii="Garamond" w:eastAsia="Calibri" w:hAnsi="Garamond"/>
    </w:rPr>
  </w:style>
  <w:style w:type="paragraph" w:customStyle="1" w:styleId="FullCite">
    <w:name w:val="Full Cite"/>
    <w:basedOn w:val="Normal"/>
    <w:next w:val="Normal"/>
    <w:link w:val="FullCiteChar"/>
    <w:qFormat/>
    <w:rsid w:val="001810B3"/>
    <w:rPr>
      <w:rFonts w:ascii="Garamond" w:eastAsia="Calibri" w:hAnsi="Garamond" w:cstheme="minorBidi"/>
    </w:rPr>
  </w:style>
  <w:style w:type="character" w:customStyle="1" w:styleId="StyleCardStyleBlackUnderlineChar">
    <w:name w:val="Style Card Style + Black Underline Char"/>
    <w:link w:val="StyleCardStyleBlackUnderline"/>
    <w:locked/>
    <w:rsid w:val="001810B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810B3"/>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810B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810B3"/>
    <w:rPr>
      <w:rFonts w:ascii="Georgia" w:hAnsi="Georgia"/>
      <w:u w:val="single"/>
      <w:lang w:eastAsia="zh-CN"/>
    </w:rPr>
  </w:style>
  <w:style w:type="paragraph" w:customStyle="1" w:styleId="StylecardThickunderline">
    <w:name w:val="Style card + Thick underline"/>
    <w:basedOn w:val="card"/>
    <w:link w:val="StylecardThickunderlineChar"/>
    <w:qFormat/>
    <w:rsid w:val="001810B3"/>
    <w:rPr>
      <w:rFonts w:ascii="Georgia" w:hAnsi="Georgia" w:cstheme="minorBidi"/>
      <w:sz w:val="22"/>
      <w:u w:val="single"/>
      <w:lang w:eastAsia="zh-CN"/>
    </w:rPr>
  </w:style>
  <w:style w:type="character" w:customStyle="1" w:styleId="StylecardBoldThickunderlineChar">
    <w:name w:val="Style card + Bold Thick underline Char"/>
    <w:link w:val="StylecardBoldThickunderline"/>
    <w:locked/>
    <w:rsid w:val="001810B3"/>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1810B3"/>
    <w:rPr>
      <w:rFonts w:ascii="Georgia" w:hAnsi="Georgia" w:cstheme="minorBidi"/>
      <w:b/>
      <w:bCs/>
      <w:sz w:val="22"/>
      <w:u w:val="single"/>
      <w:lang w:eastAsia="zh-CN"/>
    </w:rPr>
  </w:style>
  <w:style w:type="paragraph" w:customStyle="1" w:styleId="CM27">
    <w:name w:val="CM27"/>
    <w:basedOn w:val="Default"/>
    <w:next w:val="Default"/>
    <w:qFormat/>
    <w:rsid w:val="001810B3"/>
    <w:pPr>
      <w:spacing w:after="200" w:line="276" w:lineRule="auto"/>
    </w:pPr>
    <w:rPr>
      <w:rFonts w:eastAsia="Calibri"/>
      <w:color w:val="auto"/>
      <w:sz w:val="22"/>
    </w:rPr>
  </w:style>
  <w:style w:type="paragraph" w:customStyle="1" w:styleId="font-null">
    <w:name w:val="font-null"/>
    <w:basedOn w:val="Normal"/>
    <w:uiPriority w:val="99"/>
    <w:qFormat/>
    <w:rsid w:val="001810B3"/>
    <w:pPr>
      <w:spacing w:before="100" w:beforeAutospacing="1" w:after="100" w:afterAutospacing="1"/>
    </w:pPr>
    <w:rPr>
      <w:rFonts w:eastAsia="Times New Roman"/>
      <w:sz w:val="24"/>
    </w:rPr>
  </w:style>
  <w:style w:type="paragraph" w:customStyle="1" w:styleId="rteindent1">
    <w:name w:val="rteindent1"/>
    <w:basedOn w:val="Normal"/>
    <w:uiPriority w:val="99"/>
    <w:qFormat/>
    <w:rsid w:val="001810B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810B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810B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810B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810B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810B3"/>
    <w:pPr>
      <w:spacing w:before="100" w:beforeAutospacing="1" w:after="100" w:afterAutospacing="1"/>
    </w:pPr>
    <w:rPr>
      <w:rFonts w:eastAsia="Times New Roman"/>
      <w:sz w:val="24"/>
    </w:rPr>
  </w:style>
  <w:style w:type="paragraph" w:customStyle="1" w:styleId="class">
    <w:name w:val="class"/>
    <w:basedOn w:val="Normal"/>
    <w:uiPriority w:val="99"/>
    <w:qFormat/>
    <w:rsid w:val="001810B3"/>
    <w:pPr>
      <w:spacing w:before="100" w:beforeAutospacing="1" w:after="100" w:afterAutospacing="1"/>
    </w:pPr>
    <w:rPr>
      <w:rFonts w:eastAsia="Times New Roman"/>
      <w:sz w:val="24"/>
    </w:rPr>
  </w:style>
  <w:style w:type="character" w:customStyle="1" w:styleId="blocktitleChar0">
    <w:name w:val="block title Char"/>
    <w:link w:val="blocktitle0"/>
    <w:locked/>
    <w:rsid w:val="001810B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1810B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810B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810B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810B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810B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810B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810B3"/>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810B3"/>
    <w:pPr>
      <w:spacing w:after="160" w:line="259" w:lineRule="auto"/>
    </w:pPr>
    <w:rPr>
      <w:rFonts w:ascii="Georgia" w:eastAsiaTheme="minorHAnsi" w:hAnsi="Georgia" w:cstheme="minorBidi"/>
      <w:b/>
      <w:bCs/>
      <w:sz w:val="22"/>
      <w:lang w:val="en-US"/>
    </w:rPr>
  </w:style>
  <w:style w:type="paragraph" w:customStyle="1" w:styleId="summary">
    <w:name w:val="summary"/>
    <w:basedOn w:val="Normal"/>
    <w:uiPriority w:val="99"/>
    <w:qFormat/>
    <w:rsid w:val="001810B3"/>
    <w:pPr>
      <w:spacing w:before="100" w:beforeAutospacing="1" w:after="100" w:afterAutospacing="1"/>
    </w:pPr>
    <w:rPr>
      <w:rFonts w:eastAsia="Times New Roman"/>
      <w:sz w:val="24"/>
    </w:rPr>
  </w:style>
  <w:style w:type="paragraph" w:customStyle="1" w:styleId="Caption2">
    <w:name w:val="Caption2"/>
    <w:basedOn w:val="Normal"/>
    <w:uiPriority w:val="99"/>
    <w:qFormat/>
    <w:rsid w:val="001810B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810B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810B3"/>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810B3"/>
    <w:pPr>
      <w:jc w:val="center"/>
    </w:pPr>
    <w:rPr>
      <w:rFonts w:ascii="Book Antiqua" w:eastAsia="Times New Roman" w:hAnsi="Book Antiqua"/>
      <w:b/>
      <w:sz w:val="28"/>
    </w:rPr>
  </w:style>
  <w:style w:type="paragraph" w:customStyle="1" w:styleId="Little">
    <w:name w:val="Little"/>
    <w:basedOn w:val="Normal"/>
    <w:next w:val="Normal"/>
    <w:link w:val="LittleChar"/>
    <w:qFormat/>
    <w:rsid w:val="001810B3"/>
    <w:pPr>
      <w:ind w:left="288"/>
    </w:pPr>
    <w:rPr>
      <w:rFonts w:eastAsia="Times New Roman"/>
      <w:sz w:val="16"/>
    </w:rPr>
  </w:style>
  <w:style w:type="paragraph" w:customStyle="1" w:styleId="AAAcard">
    <w:name w:val="AAAcard"/>
    <w:basedOn w:val="Normal"/>
    <w:uiPriority w:val="99"/>
    <w:qFormat/>
    <w:rsid w:val="001810B3"/>
    <w:pPr>
      <w:ind w:left="288" w:right="288"/>
    </w:pPr>
    <w:rPr>
      <w:rFonts w:eastAsia="Times New Roman"/>
    </w:rPr>
  </w:style>
  <w:style w:type="paragraph" w:customStyle="1" w:styleId="Caption3">
    <w:name w:val="Caption3"/>
    <w:basedOn w:val="Normal"/>
    <w:uiPriority w:val="99"/>
    <w:qFormat/>
    <w:rsid w:val="001810B3"/>
    <w:pPr>
      <w:spacing w:before="100" w:beforeAutospacing="1" w:after="100" w:afterAutospacing="1"/>
    </w:pPr>
    <w:rPr>
      <w:rFonts w:eastAsia="Times New Roman"/>
      <w:sz w:val="24"/>
    </w:rPr>
  </w:style>
  <w:style w:type="paragraph" w:customStyle="1" w:styleId="body-12-5">
    <w:name w:val="body-12-5"/>
    <w:basedOn w:val="Normal"/>
    <w:uiPriority w:val="99"/>
    <w:qFormat/>
    <w:rsid w:val="001810B3"/>
    <w:pPr>
      <w:spacing w:before="100" w:beforeAutospacing="1" w:after="100" w:afterAutospacing="1"/>
    </w:pPr>
    <w:rPr>
      <w:rFonts w:eastAsia="Times New Roman"/>
      <w:sz w:val="24"/>
    </w:rPr>
  </w:style>
  <w:style w:type="paragraph" w:customStyle="1" w:styleId="infuse">
    <w:name w:val="infuse"/>
    <w:basedOn w:val="Normal"/>
    <w:uiPriority w:val="99"/>
    <w:qFormat/>
    <w:rsid w:val="001810B3"/>
    <w:pPr>
      <w:spacing w:before="100" w:beforeAutospacing="1" w:after="100" w:afterAutospacing="1"/>
    </w:pPr>
    <w:rPr>
      <w:rFonts w:eastAsia="Times New Roman"/>
      <w:sz w:val="24"/>
    </w:rPr>
  </w:style>
  <w:style w:type="paragraph" w:customStyle="1" w:styleId="fontreg">
    <w:name w:val="font_reg"/>
    <w:basedOn w:val="Normal"/>
    <w:uiPriority w:val="99"/>
    <w:qFormat/>
    <w:rsid w:val="001810B3"/>
    <w:pPr>
      <w:spacing w:before="100" w:beforeAutospacing="1" w:after="100" w:afterAutospacing="1"/>
    </w:pPr>
    <w:rPr>
      <w:rFonts w:eastAsia="Times New Roman"/>
      <w:sz w:val="24"/>
    </w:rPr>
  </w:style>
  <w:style w:type="paragraph" w:customStyle="1" w:styleId="CITEF3">
    <w:name w:val="CITE F3"/>
    <w:uiPriority w:val="99"/>
    <w:qFormat/>
    <w:rsid w:val="001810B3"/>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810B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810B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810B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810B3"/>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810B3"/>
    <w:pPr>
      <w:ind w:left="144"/>
    </w:pPr>
    <w:rPr>
      <w:rFonts w:ascii="Cambria" w:eastAsia="Calibri" w:hAnsi="Cambria"/>
      <w:sz w:val="24"/>
    </w:rPr>
  </w:style>
  <w:style w:type="paragraph" w:customStyle="1" w:styleId="FreeFormA">
    <w:name w:val="Free Form A"/>
    <w:autoRedefine/>
    <w:uiPriority w:val="99"/>
    <w:qFormat/>
    <w:rsid w:val="001810B3"/>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810B3"/>
    <w:pPr>
      <w:spacing w:before="100" w:beforeAutospacing="1" w:after="100" w:afterAutospacing="1"/>
    </w:pPr>
    <w:rPr>
      <w:rFonts w:eastAsia="Times New Roman"/>
      <w:sz w:val="24"/>
    </w:rPr>
  </w:style>
  <w:style w:type="paragraph" w:customStyle="1" w:styleId="subheader">
    <w:name w:val="subheader"/>
    <w:basedOn w:val="Normal"/>
    <w:uiPriority w:val="99"/>
    <w:qFormat/>
    <w:rsid w:val="001810B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810B3"/>
    <w:pPr>
      <w:spacing w:before="100" w:beforeAutospacing="1" w:after="100" w:afterAutospacing="1"/>
    </w:pPr>
    <w:rPr>
      <w:rFonts w:eastAsia="Times New Roman"/>
      <w:sz w:val="24"/>
    </w:rPr>
  </w:style>
  <w:style w:type="paragraph" w:customStyle="1" w:styleId="more">
    <w:name w:val="more"/>
    <w:basedOn w:val="Normal"/>
    <w:uiPriority w:val="99"/>
    <w:qFormat/>
    <w:rsid w:val="001810B3"/>
    <w:pPr>
      <w:spacing w:before="100" w:beforeAutospacing="1" w:after="100" w:afterAutospacing="1"/>
    </w:pPr>
    <w:rPr>
      <w:rFonts w:eastAsia="Times New Roman"/>
      <w:sz w:val="24"/>
    </w:rPr>
  </w:style>
  <w:style w:type="paragraph" w:customStyle="1" w:styleId="story">
    <w:name w:val="story"/>
    <w:basedOn w:val="Normal"/>
    <w:uiPriority w:val="99"/>
    <w:qFormat/>
    <w:rsid w:val="001810B3"/>
    <w:pPr>
      <w:spacing w:before="100" w:beforeAutospacing="1" w:after="100" w:afterAutospacing="1"/>
    </w:pPr>
    <w:rPr>
      <w:rFonts w:eastAsia="Times New Roman"/>
      <w:sz w:val="24"/>
    </w:rPr>
  </w:style>
  <w:style w:type="paragraph" w:customStyle="1" w:styleId="H1numbered">
    <w:name w:val="H1 numbered"/>
    <w:basedOn w:val="Normal"/>
    <w:uiPriority w:val="99"/>
    <w:qFormat/>
    <w:rsid w:val="001810B3"/>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810B3"/>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810B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810B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810B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810B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810B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810B3"/>
    <w:pPr>
      <w:widowControl w:val="0"/>
      <w:spacing w:after="63"/>
    </w:pPr>
    <w:rPr>
      <w:rFonts w:ascii="Arial" w:hAnsi="Arial"/>
      <w:color w:val="auto"/>
    </w:rPr>
  </w:style>
  <w:style w:type="paragraph" w:customStyle="1" w:styleId="CM35">
    <w:name w:val="CM35"/>
    <w:basedOn w:val="Default"/>
    <w:next w:val="Default"/>
    <w:uiPriority w:val="99"/>
    <w:qFormat/>
    <w:rsid w:val="001810B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810B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810B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810B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810B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810B3"/>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1810B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810B3"/>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1810B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810B3"/>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810B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810B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810B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810B3"/>
    <w:rPr>
      <w:rFonts w:ascii="Georgia" w:hAnsi="Georgia" w:cstheme="minorBidi"/>
      <w:lang w:val="x-none" w:eastAsia="x-none"/>
    </w:rPr>
  </w:style>
  <w:style w:type="character" w:customStyle="1" w:styleId="NormalFontChar">
    <w:name w:val="Normal Font Char"/>
    <w:link w:val="NormalFont"/>
    <w:locked/>
    <w:rsid w:val="001810B3"/>
    <w:rPr>
      <w:rFonts w:ascii="Times New Roman" w:eastAsia="Times New Roman" w:hAnsi="Times New Roman" w:cs="Times New Roman"/>
      <w:sz w:val="20"/>
      <w:szCs w:val="20"/>
    </w:rPr>
  </w:style>
  <w:style w:type="paragraph" w:customStyle="1" w:styleId="NormalFont">
    <w:name w:val="Normal Font"/>
    <w:link w:val="NormalFontChar"/>
    <w:qFormat/>
    <w:rsid w:val="001810B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810B3"/>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810B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810B3"/>
    <w:rPr>
      <w:u w:val="single"/>
      <w:lang w:val="x-none" w:eastAsia="x-none"/>
    </w:rPr>
  </w:style>
  <w:style w:type="character" w:customStyle="1" w:styleId="StyleNormalFont11ptBoldUnderlineChar">
    <w:name w:val="Style Normal Font + 11 pt Bold Underline Char"/>
    <w:link w:val="StyleNormalFont11ptBoldUnderline"/>
    <w:locked/>
    <w:rsid w:val="001810B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810B3"/>
    <w:rPr>
      <w:b/>
      <w:bCs/>
      <w:u w:val="single"/>
      <w:lang w:val="x-none" w:eastAsia="x-none"/>
    </w:rPr>
  </w:style>
  <w:style w:type="paragraph" w:customStyle="1" w:styleId="Smallfont0">
    <w:name w:val="Smallfont"/>
    <w:basedOn w:val="Normal"/>
    <w:uiPriority w:val="99"/>
    <w:qFormat/>
    <w:rsid w:val="001810B3"/>
    <w:rPr>
      <w:rFonts w:eastAsia="Times New Roman"/>
      <w:sz w:val="15"/>
    </w:rPr>
  </w:style>
  <w:style w:type="paragraph" w:customStyle="1" w:styleId="formatvorlage2">
    <w:name w:val="formatvorlage2"/>
    <w:basedOn w:val="Normal"/>
    <w:uiPriority w:val="99"/>
    <w:qFormat/>
    <w:rsid w:val="001810B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810B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810B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1810B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810B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1810B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810B3"/>
    <w:pPr>
      <w:ind w:left="144"/>
    </w:pPr>
    <w:rPr>
      <w:rFonts w:ascii="Georgia" w:eastAsia="Times New Roman" w:hAnsi="Georgia" w:cstheme="minorBidi"/>
      <w:lang w:val="x-none" w:eastAsia="x-none"/>
    </w:rPr>
  </w:style>
  <w:style w:type="paragraph" w:customStyle="1" w:styleId="deck">
    <w:name w:val="deck"/>
    <w:basedOn w:val="Normal"/>
    <w:uiPriority w:val="99"/>
    <w:qFormat/>
    <w:rsid w:val="001810B3"/>
    <w:pPr>
      <w:spacing w:before="100" w:beforeAutospacing="1" w:after="100" w:afterAutospacing="1"/>
    </w:pPr>
    <w:rPr>
      <w:rFonts w:eastAsia="Times New Roman"/>
      <w:sz w:val="24"/>
    </w:rPr>
  </w:style>
  <w:style w:type="paragraph" w:customStyle="1" w:styleId="i1">
    <w:name w:val="i1"/>
    <w:basedOn w:val="Normal"/>
    <w:uiPriority w:val="99"/>
    <w:qFormat/>
    <w:rsid w:val="001810B3"/>
    <w:pPr>
      <w:spacing w:before="100" w:beforeAutospacing="1" w:after="100" w:afterAutospacing="1"/>
    </w:pPr>
    <w:rPr>
      <w:rFonts w:eastAsia="Times New Roman"/>
      <w:sz w:val="24"/>
    </w:rPr>
  </w:style>
  <w:style w:type="paragraph" w:customStyle="1" w:styleId="question">
    <w:name w:val="question"/>
    <w:basedOn w:val="Normal"/>
    <w:uiPriority w:val="99"/>
    <w:qFormat/>
    <w:rsid w:val="001810B3"/>
    <w:pPr>
      <w:spacing w:before="100" w:beforeAutospacing="1" w:after="100" w:afterAutospacing="1"/>
    </w:pPr>
    <w:rPr>
      <w:rFonts w:eastAsia="Times New Roman"/>
      <w:sz w:val="24"/>
    </w:rPr>
  </w:style>
  <w:style w:type="paragraph" w:customStyle="1" w:styleId="bodycopy">
    <w:name w:val="bodycopy"/>
    <w:basedOn w:val="Normal"/>
    <w:uiPriority w:val="99"/>
    <w:qFormat/>
    <w:rsid w:val="001810B3"/>
    <w:pPr>
      <w:spacing w:before="100" w:beforeAutospacing="1" w:after="100" w:afterAutospacing="1"/>
    </w:pPr>
    <w:rPr>
      <w:rFonts w:eastAsia="Times New Roman"/>
      <w:sz w:val="24"/>
    </w:rPr>
  </w:style>
  <w:style w:type="paragraph" w:customStyle="1" w:styleId="Fifth">
    <w:name w:val="Fifth"/>
    <w:basedOn w:val="Normal"/>
    <w:link w:val="FifthChar"/>
    <w:qFormat/>
    <w:rsid w:val="001810B3"/>
    <w:rPr>
      <w:rFonts w:ascii="Arial" w:eastAsia="Calibri" w:hAnsi="Arial"/>
    </w:rPr>
  </w:style>
  <w:style w:type="paragraph" w:customStyle="1" w:styleId="NoteLevel22">
    <w:name w:val="Note Level 22"/>
    <w:basedOn w:val="card"/>
    <w:next w:val="Normal"/>
    <w:uiPriority w:val="99"/>
    <w:qFormat/>
    <w:rsid w:val="001810B3"/>
    <w:pPr>
      <w:keepNext/>
    </w:pPr>
    <w:rPr>
      <w:rFonts w:ascii="Georgia" w:eastAsia="MS Gothic" w:hAnsi="Georgia"/>
      <w:bCs/>
      <w:szCs w:val="20"/>
    </w:rPr>
  </w:style>
  <w:style w:type="paragraph" w:customStyle="1" w:styleId="wp-caption-text">
    <w:name w:val="wp-caption-text"/>
    <w:basedOn w:val="Normal"/>
    <w:qFormat/>
    <w:rsid w:val="001810B3"/>
    <w:pPr>
      <w:spacing w:before="100" w:beforeAutospacing="1" w:after="100" w:afterAutospacing="1"/>
    </w:pPr>
    <w:rPr>
      <w:rFonts w:eastAsia="Times New Roman"/>
      <w:sz w:val="24"/>
    </w:rPr>
  </w:style>
  <w:style w:type="paragraph" w:customStyle="1" w:styleId="svarticle">
    <w:name w:val="svarticle"/>
    <w:basedOn w:val="Normal"/>
    <w:uiPriority w:val="99"/>
    <w:qFormat/>
    <w:rsid w:val="001810B3"/>
    <w:pPr>
      <w:spacing w:before="100" w:beforeAutospacing="1" w:after="100" w:afterAutospacing="1"/>
    </w:pPr>
    <w:rPr>
      <w:rFonts w:eastAsia="Times New Roman"/>
      <w:sz w:val="24"/>
    </w:rPr>
  </w:style>
  <w:style w:type="paragraph" w:customStyle="1" w:styleId="canvas-atom">
    <w:name w:val="canvas-atom"/>
    <w:basedOn w:val="Normal"/>
    <w:uiPriority w:val="99"/>
    <w:qFormat/>
    <w:rsid w:val="001810B3"/>
    <w:pPr>
      <w:spacing w:before="100" w:beforeAutospacing="1" w:after="100" w:afterAutospacing="1"/>
    </w:pPr>
    <w:rPr>
      <w:sz w:val="24"/>
    </w:rPr>
  </w:style>
  <w:style w:type="paragraph" w:customStyle="1" w:styleId="tweet-text">
    <w:name w:val="tweet-text"/>
    <w:basedOn w:val="Normal"/>
    <w:uiPriority w:val="99"/>
    <w:qFormat/>
    <w:rsid w:val="001810B3"/>
    <w:pPr>
      <w:spacing w:before="100" w:beforeAutospacing="1" w:after="100" w:afterAutospacing="1"/>
    </w:pPr>
  </w:style>
  <w:style w:type="paragraph" w:customStyle="1" w:styleId="description">
    <w:name w:val="description"/>
    <w:basedOn w:val="Normal"/>
    <w:uiPriority w:val="99"/>
    <w:qFormat/>
    <w:rsid w:val="001810B3"/>
    <w:pPr>
      <w:spacing w:before="100" w:beforeAutospacing="1" w:after="100" w:afterAutospacing="1"/>
    </w:pPr>
  </w:style>
  <w:style w:type="paragraph" w:customStyle="1" w:styleId="graf">
    <w:name w:val="graf"/>
    <w:basedOn w:val="Normal"/>
    <w:uiPriority w:val="99"/>
    <w:qFormat/>
    <w:rsid w:val="001810B3"/>
    <w:pPr>
      <w:spacing w:before="100" w:beforeAutospacing="1" w:after="100" w:afterAutospacing="1"/>
    </w:pPr>
  </w:style>
  <w:style w:type="paragraph" w:customStyle="1" w:styleId="column">
    <w:name w:val="column"/>
    <w:basedOn w:val="Normal"/>
    <w:uiPriority w:val="99"/>
    <w:qFormat/>
    <w:rsid w:val="001810B3"/>
    <w:pPr>
      <w:spacing w:before="100" w:beforeAutospacing="1" w:after="100" w:afterAutospacing="1"/>
    </w:pPr>
  </w:style>
  <w:style w:type="paragraph" w:customStyle="1" w:styleId="recirc-container">
    <w:name w:val="recirc-container"/>
    <w:basedOn w:val="Normal"/>
    <w:uiPriority w:val="99"/>
    <w:qFormat/>
    <w:rsid w:val="001810B3"/>
    <w:pPr>
      <w:spacing w:before="100" w:beforeAutospacing="1" w:after="100" w:afterAutospacing="1"/>
    </w:pPr>
    <w:rPr>
      <w:sz w:val="24"/>
    </w:rPr>
  </w:style>
  <w:style w:type="paragraph" w:customStyle="1" w:styleId="interstitial-link">
    <w:name w:val="interstitial-link"/>
    <w:basedOn w:val="Normal"/>
    <w:uiPriority w:val="99"/>
    <w:qFormat/>
    <w:rsid w:val="001810B3"/>
    <w:pPr>
      <w:spacing w:before="100" w:beforeAutospacing="1" w:after="100" w:afterAutospacing="1"/>
    </w:pPr>
    <w:rPr>
      <w:sz w:val="24"/>
    </w:rPr>
  </w:style>
  <w:style w:type="paragraph" w:customStyle="1" w:styleId="see-also">
    <w:name w:val="see-also"/>
    <w:basedOn w:val="Normal"/>
    <w:uiPriority w:val="99"/>
    <w:qFormat/>
    <w:rsid w:val="001810B3"/>
    <w:pPr>
      <w:spacing w:before="100" w:beforeAutospacing="1" w:after="100" w:afterAutospacing="1"/>
    </w:pPr>
    <w:rPr>
      <w:sz w:val="24"/>
    </w:rPr>
  </w:style>
  <w:style w:type="character" w:styleId="SubtleEmphasis">
    <w:name w:val="Subtle Emphasis"/>
    <w:uiPriority w:val="19"/>
    <w:qFormat/>
    <w:rsid w:val="001810B3"/>
    <w:rPr>
      <w:rFonts w:ascii="Georgia" w:hAnsi="Georgia" w:hint="default"/>
      <w:i/>
      <w:iCs/>
      <w:color w:val="808080"/>
    </w:rPr>
  </w:style>
  <w:style w:type="character" w:customStyle="1" w:styleId="cardchar00">
    <w:name w:val="cardchar0"/>
    <w:basedOn w:val="DefaultParagraphFont"/>
    <w:rsid w:val="001810B3"/>
  </w:style>
  <w:style w:type="character" w:customStyle="1" w:styleId="UnderlineNon-bold">
    <w:name w:val="Underline Non - bold"/>
    <w:rsid w:val="001810B3"/>
    <w:rPr>
      <w:rFonts w:ascii="Times New Roman" w:hAnsi="Times New Roman" w:cs="Times New Roman" w:hint="default"/>
      <w:iCs/>
      <w:sz w:val="22"/>
      <w:u w:val="single"/>
    </w:rPr>
  </w:style>
  <w:style w:type="character" w:customStyle="1" w:styleId="Heading5Char2">
    <w:name w:val="Heading 5 Char2"/>
    <w:rsid w:val="001810B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810B3"/>
    <w:rPr>
      <w:rFonts w:ascii="Arial" w:hAnsi="Arial" w:cs="Arial"/>
      <w:vanish/>
      <w:sz w:val="16"/>
      <w:szCs w:val="16"/>
    </w:rPr>
  </w:style>
  <w:style w:type="paragraph" w:styleId="z-TopofForm">
    <w:name w:val="HTML Top of Form"/>
    <w:basedOn w:val="Normal"/>
    <w:next w:val="Normal"/>
    <w:link w:val="z-TopofFormChar"/>
    <w:hidden/>
    <w:uiPriority w:val="99"/>
    <w:unhideWhenUsed/>
    <w:rsid w:val="001810B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810B3"/>
    <w:rPr>
      <w:rFonts w:ascii="Arial" w:hAnsi="Arial" w:cs="Arial"/>
      <w:vanish/>
      <w:sz w:val="16"/>
      <w:szCs w:val="16"/>
    </w:rPr>
  </w:style>
  <w:style w:type="character" w:customStyle="1" w:styleId="z-BottomofFormChar">
    <w:name w:val="z-Bottom of Form Char"/>
    <w:basedOn w:val="DefaultParagraphFont"/>
    <w:link w:val="z-BottomofForm"/>
    <w:uiPriority w:val="99"/>
    <w:rsid w:val="001810B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810B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810B3"/>
    <w:rPr>
      <w:rFonts w:ascii="Arial" w:hAnsi="Arial" w:cs="Arial"/>
      <w:vanish/>
      <w:sz w:val="16"/>
      <w:szCs w:val="16"/>
    </w:rPr>
  </w:style>
  <w:style w:type="character" w:customStyle="1" w:styleId="authordate1">
    <w:name w:val="authordate"/>
    <w:rsid w:val="001810B3"/>
  </w:style>
  <w:style w:type="character" w:customStyle="1" w:styleId="underline0">
    <w:name w:val="%underline"/>
    <w:qFormat/>
    <w:rsid w:val="001810B3"/>
    <w:rPr>
      <w:rFonts w:ascii="Times New Roman" w:hAnsi="Times New Roman" w:cs="Times New Roman" w:hint="default"/>
      <w:strike w:val="0"/>
      <w:dstrike w:val="0"/>
      <w:sz w:val="16"/>
      <w:u w:val="none"/>
      <w:effect w:val="none"/>
    </w:rPr>
  </w:style>
  <w:style w:type="character" w:customStyle="1" w:styleId="AUNDERLINE0">
    <w:name w:val="AUNDERLINE"/>
    <w:qFormat/>
    <w:rsid w:val="001810B3"/>
    <w:rPr>
      <w:rFonts w:ascii="Times New Roman" w:hAnsi="Times New Roman" w:cs="Times New Roman" w:hint="default"/>
      <w:sz w:val="20"/>
      <w:u w:val="single"/>
    </w:rPr>
  </w:style>
  <w:style w:type="character" w:customStyle="1" w:styleId="UnderlinedCharChar">
    <w:name w:val="Underlined Char Char"/>
    <w:rsid w:val="001810B3"/>
    <w:rPr>
      <w:rFonts w:ascii="Garamond" w:hAnsi="Garamond" w:hint="default"/>
      <w:szCs w:val="28"/>
      <w:u w:val="single"/>
      <w:lang w:val="en-US" w:eastAsia="en-US" w:bidi="ar-SA"/>
    </w:rPr>
  </w:style>
  <w:style w:type="character" w:customStyle="1" w:styleId="slug-doi">
    <w:name w:val="slug-doi"/>
    <w:basedOn w:val="DefaultParagraphFont"/>
    <w:rsid w:val="001810B3"/>
  </w:style>
  <w:style w:type="character" w:customStyle="1" w:styleId="af">
    <w:name w:val="af"/>
    <w:basedOn w:val="DefaultParagraphFont"/>
    <w:rsid w:val="001810B3"/>
  </w:style>
  <w:style w:type="character" w:customStyle="1" w:styleId="ab">
    <w:name w:val="ab"/>
    <w:basedOn w:val="DefaultParagraphFont"/>
    <w:rsid w:val="001810B3"/>
  </w:style>
  <w:style w:type="character" w:customStyle="1" w:styleId="em">
    <w:name w:val="em"/>
    <w:basedOn w:val="DefaultParagraphFont"/>
    <w:rsid w:val="001810B3"/>
  </w:style>
  <w:style w:type="character" w:customStyle="1" w:styleId="au">
    <w:name w:val="au"/>
    <w:basedOn w:val="DefaultParagraphFont"/>
    <w:rsid w:val="001810B3"/>
  </w:style>
  <w:style w:type="character" w:customStyle="1" w:styleId="ti">
    <w:name w:val="ti"/>
    <w:basedOn w:val="DefaultParagraphFont"/>
    <w:rsid w:val="001810B3"/>
  </w:style>
  <w:style w:type="character" w:customStyle="1" w:styleId="subheadblue">
    <w:name w:val="subhead_blue"/>
    <w:basedOn w:val="DefaultParagraphFont"/>
    <w:rsid w:val="001810B3"/>
  </w:style>
  <w:style w:type="character" w:customStyle="1" w:styleId="affiliation">
    <w:name w:val="affiliation"/>
    <w:basedOn w:val="DefaultParagraphFont"/>
    <w:rsid w:val="001810B3"/>
  </w:style>
  <w:style w:type="character" w:customStyle="1" w:styleId="slug-doi-wrapper">
    <w:name w:val="slug-doi-wrapper"/>
    <w:basedOn w:val="DefaultParagraphFont"/>
    <w:rsid w:val="001810B3"/>
  </w:style>
  <w:style w:type="character" w:customStyle="1" w:styleId="slug-metadata-noteahead-of-print">
    <w:name w:val="slug-metadata-note ahead-of-print"/>
    <w:basedOn w:val="DefaultParagraphFont"/>
    <w:rsid w:val="001810B3"/>
  </w:style>
  <w:style w:type="character" w:customStyle="1" w:styleId="slug-ahead-of-print-date">
    <w:name w:val="slug-ahead-of-print-date"/>
    <w:basedOn w:val="DefaultParagraphFont"/>
    <w:rsid w:val="001810B3"/>
  </w:style>
  <w:style w:type="character" w:customStyle="1" w:styleId="medium-bold">
    <w:name w:val="medium-bold"/>
    <w:basedOn w:val="DefaultParagraphFont"/>
    <w:rsid w:val="001810B3"/>
  </w:style>
  <w:style w:type="character" w:customStyle="1" w:styleId="updated-short-citation">
    <w:name w:val="updated-short-citation"/>
    <w:basedOn w:val="DefaultParagraphFont"/>
    <w:rsid w:val="001810B3"/>
  </w:style>
  <w:style w:type="character" w:customStyle="1" w:styleId="goohl0">
    <w:name w:val="goohl0"/>
    <w:basedOn w:val="DefaultParagraphFont"/>
    <w:rsid w:val="001810B3"/>
  </w:style>
  <w:style w:type="character" w:customStyle="1" w:styleId="CharChar6">
    <w:name w:val="Char Char6"/>
    <w:rsid w:val="001810B3"/>
    <w:rPr>
      <w:rFonts w:ascii="Arial" w:hAnsi="Arial" w:cs="Arial" w:hint="default"/>
      <w:bCs/>
      <w:sz w:val="16"/>
      <w:szCs w:val="26"/>
      <w:lang w:val="en-US" w:eastAsia="en-US" w:bidi="ar-SA"/>
    </w:rPr>
  </w:style>
  <w:style w:type="character" w:customStyle="1" w:styleId="TagCharChar1">
    <w:name w:val="Tag Char Char1"/>
    <w:rsid w:val="001810B3"/>
    <w:rPr>
      <w:b/>
      <w:bCs w:val="0"/>
      <w:sz w:val="24"/>
      <w:szCs w:val="24"/>
      <w:lang w:val="en-US" w:eastAsia="en-US" w:bidi="ar-SA"/>
    </w:rPr>
  </w:style>
  <w:style w:type="character" w:customStyle="1" w:styleId="12TimesNewRoman">
    <w:name w:val="12 Times New Roman"/>
    <w:rsid w:val="001810B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810B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810B3"/>
    <w:rPr>
      <w:rFonts w:ascii="Times New Roman" w:hAnsi="Times New Roman" w:cs="Times New Roman" w:hint="default"/>
      <w:strike w:val="0"/>
      <w:dstrike w:val="0"/>
      <w:sz w:val="14"/>
      <w:u w:val="none"/>
      <w:effect w:val="none"/>
    </w:rPr>
  </w:style>
  <w:style w:type="character" w:customStyle="1" w:styleId="F8-UnderlineBold">
    <w:name w:val="F8 - Underline/Bold"/>
    <w:rsid w:val="001810B3"/>
    <w:rPr>
      <w:rFonts w:ascii="Times New Roman" w:hAnsi="Times New Roman" w:cs="Times New Roman" w:hint="default"/>
      <w:b/>
      <w:bCs w:val="0"/>
      <w:sz w:val="20"/>
      <w:u w:val="single"/>
    </w:rPr>
  </w:style>
  <w:style w:type="character" w:customStyle="1" w:styleId="F7-SmallFont">
    <w:name w:val="F7 - Small Font"/>
    <w:rsid w:val="001810B3"/>
    <w:rPr>
      <w:rFonts w:ascii="Times New Roman" w:hAnsi="Times New Roman" w:cs="Times New Roman" w:hint="default"/>
      <w:sz w:val="14"/>
    </w:rPr>
  </w:style>
  <w:style w:type="character" w:customStyle="1" w:styleId="Brief-Bold">
    <w:name w:val="Brief - Bold"/>
    <w:rsid w:val="001810B3"/>
    <w:rPr>
      <w:rFonts w:ascii="Times New Roman" w:hAnsi="Times New Roman" w:cs="Times New Roman" w:hint="default"/>
      <w:b/>
      <w:bCs w:val="0"/>
    </w:rPr>
  </w:style>
  <w:style w:type="character" w:customStyle="1" w:styleId="Card-Underline">
    <w:name w:val="Card - Underline"/>
    <w:rsid w:val="001810B3"/>
    <w:rPr>
      <w:rFonts w:ascii="Times New Roman" w:hAnsi="Times New Roman" w:cs="Times New Roman" w:hint="default"/>
      <w:u w:val="single"/>
    </w:rPr>
  </w:style>
  <w:style w:type="character" w:customStyle="1" w:styleId="beriefunderline">
    <w:name w:val="berief = underline"/>
    <w:rsid w:val="001810B3"/>
    <w:rPr>
      <w:rFonts w:ascii="Times New Roman" w:eastAsia="Times New Roman" w:hAnsi="Times New Roman" w:cs="Times New Roman" w:hint="default"/>
      <w:sz w:val="20"/>
      <w:u w:val="single"/>
    </w:rPr>
  </w:style>
  <w:style w:type="character" w:customStyle="1" w:styleId="BoldText10pt">
    <w:name w:val="Bold Text 10 pt"/>
    <w:rsid w:val="001810B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810B3"/>
  </w:style>
  <w:style w:type="character" w:customStyle="1" w:styleId="SC4208902">
    <w:name w:val="SC.4.208902"/>
    <w:rsid w:val="001810B3"/>
    <w:rPr>
      <w:rFonts w:ascii="Century" w:hAnsi="Century" w:cs="Century" w:hint="default"/>
      <w:color w:val="000000"/>
      <w:sz w:val="22"/>
      <w:szCs w:val="22"/>
    </w:rPr>
  </w:style>
  <w:style w:type="character" w:customStyle="1" w:styleId="SC4208915">
    <w:name w:val="SC.4.208915"/>
    <w:rsid w:val="001810B3"/>
    <w:rPr>
      <w:rFonts w:ascii="Century" w:hAnsi="Century" w:cs="Century" w:hint="default"/>
      <w:color w:val="000000"/>
      <w:sz w:val="13"/>
      <w:szCs w:val="13"/>
    </w:rPr>
  </w:style>
  <w:style w:type="character" w:customStyle="1" w:styleId="SC273764">
    <w:name w:val="SC.2.73764"/>
    <w:rsid w:val="001810B3"/>
    <w:rPr>
      <w:rFonts w:ascii="Century" w:hAnsi="Century" w:cs="Century" w:hint="default"/>
      <w:color w:val="000000"/>
      <w:sz w:val="72"/>
      <w:szCs w:val="72"/>
    </w:rPr>
  </w:style>
  <w:style w:type="character" w:customStyle="1" w:styleId="SC273779">
    <w:name w:val="SC.2.73779"/>
    <w:rsid w:val="001810B3"/>
    <w:rPr>
      <w:rFonts w:ascii="Century" w:hAnsi="Century" w:cs="Century" w:hint="default"/>
      <w:color w:val="000000"/>
      <w:sz w:val="40"/>
      <w:szCs w:val="40"/>
    </w:rPr>
  </w:style>
  <w:style w:type="character" w:customStyle="1" w:styleId="SC273763">
    <w:name w:val="SC.2.73763"/>
    <w:rsid w:val="001810B3"/>
    <w:rPr>
      <w:rFonts w:ascii="Century" w:hAnsi="Century" w:cs="Century" w:hint="default"/>
      <w:b/>
      <w:bCs/>
      <w:color w:val="000000"/>
    </w:rPr>
  </w:style>
  <w:style w:type="character" w:customStyle="1" w:styleId="SC4208910">
    <w:name w:val="SC.4.208910"/>
    <w:rsid w:val="001810B3"/>
    <w:rPr>
      <w:rFonts w:ascii="Century" w:hAnsi="Century" w:cs="Century" w:hint="default"/>
      <w:color w:val="000000"/>
      <w:sz w:val="28"/>
      <w:szCs w:val="28"/>
    </w:rPr>
  </w:style>
  <w:style w:type="character" w:customStyle="1" w:styleId="SC4208911">
    <w:name w:val="SC.4.208911"/>
    <w:rsid w:val="001810B3"/>
    <w:rPr>
      <w:rFonts w:ascii="Century" w:hAnsi="Century" w:cs="Century" w:hint="default"/>
      <w:color w:val="000000"/>
    </w:rPr>
  </w:style>
  <w:style w:type="character" w:customStyle="1" w:styleId="articlesubtitle">
    <w:name w:val="article_sub_title"/>
    <w:basedOn w:val="DefaultParagraphFont"/>
    <w:rsid w:val="001810B3"/>
  </w:style>
  <w:style w:type="character" w:customStyle="1" w:styleId="newsdate2">
    <w:name w:val="news_date2"/>
    <w:basedOn w:val="DefaultParagraphFont"/>
    <w:rsid w:val="001810B3"/>
  </w:style>
  <w:style w:type="character" w:customStyle="1" w:styleId="readarticleheader">
    <w:name w:val="readarticleheader"/>
    <w:basedOn w:val="DefaultParagraphFont"/>
    <w:rsid w:val="001810B3"/>
  </w:style>
  <w:style w:type="character" w:customStyle="1" w:styleId="UnderlineChar20">
    <w:name w:val="Underline Char2"/>
    <w:rsid w:val="001810B3"/>
    <w:rPr>
      <w:rFonts w:ascii="Trebuchet MS" w:hAnsi="Trebuchet MS" w:hint="default"/>
      <w:u w:val="thick"/>
      <w:lang w:val="en-US" w:eastAsia="zh-CN" w:bidi="ar-SA"/>
    </w:rPr>
  </w:style>
  <w:style w:type="character" w:customStyle="1" w:styleId="BoldUnderliningChar">
    <w:name w:val="Bold Underlining Char"/>
    <w:rsid w:val="001810B3"/>
    <w:rPr>
      <w:rFonts w:ascii="Arial Narrow" w:eastAsia="Times New Roman" w:hAnsi="Arial Narrow" w:hint="default"/>
      <w:b/>
      <w:bCs w:val="0"/>
      <w:szCs w:val="24"/>
      <w:u w:val="single"/>
      <w:lang w:val="en-GB" w:eastAsia="en-US" w:bidi="ar-SA"/>
    </w:rPr>
  </w:style>
  <w:style w:type="character" w:customStyle="1" w:styleId="medium-normal1">
    <w:name w:val="medium-normal1"/>
    <w:rsid w:val="001810B3"/>
    <w:rPr>
      <w:rFonts w:ascii="Arial" w:hAnsi="Arial" w:cs="Arial" w:hint="default"/>
      <w:b w:val="0"/>
      <w:bCs w:val="0"/>
      <w:i w:val="0"/>
      <w:iCs w:val="0"/>
      <w:sz w:val="20"/>
      <w:szCs w:val="20"/>
    </w:rPr>
  </w:style>
  <w:style w:type="character" w:customStyle="1" w:styleId="UnderlinedCardChar0">
    <w:name w:val="Underlined Card Char"/>
    <w:rsid w:val="001810B3"/>
    <w:rPr>
      <w:rFonts w:ascii="Palatino Linotype" w:hAnsi="Palatino Linotype" w:hint="default"/>
      <w:u w:val="single"/>
      <w:lang w:val="en-US" w:eastAsia="en-US" w:bidi="ar-SA"/>
    </w:rPr>
  </w:style>
  <w:style w:type="character" w:customStyle="1" w:styleId="char">
    <w:name w:val="char"/>
    <w:basedOn w:val="DefaultParagraphFont"/>
    <w:rsid w:val="001810B3"/>
  </w:style>
  <w:style w:type="character" w:customStyle="1" w:styleId="UnderlineCharCharCharCharCharChar">
    <w:name w:val="Underline Char Char Char Char Char Char"/>
    <w:rsid w:val="001810B3"/>
    <w:rPr>
      <w:rFonts w:ascii="Arial Narrow" w:hAnsi="Arial Narrow" w:hint="default"/>
      <w:szCs w:val="24"/>
      <w:u w:val="single"/>
      <w:lang w:val="en-US" w:eastAsia="en-US" w:bidi="ar-SA"/>
    </w:rPr>
  </w:style>
  <w:style w:type="character" w:customStyle="1" w:styleId="klink">
    <w:name w:val="klink"/>
    <w:basedOn w:val="DefaultParagraphFont"/>
    <w:rsid w:val="001810B3"/>
  </w:style>
  <w:style w:type="character" w:customStyle="1" w:styleId="date10">
    <w:name w:val="date1"/>
    <w:basedOn w:val="DefaultParagraphFont"/>
    <w:rsid w:val="001810B3"/>
  </w:style>
  <w:style w:type="character" w:customStyle="1" w:styleId="bolding1">
    <w:name w:val="bolding1"/>
    <w:rsid w:val="001810B3"/>
    <w:rPr>
      <w:b/>
      <w:bCs/>
    </w:rPr>
  </w:style>
  <w:style w:type="character" w:customStyle="1" w:styleId="bookoptions1">
    <w:name w:val="book_options1"/>
    <w:rsid w:val="001810B3"/>
    <w:rPr>
      <w:b/>
      <w:bCs/>
      <w:color w:val="333366"/>
    </w:rPr>
  </w:style>
  <w:style w:type="character" w:customStyle="1" w:styleId="descriptionblock">
    <w:name w:val="description block"/>
    <w:basedOn w:val="DefaultParagraphFont"/>
    <w:rsid w:val="001810B3"/>
  </w:style>
  <w:style w:type="character" w:customStyle="1" w:styleId="detailsboxblock">
    <w:name w:val="detailsbox block"/>
    <w:basedOn w:val="DefaultParagraphFont"/>
    <w:rsid w:val="001810B3"/>
  </w:style>
  <w:style w:type="character" w:customStyle="1" w:styleId="Char3">
    <w:name w:val="Char3"/>
    <w:rsid w:val="001810B3"/>
    <w:rPr>
      <w:rFonts w:ascii="Arial" w:hAnsi="Arial" w:cs="Arial" w:hint="default"/>
      <w:bCs/>
      <w:u w:val="thick"/>
      <w:lang w:val="en-US" w:eastAsia="en-US" w:bidi="ar-SA"/>
    </w:rPr>
  </w:style>
  <w:style w:type="character" w:customStyle="1" w:styleId="texto11">
    <w:name w:val="texto11"/>
    <w:rsid w:val="001810B3"/>
    <w:rPr>
      <w:rFonts w:ascii="Arial" w:hAnsi="Arial" w:cs="Arial" w:hint="default"/>
      <w:b w:val="0"/>
      <w:bCs w:val="0"/>
      <w:i w:val="0"/>
      <w:iCs w:val="0"/>
      <w:caps w:val="0"/>
      <w:color w:val="000000"/>
      <w:sz w:val="26"/>
      <w:szCs w:val="26"/>
    </w:rPr>
  </w:style>
  <w:style w:type="character" w:customStyle="1" w:styleId="CardTagChar">
    <w:name w:val="Card Tag Char"/>
    <w:rsid w:val="001810B3"/>
    <w:rPr>
      <w:rFonts w:ascii="Arial Narrow" w:hAnsi="Arial Narrow" w:hint="default"/>
      <w:b/>
      <w:bCs w:val="0"/>
      <w:sz w:val="24"/>
      <w:szCs w:val="24"/>
      <w:lang w:val="en-US" w:eastAsia="en-US" w:bidi="ar-SA"/>
    </w:rPr>
  </w:style>
  <w:style w:type="character" w:customStyle="1" w:styleId="DebateCiteCharCharChar">
    <w:name w:val="Debate Cite Char Char Char"/>
    <w:rsid w:val="001810B3"/>
    <w:rPr>
      <w:b/>
      <w:bCs w:val="0"/>
      <w:sz w:val="32"/>
      <w:szCs w:val="32"/>
      <w:lang w:val="en-US" w:eastAsia="en-US" w:bidi="ar-SA"/>
    </w:rPr>
  </w:style>
  <w:style w:type="character" w:customStyle="1" w:styleId="TagandCiteChar">
    <w:name w:val="Tag and Cite Char"/>
    <w:rsid w:val="001810B3"/>
    <w:rPr>
      <w:color w:val="333333"/>
      <w:sz w:val="22"/>
      <w:szCs w:val="22"/>
      <w:lang w:val="en-US" w:eastAsia="en-US" w:bidi="ar-SA"/>
    </w:rPr>
  </w:style>
  <w:style w:type="character" w:customStyle="1" w:styleId="Style10ptBold">
    <w:name w:val="Style 10 pt Bold"/>
    <w:rsid w:val="001810B3"/>
    <w:rPr>
      <w:b/>
      <w:bCs/>
      <w:sz w:val="20"/>
    </w:rPr>
  </w:style>
  <w:style w:type="character" w:customStyle="1" w:styleId="text9">
    <w:name w:val="text9"/>
    <w:basedOn w:val="DefaultParagraphFont"/>
    <w:rsid w:val="001810B3"/>
  </w:style>
  <w:style w:type="character" w:customStyle="1" w:styleId="text21">
    <w:name w:val="text21"/>
    <w:basedOn w:val="DefaultParagraphFont"/>
    <w:rsid w:val="001810B3"/>
  </w:style>
  <w:style w:type="character" w:customStyle="1" w:styleId="text19">
    <w:name w:val="text19"/>
    <w:basedOn w:val="DefaultParagraphFont"/>
    <w:rsid w:val="001810B3"/>
  </w:style>
  <w:style w:type="character" w:customStyle="1" w:styleId="term2">
    <w:name w:val="term2"/>
    <w:rsid w:val="001810B3"/>
    <w:rPr>
      <w:b/>
      <w:bCs/>
    </w:rPr>
  </w:style>
  <w:style w:type="character" w:customStyle="1" w:styleId="pmterms12">
    <w:name w:val="pmterms12"/>
    <w:rsid w:val="001810B3"/>
    <w:rPr>
      <w:b/>
      <w:bCs/>
      <w:i w:val="0"/>
      <w:iCs w:val="0"/>
      <w:color w:val="000000"/>
    </w:rPr>
  </w:style>
  <w:style w:type="character" w:customStyle="1" w:styleId="ToReadChar">
    <w:name w:val="To Read Char"/>
    <w:rsid w:val="001810B3"/>
    <w:rPr>
      <w:rFonts w:ascii="Verdana" w:hAnsi="Verdana" w:hint="default"/>
      <w:b/>
      <w:bCs w:val="0"/>
      <w:szCs w:val="24"/>
      <w:u w:val="single"/>
      <w:lang w:val="en-US" w:eastAsia="en-US" w:bidi="ar-SA"/>
    </w:rPr>
  </w:style>
  <w:style w:type="character" w:customStyle="1" w:styleId="ToReadCharChar">
    <w:name w:val="To Read Char Char"/>
    <w:rsid w:val="001810B3"/>
    <w:rPr>
      <w:rFonts w:ascii="Verdana" w:hAnsi="Verdana" w:hint="default"/>
      <w:b/>
      <w:bCs w:val="0"/>
      <w:szCs w:val="24"/>
      <w:u w:val="single"/>
      <w:lang w:val="en-US" w:eastAsia="en-US" w:bidi="ar-SA"/>
    </w:rPr>
  </w:style>
  <w:style w:type="character" w:customStyle="1" w:styleId="bio">
    <w:name w:val="bio"/>
    <w:basedOn w:val="DefaultParagraphFont"/>
    <w:rsid w:val="001810B3"/>
  </w:style>
  <w:style w:type="character" w:customStyle="1" w:styleId="storytextstyle">
    <w:name w:val="storytextstyle"/>
    <w:basedOn w:val="DefaultParagraphFont"/>
    <w:rsid w:val="001810B3"/>
  </w:style>
  <w:style w:type="character" w:customStyle="1" w:styleId="cardunderlinedCharChar">
    <w:name w:val="card underlined Char Char"/>
    <w:rsid w:val="001810B3"/>
    <w:rPr>
      <w:rFonts w:ascii="Arial" w:hAnsi="Arial" w:cs="Arial" w:hint="default"/>
      <w:sz w:val="22"/>
      <w:szCs w:val="24"/>
      <w:u w:val="single"/>
      <w:lang w:val="en-US" w:eastAsia="en-US" w:bidi="ar-SA"/>
    </w:rPr>
  </w:style>
  <w:style w:type="character" w:customStyle="1" w:styleId="Style2Char0">
    <w:name w:val="Style2 Char"/>
    <w:rsid w:val="001810B3"/>
    <w:rPr>
      <w:rFonts w:ascii="Book Antiqua" w:hAnsi="Book Antiqua" w:hint="default"/>
      <w:u w:val="thick"/>
      <w:lang w:val="en-US" w:eastAsia="en-US" w:bidi="ar-SA"/>
    </w:rPr>
  </w:style>
  <w:style w:type="character" w:customStyle="1" w:styleId="Style2Char1">
    <w:name w:val="Style2 Char1"/>
    <w:rsid w:val="001810B3"/>
    <w:rPr>
      <w:rFonts w:ascii="Book Antiqua" w:hAnsi="Book Antiqua" w:hint="default"/>
      <w:szCs w:val="24"/>
      <w:u w:val="thick"/>
      <w:lang w:val="en-US" w:eastAsia="en-US" w:bidi="ar-SA"/>
    </w:rPr>
  </w:style>
  <w:style w:type="character" w:customStyle="1" w:styleId="articlehead21">
    <w:name w:val="articlehead21"/>
    <w:rsid w:val="001810B3"/>
    <w:rPr>
      <w:rFonts w:ascii="Arial" w:hAnsi="Arial" w:cs="Arial" w:hint="default"/>
      <w:b/>
      <w:bCs/>
      <w:color w:val="660000"/>
      <w:sz w:val="20"/>
      <w:szCs w:val="20"/>
    </w:rPr>
  </w:style>
  <w:style w:type="character" w:customStyle="1" w:styleId="TagCiteChar1">
    <w:name w:val="Tag/Cite Char1"/>
    <w:rsid w:val="001810B3"/>
    <w:rPr>
      <w:b/>
      <w:bCs w:val="0"/>
      <w:lang w:val="en-US" w:eastAsia="en-US" w:bidi="ar-SA"/>
    </w:rPr>
  </w:style>
  <w:style w:type="character" w:customStyle="1" w:styleId="goohl2">
    <w:name w:val="goohl2"/>
    <w:basedOn w:val="DefaultParagraphFont"/>
    <w:rsid w:val="001810B3"/>
  </w:style>
  <w:style w:type="character" w:customStyle="1" w:styleId="CardCharChar0">
    <w:name w:val="Card Char Char"/>
    <w:rsid w:val="001810B3"/>
    <w:rPr>
      <w:lang w:val="en-US" w:eastAsia="en-US" w:bidi="ar-SA"/>
    </w:rPr>
  </w:style>
  <w:style w:type="character" w:customStyle="1" w:styleId="BriefTitle1Char">
    <w:name w:val="Brief Title 1 Char"/>
    <w:rsid w:val="001810B3"/>
    <w:rPr>
      <w:b/>
      <w:bCs w:val="0"/>
      <w:u w:val="single"/>
      <w:lang w:val="en-US" w:eastAsia="en-US" w:bidi="ar-SA"/>
    </w:rPr>
  </w:style>
  <w:style w:type="character" w:customStyle="1" w:styleId="TagCiteCharChar">
    <w:name w:val="Tag/Cite Char Char"/>
    <w:rsid w:val="001810B3"/>
    <w:rPr>
      <w:b/>
      <w:bCs w:val="0"/>
      <w:lang w:val="en-US" w:eastAsia="en-US" w:bidi="ar-SA"/>
    </w:rPr>
  </w:style>
  <w:style w:type="character" w:customStyle="1" w:styleId="btx">
    <w:name w:val="btx"/>
    <w:basedOn w:val="DefaultParagraphFont"/>
    <w:rsid w:val="001810B3"/>
  </w:style>
  <w:style w:type="character" w:customStyle="1" w:styleId="CardChar1">
    <w:name w:val="Card Char1"/>
    <w:rsid w:val="001810B3"/>
    <w:rPr>
      <w:lang w:val="en-US" w:eastAsia="en-US" w:bidi="ar-SA"/>
    </w:rPr>
  </w:style>
  <w:style w:type="character" w:customStyle="1" w:styleId="prodgeneral1">
    <w:name w:val="prodgeneral1"/>
    <w:rsid w:val="001810B3"/>
    <w:rPr>
      <w:rFonts w:ascii="Verdana" w:hAnsi="Verdana" w:hint="default"/>
      <w:b w:val="0"/>
      <w:bCs w:val="0"/>
      <w:caps w:val="0"/>
      <w:color w:val="000000"/>
      <w:spacing w:val="0"/>
      <w:sz w:val="16"/>
      <w:szCs w:val="16"/>
    </w:rPr>
  </w:style>
  <w:style w:type="character" w:customStyle="1" w:styleId="summary1">
    <w:name w:val="summary1"/>
    <w:rsid w:val="001810B3"/>
    <w:rPr>
      <w:rFonts w:ascii="Arial" w:hAnsi="Arial" w:cs="Arial" w:hint="default"/>
      <w:sz w:val="18"/>
      <w:szCs w:val="18"/>
    </w:rPr>
  </w:style>
  <w:style w:type="character" w:customStyle="1" w:styleId="text3">
    <w:name w:val="text3"/>
    <w:basedOn w:val="DefaultParagraphFont"/>
    <w:rsid w:val="001810B3"/>
  </w:style>
  <w:style w:type="character" w:customStyle="1" w:styleId="cardtextsmallChar">
    <w:name w:val="card text small Char"/>
    <w:rsid w:val="001810B3"/>
    <w:rPr>
      <w:rFonts w:ascii="Arial Narrow" w:hAnsi="Arial Narrow" w:hint="default"/>
      <w:sz w:val="16"/>
      <w:szCs w:val="24"/>
      <w:lang w:val="en-US" w:eastAsia="en-US" w:bidi="ar-SA"/>
    </w:rPr>
  </w:style>
  <w:style w:type="character" w:customStyle="1" w:styleId="countrytitle1">
    <w:name w:val="countrytitle1"/>
    <w:rsid w:val="001810B3"/>
    <w:rPr>
      <w:rFonts w:ascii="Verdana" w:hAnsi="Verdana" w:hint="default"/>
      <w:b/>
      <w:bCs/>
      <w:color w:val="293643"/>
      <w:sz w:val="24"/>
      <w:szCs w:val="24"/>
    </w:rPr>
  </w:style>
  <w:style w:type="character" w:customStyle="1" w:styleId="storyheader1">
    <w:name w:val="storyheader1"/>
    <w:rsid w:val="001810B3"/>
    <w:rPr>
      <w:rFonts w:ascii="Verdana" w:hAnsi="Verdana" w:hint="default"/>
      <w:b/>
      <w:bCs/>
      <w:color w:val="000000"/>
      <w:sz w:val="21"/>
      <w:szCs w:val="21"/>
    </w:rPr>
  </w:style>
  <w:style w:type="character" w:customStyle="1" w:styleId="cardunderlinedChar0">
    <w:name w:val="card underlined Char"/>
    <w:rsid w:val="001810B3"/>
    <w:rPr>
      <w:rFonts w:ascii="Arial" w:hAnsi="Arial" w:cs="Arial" w:hint="default"/>
      <w:sz w:val="22"/>
      <w:szCs w:val="24"/>
      <w:u w:val="single"/>
      <w:lang w:val="en-US" w:eastAsia="en-US" w:bidi="ar-SA"/>
    </w:rPr>
  </w:style>
  <w:style w:type="character" w:customStyle="1" w:styleId="article1">
    <w:name w:val="article1"/>
    <w:rsid w:val="001810B3"/>
    <w:rPr>
      <w:rFonts w:ascii="Verdana" w:hAnsi="Verdana" w:hint="default"/>
      <w:color w:val="333333"/>
      <w:sz w:val="16"/>
      <w:szCs w:val="16"/>
    </w:rPr>
  </w:style>
  <w:style w:type="character" w:customStyle="1" w:styleId="story-posted-date1">
    <w:name w:val="story-posted-date1"/>
    <w:rsid w:val="001810B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810B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810B3"/>
  </w:style>
  <w:style w:type="character" w:customStyle="1" w:styleId="textmedium">
    <w:name w:val="textmedium"/>
    <w:basedOn w:val="DefaultParagraphFont"/>
    <w:rsid w:val="001810B3"/>
  </w:style>
  <w:style w:type="character" w:customStyle="1" w:styleId="citation1">
    <w:name w:val="citation1"/>
    <w:rsid w:val="001810B3"/>
    <w:rPr>
      <w:rFonts w:ascii="Verdana" w:hAnsi="Verdana" w:hint="default"/>
      <w:sz w:val="17"/>
      <w:szCs w:val="17"/>
    </w:rPr>
  </w:style>
  <w:style w:type="character" w:customStyle="1" w:styleId="hithighlite">
    <w:name w:val="hithighlite"/>
    <w:basedOn w:val="DefaultParagraphFont"/>
    <w:rsid w:val="001810B3"/>
  </w:style>
  <w:style w:type="character" w:customStyle="1" w:styleId="articlecontent">
    <w:name w:val="articlecontent"/>
    <w:basedOn w:val="DefaultParagraphFont"/>
    <w:rsid w:val="001810B3"/>
  </w:style>
  <w:style w:type="character" w:customStyle="1" w:styleId="fource1">
    <w:name w:val="fource1"/>
    <w:rsid w:val="001810B3"/>
    <w:rPr>
      <w:sz w:val="34"/>
      <w:szCs w:val="34"/>
    </w:rPr>
  </w:style>
  <w:style w:type="character" w:customStyle="1" w:styleId="LanguageStrikeChar">
    <w:name w:val="Language Strike Char"/>
    <w:rsid w:val="001810B3"/>
    <w:rPr>
      <w:rFonts w:ascii="Arial Narrow" w:hAnsi="Arial Narrow" w:hint="default"/>
      <w:strike/>
      <w:szCs w:val="24"/>
      <w:lang w:val="en-US" w:eastAsia="en-US" w:bidi="ar-SA"/>
    </w:rPr>
  </w:style>
  <w:style w:type="character" w:customStyle="1" w:styleId="normal11">
    <w:name w:val="normal1"/>
    <w:basedOn w:val="DefaultParagraphFont"/>
    <w:rsid w:val="001810B3"/>
  </w:style>
  <w:style w:type="character" w:customStyle="1" w:styleId="ds">
    <w:name w:val="ds"/>
    <w:basedOn w:val="DefaultParagraphFont"/>
    <w:rsid w:val="001810B3"/>
  </w:style>
  <w:style w:type="character" w:customStyle="1" w:styleId="UnderliningChar1">
    <w:name w:val="Underlining Char1"/>
    <w:rsid w:val="001810B3"/>
    <w:rPr>
      <w:rFonts w:ascii="Arial Narrow" w:hAnsi="Arial Narrow" w:hint="default"/>
      <w:szCs w:val="24"/>
      <w:u w:val="single"/>
      <w:lang w:val="en-US" w:eastAsia="en-US" w:bidi="ar-SA"/>
    </w:rPr>
  </w:style>
  <w:style w:type="character" w:customStyle="1" w:styleId="UnderliningChar2">
    <w:name w:val="Underlining Char2"/>
    <w:rsid w:val="001810B3"/>
    <w:rPr>
      <w:rFonts w:ascii="Arial Narrow" w:hAnsi="Arial Narrow" w:hint="default"/>
      <w:szCs w:val="24"/>
      <w:u w:val="single"/>
      <w:lang w:val="en-US" w:eastAsia="en-US" w:bidi="ar-SA"/>
    </w:rPr>
  </w:style>
  <w:style w:type="character" w:customStyle="1" w:styleId="MicroTextChar1">
    <w:name w:val="MicroText Char1"/>
    <w:rsid w:val="001810B3"/>
    <w:rPr>
      <w:rFonts w:ascii="Arial Narrow" w:hAnsi="Arial Narrow" w:hint="default"/>
      <w:sz w:val="12"/>
      <w:szCs w:val="24"/>
      <w:lang w:val="en-US" w:eastAsia="en-US" w:bidi="ar-SA"/>
    </w:rPr>
  </w:style>
  <w:style w:type="character" w:customStyle="1" w:styleId="DefaultPara">
    <w:name w:val="Default Para"/>
    <w:rsid w:val="001810B3"/>
    <w:rPr>
      <w:sz w:val="20"/>
    </w:rPr>
  </w:style>
  <w:style w:type="character" w:customStyle="1" w:styleId="SYSHYPERTEXT">
    <w:name w:val="SYS_HYPERTEXT"/>
    <w:rsid w:val="001810B3"/>
    <w:rPr>
      <w:color w:val="0000FF"/>
      <w:u w:val="single"/>
    </w:rPr>
  </w:style>
  <w:style w:type="character" w:customStyle="1" w:styleId="Hyperlink1">
    <w:name w:val="Hyperlink1"/>
    <w:rsid w:val="001810B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810B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810B3"/>
    <w:rPr>
      <w:rFonts w:ascii="Arial Narrow" w:hAnsi="Arial Narrow" w:hint="default"/>
      <w:noProof w:val="0"/>
      <w:szCs w:val="24"/>
      <w:u w:val="single"/>
      <w:lang w:val="en-US" w:eastAsia="en-US" w:bidi="ar-SA"/>
    </w:rPr>
  </w:style>
  <w:style w:type="character" w:customStyle="1" w:styleId="BlockHeading1Char">
    <w:name w:val="Block Heading 1 Char"/>
    <w:rsid w:val="001810B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810B3"/>
    <w:rPr>
      <w:b/>
      <w:bCs w:val="0"/>
      <w:sz w:val="24"/>
      <w:szCs w:val="24"/>
      <w:u w:val="single"/>
      <w:lang w:val="en-US" w:eastAsia="en-US" w:bidi="ar-SA"/>
    </w:rPr>
  </w:style>
  <w:style w:type="character" w:customStyle="1" w:styleId="StyleTagTimesNewRomanChar">
    <w:name w:val="Style Tag + Times New Roman Char"/>
    <w:rsid w:val="001810B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810B3"/>
    <w:rPr>
      <w:rFonts w:ascii="Arial Narrow" w:hAnsi="Arial Narrow" w:cs="Arial" w:hint="default"/>
      <w:b/>
      <w:bCs/>
      <w:iCs/>
      <w:sz w:val="24"/>
      <w:szCs w:val="28"/>
      <w:lang w:val="en-US" w:eastAsia="en-US" w:bidi="ar-SA"/>
    </w:rPr>
  </w:style>
  <w:style w:type="character" w:customStyle="1" w:styleId="UnderliningCharChar">
    <w:name w:val="Underlining Char Char"/>
    <w:rsid w:val="001810B3"/>
    <w:rPr>
      <w:rFonts w:ascii="Arial Narrow" w:hAnsi="Arial Narrow" w:hint="default"/>
      <w:szCs w:val="24"/>
      <w:u w:val="single"/>
      <w:lang w:val="en-US" w:eastAsia="en-US" w:bidi="ar-SA"/>
    </w:rPr>
  </w:style>
  <w:style w:type="character" w:customStyle="1" w:styleId="StyleArialNarrow12ptBold">
    <w:name w:val="Style Arial Narrow 12 pt Bold"/>
    <w:rsid w:val="001810B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810B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810B3"/>
    <w:rPr>
      <w:u w:val="single"/>
    </w:rPr>
  </w:style>
  <w:style w:type="character" w:customStyle="1" w:styleId="UnderlinedCharChar1">
    <w:name w:val="Underlined Char Char1"/>
    <w:rsid w:val="001810B3"/>
    <w:rPr>
      <w:rFonts w:ascii="Bell MT" w:eastAsia="Times New Roman" w:hAnsi="Bell MT" w:hint="default"/>
      <w:bCs/>
      <w:iCs/>
      <w:sz w:val="22"/>
      <w:u w:val="single"/>
    </w:rPr>
  </w:style>
  <w:style w:type="character" w:customStyle="1" w:styleId="Heading2CharChar2">
    <w:name w:val="Heading 2 Char Char2"/>
    <w:rsid w:val="001810B3"/>
    <w:rPr>
      <w:rFonts w:ascii="Arial" w:hAnsi="Arial" w:cs="Arial" w:hint="default"/>
      <w:b/>
      <w:bCs/>
      <w:iCs/>
      <w:sz w:val="22"/>
      <w:szCs w:val="28"/>
      <w:lang w:val="en-US" w:eastAsia="en-US" w:bidi="ar-SA"/>
    </w:rPr>
  </w:style>
  <w:style w:type="character" w:customStyle="1" w:styleId="doctitle">
    <w:name w:val="doctitle"/>
    <w:rsid w:val="001810B3"/>
  </w:style>
  <w:style w:type="character" w:customStyle="1" w:styleId="cardtext-underlined0">
    <w:name w:val="card text- underlined"/>
    <w:rsid w:val="001810B3"/>
    <w:rPr>
      <w:rFonts w:ascii="Garamond" w:hAnsi="Garamond" w:hint="default"/>
      <w:u w:val="single"/>
    </w:rPr>
  </w:style>
  <w:style w:type="character" w:customStyle="1" w:styleId="BodyText1">
    <w:name w:val="Body Text1"/>
    <w:basedOn w:val="DefaultParagraphFont"/>
    <w:rsid w:val="001810B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810B3"/>
  </w:style>
  <w:style w:type="character" w:customStyle="1" w:styleId="BriefTitleChar">
    <w:name w:val="Brief Title Char"/>
    <w:basedOn w:val="DefaultParagraphFont"/>
    <w:rsid w:val="001810B3"/>
    <w:rPr>
      <w:b/>
      <w:bCs w:val="0"/>
      <w:sz w:val="24"/>
      <w:szCs w:val="24"/>
      <w:u w:val="single"/>
      <w:lang w:val="en-US" w:eastAsia="en-US" w:bidi="ar-SA"/>
    </w:rPr>
  </w:style>
  <w:style w:type="character" w:customStyle="1" w:styleId="BriefTitle2Char">
    <w:name w:val="Brief Title 2 Char"/>
    <w:basedOn w:val="BriefTitleChar"/>
    <w:rsid w:val="001810B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810B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810B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810B3"/>
    <w:rPr>
      <w:rFonts w:ascii="AGaramond" w:hAnsi="AGaramond" w:cs="AGaramond" w:hint="default"/>
      <w:color w:val="211D1E"/>
      <w:sz w:val="14"/>
      <w:szCs w:val="14"/>
    </w:rPr>
  </w:style>
  <w:style w:type="character" w:customStyle="1" w:styleId="CharacterStyle2">
    <w:name w:val="Character Style 2"/>
    <w:uiPriority w:val="99"/>
    <w:rsid w:val="001810B3"/>
    <w:rPr>
      <w:sz w:val="20"/>
      <w:szCs w:val="20"/>
    </w:rPr>
  </w:style>
  <w:style w:type="character" w:customStyle="1" w:styleId="cross-head">
    <w:name w:val="cross-head"/>
    <w:rsid w:val="001810B3"/>
  </w:style>
  <w:style w:type="character" w:customStyle="1" w:styleId="Subtitle1">
    <w:name w:val="Subtitle1"/>
    <w:rsid w:val="001810B3"/>
  </w:style>
  <w:style w:type="character" w:customStyle="1" w:styleId="metaorigin">
    <w:name w:val="meta_origin"/>
    <w:rsid w:val="001810B3"/>
  </w:style>
  <w:style w:type="character" w:customStyle="1" w:styleId="mandelbrotrefrag">
    <w:name w:val="mandelbrot_refrag"/>
    <w:rsid w:val="001810B3"/>
  </w:style>
  <w:style w:type="character" w:customStyle="1" w:styleId="eminfo">
    <w:name w:val="eminfo"/>
    <w:rsid w:val="001810B3"/>
  </w:style>
  <w:style w:type="character" w:customStyle="1" w:styleId="emhighlight">
    <w:name w:val="emhighlight"/>
    <w:rsid w:val="001810B3"/>
  </w:style>
  <w:style w:type="character" w:customStyle="1" w:styleId="name">
    <w:name w:val="name"/>
    <w:rsid w:val="001810B3"/>
  </w:style>
  <w:style w:type="character" w:customStyle="1" w:styleId="tkrname">
    <w:name w:val="tkrname"/>
    <w:rsid w:val="001810B3"/>
  </w:style>
  <w:style w:type="character" w:customStyle="1" w:styleId="tkrchange">
    <w:name w:val="tkrchange"/>
    <w:rsid w:val="001810B3"/>
  </w:style>
  <w:style w:type="character" w:customStyle="1" w:styleId="source-org">
    <w:name w:val="source-org"/>
    <w:rsid w:val="001810B3"/>
  </w:style>
  <w:style w:type="character" w:customStyle="1" w:styleId="updated">
    <w:name w:val="updated"/>
    <w:rsid w:val="001810B3"/>
  </w:style>
  <w:style w:type="character" w:customStyle="1" w:styleId="last">
    <w:name w:val="last"/>
    <w:rsid w:val="001810B3"/>
  </w:style>
  <w:style w:type="character" w:customStyle="1" w:styleId="Style11ptBoldUnderline1">
    <w:name w:val="Style 11 pt Bold Underline1"/>
    <w:rsid w:val="001810B3"/>
    <w:rPr>
      <w:b/>
      <w:bCs/>
      <w:sz w:val="20"/>
      <w:u w:val="single"/>
    </w:rPr>
  </w:style>
  <w:style w:type="character" w:customStyle="1" w:styleId="StyleStyleunderlineBold11pt">
    <w:name w:val="Style Style underline + Bold + 11 pt"/>
    <w:rsid w:val="001810B3"/>
    <w:rPr>
      <w:bCs/>
      <w:sz w:val="20"/>
      <w:u w:val="single"/>
    </w:rPr>
  </w:style>
  <w:style w:type="character" w:customStyle="1" w:styleId="StyleunderlineAsianTimesNewRomanBold">
    <w:name w:val="Style underline + (Asian) Times New Roman Bold"/>
    <w:rsid w:val="001810B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810B3"/>
    <w:rPr>
      <w:b/>
      <w:bCs/>
      <w:sz w:val="20"/>
      <w:u w:val="single"/>
      <w:bdr w:val="single" w:sz="4" w:space="0" w:color="auto" w:frame="1"/>
    </w:rPr>
  </w:style>
  <w:style w:type="character" w:customStyle="1" w:styleId="A5">
    <w:name w:val="A5"/>
    <w:uiPriority w:val="99"/>
    <w:rsid w:val="001810B3"/>
    <w:rPr>
      <w:rFonts w:ascii="Times New Roman" w:hAnsi="Times New Roman" w:cs="Times New Roman" w:hint="default"/>
      <w:color w:val="000000"/>
      <w:sz w:val="13"/>
      <w:szCs w:val="13"/>
    </w:rPr>
  </w:style>
  <w:style w:type="character" w:customStyle="1" w:styleId="quotepeekbase">
    <w:name w:val="quotepeekbase"/>
    <w:rsid w:val="001810B3"/>
  </w:style>
  <w:style w:type="character" w:customStyle="1" w:styleId="cardChar10">
    <w:name w:val="card Char1"/>
    <w:rsid w:val="001810B3"/>
    <w:rPr>
      <w:rFonts w:ascii="Calibri" w:eastAsia="Calibri" w:hAnsi="Calibri" w:cs="Calibri" w:hint="default"/>
      <w:sz w:val="24"/>
      <w:szCs w:val="22"/>
      <w:lang w:val="x-none" w:eastAsia="x-none"/>
    </w:rPr>
  </w:style>
  <w:style w:type="character" w:customStyle="1" w:styleId="NormalCard">
    <w:name w:val="Normal Card"/>
    <w:uiPriority w:val="1"/>
    <w:qFormat/>
    <w:rsid w:val="001810B3"/>
    <w:rPr>
      <w:rFonts w:ascii="Times New Roman" w:hAnsi="Times New Roman" w:cs="Times New Roman" w:hint="default"/>
      <w:sz w:val="24"/>
    </w:rPr>
  </w:style>
  <w:style w:type="character" w:customStyle="1" w:styleId="HighlightedUnderline0">
    <w:name w:val="Highlighted Underline"/>
    <w:uiPriority w:val="1"/>
    <w:qFormat/>
    <w:rsid w:val="001810B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810B3"/>
    <w:rPr>
      <w:rFonts w:ascii="Times New Roman" w:hAnsi="Times New Roman" w:cs="Times New Roman" w:hint="default"/>
      <w:sz w:val="16"/>
      <w:szCs w:val="16"/>
    </w:rPr>
  </w:style>
  <w:style w:type="character" w:customStyle="1" w:styleId="timebox">
    <w:name w:val="timebox"/>
    <w:rsid w:val="001810B3"/>
  </w:style>
  <w:style w:type="character" w:customStyle="1" w:styleId="Heading2Subtext">
    <w:name w:val="Heading 2 Subtext"/>
    <w:rsid w:val="001810B3"/>
    <w:rPr>
      <w:rFonts w:ascii="Times New Roman" w:hAnsi="Times New Roman" w:cs="Times New Roman" w:hint="default"/>
      <w:sz w:val="16"/>
    </w:rPr>
  </w:style>
  <w:style w:type="character" w:customStyle="1" w:styleId="-SmallText-">
    <w:name w:val="-Small Text-"/>
    <w:rsid w:val="001810B3"/>
    <w:rPr>
      <w:rFonts w:ascii="Garamond" w:hAnsi="Garamond" w:hint="default"/>
      <w:sz w:val="16"/>
    </w:rPr>
  </w:style>
  <w:style w:type="character" w:customStyle="1" w:styleId="label">
    <w:name w:val="label"/>
    <w:rsid w:val="001810B3"/>
  </w:style>
  <w:style w:type="character" w:customStyle="1" w:styleId="BoldUnderlineCharChar">
    <w:name w:val="BoldUnderline Char Char"/>
    <w:rsid w:val="001810B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810B3"/>
  </w:style>
  <w:style w:type="character" w:customStyle="1" w:styleId="FontStyle477">
    <w:name w:val="Font Style477"/>
    <w:basedOn w:val="DefaultParagraphFont"/>
    <w:uiPriority w:val="99"/>
    <w:rsid w:val="001810B3"/>
    <w:rPr>
      <w:rFonts w:ascii="Times New Roman" w:hAnsi="Times New Roman" w:cs="Times New Roman" w:hint="default"/>
      <w:sz w:val="18"/>
      <w:szCs w:val="18"/>
    </w:rPr>
  </w:style>
  <w:style w:type="character" w:customStyle="1" w:styleId="FontStyle505">
    <w:name w:val="Font Style505"/>
    <w:basedOn w:val="DefaultParagraphFont"/>
    <w:uiPriority w:val="99"/>
    <w:rsid w:val="001810B3"/>
    <w:rPr>
      <w:rFonts w:ascii="Times New Roman" w:hAnsi="Times New Roman" w:cs="Times New Roman" w:hint="default"/>
      <w:sz w:val="18"/>
      <w:szCs w:val="18"/>
    </w:rPr>
  </w:style>
  <w:style w:type="character" w:customStyle="1" w:styleId="FontStyle514">
    <w:name w:val="Font Style514"/>
    <w:basedOn w:val="DefaultParagraphFont"/>
    <w:uiPriority w:val="99"/>
    <w:rsid w:val="001810B3"/>
    <w:rPr>
      <w:rFonts w:ascii="Times New Roman" w:hAnsi="Times New Roman" w:cs="Times New Roman" w:hint="default"/>
      <w:sz w:val="14"/>
      <w:szCs w:val="14"/>
    </w:rPr>
  </w:style>
  <w:style w:type="character" w:customStyle="1" w:styleId="FontStyle500">
    <w:name w:val="Font Style500"/>
    <w:basedOn w:val="DefaultParagraphFont"/>
    <w:uiPriority w:val="99"/>
    <w:rsid w:val="001810B3"/>
    <w:rPr>
      <w:rFonts w:ascii="Times New Roman" w:hAnsi="Times New Roman" w:cs="Times New Roman" w:hint="default"/>
      <w:b/>
      <w:bCs/>
      <w:sz w:val="16"/>
      <w:szCs w:val="16"/>
    </w:rPr>
  </w:style>
  <w:style w:type="character" w:customStyle="1" w:styleId="CardCite1">
    <w:name w:val="CardCite1"/>
    <w:qFormat/>
    <w:rsid w:val="001810B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810B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810B3"/>
    <w:rPr>
      <w:rFonts w:ascii="Times New Roman" w:hAnsi="Times New Roman" w:cs="Times New Roman" w:hint="default"/>
      <w:b/>
      <w:bCs/>
      <w:sz w:val="22"/>
      <w:szCs w:val="22"/>
    </w:rPr>
  </w:style>
  <w:style w:type="character" w:customStyle="1" w:styleId="CharacterStyle3">
    <w:name w:val="Character Style 3"/>
    <w:uiPriority w:val="99"/>
    <w:rsid w:val="001810B3"/>
    <w:rPr>
      <w:rFonts w:ascii="Bookman Old Style" w:hAnsi="Bookman Old Style" w:cs="Bookman Old Style" w:hint="default"/>
      <w:spacing w:val="-5"/>
      <w:sz w:val="18"/>
      <w:szCs w:val="18"/>
    </w:rPr>
  </w:style>
  <w:style w:type="character" w:customStyle="1" w:styleId="UnderlineStyleChar7">
    <w:name w:val="Underline Style Char7"/>
    <w:rsid w:val="001810B3"/>
    <w:rPr>
      <w:rFonts w:ascii="Garamond" w:hAnsi="Garamond" w:hint="default"/>
      <w:sz w:val="22"/>
      <w:szCs w:val="24"/>
      <w:u w:val="single"/>
      <w:lang w:val="en-US" w:eastAsia="en-US" w:bidi="ar-SA"/>
    </w:rPr>
  </w:style>
  <w:style w:type="character" w:customStyle="1" w:styleId="StyleArial6ptBold">
    <w:name w:val="Style Arial 6 pt Bold"/>
    <w:rsid w:val="001810B3"/>
    <w:rPr>
      <w:rFonts w:ascii="Arial" w:hAnsi="Arial" w:cs="Arial" w:hint="default"/>
      <w:bCs/>
      <w:sz w:val="12"/>
    </w:rPr>
  </w:style>
  <w:style w:type="character" w:customStyle="1" w:styleId="Heading2Char5">
    <w:name w:val="Heading 2 Char5"/>
    <w:rsid w:val="001810B3"/>
    <w:rPr>
      <w:rFonts w:ascii="Garamond" w:hAnsi="Garamond" w:cs="Arial" w:hint="default"/>
      <w:b/>
      <w:bCs/>
      <w:iCs/>
      <w:sz w:val="24"/>
      <w:szCs w:val="28"/>
      <w:lang w:val="en-US" w:eastAsia="en-US" w:bidi="ar-SA"/>
    </w:rPr>
  </w:style>
  <w:style w:type="character" w:customStyle="1" w:styleId="TagGreg">
    <w:name w:val="TagGreg"/>
    <w:uiPriority w:val="1"/>
    <w:qFormat/>
    <w:rsid w:val="001810B3"/>
    <w:rPr>
      <w:b/>
      <w:bCs w:val="0"/>
      <w:sz w:val="24"/>
    </w:rPr>
  </w:style>
  <w:style w:type="character" w:customStyle="1" w:styleId="StyleDebateUnderline10pt">
    <w:name w:val="Style Debate Underline + 10 pt"/>
    <w:rsid w:val="001810B3"/>
    <w:rPr>
      <w:rFonts w:ascii="Times New Roman" w:hAnsi="Times New Roman" w:cs="Times New Roman" w:hint="default"/>
      <w:sz w:val="20"/>
      <w:szCs w:val="20"/>
      <w:u w:val="single"/>
    </w:rPr>
  </w:style>
  <w:style w:type="character" w:customStyle="1" w:styleId="underlinedCharChar0">
    <w:name w:val="underlined Char Char"/>
    <w:locked/>
    <w:rsid w:val="001810B3"/>
    <w:rPr>
      <w:u w:val="single"/>
    </w:rPr>
  </w:style>
  <w:style w:type="character" w:customStyle="1" w:styleId="SourceBold">
    <w:name w:val="Source Bold"/>
    <w:rsid w:val="001810B3"/>
    <w:rPr>
      <w:rFonts w:ascii="Arial Narrow" w:hAnsi="Arial Narrow" w:hint="default"/>
      <w:b/>
      <w:bCs w:val="0"/>
      <w:strike w:val="0"/>
      <w:dstrike w:val="0"/>
      <w:sz w:val="24"/>
      <w:u w:val="none"/>
      <w:effect w:val="none"/>
    </w:rPr>
  </w:style>
  <w:style w:type="character" w:customStyle="1" w:styleId="2xBoldUnderline">
    <w:name w:val="2x_Bold_Underline"/>
    <w:rsid w:val="001810B3"/>
    <w:rPr>
      <w:b/>
      <w:bCs/>
      <w:sz w:val="24"/>
      <w:u w:val="thick"/>
    </w:rPr>
  </w:style>
  <w:style w:type="character" w:customStyle="1" w:styleId="Dottedunderline">
    <w:name w:val="Dotted underline"/>
    <w:rsid w:val="001810B3"/>
    <w:rPr>
      <w:u w:val="dotted"/>
    </w:rPr>
  </w:style>
  <w:style w:type="character" w:customStyle="1" w:styleId="readChar">
    <w:name w:val="read Char"/>
    <w:rsid w:val="001810B3"/>
    <w:rPr>
      <w:szCs w:val="22"/>
      <w:u w:val="single"/>
      <w:lang w:val="en-US" w:eastAsia="en-US" w:bidi="ar-SA"/>
    </w:rPr>
  </w:style>
  <w:style w:type="character" w:customStyle="1" w:styleId="underlining0">
    <w:name w:val="underlining"/>
    <w:rsid w:val="001810B3"/>
    <w:rPr>
      <w:u w:val="single"/>
    </w:rPr>
  </w:style>
  <w:style w:type="character" w:customStyle="1" w:styleId="btitle">
    <w:name w:val="btitle"/>
    <w:rsid w:val="001810B3"/>
  </w:style>
  <w:style w:type="character" w:customStyle="1" w:styleId="green">
    <w:name w:val="green"/>
    <w:rsid w:val="001810B3"/>
  </w:style>
  <w:style w:type="character" w:customStyle="1" w:styleId="BodyText20">
    <w:name w:val="Body Text2"/>
    <w:rsid w:val="001810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1810B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810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810B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810B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810B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810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810B3"/>
    <w:rPr>
      <w:rFonts w:ascii="Sylfaen" w:hAnsi="Sylfaen" w:cs="Sylfaen" w:hint="default"/>
      <w:i/>
      <w:iCs/>
      <w:strike w:val="0"/>
      <w:dstrike w:val="0"/>
      <w:sz w:val="19"/>
      <w:szCs w:val="19"/>
      <w:u w:val="none"/>
      <w:effect w:val="none"/>
      <w:shd w:val="clear" w:color="auto" w:fill="FFFFFF"/>
    </w:rPr>
  </w:style>
  <w:style w:type="character" w:customStyle="1" w:styleId="1">
    <w:name w:val="1"/>
    <w:rsid w:val="001810B3"/>
    <w:rPr>
      <w:rFonts w:ascii="Arial" w:hAnsi="Arial" w:cs="Arial" w:hint="default"/>
      <w:bCs/>
      <w:sz w:val="20"/>
      <w:u w:val="single"/>
      <w:lang w:val="en-US" w:eastAsia="en-US" w:bidi="ar-SA"/>
    </w:rPr>
  </w:style>
  <w:style w:type="character" w:customStyle="1" w:styleId="CharChar31">
    <w:name w:val="Char Char31"/>
    <w:rsid w:val="001810B3"/>
    <w:rPr>
      <w:rFonts w:ascii="Arial" w:hAnsi="Arial" w:cs="Arial" w:hint="default"/>
      <w:b/>
      <w:bCs/>
      <w:iCs/>
      <w:lang w:val="en-US" w:eastAsia="en-US" w:bidi="ar-SA"/>
    </w:rPr>
  </w:style>
  <w:style w:type="character" w:customStyle="1" w:styleId="Subtitle2">
    <w:name w:val="Subtitle2"/>
    <w:rsid w:val="001810B3"/>
  </w:style>
  <w:style w:type="character" w:customStyle="1" w:styleId="drop">
    <w:name w:val="drop"/>
    <w:rsid w:val="001810B3"/>
  </w:style>
  <w:style w:type="character" w:customStyle="1" w:styleId="bioline">
    <w:name w:val="bioline"/>
    <w:rsid w:val="001810B3"/>
  </w:style>
  <w:style w:type="character" w:customStyle="1" w:styleId="articletitle0">
    <w:name w:val="article_title"/>
    <w:rsid w:val="001810B3"/>
  </w:style>
  <w:style w:type="character" w:customStyle="1" w:styleId="A4">
    <w:name w:val="A4"/>
    <w:uiPriority w:val="99"/>
    <w:rsid w:val="001810B3"/>
    <w:rPr>
      <w:color w:val="000000"/>
    </w:rPr>
  </w:style>
  <w:style w:type="character" w:customStyle="1" w:styleId="s2">
    <w:name w:val="s2"/>
    <w:rsid w:val="001810B3"/>
  </w:style>
  <w:style w:type="character" w:customStyle="1" w:styleId="s4">
    <w:name w:val="s4"/>
    <w:rsid w:val="001810B3"/>
  </w:style>
  <w:style w:type="character" w:customStyle="1" w:styleId="s5">
    <w:name w:val="s5"/>
    <w:rsid w:val="001810B3"/>
  </w:style>
  <w:style w:type="character" w:customStyle="1" w:styleId="cap">
    <w:name w:val="cap"/>
    <w:rsid w:val="001810B3"/>
  </w:style>
  <w:style w:type="character" w:customStyle="1" w:styleId="rightsnotice">
    <w:name w:val="rightsnotice"/>
    <w:rsid w:val="001810B3"/>
  </w:style>
  <w:style w:type="character" w:customStyle="1" w:styleId="Caption1">
    <w:name w:val="Caption1"/>
    <w:rsid w:val="001810B3"/>
  </w:style>
  <w:style w:type="character" w:customStyle="1" w:styleId="credit">
    <w:name w:val="credit"/>
    <w:rsid w:val="001810B3"/>
  </w:style>
  <w:style w:type="character" w:customStyle="1" w:styleId="scaps">
    <w:name w:val="scaps"/>
    <w:rsid w:val="001810B3"/>
  </w:style>
  <w:style w:type="character" w:customStyle="1" w:styleId="current-article">
    <w:name w:val="current-article"/>
    <w:rsid w:val="001810B3"/>
  </w:style>
  <w:style w:type="character" w:customStyle="1" w:styleId="related-current-indicator">
    <w:name w:val="related-current-indicator"/>
    <w:rsid w:val="001810B3"/>
  </w:style>
  <w:style w:type="character" w:customStyle="1" w:styleId="bylclear">
    <w:name w:val="bylclear"/>
    <w:rsid w:val="001810B3"/>
  </w:style>
  <w:style w:type="character" w:customStyle="1" w:styleId="timestamp">
    <w:name w:val="timestamp"/>
    <w:rsid w:val="001810B3"/>
  </w:style>
  <w:style w:type="character" w:customStyle="1" w:styleId="comments">
    <w:name w:val="comments"/>
    <w:rsid w:val="001810B3"/>
  </w:style>
  <w:style w:type="character" w:customStyle="1" w:styleId="essaytext">
    <w:name w:val="essaytext"/>
    <w:rsid w:val="001810B3"/>
  </w:style>
  <w:style w:type="character" w:customStyle="1" w:styleId="username">
    <w:name w:val="username"/>
    <w:rsid w:val="001810B3"/>
  </w:style>
  <w:style w:type="character" w:customStyle="1" w:styleId="toplinks">
    <w:name w:val="toplinks"/>
    <w:rsid w:val="001810B3"/>
  </w:style>
  <w:style w:type="character" w:customStyle="1" w:styleId="A3">
    <w:name w:val="A3"/>
    <w:uiPriority w:val="99"/>
    <w:rsid w:val="001810B3"/>
    <w:rPr>
      <w:rFonts w:ascii="Perpetua" w:hAnsi="Perpetua" w:cs="Perpetua" w:hint="default"/>
      <w:color w:val="000000"/>
      <w:sz w:val="15"/>
      <w:szCs w:val="15"/>
    </w:rPr>
  </w:style>
  <w:style w:type="character" w:customStyle="1" w:styleId="see">
    <w:name w:val="see"/>
    <w:rsid w:val="001810B3"/>
  </w:style>
  <w:style w:type="character" w:customStyle="1" w:styleId="first-letter">
    <w:name w:val="first-letter"/>
    <w:rsid w:val="001810B3"/>
  </w:style>
  <w:style w:type="character" w:customStyle="1" w:styleId="focusparagraph">
    <w:name w:val="focusparagraph"/>
    <w:rsid w:val="001810B3"/>
  </w:style>
  <w:style w:type="character" w:customStyle="1" w:styleId="lightblue">
    <w:name w:val="lightblue"/>
    <w:rsid w:val="001810B3"/>
  </w:style>
  <w:style w:type="character" w:customStyle="1" w:styleId="StyleUnderlineCharChar9pt">
    <w:name w:val="Style Underline Char Char + 9 pt"/>
    <w:rsid w:val="001810B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810B3"/>
  </w:style>
  <w:style w:type="character" w:customStyle="1" w:styleId="Title10">
    <w:name w:val="Title1"/>
    <w:rsid w:val="001810B3"/>
  </w:style>
  <w:style w:type="character" w:customStyle="1" w:styleId="BoldandUnderlineCharCharCharChar">
    <w:name w:val="Bold and Underline Char Char Char Char"/>
    <w:rsid w:val="001810B3"/>
    <w:rPr>
      <w:b/>
      <w:bCs w:val="0"/>
      <w:noProof w:val="0"/>
      <w:u w:val="single"/>
      <w:lang w:val="en-US" w:eastAsia="en-US" w:bidi="ar-SA"/>
    </w:rPr>
  </w:style>
  <w:style w:type="character" w:customStyle="1" w:styleId="FontStyle29">
    <w:name w:val="Font Style29"/>
    <w:uiPriority w:val="99"/>
    <w:rsid w:val="001810B3"/>
    <w:rPr>
      <w:rFonts w:ascii="Arial" w:hAnsi="Arial" w:cs="Arial" w:hint="default"/>
      <w:sz w:val="14"/>
      <w:szCs w:val="14"/>
    </w:rPr>
  </w:style>
  <w:style w:type="character" w:customStyle="1" w:styleId="titles">
    <w:name w:val="titles"/>
    <w:rsid w:val="001810B3"/>
  </w:style>
  <w:style w:type="character" w:customStyle="1" w:styleId="articletext0">
    <w:name w:val="article_text"/>
    <w:rsid w:val="001810B3"/>
  </w:style>
  <w:style w:type="character" w:customStyle="1" w:styleId="contentauthor">
    <w:name w:val="contentauthor"/>
    <w:rsid w:val="001810B3"/>
  </w:style>
  <w:style w:type="character" w:customStyle="1" w:styleId="subarticleheader">
    <w:name w:val="subarticleheader"/>
    <w:rsid w:val="001810B3"/>
  </w:style>
  <w:style w:type="character" w:customStyle="1" w:styleId="spelle">
    <w:name w:val="spelle"/>
    <w:rsid w:val="001810B3"/>
  </w:style>
  <w:style w:type="character" w:customStyle="1" w:styleId="grame">
    <w:name w:val="grame"/>
    <w:rsid w:val="001810B3"/>
  </w:style>
  <w:style w:type="character" w:customStyle="1" w:styleId="newstitle1">
    <w:name w:val="newstitle1"/>
    <w:rsid w:val="001810B3"/>
  </w:style>
  <w:style w:type="character" w:customStyle="1" w:styleId="copy">
    <w:name w:val="copy"/>
    <w:rsid w:val="001810B3"/>
  </w:style>
  <w:style w:type="character" w:customStyle="1" w:styleId="topheadline">
    <w:name w:val="topheadline"/>
    <w:rsid w:val="001810B3"/>
  </w:style>
  <w:style w:type="character" w:customStyle="1" w:styleId="Stylereduce27pt">
    <w:name w:val="Style reduce2 + 7 pt"/>
    <w:rsid w:val="001810B3"/>
    <w:rPr>
      <w:rFonts w:ascii="Times New Roman" w:hAnsi="Times New Roman" w:cs="Arial" w:hint="default"/>
      <w:color w:val="000000"/>
      <w:sz w:val="14"/>
      <w:szCs w:val="22"/>
    </w:rPr>
  </w:style>
  <w:style w:type="character" w:customStyle="1" w:styleId="srtitle">
    <w:name w:val="srtitle"/>
    <w:rsid w:val="001810B3"/>
  </w:style>
  <w:style w:type="character" w:customStyle="1" w:styleId="st1">
    <w:name w:val="st1"/>
    <w:rsid w:val="001810B3"/>
  </w:style>
  <w:style w:type="character" w:customStyle="1" w:styleId="StyleStyleGaramond">
    <w:name w:val="Style Style Garamond +"/>
    <w:rsid w:val="001810B3"/>
    <w:rPr>
      <w:rFonts w:ascii="Garamond" w:hAnsi="Garamond" w:cs="Times New Roman" w:hint="default"/>
      <w:sz w:val="20"/>
    </w:rPr>
  </w:style>
  <w:style w:type="character" w:customStyle="1" w:styleId="quotechar0">
    <w:name w:val="quotechar"/>
    <w:rsid w:val="001810B3"/>
  </w:style>
  <w:style w:type="character" w:customStyle="1" w:styleId="boldunderline1">
    <w:name w:val="boldunderline"/>
    <w:rsid w:val="001810B3"/>
  </w:style>
  <w:style w:type="character" w:customStyle="1" w:styleId="A8">
    <w:name w:val="A8"/>
    <w:rsid w:val="001810B3"/>
    <w:rPr>
      <w:rFonts w:ascii="Scala" w:hAnsi="Scala" w:cs="Scala" w:hint="default"/>
      <w:color w:val="000000"/>
      <w:sz w:val="15"/>
      <w:szCs w:val="15"/>
    </w:rPr>
  </w:style>
  <w:style w:type="character" w:customStyle="1" w:styleId="A0">
    <w:name w:val="A0"/>
    <w:uiPriority w:val="99"/>
    <w:rsid w:val="001810B3"/>
    <w:rPr>
      <w:rFonts w:ascii="Scala" w:hAnsi="Scala" w:cs="Scala" w:hint="default"/>
      <w:color w:val="000000"/>
      <w:sz w:val="16"/>
      <w:szCs w:val="16"/>
    </w:rPr>
  </w:style>
  <w:style w:type="character" w:customStyle="1" w:styleId="Date11">
    <w:name w:val="Date11"/>
    <w:rsid w:val="001810B3"/>
  </w:style>
  <w:style w:type="character" w:customStyle="1" w:styleId="Boxout">
    <w:name w:val="Box out"/>
    <w:uiPriority w:val="1"/>
    <w:qFormat/>
    <w:rsid w:val="001810B3"/>
    <w:rPr>
      <w:rFonts w:ascii="Tahoma" w:hAnsi="Tahoma" w:cs="Tahoma" w:hint="default"/>
      <w:b/>
      <w:bCs w:val="0"/>
      <w:sz w:val="20"/>
      <w:u w:val="single"/>
      <w:bdr w:val="none" w:sz="0" w:space="0" w:color="auto" w:frame="1"/>
      <w:shd w:val="clear" w:color="auto" w:fill="A9E8F5"/>
    </w:rPr>
  </w:style>
  <w:style w:type="character" w:customStyle="1" w:styleId="metad">
    <w:name w:val="metad"/>
    <w:rsid w:val="001810B3"/>
  </w:style>
  <w:style w:type="character" w:customStyle="1" w:styleId="sifr-alternate">
    <w:name w:val="sifr-alternate"/>
    <w:rsid w:val="001810B3"/>
  </w:style>
  <w:style w:type="character" w:customStyle="1" w:styleId="justify1">
    <w:name w:val="justify1"/>
    <w:rsid w:val="001810B3"/>
  </w:style>
  <w:style w:type="character" w:customStyle="1" w:styleId="artbody1">
    <w:name w:val="art_body1"/>
    <w:rsid w:val="001810B3"/>
    <w:rPr>
      <w:rFonts w:ascii="Arial" w:hAnsi="Arial" w:cs="Arial" w:hint="default"/>
    </w:rPr>
  </w:style>
  <w:style w:type="character" w:customStyle="1" w:styleId="A1">
    <w:name w:val="A1"/>
    <w:uiPriority w:val="99"/>
    <w:rsid w:val="001810B3"/>
    <w:rPr>
      <w:rFonts w:ascii="Book Antiqua" w:hAnsi="Book Antiqua" w:cs="Book Antiqua" w:hint="default"/>
      <w:color w:val="221E1F"/>
      <w:sz w:val="22"/>
      <w:szCs w:val="22"/>
    </w:rPr>
  </w:style>
  <w:style w:type="character" w:customStyle="1" w:styleId="reality">
    <w:name w:val="reality"/>
    <w:rsid w:val="001810B3"/>
  </w:style>
  <w:style w:type="character" w:customStyle="1" w:styleId="text2">
    <w:name w:val="text2"/>
    <w:rsid w:val="001810B3"/>
  </w:style>
  <w:style w:type="character" w:customStyle="1" w:styleId="StyleUnderlineChar2CharChar11pt">
    <w:name w:val="Style Underline Char2 Char Char + 11 pt"/>
    <w:rsid w:val="001810B3"/>
    <w:rPr>
      <w:rFonts w:ascii="Times New Roman" w:hAnsi="Times New Roman" w:cs="Times New Roman" w:hint="default"/>
      <w:sz w:val="20"/>
      <w:u w:val="single"/>
    </w:rPr>
  </w:style>
  <w:style w:type="character" w:customStyle="1" w:styleId="StyleStyleBoldUnderline11pt">
    <w:name w:val="Style Style Bold Underline + 11 pt"/>
    <w:rsid w:val="001810B3"/>
    <w:rPr>
      <w:b/>
      <w:bCs/>
      <w:sz w:val="20"/>
      <w:u w:val="single"/>
    </w:rPr>
  </w:style>
  <w:style w:type="character" w:customStyle="1" w:styleId="articlehead2">
    <w:name w:val="articlehead2"/>
    <w:rsid w:val="001810B3"/>
  </w:style>
  <w:style w:type="character" w:customStyle="1" w:styleId="pronset">
    <w:name w:val="pronset"/>
    <w:rsid w:val="001810B3"/>
  </w:style>
  <w:style w:type="character" w:customStyle="1" w:styleId="prondelim">
    <w:name w:val="prondelim"/>
    <w:rsid w:val="001810B3"/>
  </w:style>
  <w:style w:type="character" w:customStyle="1" w:styleId="prontoggle">
    <w:name w:val="pron_toggle"/>
    <w:rsid w:val="001810B3"/>
  </w:style>
  <w:style w:type="character" w:customStyle="1" w:styleId="boldface">
    <w:name w:val="boldface"/>
    <w:rsid w:val="001810B3"/>
  </w:style>
  <w:style w:type="character" w:customStyle="1" w:styleId="secondary-bf">
    <w:name w:val="secondary-bf"/>
    <w:rsid w:val="001810B3"/>
  </w:style>
  <w:style w:type="table" w:styleId="ColorfulGrid-Accent1">
    <w:name w:val="Colorful Grid Accent 1"/>
    <w:basedOn w:val="TableNormal"/>
    <w:link w:val="ColorfulGrid-Accent1Char"/>
    <w:uiPriority w:val="29"/>
    <w:unhideWhenUsed/>
    <w:rsid w:val="001810B3"/>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810B3"/>
    <w:rPr>
      <w:rFonts w:ascii="Times New Roman" w:hAnsi="Times New Roman" w:cs="Times New Roman" w:hint="default"/>
      <w:iCs/>
      <w:color w:val="000000"/>
      <w:sz w:val="16"/>
    </w:rPr>
  </w:style>
  <w:style w:type="character" w:customStyle="1" w:styleId="Boxout0">
    <w:name w:val="Boxout"/>
    <w:uiPriority w:val="1"/>
    <w:qFormat/>
    <w:rsid w:val="001810B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810B3"/>
  </w:style>
  <w:style w:type="character" w:customStyle="1" w:styleId="detailtitle">
    <w:name w:val="detailtitle"/>
    <w:rsid w:val="001810B3"/>
  </w:style>
  <w:style w:type="character" w:customStyle="1" w:styleId="storydate">
    <w:name w:val="storydate"/>
    <w:rsid w:val="001810B3"/>
  </w:style>
  <w:style w:type="character" w:customStyle="1" w:styleId="preloadwrap">
    <w:name w:val="preloadwrap"/>
    <w:rsid w:val="001810B3"/>
  </w:style>
  <w:style w:type="character" w:customStyle="1" w:styleId="creditwrap">
    <w:name w:val="creditwrap"/>
    <w:rsid w:val="001810B3"/>
  </w:style>
  <w:style w:type="character" w:customStyle="1" w:styleId="DefaultChar1">
    <w:name w:val="Default Char1"/>
    <w:rsid w:val="001810B3"/>
    <w:rPr>
      <w:noProof w:val="0"/>
      <w:color w:val="000000"/>
      <w:lang w:val="en-US" w:eastAsia="en-US" w:bidi="ar-SA"/>
    </w:rPr>
  </w:style>
  <w:style w:type="character" w:customStyle="1" w:styleId="textunderlineChar0">
    <w:name w:val="text underline Char"/>
    <w:link w:val="textunderline0"/>
    <w:rsid w:val="001810B3"/>
    <w:rPr>
      <w:u w:val="thick"/>
    </w:rPr>
  </w:style>
  <w:style w:type="character" w:customStyle="1" w:styleId="BoldChar">
    <w:name w:val="Bold Char"/>
    <w:rsid w:val="001810B3"/>
    <w:rPr>
      <w:rFonts w:ascii="Times New Roman" w:eastAsia="Times New Roman" w:hAnsi="Times New Roman" w:cs="Times New Roman" w:hint="default"/>
      <w:b/>
      <w:bCs w:val="0"/>
      <w:szCs w:val="24"/>
    </w:rPr>
  </w:style>
  <w:style w:type="character" w:customStyle="1" w:styleId="pmterms31">
    <w:name w:val="pmterms31"/>
    <w:rsid w:val="001810B3"/>
    <w:rPr>
      <w:b/>
      <w:bCs/>
      <w:i w:val="0"/>
      <w:iCs w:val="0"/>
      <w:color w:val="000000"/>
    </w:rPr>
  </w:style>
  <w:style w:type="character" w:customStyle="1" w:styleId="ft01">
    <w:name w:val="ft01"/>
    <w:rsid w:val="001810B3"/>
    <w:rPr>
      <w:rFonts w:ascii="Times" w:hAnsi="Times" w:cs="Times" w:hint="default"/>
      <w:color w:val="000000"/>
      <w:sz w:val="14"/>
      <w:szCs w:val="14"/>
    </w:rPr>
  </w:style>
  <w:style w:type="character" w:customStyle="1" w:styleId="ft11">
    <w:name w:val="ft11"/>
    <w:rsid w:val="001810B3"/>
    <w:rPr>
      <w:rFonts w:ascii="Times" w:hAnsi="Times" w:cs="Times" w:hint="default"/>
      <w:color w:val="000000"/>
      <w:sz w:val="17"/>
      <w:szCs w:val="17"/>
    </w:rPr>
  </w:style>
  <w:style w:type="character" w:customStyle="1" w:styleId="ft21">
    <w:name w:val="ft21"/>
    <w:rsid w:val="001810B3"/>
    <w:rPr>
      <w:rFonts w:ascii="Times" w:hAnsi="Times" w:cs="Times" w:hint="default"/>
      <w:color w:val="000000"/>
      <w:sz w:val="15"/>
      <w:szCs w:val="15"/>
    </w:rPr>
  </w:style>
  <w:style w:type="character" w:customStyle="1" w:styleId="ft31">
    <w:name w:val="ft31"/>
    <w:rsid w:val="001810B3"/>
    <w:rPr>
      <w:rFonts w:ascii="Times" w:hAnsi="Times" w:cs="Times" w:hint="default"/>
      <w:color w:val="000000"/>
      <w:sz w:val="15"/>
      <w:szCs w:val="15"/>
    </w:rPr>
  </w:style>
  <w:style w:type="character" w:customStyle="1" w:styleId="dquo">
    <w:name w:val="dquo"/>
    <w:rsid w:val="001810B3"/>
  </w:style>
  <w:style w:type="character" w:customStyle="1" w:styleId="caps2">
    <w:name w:val="caps2"/>
    <w:rsid w:val="001810B3"/>
  </w:style>
  <w:style w:type="character" w:customStyle="1" w:styleId="CardsFont12ptCharCharCharChar">
    <w:name w:val="Cards + Font: 12 pt Char Char Char Char"/>
    <w:rsid w:val="001810B3"/>
    <w:rPr>
      <w:sz w:val="24"/>
      <w:szCs w:val="24"/>
      <w:u w:val="thick"/>
      <w:lang w:val="en-US" w:eastAsia="en-US" w:bidi="ar-SA"/>
    </w:rPr>
  </w:style>
  <w:style w:type="character" w:customStyle="1" w:styleId="ccs">
    <w:name w:val="c cs"/>
    <w:rsid w:val="001810B3"/>
  </w:style>
  <w:style w:type="character" w:customStyle="1" w:styleId="UnderlinedEvChar">
    <w:name w:val="Underlined Ev Char"/>
    <w:link w:val="UnderlinedEv"/>
    <w:rsid w:val="001810B3"/>
    <w:rPr>
      <w:rFonts w:ascii="Times New Roman" w:eastAsia="Times New Roman" w:hAnsi="Times New Roman" w:cs="Times New Roman"/>
      <w:szCs w:val="24"/>
      <w:u w:val="single"/>
    </w:rPr>
  </w:style>
  <w:style w:type="character" w:customStyle="1" w:styleId="dropshadow">
    <w:name w:val="dropshadow"/>
    <w:rsid w:val="001810B3"/>
  </w:style>
  <w:style w:type="character" w:customStyle="1" w:styleId="d05ws">
    <w:name w:val="d05ws"/>
    <w:rsid w:val="001810B3"/>
  </w:style>
  <w:style w:type="character" w:customStyle="1" w:styleId="rzibod">
    <w:name w:val="rzibod"/>
    <w:rsid w:val="001810B3"/>
  </w:style>
  <w:style w:type="character" w:customStyle="1" w:styleId="StyleBold1">
    <w:name w:val="Style Bold1"/>
    <w:rsid w:val="001810B3"/>
    <w:rPr>
      <w:rFonts w:ascii="Georgia" w:hAnsi="Georgia" w:hint="default"/>
      <w:b/>
      <w:bCs/>
      <w:sz w:val="22"/>
    </w:rPr>
  </w:style>
  <w:style w:type="character" w:customStyle="1" w:styleId="headertext">
    <w:name w:val="headertext"/>
    <w:rsid w:val="001810B3"/>
  </w:style>
  <w:style w:type="character" w:customStyle="1" w:styleId="endnote-reference">
    <w:name w:val="endnote-reference"/>
    <w:rsid w:val="001810B3"/>
  </w:style>
  <w:style w:type="character" w:customStyle="1" w:styleId="officialsname">
    <w:name w:val="official_s_name"/>
    <w:rsid w:val="001810B3"/>
  </w:style>
  <w:style w:type="character" w:customStyle="1" w:styleId="audience">
    <w:name w:val="audience"/>
    <w:rsid w:val="001810B3"/>
  </w:style>
  <w:style w:type="character" w:customStyle="1" w:styleId="A7">
    <w:name w:val="A7"/>
    <w:uiPriority w:val="99"/>
    <w:rsid w:val="001810B3"/>
    <w:rPr>
      <w:rFonts w:ascii="Myriad Pro" w:hAnsi="Myriad Pro" w:cs="Myriad Pro" w:hint="default"/>
      <w:color w:val="0066B1"/>
      <w:sz w:val="22"/>
      <w:szCs w:val="22"/>
    </w:rPr>
  </w:style>
  <w:style w:type="character" w:customStyle="1" w:styleId="normalchar">
    <w:name w:val="normal__char"/>
    <w:rsid w:val="001810B3"/>
  </w:style>
  <w:style w:type="character" w:customStyle="1" w:styleId="hyperlink002cheading0020100200028block0020title0029char">
    <w:name w:val="hyperlink_002cheading_00201_0020_0028block_0020title_0029__char"/>
    <w:rsid w:val="001810B3"/>
  </w:style>
  <w:style w:type="character" w:customStyle="1" w:styleId="underline002cstyle0020bold0020underlinechar">
    <w:name w:val="underline_002cstyle_0020bold_0020underline__char"/>
    <w:rsid w:val="001810B3"/>
  </w:style>
  <w:style w:type="character" w:customStyle="1" w:styleId="copyboldblack">
    <w:name w:val="copyboldblack"/>
    <w:rsid w:val="001810B3"/>
  </w:style>
  <w:style w:type="character" w:customStyle="1" w:styleId="copybold">
    <w:name w:val="copybold"/>
    <w:rsid w:val="001810B3"/>
  </w:style>
  <w:style w:type="character" w:customStyle="1" w:styleId="author-date0">
    <w:name w:val="author-date"/>
    <w:rsid w:val="001810B3"/>
  </w:style>
  <w:style w:type="character" w:customStyle="1" w:styleId="hidden">
    <w:name w:val="hidden"/>
    <w:rsid w:val="001810B3"/>
  </w:style>
  <w:style w:type="character" w:customStyle="1" w:styleId="articlebegin">
    <w:name w:val="articlebegin"/>
    <w:rsid w:val="001810B3"/>
  </w:style>
  <w:style w:type="character" w:customStyle="1" w:styleId="mediaoverlay">
    <w:name w:val="mediaoverlay"/>
    <w:rsid w:val="001810B3"/>
  </w:style>
  <w:style w:type="character" w:customStyle="1" w:styleId="blogcaption">
    <w:name w:val="blog_caption"/>
    <w:rsid w:val="001810B3"/>
  </w:style>
  <w:style w:type="character" w:customStyle="1" w:styleId="commnet-abuzz">
    <w:name w:val="commnet-abuzz"/>
    <w:rsid w:val="001810B3"/>
  </w:style>
  <w:style w:type="character" w:customStyle="1" w:styleId="fbconnectbuttontext">
    <w:name w:val="fbconnectbutton_text"/>
    <w:rsid w:val="001810B3"/>
  </w:style>
  <w:style w:type="character" w:customStyle="1" w:styleId="fbsharecountinner">
    <w:name w:val="fb_share_count_inner"/>
    <w:rsid w:val="001810B3"/>
  </w:style>
  <w:style w:type="character" w:customStyle="1" w:styleId="stbuttontext">
    <w:name w:val="stbuttontext"/>
    <w:rsid w:val="001810B3"/>
  </w:style>
  <w:style w:type="character" w:customStyle="1" w:styleId="source">
    <w:name w:val="source"/>
    <w:rsid w:val="001810B3"/>
  </w:style>
  <w:style w:type="character" w:customStyle="1" w:styleId="pubdate">
    <w:name w:val="pubdate"/>
    <w:rsid w:val="001810B3"/>
  </w:style>
  <w:style w:type="character" w:customStyle="1" w:styleId="grey">
    <w:name w:val="grey"/>
    <w:rsid w:val="001810B3"/>
  </w:style>
  <w:style w:type="character" w:customStyle="1" w:styleId="postdate">
    <w:name w:val="post_date"/>
    <w:rsid w:val="001810B3"/>
  </w:style>
  <w:style w:type="character" w:customStyle="1" w:styleId="bdx">
    <w:name w:val="bdx"/>
    <w:rsid w:val="001810B3"/>
  </w:style>
  <w:style w:type="character" w:customStyle="1" w:styleId="bdl">
    <w:name w:val="bdl"/>
    <w:rsid w:val="001810B3"/>
  </w:style>
  <w:style w:type="character" w:customStyle="1" w:styleId="breadcrumbitemcurrent">
    <w:name w:val="breadcrumbitemcurrent"/>
    <w:rsid w:val="001810B3"/>
  </w:style>
  <w:style w:type="character" w:customStyle="1" w:styleId="bbl">
    <w:name w:val="bbl"/>
    <w:rsid w:val="001810B3"/>
  </w:style>
  <w:style w:type="character" w:customStyle="1" w:styleId="Date2">
    <w:name w:val="Date2"/>
    <w:rsid w:val="001810B3"/>
  </w:style>
  <w:style w:type="character" w:customStyle="1" w:styleId="company">
    <w:name w:val="company"/>
    <w:rsid w:val="001810B3"/>
  </w:style>
  <w:style w:type="character" w:customStyle="1" w:styleId="itxtnewhookspan">
    <w:name w:val="itxtnewhookspan"/>
    <w:rsid w:val="001810B3"/>
  </w:style>
  <w:style w:type="character" w:customStyle="1" w:styleId="gstxthlt">
    <w:name w:val="gstxt_hlt"/>
    <w:rsid w:val="001810B3"/>
  </w:style>
  <w:style w:type="character" w:customStyle="1" w:styleId="SubtleEmphasis1">
    <w:name w:val="Subtle Emphasis1"/>
    <w:uiPriority w:val="19"/>
    <w:qFormat/>
    <w:rsid w:val="001810B3"/>
    <w:rPr>
      <w:rFonts w:ascii="Times New Roman" w:hAnsi="Times New Roman" w:cs="Times New Roman" w:hint="default"/>
      <w:b/>
      <w:bCs w:val="0"/>
      <w:iCs/>
      <w:color w:val="auto"/>
      <w:sz w:val="22"/>
    </w:rPr>
  </w:style>
  <w:style w:type="character" w:customStyle="1" w:styleId="StyleBoldRed">
    <w:name w:val="Style Bold Red"/>
    <w:rsid w:val="001810B3"/>
    <w:rPr>
      <w:b/>
      <w:bCs/>
      <w:color w:val="auto"/>
    </w:rPr>
  </w:style>
  <w:style w:type="character" w:customStyle="1" w:styleId="StyleTimesNewRoman8pt">
    <w:name w:val="Style Times New Roman 8 pt"/>
    <w:rsid w:val="001810B3"/>
    <w:rPr>
      <w:rFonts w:ascii="Georgia" w:hAnsi="Georgia" w:hint="default"/>
      <w:sz w:val="16"/>
    </w:rPr>
  </w:style>
  <w:style w:type="character" w:customStyle="1" w:styleId="StyleStyle7pt8pt">
    <w:name w:val="Style Style 7 pt + 8 pt"/>
    <w:rsid w:val="001810B3"/>
    <w:rPr>
      <w:sz w:val="16"/>
    </w:rPr>
  </w:style>
  <w:style w:type="character" w:customStyle="1" w:styleId="StyleStyleThickunderlineBold1">
    <w:name w:val="Style Style Thick underline + Bold1"/>
    <w:rsid w:val="001810B3"/>
    <w:rPr>
      <w:b/>
      <w:bCs/>
      <w:u w:val="thick"/>
    </w:rPr>
  </w:style>
  <w:style w:type="character" w:customStyle="1" w:styleId="StyleUnderline2">
    <w:name w:val="Style Underline2"/>
    <w:rsid w:val="001810B3"/>
    <w:rPr>
      <w:u w:val="single"/>
    </w:rPr>
  </w:style>
  <w:style w:type="character" w:customStyle="1" w:styleId="ShrinkText">
    <w:name w:val="Shrink Text"/>
    <w:rsid w:val="001810B3"/>
    <w:rPr>
      <w:sz w:val="16"/>
    </w:rPr>
  </w:style>
  <w:style w:type="character" w:customStyle="1" w:styleId="smallcaps">
    <w:name w:val="smallcaps"/>
    <w:rsid w:val="001810B3"/>
  </w:style>
  <w:style w:type="character" w:customStyle="1" w:styleId="goldbldtext">
    <w:name w:val="goldbldtext"/>
    <w:rsid w:val="001810B3"/>
  </w:style>
  <w:style w:type="character" w:customStyle="1" w:styleId="cardshighlight0">
    <w:name w:val="cardshighlight"/>
    <w:rsid w:val="001810B3"/>
  </w:style>
  <w:style w:type="character" w:customStyle="1" w:styleId="cardsfont12pt1">
    <w:name w:val="cardsfont12pt"/>
    <w:rsid w:val="001810B3"/>
  </w:style>
  <w:style w:type="character" w:customStyle="1" w:styleId="ft6">
    <w:name w:val="ft6"/>
    <w:rsid w:val="001810B3"/>
  </w:style>
  <w:style w:type="character" w:customStyle="1" w:styleId="kicker">
    <w:name w:val="kicker"/>
    <w:rsid w:val="001810B3"/>
  </w:style>
  <w:style w:type="character" w:customStyle="1" w:styleId="backcontent">
    <w:name w:val="backcontent"/>
    <w:rsid w:val="001810B3"/>
  </w:style>
  <w:style w:type="character" w:customStyle="1" w:styleId="daystmp">
    <w:name w:val="daystmp"/>
    <w:rsid w:val="001810B3"/>
  </w:style>
  <w:style w:type="character" w:customStyle="1" w:styleId="cardsfont12ptchar">
    <w:name w:val="cardsfont12ptchar"/>
    <w:rsid w:val="001810B3"/>
  </w:style>
  <w:style w:type="character" w:customStyle="1" w:styleId="gal">
    <w:name w:val="gal"/>
    <w:rsid w:val="001810B3"/>
  </w:style>
  <w:style w:type="character" w:customStyle="1" w:styleId="submitted">
    <w:name w:val="submitted"/>
    <w:rsid w:val="001810B3"/>
  </w:style>
  <w:style w:type="character" w:customStyle="1" w:styleId="imagedateline">
    <w:name w:val="image_dateline"/>
    <w:rsid w:val="001810B3"/>
  </w:style>
  <w:style w:type="character" w:customStyle="1" w:styleId="authordatecharchar">
    <w:name w:val="authordatecharchar"/>
    <w:rsid w:val="001810B3"/>
  </w:style>
  <w:style w:type="character" w:customStyle="1" w:styleId="style1char0">
    <w:name w:val="style1char"/>
    <w:rsid w:val="001810B3"/>
  </w:style>
  <w:style w:type="character" w:customStyle="1" w:styleId="tagcharchar0">
    <w:name w:val="tagcharchar"/>
    <w:rsid w:val="001810B3"/>
  </w:style>
  <w:style w:type="character" w:customStyle="1" w:styleId="underlinedcharchar2">
    <w:name w:val="underlinedcharchar"/>
    <w:rsid w:val="001810B3"/>
  </w:style>
  <w:style w:type="character" w:customStyle="1" w:styleId="BoxedChar">
    <w:name w:val="Boxed Char"/>
    <w:rsid w:val="001810B3"/>
    <w:rPr>
      <w:rFonts w:ascii="Arial Narrow" w:hAnsi="Arial Narrow" w:hint="default"/>
      <w:b/>
      <w:bCs w:val="0"/>
      <w:sz w:val="18"/>
      <w:bdr w:val="single" w:sz="6" w:space="0" w:color="auto" w:frame="1"/>
    </w:rPr>
  </w:style>
  <w:style w:type="character" w:customStyle="1" w:styleId="Style11ptUnderline2">
    <w:name w:val="Style 11 pt Underline2"/>
    <w:rsid w:val="001810B3"/>
    <w:rPr>
      <w:sz w:val="20"/>
      <w:u w:val="single"/>
    </w:rPr>
  </w:style>
  <w:style w:type="character" w:customStyle="1" w:styleId="Style11ptBoldUnderline2">
    <w:name w:val="Style 11 pt Bold Underline2"/>
    <w:rsid w:val="001810B3"/>
    <w:rPr>
      <w:b/>
      <w:bCs/>
      <w:sz w:val="20"/>
      <w:u w:val="single"/>
    </w:rPr>
  </w:style>
  <w:style w:type="character" w:customStyle="1" w:styleId="nw">
    <w:name w:val="nw"/>
    <w:rsid w:val="001810B3"/>
  </w:style>
  <w:style w:type="character" w:customStyle="1" w:styleId="Styleunderline11ptBoldBorderSinglesolidlineAuto">
    <w:name w:val="Style underline + 11 pt Bold Border: : (Single solid line Auto ..."/>
    <w:rsid w:val="001810B3"/>
    <w:rPr>
      <w:b/>
      <w:bCs/>
      <w:sz w:val="20"/>
      <w:u w:val="single"/>
      <w:bdr w:val="single" w:sz="4" w:space="0" w:color="auto" w:frame="1"/>
    </w:rPr>
  </w:style>
  <w:style w:type="character" w:customStyle="1" w:styleId="cardCharCharChar1">
    <w:name w:val="card Char Char Char1"/>
    <w:rsid w:val="001810B3"/>
    <w:rPr>
      <w:lang w:val="en-US" w:eastAsia="en-US" w:bidi="ar-SA"/>
    </w:rPr>
  </w:style>
  <w:style w:type="character" w:customStyle="1" w:styleId="authors1">
    <w:name w:val="authors1"/>
    <w:rsid w:val="001810B3"/>
    <w:rPr>
      <w:rFonts w:ascii="Verdana" w:hAnsi="Verdana" w:hint="default"/>
      <w:b/>
      <w:bCs/>
      <w:color w:val="006699"/>
      <w:sz w:val="20"/>
      <w:szCs w:val="20"/>
    </w:rPr>
  </w:style>
  <w:style w:type="character" w:customStyle="1" w:styleId="headlinesectionlarge">
    <w:name w:val="headline_section_large"/>
    <w:rsid w:val="001810B3"/>
  </w:style>
  <w:style w:type="character" w:customStyle="1" w:styleId="Styleunderline11ptBlack">
    <w:name w:val="Style underline + 11 pt Black"/>
    <w:rsid w:val="001810B3"/>
    <w:rPr>
      <w:color w:val="000000"/>
      <w:sz w:val="20"/>
      <w:u w:val="single"/>
    </w:rPr>
  </w:style>
  <w:style w:type="character" w:customStyle="1" w:styleId="Styleunderline11ptBoldBlack">
    <w:name w:val="Style underline + 11 pt Bold Black"/>
    <w:rsid w:val="001810B3"/>
    <w:rPr>
      <w:b/>
      <w:bCs/>
      <w:color w:val="000000"/>
      <w:sz w:val="20"/>
      <w:u w:val="single"/>
    </w:rPr>
  </w:style>
  <w:style w:type="character" w:customStyle="1" w:styleId="Style11ptBoldBlackUnderline">
    <w:name w:val="Style 11 pt Bold Black Underline"/>
    <w:rsid w:val="001810B3"/>
    <w:rPr>
      <w:b/>
      <w:bCs/>
      <w:color w:val="000000"/>
      <w:sz w:val="20"/>
      <w:u w:val="single"/>
    </w:rPr>
  </w:style>
  <w:style w:type="character" w:customStyle="1" w:styleId="Style11ptBoldBlackUnderlineBorderSinglesolidline">
    <w:name w:val="Style 11 pt Bold Black Underline Border: : (Single solid line ..."/>
    <w:rsid w:val="001810B3"/>
    <w:rPr>
      <w:b/>
      <w:bCs/>
      <w:color w:val="000000"/>
      <w:sz w:val="20"/>
      <w:u w:val="single"/>
      <w:bdr w:val="single" w:sz="4" w:space="0" w:color="auto" w:frame="1"/>
    </w:rPr>
  </w:style>
  <w:style w:type="character" w:customStyle="1" w:styleId="StyleLatinMeridien-Italic11ptItalicUnderline">
    <w:name w:val="Style (Latin) Meridien-Italic 11 pt Italic Underline"/>
    <w:rsid w:val="001810B3"/>
    <w:rPr>
      <w:rFonts w:ascii="Meridien-Italic" w:hAnsi="Meridien-Italic" w:hint="default"/>
      <w:i/>
      <w:iCs/>
      <w:sz w:val="20"/>
      <w:u w:val="single"/>
    </w:rPr>
  </w:style>
  <w:style w:type="character" w:customStyle="1" w:styleId="Citation-AuthorDate">
    <w:name w:val="Citation - Author/Date"/>
    <w:rsid w:val="001810B3"/>
    <w:rPr>
      <w:b/>
      <w:bCs w:val="0"/>
      <w:smallCaps/>
      <w:sz w:val="24"/>
      <w:u w:val="single"/>
    </w:rPr>
  </w:style>
  <w:style w:type="character" w:customStyle="1" w:styleId="underlinestylechar0">
    <w:name w:val="underlinestylechar"/>
    <w:rsid w:val="001810B3"/>
  </w:style>
  <w:style w:type="character" w:customStyle="1" w:styleId="highlight">
    <w:name w:val="highlight"/>
    <w:rsid w:val="001810B3"/>
  </w:style>
  <w:style w:type="character" w:customStyle="1" w:styleId="DottedUnderline0">
    <w:name w:val="Dotted Underline"/>
    <w:rsid w:val="001810B3"/>
    <w:rPr>
      <w:rFonts w:ascii="Times New Roman" w:hAnsi="Times New Roman" w:cs="Times New Roman" w:hint="default"/>
      <w:sz w:val="20"/>
      <w:u w:val="dottedHeavy"/>
    </w:rPr>
  </w:style>
  <w:style w:type="character" w:customStyle="1" w:styleId="titleauthoretc">
    <w:name w:val="titleauthoretc"/>
    <w:rsid w:val="001810B3"/>
  </w:style>
  <w:style w:type="character" w:customStyle="1" w:styleId="labeltext">
    <w:name w:val="labeltext"/>
    <w:rsid w:val="001810B3"/>
  </w:style>
  <w:style w:type="character" w:customStyle="1" w:styleId="viewlink">
    <w:name w:val="viewlink"/>
    <w:rsid w:val="001810B3"/>
  </w:style>
  <w:style w:type="character" w:customStyle="1" w:styleId="share">
    <w:name w:val="share"/>
    <w:rsid w:val="001810B3"/>
  </w:style>
  <w:style w:type="character" w:customStyle="1" w:styleId="inlinkchart">
    <w:name w:val="inlink_chart"/>
    <w:rsid w:val="001810B3"/>
  </w:style>
  <w:style w:type="character" w:customStyle="1" w:styleId="underLight">
    <w:name w:val="underLight"/>
    <w:uiPriority w:val="1"/>
    <w:qFormat/>
    <w:rsid w:val="001810B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810B3"/>
  </w:style>
  <w:style w:type="character" w:customStyle="1" w:styleId="author-rss">
    <w:name w:val="author-rss"/>
    <w:rsid w:val="001810B3"/>
  </w:style>
  <w:style w:type="character" w:customStyle="1" w:styleId="fbsharecountwrapper">
    <w:name w:val="fb_share_count_wrapper"/>
    <w:rsid w:val="001810B3"/>
  </w:style>
  <w:style w:type="character" w:customStyle="1" w:styleId="fbbuttontext">
    <w:name w:val="fb_button_text"/>
    <w:rsid w:val="001810B3"/>
  </w:style>
  <w:style w:type="character" w:customStyle="1" w:styleId="hw">
    <w:name w:val="hw"/>
    <w:rsid w:val="001810B3"/>
  </w:style>
  <w:style w:type="character" w:customStyle="1" w:styleId="linktotop">
    <w:name w:val="linktotop"/>
    <w:rsid w:val="001810B3"/>
  </w:style>
  <w:style w:type="character" w:customStyle="1" w:styleId="maintextbldleft">
    <w:name w:val="maintextbldleft"/>
    <w:rsid w:val="001810B3"/>
  </w:style>
  <w:style w:type="character" w:customStyle="1" w:styleId="maintextleft">
    <w:name w:val="maintextleft"/>
    <w:rsid w:val="001810B3"/>
  </w:style>
  <w:style w:type="character" w:customStyle="1" w:styleId="descriptionstyle1block">
    <w:name w:val="description style1 block"/>
    <w:rsid w:val="001810B3"/>
  </w:style>
  <w:style w:type="character" w:customStyle="1" w:styleId="gutter-right-1">
    <w:name w:val="gutter-right-1"/>
    <w:basedOn w:val="DefaultParagraphFont"/>
    <w:rsid w:val="001810B3"/>
  </w:style>
  <w:style w:type="character" w:customStyle="1" w:styleId="ssl3">
    <w:name w:val="ss_l3"/>
    <w:rsid w:val="001810B3"/>
  </w:style>
  <w:style w:type="character" w:customStyle="1" w:styleId="FontStyle39">
    <w:name w:val="Font Style39"/>
    <w:uiPriority w:val="99"/>
    <w:rsid w:val="001810B3"/>
    <w:rPr>
      <w:rFonts w:ascii="Constantia" w:hAnsi="Constantia" w:cs="Constantia" w:hint="default"/>
      <w:b/>
      <w:bCs/>
      <w:sz w:val="18"/>
      <w:szCs w:val="18"/>
    </w:rPr>
  </w:style>
  <w:style w:type="character" w:customStyle="1" w:styleId="6">
    <w:name w:val="6"/>
    <w:rsid w:val="001810B3"/>
    <w:rPr>
      <w:rFonts w:ascii="Arial" w:hAnsi="Arial" w:cs="Arial" w:hint="default"/>
      <w:bCs/>
      <w:sz w:val="20"/>
      <w:u w:val="single"/>
      <w:lang w:val="en-US" w:eastAsia="en-US" w:bidi="ar-SA"/>
    </w:rPr>
  </w:style>
  <w:style w:type="character" w:customStyle="1" w:styleId="Header11">
    <w:name w:val="Header11"/>
    <w:rsid w:val="001810B3"/>
  </w:style>
  <w:style w:type="character" w:customStyle="1" w:styleId="posa">
    <w:name w:val="pos(a)"/>
    <w:basedOn w:val="DefaultParagraphFont"/>
    <w:rsid w:val="001810B3"/>
  </w:style>
  <w:style w:type="character" w:customStyle="1" w:styleId="u-hiddeninnarrowenv">
    <w:name w:val="u-hiddeninnarrowenv"/>
    <w:basedOn w:val="DefaultParagraphFont"/>
    <w:rsid w:val="001810B3"/>
  </w:style>
  <w:style w:type="character" w:customStyle="1" w:styleId="followbutton-bird">
    <w:name w:val="followbutton-bird"/>
    <w:basedOn w:val="DefaultParagraphFont"/>
    <w:rsid w:val="001810B3"/>
  </w:style>
  <w:style w:type="character" w:customStyle="1" w:styleId="tweetauthor-name">
    <w:name w:val="tweetauthor-name"/>
    <w:basedOn w:val="DefaultParagraphFont"/>
    <w:rsid w:val="001810B3"/>
  </w:style>
  <w:style w:type="character" w:customStyle="1" w:styleId="tweetauthor-verifiedbadge">
    <w:name w:val="tweetauthor-verifiedbadge"/>
    <w:basedOn w:val="DefaultParagraphFont"/>
    <w:rsid w:val="001810B3"/>
  </w:style>
  <w:style w:type="character" w:customStyle="1" w:styleId="tweetauthor-screenname">
    <w:name w:val="tweetauthor-screenname"/>
    <w:basedOn w:val="DefaultParagraphFont"/>
    <w:rsid w:val="001810B3"/>
  </w:style>
  <w:style w:type="character" w:customStyle="1" w:styleId="u-hiddenvisually">
    <w:name w:val="u-hiddenvisually"/>
    <w:basedOn w:val="DefaultParagraphFont"/>
    <w:rsid w:val="001810B3"/>
  </w:style>
  <w:style w:type="character" w:customStyle="1" w:styleId="tweetaction-stat">
    <w:name w:val="tweetaction-stat"/>
    <w:basedOn w:val="DefaultParagraphFont"/>
    <w:rsid w:val="001810B3"/>
  </w:style>
  <w:style w:type="character" w:customStyle="1" w:styleId="related">
    <w:name w:val="related"/>
    <w:basedOn w:val="DefaultParagraphFont"/>
    <w:rsid w:val="001810B3"/>
  </w:style>
  <w:style w:type="character" w:customStyle="1" w:styleId="related-content">
    <w:name w:val="related-content"/>
    <w:basedOn w:val="DefaultParagraphFont"/>
    <w:rsid w:val="001810B3"/>
  </w:style>
  <w:style w:type="character" w:customStyle="1" w:styleId="name-of-author">
    <w:name w:val="name-of-author"/>
    <w:basedOn w:val="DefaultParagraphFont"/>
    <w:rsid w:val="001810B3"/>
  </w:style>
  <w:style w:type="character" w:customStyle="1" w:styleId="first-name">
    <w:name w:val="first-name"/>
    <w:basedOn w:val="DefaultParagraphFont"/>
    <w:rsid w:val="001810B3"/>
  </w:style>
  <w:style w:type="character" w:customStyle="1" w:styleId="last-name">
    <w:name w:val="last-name"/>
    <w:basedOn w:val="DefaultParagraphFont"/>
    <w:rsid w:val="001810B3"/>
  </w:style>
  <w:style w:type="character" w:customStyle="1" w:styleId="caption10">
    <w:name w:val="caption1"/>
    <w:basedOn w:val="DefaultParagraphFont"/>
    <w:rsid w:val="001810B3"/>
  </w:style>
  <w:style w:type="character" w:customStyle="1" w:styleId="recirc-text">
    <w:name w:val="&quot;recirc-text”"/>
    <w:basedOn w:val="DefaultParagraphFont"/>
    <w:rsid w:val="001810B3"/>
  </w:style>
  <w:style w:type="character" w:customStyle="1" w:styleId="video-icon">
    <w:name w:val="video-icon"/>
    <w:basedOn w:val="DefaultParagraphFont"/>
    <w:rsid w:val="001810B3"/>
  </w:style>
  <w:style w:type="character" w:customStyle="1" w:styleId="powa-shot-play-btn-text">
    <w:name w:val="powa-shot-play-btn-text"/>
    <w:basedOn w:val="DefaultParagraphFont"/>
    <w:rsid w:val="001810B3"/>
  </w:style>
  <w:style w:type="character" w:customStyle="1" w:styleId="powa-shot-click">
    <w:name w:val="powa-shot-click"/>
    <w:basedOn w:val="DefaultParagraphFont"/>
    <w:rsid w:val="001810B3"/>
  </w:style>
  <w:style w:type="character" w:customStyle="1" w:styleId="wpv-blurb">
    <w:name w:val="wpv-blurb"/>
    <w:basedOn w:val="DefaultParagraphFont"/>
    <w:rsid w:val="001810B3"/>
  </w:style>
  <w:style w:type="character" w:customStyle="1" w:styleId="pb-caption">
    <w:name w:val="pb-caption"/>
    <w:basedOn w:val="DefaultParagraphFont"/>
    <w:rsid w:val="001810B3"/>
  </w:style>
  <w:style w:type="character" w:customStyle="1" w:styleId="Heading5Char1">
    <w:name w:val="Heading 5 Char1"/>
    <w:aliases w:val="Text Char1"/>
    <w:basedOn w:val="DefaultParagraphFont"/>
    <w:semiHidden/>
    <w:rsid w:val="001810B3"/>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810B3"/>
    <w:rPr>
      <w:vertAlign w:val="baseline"/>
    </w:rPr>
  </w:style>
  <w:style w:type="character" w:customStyle="1" w:styleId="Heading7Char1">
    <w:name w:val="Heading 7 Char1"/>
    <w:basedOn w:val="DefaultParagraphFont"/>
    <w:semiHidden/>
    <w:rsid w:val="001810B3"/>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810B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810B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810B3"/>
    <w:rPr>
      <w:rFonts w:ascii="Calibri" w:hAnsi="Calibri" w:cs="Calibri"/>
    </w:rPr>
  </w:style>
  <w:style w:type="numbering" w:customStyle="1" w:styleId="NoList2">
    <w:name w:val="No List2"/>
    <w:next w:val="NoList"/>
    <w:uiPriority w:val="99"/>
    <w:semiHidden/>
    <w:unhideWhenUsed/>
    <w:rsid w:val="001810B3"/>
  </w:style>
  <w:style w:type="numbering" w:customStyle="1" w:styleId="NoList3">
    <w:name w:val="No List3"/>
    <w:next w:val="NoList"/>
    <w:uiPriority w:val="99"/>
    <w:semiHidden/>
    <w:unhideWhenUsed/>
    <w:rsid w:val="001810B3"/>
  </w:style>
  <w:style w:type="numbering" w:customStyle="1" w:styleId="NoList4">
    <w:name w:val="No List4"/>
    <w:next w:val="NoList"/>
    <w:uiPriority w:val="99"/>
    <w:semiHidden/>
    <w:unhideWhenUsed/>
    <w:rsid w:val="001810B3"/>
  </w:style>
  <w:style w:type="numbering" w:customStyle="1" w:styleId="NoList5">
    <w:name w:val="No List5"/>
    <w:next w:val="NoList"/>
    <w:semiHidden/>
    <w:unhideWhenUsed/>
    <w:rsid w:val="001810B3"/>
  </w:style>
  <w:style w:type="paragraph" w:styleId="BlockText">
    <w:name w:val="Block Text"/>
    <w:basedOn w:val="Normal"/>
    <w:rsid w:val="001810B3"/>
    <w:pPr>
      <w:ind w:left="229" w:right="229"/>
    </w:pPr>
    <w:rPr>
      <w:rFonts w:ascii="Verdana" w:eastAsia="Times New Roman" w:hAnsi="Verdana"/>
      <w:sz w:val="16"/>
      <w:szCs w:val="20"/>
    </w:rPr>
  </w:style>
  <w:style w:type="paragraph" w:styleId="NormalIndent">
    <w:name w:val="Normal Indent"/>
    <w:basedOn w:val="Normal"/>
    <w:rsid w:val="001810B3"/>
    <w:pPr>
      <w:ind w:left="720"/>
    </w:pPr>
    <w:rPr>
      <w:rFonts w:eastAsia="Times New Roman"/>
      <w:szCs w:val="20"/>
    </w:rPr>
  </w:style>
  <w:style w:type="paragraph" w:styleId="EnvelopeReturn">
    <w:name w:val="envelope return"/>
    <w:basedOn w:val="Normal"/>
    <w:rsid w:val="001810B3"/>
    <w:rPr>
      <w:rFonts w:ascii="Arial" w:eastAsia="Times New Roman" w:hAnsi="Arial"/>
      <w:sz w:val="24"/>
      <w:szCs w:val="20"/>
    </w:rPr>
  </w:style>
  <w:style w:type="paragraph" w:styleId="EnvelopeAddress">
    <w:name w:val="envelope address"/>
    <w:basedOn w:val="Normal"/>
    <w:rsid w:val="001810B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810B3"/>
  </w:style>
  <w:style w:type="numbering" w:customStyle="1" w:styleId="NoList7">
    <w:name w:val="No List7"/>
    <w:next w:val="NoList"/>
    <w:semiHidden/>
    <w:unhideWhenUsed/>
    <w:rsid w:val="001810B3"/>
  </w:style>
  <w:style w:type="paragraph" w:styleId="ListBullet">
    <w:name w:val="List Bullet"/>
    <w:basedOn w:val="Normal"/>
    <w:link w:val="ListBulletChar"/>
    <w:uiPriority w:val="99"/>
    <w:unhideWhenUsed/>
    <w:rsid w:val="001810B3"/>
    <w:pPr>
      <w:tabs>
        <w:tab w:val="num" w:pos="360"/>
      </w:tabs>
      <w:ind w:left="360" w:hanging="360"/>
      <w:contextualSpacing/>
    </w:pPr>
    <w:rPr>
      <w:rFonts w:eastAsia="Calibri"/>
    </w:rPr>
  </w:style>
  <w:style w:type="table" w:styleId="MediumGrid1">
    <w:name w:val="Medium Grid 1"/>
    <w:basedOn w:val="TableNormal"/>
    <w:uiPriority w:val="67"/>
    <w:rsid w:val="001810B3"/>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810B3"/>
  </w:style>
  <w:style w:type="numbering" w:customStyle="1" w:styleId="NoList111">
    <w:name w:val="No List111"/>
    <w:next w:val="NoList"/>
    <w:uiPriority w:val="99"/>
    <w:semiHidden/>
    <w:unhideWhenUsed/>
    <w:rsid w:val="001810B3"/>
  </w:style>
  <w:style w:type="numbering" w:customStyle="1" w:styleId="NoList1111">
    <w:name w:val="No List1111"/>
    <w:next w:val="NoList"/>
    <w:uiPriority w:val="99"/>
    <w:semiHidden/>
    <w:unhideWhenUsed/>
    <w:rsid w:val="001810B3"/>
  </w:style>
  <w:style w:type="numbering" w:customStyle="1" w:styleId="NoList11111">
    <w:name w:val="No List11111"/>
    <w:next w:val="NoList"/>
    <w:uiPriority w:val="99"/>
    <w:semiHidden/>
    <w:unhideWhenUsed/>
    <w:rsid w:val="001810B3"/>
  </w:style>
  <w:style w:type="numbering" w:customStyle="1" w:styleId="NoList111111">
    <w:name w:val="No List111111"/>
    <w:next w:val="NoList"/>
    <w:uiPriority w:val="99"/>
    <w:semiHidden/>
    <w:unhideWhenUsed/>
    <w:rsid w:val="001810B3"/>
  </w:style>
  <w:style w:type="numbering" w:customStyle="1" w:styleId="NoList1111111">
    <w:name w:val="No List1111111"/>
    <w:next w:val="NoList"/>
    <w:uiPriority w:val="99"/>
    <w:semiHidden/>
    <w:unhideWhenUsed/>
    <w:rsid w:val="001810B3"/>
  </w:style>
  <w:style w:type="numbering" w:customStyle="1" w:styleId="NoList11111111">
    <w:name w:val="No List11111111"/>
    <w:next w:val="NoList"/>
    <w:uiPriority w:val="99"/>
    <w:semiHidden/>
    <w:unhideWhenUsed/>
    <w:rsid w:val="001810B3"/>
  </w:style>
  <w:style w:type="numbering" w:customStyle="1" w:styleId="NoList111111111">
    <w:name w:val="No List111111111"/>
    <w:next w:val="NoList"/>
    <w:uiPriority w:val="99"/>
    <w:semiHidden/>
    <w:unhideWhenUsed/>
    <w:rsid w:val="001810B3"/>
  </w:style>
  <w:style w:type="numbering" w:customStyle="1" w:styleId="NoList1111111111">
    <w:name w:val="No List1111111111"/>
    <w:next w:val="NoList"/>
    <w:uiPriority w:val="99"/>
    <w:semiHidden/>
    <w:unhideWhenUsed/>
    <w:rsid w:val="001810B3"/>
  </w:style>
  <w:style w:type="numbering" w:customStyle="1" w:styleId="NoList11111111111">
    <w:name w:val="No List11111111111"/>
    <w:next w:val="NoList"/>
    <w:uiPriority w:val="99"/>
    <w:semiHidden/>
    <w:unhideWhenUsed/>
    <w:rsid w:val="001810B3"/>
  </w:style>
  <w:style w:type="numbering" w:customStyle="1" w:styleId="NoList111111111111">
    <w:name w:val="No List111111111111"/>
    <w:next w:val="NoList"/>
    <w:uiPriority w:val="99"/>
    <w:semiHidden/>
    <w:unhideWhenUsed/>
    <w:rsid w:val="001810B3"/>
  </w:style>
  <w:style w:type="numbering" w:customStyle="1" w:styleId="NoList1111111111111">
    <w:name w:val="No List1111111111111"/>
    <w:next w:val="NoList"/>
    <w:uiPriority w:val="99"/>
    <w:semiHidden/>
    <w:unhideWhenUsed/>
    <w:rsid w:val="001810B3"/>
  </w:style>
  <w:style w:type="numbering" w:customStyle="1" w:styleId="NoList11111111111111">
    <w:name w:val="No List11111111111111"/>
    <w:next w:val="NoList"/>
    <w:uiPriority w:val="99"/>
    <w:semiHidden/>
    <w:unhideWhenUsed/>
    <w:rsid w:val="001810B3"/>
  </w:style>
  <w:style w:type="numbering" w:customStyle="1" w:styleId="NoList111111111111111">
    <w:name w:val="No List111111111111111"/>
    <w:next w:val="NoList"/>
    <w:uiPriority w:val="99"/>
    <w:semiHidden/>
    <w:unhideWhenUsed/>
    <w:rsid w:val="001810B3"/>
  </w:style>
  <w:style w:type="numbering" w:customStyle="1" w:styleId="NoList1111111111111111">
    <w:name w:val="No List1111111111111111"/>
    <w:next w:val="NoList"/>
    <w:uiPriority w:val="99"/>
    <w:semiHidden/>
    <w:unhideWhenUsed/>
    <w:rsid w:val="001810B3"/>
  </w:style>
  <w:style w:type="numbering" w:customStyle="1" w:styleId="NoList11111111111111111">
    <w:name w:val="No List11111111111111111"/>
    <w:next w:val="NoList"/>
    <w:uiPriority w:val="99"/>
    <w:semiHidden/>
    <w:unhideWhenUsed/>
    <w:rsid w:val="001810B3"/>
  </w:style>
  <w:style w:type="character" w:customStyle="1" w:styleId="FontStyle220">
    <w:name w:val="Font Style220"/>
    <w:basedOn w:val="DefaultParagraphFont"/>
    <w:uiPriority w:val="99"/>
    <w:rsid w:val="001810B3"/>
    <w:rPr>
      <w:rFonts w:ascii="Candara" w:hAnsi="Candara" w:cs="Candara" w:hint="default"/>
      <w:i/>
      <w:iCs/>
      <w:sz w:val="18"/>
      <w:szCs w:val="18"/>
    </w:rPr>
  </w:style>
  <w:style w:type="character" w:customStyle="1" w:styleId="FontStyle290">
    <w:name w:val="Font Style290"/>
    <w:basedOn w:val="DefaultParagraphFont"/>
    <w:uiPriority w:val="99"/>
    <w:rsid w:val="001810B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810B3"/>
    <w:rPr>
      <w:rFonts w:ascii="Arial" w:hAnsi="Arial" w:cs="Arial"/>
      <w:b/>
      <w:bCs/>
      <w:sz w:val="16"/>
      <w:szCs w:val="16"/>
    </w:rPr>
  </w:style>
  <w:style w:type="paragraph" w:customStyle="1" w:styleId="articlebodynormaltext">
    <w:name w:val="articlebody_normaltext"/>
    <w:basedOn w:val="Normal"/>
    <w:rsid w:val="001810B3"/>
    <w:pPr>
      <w:spacing w:before="100" w:beforeAutospacing="1" w:after="100" w:afterAutospacing="1"/>
    </w:pPr>
    <w:rPr>
      <w:rFonts w:ascii="Georgia" w:hAnsi="Georgia"/>
    </w:rPr>
  </w:style>
  <w:style w:type="character" w:customStyle="1" w:styleId="Bodytext21">
    <w:name w:val="Body text (2)_"/>
    <w:basedOn w:val="DefaultParagraphFont"/>
    <w:link w:val="Bodytext22"/>
    <w:rsid w:val="001810B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810B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810B3"/>
    <w:rPr>
      <w:color w:val="000000"/>
      <w:sz w:val="28"/>
      <w:szCs w:val="28"/>
    </w:rPr>
  </w:style>
  <w:style w:type="character" w:customStyle="1" w:styleId="Style9ptItalicUnderline">
    <w:name w:val="Style 9 pt Italic Underline"/>
    <w:rsid w:val="001810B3"/>
    <w:rPr>
      <w:i/>
      <w:iCs/>
      <w:sz w:val="20"/>
      <w:u w:val="single"/>
    </w:rPr>
  </w:style>
  <w:style w:type="paragraph" w:customStyle="1" w:styleId="StyleHeading4TagsmalltextBigcardbodyNormalTagNotBold">
    <w:name w:val="Style Heading 4Tagsmall textBig cardbodyNormal Tag + Not Bold"/>
    <w:basedOn w:val="Heading4"/>
    <w:rsid w:val="001810B3"/>
    <w:rPr>
      <w:bCs/>
      <w:sz w:val="22"/>
    </w:rPr>
  </w:style>
  <w:style w:type="character" w:customStyle="1" w:styleId="StyleBox12ptBold">
    <w:name w:val="Style Box + 12 pt Bold"/>
    <w:basedOn w:val="DefaultParagraphFont"/>
    <w:rsid w:val="001810B3"/>
    <w:rPr>
      <w:rFonts w:ascii="Georgia" w:hAnsi="Georgia"/>
      <w:b/>
      <w:bCs/>
      <w:sz w:val="22"/>
      <w:u w:val="single"/>
      <w:bdr w:val="none" w:sz="0" w:space="0" w:color="auto"/>
    </w:rPr>
  </w:style>
  <w:style w:type="character" w:customStyle="1" w:styleId="StyleBox12pt">
    <w:name w:val="Style Box + 12 pt"/>
    <w:basedOn w:val="DefaultParagraphFont"/>
    <w:rsid w:val="001810B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810B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810B3"/>
    <w:rPr>
      <w:bCs/>
    </w:rPr>
  </w:style>
  <w:style w:type="character" w:customStyle="1" w:styleId="StyleGaramondText1">
    <w:name w:val="Style Garamond Text 1"/>
    <w:basedOn w:val="DefaultParagraphFont"/>
    <w:rsid w:val="001810B3"/>
    <w:rPr>
      <w:rFonts w:ascii="Georgia" w:hAnsi="Georgia"/>
      <w:color w:val="0D0D0D" w:themeColor="text1" w:themeTint="F2"/>
      <w:sz w:val="22"/>
    </w:rPr>
  </w:style>
  <w:style w:type="character" w:customStyle="1" w:styleId="StyleGaramondText1Underline">
    <w:name w:val="Style Garamond Text 1 Underline"/>
    <w:basedOn w:val="DefaultParagraphFont"/>
    <w:rsid w:val="001810B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810B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810B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810B3"/>
    <w:rPr>
      <w:b w:val="0"/>
      <w:bCs w:val="0"/>
      <w:sz w:val="14"/>
      <w:u w:val="none"/>
    </w:rPr>
  </w:style>
  <w:style w:type="character" w:customStyle="1" w:styleId="Style7ptBold">
    <w:name w:val="Style 7 pt Bold"/>
    <w:basedOn w:val="DefaultParagraphFont"/>
    <w:rsid w:val="001810B3"/>
    <w:rPr>
      <w:b w:val="0"/>
      <w:bCs/>
      <w:sz w:val="14"/>
    </w:rPr>
  </w:style>
  <w:style w:type="paragraph" w:customStyle="1" w:styleId="Stylecardtext8pt">
    <w:name w:val="Style card text + 8 pt"/>
    <w:basedOn w:val="Normal"/>
    <w:rsid w:val="001810B3"/>
    <w:pPr>
      <w:ind w:right="288"/>
    </w:pPr>
    <w:rPr>
      <w:sz w:val="16"/>
    </w:rPr>
  </w:style>
  <w:style w:type="paragraph" w:customStyle="1" w:styleId="Stylecardtext5pt">
    <w:name w:val="Style card text + 5 pt"/>
    <w:basedOn w:val="Normal"/>
    <w:rsid w:val="001810B3"/>
    <w:pPr>
      <w:ind w:right="288"/>
    </w:pPr>
    <w:rPr>
      <w:sz w:val="10"/>
    </w:rPr>
  </w:style>
  <w:style w:type="character" w:customStyle="1" w:styleId="StyleStyleBoldUnderlineUnderlineIntenseEmphasis1apple-style-">
    <w:name w:val="Style Style Bold UnderlineUnderlineIntense Emphasis1apple-style-..."/>
    <w:basedOn w:val="DefaultParagraphFont"/>
    <w:rsid w:val="001810B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810B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810B3"/>
    <w:rPr>
      <w:rFonts w:ascii="Georgia" w:hAnsi="Georgia"/>
      <w:u w:val="single"/>
    </w:rPr>
  </w:style>
  <w:style w:type="paragraph" w:customStyle="1" w:styleId="StyleCardsGeorgia12ptBoldThickunderlineBorderSin">
    <w:name w:val="Style Cards + Georgia 12 pt Bold Thick underline Border: : (Sin..."/>
    <w:basedOn w:val="Normal"/>
    <w:rsid w:val="001810B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810B3"/>
    <w:rPr>
      <w:rFonts w:ascii="Georgia" w:hAnsi="Georgia"/>
      <w:sz w:val="24"/>
      <w:u w:val="single"/>
    </w:rPr>
  </w:style>
  <w:style w:type="paragraph" w:customStyle="1" w:styleId="StyleCardsGeorgia">
    <w:name w:val="Style Cards + Georgia"/>
    <w:basedOn w:val="Normal"/>
    <w:rsid w:val="001810B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810B3"/>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1810B3"/>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1810B3"/>
    <w:rPr>
      <w:rFonts w:eastAsia="Times New Roman"/>
      <w:i/>
      <w:iCs/>
    </w:rPr>
  </w:style>
  <w:style w:type="character" w:customStyle="1" w:styleId="HTMLAddressChar">
    <w:name w:val="HTML Address Char"/>
    <w:basedOn w:val="DefaultParagraphFont"/>
    <w:link w:val="HTMLAddress"/>
    <w:uiPriority w:val="99"/>
    <w:rsid w:val="001810B3"/>
    <w:rPr>
      <w:rFonts w:ascii="Times New Roman" w:eastAsia="Times New Roman" w:hAnsi="Times New Roman" w:cs="Times New Roman"/>
      <w:i/>
      <w:iCs/>
    </w:rPr>
  </w:style>
  <w:style w:type="paragraph" w:styleId="Index1">
    <w:name w:val="index 1"/>
    <w:basedOn w:val="Normal"/>
    <w:next w:val="Normal"/>
    <w:autoRedefine/>
    <w:unhideWhenUsed/>
    <w:rsid w:val="001810B3"/>
    <w:pPr>
      <w:ind w:left="220" w:hanging="220"/>
    </w:pPr>
  </w:style>
  <w:style w:type="character" w:customStyle="1" w:styleId="CardsFont6ptChar1">
    <w:name w:val="Cards + Font: 6 pt Char1"/>
    <w:link w:val="CardsFont6pt"/>
    <w:locked/>
    <w:rsid w:val="001810B3"/>
    <w:rPr>
      <w:rFonts w:ascii="Times New Roman" w:eastAsia="Times New Roman" w:hAnsi="Times New Roman" w:cs="Times New Roman"/>
      <w:sz w:val="12"/>
      <w:szCs w:val="20"/>
    </w:rPr>
  </w:style>
  <w:style w:type="paragraph" w:customStyle="1" w:styleId="Quote2">
    <w:name w:val="Quote2"/>
    <w:basedOn w:val="Default"/>
    <w:next w:val="Default"/>
    <w:rsid w:val="001810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810B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810B3"/>
    <w:pPr>
      <w:keepNext/>
      <w:keepLines/>
      <w:spacing w:before="200"/>
      <w:outlineLvl w:val="3"/>
    </w:pPr>
    <w:rPr>
      <w:rFonts w:eastAsia="Times New Roman"/>
      <w:b/>
      <w:bCs/>
      <w:iCs/>
      <w:sz w:val="26"/>
    </w:rPr>
  </w:style>
  <w:style w:type="paragraph" w:customStyle="1" w:styleId="post-subtitle">
    <w:name w:val="post-subtitle"/>
    <w:basedOn w:val="Normal"/>
    <w:rsid w:val="001810B3"/>
    <w:pPr>
      <w:spacing w:before="100" w:beforeAutospacing="1" w:after="100" w:afterAutospacing="1"/>
    </w:pPr>
    <w:rPr>
      <w:rFonts w:eastAsia="Times New Roman"/>
    </w:rPr>
  </w:style>
  <w:style w:type="paragraph" w:customStyle="1" w:styleId="Pa0">
    <w:name w:val="Pa0"/>
    <w:basedOn w:val="Default"/>
    <w:next w:val="Default"/>
    <w:uiPriority w:val="99"/>
    <w:rsid w:val="001810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810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810B3"/>
    <w:pPr>
      <w:spacing w:before="100" w:beforeAutospacing="1" w:after="100" w:afterAutospacing="1"/>
    </w:pPr>
    <w:rPr>
      <w:rFonts w:eastAsia="Times New Roman"/>
    </w:rPr>
  </w:style>
  <w:style w:type="paragraph" w:customStyle="1" w:styleId="tagline1">
    <w:name w:val="tagline"/>
    <w:basedOn w:val="Normal"/>
    <w:rsid w:val="001810B3"/>
    <w:pPr>
      <w:spacing w:before="100" w:beforeAutospacing="1" w:after="100" w:afterAutospacing="1"/>
    </w:pPr>
    <w:rPr>
      <w:rFonts w:eastAsia="Times New Roman"/>
    </w:rPr>
  </w:style>
  <w:style w:type="paragraph" w:customStyle="1" w:styleId="Block1">
    <w:name w:val="Block1"/>
    <w:basedOn w:val="Normal"/>
    <w:next w:val="Normal"/>
    <w:uiPriority w:val="3"/>
    <w:qFormat/>
    <w:rsid w:val="001810B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810B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1810B3"/>
    <w:rPr>
      <w:sz w:val="10"/>
    </w:rPr>
  </w:style>
  <w:style w:type="paragraph" w:customStyle="1" w:styleId="ReallySamllText">
    <w:name w:val="ReallySamllText"/>
    <w:basedOn w:val="Normal"/>
    <w:link w:val="ReallySamllTextChar"/>
    <w:autoRedefine/>
    <w:rsid w:val="001810B3"/>
    <w:rPr>
      <w:rFonts w:asciiTheme="minorHAnsi" w:hAnsiTheme="minorHAnsi" w:cstheme="minorBidi"/>
      <w:sz w:val="10"/>
    </w:rPr>
  </w:style>
  <w:style w:type="paragraph" w:customStyle="1" w:styleId="CardCites">
    <w:name w:val="Card Cites"/>
    <w:basedOn w:val="Normal"/>
    <w:next w:val="Normal"/>
    <w:qFormat/>
    <w:rsid w:val="001810B3"/>
    <w:rPr>
      <w:rFonts w:eastAsia="Times New Roman"/>
      <w:b/>
      <w:sz w:val="20"/>
    </w:rPr>
  </w:style>
  <w:style w:type="paragraph" w:customStyle="1" w:styleId="NormalWeb3">
    <w:name w:val="Normal (Web)3"/>
    <w:basedOn w:val="Normal"/>
    <w:rsid w:val="001810B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810B3"/>
    <w:pPr>
      <w:ind w:left="400"/>
    </w:pPr>
    <w:rPr>
      <w:rFonts w:eastAsia="Times New Roman"/>
    </w:rPr>
  </w:style>
  <w:style w:type="paragraph" w:customStyle="1" w:styleId="TagCiteChar2">
    <w:name w:val="Tag / Cite Char"/>
    <w:basedOn w:val="Normal"/>
    <w:rsid w:val="001810B3"/>
    <w:rPr>
      <w:rFonts w:eastAsia="Times New Roman"/>
      <w:b/>
      <w:color w:val="000000"/>
    </w:rPr>
  </w:style>
  <w:style w:type="paragraph" w:customStyle="1" w:styleId="PageNumber2">
    <w:name w:val="Page Number2"/>
    <w:basedOn w:val="Normal"/>
    <w:next w:val="Normal"/>
    <w:rsid w:val="001810B3"/>
    <w:rPr>
      <w:rFonts w:eastAsia="Times New Roman"/>
      <w:sz w:val="20"/>
    </w:rPr>
  </w:style>
  <w:style w:type="paragraph" w:customStyle="1" w:styleId="HeaderFooter">
    <w:name w:val="Header &amp; Footer"/>
    <w:rsid w:val="001810B3"/>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1810B3"/>
    <w:rPr>
      <w:rFonts w:ascii="Arial Narrow" w:eastAsia="Times New Roman" w:hAnsi="Arial Narrow"/>
      <w:color w:val="000000"/>
      <w:sz w:val="16"/>
    </w:rPr>
  </w:style>
  <w:style w:type="paragraph" w:customStyle="1" w:styleId="CardTextUnderlined">
    <w:name w:val="Card Text Underlined"/>
    <w:basedOn w:val="Normal"/>
    <w:uiPriority w:val="99"/>
    <w:qFormat/>
    <w:rsid w:val="001810B3"/>
    <w:rPr>
      <w:rFonts w:ascii="Arial Narrow" w:eastAsia="Times New Roman" w:hAnsi="Arial Narrow"/>
      <w:u w:val="single"/>
    </w:rPr>
  </w:style>
  <w:style w:type="paragraph" w:customStyle="1" w:styleId="HeaderDebate">
    <w:name w:val="Header Debate"/>
    <w:basedOn w:val="Normal"/>
    <w:rsid w:val="001810B3"/>
    <w:pPr>
      <w:jc w:val="center"/>
      <w:outlineLvl w:val="0"/>
    </w:pPr>
    <w:rPr>
      <w:rFonts w:eastAsia="Times New Roman"/>
      <w:b/>
      <w:sz w:val="48"/>
      <w:u w:val="words"/>
    </w:rPr>
  </w:style>
  <w:style w:type="paragraph" w:customStyle="1" w:styleId="NormalWeb1">
    <w:name w:val="Normal (Web)1"/>
    <w:basedOn w:val="Normal"/>
    <w:uiPriority w:val="99"/>
    <w:qFormat/>
    <w:rsid w:val="001810B3"/>
    <w:pPr>
      <w:spacing w:before="100" w:beforeAutospacing="1" w:after="100" w:afterAutospacing="1"/>
    </w:pPr>
    <w:rPr>
      <w:rFonts w:eastAsia="Times New Roman"/>
      <w:sz w:val="20"/>
      <w:szCs w:val="20"/>
    </w:rPr>
  </w:style>
  <w:style w:type="paragraph" w:customStyle="1" w:styleId="CardTagCharChar">
    <w:name w:val="Card Tag Char Char"/>
    <w:basedOn w:val="Normal"/>
    <w:rsid w:val="001810B3"/>
    <w:rPr>
      <w:rFonts w:eastAsia="Times New Roman"/>
      <w:b/>
    </w:rPr>
  </w:style>
  <w:style w:type="paragraph" w:customStyle="1" w:styleId="fixed">
    <w:name w:val="fixed"/>
    <w:basedOn w:val="Normal"/>
    <w:rsid w:val="001810B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810B3"/>
    <w:pPr>
      <w:spacing w:before="100" w:beforeAutospacing="1" w:after="100" w:afterAutospacing="1"/>
    </w:pPr>
    <w:rPr>
      <w:rFonts w:eastAsia="Times New Roman"/>
    </w:rPr>
  </w:style>
  <w:style w:type="paragraph" w:customStyle="1" w:styleId="ExecutiveSummarytext">
    <w:name w:val="Executive Summary text"/>
    <w:basedOn w:val="Normal"/>
    <w:next w:val="Normal"/>
    <w:rsid w:val="001810B3"/>
    <w:pPr>
      <w:autoSpaceDE w:val="0"/>
      <w:autoSpaceDN w:val="0"/>
      <w:adjustRightInd w:val="0"/>
    </w:pPr>
    <w:rPr>
      <w:rFonts w:ascii="Arial" w:eastAsia="Times New Roman" w:hAnsi="Arial"/>
    </w:rPr>
  </w:style>
  <w:style w:type="character" w:customStyle="1" w:styleId="NormalUnderlineChar1">
    <w:name w:val="Normal Underline Char1"/>
    <w:locked/>
    <w:rsid w:val="001810B3"/>
    <w:rPr>
      <w:u w:val="single"/>
    </w:rPr>
  </w:style>
  <w:style w:type="character" w:customStyle="1" w:styleId="CardUpSize-LightChar">
    <w:name w:val="CardUpSize - Light Char"/>
    <w:link w:val="CardUpSize-Light"/>
    <w:locked/>
    <w:rsid w:val="001810B3"/>
    <w:rPr>
      <w:rFonts w:ascii="Times New Roman" w:eastAsia="Times New Roman" w:hAnsi="Times New Roman"/>
      <w:szCs w:val="32"/>
      <w:u w:val="single"/>
    </w:rPr>
  </w:style>
  <w:style w:type="paragraph" w:customStyle="1" w:styleId="CardUpSize-Light">
    <w:name w:val="CardUpSize - Light"/>
    <w:basedOn w:val="Normal"/>
    <w:link w:val="CardUpSize-LightChar"/>
    <w:rsid w:val="001810B3"/>
    <w:pPr>
      <w:jc w:val="both"/>
    </w:pPr>
    <w:rPr>
      <w:rFonts w:eastAsia="Times New Roman" w:cstheme="minorBidi"/>
      <w:szCs w:val="32"/>
      <w:u w:val="single"/>
    </w:rPr>
  </w:style>
  <w:style w:type="character" w:customStyle="1" w:styleId="CiteCardUpSize-HeavyChar">
    <w:name w:val="Cite // CardUpSize - Heavy Char"/>
    <w:link w:val="CiteCardUpSize-Heavy"/>
    <w:locked/>
    <w:rsid w:val="001810B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810B3"/>
    <w:pPr>
      <w:jc w:val="both"/>
    </w:pPr>
    <w:rPr>
      <w:rFonts w:eastAsia="Times New Roman" w:cstheme="minorBidi"/>
      <w:b/>
      <w:szCs w:val="32"/>
      <w:u w:val="single"/>
    </w:rPr>
  </w:style>
  <w:style w:type="paragraph" w:customStyle="1" w:styleId="SmallCite">
    <w:name w:val="Small Cite"/>
    <w:basedOn w:val="Normal"/>
    <w:rsid w:val="001810B3"/>
    <w:rPr>
      <w:rFonts w:ascii="Verdana" w:eastAsia="Times New Roman" w:hAnsi="Verdana"/>
      <w:sz w:val="16"/>
    </w:rPr>
  </w:style>
  <w:style w:type="paragraph" w:customStyle="1" w:styleId="clearformatting">
    <w:name w:val="clear formatting"/>
    <w:basedOn w:val="Heading2"/>
    <w:rsid w:val="001810B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810B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810B3"/>
    <w:pPr>
      <w:spacing w:after="240" w:line="360" w:lineRule="atLeast"/>
    </w:pPr>
    <w:rPr>
      <w:rFonts w:eastAsia="Times New Roman"/>
      <w:b/>
      <w:bCs/>
      <w:sz w:val="16"/>
      <w:szCs w:val="16"/>
    </w:rPr>
  </w:style>
  <w:style w:type="paragraph" w:customStyle="1" w:styleId="PlaceholderText1">
    <w:name w:val="Placeholder Text1"/>
    <w:basedOn w:val="Normal"/>
    <w:rsid w:val="001810B3"/>
    <w:pPr>
      <w:keepNext/>
      <w:numPr>
        <w:numId w:val="2"/>
      </w:numPr>
      <w:outlineLvl w:val="0"/>
    </w:pPr>
    <w:rPr>
      <w:rFonts w:eastAsia="MS Gothic"/>
    </w:rPr>
  </w:style>
  <w:style w:type="character" w:customStyle="1" w:styleId="ImportantTextChar">
    <w:name w:val="Important Text Char"/>
    <w:link w:val="ImportantText"/>
    <w:locked/>
    <w:rsid w:val="001810B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810B3"/>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810B3"/>
    <w:rPr>
      <w:rFonts w:ascii="HNKAOE+Arial" w:hAnsi="HNKAOE+Arial"/>
    </w:rPr>
  </w:style>
  <w:style w:type="paragraph" w:customStyle="1" w:styleId="StyleBodyText11ptBlackUnderline">
    <w:name w:val="Style Body Text + 11 pt Black Underline"/>
    <w:basedOn w:val="BodyText"/>
    <w:link w:val="StyleBodyText11ptBlackUnderlineChar"/>
    <w:rsid w:val="001810B3"/>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1810B3"/>
    <w:rPr>
      <w:rFonts w:ascii="HNKAOE+Arial" w:hAnsi="HNKAOE+Arial"/>
    </w:rPr>
  </w:style>
  <w:style w:type="paragraph" w:customStyle="1" w:styleId="StyleBodyText11ptBoldBlack">
    <w:name w:val="Style Body Text + 11 pt Bold Black"/>
    <w:basedOn w:val="BodyText"/>
    <w:link w:val="StyleBodyText11ptBoldBlackChar"/>
    <w:rsid w:val="001810B3"/>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1810B3"/>
    <w:rPr>
      <w:rFonts w:ascii="Times New Roman" w:eastAsia="Malgun Gothic" w:hAnsi="Times New Roman"/>
      <w:bCs/>
    </w:rPr>
  </w:style>
  <w:style w:type="paragraph" w:customStyle="1" w:styleId="StyletinyBold">
    <w:name w:val="Style tiny + Bold"/>
    <w:basedOn w:val="tiny"/>
    <w:link w:val="StyletinyBoldChar"/>
    <w:qFormat/>
    <w:rsid w:val="001810B3"/>
    <w:rPr>
      <w:rFonts w:cstheme="minorBidi"/>
      <w:bCs/>
      <w:sz w:val="22"/>
      <w:szCs w:val="22"/>
    </w:rPr>
  </w:style>
  <w:style w:type="character" w:customStyle="1" w:styleId="Heading5SizeDownChar">
    <w:name w:val="Heading 5 Size Down Char"/>
    <w:link w:val="Heading5SizeDown"/>
    <w:locked/>
    <w:rsid w:val="001810B3"/>
    <w:rPr>
      <w:rFonts w:ascii="Times New Roman" w:eastAsia="Times New Roman" w:hAnsi="Times New Roman"/>
      <w:szCs w:val="16"/>
    </w:rPr>
  </w:style>
  <w:style w:type="paragraph" w:customStyle="1" w:styleId="Heading5SizeDown">
    <w:name w:val="Heading 5 Size Down"/>
    <w:basedOn w:val="Normal"/>
    <w:link w:val="Heading5SizeDownChar"/>
    <w:autoRedefine/>
    <w:rsid w:val="001810B3"/>
    <w:pPr>
      <w:tabs>
        <w:tab w:val="left" w:pos="1440"/>
      </w:tabs>
      <w:jc w:val="both"/>
    </w:pPr>
    <w:rPr>
      <w:rFonts w:eastAsia="Times New Roman" w:cstheme="minorBidi"/>
      <w:szCs w:val="16"/>
    </w:rPr>
  </w:style>
  <w:style w:type="character" w:customStyle="1" w:styleId="Normal2BoldChar">
    <w:name w:val="Normal2 + Bold Char"/>
    <w:link w:val="Normal2Bold"/>
    <w:locked/>
    <w:rsid w:val="001810B3"/>
    <w:rPr>
      <w:rFonts w:ascii="Times New Roman" w:eastAsia="Times New Roman" w:hAnsi="Times New Roman" w:cs="Arial"/>
      <w:b/>
      <w:szCs w:val="44"/>
    </w:rPr>
  </w:style>
  <w:style w:type="paragraph" w:customStyle="1" w:styleId="Normal2Bold">
    <w:name w:val="Normal2 + Bold"/>
    <w:basedOn w:val="Normal"/>
    <w:link w:val="Normal2BoldChar"/>
    <w:rsid w:val="001810B3"/>
    <w:pPr>
      <w:tabs>
        <w:tab w:val="left" w:pos="1440"/>
      </w:tabs>
    </w:pPr>
    <w:rPr>
      <w:rFonts w:eastAsia="Times New Roman" w:cs="Arial"/>
      <w:b/>
      <w:szCs w:val="44"/>
    </w:rPr>
  </w:style>
  <w:style w:type="character" w:customStyle="1" w:styleId="ListContentsChar">
    <w:name w:val="List Contents Char"/>
    <w:link w:val="ListContents"/>
    <w:locked/>
    <w:rsid w:val="001810B3"/>
    <w:rPr>
      <w:rFonts w:ascii="Times New Roman" w:eastAsia="Times New Roman" w:hAnsi="Times New Roman"/>
      <w:lang w:eastAsia="ar-SA"/>
    </w:rPr>
  </w:style>
  <w:style w:type="paragraph" w:customStyle="1" w:styleId="ListContents">
    <w:name w:val="List Contents"/>
    <w:basedOn w:val="Normal"/>
    <w:link w:val="ListContentsChar"/>
    <w:rsid w:val="001810B3"/>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810B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810B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810B3"/>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1810B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810B3"/>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1810B3"/>
    <w:rPr>
      <w:rFonts w:ascii="Arial" w:eastAsia="Times New Roman" w:hAnsi="Arial"/>
      <w:sz w:val="12"/>
    </w:rPr>
  </w:style>
  <w:style w:type="paragraph" w:customStyle="1" w:styleId="Unimportant">
    <w:name w:val="Unimportant"/>
    <w:basedOn w:val="Normal"/>
    <w:link w:val="UnimportantCharChar"/>
    <w:rsid w:val="001810B3"/>
    <w:pPr>
      <w:jc w:val="both"/>
    </w:pPr>
    <w:rPr>
      <w:rFonts w:ascii="Arial" w:eastAsia="Times New Roman" w:hAnsi="Arial" w:cstheme="minorBidi"/>
      <w:sz w:val="12"/>
    </w:rPr>
  </w:style>
  <w:style w:type="character" w:customStyle="1" w:styleId="TagCiteChar3">
    <w:name w:val="Tag &amp; Cite Char"/>
    <w:link w:val="TagCite2"/>
    <w:locked/>
    <w:rsid w:val="001810B3"/>
    <w:rPr>
      <w:rFonts w:ascii="Arial" w:eastAsia="Times New Roman" w:hAnsi="Arial"/>
      <w:b/>
    </w:rPr>
  </w:style>
  <w:style w:type="paragraph" w:customStyle="1" w:styleId="TagCite2">
    <w:name w:val="Tag &amp; Cite"/>
    <w:basedOn w:val="Normal"/>
    <w:link w:val="TagCiteChar3"/>
    <w:rsid w:val="001810B3"/>
    <w:pPr>
      <w:jc w:val="both"/>
    </w:pPr>
    <w:rPr>
      <w:rFonts w:ascii="Arial" w:eastAsia="Times New Roman" w:hAnsi="Arial" w:cstheme="minorBidi"/>
      <w:b/>
    </w:rPr>
  </w:style>
  <w:style w:type="character" w:customStyle="1" w:styleId="HighlightedTextChar">
    <w:name w:val="Highlighted Text Char"/>
    <w:link w:val="HighlightedText"/>
    <w:locked/>
    <w:rsid w:val="001810B3"/>
    <w:rPr>
      <w:rFonts w:ascii="Arial" w:eastAsia="Times New Roman" w:hAnsi="Arial"/>
      <w:b/>
      <w:u w:val="thick"/>
    </w:rPr>
  </w:style>
  <w:style w:type="paragraph" w:customStyle="1" w:styleId="HighlightedText">
    <w:name w:val="Highlighted Text"/>
    <w:basedOn w:val="Normal"/>
    <w:link w:val="HighlightedTextChar"/>
    <w:rsid w:val="001810B3"/>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1810B3"/>
    <w:rPr>
      <w:rFonts w:ascii="Arial" w:eastAsia="Times New Roman" w:hAnsi="Arial"/>
      <w:sz w:val="20"/>
      <w:szCs w:val="20"/>
    </w:rPr>
  </w:style>
  <w:style w:type="paragraph" w:customStyle="1" w:styleId="textunderline0">
    <w:name w:val="text underline"/>
    <w:basedOn w:val="Normal"/>
    <w:link w:val="textunderlineChar0"/>
    <w:autoRedefine/>
    <w:rsid w:val="001810B3"/>
    <w:rPr>
      <w:rFonts w:asciiTheme="minorHAnsi" w:hAnsiTheme="minorHAnsi" w:cstheme="minorBidi"/>
      <w:u w:val="thick"/>
    </w:rPr>
  </w:style>
  <w:style w:type="character" w:customStyle="1" w:styleId="DebateTagChar">
    <w:name w:val="Debate Tag Char"/>
    <w:link w:val="DebateTag"/>
    <w:locked/>
    <w:rsid w:val="001810B3"/>
    <w:rPr>
      <w:rFonts w:ascii="Garamond" w:hAnsi="Garamond"/>
      <w:b/>
    </w:rPr>
  </w:style>
  <w:style w:type="paragraph" w:customStyle="1" w:styleId="DebateTag">
    <w:name w:val="Debate Tag"/>
    <w:basedOn w:val="Normal"/>
    <w:link w:val="DebateTagChar"/>
    <w:autoRedefine/>
    <w:rsid w:val="001810B3"/>
    <w:pPr>
      <w:tabs>
        <w:tab w:val="left" w:pos="270"/>
      </w:tabs>
    </w:pPr>
    <w:rPr>
      <w:rFonts w:ascii="Garamond" w:hAnsi="Garamond" w:cstheme="minorBidi"/>
      <w:b/>
    </w:rPr>
  </w:style>
  <w:style w:type="paragraph" w:customStyle="1" w:styleId="DebateCite">
    <w:name w:val="Debate Cite"/>
    <w:basedOn w:val="Normal"/>
    <w:autoRedefine/>
    <w:rsid w:val="001810B3"/>
    <w:pPr>
      <w:tabs>
        <w:tab w:val="left" w:pos="270"/>
      </w:tabs>
    </w:pPr>
    <w:rPr>
      <w:rFonts w:eastAsia="Times New Roman"/>
      <w:sz w:val="20"/>
    </w:rPr>
  </w:style>
  <w:style w:type="paragraph" w:customStyle="1" w:styleId="BlockTitle10">
    <w:name w:val="Block Title #1"/>
    <w:basedOn w:val="Heading1"/>
    <w:rsid w:val="001810B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1810B3"/>
    <w:pPr>
      <w:widowControl w:val="0"/>
      <w:suppressAutoHyphens/>
    </w:pPr>
    <w:rPr>
      <w:rFonts w:ascii="Courier New" w:eastAsia="Courier New" w:hAnsi="Courier New"/>
      <w:sz w:val="20"/>
      <w:szCs w:val="20"/>
    </w:rPr>
  </w:style>
  <w:style w:type="paragraph" w:customStyle="1" w:styleId="MaggieTag">
    <w:name w:val="MaggieTag"/>
    <w:basedOn w:val="Heading2"/>
    <w:rsid w:val="001810B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810B3"/>
    <w:rPr>
      <w:rFonts w:ascii="Times New Roman" w:eastAsia="Times New Roman" w:hAnsi="Times New Roman"/>
    </w:rPr>
  </w:style>
  <w:style w:type="paragraph" w:customStyle="1" w:styleId="Heading4Cite">
    <w:name w:val="Heading 4 Cite"/>
    <w:basedOn w:val="Normal"/>
    <w:link w:val="Heading4CiteChar"/>
    <w:autoRedefine/>
    <w:rsid w:val="001810B3"/>
    <w:rPr>
      <w:rFonts w:eastAsia="Times New Roman" w:cstheme="minorBidi"/>
    </w:rPr>
  </w:style>
  <w:style w:type="paragraph" w:customStyle="1" w:styleId="4">
    <w:name w:val="4"/>
    <w:basedOn w:val="Normal"/>
    <w:rsid w:val="001810B3"/>
    <w:rPr>
      <w:rFonts w:eastAsia="Times New Roman"/>
      <w:sz w:val="20"/>
    </w:rPr>
  </w:style>
  <w:style w:type="character" w:customStyle="1" w:styleId="UnunderlinedTextChar">
    <w:name w:val="Ununderlined Text Char"/>
    <w:link w:val="UnunderlinedText"/>
    <w:locked/>
    <w:rsid w:val="001810B3"/>
    <w:rPr>
      <w:rFonts w:eastAsia="Times New Roman"/>
      <w:bCs/>
      <w:sz w:val="12"/>
    </w:rPr>
  </w:style>
  <w:style w:type="paragraph" w:customStyle="1" w:styleId="UnunderlinedText">
    <w:name w:val="Ununderlined Text"/>
    <w:basedOn w:val="Normal"/>
    <w:link w:val="UnunderlinedTextChar"/>
    <w:autoRedefine/>
    <w:rsid w:val="001810B3"/>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1810B3"/>
    <w:pPr>
      <w:spacing w:after="200" w:line="276" w:lineRule="auto"/>
      <w:ind w:left="288" w:right="288"/>
    </w:pPr>
    <w:rPr>
      <w:rFonts w:eastAsia="Times New Roman"/>
      <w:bCs/>
    </w:rPr>
  </w:style>
  <w:style w:type="paragraph" w:customStyle="1" w:styleId="BlockTitle4">
    <w:name w:val="%Block Title"/>
    <w:basedOn w:val="Heading1"/>
    <w:rsid w:val="001810B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810B3"/>
    <w:pPr>
      <w:widowControl w:val="0"/>
      <w:autoSpaceDE/>
      <w:autoSpaceDN/>
      <w:adjustRightInd/>
      <w:outlineLvl w:val="9"/>
    </w:pPr>
    <w:rPr>
      <w:rFonts w:cs="Courier New"/>
      <w:bCs/>
      <w:sz w:val="28"/>
      <w:szCs w:val="22"/>
    </w:rPr>
  </w:style>
  <w:style w:type="paragraph" w:customStyle="1" w:styleId="ThickUnderline">
    <w:name w:val="ThickUnderline"/>
    <w:rsid w:val="001810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1810B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810B3"/>
    <w:rPr>
      <w:rFonts w:ascii="Century Gothic" w:eastAsia="Cambria" w:hAnsi="Century Gothic"/>
      <w:u w:val="thick"/>
    </w:rPr>
  </w:style>
  <w:style w:type="paragraph" w:customStyle="1" w:styleId="Card-Underline0">
    <w:name w:val="Card-Underline"/>
    <w:basedOn w:val="Normal"/>
    <w:link w:val="Card-UnderlineChar"/>
    <w:qFormat/>
    <w:rsid w:val="001810B3"/>
    <w:rPr>
      <w:rFonts w:ascii="Century Gothic" w:eastAsia="Cambria" w:hAnsi="Century Gothic" w:cstheme="minorBidi"/>
      <w:u w:val="thick"/>
    </w:rPr>
  </w:style>
  <w:style w:type="paragraph" w:customStyle="1" w:styleId="PageNumber3">
    <w:name w:val="Page Number3"/>
    <w:basedOn w:val="Normal"/>
    <w:next w:val="Normal"/>
    <w:rsid w:val="001810B3"/>
    <w:rPr>
      <w:rFonts w:eastAsia="Times New Roman"/>
      <w:sz w:val="20"/>
    </w:rPr>
  </w:style>
  <w:style w:type="paragraph" w:customStyle="1" w:styleId="PageNumber4">
    <w:name w:val="Page Number4"/>
    <w:basedOn w:val="Normal"/>
    <w:next w:val="Normal"/>
    <w:rsid w:val="001810B3"/>
    <w:rPr>
      <w:rFonts w:eastAsia="Times New Roman"/>
      <w:sz w:val="20"/>
    </w:rPr>
  </w:style>
  <w:style w:type="paragraph" w:customStyle="1" w:styleId="PageNumber5">
    <w:name w:val="Page Number5"/>
    <w:basedOn w:val="Normal"/>
    <w:next w:val="Normal"/>
    <w:rsid w:val="001810B3"/>
    <w:rPr>
      <w:rFonts w:eastAsia="Times New Roman"/>
      <w:sz w:val="20"/>
    </w:rPr>
  </w:style>
  <w:style w:type="paragraph" w:customStyle="1" w:styleId="smalltext1">
    <w:name w:val="small text1"/>
    <w:basedOn w:val="Normal"/>
    <w:next w:val="Normal"/>
    <w:uiPriority w:val="4"/>
    <w:qFormat/>
    <w:rsid w:val="001810B3"/>
    <w:pPr>
      <w:keepNext/>
      <w:keepLines/>
      <w:spacing w:before="200"/>
      <w:outlineLvl w:val="3"/>
    </w:pPr>
    <w:rPr>
      <w:rFonts w:eastAsia="Times New Roman"/>
      <w:b/>
      <w:bCs/>
      <w:iCs/>
      <w:sz w:val="26"/>
    </w:rPr>
  </w:style>
  <w:style w:type="character" w:customStyle="1" w:styleId="CircleChar">
    <w:name w:val="Circle Char"/>
    <w:link w:val="Circle"/>
    <w:locked/>
    <w:rsid w:val="001810B3"/>
    <w:rPr>
      <w:rFonts w:ascii="Times New Roman" w:eastAsia="Times New Roman" w:hAnsi="Times New Roman"/>
      <w:b/>
      <w:u w:val="words"/>
    </w:rPr>
  </w:style>
  <w:style w:type="paragraph" w:customStyle="1" w:styleId="Circle">
    <w:name w:val="Circle"/>
    <w:basedOn w:val="Normal"/>
    <w:link w:val="CircleChar"/>
    <w:rsid w:val="001810B3"/>
    <w:rPr>
      <w:rFonts w:eastAsia="Times New Roman" w:cstheme="minorBidi"/>
      <w:b/>
      <w:u w:val="words"/>
    </w:rPr>
  </w:style>
  <w:style w:type="paragraph" w:customStyle="1" w:styleId="PageNumber6">
    <w:name w:val="Page Number6"/>
    <w:basedOn w:val="Normal"/>
    <w:next w:val="Normal"/>
    <w:rsid w:val="001810B3"/>
    <w:rPr>
      <w:rFonts w:eastAsia="Times New Roman"/>
      <w:sz w:val="20"/>
    </w:rPr>
  </w:style>
  <w:style w:type="paragraph" w:customStyle="1" w:styleId="user">
    <w:name w:val="user"/>
    <w:basedOn w:val="Normal"/>
    <w:rsid w:val="001810B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810B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810B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810B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810B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810B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810B3"/>
    <w:rPr>
      <w:rFonts w:eastAsia="Times New Roman"/>
      <w:sz w:val="20"/>
    </w:rPr>
  </w:style>
  <w:style w:type="paragraph" w:customStyle="1" w:styleId="DebateTag0">
    <w:name w:val="DebateTag"/>
    <w:basedOn w:val="Normal"/>
    <w:qFormat/>
    <w:rsid w:val="001810B3"/>
    <w:rPr>
      <w:b/>
    </w:rPr>
  </w:style>
  <w:style w:type="paragraph" w:customStyle="1" w:styleId="date-comments">
    <w:name w:val="date-comments"/>
    <w:basedOn w:val="Normal"/>
    <w:uiPriority w:val="99"/>
    <w:rsid w:val="001810B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810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810B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810B3"/>
    <w:rPr>
      <w:rFonts w:ascii="Garamond" w:eastAsia="Calibri" w:hAnsi="Garamond" w:hint="default"/>
      <w:sz w:val="16"/>
      <w:szCs w:val="22"/>
    </w:rPr>
  </w:style>
  <w:style w:type="character" w:customStyle="1" w:styleId="message-item">
    <w:name w:val="message-item"/>
    <w:rsid w:val="001810B3"/>
  </w:style>
  <w:style w:type="character" w:customStyle="1" w:styleId="lightheader">
    <w:name w:val="lightheader"/>
    <w:rsid w:val="001810B3"/>
  </w:style>
  <w:style w:type="character" w:customStyle="1" w:styleId="datestamp">
    <w:name w:val="datestamp"/>
    <w:rsid w:val="001810B3"/>
  </w:style>
  <w:style w:type="character" w:customStyle="1" w:styleId="i">
    <w:name w:val="i"/>
    <w:uiPriority w:val="99"/>
    <w:rsid w:val="001810B3"/>
  </w:style>
  <w:style w:type="character" w:customStyle="1" w:styleId="forenames">
    <w:name w:val="forenames"/>
    <w:rsid w:val="001810B3"/>
  </w:style>
  <w:style w:type="character" w:customStyle="1" w:styleId="surname">
    <w:name w:val="surname"/>
    <w:rsid w:val="001810B3"/>
  </w:style>
  <w:style w:type="character" w:customStyle="1" w:styleId="medium-font">
    <w:name w:val="medium-font"/>
    <w:rsid w:val="001810B3"/>
  </w:style>
  <w:style w:type="character" w:customStyle="1" w:styleId="title-link-wrapper">
    <w:name w:val="title-link-wrapper"/>
    <w:rsid w:val="001810B3"/>
  </w:style>
  <w:style w:type="character" w:customStyle="1" w:styleId="refpreview">
    <w:name w:val="refpreview"/>
    <w:rsid w:val="001810B3"/>
  </w:style>
  <w:style w:type="character" w:customStyle="1" w:styleId="loose1">
    <w:name w:val="loose1"/>
    <w:rsid w:val="001810B3"/>
  </w:style>
  <w:style w:type="character" w:customStyle="1" w:styleId="email">
    <w:name w:val="email"/>
    <w:rsid w:val="001810B3"/>
  </w:style>
  <w:style w:type="character" w:customStyle="1" w:styleId="gsa">
    <w:name w:val="gs_a"/>
    <w:rsid w:val="001810B3"/>
  </w:style>
  <w:style w:type="character" w:customStyle="1" w:styleId="goohl1">
    <w:name w:val="goohl1"/>
    <w:rsid w:val="001810B3"/>
  </w:style>
  <w:style w:type="character" w:customStyle="1" w:styleId="mainarttitle">
    <w:name w:val="mainarttitle"/>
    <w:rsid w:val="001810B3"/>
  </w:style>
  <w:style w:type="character" w:customStyle="1" w:styleId="mainartauthor">
    <w:name w:val="mainartauthor"/>
    <w:rsid w:val="001810B3"/>
  </w:style>
  <w:style w:type="character" w:customStyle="1" w:styleId="mainartdate">
    <w:name w:val="mainartdate"/>
    <w:rsid w:val="001810B3"/>
  </w:style>
  <w:style w:type="character" w:customStyle="1" w:styleId="gsggs">
    <w:name w:val="gs_ggs"/>
    <w:rsid w:val="001810B3"/>
  </w:style>
  <w:style w:type="character" w:customStyle="1" w:styleId="ahead">
    <w:name w:val="a_head"/>
    <w:rsid w:val="001810B3"/>
  </w:style>
  <w:style w:type="character" w:customStyle="1" w:styleId="articleauthor">
    <w:name w:val="articleauthor"/>
    <w:rsid w:val="001810B3"/>
  </w:style>
  <w:style w:type="character" w:customStyle="1" w:styleId="footnote">
    <w:name w:val="footnote"/>
    <w:rsid w:val="001810B3"/>
  </w:style>
  <w:style w:type="character" w:customStyle="1" w:styleId="docbody">
    <w:name w:val="docbody"/>
    <w:rsid w:val="001810B3"/>
  </w:style>
  <w:style w:type="character" w:customStyle="1" w:styleId="superscript">
    <w:name w:val="superscript"/>
    <w:rsid w:val="001810B3"/>
  </w:style>
  <w:style w:type="character" w:customStyle="1" w:styleId="citeChar2">
    <w:name w:val="cite Char"/>
    <w:locked/>
    <w:rsid w:val="001810B3"/>
    <w:rPr>
      <w:b/>
      <w:bCs w:val="0"/>
      <w:u w:val="single"/>
    </w:rPr>
  </w:style>
  <w:style w:type="character" w:customStyle="1" w:styleId="StyleUnderlineChar">
    <w:name w:val="Style Underline Char"/>
    <w:locked/>
    <w:rsid w:val="001810B3"/>
    <w:rPr>
      <w:u w:val="single"/>
    </w:rPr>
  </w:style>
  <w:style w:type="character" w:customStyle="1" w:styleId="CitesCharChar">
    <w:name w:val="Cites Char Char"/>
    <w:locked/>
    <w:rsid w:val="001810B3"/>
    <w:rPr>
      <w:b/>
      <w:bCs/>
    </w:rPr>
  </w:style>
  <w:style w:type="character" w:customStyle="1" w:styleId="bwxsm">
    <w:name w:val="b w xsm"/>
    <w:rsid w:val="001810B3"/>
  </w:style>
  <w:style w:type="character" w:customStyle="1" w:styleId="fstd">
    <w:name w:val="f std"/>
    <w:rsid w:val="001810B3"/>
  </w:style>
  <w:style w:type="character" w:customStyle="1" w:styleId="gl">
    <w:name w:val="gl"/>
    <w:rsid w:val="001810B3"/>
  </w:style>
  <w:style w:type="character" w:customStyle="1" w:styleId="heading2char2charchar1">
    <w:name w:val="heading2char2charchar1"/>
    <w:rsid w:val="001810B3"/>
  </w:style>
  <w:style w:type="character" w:customStyle="1" w:styleId="charchar60">
    <w:name w:val="charchar6"/>
    <w:rsid w:val="001810B3"/>
  </w:style>
  <w:style w:type="character" w:customStyle="1" w:styleId="bio1">
    <w:name w:val="bio1"/>
    <w:rsid w:val="001810B3"/>
    <w:rPr>
      <w:rFonts w:ascii="Arial" w:hAnsi="Arial" w:cs="Arial" w:hint="default"/>
      <w:i/>
      <w:iCs/>
      <w:color w:val="000000"/>
      <w:sz w:val="20"/>
      <w:szCs w:val="20"/>
    </w:rPr>
  </w:style>
  <w:style w:type="character" w:customStyle="1" w:styleId="cardCharCharCharCharCharChar">
    <w:name w:val="card Char Char Char Char Char Char"/>
    <w:rsid w:val="001810B3"/>
    <w:rPr>
      <w:sz w:val="24"/>
      <w:szCs w:val="24"/>
      <w:lang w:val="en-US" w:eastAsia="en-US" w:bidi="ar-SA"/>
    </w:rPr>
  </w:style>
  <w:style w:type="character" w:customStyle="1" w:styleId="Style24ptBoldUnderlineCenteredCharChar">
    <w:name w:val="Style 24 pt Bold Underline Centered Char Char"/>
    <w:rsid w:val="001810B3"/>
    <w:rPr>
      <w:b/>
      <w:bCs/>
      <w:sz w:val="48"/>
      <w:szCs w:val="24"/>
      <w:u w:val="single"/>
      <w:lang w:val="en-US" w:eastAsia="en-US" w:bidi="ar-SA"/>
    </w:rPr>
  </w:style>
  <w:style w:type="character" w:customStyle="1" w:styleId="TagCiteCharChar0">
    <w:name w:val="Tag / Cite Char Char"/>
    <w:rsid w:val="001810B3"/>
    <w:rPr>
      <w:b/>
      <w:bCs w:val="0"/>
      <w:color w:val="000000"/>
      <w:sz w:val="24"/>
      <w:szCs w:val="24"/>
      <w:lang w:val="en-US" w:eastAsia="en-US" w:bidi="ar-SA"/>
    </w:rPr>
  </w:style>
  <w:style w:type="character" w:customStyle="1" w:styleId="CardTextUnderlinedCharChar">
    <w:name w:val="Card Text Underlined Char Char"/>
    <w:rsid w:val="001810B3"/>
    <w:rPr>
      <w:rFonts w:ascii="Arial Narrow" w:hAnsi="Arial Narrow" w:hint="default"/>
      <w:szCs w:val="24"/>
      <w:u w:val="single"/>
      <w:lang w:val="en-US" w:eastAsia="en-US" w:bidi="ar-SA"/>
    </w:rPr>
  </w:style>
  <w:style w:type="character" w:customStyle="1" w:styleId="CardTagCharCharChar">
    <w:name w:val="Card Tag Char Char Char"/>
    <w:rsid w:val="001810B3"/>
    <w:rPr>
      <w:b/>
      <w:bCs w:val="0"/>
      <w:sz w:val="24"/>
      <w:szCs w:val="24"/>
      <w:lang w:val="en-US" w:eastAsia="en-US" w:bidi="ar-SA"/>
    </w:rPr>
  </w:style>
  <w:style w:type="character" w:customStyle="1" w:styleId="mainbody">
    <w:name w:val="mainbody"/>
    <w:rsid w:val="001810B3"/>
  </w:style>
  <w:style w:type="character" w:customStyle="1" w:styleId="UnderlineStyleChar2">
    <w:name w:val="Underline Style Char2"/>
    <w:rsid w:val="001810B3"/>
    <w:rPr>
      <w:rFonts w:ascii="Garamond" w:hAnsi="Garamond" w:hint="default"/>
      <w:sz w:val="22"/>
      <w:szCs w:val="24"/>
      <w:u w:val="single"/>
      <w:lang w:val="en-US" w:eastAsia="en-US" w:bidi="ar-SA"/>
    </w:rPr>
  </w:style>
  <w:style w:type="character" w:customStyle="1" w:styleId="Style1Char2">
    <w:name w:val="Style1 Char2"/>
    <w:rsid w:val="001810B3"/>
    <w:rPr>
      <w:szCs w:val="24"/>
    </w:rPr>
  </w:style>
  <w:style w:type="character" w:customStyle="1" w:styleId="t13">
    <w:name w:val="t13"/>
    <w:rsid w:val="001810B3"/>
  </w:style>
  <w:style w:type="character" w:customStyle="1" w:styleId="lead">
    <w:name w:val="lead"/>
    <w:rsid w:val="001810B3"/>
  </w:style>
  <w:style w:type="paragraph" w:customStyle="1" w:styleId="CardDownx1">
    <w:name w:val="CardDown x1"/>
    <w:basedOn w:val="Normal"/>
    <w:link w:val="CardDownx1Char"/>
    <w:rsid w:val="001810B3"/>
  </w:style>
  <w:style w:type="character" w:customStyle="1" w:styleId="CardDownx1Char">
    <w:name w:val="CardDown x1 Char"/>
    <w:link w:val="CardDownx1"/>
    <w:locked/>
    <w:rsid w:val="001810B3"/>
    <w:rPr>
      <w:rFonts w:ascii="Times New Roman" w:hAnsi="Times New Roman" w:cs="Times New Roman"/>
    </w:rPr>
  </w:style>
  <w:style w:type="character" w:customStyle="1" w:styleId="CharChar17">
    <w:name w:val="Char Char17"/>
    <w:locked/>
    <w:rsid w:val="001810B3"/>
    <w:rPr>
      <w:rFonts w:ascii="Arial" w:hAnsi="Arial" w:cs="Arial" w:hint="default"/>
      <w:b/>
      <w:bCs/>
      <w:sz w:val="26"/>
      <w:szCs w:val="26"/>
    </w:rPr>
  </w:style>
  <w:style w:type="character" w:customStyle="1" w:styleId="address">
    <w:name w:val="address"/>
    <w:rsid w:val="001810B3"/>
  </w:style>
  <w:style w:type="character" w:customStyle="1" w:styleId="ilspan">
    <w:name w:val="il_span"/>
    <w:rsid w:val="001810B3"/>
  </w:style>
  <w:style w:type="character" w:customStyle="1" w:styleId="articletitle1">
    <w:name w:val="articletitle1"/>
    <w:rsid w:val="001810B3"/>
    <w:rPr>
      <w:rFonts w:ascii="Times New Roman" w:hAnsi="Times New Roman" w:cs="Times New Roman" w:hint="default"/>
      <w:b/>
      <w:bCs/>
      <w:sz w:val="36"/>
      <w:szCs w:val="36"/>
    </w:rPr>
  </w:style>
  <w:style w:type="character" w:customStyle="1" w:styleId="leftidx1">
    <w:name w:val="leftidx1"/>
    <w:rsid w:val="001810B3"/>
    <w:rPr>
      <w:rFonts w:ascii="Verdana" w:hAnsi="Verdana" w:hint="default"/>
      <w:sz w:val="22"/>
      <w:szCs w:val="22"/>
    </w:rPr>
  </w:style>
  <w:style w:type="character" w:customStyle="1" w:styleId="blue1">
    <w:name w:val="blue1"/>
    <w:rsid w:val="001810B3"/>
    <w:rPr>
      <w:color w:val="0000FF"/>
    </w:rPr>
  </w:style>
  <w:style w:type="character" w:customStyle="1" w:styleId="author-link1">
    <w:name w:val="author-link1"/>
    <w:rsid w:val="001810B3"/>
    <w:rPr>
      <w:b w:val="0"/>
      <w:bCs w:val="0"/>
    </w:rPr>
  </w:style>
  <w:style w:type="character" w:customStyle="1" w:styleId="black1">
    <w:name w:val="black1"/>
    <w:rsid w:val="001810B3"/>
    <w:rPr>
      <w:color w:val="000000"/>
    </w:rPr>
  </w:style>
  <w:style w:type="character" w:customStyle="1" w:styleId="StyleunderlinedCharBold">
    <w:name w:val="Style underlined Char + Bold"/>
    <w:rsid w:val="001810B3"/>
    <w:rPr>
      <w:rFonts w:ascii="Times New Roman" w:hAnsi="Times New Roman" w:cs="Times New Roman" w:hint="default"/>
      <w:b/>
      <w:bCs/>
      <w:sz w:val="21"/>
      <w:szCs w:val="24"/>
      <w:u w:val="single"/>
    </w:rPr>
  </w:style>
  <w:style w:type="character" w:customStyle="1" w:styleId="ThickUnderlineCharChar">
    <w:name w:val="Thick Underline Char Char"/>
    <w:rsid w:val="001810B3"/>
    <w:rPr>
      <w:rFonts w:ascii="Calibri" w:eastAsia="Calibri" w:hAnsi="Calibri" w:hint="default"/>
    </w:rPr>
  </w:style>
  <w:style w:type="character" w:customStyle="1" w:styleId="CardUnderline">
    <w:name w:val="Card Underline"/>
    <w:rsid w:val="001810B3"/>
    <w:rPr>
      <w:rFonts w:ascii="Times New Roman" w:hAnsi="Times New Roman" w:cs="Times New Roman" w:hint="default"/>
      <w:sz w:val="20"/>
      <w:u w:val="single"/>
    </w:rPr>
  </w:style>
  <w:style w:type="character" w:customStyle="1" w:styleId="lingoregion">
    <w:name w:val="lingo_region"/>
    <w:rsid w:val="001810B3"/>
  </w:style>
  <w:style w:type="character" w:customStyle="1" w:styleId="cite0">
    <w:name w:val="%cite"/>
    <w:rsid w:val="001810B3"/>
    <w:rPr>
      <w:rFonts w:ascii="Times New Roman" w:hAnsi="Times New Roman" w:cs="Times New Roman" w:hint="default"/>
      <w:b/>
      <w:bCs w:val="0"/>
      <w:sz w:val="24"/>
    </w:rPr>
  </w:style>
  <w:style w:type="character" w:customStyle="1" w:styleId="Emphasis21">
    <w:name w:val="%Emphasis2"/>
    <w:rsid w:val="001810B3"/>
    <w:rPr>
      <w:rFonts w:ascii="Cooper Black" w:hAnsi="Cooper Black" w:hint="default"/>
      <w:iCs/>
      <w:u w:val="single"/>
    </w:rPr>
  </w:style>
  <w:style w:type="character" w:customStyle="1" w:styleId="bodycontentlink">
    <w:name w:val="bodycontentlink"/>
    <w:rsid w:val="001810B3"/>
  </w:style>
  <w:style w:type="character" w:customStyle="1" w:styleId="AAAcite">
    <w:name w:val="AAAcite"/>
    <w:rsid w:val="001810B3"/>
    <w:rPr>
      <w:rFonts w:ascii="Times New Roman" w:hAnsi="Times New Roman" w:cs="Times New Roman" w:hint="default"/>
      <w:b/>
      <w:bCs w:val="0"/>
      <w:sz w:val="24"/>
    </w:rPr>
  </w:style>
  <w:style w:type="character" w:customStyle="1" w:styleId="tmplheaderlink">
    <w:name w:val="tmplheaderlink"/>
    <w:rsid w:val="001810B3"/>
    <w:rPr>
      <w:rFonts w:ascii="Times New Roman" w:hAnsi="Times New Roman" w:cs="Times New Roman" w:hint="default"/>
    </w:rPr>
  </w:style>
  <w:style w:type="character" w:customStyle="1" w:styleId="UnderlinedEvidenceCharChar">
    <w:name w:val="Underlined Evidence Char Char"/>
    <w:rsid w:val="001810B3"/>
    <w:rPr>
      <w:rFonts w:ascii="Verdana" w:hAnsi="Verdana" w:hint="default"/>
      <w:sz w:val="21"/>
      <w:szCs w:val="21"/>
      <w:u w:val="thick"/>
      <w:lang w:val="en-US" w:eastAsia="en-US" w:bidi="ar-SA"/>
    </w:rPr>
  </w:style>
  <w:style w:type="character" w:customStyle="1" w:styleId="role">
    <w:name w:val="role"/>
    <w:rsid w:val="001810B3"/>
  </w:style>
  <w:style w:type="character" w:customStyle="1" w:styleId="pagination">
    <w:name w:val="pagination"/>
    <w:rsid w:val="001810B3"/>
  </w:style>
  <w:style w:type="character" w:customStyle="1" w:styleId="doi">
    <w:name w:val="doi"/>
    <w:rsid w:val="001810B3"/>
  </w:style>
  <w:style w:type="character" w:customStyle="1" w:styleId="bodycontents">
    <w:name w:val="bodycontents"/>
    <w:rsid w:val="001810B3"/>
  </w:style>
  <w:style w:type="character" w:customStyle="1" w:styleId="comma">
    <w:name w:val="comma"/>
    <w:rsid w:val="001810B3"/>
  </w:style>
  <w:style w:type="character" w:customStyle="1" w:styleId="pad5right">
    <w:name w:val="pad5right"/>
    <w:rsid w:val="001810B3"/>
  </w:style>
  <w:style w:type="character" w:customStyle="1" w:styleId="entry-date">
    <w:name w:val="entry-date"/>
    <w:rsid w:val="001810B3"/>
  </w:style>
  <w:style w:type="character" w:customStyle="1" w:styleId="desc">
    <w:name w:val="desc"/>
    <w:rsid w:val="001810B3"/>
  </w:style>
  <w:style w:type="character" w:customStyle="1" w:styleId="divider">
    <w:name w:val="divider"/>
    <w:rsid w:val="001810B3"/>
  </w:style>
  <w:style w:type="character" w:customStyle="1" w:styleId="blogdate">
    <w:name w:val="blogdate"/>
    <w:rsid w:val="001810B3"/>
  </w:style>
  <w:style w:type="character" w:customStyle="1" w:styleId="ticker">
    <w:name w:val="ticker"/>
    <w:rsid w:val="001810B3"/>
  </w:style>
  <w:style w:type="character" w:customStyle="1" w:styleId="posted">
    <w:name w:val="posted"/>
    <w:rsid w:val="001810B3"/>
  </w:style>
  <w:style w:type="character" w:customStyle="1" w:styleId="time">
    <w:name w:val="time"/>
    <w:rsid w:val="001810B3"/>
  </w:style>
  <w:style w:type="character" w:customStyle="1" w:styleId="dot">
    <w:name w:val="dot"/>
    <w:rsid w:val="001810B3"/>
  </w:style>
  <w:style w:type="character" w:customStyle="1" w:styleId="hn-date">
    <w:name w:val="hn-date"/>
    <w:rsid w:val="001810B3"/>
  </w:style>
  <w:style w:type="character" w:customStyle="1" w:styleId="location">
    <w:name w:val="location"/>
    <w:rsid w:val="001810B3"/>
  </w:style>
  <w:style w:type="character" w:customStyle="1" w:styleId="arial11">
    <w:name w:val="arial_11"/>
    <w:rsid w:val="001810B3"/>
  </w:style>
  <w:style w:type="character" w:customStyle="1" w:styleId="dropcap-letter">
    <w:name w:val="dropcap-letter"/>
    <w:rsid w:val="001810B3"/>
  </w:style>
  <w:style w:type="character" w:customStyle="1" w:styleId="offscreen">
    <w:name w:val="offscreen"/>
    <w:rsid w:val="001810B3"/>
  </w:style>
  <w:style w:type="character" w:customStyle="1" w:styleId="linked-in">
    <w:name w:val="linked-in"/>
    <w:rsid w:val="001810B3"/>
  </w:style>
  <w:style w:type="character" w:customStyle="1" w:styleId="in-widget">
    <w:name w:val="in-widget"/>
    <w:rsid w:val="001810B3"/>
  </w:style>
  <w:style w:type="character" w:customStyle="1" w:styleId="in-right">
    <w:name w:val="in-right"/>
    <w:rsid w:val="001810B3"/>
  </w:style>
  <w:style w:type="character" w:customStyle="1" w:styleId="tickerwrap">
    <w:name w:val="ticker_wrap"/>
    <w:rsid w:val="001810B3"/>
  </w:style>
  <w:style w:type="character" w:customStyle="1" w:styleId="divs">
    <w:name w:val="divs"/>
    <w:rsid w:val="001810B3"/>
  </w:style>
  <w:style w:type="character" w:customStyle="1" w:styleId="in-top">
    <w:name w:val="in-top"/>
    <w:rsid w:val="001810B3"/>
  </w:style>
  <w:style w:type="character" w:customStyle="1" w:styleId="article-date">
    <w:name w:val="article-date"/>
    <w:rsid w:val="001810B3"/>
  </w:style>
  <w:style w:type="character" w:customStyle="1" w:styleId="bodysubtoc">
    <w:name w:val="bodysubtoc"/>
    <w:rsid w:val="001810B3"/>
  </w:style>
  <w:style w:type="character" w:customStyle="1" w:styleId="lefttitlesmaller">
    <w:name w:val="lefttitlesmaller"/>
    <w:rsid w:val="001810B3"/>
  </w:style>
  <w:style w:type="character" w:customStyle="1" w:styleId="mb">
    <w:name w:val="mb"/>
    <w:rsid w:val="001810B3"/>
  </w:style>
  <w:style w:type="character" w:customStyle="1" w:styleId="field-content">
    <w:name w:val="field-content"/>
    <w:rsid w:val="001810B3"/>
  </w:style>
  <w:style w:type="character" w:customStyle="1" w:styleId="submitted-date">
    <w:name w:val="submitted-date"/>
    <w:rsid w:val="001810B3"/>
  </w:style>
  <w:style w:type="character" w:customStyle="1" w:styleId="submitted-time">
    <w:name w:val="submitted-time"/>
    <w:rsid w:val="001810B3"/>
  </w:style>
  <w:style w:type="character" w:customStyle="1" w:styleId="A2">
    <w:name w:val="A2"/>
    <w:uiPriority w:val="99"/>
    <w:rsid w:val="001810B3"/>
    <w:rPr>
      <w:rFonts w:ascii="Sabon LT Std" w:hAnsi="Sabon LT Std" w:cs="Sabon LT Std" w:hint="default"/>
      <w:color w:val="000000"/>
      <w:sz w:val="15"/>
      <w:szCs w:val="15"/>
    </w:rPr>
  </w:style>
  <w:style w:type="character" w:customStyle="1" w:styleId="searchword">
    <w:name w:val="searchword"/>
    <w:rsid w:val="001810B3"/>
  </w:style>
  <w:style w:type="character" w:customStyle="1" w:styleId="meta-prep">
    <w:name w:val="meta-prep"/>
    <w:rsid w:val="001810B3"/>
  </w:style>
  <w:style w:type="numbering" w:customStyle="1" w:styleId="1ai1">
    <w:name w:val="1 / a / i1"/>
    <w:rsid w:val="001810B3"/>
    <w:pPr>
      <w:numPr>
        <w:numId w:val="2"/>
      </w:numPr>
    </w:pPr>
  </w:style>
  <w:style w:type="numbering" w:styleId="1ai">
    <w:name w:val="Outline List 1"/>
    <w:basedOn w:val="NoList"/>
    <w:unhideWhenUsed/>
    <w:rsid w:val="001810B3"/>
    <w:pPr>
      <w:numPr>
        <w:numId w:val="3"/>
      </w:numPr>
    </w:pPr>
  </w:style>
  <w:style w:type="character" w:customStyle="1" w:styleId="FontStyle310">
    <w:name w:val="Font Style310"/>
    <w:uiPriority w:val="99"/>
    <w:rsid w:val="001810B3"/>
    <w:rPr>
      <w:rFonts w:ascii="Times New Roman" w:hAnsi="Times New Roman" w:cs="Times New Roman"/>
      <w:b/>
      <w:bCs/>
      <w:i/>
      <w:iCs/>
      <w:spacing w:val="-10"/>
      <w:sz w:val="18"/>
      <w:szCs w:val="18"/>
    </w:rPr>
  </w:style>
  <w:style w:type="character" w:customStyle="1" w:styleId="FontStyle329">
    <w:name w:val="Font Style329"/>
    <w:uiPriority w:val="99"/>
    <w:rsid w:val="001810B3"/>
    <w:rPr>
      <w:rFonts w:ascii="Times New Roman" w:hAnsi="Times New Roman" w:cs="Times New Roman"/>
      <w:b/>
      <w:bCs/>
      <w:spacing w:val="-10"/>
      <w:sz w:val="18"/>
      <w:szCs w:val="18"/>
    </w:rPr>
  </w:style>
  <w:style w:type="character" w:customStyle="1" w:styleId="FontStyle370">
    <w:name w:val="Font Style370"/>
    <w:uiPriority w:val="99"/>
    <w:rsid w:val="001810B3"/>
    <w:rPr>
      <w:rFonts w:ascii="Cambria" w:hAnsi="Cambria" w:cs="Cambria"/>
      <w:b/>
      <w:bCs/>
      <w:spacing w:val="-10"/>
      <w:sz w:val="18"/>
      <w:szCs w:val="18"/>
    </w:rPr>
  </w:style>
  <w:style w:type="character" w:customStyle="1" w:styleId="FontStyle302">
    <w:name w:val="Font Style302"/>
    <w:uiPriority w:val="99"/>
    <w:rsid w:val="001810B3"/>
    <w:rPr>
      <w:rFonts w:ascii="Times New Roman" w:hAnsi="Times New Roman" w:cs="Times New Roman"/>
      <w:b/>
      <w:bCs/>
      <w:sz w:val="22"/>
      <w:szCs w:val="22"/>
    </w:rPr>
  </w:style>
  <w:style w:type="character" w:customStyle="1" w:styleId="FontStyle347">
    <w:name w:val="Font Style347"/>
    <w:uiPriority w:val="99"/>
    <w:rsid w:val="001810B3"/>
    <w:rPr>
      <w:rFonts w:ascii="Times New Roman" w:hAnsi="Times New Roman" w:cs="Times New Roman"/>
      <w:b/>
      <w:bCs/>
      <w:spacing w:val="-10"/>
      <w:sz w:val="20"/>
      <w:szCs w:val="20"/>
    </w:rPr>
  </w:style>
  <w:style w:type="paragraph" w:customStyle="1" w:styleId="Style27">
    <w:name w:val="Style27"/>
    <w:basedOn w:val="Normal"/>
    <w:uiPriority w:val="99"/>
    <w:rsid w:val="001810B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810B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810B3"/>
    <w:rPr>
      <w:rFonts w:ascii="Times New Roman" w:hAnsi="Times New Roman" w:cs="Times New Roman"/>
      <w:spacing w:val="-10"/>
      <w:sz w:val="18"/>
      <w:szCs w:val="18"/>
    </w:rPr>
  </w:style>
  <w:style w:type="character" w:customStyle="1" w:styleId="FontStyle312">
    <w:name w:val="Font Style312"/>
    <w:uiPriority w:val="99"/>
    <w:rsid w:val="001810B3"/>
    <w:rPr>
      <w:rFonts w:ascii="Times New Roman" w:hAnsi="Times New Roman" w:cs="Times New Roman"/>
      <w:b/>
      <w:bCs/>
      <w:spacing w:val="-10"/>
      <w:sz w:val="16"/>
      <w:szCs w:val="16"/>
    </w:rPr>
  </w:style>
  <w:style w:type="character" w:customStyle="1" w:styleId="FontStyle346">
    <w:name w:val="Font Style346"/>
    <w:uiPriority w:val="99"/>
    <w:rsid w:val="001810B3"/>
    <w:rPr>
      <w:rFonts w:ascii="Times New Roman" w:hAnsi="Times New Roman" w:cs="Times New Roman"/>
      <w:b/>
      <w:bCs/>
      <w:spacing w:val="-10"/>
      <w:sz w:val="18"/>
      <w:szCs w:val="18"/>
    </w:rPr>
  </w:style>
  <w:style w:type="character" w:customStyle="1" w:styleId="FontStyle330">
    <w:name w:val="Font Style330"/>
    <w:uiPriority w:val="99"/>
    <w:rsid w:val="001810B3"/>
    <w:rPr>
      <w:rFonts w:ascii="Times New Roman" w:hAnsi="Times New Roman" w:cs="Times New Roman"/>
      <w:b/>
      <w:bCs/>
      <w:sz w:val="16"/>
      <w:szCs w:val="16"/>
    </w:rPr>
  </w:style>
  <w:style w:type="character" w:customStyle="1" w:styleId="FontStyle372">
    <w:name w:val="Font Style372"/>
    <w:uiPriority w:val="99"/>
    <w:rsid w:val="001810B3"/>
    <w:rPr>
      <w:rFonts w:ascii="Times New Roman" w:hAnsi="Times New Roman" w:cs="Times New Roman"/>
      <w:b/>
      <w:bCs/>
      <w:sz w:val="16"/>
      <w:szCs w:val="16"/>
    </w:rPr>
  </w:style>
  <w:style w:type="paragraph" w:customStyle="1" w:styleId="Style59">
    <w:name w:val="Style59"/>
    <w:basedOn w:val="Normal"/>
    <w:uiPriority w:val="99"/>
    <w:rsid w:val="001810B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810B3"/>
    <w:rPr>
      <w:rFonts w:ascii="Times New Roman" w:hAnsi="Times New Roman" w:cs="Times New Roman"/>
      <w:b/>
      <w:bCs/>
      <w:i/>
      <w:iCs/>
      <w:sz w:val="16"/>
      <w:szCs w:val="16"/>
    </w:rPr>
  </w:style>
  <w:style w:type="paragraph" w:customStyle="1" w:styleId="Style200">
    <w:name w:val="Style20"/>
    <w:basedOn w:val="Normal"/>
    <w:uiPriority w:val="99"/>
    <w:rsid w:val="001810B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810B3"/>
    <w:rPr>
      <w:rFonts w:ascii="Times New Roman" w:hAnsi="Times New Roman" w:cs="Times New Roman"/>
      <w:smallCaps/>
      <w:sz w:val="14"/>
      <w:szCs w:val="14"/>
    </w:rPr>
  </w:style>
  <w:style w:type="paragraph" w:customStyle="1" w:styleId="Style89">
    <w:name w:val="Style89"/>
    <w:basedOn w:val="Normal"/>
    <w:uiPriority w:val="99"/>
    <w:rsid w:val="001810B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810B3"/>
    <w:rPr>
      <w:rFonts w:ascii="Times New Roman" w:hAnsi="Times New Roman" w:cs="Times New Roman"/>
      <w:b/>
      <w:bCs/>
      <w:spacing w:val="-10"/>
      <w:sz w:val="22"/>
      <w:szCs w:val="22"/>
    </w:rPr>
  </w:style>
  <w:style w:type="character" w:customStyle="1" w:styleId="FontStyle320">
    <w:name w:val="Font Style320"/>
    <w:uiPriority w:val="99"/>
    <w:rsid w:val="001810B3"/>
    <w:rPr>
      <w:rFonts w:ascii="Times New Roman" w:hAnsi="Times New Roman" w:cs="Times New Roman"/>
      <w:b/>
      <w:bCs/>
      <w:spacing w:val="-10"/>
      <w:sz w:val="22"/>
      <w:szCs w:val="22"/>
    </w:rPr>
  </w:style>
  <w:style w:type="character" w:customStyle="1" w:styleId="FontStyle352">
    <w:name w:val="Font Style352"/>
    <w:uiPriority w:val="99"/>
    <w:rsid w:val="001810B3"/>
    <w:rPr>
      <w:rFonts w:ascii="Times New Roman" w:hAnsi="Times New Roman" w:cs="Times New Roman"/>
      <w:b/>
      <w:bCs/>
      <w:sz w:val="16"/>
      <w:szCs w:val="16"/>
    </w:rPr>
  </w:style>
  <w:style w:type="character" w:customStyle="1" w:styleId="FontStyle356">
    <w:name w:val="Font Style356"/>
    <w:uiPriority w:val="99"/>
    <w:rsid w:val="001810B3"/>
    <w:rPr>
      <w:rFonts w:ascii="Times New Roman" w:hAnsi="Times New Roman" w:cs="Times New Roman"/>
      <w:b/>
      <w:bCs/>
      <w:spacing w:val="-10"/>
      <w:sz w:val="22"/>
      <w:szCs w:val="22"/>
    </w:rPr>
  </w:style>
  <w:style w:type="character" w:customStyle="1" w:styleId="FontStyle298">
    <w:name w:val="Font Style298"/>
    <w:uiPriority w:val="99"/>
    <w:rsid w:val="001810B3"/>
    <w:rPr>
      <w:rFonts w:ascii="Times New Roman" w:hAnsi="Times New Roman" w:cs="Times New Roman"/>
      <w:sz w:val="18"/>
      <w:szCs w:val="18"/>
    </w:rPr>
  </w:style>
  <w:style w:type="character" w:customStyle="1" w:styleId="FontStyle311">
    <w:name w:val="Font Style311"/>
    <w:uiPriority w:val="99"/>
    <w:rsid w:val="001810B3"/>
    <w:rPr>
      <w:rFonts w:ascii="Times New Roman" w:hAnsi="Times New Roman" w:cs="Times New Roman"/>
      <w:b/>
      <w:bCs/>
      <w:spacing w:val="-10"/>
      <w:sz w:val="18"/>
      <w:szCs w:val="18"/>
    </w:rPr>
  </w:style>
  <w:style w:type="character" w:customStyle="1" w:styleId="FontStyle332">
    <w:name w:val="Font Style332"/>
    <w:uiPriority w:val="99"/>
    <w:rsid w:val="001810B3"/>
    <w:rPr>
      <w:rFonts w:ascii="Times New Roman" w:hAnsi="Times New Roman" w:cs="Times New Roman"/>
      <w:b/>
      <w:bCs/>
      <w:i/>
      <w:iCs/>
      <w:spacing w:val="-10"/>
      <w:sz w:val="20"/>
      <w:szCs w:val="20"/>
    </w:rPr>
  </w:style>
  <w:style w:type="character" w:customStyle="1" w:styleId="FontStyle371">
    <w:name w:val="Font Style371"/>
    <w:uiPriority w:val="99"/>
    <w:rsid w:val="001810B3"/>
    <w:rPr>
      <w:rFonts w:ascii="Times New Roman" w:hAnsi="Times New Roman" w:cs="Times New Roman"/>
      <w:sz w:val="16"/>
      <w:szCs w:val="16"/>
    </w:rPr>
  </w:style>
  <w:style w:type="character" w:customStyle="1" w:styleId="FontStyle350">
    <w:name w:val="Font Style350"/>
    <w:uiPriority w:val="99"/>
    <w:rsid w:val="001810B3"/>
    <w:rPr>
      <w:rFonts w:ascii="Times New Roman" w:hAnsi="Times New Roman" w:cs="Times New Roman"/>
      <w:b/>
      <w:bCs/>
      <w:i/>
      <w:iCs/>
      <w:sz w:val="20"/>
      <w:szCs w:val="20"/>
    </w:rPr>
  </w:style>
  <w:style w:type="paragraph" w:customStyle="1" w:styleId="Style8">
    <w:name w:val="Style8"/>
    <w:basedOn w:val="Normal"/>
    <w:uiPriority w:val="99"/>
    <w:rsid w:val="001810B3"/>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1810B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810B3"/>
    <w:pPr>
      <w:widowControl w:val="0"/>
      <w:autoSpaceDE w:val="0"/>
      <w:autoSpaceDN w:val="0"/>
      <w:adjustRightInd w:val="0"/>
    </w:pPr>
    <w:rPr>
      <w:rFonts w:eastAsia="Times New Roman"/>
      <w:sz w:val="24"/>
    </w:rPr>
  </w:style>
  <w:style w:type="character" w:customStyle="1" w:styleId="FontStyle351">
    <w:name w:val="Font Style351"/>
    <w:uiPriority w:val="99"/>
    <w:rsid w:val="001810B3"/>
    <w:rPr>
      <w:rFonts w:ascii="Times New Roman" w:hAnsi="Times New Roman" w:cs="Times New Roman"/>
      <w:b/>
      <w:bCs/>
      <w:sz w:val="22"/>
      <w:szCs w:val="22"/>
    </w:rPr>
  </w:style>
  <w:style w:type="paragraph" w:customStyle="1" w:styleId="Style10">
    <w:name w:val="Style10"/>
    <w:basedOn w:val="Normal"/>
    <w:link w:val="Style10Char"/>
    <w:qFormat/>
    <w:rsid w:val="001810B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810B3"/>
    <w:pPr>
      <w:widowControl w:val="0"/>
      <w:autoSpaceDE w:val="0"/>
      <w:autoSpaceDN w:val="0"/>
      <w:adjustRightInd w:val="0"/>
      <w:jc w:val="both"/>
    </w:pPr>
    <w:rPr>
      <w:rFonts w:eastAsia="Times New Roman"/>
      <w:sz w:val="24"/>
    </w:rPr>
  </w:style>
  <w:style w:type="character" w:customStyle="1" w:styleId="FontStyle369">
    <w:name w:val="Font Style369"/>
    <w:uiPriority w:val="99"/>
    <w:rsid w:val="001810B3"/>
    <w:rPr>
      <w:rFonts w:ascii="Times New Roman" w:hAnsi="Times New Roman" w:cs="Times New Roman"/>
      <w:b/>
      <w:bCs/>
      <w:spacing w:val="-10"/>
      <w:sz w:val="20"/>
      <w:szCs w:val="20"/>
    </w:rPr>
  </w:style>
  <w:style w:type="character" w:customStyle="1" w:styleId="FontStyle357">
    <w:name w:val="Font Style357"/>
    <w:uiPriority w:val="99"/>
    <w:rsid w:val="001810B3"/>
    <w:rPr>
      <w:rFonts w:ascii="Times New Roman" w:hAnsi="Times New Roman" w:cs="Times New Roman"/>
      <w:b/>
      <w:bCs/>
      <w:spacing w:val="-10"/>
      <w:sz w:val="22"/>
      <w:szCs w:val="22"/>
    </w:rPr>
  </w:style>
  <w:style w:type="paragraph" w:customStyle="1" w:styleId="Style67">
    <w:name w:val="Style67"/>
    <w:basedOn w:val="Normal"/>
    <w:uiPriority w:val="99"/>
    <w:rsid w:val="001810B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810B3"/>
    <w:rPr>
      <w:rFonts w:ascii="Times New Roman" w:hAnsi="Times New Roman" w:cs="Times New Roman"/>
      <w:sz w:val="20"/>
      <w:szCs w:val="20"/>
    </w:rPr>
  </w:style>
  <w:style w:type="character" w:customStyle="1" w:styleId="FontStyle374">
    <w:name w:val="Font Style374"/>
    <w:uiPriority w:val="99"/>
    <w:rsid w:val="001810B3"/>
    <w:rPr>
      <w:rFonts w:ascii="Times New Roman" w:hAnsi="Times New Roman" w:cs="Times New Roman"/>
      <w:b/>
      <w:bCs/>
      <w:spacing w:val="-10"/>
      <w:sz w:val="22"/>
      <w:szCs w:val="22"/>
    </w:rPr>
  </w:style>
  <w:style w:type="paragraph" w:customStyle="1" w:styleId="Style30">
    <w:name w:val="Style30"/>
    <w:basedOn w:val="Normal"/>
    <w:uiPriority w:val="99"/>
    <w:rsid w:val="001810B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810B3"/>
    <w:rPr>
      <w:rFonts w:ascii="Times New Roman" w:hAnsi="Times New Roman" w:cs="Times New Roman"/>
      <w:smallCaps/>
      <w:sz w:val="16"/>
      <w:szCs w:val="16"/>
    </w:rPr>
  </w:style>
  <w:style w:type="paragraph" w:customStyle="1" w:styleId="Style93">
    <w:name w:val="Style93"/>
    <w:basedOn w:val="Normal"/>
    <w:uiPriority w:val="99"/>
    <w:rsid w:val="001810B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810B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810B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810B3"/>
    <w:rPr>
      <w:u w:val="single"/>
    </w:rPr>
  </w:style>
  <w:style w:type="character" w:customStyle="1" w:styleId="SmalltextCharCharCharChar0">
    <w:name w:val="Small text Char Char Char Char"/>
    <w:rsid w:val="001810B3"/>
    <w:rPr>
      <w:sz w:val="16"/>
      <w:szCs w:val="24"/>
      <w:lang w:val="en-US" w:eastAsia="en-US" w:bidi="ar-SA"/>
    </w:rPr>
  </w:style>
  <w:style w:type="paragraph" w:customStyle="1" w:styleId="boldcitation">
    <w:name w:val="bold citation"/>
    <w:basedOn w:val="Normal"/>
    <w:rsid w:val="001810B3"/>
    <w:rPr>
      <w:rFonts w:ascii="Arial" w:eastAsia="Times New Roman" w:hAnsi="Arial"/>
      <w:b/>
      <w:sz w:val="28"/>
      <w:u w:val="thick"/>
    </w:rPr>
  </w:style>
  <w:style w:type="character" w:customStyle="1" w:styleId="underlinecardChar">
    <w:name w:val="underline card Char"/>
    <w:rsid w:val="001810B3"/>
    <w:rPr>
      <w:rFonts w:ascii="Arial" w:hAnsi="Arial"/>
      <w:noProof w:val="0"/>
      <w:sz w:val="18"/>
      <w:szCs w:val="24"/>
      <w:u w:val="single"/>
      <w:lang w:val="en-US" w:eastAsia="en-US" w:bidi="ar-SA"/>
    </w:rPr>
  </w:style>
  <w:style w:type="character" w:customStyle="1" w:styleId="CardsCharCharChar">
    <w:name w:val="Cards Char Char Char"/>
    <w:rsid w:val="001810B3"/>
    <w:rPr>
      <w:szCs w:val="24"/>
      <w:lang w:val="en-US" w:eastAsia="en-US" w:bidi="ar-SA"/>
    </w:rPr>
  </w:style>
  <w:style w:type="character" w:customStyle="1" w:styleId="HiddenBlockHeaderChar">
    <w:name w:val="Hidden Block Header Char"/>
    <w:link w:val="HiddenBlockHeader"/>
    <w:rsid w:val="001810B3"/>
    <w:rPr>
      <w:rFonts w:ascii="Times New Roman" w:eastAsia="Times New Roman" w:hAnsi="Times New Roman" w:cs="Courier New"/>
      <w:b/>
      <w:bCs/>
      <w:sz w:val="28"/>
    </w:rPr>
  </w:style>
  <w:style w:type="paragraph" w:customStyle="1" w:styleId="NothingCharChar">
    <w:name w:val="Nothing Char Char"/>
    <w:link w:val="NothingCharCharChar"/>
    <w:rsid w:val="001810B3"/>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810B3"/>
    <w:rPr>
      <w:rFonts w:ascii="Times New Roman" w:eastAsia="MS Mincho" w:hAnsi="Times New Roman" w:cs="Times New Roman"/>
      <w:sz w:val="24"/>
      <w:szCs w:val="24"/>
    </w:rPr>
  </w:style>
  <w:style w:type="character" w:customStyle="1" w:styleId="CardsCharChar">
    <w:name w:val="Cards Char Char"/>
    <w:rsid w:val="001810B3"/>
    <w:rPr>
      <w:szCs w:val="24"/>
      <w:lang w:val="en-US" w:eastAsia="en-US" w:bidi="ar-SA"/>
    </w:rPr>
  </w:style>
  <w:style w:type="character" w:customStyle="1" w:styleId="CardsCharCharCharChar">
    <w:name w:val="Cards Char Char Char Char"/>
    <w:rsid w:val="001810B3"/>
    <w:rPr>
      <w:szCs w:val="24"/>
      <w:lang w:val="en-US" w:eastAsia="en-US" w:bidi="ar-SA"/>
    </w:rPr>
  </w:style>
  <w:style w:type="character" w:customStyle="1" w:styleId="BlockHeadingsCharChar">
    <w:name w:val="Block Headings Char Char"/>
    <w:rsid w:val="001810B3"/>
    <w:rPr>
      <w:b/>
      <w:sz w:val="36"/>
      <w:szCs w:val="24"/>
      <w:u w:val="single"/>
      <w:lang w:val="en-US" w:eastAsia="en-US" w:bidi="ar-SA"/>
    </w:rPr>
  </w:style>
  <w:style w:type="character" w:customStyle="1" w:styleId="NothingChar1">
    <w:name w:val="Nothing Char1"/>
    <w:rsid w:val="001810B3"/>
    <w:rPr>
      <w:szCs w:val="24"/>
      <w:lang w:val="en-US" w:eastAsia="en-US" w:bidi="ar-SA"/>
    </w:rPr>
  </w:style>
  <w:style w:type="paragraph" w:customStyle="1" w:styleId="bloctitles">
    <w:name w:val="bloc titles"/>
    <w:basedOn w:val="Heading1"/>
    <w:next w:val="Normal"/>
    <w:link w:val="bloctitlesChar"/>
    <w:autoRedefine/>
    <w:rsid w:val="001810B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1810B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810B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1810B3"/>
  </w:style>
  <w:style w:type="character" w:customStyle="1" w:styleId="RegularChar">
    <w:name w:val="Regular Char"/>
    <w:link w:val="Regular"/>
    <w:rsid w:val="001810B3"/>
    <w:rPr>
      <w:rFonts w:ascii="Garamond" w:eastAsia="Times New Roman" w:hAnsi="Garamond" w:cs="Arial"/>
      <w:bCs/>
      <w:kern w:val="20"/>
      <w:sz w:val="20"/>
      <w:szCs w:val="32"/>
    </w:rPr>
  </w:style>
  <w:style w:type="character" w:customStyle="1" w:styleId="StyleTimesNewRoman">
    <w:name w:val="Style Times New Roman"/>
    <w:rsid w:val="001810B3"/>
    <w:rPr>
      <w:rFonts w:ascii="Garamond" w:hAnsi="Garamond"/>
    </w:rPr>
  </w:style>
  <w:style w:type="paragraph" w:customStyle="1" w:styleId="INDENTEDPARAGRAPH">
    <w:name w:val="INDENTED PARAGRAPH"/>
    <w:rsid w:val="001810B3"/>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810B3"/>
    <w:rPr>
      <w:rFonts w:cs="Arial"/>
      <w:bCs/>
      <w:caps/>
      <w:color w:val="FFFFFF"/>
      <w:sz w:val="2"/>
      <w:szCs w:val="2"/>
      <w:lang w:val="en-US" w:eastAsia="en-US" w:bidi="ar-SA"/>
    </w:rPr>
  </w:style>
  <w:style w:type="paragraph" w:customStyle="1" w:styleId="Numbering">
    <w:name w:val="Numbering"/>
    <w:basedOn w:val="Normal"/>
    <w:next w:val="Normal"/>
    <w:rsid w:val="001810B3"/>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1810B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1810B3"/>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810B3"/>
    <w:pPr>
      <w:numPr>
        <w:numId w:val="6"/>
      </w:numPr>
    </w:pPr>
  </w:style>
  <w:style w:type="paragraph" w:customStyle="1" w:styleId="Lettering">
    <w:name w:val="Lettering"/>
    <w:basedOn w:val="Numbering"/>
    <w:next w:val="Normal"/>
    <w:rsid w:val="001810B3"/>
    <w:pPr>
      <w:numPr>
        <w:numId w:val="4"/>
      </w:numPr>
    </w:pPr>
    <w:rPr>
      <w:szCs w:val="22"/>
    </w:rPr>
  </w:style>
  <w:style w:type="paragraph" w:customStyle="1" w:styleId="FileName">
    <w:name w:val="File Name"/>
    <w:basedOn w:val="Normal"/>
    <w:next w:val="Normal"/>
    <w:rsid w:val="001810B3"/>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810B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810B3"/>
    <w:pPr>
      <w:numPr>
        <w:numId w:val="7"/>
      </w:numPr>
      <w:tabs>
        <w:tab w:val="num" w:pos="360"/>
      </w:tabs>
      <w:ind w:left="360"/>
    </w:pPr>
  </w:style>
  <w:style w:type="paragraph" w:customStyle="1" w:styleId="CardContinued1">
    <w:name w:val="Card Continued 1"/>
    <w:basedOn w:val="Normal"/>
    <w:next w:val="Normal"/>
    <w:rsid w:val="001810B3"/>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810B3"/>
    <w:pPr>
      <w:numPr>
        <w:numId w:val="0"/>
      </w:numPr>
      <w:spacing w:before="0" w:after="120"/>
      <w:jc w:val="left"/>
    </w:pPr>
  </w:style>
  <w:style w:type="paragraph" w:customStyle="1" w:styleId="Clearformatting0">
    <w:name w:val="Clear formatting"/>
    <w:basedOn w:val="Normal"/>
    <w:rsid w:val="001810B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810B3"/>
  </w:style>
  <w:style w:type="paragraph" w:customStyle="1" w:styleId="SmallCardText">
    <w:name w:val="Small Card Text"/>
    <w:rsid w:val="001810B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810B3"/>
    <w:rPr>
      <w:sz w:val="16"/>
      <w:szCs w:val="16"/>
      <w:lang w:val="en-US" w:eastAsia="en-US" w:bidi="ar-SA"/>
    </w:rPr>
  </w:style>
  <w:style w:type="paragraph" w:customStyle="1" w:styleId="TAGFONT">
    <w:name w:val="TAG FONT"/>
    <w:basedOn w:val="Normal"/>
    <w:autoRedefine/>
    <w:rsid w:val="001810B3"/>
    <w:rPr>
      <w:rFonts w:eastAsia="Times New Roman"/>
      <w:sz w:val="24"/>
    </w:rPr>
  </w:style>
  <w:style w:type="character" w:customStyle="1" w:styleId="mainarttxt">
    <w:name w:val="mainarttxt"/>
    <w:basedOn w:val="DefaultParagraphFont"/>
    <w:rsid w:val="001810B3"/>
  </w:style>
  <w:style w:type="paragraph" w:customStyle="1" w:styleId="TagChar1CharCharCharChar">
    <w:name w:val="Tag Char1 Char Char Char Char"/>
    <w:basedOn w:val="Normal"/>
    <w:rsid w:val="001810B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810B3"/>
    <w:rPr>
      <w:sz w:val="20"/>
    </w:rPr>
  </w:style>
  <w:style w:type="character" w:customStyle="1" w:styleId="highlightChar">
    <w:name w:val="highlight Char"/>
    <w:rsid w:val="001810B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810B3"/>
    <w:rPr>
      <w:rFonts w:eastAsia="Batang" w:cs="Arial"/>
      <w:b/>
      <w:bCs/>
      <w:iCs/>
      <w:sz w:val="24"/>
      <w:szCs w:val="28"/>
      <w:lang w:val="en-US" w:eastAsia="en-US" w:bidi="ar-SA"/>
    </w:rPr>
  </w:style>
  <w:style w:type="paragraph" w:customStyle="1" w:styleId="formfldssel">
    <w:name w:val="formfldssel"/>
    <w:basedOn w:val="Normal"/>
    <w:rsid w:val="001810B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810B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810B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810B3"/>
  </w:style>
  <w:style w:type="character" w:customStyle="1" w:styleId="StyleCardTextUnderline3Char">
    <w:name w:val="Style Card Text + Underline3 Char"/>
    <w:rsid w:val="001810B3"/>
    <w:rPr>
      <w:rFonts w:eastAsia="SimSun"/>
      <w:szCs w:val="24"/>
      <w:u w:val="thick"/>
      <w:lang w:val="en-US" w:eastAsia="zh-CN" w:bidi="ar-SA"/>
    </w:rPr>
  </w:style>
  <w:style w:type="character" w:customStyle="1" w:styleId="BoldandUnderlineChar1Char2CharChar">
    <w:name w:val="Bold and Underline Char1 Char2 Char Char"/>
    <w:rsid w:val="001810B3"/>
    <w:rPr>
      <w:b/>
      <w:noProof w:val="0"/>
      <w:szCs w:val="24"/>
      <w:u w:val="single"/>
      <w:lang w:val="en-US" w:eastAsia="en-US" w:bidi="ar-SA"/>
    </w:rPr>
  </w:style>
  <w:style w:type="character" w:customStyle="1" w:styleId="UnderlineChar1Char1">
    <w:name w:val="Underline Char1 Char1"/>
    <w:rsid w:val="001810B3"/>
    <w:rPr>
      <w:noProof w:val="0"/>
      <w:szCs w:val="24"/>
      <w:u w:val="single"/>
      <w:lang w:val="en-US" w:eastAsia="en-US" w:bidi="ar-SA"/>
    </w:rPr>
  </w:style>
  <w:style w:type="paragraph" w:customStyle="1" w:styleId="Underlinestyle1">
    <w:name w:val="Underlinestyle"/>
    <w:basedOn w:val="Normal"/>
    <w:rsid w:val="001810B3"/>
    <w:pPr>
      <w:tabs>
        <w:tab w:val="left" w:pos="720"/>
      </w:tabs>
      <w:ind w:left="720"/>
    </w:pPr>
    <w:rPr>
      <w:rFonts w:eastAsia="Times New Roman"/>
      <w:szCs w:val="20"/>
      <w:u w:val="single"/>
    </w:rPr>
  </w:style>
  <w:style w:type="character" w:customStyle="1" w:styleId="featurecontentgray1">
    <w:name w:val="featurecontentgray1"/>
    <w:rsid w:val="001810B3"/>
    <w:rPr>
      <w:rFonts w:ascii="Arial" w:hAnsi="Arial" w:cs="Arial" w:hint="default"/>
      <w:color w:val="666666"/>
    </w:rPr>
  </w:style>
  <w:style w:type="character" w:customStyle="1" w:styleId="CardCharCharChar0">
    <w:name w:val="Card Char Char Char"/>
    <w:rsid w:val="001810B3"/>
    <w:rPr>
      <w:rFonts w:ascii="Book Antiqua" w:hAnsi="Book Antiqua"/>
      <w:szCs w:val="24"/>
      <w:lang w:val="en-US" w:eastAsia="en-US" w:bidi="ar-SA"/>
    </w:rPr>
  </w:style>
  <w:style w:type="character" w:customStyle="1" w:styleId="big1">
    <w:name w:val="big1"/>
    <w:rsid w:val="001810B3"/>
    <w:rPr>
      <w:sz w:val="28"/>
      <w:szCs w:val="28"/>
    </w:rPr>
  </w:style>
  <w:style w:type="character" w:customStyle="1" w:styleId="prodgeneral">
    <w:name w:val="prodgeneral"/>
    <w:basedOn w:val="DefaultParagraphFont"/>
    <w:rsid w:val="001810B3"/>
  </w:style>
  <w:style w:type="character" w:customStyle="1" w:styleId="StyleUnderlineChar0">
    <w:name w:val="Style Underline + Char"/>
    <w:rsid w:val="001810B3"/>
    <w:rPr>
      <w:rFonts w:eastAsia="SimSun" w:cs="Arial"/>
      <w:b/>
      <w:bCs/>
      <w:iCs/>
      <w:caps/>
      <w:sz w:val="24"/>
      <w:szCs w:val="24"/>
      <w:u w:val="single"/>
      <w:lang w:val="en-US" w:eastAsia="en-US" w:bidi="ar-SA"/>
    </w:rPr>
  </w:style>
  <w:style w:type="character" w:customStyle="1" w:styleId="StyleciteChar">
    <w:name w:val="Style cite + Char"/>
    <w:basedOn w:val="citeChar2"/>
    <w:rsid w:val="001810B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810B3"/>
    <w:rPr>
      <w:rFonts w:eastAsia="Times New Roman"/>
      <w:b/>
      <w:sz w:val="24"/>
    </w:rPr>
  </w:style>
  <w:style w:type="paragraph" w:customStyle="1" w:styleId="RepeatHeader">
    <w:name w:val="Repeat Header"/>
    <w:basedOn w:val="HeaderDebate"/>
    <w:rsid w:val="001810B3"/>
    <w:pPr>
      <w:outlineLvl w:val="1"/>
    </w:pPr>
    <w:rPr>
      <w:szCs w:val="48"/>
    </w:rPr>
  </w:style>
  <w:style w:type="character" w:customStyle="1" w:styleId="sectiontitle">
    <w:name w:val="sectiontitle"/>
    <w:basedOn w:val="DefaultParagraphFont"/>
    <w:rsid w:val="001810B3"/>
  </w:style>
  <w:style w:type="character" w:customStyle="1" w:styleId="sectionsubtitle">
    <w:name w:val="sectionsubtitle"/>
    <w:basedOn w:val="DefaultParagraphFont"/>
    <w:rsid w:val="001810B3"/>
  </w:style>
  <w:style w:type="character" w:customStyle="1" w:styleId="copyright">
    <w:name w:val="copyright"/>
    <w:basedOn w:val="DefaultParagraphFont"/>
    <w:rsid w:val="001810B3"/>
  </w:style>
  <w:style w:type="character" w:customStyle="1" w:styleId="EvidenceTag">
    <w:name w:val="Evidence Tag"/>
    <w:rsid w:val="001810B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810B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810B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810B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810B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810B3"/>
    <w:rPr>
      <w:rFonts w:eastAsia="Times New Roman"/>
      <w:sz w:val="16"/>
    </w:rPr>
  </w:style>
  <w:style w:type="paragraph" w:customStyle="1" w:styleId="citationunderline">
    <w:name w:val="citation/underline"/>
    <w:autoRedefine/>
    <w:rsid w:val="001810B3"/>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810B3"/>
  </w:style>
  <w:style w:type="character" w:customStyle="1" w:styleId="inside-head1">
    <w:name w:val="inside-head1"/>
    <w:rsid w:val="001810B3"/>
    <w:rPr>
      <w:rFonts w:ascii="Arial" w:hAnsi="Arial" w:cs="Arial" w:hint="default"/>
      <w:b/>
      <w:bCs/>
      <w:color w:val="000000"/>
      <w:spacing w:val="-15"/>
      <w:sz w:val="45"/>
      <w:szCs w:val="45"/>
    </w:rPr>
  </w:style>
  <w:style w:type="character" w:customStyle="1" w:styleId="datestamp1">
    <w:name w:val="datestamp1"/>
    <w:rsid w:val="001810B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810B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810B3"/>
  </w:style>
  <w:style w:type="paragraph" w:customStyle="1" w:styleId="links1">
    <w:name w:val="links1"/>
    <w:basedOn w:val="Normal"/>
    <w:rsid w:val="001810B3"/>
    <w:pPr>
      <w:spacing w:before="100" w:beforeAutospacing="1" w:after="100" w:afterAutospacing="1"/>
    </w:pPr>
    <w:rPr>
      <w:rFonts w:eastAsia="Times New Roman"/>
      <w:color w:val="FFFFFF"/>
      <w:sz w:val="16"/>
      <w:szCs w:val="16"/>
    </w:rPr>
  </w:style>
  <w:style w:type="paragraph" w:customStyle="1" w:styleId="endtext">
    <w:name w:val="endtext"/>
    <w:basedOn w:val="Normal"/>
    <w:rsid w:val="001810B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810B3"/>
    <w:rPr>
      <w:rFonts w:ascii="Verdana" w:hAnsi="Verdana" w:hint="default"/>
      <w:b/>
      <w:bCs/>
      <w:sz w:val="32"/>
      <w:szCs w:val="32"/>
    </w:rPr>
  </w:style>
  <w:style w:type="character" w:customStyle="1" w:styleId="storydeck31">
    <w:name w:val="storydeck31"/>
    <w:rsid w:val="001810B3"/>
    <w:rPr>
      <w:rFonts w:ascii="Verdana" w:hAnsi="Verdana" w:hint="default"/>
      <w:i w:val="0"/>
      <w:iCs w:val="0"/>
      <w:sz w:val="21"/>
      <w:szCs w:val="21"/>
    </w:rPr>
  </w:style>
  <w:style w:type="character" w:customStyle="1" w:styleId="subtitle10">
    <w:name w:val="subtitle1"/>
    <w:rsid w:val="001810B3"/>
    <w:rPr>
      <w:rFonts w:ascii="Verdana" w:hAnsi="Verdana" w:hint="default"/>
      <w:b w:val="0"/>
      <w:bCs w:val="0"/>
      <w:vanish w:val="0"/>
      <w:webHidden w:val="0"/>
      <w:color w:val="484848"/>
      <w:sz w:val="14"/>
      <w:szCs w:val="14"/>
      <w:specVanish w:val="0"/>
    </w:rPr>
  </w:style>
  <w:style w:type="paragraph" w:customStyle="1" w:styleId="g">
    <w:name w:val="g"/>
    <w:basedOn w:val="Normal"/>
    <w:rsid w:val="001810B3"/>
    <w:pPr>
      <w:spacing w:before="240" w:after="240"/>
    </w:pPr>
    <w:rPr>
      <w:rFonts w:eastAsia="Times New Roman"/>
      <w:sz w:val="24"/>
    </w:rPr>
  </w:style>
  <w:style w:type="character" w:customStyle="1" w:styleId="clsbiolink">
    <w:name w:val="clsbiolink"/>
    <w:basedOn w:val="DefaultParagraphFont"/>
    <w:rsid w:val="001810B3"/>
  </w:style>
  <w:style w:type="character" w:customStyle="1" w:styleId="clssmaller">
    <w:name w:val="clssmaller"/>
    <w:basedOn w:val="DefaultParagraphFont"/>
    <w:rsid w:val="001810B3"/>
  </w:style>
  <w:style w:type="character" w:customStyle="1" w:styleId="sm1">
    <w:name w:val="sm1"/>
    <w:rsid w:val="001810B3"/>
    <w:rPr>
      <w:rFonts w:ascii="Verdana" w:hAnsi="Verdana" w:hint="default"/>
      <w:i w:val="0"/>
      <w:iCs w:val="0"/>
      <w:smallCaps w:val="0"/>
      <w:color w:val="000000"/>
      <w:sz w:val="17"/>
      <w:szCs w:val="17"/>
    </w:rPr>
  </w:style>
  <w:style w:type="character" w:customStyle="1" w:styleId="noindentChar">
    <w:name w:val="noindent Char"/>
    <w:rsid w:val="001810B3"/>
    <w:rPr>
      <w:rFonts w:ascii="Arial" w:hAnsi="Arial" w:cs="Arial"/>
      <w:sz w:val="24"/>
      <w:szCs w:val="24"/>
      <w:lang w:val="en-US" w:eastAsia="en-US" w:bidi="ar-SA"/>
    </w:rPr>
  </w:style>
  <w:style w:type="character" w:customStyle="1" w:styleId="SmallChar1">
    <w:name w:val="Small Char1"/>
    <w:rsid w:val="001810B3"/>
    <w:rPr>
      <w:sz w:val="16"/>
      <w:szCs w:val="24"/>
      <w:lang w:val="en-US" w:eastAsia="en-US" w:bidi="ar-SA"/>
    </w:rPr>
  </w:style>
  <w:style w:type="character" w:customStyle="1" w:styleId="fullcite0">
    <w:name w:val="fullcite"/>
    <w:basedOn w:val="DefaultParagraphFont"/>
    <w:rsid w:val="001810B3"/>
  </w:style>
  <w:style w:type="character" w:customStyle="1" w:styleId="Style9ptThickunderline">
    <w:name w:val="Style 9 pt Thick underline"/>
    <w:rsid w:val="001810B3"/>
    <w:rPr>
      <w:sz w:val="24"/>
      <w:u w:val="thick"/>
    </w:rPr>
  </w:style>
  <w:style w:type="paragraph" w:customStyle="1" w:styleId="Repeatheader0">
    <w:name w:val="Repeat header"/>
    <w:basedOn w:val="Normal"/>
    <w:autoRedefine/>
    <w:rsid w:val="001810B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810B3"/>
    <w:rPr>
      <w:rFonts w:ascii="Times New Roman" w:hAnsi="Times New Roman" w:cs="Calibri"/>
      <w:sz w:val="16"/>
    </w:rPr>
  </w:style>
  <w:style w:type="character" w:customStyle="1" w:styleId="CardNotUnderlinedChar">
    <w:name w:val="Card Not Underlined Char"/>
    <w:rsid w:val="001810B3"/>
    <w:rPr>
      <w:sz w:val="16"/>
      <w:lang w:val="en-US" w:eastAsia="en-US" w:bidi="ar-SA"/>
    </w:rPr>
  </w:style>
  <w:style w:type="paragraph" w:customStyle="1" w:styleId="CardNotUnderlined3">
    <w:name w:val="Card Not Underlined 3"/>
    <w:basedOn w:val="CardNotUnderlined"/>
    <w:rsid w:val="001810B3"/>
    <w:rPr>
      <w:rFonts w:ascii="Times New Roman" w:hAnsi="Times New Roman" w:cs="Calibri"/>
    </w:rPr>
  </w:style>
  <w:style w:type="paragraph" w:customStyle="1" w:styleId="CardNotUnderlinedFinal">
    <w:name w:val="Card Not Underlined Final"/>
    <w:basedOn w:val="CardNotUnderlined3"/>
    <w:rsid w:val="001810B3"/>
    <w:rPr>
      <w:sz w:val="20"/>
    </w:rPr>
  </w:style>
  <w:style w:type="character" w:customStyle="1" w:styleId="tagChar3">
    <w:name w:val="tag Char3"/>
    <w:rsid w:val="001810B3"/>
    <w:rPr>
      <w:b/>
      <w:sz w:val="24"/>
      <w:szCs w:val="24"/>
      <w:lang w:val="en-US" w:eastAsia="en-US" w:bidi="ar-SA"/>
    </w:rPr>
  </w:style>
  <w:style w:type="character" w:customStyle="1" w:styleId="link-mailto">
    <w:name w:val="link-mailto"/>
    <w:basedOn w:val="DefaultParagraphFont"/>
    <w:rsid w:val="001810B3"/>
  </w:style>
  <w:style w:type="character" w:customStyle="1" w:styleId="StyleUnderlineUnderlineChar">
    <w:name w:val="Style Underline + Underline Char"/>
    <w:rsid w:val="001810B3"/>
    <w:rPr>
      <w:rFonts w:ascii="Trebuchet MS" w:hAnsi="Trebuchet MS"/>
      <w:szCs w:val="18"/>
      <w:u w:val="single"/>
      <w:lang w:val="en-US" w:eastAsia="en-US" w:bidi="ar-SA"/>
    </w:rPr>
  </w:style>
  <w:style w:type="paragraph" w:customStyle="1" w:styleId="formfld">
    <w:name w:val="formfld"/>
    <w:basedOn w:val="Normal"/>
    <w:rsid w:val="001810B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1810B3"/>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1810B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810B3"/>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1810B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810B3"/>
    <w:rPr>
      <w:rFonts w:ascii="Times New Roman" w:eastAsia="Times New Roman" w:hAnsi="Times New Roman" w:cs="Times New Roman"/>
      <w:sz w:val="14"/>
      <w:szCs w:val="24"/>
    </w:rPr>
  </w:style>
  <w:style w:type="paragraph" w:customStyle="1" w:styleId="ReadingCites">
    <w:name w:val="Reading Cites"/>
    <w:basedOn w:val="Normal"/>
    <w:link w:val="ReadingCitesChar"/>
    <w:rsid w:val="001810B3"/>
    <w:rPr>
      <w:rFonts w:eastAsia="Times New Roman"/>
      <w:b/>
      <w:sz w:val="20"/>
      <w:szCs w:val="20"/>
    </w:rPr>
  </w:style>
  <w:style w:type="character" w:customStyle="1" w:styleId="ReadingCitesChar">
    <w:name w:val="Reading Cites Char"/>
    <w:link w:val="ReadingCites"/>
    <w:rsid w:val="001810B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1810B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1810B3"/>
    <w:pPr>
      <w:spacing w:before="100" w:beforeAutospacing="1" w:after="100" w:afterAutospacing="1"/>
    </w:pPr>
    <w:rPr>
      <w:rFonts w:eastAsia="Times New Roman"/>
      <w:sz w:val="20"/>
    </w:rPr>
  </w:style>
  <w:style w:type="character" w:customStyle="1" w:styleId="CharacterStyle8">
    <w:name w:val="Character Style 8"/>
    <w:rsid w:val="001810B3"/>
    <w:rPr>
      <w:sz w:val="22"/>
      <w:szCs w:val="22"/>
    </w:rPr>
  </w:style>
  <w:style w:type="paragraph" w:customStyle="1" w:styleId="Style110">
    <w:name w:val="Style 11"/>
    <w:rsid w:val="001810B3"/>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810B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1810B3"/>
    <w:rPr>
      <w:b/>
      <w:sz w:val="24"/>
    </w:rPr>
  </w:style>
  <w:style w:type="character" w:customStyle="1" w:styleId="CardText1CharChar">
    <w:name w:val="Card Text 1 Char Char"/>
    <w:rsid w:val="001810B3"/>
    <w:rPr>
      <w:rFonts w:ascii="Arial Narrow" w:hAnsi="Arial Narrow"/>
      <w:color w:val="000000"/>
      <w:sz w:val="22"/>
      <w:szCs w:val="22"/>
      <w:u w:val="single"/>
      <w:lang w:val="en-US" w:eastAsia="en-US" w:bidi="ar-SA"/>
    </w:rPr>
  </w:style>
  <w:style w:type="character" w:customStyle="1" w:styleId="CardText1Char1">
    <w:name w:val="Card Text 1 Char1"/>
    <w:rsid w:val="001810B3"/>
    <w:rPr>
      <w:rFonts w:ascii="Arial Narrow" w:hAnsi="Arial Narrow"/>
      <w:color w:val="000000"/>
      <w:sz w:val="22"/>
      <w:szCs w:val="22"/>
      <w:u w:val="single"/>
      <w:lang w:val="en-US" w:eastAsia="en-US" w:bidi="ar-SA"/>
    </w:rPr>
  </w:style>
  <w:style w:type="paragraph" w:customStyle="1" w:styleId="Style70">
    <w:name w:val="Style 7"/>
    <w:rsid w:val="001810B3"/>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1810B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810B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810B3"/>
  </w:style>
  <w:style w:type="paragraph" w:customStyle="1" w:styleId="Header1">
    <w:name w:val="Header1"/>
    <w:aliases w:val="Header Char Char,Header Char Char Char Char Char Char Char Cha,Char Char Char Cha"/>
    <w:basedOn w:val="Heading1"/>
    <w:next w:val="Heading1"/>
    <w:qFormat/>
    <w:rsid w:val="001810B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810B3"/>
    <w:rPr>
      <w:b/>
      <w:bCs/>
      <w:color w:val="695B54"/>
    </w:rPr>
  </w:style>
  <w:style w:type="paragraph" w:customStyle="1" w:styleId="Heading11">
    <w:name w:val="Heading 11"/>
    <w:basedOn w:val="Normal"/>
    <w:next w:val="Normal"/>
    <w:rsid w:val="001810B3"/>
    <w:pPr>
      <w:keepNext/>
      <w:widowControl w:val="0"/>
      <w:suppressAutoHyphens/>
      <w:jc w:val="center"/>
    </w:pPr>
    <w:rPr>
      <w:rFonts w:eastAsia="Tahoma"/>
      <w:b/>
      <w:sz w:val="48"/>
      <w:szCs w:val="32"/>
      <w:u w:val="single"/>
    </w:rPr>
  </w:style>
  <w:style w:type="paragraph" w:customStyle="1" w:styleId="TextHeading">
    <w:name w:val="Text Heading"/>
    <w:basedOn w:val="Heading3"/>
    <w:rsid w:val="001810B3"/>
    <w:pPr>
      <w:keepLines w:val="0"/>
      <w:pageBreakBefore w:val="0"/>
      <w:spacing w:before="0"/>
      <w:jc w:val="left"/>
    </w:pPr>
    <w:rPr>
      <w:rFonts w:eastAsia="Times New Roman" w:cs="Arial"/>
      <w:bCs/>
      <w:sz w:val="22"/>
      <w:szCs w:val="26"/>
    </w:rPr>
  </w:style>
  <w:style w:type="character" w:customStyle="1" w:styleId="TextHeadingChar">
    <w:name w:val="Text Heading Char"/>
    <w:rsid w:val="001810B3"/>
    <w:rPr>
      <w:rFonts w:cs="Arial"/>
      <w:b/>
      <w:bCs/>
      <w:sz w:val="22"/>
      <w:szCs w:val="26"/>
      <w:u w:val="single"/>
      <w:lang w:val="en-US" w:eastAsia="en-US" w:bidi="ar-SA"/>
    </w:rPr>
  </w:style>
  <w:style w:type="character" w:customStyle="1" w:styleId="FootnoteCharacters">
    <w:name w:val="Footnote Characters"/>
    <w:rsid w:val="001810B3"/>
    <w:rPr>
      <w:vertAlign w:val="superscript"/>
    </w:rPr>
  </w:style>
  <w:style w:type="paragraph" w:customStyle="1" w:styleId="StyleHeading1BlockTitleHeading1Char1ALEXHeadingBrief-He2">
    <w:name w:val="Style Heading 1Block TitleHeading 1 Char1ALEXHeadingBrief - He...2"/>
    <w:basedOn w:val="Heading1"/>
    <w:autoRedefine/>
    <w:rsid w:val="001810B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810B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1810B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1810B3"/>
    <w:rPr>
      <w:rFonts w:ascii="Arial" w:eastAsia="Times New Roman" w:hAnsi="Arial"/>
      <w:smallCaps/>
    </w:rPr>
  </w:style>
  <w:style w:type="paragraph" w:customStyle="1" w:styleId="DebateBody">
    <w:name w:val="Debate Body"/>
    <w:basedOn w:val="Normal"/>
    <w:qFormat/>
    <w:rsid w:val="001810B3"/>
    <w:rPr>
      <w:rFonts w:ascii="Cambria" w:eastAsia="Cambria" w:hAnsi="Cambria"/>
      <w:b/>
      <w:caps/>
      <w:sz w:val="24"/>
    </w:rPr>
  </w:style>
  <w:style w:type="paragraph" w:customStyle="1" w:styleId="StyleDebateBodyBefore12pt">
    <w:name w:val="Style Debate Body + Before:  12 pt"/>
    <w:basedOn w:val="Normal"/>
    <w:next w:val="Normal"/>
    <w:rsid w:val="001810B3"/>
    <w:pPr>
      <w:spacing w:before="240"/>
    </w:pPr>
    <w:rPr>
      <w:rFonts w:eastAsia="Times New Roman"/>
      <w:bCs/>
      <w:sz w:val="20"/>
      <w:szCs w:val="20"/>
    </w:rPr>
  </w:style>
  <w:style w:type="paragraph" w:customStyle="1" w:styleId="StyleDebateBodyBefore12pt1">
    <w:name w:val="Style Debate Body + Before:  12 pt1"/>
    <w:basedOn w:val="Normal"/>
    <w:rsid w:val="001810B3"/>
    <w:pPr>
      <w:spacing w:before="240"/>
    </w:pPr>
    <w:rPr>
      <w:rFonts w:eastAsia="Times New Roman"/>
      <w:bCs/>
      <w:sz w:val="20"/>
      <w:szCs w:val="20"/>
    </w:rPr>
  </w:style>
  <w:style w:type="character" w:customStyle="1" w:styleId="10ptnotbold">
    <w:name w:val="10ptnotbold"/>
    <w:rsid w:val="001810B3"/>
    <w:rPr>
      <w:sz w:val="20"/>
    </w:rPr>
  </w:style>
  <w:style w:type="paragraph" w:customStyle="1" w:styleId="PageNumber11">
    <w:name w:val="Page Number11"/>
    <w:basedOn w:val="Normal"/>
    <w:next w:val="Normal"/>
    <w:rsid w:val="001810B3"/>
    <w:rPr>
      <w:rFonts w:eastAsia="Times New Roman"/>
      <w:sz w:val="20"/>
    </w:rPr>
  </w:style>
  <w:style w:type="character" w:customStyle="1" w:styleId="Heading2CharCharCharCharCharCharCharCharCharCharCharCharCharChar1">
    <w:name w:val="Heading 2 Char Char Char Char Char Char Char Char Char Char Char Char Char Char1"/>
    <w:rsid w:val="001810B3"/>
    <w:rPr>
      <w:rFonts w:eastAsia="SimSun" w:cs="Arial"/>
      <w:b/>
      <w:bCs/>
      <w:iCs/>
      <w:sz w:val="24"/>
      <w:szCs w:val="28"/>
      <w:lang w:val="en-US" w:eastAsia="zh-CN" w:bidi="ar-SA"/>
    </w:rPr>
  </w:style>
  <w:style w:type="character" w:customStyle="1" w:styleId="Char31">
    <w:name w:val="Char31"/>
    <w:rsid w:val="001810B3"/>
    <w:rPr>
      <w:rFonts w:cs="Arial"/>
      <w:bCs/>
      <w:u w:val="thick"/>
      <w:lang w:val="en-US" w:eastAsia="en-US" w:bidi="ar-SA"/>
    </w:rPr>
  </w:style>
  <w:style w:type="paragraph" w:customStyle="1" w:styleId="StyleHeading1Centered">
    <w:name w:val="Style Heading 1 + Centered"/>
    <w:basedOn w:val="Heading1"/>
    <w:rsid w:val="001810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1810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1810B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1810B3"/>
    <w:pPr>
      <w:spacing w:before="120"/>
    </w:pPr>
    <w:rPr>
      <w:rFonts w:eastAsia="Times New Roman"/>
      <w:sz w:val="20"/>
    </w:rPr>
  </w:style>
  <w:style w:type="character" w:customStyle="1" w:styleId="underliningChar0">
    <w:name w:val="underlining Char"/>
    <w:rsid w:val="001810B3"/>
    <w:rPr>
      <w:b/>
      <w:szCs w:val="24"/>
      <w:u w:val="single"/>
      <w:lang w:val="en-US" w:eastAsia="en-US" w:bidi="ar-SA"/>
    </w:rPr>
  </w:style>
  <w:style w:type="character" w:customStyle="1" w:styleId="notreadChar">
    <w:name w:val="not read Char"/>
    <w:rsid w:val="001810B3"/>
    <w:rPr>
      <w:sz w:val="18"/>
      <w:szCs w:val="24"/>
      <w:lang w:val="en-US" w:eastAsia="en-US" w:bidi="ar-SA"/>
    </w:rPr>
  </w:style>
  <w:style w:type="paragraph" w:customStyle="1" w:styleId="StyleStrong10ptNotBold">
    <w:name w:val="Style Strong + 10 pt Not Bold"/>
    <w:basedOn w:val="Normal"/>
    <w:autoRedefine/>
    <w:rsid w:val="001810B3"/>
    <w:pPr>
      <w:ind w:left="720" w:hanging="360"/>
    </w:pPr>
    <w:rPr>
      <w:rFonts w:eastAsia="Times New Roman"/>
      <w:sz w:val="26"/>
      <w:szCs w:val="26"/>
    </w:rPr>
  </w:style>
  <w:style w:type="character" w:customStyle="1" w:styleId="prbodytext1">
    <w:name w:val="pr_bodytext1"/>
    <w:rsid w:val="001810B3"/>
    <w:rPr>
      <w:rFonts w:ascii="Arial" w:hAnsi="Arial" w:cs="Arial" w:hint="default"/>
      <w:sz w:val="20"/>
      <w:szCs w:val="20"/>
    </w:rPr>
  </w:style>
  <w:style w:type="character" w:customStyle="1" w:styleId="smallCharChar">
    <w:name w:val="small Char Char"/>
    <w:rsid w:val="001810B3"/>
    <w:rPr>
      <w:rFonts w:ascii="Times New Roman" w:eastAsia="Times New Roman" w:hAnsi="Times New Roman" w:cs="Times New Roman"/>
      <w:sz w:val="12"/>
      <w:szCs w:val="16"/>
    </w:rPr>
  </w:style>
  <w:style w:type="character" w:customStyle="1" w:styleId="Undlerine">
    <w:name w:val="Undlerine"/>
    <w:qFormat/>
    <w:rsid w:val="001810B3"/>
    <w:rPr>
      <w:rFonts w:ascii="Times New Roman" w:hAnsi="Times New Roman"/>
      <w:w w:val="110"/>
      <w:sz w:val="20"/>
      <w:szCs w:val="20"/>
      <w:u w:val="single"/>
      <w:bdr w:val="none" w:sz="0" w:space="0" w:color="auto"/>
      <w:lang w:bidi="he-IL"/>
    </w:rPr>
  </w:style>
  <w:style w:type="character" w:customStyle="1" w:styleId="Aunderline1">
    <w:name w:val="Aunderline"/>
    <w:qFormat/>
    <w:rsid w:val="001810B3"/>
    <w:rPr>
      <w:rFonts w:ascii="Times New Roman" w:hAnsi="Times New Roman"/>
      <w:sz w:val="20"/>
      <w:u w:val="single"/>
    </w:rPr>
  </w:style>
  <w:style w:type="paragraph" w:customStyle="1" w:styleId="NormalUnderline0">
    <w:name w:val="Normal + Underline"/>
    <w:basedOn w:val="Normal"/>
    <w:link w:val="NormalUnderlineChar0"/>
    <w:rsid w:val="001810B3"/>
    <w:pPr>
      <w:ind w:left="720"/>
    </w:pPr>
    <w:rPr>
      <w:rFonts w:eastAsia="Times New Roman"/>
      <w:b/>
      <w:sz w:val="20"/>
      <w:u w:val="single"/>
      <w:lang w:val="x-none" w:eastAsia="x-none"/>
    </w:rPr>
  </w:style>
  <w:style w:type="character" w:customStyle="1" w:styleId="NormalUnderlineChar0">
    <w:name w:val="Normal + Underline Char"/>
    <w:link w:val="NormalUnderline0"/>
    <w:rsid w:val="001810B3"/>
    <w:rPr>
      <w:rFonts w:ascii="Times New Roman" w:eastAsia="Times New Roman" w:hAnsi="Times New Roman" w:cs="Times New Roman"/>
      <w:b/>
      <w:sz w:val="20"/>
      <w:u w:val="single"/>
      <w:lang w:val="x-none" w:eastAsia="x-none"/>
    </w:rPr>
  </w:style>
  <w:style w:type="character" w:customStyle="1" w:styleId="Boxes">
    <w:name w:val="Boxes"/>
    <w:qFormat/>
    <w:rsid w:val="001810B3"/>
    <w:rPr>
      <w:rFonts w:ascii="Times New Roman" w:hAnsi="Times New Roman"/>
      <w:sz w:val="20"/>
      <w:u w:val="single"/>
      <w:bdr w:val="single" w:sz="4" w:space="0" w:color="auto"/>
    </w:rPr>
  </w:style>
  <w:style w:type="character" w:customStyle="1" w:styleId="tim">
    <w:name w:val="tim"/>
    <w:qFormat/>
    <w:rsid w:val="001810B3"/>
    <w:rPr>
      <w:rFonts w:ascii="Times New Roman" w:hAnsi="Times New Roman"/>
      <w:sz w:val="20"/>
      <w:u w:val="single"/>
    </w:rPr>
  </w:style>
  <w:style w:type="character" w:customStyle="1" w:styleId="hl">
    <w:name w:val="hl"/>
    <w:basedOn w:val="DefaultParagraphFont"/>
    <w:rsid w:val="001810B3"/>
  </w:style>
  <w:style w:type="character" w:customStyle="1" w:styleId="clock1">
    <w:name w:val="clock1"/>
    <w:rsid w:val="001810B3"/>
    <w:rPr>
      <w:color w:val="B51B1B"/>
    </w:rPr>
  </w:style>
  <w:style w:type="character" w:customStyle="1" w:styleId="smallChar10">
    <w:name w:val="small Char1"/>
    <w:rsid w:val="001810B3"/>
    <w:rPr>
      <w:sz w:val="12"/>
      <w:szCs w:val="16"/>
      <w:lang w:val="en-US" w:eastAsia="en-US" w:bidi="ar-SA"/>
    </w:rPr>
  </w:style>
  <w:style w:type="character" w:customStyle="1" w:styleId="SmallCardsCharChar">
    <w:name w:val="Small Cards Char Char"/>
    <w:rsid w:val="001810B3"/>
    <w:rPr>
      <w:sz w:val="14"/>
      <w:szCs w:val="24"/>
      <w:lang w:val="en-US" w:eastAsia="en-US" w:bidi="ar-SA"/>
    </w:rPr>
  </w:style>
  <w:style w:type="paragraph" w:customStyle="1" w:styleId="NormalCards">
    <w:name w:val="Normal Cards"/>
    <w:basedOn w:val="Normal"/>
    <w:rsid w:val="001810B3"/>
    <w:pPr>
      <w:ind w:left="288"/>
    </w:pPr>
    <w:rPr>
      <w:rFonts w:eastAsia="Times New Roman"/>
      <w:sz w:val="20"/>
    </w:rPr>
  </w:style>
  <w:style w:type="character" w:customStyle="1" w:styleId="iniciales">
    <w:name w:val="iniciales"/>
    <w:basedOn w:val="DefaultParagraphFont"/>
    <w:rsid w:val="001810B3"/>
  </w:style>
  <w:style w:type="character" w:customStyle="1" w:styleId="Style10ptBoldUnderline">
    <w:name w:val="Style 10 pt Bold Underline"/>
    <w:rsid w:val="001810B3"/>
    <w:rPr>
      <w:b/>
      <w:bCs/>
      <w:sz w:val="20"/>
      <w:u w:val="single"/>
    </w:rPr>
  </w:style>
  <w:style w:type="paragraph" w:customStyle="1" w:styleId="outdent">
    <w:name w:val="outdent"/>
    <w:basedOn w:val="Normal"/>
    <w:rsid w:val="001810B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810B3"/>
    <w:pPr>
      <w:spacing w:before="100" w:beforeAutospacing="1" w:after="100" w:afterAutospacing="1"/>
    </w:pPr>
    <w:rPr>
      <w:rFonts w:eastAsia="Times New Roman"/>
      <w:sz w:val="24"/>
    </w:rPr>
  </w:style>
  <w:style w:type="paragraph" w:customStyle="1" w:styleId="separator">
    <w:name w:val="separator"/>
    <w:basedOn w:val="Normal"/>
    <w:rsid w:val="001810B3"/>
    <w:pPr>
      <w:spacing w:before="100" w:beforeAutospacing="1" w:after="100" w:afterAutospacing="1"/>
    </w:pPr>
    <w:rPr>
      <w:rFonts w:eastAsia="Times New Roman"/>
      <w:sz w:val="24"/>
    </w:rPr>
  </w:style>
  <w:style w:type="paragraph" w:customStyle="1" w:styleId="bulletfollow">
    <w:name w:val="bulletfollow"/>
    <w:basedOn w:val="Normal"/>
    <w:rsid w:val="001810B3"/>
    <w:pPr>
      <w:spacing w:before="100" w:beforeAutospacing="1" w:after="100" w:afterAutospacing="1"/>
    </w:pPr>
    <w:rPr>
      <w:rFonts w:eastAsia="Times New Roman"/>
      <w:sz w:val="24"/>
    </w:rPr>
  </w:style>
  <w:style w:type="paragraph" w:customStyle="1" w:styleId="bulleted">
    <w:name w:val="bulleted"/>
    <w:basedOn w:val="Normal"/>
    <w:rsid w:val="001810B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810B3"/>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810B3"/>
    <w:rPr>
      <w:rFonts w:ascii="Times New Roman" w:eastAsia="Times New Roman" w:hAnsi="Times New Roman" w:cs="Times New Roman"/>
      <w:strike/>
      <w:sz w:val="20"/>
      <w:szCs w:val="20"/>
    </w:rPr>
  </w:style>
  <w:style w:type="character" w:customStyle="1" w:styleId="UnderlineCardsCharChar">
    <w:name w:val="Underline Cards Char Char"/>
    <w:rsid w:val="001810B3"/>
    <w:rPr>
      <w:rFonts w:eastAsia="SimSun"/>
      <w:szCs w:val="24"/>
      <w:u w:val="thick"/>
      <w:lang w:val="en-US" w:eastAsia="en-US" w:bidi="ar-SA"/>
    </w:rPr>
  </w:style>
  <w:style w:type="character" w:customStyle="1" w:styleId="head">
    <w:name w:val="head"/>
    <w:basedOn w:val="DefaultParagraphFont"/>
    <w:rsid w:val="001810B3"/>
  </w:style>
  <w:style w:type="paragraph" w:customStyle="1" w:styleId="authorgroup">
    <w:name w:val="authorgroup"/>
    <w:basedOn w:val="Normal"/>
    <w:rsid w:val="001810B3"/>
    <w:pPr>
      <w:spacing w:before="100" w:beforeAutospacing="1" w:after="100" w:afterAutospacing="1"/>
    </w:pPr>
    <w:rPr>
      <w:rFonts w:eastAsia="Calibri"/>
      <w:sz w:val="24"/>
    </w:rPr>
  </w:style>
  <w:style w:type="paragraph" w:customStyle="1" w:styleId="affiliation1">
    <w:name w:val="affiliation1"/>
    <w:basedOn w:val="Normal"/>
    <w:rsid w:val="001810B3"/>
    <w:pPr>
      <w:spacing w:before="100" w:beforeAutospacing="1" w:after="100" w:afterAutospacing="1"/>
    </w:pPr>
    <w:rPr>
      <w:rFonts w:eastAsia="Calibri"/>
      <w:sz w:val="24"/>
    </w:rPr>
  </w:style>
  <w:style w:type="paragraph" w:customStyle="1" w:styleId="norm">
    <w:name w:val="norm"/>
    <w:basedOn w:val="Normal"/>
    <w:rsid w:val="001810B3"/>
    <w:pPr>
      <w:spacing w:before="100" w:beforeAutospacing="1" w:after="100" w:afterAutospacing="1"/>
    </w:pPr>
    <w:rPr>
      <w:rFonts w:eastAsia="Calibri"/>
      <w:sz w:val="24"/>
    </w:rPr>
  </w:style>
  <w:style w:type="character" w:customStyle="1" w:styleId="smallcapitals">
    <w:name w:val="smallcapitals"/>
    <w:basedOn w:val="DefaultParagraphFont"/>
    <w:rsid w:val="001810B3"/>
  </w:style>
  <w:style w:type="character" w:customStyle="1" w:styleId="number0">
    <w:name w:val="number"/>
    <w:basedOn w:val="DefaultParagraphFont"/>
    <w:rsid w:val="001810B3"/>
  </w:style>
  <w:style w:type="character" w:customStyle="1" w:styleId="swauthor">
    <w:name w:val="sw_author"/>
    <w:rsid w:val="001810B3"/>
  </w:style>
  <w:style w:type="character" w:customStyle="1" w:styleId="articlebody1">
    <w:name w:val="articlebody1"/>
    <w:rsid w:val="001810B3"/>
  </w:style>
  <w:style w:type="character" w:customStyle="1" w:styleId="small1">
    <w:name w:val="small1"/>
    <w:rsid w:val="001810B3"/>
  </w:style>
  <w:style w:type="paragraph" w:customStyle="1" w:styleId="AuthorDate2">
    <w:name w:val="Author/Date"/>
    <w:basedOn w:val="Normal"/>
    <w:link w:val="AuthorDateChar1"/>
    <w:rsid w:val="001810B3"/>
    <w:rPr>
      <w:rFonts w:eastAsia="Times New Roman"/>
      <w:b/>
      <w:sz w:val="24"/>
      <w:u w:val="single"/>
    </w:rPr>
  </w:style>
  <w:style w:type="character" w:customStyle="1" w:styleId="AuthorDateChar1">
    <w:name w:val="Author/Date Char1"/>
    <w:link w:val="AuthorDate2"/>
    <w:rsid w:val="001810B3"/>
    <w:rPr>
      <w:rFonts w:ascii="Times New Roman" w:eastAsia="Times New Roman" w:hAnsi="Times New Roman" w:cs="Times New Roman"/>
      <w:b/>
      <w:sz w:val="24"/>
      <w:u w:val="single"/>
    </w:rPr>
  </w:style>
  <w:style w:type="character" w:customStyle="1" w:styleId="Shortcite">
    <w:name w:val="Shortcite"/>
    <w:basedOn w:val="DefaultParagraphFont"/>
    <w:rsid w:val="001810B3"/>
    <w:rPr>
      <w:rFonts w:ascii="Times New Roman" w:hAnsi="Times New Roman"/>
      <w:b/>
      <w:bCs/>
      <w:sz w:val="20"/>
    </w:rPr>
  </w:style>
  <w:style w:type="character" w:customStyle="1" w:styleId="Longcite">
    <w:name w:val="Longcite"/>
    <w:basedOn w:val="DefaultParagraphFont"/>
    <w:rsid w:val="001810B3"/>
    <w:rPr>
      <w:sz w:val="16"/>
    </w:rPr>
  </w:style>
  <w:style w:type="paragraph" w:customStyle="1" w:styleId="analytic0">
    <w:name w:val="analytic"/>
    <w:basedOn w:val="Normal"/>
    <w:link w:val="analyticChar0"/>
    <w:uiPriority w:val="4"/>
    <w:qFormat/>
    <w:rsid w:val="001810B3"/>
    <w:pPr>
      <w:spacing w:before="120"/>
    </w:pPr>
    <w:rPr>
      <w:rFonts w:ascii="Arial" w:hAnsi="Arial"/>
      <w:b/>
      <w:sz w:val="20"/>
    </w:rPr>
  </w:style>
  <w:style w:type="character" w:customStyle="1" w:styleId="analyticChar0">
    <w:name w:val="analytic Char"/>
    <w:basedOn w:val="DefaultParagraphFont"/>
    <w:link w:val="analytic0"/>
    <w:uiPriority w:val="4"/>
    <w:rsid w:val="001810B3"/>
    <w:rPr>
      <w:rFonts w:ascii="Arial" w:hAnsi="Arial" w:cs="Times New Roman"/>
      <w:b/>
      <w:sz w:val="20"/>
    </w:rPr>
  </w:style>
  <w:style w:type="character" w:customStyle="1" w:styleId="Normal30">
    <w:name w:val="Normal3"/>
    <w:basedOn w:val="DefaultParagraphFont"/>
    <w:rsid w:val="001810B3"/>
  </w:style>
  <w:style w:type="paragraph" w:customStyle="1" w:styleId="PageNumber8">
    <w:name w:val="Page Number8"/>
    <w:basedOn w:val="Normal"/>
    <w:next w:val="Normal"/>
    <w:rsid w:val="001810B3"/>
    <w:pPr>
      <w:spacing w:after="0" w:line="240" w:lineRule="auto"/>
    </w:pPr>
    <w:rPr>
      <w:rFonts w:eastAsia="Times New Roman"/>
      <w:sz w:val="20"/>
    </w:rPr>
  </w:style>
  <w:style w:type="paragraph" w:customStyle="1" w:styleId="Header2">
    <w:name w:val="Header2"/>
    <w:basedOn w:val="Heading1"/>
    <w:next w:val="Heading1"/>
    <w:rsid w:val="001810B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1810B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1810B3"/>
    <w:rPr>
      <w:rFonts w:cs="New Baskerville"/>
      <w:color w:val="000000"/>
    </w:rPr>
  </w:style>
  <w:style w:type="character" w:customStyle="1" w:styleId="postauthor">
    <w:name w:val="postauthor"/>
    <w:basedOn w:val="DefaultParagraphFont"/>
    <w:rsid w:val="001810B3"/>
  </w:style>
  <w:style w:type="paragraph" w:customStyle="1" w:styleId="notes-source-hasnotes">
    <w:name w:val="notes-source-hasnotes"/>
    <w:basedOn w:val="Normal"/>
    <w:rsid w:val="001810B3"/>
    <w:pPr>
      <w:spacing w:before="100" w:beforeAutospacing="1" w:after="100" w:afterAutospacing="1"/>
    </w:pPr>
    <w:rPr>
      <w:rFonts w:ascii="Times" w:hAnsi="Times"/>
      <w:sz w:val="20"/>
      <w:szCs w:val="20"/>
    </w:rPr>
  </w:style>
  <w:style w:type="character" w:customStyle="1" w:styleId="span">
    <w:name w:val="span"/>
    <w:basedOn w:val="DefaultParagraphFont"/>
    <w:rsid w:val="001810B3"/>
  </w:style>
  <w:style w:type="character" w:customStyle="1" w:styleId="maintitle">
    <w:name w:val="maintitle"/>
    <w:basedOn w:val="DefaultParagraphFont"/>
    <w:rsid w:val="001810B3"/>
  </w:style>
  <w:style w:type="character" w:customStyle="1" w:styleId="thirdparty-logo">
    <w:name w:val="thirdparty-logo"/>
    <w:basedOn w:val="DefaultParagraphFont"/>
    <w:rsid w:val="001810B3"/>
  </w:style>
  <w:style w:type="paragraph" w:customStyle="1" w:styleId="articlemeta">
    <w:name w:val="articlemeta"/>
    <w:basedOn w:val="Normal"/>
    <w:rsid w:val="001810B3"/>
    <w:pPr>
      <w:spacing w:before="100" w:beforeAutospacing="1" w:after="100" w:afterAutospacing="1"/>
    </w:pPr>
    <w:rPr>
      <w:rFonts w:ascii="Times" w:hAnsi="Times"/>
      <w:sz w:val="20"/>
      <w:szCs w:val="20"/>
    </w:rPr>
  </w:style>
  <w:style w:type="character" w:customStyle="1" w:styleId="vcard">
    <w:name w:val="vcard"/>
    <w:basedOn w:val="DefaultParagraphFont"/>
    <w:rsid w:val="001810B3"/>
  </w:style>
  <w:style w:type="character" w:customStyle="1" w:styleId="print-footnote">
    <w:name w:val="print-footnote"/>
    <w:basedOn w:val="DefaultParagraphFont"/>
    <w:rsid w:val="001810B3"/>
  </w:style>
  <w:style w:type="character" w:customStyle="1" w:styleId="datestring">
    <w:name w:val="datestring"/>
    <w:basedOn w:val="DefaultParagraphFont"/>
    <w:rsid w:val="001810B3"/>
  </w:style>
  <w:style w:type="paragraph" w:customStyle="1" w:styleId="left">
    <w:name w:val="left"/>
    <w:basedOn w:val="Normal"/>
    <w:rsid w:val="001810B3"/>
    <w:pPr>
      <w:spacing w:before="100" w:beforeAutospacing="1" w:after="100" w:afterAutospacing="1"/>
    </w:pPr>
    <w:rPr>
      <w:rFonts w:ascii="Times" w:hAnsi="Times"/>
      <w:sz w:val="20"/>
      <w:szCs w:val="20"/>
    </w:rPr>
  </w:style>
  <w:style w:type="paragraph" w:customStyle="1" w:styleId="right">
    <w:name w:val="right"/>
    <w:basedOn w:val="Normal"/>
    <w:rsid w:val="001810B3"/>
    <w:pPr>
      <w:spacing w:before="100" w:beforeAutospacing="1" w:after="100" w:afterAutospacing="1"/>
    </w:pPr>
    <w:rPr>
      <w:rFonts w:ascii="Times" w:hAnsi="Times"/>
      <w:sz w:val="20"/>
      <w:szCs w:val="20"/>
    </w:rPr>
  </w:style>
  <w:style w:type="character" w:customStyle="1" w:styleId="gptad">
    <w:name w:val="gptad"/>
    <w:basedOn w:val="DefaultParagraphFont"/>
    <w:rsid w:val="001810B3"/>
  </w:style>
  <w:style w:type="paragraph" w:customStyle="1" w:styleId="creditpostedmodified">
    <w:name w:val="credit_posted_modified"/>
    <w:basedOn w:val="Normal"/>
    <w:rsid w:val="001810B3"/>
    <w:pPr>
      <w:spacing w:before="100" w:beforeAutospacing="1" w:after="100" w:afterAutospacing="1"/>
    </w:pPr>
    <w:rPr>
      <w:rFonts w:ascii="Times" w:hAnsi="Times"/>
      <w:sz w:val="20"/>
      <w:szCs w:val="20"/>
    </w:rPr>
  </w:style>
  <w:style w:type="character" w:customStyle="1" w:styleId="creditline">
    <w:name w:val="creditline"/>
    <w:basedOn w:val="DefaultParagraphFont"/>
    <w:rsid w:val="001810B3"/>
  </w:style>
  <w:style w:type="character" w:customStyle="1" w:styleId="grd">
    <w:name w:val="grd"/>
    <w:basedOn w:val="DefaultParagraphFont"/>
    <w:rsid w:val="001810B3"/>
  </w:style>
  <w:style w:type="paragraph" w:customStyle="1" w:styleId="hs-text-container">
    <w:name w:val="hs-text-container"/>
    <w:basedOn w:val="Normal"/>
    <w:rsid w:val="001810B3"/>
    <w:pPr>
      <w:spacing w:before="100" w:beforeAutospacing="1" w:after="100" w:afterAutospacing="1"/>
    </w:pPr>
    <w:rPr>
      <w:rFonts w:ascii="Times" w:hAnsi="Times"/>
      <w:sz w:val="20"/>
      <w:szCs w:val="20"/>
    </w:rPr>
  </w:style>
  <w:style w:type="character" w:customStyle="1" w:styleId="created">
    <w:name w:val="created"/>
    <w:basedOn w:val="DefaultParagraphFont"/>
    <w:rsid w:val="001810B3"/>
  </w:style>
  <w:style w:type="character" w:customStyle="1" w:styleId="changed">
    <w:name w:val="changed"/>
    <w:basedOn w:val="DefaultParagraphFont"/>
    <w:rsid w:val="001810B3"/>
  </w:style>
  <w:style w:type="character" w:customStyle="1" w:styleId="article-author-name">
    <w:name w:val="article-author-name"/>
    <w:basedOn w:val="DefaultParagraphFont"/>
    <w:rsid w:val="001810B3"/>
  </w:style>
  <w:style w:type="character" w:customStyle="1" w:styleId="bioexcerpt">
    <w:name w:val="bio_excerpt"/>
    <w:basedOn w:val="DefaultParagraphFont"/>
    <w:rsid w:val="001810B3"/>
  </w:style>
  <w:style w:type="character" w:customStyle="1" w:styleId="commentcount">
    <w:name w:val="comment_count"/>
    <w:basedOn w:val="DefaultParagraphFont"/>
    <w:rsid w:val="001810B3"/>
  </w:style>
  <w:style w:type="character" w:customStyle="1" w:styleId="searchtermshighlighted">
    <w:name w:val="searchtermshighlighted"/>
    <w:basedOn w:val="DefaultParagraphFont"/>
    <w:rsid w:val="001810B3"/>
  </w:style>
  <w:style w:type="character" w:customStyle="1" w:styleId="contributornametrigger">
    <w:name w:val="contributornametrigger"/>
    <w:basedOn w:val="DefaultParagraphFont"/>
    <w:rsid w:val="001810B3"/>
  </w:style>
  <w:style w:type="character" w:customStyle="1" w:styleId="bylinepipe">
    <w:name w:val="bylinepipe"/>
    <w:basedOn w:val="DefaultParagraphFont"/>
    <w:rsid w:val="001810B3"/>
  </w:style>
  <w:style w:type="character" w:customStyle="1" w:styleId="lucenesearchresulturlb">
    <w:name w:val="lucene_search_result_url_b"/>
    <w:basedOn w:val="DefaultParagraphFont"/>
    <w:rsid w:val="001810B3"/>
  </w:style>
  <w:style w:type="character" w:customStyle="1" w:styleId="faculty-title">
    <w:name w:val="faculty-title"/>
    <w:basedOn w:val="DefaultParagraphFont"/>
    <w:rsid w:val="001810B3"/>
  </w:style>
  <w:style w:type="character" w:customStyle="1" w:styleId="count">
    <w:name w:val="count"/>
    <w:basedOn w:val="DefaultParagraphFont"/>
    <w:rsid w:val="001810B3"/>
  </w:style>
  <w:style w:type="character" w:customStyle="1" w:styleId="volume">
    <w:name w:val="volume"/>
    <w:basedOn w:val="DefaultParagraphFont"/>
    <w:rsid w:val="001810B3"/>
  </w:style>
  <w:style w:type="character" w:customStyle="1" w:styleId="issue">
    <w:name w:val="issue"/>
    <w:basedOn w:val="DefaultParagraphFont"/>
    <w:rsid w:val="001810B3"/>
  </w:style>
  <w:style w:type="character" w:customStyle="1" w:styleId="pages">
    <w:name w:val="pages"/>
    <w:basedOn w:val="DefaultParagraphFont"/>
    <w:rsid w:val="001810B3"/>
  </w:style>
  <w:style w:type="character" w:customStyle="1" w:styleId="person">
    <w:name w:val="person"/>
    <w:basedOn w:val="DefaultParagraphFont"/>
    <w:rsid w:val="001810B3"/>
  </w:style>
  <w:style w:type="character" w:customStyle="1" w:styleId="corresponding">
    <w:name w:val="corresponding"/>
    <w:basedOn w:val="DefaultParagraphFont"/>
    <w:rsid w:val="001810B3"/>
  </w:style>
  <w:style w:type="paragraph" w:customStyle="1" w:styleId="entry-meta">
    <w:name w:val="entry-meta"/>
    <w:basedOn w:val="Normal"/>
    <w:rsid w:val="001810B3"/>
    <w:pPr>
      <w:spacing w:before="100" w:beforeAutospacing="1" w:after="100" w:afterAutospacing="1"/>
    </w:pPr>
    <w:rPr>
      <w:rFonts w:ascii="Times" w:hAnsi="Times"/>
      <w:sz w:val="20"/>
      <w:szCs w:val="20"/>
    </w:rPr>
  </w:style>
  <w:style w:type="character" w:customStyle="1" w:styleId="post-time">
    <w:name w:val="post-time"/>
    <w:basedOn w:val="DefaultParagraphFont"/>
    <w:rsid w:val="001810B3"/>
  </w:style>
  <w:style w:type="character" w:customStyle="1" w:styleId="post-category">
    <w:name w:val="post-category"/>
    <w:basedOn w:val="DefaultParagraphFont"/>
    <w:rsid w:val="001810B3"/>
  </w:style>
  <w:style w:type="character" w:customStyle="1" w:styleId="post-author">
    <w:name w:val="post-author"/>
    <w:basedOn w:val="DefaultParagraphFont"/>
    <w:rsid w:val="001810B3"/>
  </w:style>
  <w:style w:type="character" w:customStyle="1" w:styleId="A10">
    <w:name w:val="A10"/>
    <w:uiPriority w:val="99"/>
    <w:rsid w:val="001810B3"/>
    <w:rPr>
      <w:rFonts w:cs="Trebuchet MS"/>
      <w:color w:val="000000"/>
      <w:sz w:val="11"/>
      <w:szCs w:val="11"/>
    </w:rPr>
  </w:style>
  <w:style w:type="paragraph" w:customStyle="1" w:styleId="Pa10">
    <w:name w:val="Pa10"/>
    <w:basedOn w:val="Default"/>
    <w:next w:val="Default"/>
    <w:uiPriority w:val="99"/>
    <w:rsid w:val="001810B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810B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810B3"/>
  </w:style>
  <w:style w:type="paragraph" w:customStyle="1" w:styleId="aff">
    <w:name w:val="aff"/>
    <w:basedOn w:val="Normal"/>
    <w:rsid w:val="001810B3"/>
    <w:pPr>
      <w:spacing w:before="100" w:beforeAutospacing="1" w:after="100" w:afterAutospacing="1"/>
    </w:pPr>
    <w:rPr>
      <w:rFonts w:ascii="Times" w:hAnsi="Times"/>
      <w:sz w:val="20"/>
      <w:szCs w:val="20"/>
    </w:rPr>
  </w:style>
  <w:style w:type="character" w:customStyle="1" w:styleId="entry-author">
    <w:name w:val="entry-author"/>
    <w:basedOn w:val="DefaultParagraphFont"/>
    <w:rsid w:val="001810B3"/>
  </w:style>
  <w:style w:type="character" w:customStyle="1" w:styleId="entry-author-name">
    <w:name w:val="entry-author-name"/>
    <w:basedOn w:val="DefaultParagraphFont"/>
    <w:rsid w:val="001810B3"/>
  </w:style>
  <w:style w:type="character" w:customStyle="1" w:styleId="contrib-degrees">
    <w:name w:val="contrib-degrees"/>
    <w:basedOn w:val="DefaultParagraphFont"/>
    <w:rsid w:val="001810B3"/>
  </w:style>
  <w:style w:type="character" w:customStyle="1" w:styleId="contrib-on-behalf-of">
    <w:name w:val="contrib-on-behalf-of"/>
    <w:basedOn w:val="DefaultParagraphFont"/>
    <w:rsid w:val="001810B3"/>
  </w:style>
  <w:style w:type="character" w:customStyle="1" w:styleId="pubtime">
    <w:name w:val="pubtime"/>
    <w:basedOn w:val="DefaultParagraphFont"/>
    <w:rsid w:val="001810B3"/>
  </w:style>
  <w:style w:type="character" w:customStyle="1" w:styleId="fbcommentscount">
    <w:name w:val="fb_comments_count"/>
    <w:basedOn w:val="DefaultParagraphFont"/>
    <w:rsid w:val="001810B3"/>
  </w:style>
  <w:style w:type="character" w:customStyle="1" w:styleId="stsharethiscustom">
    <w:name w:val="st_sharethis_custom"/>
    <w:basedOn w:val="DefaultParagraphFont"/>
    <w:rsid w:val="001810B3"/>
  </w:style>
  <w:style w:type="paragraph" w:customStyle="1" w:styleId="permalinkable">
    <w:name w:val="permalinkable"/>
    <w:basedOn w:val="Normal"/>
    <w:rsid w:val="001810B3"/>
    <w:pPr>
      <w:spacing w:before="100" w:beforeAutospacing="1" w:after="100" w:afterAutospacing="1"/>
    </w:pPr>
    <w:rPr>
      <w:rFonts w:ascii="Times" w:hAnsi="Times"/>
      <w:sz w:val="20"/>
      <w:szCs w:val="20"/>
    </w:rPr>
  </w:style>
  <w:style w:type="character" w:customStyle="1" w:styleId="post-date">
    <w:name w:val="post-date"/>
    <w:basedOn w:val="DefaultParagraphFont"/>
    <w:rsid w:val="001810B3"/>
  </w:style>
  <w:style w:type="character" w:customStyle="1" w:styleId="link-external">
    <w:name w:val="link-external"/>
    <w:basedOn w:val="DefaultParagraphFont"/>
    <w:rsid w:val="001810B3"/>
  </w:style>
  <w:style w:type="character" w:customStyle="1" w:styleId="articleauthor0">
    <w:name w:val="article_author"/>
    <w:basedOn w:val="DefaultParagraphFont"/>
    <w:rsid w:val="001810B3"/>
  </w:style>
  <w:style w:type="character" w:customStyle="1" w:styleId="articleissue">
    <w:name w:val="article_issue"/>
    <w:basedOn w:val="DefaultParagraphFont"/>
    <w:rsid w:val="001810B3"/>
  </w:style>
  <w:style w:type="character" w:customStyle="1" w:styleId="a-size-large">
    <w:name w:val="a-size-large"/>
    <w:basedOn w:val="DefaultParagraphFont"/>
    <w:rsid w:val="001810B3"/>
  </w:style>
  <w:style w:type="character" w:customStyle="1" w:styleId="a-size-medium">
    <w:name w:val="a-size-medium"/>
    <w:basedOn w:val="DefaultParagraphFont"/>
    <w:rsid w:val="001810B3"/>
  </w:style>
  <w:style w:type="character" w:customStyle="1" w:styleId="contribution">
    <w:name w:val="contribution"/>
    <w:basedOn w:val="DefaultParagraphFont"/>
    <w:rsid w:val="001810B3"/>
  </w:style>
  <w:style w:type="character" w:customStyle="1" w:styleId="a-color-secondary">
    <w:name w:val="a-color-secondary"/>
    <w:basedOn w:val="DefaultParagraphFont"/>
    <w:rsid w:val="001810B3"/>
  </w:style>
  <w:style w:type="paragraph" w:customStyle="1" w:styleId="sbyline">
    <w:name w:val="sbyline"/>
    <w:basedOn w:val="Normal"/>
    <w:rsid w:val="001810B3"/>
    <w:pPr>
      <w:spacing w:before="100" w:beforeAutospacing="1" w:after="100" w:afterAutospacing="1"/>
    </w:pPr>
    <w:rPr>
      <w:rFonts w:ascii="Times" w:hAnsi="Times"/>
      <w:sz w:val="20"/>
      <w:szCs w:val="20"/>
    </w:rPr>
  </w:style>
  <w:style w:type="character" w:customStyle="1" w:styleId="ui-author">
    <w:name w:val="ui-author"/>
    <w:basedOn w:val="DefaultParagraphFont"/>
    <w:rsid w:val="001810B3"/>
  </w:style>
  <w:style w:type="character" w:customStyle="1" w:styleId="ui-staffline">
    <w:name w:val="ui-staffline"/>
    <w:basedOn w:val="DefaultParagraphFont"/>
    <w:rsid w:val="001810B3"/>
  </w:style>
  <w:style w:type="paragraph" w:customStyle="1" w:styleId="promotion-tag-p">
    <w:name w:val="promotion-tag-p"/>
    <w:basedOn w:val="Normal"/>
    <w:rsid w:val="001810B3"/>
    <w:pPr>
      <w:spacing w:before="100" w:beforeAutospacing="1" w:after="100" w:afterAutospacing="1"/>
    </w:pPr>
    <w:rPr>
      <w:rFonts w:ascii="Times" w:hAnsi="Times"/>
      <w:sz w:val="20"/>
      <w:szCs w:val="20"/>
    </w:rPr>
  </w:style>
  <w:style w:type="paragraph" w:customStyle="1" w:styleId="heading">
    <w:name w:val="heading"/>
    <w:basedOn w:val="Normal"/>
    <w:rsid w:val="001810B3"/>
    <w:pPr>
      <w:spacing w:before="100" w:beforeAutospacing="1" w:after="100" w:afterAutospacing="1"/>
    </w:pPr>
    <w:rPr>
      <w:rFonts w:ascii="Times" w:hAnsi="Times"/>
      <w:sz w:val="20"/>
      <w:szCs w:val="20"/>
    </w:rPr>
  </w:style>
  <w:style w:type="character" w:customStyle="1" w:styleId="value">
    <w:name w:val="value"/>
    <w:basedOn w:val="DefaultParagraphFont"/>
    <w:rsid w:val="001810B3"/>
  </w:style>
  <w:style w:type="character" w:customStyle="1" w:styleId="specialissuelabel">
    <w:name w:val="specialissuelabel"/>
    <w:basedOn w:val="DefaultParagraphFont"/>
    <w:rsid w:val="001810B3"/>
  </w:style>
  <w:style w:type="character" w:customStyle="1" w:styleId="referencediv">
    <w:name w:val="referencediv"/>
    <w:basedOn w:val="DefaultParagraphFont"/>
    <w:rsid w:val="001810B3"/>
  </w:style>
  <w:style w:type="character" w:customStyle="1" w:styleId="wp-smiley">
    <w:name w:val="wp-smiley"/>
    <w:basedOn w:val="DefaultParagraphFont"/>
    <w:rsid w:val="001810B3"/>
  </w:style>
  <w:style w:type="character" w:customStyle="1" w:styleId="artjournal">
    <w:name w:val="art_journal"/>
    <w:basedOn w:val="DefaultParagraphFont"/>
    <w:rsid w:val="001810B3"/>
  </w:style>
  <w:style w:type="character" w:customStyle="1" w:styleId="artdatevolumeissuepart">
    <w:name w:val="art_datevolumeissuepart"/>
    <w:basedOn w:val="DefaultParagraphFont"/>
    <w:rsid w:val="001810B3"/>
  </w:style>
  <w:style w:type="character" w:customStyle="1" w:styleId="artpages">
    <w:name w:val="art_pages"/>
    <w:basedOn w:val="DefaultParagraphFont"/>
    <w:rsid w:val="001810B3"/>
  </w:style>
  <w:style w:type="character" w:customStyle="1" w:styleId="singlehighlightclass">
    <w:name w:val="single_highlight_class"/>
    <w:basedOn w:val="DefaultParagraphFont"/>
    <w:rsid w:val="001810B3"/>
  </w:style>
  <w:style w:type="character" w:customStyle="1" w:styleId="degree">
    <w:name w:val="degree"/>
    <w:basedOn w:val="DefaultParagraphFont"/>
    <w:rsid w:val="001810B3"/>
  </w:style>
  <w:style w:type="character" w:customStyle="1" w:styleId="major">
    <w:name w:val="major"/>
    <w:basedOn w:val="DefaultParagraphFont"/>
    <w:rsid w:val="001810B3"/>
  </w:style>
  <w:style w:type="character" w:customStyle="1" w:styleId="authors">
    <w:name w:val="authors"/>
    <w:basedOn w:val="DefaultParagraphFont"/>
    <w:rsid w:val="001810B3"/>
  </w:style>
  <w:style w:type="character" w:customStyle="1" w:styleId="views">
    <w:name w:val="views"/>
    <w:basedOn w:val="DefaultParagraphFont"/>
    <w:rsid w:val="001810B3"/>
  </w:style>
  <w:style w:type="character" w:customStyle="1" w:styleId="stmainservices">
    <w:name w:val="stmainservices"/>
    <w:basedOn w:val="DefaultParagraphFont"/>
    <w:rsid w:val="001810B3"/>
  </w:style>
  <w:style w:type="character" w:customStyle="1" w:styleId="stbubblehcount">
    <w:name w:val="stbubble_hcount"/>
    <w:basedOn w:val="DefaultParagraphFont"/>
    <w:rsid w:val="001810B3"/>
  </w:style>
  <w:style w:type="paragraph" w:customStyle="1" w:styleId="Document">
    <w:name w:val="_Document"/>
    <w:basedOn w:val="Default"/>
    <w:next w:val="Default"/>
    <w:uiPriority w:val="99"/>
    <w:rsid w:val="001810B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810B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810B3"/>
    <w:pPr>
      <w:widowControl w:val="0"/>
    </w:pPr>
    <w:rPr>
      <w:rFonts w:ascii="New Baskerville" w:eastAsiaTheme="minorEastAsia" w:hAnsi="New Baskerville"/>
      <w:color w:val="auto"/>
    </w:rPr>
  </w:style>
  <w:style w:type="paragraph" w:customStyle="1" w:styleId="collapsed-hide">
    <w:name w:val="collapsed-hide"/>
    <w:basedOn w:val="Normal"/>
    <w:rsid w:val="001810B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810B3"/>
    <w:pPr>
      <w:widowControl w:val="0"/>
      <w:spacing w:line="211" w:lineRule="atLeast"/>
    </w:pPr>
    <w:rPr>
      <w:rFonts w:ascii="Mokka" w:eastAsiaTheme="minorEastAsia" w:hAnsi="Mokka"/>
      <w:color w:val="auto"/>
    </w:rPr>
  </w:style>
  <w:style w:type="paragraph" w:customStyle="1" w:styleId="odd">
    <w:name w:val="odd"/>
    <w:basedOn w:val="Normal"/>
    <w:rsid w:val="001810B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810B3"/>
  </w:style>
  <w:style w:type="character" w:customStyle="1" w:styleId="tolocaltime">
    <w:name w:val="tolocaltime"/>
    <w:basedOn w:val="DefaultParagraphFont"/>
    <w:rsid w:val="001810B3"/>
  </w:style>
  <w:style w:type="character" w:customStyle="1" w:styleId="pb-byline">
    <w:name w:val="pb-byline"/>
    <w:basedOn w:val="DefaultParagraphFont"/>
    <w:rsid w:val="001810B3"/>
  </w:style>
  <w:style w:type="character" w:customStyle="1" w:styleId="pb-timestamp">
    <w:name w:val="pb-timestamp"/>
    <w:basedOn w:val="DefaultParagraphFont"/>
    <w:rsid w:val="001810B3"/>
  </w:style>
  <w:style w:type="character" w:customStyle="1" w:styleId="posted-on">
    <w:name w:val="posted-on"/>
    <w:basedOn w:val="DefaultParagraphFont"/>
    <w:rsid w:val="001810B3"/>
  </w:style>
  <w:style w:type="character" w:customStyle="1" w:styleId="even">
    <w:name w:val="even"/>
    <w:basedOn w:val="DefaultParagraphFont"/>
    <w:rsid w:val="001810B3"/>
  </w:style>
  <w:style w:type="paragraph" w:customStyle="1" w:styleId="volissue">
    <w:name w:val="volissue"/>
    <w:basedOn w:val="Normal"/>
    <w:rsid w:val="001810B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810B3"/>
  </w:style>
  <w:style w:type="character" w:customStyle="1" w:styleId="articledate">
    <w:name w:val="articledate"/>
    <w:basedOn w:val="DefaultParagraphFont"/>
    <w:rsid w:val="001810B3"/>
  </w:style>
  <w:style w:type="character" w:customStyle="1" w:styleId="post-byline">
    <w:name w:val="post-byline"/>
    <w:basedOn w:val="DefaultParagraphFont"/>
    <w:rsid w:val="001810B3"/>
  </w:style>
  <w:style w:type="character" w:customStyle="1" w:styleId="metadate">
    <w:name w:val="meta_date"/>
    <w:basedOn w:val="DefaultParagraphFont"/>
    <w:rsid w:val="001810B3"/>
  </w:style>
  <w:style w:type="character" w:customStyle="1" w:styleId="fa">
    <w:name w:val="fa"/>
    <w:basedOn w:val="DefaultParagraphFont"/>
    <w:rsid w:val="001810B3"/>
  </w:style>
  <w:style w:type="character" w:customStyle="1" w:styleId="longname">
    <w:name w:val="longname"/>
    <w:basedOn w:val="DefaultParagraphFont"/>
    <w:rsid w:val="001810B3"/>
  </w:style>
  <w:style w:type="character" w:customStyle="1" w:styleId="echocontainer">
    <w:name w:val="echo_container"/>
    <w:basedOn w:val="DefaultParagraphFont"/>
    <w:rsid w:val="001810B3"/>
  </w:style>
  <w:style w:type="character" w:customStyle="1" w:styleId="comment-display">
    <w:name w:val="comment-display"/>
    <w:basedOn w:val="DefaultParagraphFont"/>
    <w:rsid w:val="001810B3"/>
  </w:style>
  <w:style w:type="paragraph" w:customStyle="1" w:styleId="comment-count-label">
    <w:name w:val="comment-count-label"/>
    <w:basedOn w:val="Normal"/>
    <w:rsid w:val="001810B3"/>
    <w:pPr>
      <w:spacing w:before="100" w:beforeAutospacing="1" w:after="100" w:afterAutospacing="1"/>
    </w:pPr>
    <w:rPr>
      <w:rFonts w:ascii="Times" w:hAnsi="Times"/>
      <w:sz w:val="20"/>
      <w:szCs w:val="20"/>
    </w:rPr>
  </w:style>
  <w:style w:type="character" w:customStyle="1" w:styleId="echo-counter">
    <w:name w:val="echo-counter"/>
    <w:basedOn w:val="DefaultParagraphFont"/>
    <w:rsid w:val="001810B3"/>
  </w:style>
  <w:style w:type="character" w:customStyle="1" w:styleId="discussion-policy">
    <w:name w:val="discussion-policy"/>
    <w:basedOn w:val="DefaultParagraphFont"/>
    <w:rsid w:val="001810B3"/>
  </w:style>
  <w:style w:type="character" w:customStyle="1" w:styleId="echo-apps-conversations-streamcaption">
    <w:name w:val="echo-apps-conversations-streamcaption"/>
    <w:basedOn w:val="DefaultParagraphFont"/>
    <w:rsid w:val="001810B3"/>
  </w:style>
  <w:style w:type="character" w:customStyle="1" w:styleId="echo-streamserver-controls-stream-item-text">
    <w:name w:val="echo-streamserver-controls-stream-item-text"/>
    <w:basedOn w:val="DefaultParagraphFont"/>
    <w:rsid w:val="001810B3"/>
  </w:style>
  <w:style w:type="character" w:customStyle="1" w:styleId="echo-streamserver-controls-facepile-more">
    <w:name w:val="echo-streamserver-controls-facepile-more"/>
    <w:basedOn w:val="DefaultParagraphFont"/>
    <w:rsid w:val="001810B3"/>
  </w:style>
  <w:style w:type="character" w:customStyle="1" w:styleId="echo-primaryfont">
    <w:name w:val="echo-primaryfont"/>
    <w:basedOn w:val="DefaultParagraphFont"/>
    <w:rsid w:val="001810B3"/>
  </w:style>
  <w:style w:type="character" w:customStyle="1" w:styleId="section">
    <w:name w:val="section"/>
    <w:basedOn w:val="DefaultParagraphFont"/>
    <w:rsid w:val="001810B3"/>
  </w:style>
  <w:style w:type="character" w:customStyle="1" w:styleId="wpsr-txt-headline">
    <w:name w:val="wpsr-txt-headline"/>
    <w:basedOn w:val="DefaultParagraphFont"/>
    <w:rsid w:val="001810B3"/>
  </w:style>
  <w:style w:type="character" w:customStyle="1" w:styleId="asset-metabar-author">
    <w:name w:val="asset-metabar-author"/>
    <w:basedOn w:val="DefaultParagraphFont"/>
    <w:rsid w:val="001810B3"/>
  </w:style>
  <w:style w:type="character" w:customStyle="1" w:styleId="eza-dateline">
    <w:name w:val="eza-dateline"/>
    <w:basedOn w:val="DefaultParagraphFont"/>
    <w:rsid w:val="001810B3"/>
  </w:style>
  <w:style w:type="character" w:customStyle="1" w:styleId="eza-authors">
    <w:name w:val="eza-authors"/>
    <w:basedOn w:val="DefaultParagraphFont"/>
    <w:rsid w:val="001810B3"/>
  </w:style>
  <w:style w:type="character" w:customStyle="1" w:styleId="csmstaff">
    <w:name w:val="csm_staff"/>
    <w:basedOn w:val="DefaultParagraphFont"/>
    <w:rsid w:val="001810B3"/>
  </w:style>
  <w:style w:type="paragraph" w:customStyle="1" w:styleId="mol-para-with-font">
    <w:name w:val="mol-para-with-font"/>
    <w:basedOn w:val="Normal"/>
    <w:rsid w:val="001810B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810B3"/>
  </w:style>
  <w:style w:type="character" w:customStyle="1" w:styleId="byline-text">
    <w:name w:val="byline-text"/>
    <w:basedOn w:val="DefaultParagraphFont"/>
    <w:rsid w:val="001810B3"/>
  </w:style>
  <w:style w:type="character" w:customStyle="1" w:styleId="itemauthor">
    <w:name w:val="itemauthor"/>
    <w:basedOn w:val="DefaultParagraphFont"/>
    <w:rsid w:val="001810B3"/>
  </w:style>
  <w:style w:type="character" w:customStyle="1" w:styleId="itemdatecreated">
    <w:name w:val="itemdatecreated"/>
    <w:basedOn w:val="DefaultParagraphFont"/>
    <w:rsid w:val="001810B3"/>
  </w:style>
  <w:style w:type="character" w:customStyle="1" w:styleId="slug-metadata-note">
    <w:name w:val="slug-metadata-note"/>
    <w:basedOn w:val="DefaultParagraphFont"/>
    <w:rsid w:val="001810B3"/>
  </w:style>
  <w:style w:type="character" w:customStyle="1" w:styleId="drop-capped">
    <w:name w:val="drop-capped"/>
    <w:basedOn w:val="DefaultParagraphFont"/>
    <w:rsid w:val="001810B3"/>
  </w:style>
  <w:style w:type="character" w:customStyle="1" w:styleId="published">
    <w:name w:val="published"/>
    <w:basedOn w:val="DefaultParagraphFont"/>
    <w:rsid w:val="001810B3"/>
  </w:style>
  <w:style w:type="paragraph" w:customStyle="1" w:styleId="articleopinion-standfirst">
    <w:name w:val="articleopinion-standfirst"/>
    <w:basedOn w:val="Normal"/>
    <w:rsid w:val="001810B3"/>
    <w:pPr>
      <w:spacing w:before="100" w:beforeAutospacing="1" w:after="100" w:afterAutospacing="1"/>
    </w:pPr>
    <w:rPr>
      <w:rFonts w:ascii="Times" w:hAnsi="Times"/>
      <w:sz w:val="20"/>
      <w:szCs w:val="20"/>
    </w:rPr>
  </w:style>
  <w:style w:type="paragraph" w:customStyle="1" w:styleId="snippet">
    <w:name w:val="snippet"/>
    <w:basedOn w:val="Normal"/>
    <w:rsid w:val="001810B3"/>
    <w:pPr>
      <w:spacing w:before="100" w:beforeAutospacing="1" w:after="100" w:afterAutospacing="1"/>
    </w:pPr>
    <w:rPr>
      <w:rFonts w:ascii="Times" w:hAnsi="Times"/>
      <w:sz w:val="20"/>
      <w:szCs w:val="20"/>
    </w:rPr>
  </w:style>
  <w:style w:type="character" w:customStyle="1" w:styleId="thetitle">
    <w:name w:val="the_title"/>
    <w:basedOn w:val="DefaultParagraphFont"/>
    <w:rsid w:val="001810B3"/>
  </w:style>
  <w:style w:type="character" w:customStyle="1" w:styleId="view-count">
    <w:name w:val="view-count"/>
    <w:basedOn w:val="DefaultParagraphFont"/>
    <w:rsid w:val="001810B3"/>
  </w:style>
  <w:style w:type="character" w:customStyle="1" w:styleId="rupee">
    <w:name w:val="rupee"/>
    <w:basedOn w:val="DefaultParagraphFont"/>
    <w:rsid w:val="001810B3"/>
  </w:style>
  <w:style w:type="character" w:customStyle="1" w:styleId="grey1">
    <w:name w:val="grey1"/>
    <w:basedOn w:val="DefaultParagraphFont"/>
    <w:rsid w:val="001810B3"/>
  </w:style>
  <w:style w:type="paragraph" w:customStyle="1" w:styleId="Pa13">
    <w:name w:val="Pa13"/>
    <w:basedOn w:val="Default"/>
    <w:next w:val="Default"/>
    <w:uiPriority w:val="99"/>
    <w:rsid w:val="001810B3"/>
    <w:pPr>
      <w:widowControl w:val="0"/>
      <w:spacing w:line="201" w:lineRule="atLeast"/>
    </w:pPr>
    <w:rPr>
      <w:rFonts w:eastAsiaTheme="minorEastAsia"/>
      <w:color w:val="auto"/>
    </w:rPr>
  </w:style>
  <w:style w:type="paragraph" w:customStyle="1" w:styleId="Pa14">
    <w:name w:val="Pa14"/>
    <w:basedOn w:val="Default"/>
    <w:next w:val="Default"/>
    <w:uiPriority w:val="99"/>
    <w:rsid w:val="001810B3"/>
    <w:pPr>
      <w:widowControl w:val="0"/>
      <w:spacing w:line="241" w:lineRule="atLeast"/>
    </w:pPr>
    <w:rPr>
      <w:rFonts w:eastAsiaTheme="minorEastAsia"/>
      <w:color w:val="auto"/>
    </w:rPr>
  </w:style>
  <w:style w:type="paragraph" w:customStyle="1" w:styleId="Pa9">
    <w:name w:val="Pa9"/>
    <w:basedOn w:val="Default"/>
    <w:next w:val="Default"/>
    <w:uiPriority w:val="99"/>
    <w:rsid w:val="001810B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810B3"/>
  </w:style>
  <w:style w:type="character" w:customStyle="1" w:styleId="reporttitle">
    <w:name w:val="report_title"/>
    <w:basedOn w:val="DefaultParagraphFont"/>
    <w:rsid w:val="001810B3"/>
  </w:style>
  <w:style w:type="character" w:customStyle="1" w:styleId="documenttype-longreleases">
    <w:name w:val="document_type_-_long_releases"/>
    <w:basedOn w:val="DefaultParagraphFont"/>
    <w:rsid w:val="001810B3"/>
  </w:style>
  <w:style w:type="character" w:customStyle="1" w:styleId="alt-date">
    <w:name w:val="alt-date"/>
    <w:basedOn w:val="DefaultParagraphFont"/>
    <w:rsid w:val="001810B3"/>
  </w:style>
  <w:style w:type="character" w:customStyle="1" w:styleId="entry-byline">
    <w:name w:val="entry-byline"/>
    <w:basedOn w:val="DefaultParagraphFont"/>
    <w:rsid w:val="001810B3"/>
  </w:style>
  <w:style w:type="character" w:customStyle="1" w:styleId="taglinecontrib">
    <w:name w:val="tagline_contrib"/>
    <w:basedOn w:val="DefaultParagraphFont"/>
    <w:rsid w:val="001810B3"/>
  </w:style>
  <w:style w:type="character" w:customStyle="1" w:styleId="articledate0">
    <w:name w:val="article_date"/>
    <w:basedOn w:val="DefaultParagraphFont"/>
    <w:rsid w:val="001810B3"/>
  </w:style>
  <w:style w:type="paragraph" w:customStyle="1" w:styleId="hg-daily">
    <w:name w:val="hg-daily"/>
    <w:basedOn w:val="Normal"/>
    <w:rsid w:val="001810B3"/>
    <w:pPr>
      <w:spacing w:before="100" w:beforeAutospacing="1" w:after="100" w:afterAutospacing="1"/>
    </w:pPr>
    <w:rPr>
      <w:rFonts w:ascii="Times" w:hAnsi="Times"/>
      <w:sz w:val="20"/>
      <w:szCs w:val="20"/>
    </w:rPr>
  </w:style>
  <w:style w:type="character" w:customStyle="1" w:styleId="cit">
    <w:name w:val="cit"/>
    <w:basedOn w:val="DefaultParagraphFont"/>
    <w:rsid w:val="001810B3"/>
  </w:style>
  <w:style w:type="paragraph" w:customStyle="1" w:styleId="buttonheading">
    <w:name w:val="buttonheading"/>
    <w:basedOn w:val="Normal"/>
    <w:rsid w:val="001810B3"/>
    <w:pPr>
      <w:spacing w:before="100" w:beforeAutospacing="1" w:after="100" w:afterAutospacing="1"/>
    </w:pPr>
    <w:rPr>
      <w:rFonts w:ascii="Times" w:hAnsi="Times"/>
      <w:sz w:val="20"/>
      <w:szCs w:val="20"/>
    </w:rPr>
  </w:style>
  <w:style w:type="character" w:customStyle="1" w:styleId="createdate">
    <w:name w:val="createdate"/>
    <w:basedOn w:val="DefaultParagraphFont"/>
    <w:rsid w:val="001810B3"/>
  </w:style>
  <w:style w:type="character" w:customStyle="1" w:styleId="text-label">
    <w:name w:val="text-label"/>
    <w:basedOn w:val="DefaultParagraphFont"/>
    <w:rsid w:val="001810B3"/>
  </w:style>
  <w:style w:type="paragraph" w:customStyle="1" w:styleId="TOC3Char">
    <w:name w:val="TOC 3 Char"/>
    <w:basedOn w:val="Normal"/>
    <w:next w:val="Normal"/>
    <w:rsid w:val="001810B3"/>
    <w:rPr>
      <w:rFonts w:eastAsia="Times New Roman"/>
      <w:sz w:val="24"/>
      <w:szCs w:val="20"/>
    </w:rPr>
  </w:style>
  <w:style w:type="paragraph" w:customStyle="1" w:styleId="TOC1Char">
    <w:name w:val="TOC 1 Char"/>
    <w:basedOn w:val="Normal"/>
    <w:next w:val="Normal"/>
    <w:rsid w:val="001810B3"/>
    <w:rPr>
      <w:rFonts w:eastAsia="Times New Roman"/>
      <w:b/>
      <w:sz w:val="24"/>
      <w:szCs w:val="20"/>
    </w:rPr>
  </w:style>
  <w:style w:type="character" w:customStyle="1" w:styleId="StyleCardtextChar10pt">
    <w:name w:val="Style Card text Char + 10 pt"/>
    <w:rsid w:val="001810B3"/>
    <w:rPr>
      <w:rFonts w:ascii="Georgia" w:eastAsia="Calibri" w:hAnsi="Georgia"/>
      <w:sz w:val="20"/>
      <w:u w:val="single"/>
      <w:lang w:bidi="ar-SA"/>
    </w:rPr>
  </w:style>
  <w:style w:type="paragraph" w:customStyle="1" w:styleId="ColorfulList-Accent11">
    <w:name w:val="Colorful List - Accent 11"/>
    <w:basedOn w:val="Normal"/>
    <w:uiPriority w:val="34"/>
    <w:qFormat/>
    <w:rsid w:val="001810B3"/>
    <w:pPr>
      <w:ind w:left="720"/>
      <w:contextualSpacing/>
      <w:jc w:val="both"/>
    </w:pPr>
    <w:rPr>
      <w:rFonts w:eastAsia="Times New Roman"/>
      <w:sz w:val="20"/>
      <w:szCs w:val="20"/>
    </w:rPr>
  </w:style>
  <w:style w:type="paragraph" w:customStyle="1" w:styleId="NoteLevel11">
    <w:name w:val="Note Level 11"/>
    <w:basedOn w:val="Normal"/>
    <w:uiPriority w:val="99"/>
    <w:rsid w:val="001810B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810B3"/>
    <w:pPr>
      <w:keepNext/>
      <w:tabs>
        <w:tab w:val="num" w:pos="1440"/>
      </w:tabs>
      <w:ind w:left="1800" w:hanging="360"/>
      <w:outlineLvl w:val="2"/>
    </w:pPr>
    <w:rPr>
      <w:rFonts w:eastAsia="MS Gothic"/>
    </w:rPr>
  </w:style>
  <w:style w:type="paragraph" w:customStyle="1" w:styleId="NoteLevel41">
    <w:name w:val="Note Level 41"/>
    <w:basedOn w:val="Normal"/>
    <w:rsid w:val="001810B3"/>
    <w:pPr>
      <w:keepNext/>
      <w:tabs>
        <w:tab w:val="num" w:pos="2160"/>
      </w:tabs>
      <w:ind w:left="2520" w:hanging="360"/>
      <w:outlineLvl w:val="3"/>
    </w:pPr>
    <w:rPr>
      <w:rFonts w:eastAsia="MS Gothic"/>
    </w:rPr>
  </w:style>
  <w:style w:type="paragraph" w:customStyle="1" w:styleId="NoteLevel51">
    <w:name w:val="Note Level 51"/>
    <w:basedOn w:val="Normal"/>
    <w:rsid w:val="001810B3"/>
    <w:pPr>
      <w:keepNext/>
      <w:tabs>
        <w:tab w:val="num" w:pos="2880"/>
      </w:tabs>
      <w:ind w:left="3240" w:hanging="360"/>
      <w:outlineLvl w:val="4"/>
    </w:pPr>
    <w:rPr>
      <w:rFonts w:eastAsia="MS Gothic"/>
    </w:rPr>
  </w:style>
  <w:style w:type="paragraph" w:customStyle="1" w:styleId="NoteLevel61">
    <w:name w:val="Note Level 61"/>
    <w:basedOn w:val="Normal"/>
    <w:rsid w:val="001810B3"/>
    <w:pPr>
      <w:keepNext/>
      <w:tabs>
        <w:tab w:val="num" w:pos="3600"/>
      </w:tabs>
      <w:ind w:left="3960" w:hanging="360"/>
      <w:outlineLvl w:val="5"/>
    </w:pPr>
    <w:rPr>
      <w:rFonts w:eastAsia="MS Gothic"/>
    </w:rPr>
  </w:style>
  <w:style w:type="paragraph" w:customStyle="1" w:styleId="NoteLevel71">
    <w:name w:val="Note Level 71"/>
    <w:basedOn w:val="Normal"/>
    <w:rsid w:val="001810B3"/>
    <w:pPr>
      <w:keepNext/>
      <w:tabs>
        <w:tab w:val="num" w:pos="4320"/>
      </w:tabs>
      <w:ind w:left="4680" w:hanging="360"/>
      <w:outlineLvl w:val="6"/>
    </w:pPr>
    <w:rPr>
      <w:rFonts w:eastAsia="MS Gothic"/>
    </w:rPr>
  </w:style>
  <w:style w:type="paragraph" w:customStyle="1" w:styleId="NoteLevel81">
    <w:name w:val="Note Level 81"/>
    <w:basedOn w:val="Normal"/>
    <w:rsid w:val="001810B3"/>
    <w:pPr>
      <w:keepNext/>
      <w:tabs>
        <w:tab w:val="num" w:pos="5040"/>
      </w:tabs>
      <w:ind w:left="5400" w:hanging="360"/>
      <w:outlineLvl w:val="7"/>
    </w:pPr>
    <w:rPr>
      <w:rFonts w:eastAsia="MS Gothic"/>
    </w:rPr>
  </w:style>
  <w:style w:type="paragraph" w:customStyle="1" w:styleId="NoteLevel91">
    <w:name w:val="Note Level 91"/>
    <w:basedOn w:val="Normal"/>
    <w:rsid w:val="001810B3"/>
    <w:pPr>
      <w:keepNext/>
      <w:tabs>
        <w:tab w:val="num" w:pos="5760"/>
      </w:tabs>
      <w:ind w:left="6120" w:hanging="360"/>
      <w:outlineLvl w:val="8"/>
    </w:pPr>
    <w:rPr>
      <w:rFonts w:eastAsia="MS Gothic"/>
    </w:rPr>
  </w:style>
  <w:style w:type="paragraph" w:styleId="Index2">
    <w:name w:val="index 2"/>
    <w:basedOn w:val="Normal"/>
    <w:next w:val="Normal"/>
    <w:autoRedefine/>
    <w:rsid w:val="001810B3"/>
    <w:pPr>
      <w:spacing w:after="200" w:line="276" w:lineRule="auto"/>
      <w:ind w:left="400" w:hanging="200"/>
    </w:pPr>
    <w:rPr>
      <w:rFonts w:eastAsia="Times New Roman"/>
      <w:bCs/>
    </w:rPr>
  </w:style>
  <w:style w:type="paragraph" w:styleId="Index3">
    <w:name w:val="index 3"/>
    <w:basedOn w:val="Normal"/>
    <w:next w:val="Normal"/>
    <w:autoRedefine/>
    <w:rsid w:val="001810B3"/>
    <w:pPr>
      <w:spacing w:after="200" w:line="276" w:lineRule="auto"/>
      <w:ind w:left="600" w:hanging="200"/>
    </w:pPr>
    <w:rPr>
      <w:rFonts w:eastAsia="Times New Roman"/>
      <w:bCs/>
    </w:rPr>
  </w:style>
  <w:style w:type="paragraph" w:styleId="Index4">
    <w:name w:val="index 4"/>
    <w:basedOn w:val="Normal"/>
    <w:next w:val="Normal"/>
    <w:autoRedefine/>
    <w:rsid w:val="001810B3"/>
    <w:pPr>
      <w:spacing w:after="200" w:line="276" w:lineRule="auto"/>
      <w:ind w:left="800" w:hanging="200"/>
    </w:pPr>
    <w:rPr>
      <w:rFonts w:eastAsia="Times New Roman"/>
      <w:bCs/>
    </w:rPr>
  </w:style>
  <w:style w:type="paragraph" w:styleId="Index5">
    <w:name w:val="index 5"/>
    <w:basedOn w:val="Normal"/>
    <w:next w:val="Normal"/>
    <w:autoRedefine/>
    <w:rsid w:val="001810B3"/>
    <w:pPr>
      <w:spacing w:after="200" w:line="276" w:lineRule="auto"/>
      <w:ind w:left="1000" w:hanging="200"/>
    </w:pPr>
    <w:rPr>
      <w:rFonts w:eastAsia="Times New Roman"/>
      <w:bCs/>
    </w:rPr>
  </w:style>
  <w:style w:type="paragraph" w:styleId="Index6">
    <w:name w:val="index 6"/>
    <w:basedOn w:val="Normal"/>
    <w:next w:val="Normal"/>
    <w:autoRedefine/>
    <w:rsid w:val="001810B3"/>
    <w:pPr>
      <w:spacing w:after="200" w:line="276" w:lineRule="auto"/>
      <w:ind w:left="1200" w:hanging="200"/>
    </w:pPr>
    <w:rPr>
      <w:rFonts w:eastAsia="Times New Roman"/>
      <w:bCs/>
    </w:rPr>
  </w:style>
  <w:style w:type="paragraph" w:styleId="Index7">
    <w:name w:val="index 7"/>
    <w:basedOn w:val="Normal"/>
    <w:next w:val="Normal"/>
    <w:autoRedefine/>
    <w:rsid w:val="001810B3"/>
    <w:pPr>
      <w:spacing w:after="200" w:line="276" w:lineRule="auto"/>
      <w:ind w:left="1400" w:hanging="200"/>
    </w:pPr>
    <w:rPr>
      <w:rFonts w:eastAsia="Times New Roman"/>
      <w:bCs/>
    </w:rPr>
  </w:style>
  <w:style w:type="paragraph" w:styleId="Index8">
    <w:name w:val="index 8"/>
    <w:basedOn w:val="Normal"/>
    <w:next w:val="Normal"/>
    <w:autoRedefine/>
    <w:rsid w:val="001810B3"/>
    <w:pPr>
      <w:spacing w:after="200" w:line="276" w:lineRule="auto"/>
      <w:ind w:left="1600" w:hanging="200"/>
    </w:pPr>
    <w:rPr>
      <w:rFonts w:eastAsia="Times New Roman"/>
      <w:bCs/>
    </w:rPr>
  </w:style>
  <w:style w:type="paragraph" w:styleId="Index9">
    <w:name w:val="index 9"/>
    <w:basedOn w:val="Normal"/>
    <w:next w:val="Normal"/>
    <w:autoRedefine/>
    <w:rsid w:val="001810B3"/>
    <w:pPr>
      <w:spacing w:after="200" w:line="276" w:lineRule="auto"/>
      <w:ind w:left="1800" w:hanging="200"/>
    </w:pPr>
    <w:rPr>
      <w:rFonts w:eastAsia="Times New Roman"/>
      <w:bCs/>
    </w:rPr>
  </w:style>
  <w:style w:type="paragraph" w:styleId="IndexHeading">
    <w:name w:val="index heading"/>
    <w:basedOn w:val="Normal"/>
    <w:next w:val="Index1"/>
    <w:rsid w:val="001810B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810B3"/>
    <w:pPr>
      <w:jc w:val="both"/>
    </w:pPr>
    <w:rPr>
      <w:rFonts w:eastAsia="Times New Roman"/>
      <w:i/>
      <w:iCs/>
      <w:color w:val="000000"/>
      <w:sz w:val="20"/>
    </w:rPr>
  </w:style>
  <w:style w:type="character" w:customStyle="1" w:styleId="MediumGrid11">
    <w:name w:val="Medium Grid 11"/>
    <w:uiPriority w:val="99"/>
    <w:rsid w:val="001810B3"/>
    <w:rPr>
      <w:color w:val="808080"/>
    </w:rPr>
  </w:style>
  <w:style w:type="numbering" w:customStyle="1" w:styleId="NoList8">
    <w:name w:val="No List8"/>
    <w:next w:val="NoList"/>
    <w:uiPriority w:val="99"/>
    <w:semiHidden/>
    <w:unhideWhenUsed/>
    <w:rsid w:val="001810B3"/>
  </w:style>
  <w:style w:type="numbering" w:customStyle="1" w:styleId="NoList9">
    <w:name w:val="No List9"/>
    <w:next w:val="NoList"/>
    <w:semiHidden/>
    <w:unhideWhenUsed/>
    <w:rsid w:val="001810B3"/>
  </w:style>
  <w:style w:type="numbering" w:customStyle="1" w:styleId="NoList10">
    <w:name w:val="No List10"/>
    <w:next w:val="NoList"/>
    <w:semiHidden/>
    <w:unhideWhenUsed/>
    <w:rsid w:val="001810B3"/>
  </w:style>
  <w:style w:type="numbering" w:customStyle="1" w:styleId="NoList12">
    <w:name w:val="No List12"/>
    <w:next w:val="NoList"/>
    <w:uiPriority w:val="99"/>
    <w:semiHidden/>
    <w:unhideWhenUsed/>
    <w:rsid w:val="001810B3"/>
  </w:style>
  <w:style w:type="numbering" w:customStyle="1" w:styleId="NoList13">
    <w:name w:val="No List13"/>
    <w:next w:val="NoList"/>
    <w:uiPriority w:val="99"/>
    <w:semiHidden/>
    <w:unhideWhenUsed/>
    <w:rsid w:val="001810B3"/>
  </w:style>
  <w:style w:type="numbering" w:customStyle="1" w:styleId="NoList14">
    <w:name w:val="No List14"/>
    <w:next w:val="NoList"/>
    <w:uiPriority w:val="99"/>
    <w:semiHidden/>
    <w:unhideWhenUsed/>
    <w:rsid w:val="001810B3"/>
  </w:style>
  <w:style w:type="numbering" w:customStyle="1" w:styleId="NoList15">
    <w:name w:val="No List15"/>
    <w:next w:val="NoList"/>
    <w:uiPriority w:val="99"/>
    <w:semiHidden/>
    <w:unhideWhenUsed/>
    <w:rsid w:val="001810B3"/>
  </w:style>
  <w:style w:type="numbering" w:customStyle="1" w:styleId="NoList16">
    <w:name w:val="No List16"/>
    <w:next w:val="NoList"/>
    <w:uiPriority w:val="99"/>
    <w:semiHidden/>
    <w:unhideWhenUsed/>
    <w:rsid w:val="001810B3"/>
  </w:style>
  <w:style w:type="numbering" w:customStyle="1" w:styleId="NoList17">
    <w:name w:val="No List17"/>
    <w:next w:val="NoList"/>
    <w:uiPriority w:val="99"/>
    <w:semiHidden/>
    <w:unhideWhenUsed/>
    <w:rsid w:val="001810B3"/>
  </w:style>
  <w:style w:type="numbering" w:customStyle="1" w:styleId="NoList18">
    <w:name w:val="No List18"/>
    <w:next w:val="NoList"/>
    <w:uiPriority w:val="99"/>
    <w:semiHidden/>
    <w:unhideWhenUsed/>
    <w:rsid w:val="001810B3"/>
  </w:style>
  <w:style w:type="numbering" w:customStyle="1" w:styleId="NoList19">
    <w:name w:val="No List19"/>
    <w:next w:val="NoList"/>
    <w:uiPriority w:val="99"/>
    <w:semiHidden/>
    <w:unhideWhenUsed/>
    <w:rsid w:val="001810B3"/>
  </w:style>
  <w:style w:type="numbering" w:customStyle="1" w:styleId="NoList20">
    <w:name w:val="No List20"/>
    <w:next w:val="NoList"/>
    <w:semiHidden/>
    <w:unhideWhenUsed/>
    <w:rsid w:val="001810B3"/>
  </w:style>
  <w:style w:type="numbering" w:customStyle="1" w:styleId="NoList21">
    <w:name w:val="No List21"/>
    <w:next w:val="NoList"/>
    <w:uiPriority w:val="99"/>
    <w:semiHidden/>
    <w:unhideWhenUsed/>
    <w:rsid w:val="001810B3"/>
  </w:style>
  <w:style w:type="paragraph" w:customStyle="1" w:styleId="PlaceholderText2">
    <w:name w:val="Placeholder Text2"/>
    <w:basedOn w:val="Normal"/>
    <w:uiPriority w:val="99"/>
    <w:rsid w:val="001810B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810B3"/>
    <w:pPr>
      <w:keepNext/>
      <w:tabs>
        <w:tab w:val="num" w:pos="1440"/>
      </w:tabs>
      <w:ind w:left="1800" w:hanging="360"/>
      <w:outlineLvl w:val="2"/>
    </w:pPr>
    <w:rPr>
      <w:rFonts w:eastAsia="MS Gothic"/>
      <w:sz w:val="24"/>
    </w:rPr>
  </w:style>
  <w:style w:type="paragraph" w:customStyle="1" w:styleId="LightList1">
    <w:name w:val="Light List1"/>
    <w:basedOn w:val="Normal"/>
    <w:rsid w:val="001810B3"/>
    <w:pPr>
      <w:keepNext/>
      <w:tabs>
        <w:tab w:val="num" w:pos="2160"/>
      </w:tabs>
      <w:ind w:left="2520" w:hanging="360"/>
      <w:outlineLvl w:val="3"/>
    </w:pPr>
    <w:rPr>
      <w:rFonts w:eastAsia="MS Gothic"/>
      <w:sz w:val="24"/>
    </w:rPr>
  </w:style>
  <w:style w:type="paragraph" w:customStyle="1" w:styleId="LightGrid1">
    <w:name w:val="Light Grid1"/>
    <w:basedOn w:val="Normal"/>
    <w:rsid w:val="001810B3"/>
    <w:pPr>
      <w:keepNext/>
      <w:tabs>
        <w:tab w:val="num" w:pos="2880"/>
      </w:tabs>
      <w:ind w:left="3240" w:hanging="360"/>
      <w:outlineLvl w:val="4"/>
    </w:pPr>
    <w:rPr>
      <w:rFonts w:eastAsia="MS Gothic"/>
      <w:sz w:val="24"/>
    </w:rPr>
  </w:style>
  <w:style w:type="paragraph" w:customStyle="1" w:styleId="MediumShading11">
    <w:name w:val="Medium Shading 11"/>
    <w:basedOn w:val="Normal"/>
    <w:rsid w:val="001810B3"/>
    <w:pPr>
      <w:keepNext/>
      <w:tabs>
        <w:tab w:val="num" w:pos="3600"/>
      </w:tabs>
      <w:ind w:left="3960" w:hanging="360"/>
      <w:outlineLvl w:val="5"/>
    </w:pPr>
    <w:rPr>
      <w:rFonts w:eastAsia="MS Gothic"/>
      <w:sz w:val="24"/>
    </w:rPr>
  </w:style>
  <w:style w:type="paragraph" w:customStyle="1" w:styleId="MediumShading21">
    <w:name w:val="Medium Shading 21"/>
    <w:basedOn w:val="Normal"/>
    <w:rsid w:val="001810B3"/>
    <w:pPr>
      <w:keepNext/>
      <w:tabs>
        <w:tab w:val="num" w:pos="4320"/>
      </w:tabs>
      <w:ind w:left="4680" w:hanging="360"/>
      <w:outlineLvl w:val="6"/>
    </w:pPr>
    <w:rPr>
      <w:rFonts w:eastAsia="MS Gothic"/>
      <w:sz w:val="24"/>
    </w:rPr>
  </w:style>
  <w:style w:type="paragraph" w:customStyle="1" w:styleId="MediumList11">
    <w:name w:val="Medium List 11"/>
    <w:basedOn w:val="Normal"/>
    <w:rsid w:val="001810B3"/>
    <w:pPr>
      <w:keepNext/>
      <w:tabs>
        <w:tab w:val="num" w:pos="5040"/>
      </w:tabs>
      <w:ind w:left="5400" w:hanging="360"/>
      <w:outlineLvl w:val="7"/>
    </w:pPr>
    <w:rPr>
      <w:rFonts w:eastAsia="MS Gothic"/>
      <w:sz w:val="24"/>
    </w:rPr>
  </w:style>
  <w:style w:type="paragraph" w:customStyle="1" w:styleId="MediumList21">
    <w:name w:val="Medium List 21"/>
    <w:basedOn w:val="Normal"/>
    <w:rsid w:val="001810B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810B3"/>
    <w:rPr>
      <w:sz w:val="17"/>
      <w:szCs w:val="24"/>
      <w:lang w:val="en-US" w:eastAsia="en-US" w:bidi="ar-SA"/>
    </w:rPr>
  </w:style>
  <w:style w:type="paragraph" w:customStyle="1" w:styleId="TagsFutura">
    <w:name w:val="TagsFutura"/>
    <w:basedOn w:val="Normal"/>
    <w:next w:val="Cites"/>
    <w:rsid w:val="001810B3"/>
    <w:rPr>
      <w:rFonts w:ascii="Futura" w:eastAsia="Times" w:hAnsi="Futura"/>
      <w:b/>
      <w:caps/>
      <w:sz w:val="18"/>
      <w:szCs w:val="20"/>
    </w:rPr>
  </w:style>
  <w:style w:type="character" w:customStyle="1" w:styleId="italics">
    <w:name w:val="italics"/>
    <w:basedOn w:val="DefaultParagraphFont"/>
    <w:rsid w:val="001810B3"/>
  </w:style>
  <w:style w:type="character" w:customStyle="1" w:styleId="m-3583723223135346788gmail-style13ptbold">
    <w:name w:val="m_-3583723223135346788gmail-style13ptbold"/>
    <w:basedOn w:val="DefaultParagraphFont"/>
    <w:rsid w:val="001810B3"/>
  </w:style>
  <w:style w:type="character" w:customStyle="1" w:styleId="m-3583723223135346788gmail-styleunderline">
    <w:name w:val="m_-3583723223135346788gmail-styleunderline"/>
    <w:basedOn w:val="DefaultParagraphFont"/>
    <w:rsid w:val="001810B3"/>
  </w:style>
  <w:style w:type="paragraph" w:customStyle="1" w:styleId="speakable">
    <w:name w:val="speakable"/>
    <w:basedOn w:val="Normal"/>
    <w:uiPriority w:val="99"/>
    <w:qFormat/>
    <w:rsid w:val="001810B3"/>
    <w:pPr>
      <w:spacing w:before="100" w:beforeAutospacing="1" w:after="100" w:afterAutospacing="1"/>
    </w:pPr>
  </w:style>
  <w:style w:type="character" w:customStyle="1" w:styleId="BoldUnderline2">
    <w:name w:val="Bold.Underline"/>
    <w:uiPriority w:val="1"/>
    <w:qFormat/>
    <w:rsid w:val="001810B3"/>
    <w:rPr>
      <w:b/>
      <w:u w:val="single"/>
    </w:rPr>
  </w:style>
  <w:style w:type="character" w:customStyle="1" w:styleId="UnresolvedMention3">
    <w:name w:val="Unresolved Mention3"/>
    <w:basedOn w:val="DefaultParagraphFont"/>
    <w:uiPriority w:val="99"/>
    <w:unhideWhenUsed/>
    <w:rsid w:val="001810B3"/>
    <w:rPr>
      <w:color w:val="808080"/>
      <w:shd w:val="clear" w:color="auto" w:fill="E6E6E6"/>
    </w:rPr>
  </w:style>
  <w:style w:type="paragraph" w:customStyle="1" w:styleId="useless">
    <w:name w:val="useless"/>
    <w:basedOn w:val="Normal"/>
    <w:uiPriority w:val="99"/>
    <w:qFormat/>
    <w:rsid w:val="001810B3"/>
    <w:rPr>
      <w:rFonts w:eastAsia="Times New Roman"/>
      <w:sz w:val="12"/>
    </w:rPr>
  </w:style>
  <w:style w:type="character" w:customStyle="1" w:styleId="tagCharCharCharChar">
    <w:name w:val="tag Char Char Char Char"/>
    <w:rsid w:val="001810B3"/>
    <w:rPr>
      <w:b/>
      <w:sz w:val="24"/>
      <w:szCs w:val="24"/>
      <w:lang w:val="en-US" w:eastAsia="en-US" w:bidi="ar-SA"/>
    </w:rPr>
  </w:style>
  <w:style w:type="character" w:customStyle="1" w:styleId="DebateUnderlined">
    <w:name w:val="Debate Underlined"/>
    <w:rsid w:val="001810B3"/>
    <w:rPr>
      <w:rFonts w:ascii="Helvetica" w:hAnsi="Helvetica"/>
      <w:sz w:val="20"/>
      <w:u w:val="single"/>
    </w:rPr>
  </w:style>
  <w:style w:type="character" w:styleId="PlaceholderText">
    <w:name w:val="Placeholder Text"/>
    <w:basedOn w:val="DefaultParagraphFont"/>
    <w:uiPriority w:val="99"/>
    <w:rsid w:val="001810B3"/>
    <w:rPr>
      <w:color w:val="808080"/>
    </w:rPr>
  </w:style>
  <w:style w:type="character" w:customStyle="1" w:styleId="byl">
    <w:name w:val="byl"/>
    <w:rsid w:val="001810B3"/>
  </w:style>
  <w:style w:type="paragraph" w:customStyle="1" w:styleId="css-xhhu0i">
    <w:name w:val="css-xhhu0i"/>
    <w:basedOn w:val="Normal"/>
    <w:rsid w:val="001810B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1810B3"/>
  </w:style>
  <w:style w:type="character" w:customStyle="1" w:styleId="m-8878800405382358272gmail-styleunderline">
    <w:name w:val="m_-8878800405382358272gmail-styleunderline"/>
    <w:basedOn w:val="DefaultParagraphFont"/>
    <w:rsid w:val="001810B3"/>
  </w:style>
  <w:style w:type="character" w:customStyle="1" w:styleId="m-5498913268213319940gmail-styleunderline">
    <w:name w:val="m_-5498913268213319940gmail-styleunderline"/>
    <w:basedOn w:val="DefaultParagraphFont"/>
    <w:rsid w:val="001810B3"/>
  </w:style>
  <w:style w:type="character" w:customStyle="1" w:styleId="overlay">
    <w:name w:val="overlay"/>
    <w:basedOn w:val="DefaultParagraphFont"/>
    <w:rsid w:val="001810B3"/>
  </w:style>
  <w:style w:type="character" w:customStyle="1" w:styleId="TagCharCharCharChar0">
    <w:name w:val="Tag Char Char Char Char"/>
    <w:basedOn w:val="DefaultParagraphFont"/>
    <w:rsid w:val="001810B3"/>
    <w:rPr>
      <w:rFonts w:ascii="Calibri" w:hAnsi="Calibri" w:cs="Calibri"/>
      <w:b/>
      <w:sz w:val="24"/>
    </w:rPr>
  </w:style>
  <w:style w:type="paragraph" w:customStyle="1" w:styleId="g-body">
    <w:name w:val="g-body"/>
    <w:basedOn w:val="Normal"/>
    <w:uiPriority w:val="99"/>
    <w:qFormat/>
    <w:rsid w:val="001810B3"/>
    <w:pPr>
      <w:spacing w:before="100" w:beforeAutospacing="1" w:after="100" w:afterAutospacing="1"/>
    </w:pPr>
    <w:rPr>
      <w:rFonts w:eastAsia="Times New Roman"/>
      <w:sz w:val="24"/>
    </w:rPr>
  </w:style>
  <w:style w:type="paragraph" w:customStyle="1" w:styleId="g-pstyle0">
    <w:name w:val="g-pstyle0"/>
    <w:basedOn w:val="Normal"/>
    <w:uiPriority w:val="99"/>
    <w:qFormat/>
    <w:rsid w:val="001810B3"/>
    <w:pPr>
      <w:spacing w:before="100" w:beforeAutospacing="1" w:after="100" w:afterAutospacing="1"/>
    </w:pPr>
    <w:rPr>
      <w:rFonts w:eastAsia="Times New Roman"/>
      <w:sz w:val="24"/>
    </w:rPr>
  </w:style>
  <w:style w:type="paragraph" w:customStyle="1" w:styleId="g-pstyle1">
    <w:name w:val="g-pstyle1"/>
    <w:basedOn w:val="Normal"/>
    <w:uiPriority w:val="99"/>
    <w:qFormat/>
    <w:rsid w:val="001810B3"/>
    <w:pPr>
      <w:spacing w:before="100" w:beforeAutospacing="1" w:after="100" w:afterAutospacing="1"/>
    </w:pPr>
    <w:rPr>
      <w:rFonts w:eastAsia="Times New Roman"/>
      <w:sz w:val="24"/>
    </w:rPr>
  </w:style>
  <w:style w:type="paragraph" w:customStyle="1" w:styleId="g-asset-hed">
    <w:name w:val="g-asset-hed"/>
    <w:basedOn w:val="Normal"/>
    <w:uiPriority w:val="99"/>
    <w:qFormat/>
    <w:rsid w:val="001810B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810B3"/>
    <w:pPr>
      <w:spacing w:before="100" w:beforeAutospacing="1" w:after="100" w:afterAutospacing="1"/>
    </w:pPr>
    <w:rPr>
      <w:rFonts w:ascii="Arial" w:hAnsi="Arial"/>
      <w:sz w:val="24"/>
    </w:rPr>
  </w:style>
  <w:style w:type="paragraph" w:customStyle="1" w:styleId="speech">
    <w:name w:val="speech"/>
    <w:basedOn w:val="Normal"/>
    <w:uiPriority w:val="99"/>
    <w:qFormat/>
    <w:rsid w:val="001810B3"/>
    <w:pPr>
      <w:spacing w:before="100" w:beforeAutospacing="1" w:after="100" w:afterAutospacing="1"/>
    </w:pPr>
    <w:rPr>
      <w:sz w:val="24"/>
    </w:rPr>
  </w:style>
  <w:style w:type="character" w:customStyle="1" w:styleId="adtext">
    <w:name w:val="adtext"/>
    <w:basedOn w:val="DefaultParagraphFont"/>
    <w:rsid w:val="001810B3"/>
  </w:style>
  <w:style w:type="character" w:customStyle="1" w:styleId="UL-Bold">
    <w:name w:val="UL-Bold"/>
    <w:basedOn w:val="DefaultParagraphFont"/>
    <w:rsid w:val="001810B3"/>
    <w:rPr>
      <w:u w:val="thick"/>
    </w:rPr>
  </w:style>
  <w:style w:type="character" w:customStyle="1" w:styleId="UL-None">
    <w:name w:val="UL-None"/>
    <w:basedOn w:val="DefaultParagraphFont"/>
    <w:rsid w:val="001810B3"/>
    <w:rPr>
      <w:strike w:val="0"/>
      <w:dstrike w:val="0"/>
      <w:u w:val="none"/>
      <w:effect w:val="none"/>
    </w:rPr>
  </w:style>
  <w:style w:type="character" w:customStyle="1" w:styleId="qu730rj69h">
    <w:name w:val="qu730rj69h"/>
    <w:basedOn w:val="DefaultParagraphFont"/>
    <w:rsid w:val="001810B3"/>
  </w:style>
  <w:style w:type="paragraph" w:customStyle="1" w:styleId="optext">
    <w:name w:val="optext"/>
    <w:basedOn w:val="Normal"/>
    <w:uiPriority w:val="99"/>
    <w:qFormat/>
    <w:rsid w:val="001810B3"/>
    <w:pPr>
      <w:spacing w:before="100" w:beforeAutospacing="1" w:after="100" w:afterAutospacing="1"/>
    </w:pPr>
    <w:rPr>
      <w:sz w:val="24"/>
    </w:rPr>
  </w:style>
  <w:style w:type="character" w:customStyle="1" w:styleId="lmy74qr12z">
    <w:name w:val="lmy74qr12z"/>
    <w:basedOn w:val="DefaultParagraphFont"/>
    <w:rsid w:val="001810B3"/>
  </w:style>
  <w:style w:type="character" w:customStyle="1" w:styleId="icr880">
    <w:name w:val="icr880"/>
    <w:basedOn w:val="DefaultParagraphFont"/>
    <w:rsid w:val="001810B3"/>
  </w:style>
  <w:style w:type="character" w:customStyle="1" w:styleId="hx23q54">
    <w:name w:val="hx23q54"/>
    <w:basedOn w:val="DefaultParagraphFont"/>
    <w:rsid w:val="001810B3"/>
  </w:style>
  <w:style w:type="character" w:customStyle="1" w:styleId="m-5348258726587825636gmail-style13ptbold">
    <w:name w:val="m_-5348258726587825636gmail-style13ptbold"/>
    <w:basedOn w:val="DefaultParagraphFont"/>
    <w:rsid w:val="001810B3"/>
  </w:style>
  <w:style w:type="character" w:customStyle="1" w:styleId="m-5348258726587825636gmail-styleunderline">
    <w:name w:val="m_-5348258726587825636gmail-styleunderline"/>
    <w:basedOn w:val="DefaultParagraphFont"/>
    <w:rsid w:val="001810B3"/>
  </w:style>
  <w:style w:type="character" w:customStyle="1" w:styleId="m4385445901877740177gmail-styleunderline">
    <w:name w:val="m_4385445901877740177gmail-styleunderline"/>
    <w:basedOn w:val="DefaultParagraphFont"/>
    <w:rsid w:val="001810B3"/>
  </w:style>
  <w:style w:type="character" w:customStyle="1" w:styleId="DDIUnderline">
    <w:name w:val="DDI Underline"/>
    <w:qFormat/>
    <w:rsid w:val="001810B3"/>
    <w:rPr>
      <w:rFonts w:ascii="Times New Roman" w:hAnsi="Times New Roman"/>
      <w:sz w:val="24"/>
      <w:u w:val="single"/>
    </w:rPr>
  </w:style>
  <w:style w:type="paragraph" w:customStyle="1" w:styleId="ALLCAPS">
    <w:name w:val="ALL CAPS"/>
    <w:basedOn w:val="Normal"/>
    <w:link w:val="ALLCAPSChar"/>
    <w:qFormat/>
    <w:rsid w:val="001810B3"/>
    <w:rPr>
      <w:rFonts w:eastAsia="Times New Roman"/>
      <w:b/>
      <w:caps/>
    </w:rPr>
  </w:style>
  <w:style w:type="character" w:customStyle="1" w:styleId="ALLCAPSChar">
    <w:name w:val="ALL CAPS Char"/>
    <w:basedOn w:val="DefaultParagraphFont"/>
    <w:link w:val="ALLCAPS"/>
    <w:rsid w:val="001810B3"/>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1810B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810B3"/>
    <w:rPr>
      <w:rFonts w:ascii="Times New Roman" w:eastAsia="Times New Roman" w:hAnsi="Times New Roman" w:cs="Times New Roman"/>
      <w:b/>
      <w:sz w:val="24"/>
    </w:rPr>
  </w:style>
  <w:style w:type="character" w:customStyle="1" w:styleId="Cites-AuthorDate">
    <w:name w:val="Cites-Author/Date"/>
    <w:rsid w:val="001810B3"/>
    <w:rPr>
      <w:rFonts w:ascii="Helvetica" w:hAnsi="Helvetica"/>
      <w:b/>
      <w:sz w:val="22"/>
      <w:szCs w:val="24"/>
      <w:u w:val="thick"/>
    </w:rPr>
  </w:style>
  <w:style w:type="paragraph" w:customStyle="1" w:styleId="CiteTag">
    <w:name w:val="Cite/Tag"/>
    <w:basedOn w:val="Normal"/>
    <w:uiPriority w:val="99"/>
    <w:qFormat/>
    <w:rsid w:val="001810B3"/>
    <w:rPr>
      <w:rFonts w:eastAsia="Cambria"/>
      <w:b/>
    </w:rPr>
  </w:style>
  <w:style w:type="character" w:customStyle="1" w:styleId="m489902567989944824gmail-style13ptbold">
    <w:name w:val="m_489902567989944824gmail-style13ptbold"/>
    <w:basedOn w:val="DefaultParagraphFont"/>
    <w:rsid w:val="001810B3"/>
  </w:style>
  <w:style w:type="character" w:customStyle="1" w:styleId="m489902567989944824gmail-styleunderline">
    <w:name w:val="m_489902567989944824gmail-styleunderline"/>
    <w:basedOn w:val="DefaultParagraphFont"/>
    <w:rsid w:val="001810B3"/>
  </w:style>
  <w:style w:type="character" w:customStyle="1" w:styleId="UnderlineCharChar3">
    <w:name w:val="Underline Char Char3"/>
    <w:rsid w:val="001810B3"/>
    <w:rPr>
      <w:szCs w:val="24"/>
      <w:u w:val="single"/>
      <w:lang w:val="en-US" w:eastAsia="en-US" w:bidi="ar-SA"/>
    </w:rPr>
  </w:style>
  <w:style w:type="character" w:customStyle="1" w:styleId="tl8wme">
    <w:name w:val="tl8wme"/>
    <w:basedOn w:val="DefaultParagraphFont"/>
    <w:rsid w:val="001810B3"/>
  </w:style>
  <w:style w:type="character" w:customStyle="1" w:styleId="Mention3">
    <w:name w:val="Mention3"/>
    <w:basedOn w:val="DefaultParagraphFont"/>
    <w:uiPriority w:val="99"/>
    <w:semiHidden/>
    <w:unhideWhenUsed/>
    <w:rsid w:val="001810B3"/>
    <w:rPr>
      <w:color w:val="2B579A"/>
      <w:shd w:val="clear" w:color="auto" w:fill="E6E6E6"/>
    </w:rPr>
  </w:style>
  <w:style w:type="character" w:customStyle="1" w:styleId="m-5251091010484660064gmail-style13ptbold">
    <w:name w:val="m_-5251091010484660064gmail-style13ptbold"/>
    <w:basedOn w:val="DefaultParagraphFont"/>
    <w:rsid w:val="001810B3"/>
  </w:style>
  <w:style w:type="character" w:customStyle="1" w:styleId="m-5251091010484660064gmail-styleunderline">
    <w:name w:val="m_-5251091010484660064gmail-styleunderline"/>
    <w:basedOn w:val="DefaultParagraphFont"/>
    <w:rsid w:val="001810B3"/>
  </w:style>
  <w:style w:type="character" w:customStyle="1" w:styleId="tablecaption">
    <w:name w:val="tablecaption"/>
    <w:basedOn w:val="DefaultParagraphFont"/>
    <w:rsid w:val="001810B3"/>
  </w:style>
  <w:style w:type="character" w:customStyle="1" w:styleId="StyleLatinHelvetica105ptBlack">
    <w:name w:val="Style (Latin) Helvetica 10.5 pt Black"/>
    <w:basedOn w:val="DefaultParagraphFont"/>
    <w:rsid w:val="001810B3"/>
    <w:rPr>
      <w:rFonts w:ascii="Times New Roman" w:hAnsi="Times New Roman"/>
      <w:color w:val="000000"/>
      <w:sz w:val="21"/>
    </w:rPr>
  </w:style>
  <w:style w:type="character" w:customStyle="1" w:styleId="Quotation">
    <w:name w:val="Quotation"/>
    <w:qFormat/>
    <w:rsid w:val="001810B3"/>
    <w:rPr>
      <w:rFonts w:ascii="Arial" w:hAnsi="Arial"/>
      <w:b/>
      <w:i/>
      <w:iCs/>
      <w:sz w:val="24"/>
      <w:u w:val="single"/>
    </w:rPr>
  </w:style>
  <w:style w:type="paragraph" w:customStyle="1" w:styleId="DateTime">
    <w:name w:val="DateTime"/>
    <w:basedOn w:val="Normal"/>
    <w:link w:val="DateTimeChar"/>
    <w:autoRedefine/>
    <w:uiPriority w:val="4"/>
    <w:qFormat/>
    <w:rsid w:val="001810B3"/>
  </w:style>
  <w:style w:type="character" w:customStyle="1" w:styleId="DateTimeChar">
    <w:name w:val="DateTime Char"/>
    <w:basedOn w:val="DefaultParagraphFont"/>
    <w:link w:val="DateTime"/>
    <w:uiPriority w:val="4"/>
    <w:rsid w:val="001810B3"/>
    <w:rPr>
      <w:rFonts w:ascii="Times New Roman" w:hAnsi="Times New Roman" w:cs="Times New Roman"/>
    </w:rPr>
  </w:style>
  <w:style w:type="paragraph" w:customStyle="1" w:styleId="Lecture">
    <w:name w:val="Lecture"/>
    <w:next w:val="BodyText"/>
    <w:link w:val="LectureChar"/>
    <w:autoRedefine/>
    <w:uiPriority w:val="4"/>
    <w:qFormat/>
    <w:rsid w:val="001810B3"/>
    <w:pPr>
      <w:spacing w:after="0"/>
      <w:outlineLvl w:val="5"/>
    </w:pPr>
    <w:rPr>
      <w:rFonts w:ascii="Arial" w:hAnsi="Arial" w:cs="Arial"/>
      <w:spacing w:val="-10"/>
    </w:rPr>
  </w:style>
  <w:style w:type="character" w:customStyle="1" w:styleId="LectureChar">
    <w:name w:val="Lecture Char"/>
    <w:basedOn w:val="DateTimeChar"/>
    <w:link w:val="Lecture"/>
    <w:uiPriority w:val="4"/>
    <w:rsid w:val="001810B3"/>
    <w:rPr>
      <w:rFonts w:ascii="Arial" w:hAnsi="Arial" w:cs="Arial"/>
      <w:spacing w:val="-10"/>
    </w:rPr>
  </w:style>
  <w:style w:type="character" w:customStyle="1" w:styleId="m-413333960618644972gmail-style13ptbold">
    <w:name w:val="m_-413333960618644972gmail-style13ptbold"/>
    <w:basedOn w:val="DefaultParagraphFont"/>
    <w:rsid w:val="001810B3"/>
  </w:style>
  <w:style w:type="character" w:customStyle="1" w:styleId="m-413333960618644972gmail-styleunderline">
    <w:name w:val="m_-413333960618644972gmail-styleunderline"/>
    <w:basedOn w:val="DefaultParagraphFont"/>
    <w:rsid w:val="001810B3"/>
  </w:style>
  <w:style w:type="character" w:customStyle="1" w:styleId="m8314098763611656848gmail-stylestylebold12pt">
    <w:name w:val="m_8314098763611656848gmail-stylestylebold12pt"/>
    <w:basedOn w:val="DefaultParagraphFont"/>
    <w:rsid w:val="001810B3"/>
  </w:style>
  <w:style w:type="character" w:customStyle="1" w:styleId="m8314098763611656848gmail-styleboldunderline">
    <w:name w:val="m_8314098763611656848gmail-styleboldunderline"/>
    <w:basedOn w:val="DefaultParagraphFont"/>
    <w:rsid w:val="001810B3"/>
  </w:style>
  <w:style w:type="paragraph" w:customStyle="1" w:styleId="Spacer">
    <w:name w:val="Spacer"/>
    <w:basedOn w:val="Heading1"/>
    <w:link w:val="SpacerChar"/>
    <w:autoRedefine/>
    <w:uiPriority w:val="4"/>
    <w:qFormat/>
    <w:rsid w:val="001810B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810B3"/>
    <w:rPr>
      <w:rFonts w:ascii="Georgia" w:eastAsiaTheme="majorEastAsia" w:hAnsi="Georgia" w:cstheme="majorBidi"/>
      <w:b/>
      <w:sz w:val="24"/>
      <w:szCs w:val="32"/>
    </w:rPr>
  </w:style>
  <w:style w:type="paragraph" w:customStyle="1" w:styleId="msonormal0">
    <w:name w:val="msonormal"/>
    <w:basedOn w:val="Normal"/>
    <w:qFormat/>
    <w:rsid w:val="001810B3"/>
    <w:pPr>
      <w:spacing w:before="100" w:beforeAutospacing="1" w:after="100" w:afterAutospacing="1"/>
    </w:pPr>
    <w:rPr>
      <w:rFonts w:eastAsia="Times New Roman"/>
      <w:sz w:val="24"/>
    </w:rPr>
  </w:style>
  <w:style w:type="paragraph" w:customStyle="1" w:styleId="TxBr41p1">
    <w:name w:val="TxBr_41p1"/>
    <w:basedOn w:val="Normal"/>
    <w:qFormat/>
    <w:rsid w:val="001810B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810B3"/>
    <w:rPr>
      <w:rFonts w:ascii="Georgia" w:eastAsia="Times New Roman" w:hAnsi="Georgia" w:cs="Arial" w:hint="default"/>
      <w:b/>
      <w:bCs/>
      <w:kern w:val="32"/>
      <w:sz w:val="28"/>
      <w:szCs w:val="32"/>
    </w:rPr>
  </w:style>
  <w:style w:type="character" w:customStyle="1" w:styleId="CiteReal0">
    <w:name w:val="CiteReal"/>
    <w:uiPriority w:val="1"/>
    <w:qFormat/>
    <w:rsid w:val="001810B3"/>
    <w:rPr>
      <w:rFonts w:ascii="Arial" w:hAnsi="Arial"/>
      <w:b/>
      <w:sz w:val="24"/>
      <w:u w:val="single"/>
    </w:rPr>
  </w:style>
  <w:style w:type="character" w:customStyle="1" w:styleId="dropcap1">
    <w:name w:val="dropcap1"/>
    <w:rsid w:val="001810B3"/>
  </w:style>
  <w:style w:type="paragraph" w:customStyle="1" w:styleId="Style42">
    <w:name w:val="Style42"/>
    <w:basedOn w:val="Normal"/>
    <w:uiPriority w:val="99"/>
    <w:rsid w:val="001810B3"/>
    <w:pPr>
      <w:spacing w:line="202" w:lineRule="exact"/>
      <w:jc w:val="both"/>
    </w:pPr>
    <w:rPr>
      <w:rFonts w:ascii="Palatino Linotype" w:hAnsi="Palatino Linotype" w:cs="Palatino Linotype"/>
    </w:rPr>
  </w:style>
  <w:style w:type="character" w:customStyle="1" w:styleId="FontStyle72">
    <w:name w:val="Font Style72"/>
    <w:uiPriority w:val="99"/>
    <w:rsid w:val="001810B3"/>
    <w:rPr>
      <w:rFonts w:ascii="Cambria" w:hAnsi="Cambria" w:cs="Cambria" w:hint="default"/>
      <w:sz w:val="16"/>
      <w:szCs w:val="16"/>
    </w:rPr>
  </w:style>
  <w:style w:type="character" w:customStyle="1" w:styleId="FontStyle73">
    <w:name w:val="Font Style73"/>
    <w:uiPriority w:val="99"/>
    <w:rsid w:val="001810B3"/>
    <w:rPr>
      <w:rFonts w:ascii="Cambria" w:hAnsi="Cambria" w:cs="Cambria" w:hint="default"/>
      <w:i/>
      <w:iCs/>
      <w:sz w:val="16"/>
      <w:szCs w:val="16"/>
    </w:rPr>
  </w:style>
  <w:style w:type="character" w:customStyle="1" w:styleId="UnderlinestyleChar20">
    <w:name w:val="Underline style Char2"/>
    <w:rsid w:val="001810B3"/>
    <w:rPr>
      <w:sz w:val="22"/>
      <w:szCs w:val="24"/>
      <w:u w:val="single"/>
      <w:lang w:val="en-US" w:eastAsia="en-US" w:bidi="ar-SA"/>
    </w:rPr>
  </w:style>
  <w:style w:type="character" w:customStyle="1" w:styleId="FontStyle49">
    <w:name w:val="Font Style49"/>
    <w:uiPriority w:val="99"/>
    <w:rsid w:val="001810B3"/>
    <w:rPr>
      <w:rFonts w:ascii="Cambria" w:hAnsi="Cambria" w:cs="Cambria"/>
      <w:sz w:val="20"/>
      <w:szCs w:val="20"/>
    </w:rPr>
  </w:style>
  <w:style w:type="character" w:customStyle="1" w:styleId="FontStyle50">
    <w:name w:val="Font Style50"/>
    <w:uiPriority w:val="99"/>
    <w:rsid w:val="001810B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810B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810B3"/>
    <w:rPr>
      <w:rFonts w:ascii="Cambria" w:eastAsia="Cambria" w:hAnsi="Cambria" w:cs="Cambria"/>
      <w:spacing w:val="-3"/>
      <w:szCs w:val="20"/>
    </w:rPr>
  </w:style>
  <w:style w:type="character" w:customStyle="1" w:styleId="kn">
    <w:name w:val="kn"/>
    <w:basedOn w:val="DefaultParagraphFont"/>
    <w:rsid w:val="001810B3"/>
  </w:style>
  <w:style w:type="character" w:customStyle="1" w:styleId="StyleStyleUnderlineUnderlineStyleBoldUnderlineIntenseEmphas">
    <w:name w:val="Style Style UnderlineUnderlineStyle Bold UnderlineIntense Emphas..."/>
    <w:basedOn w:val="DefaultParagraphFont"/>
    <w:rsid w:val="001810B3"/>
    <w:rPr>
      <w:b/>
      <w:bCs/>
      <w:sz w:val="26"/>
      <w:u w:val="single"/>
    </w:rPr>
  </w:style>
  <w:style w:type="character" w:customStyle="1" w:styleId="articoloinside">
    <w:name w:val="articolo_inside"/>
    <w:rsid w:val="001810B3"/>
  </w:style>
  <w:style w:type="paragraph" w:customStyle="1" w:styleId="pagetools">
    <w:name w:val="pagetools"/>
    <w:basedOn w:val="Normal"/>
    <w:rsid w:val="001810B3"/>
    <w:pPr>
      <w:spacing w:before="100" w:beforeAutospacing="1" w:after="100" w:afterAutospacing="1"/>
    </w:pPr>
    <w:rPr>
      <w:rFonts w:ascii="Cambria" w:eastAsia="Cambria" w:hAnsi="Cambria"/>
      <w:sz w:val="24"/>
    </w:rPr>
  </w:style>
  <w:style w:type="character" w:customStyle="1" w:styleId="job">
    <w:name w:val="job"/>
    <w:basedOn w:val="DefaultParagraphFont"/>
    <w:rsid w:val="001810B3"/>
  </w:style>
  <w:style w:type="character" w:customStyle="1" w:styleId="publisher">
    <w:name w:val="publisher"/>
    <w:basedOn w:val="DefaultParagraphFont"/>
    <w:rsid w:val="001810B3"/>
  </w:style>
  <w:style w:type="character" w:customStyle="1" w:styleId="pubyear">
    <w:name w:val="pubyear"/>
    <w:basedOn w:val="DefaultParagraphFont"/>
    <w:rsid w:val="001810B3"/>
  </w:style>
  <w:style w:type="character" w:customStyle="1" w:styleId="pubcity">
    <w:name w:val="pubcity"/>
    <w:basedOn w:val="DefaultParagraphFont"/>
    <w:rsid w:val="001810B3"/>
  </w:style>
  <w:style w:type="paragraph" w:customStyle="1" w:styleId="C-Text">
    <w:name w:val="C-Text"/>
    <w:basedOn w:val="Normal"/>
    <w:rsid w:val="001810B3"/>
    <w:pPr>
      <w:tabs>
        <w:tab w:val="num" w:pos="720"/>
      </w:tabs>
      <w:ind w:left="720" w:hanging="360"/>
    </w:pPr>
    <w:rPr>
      <w:rFonts w:ascii="Book Antiqua" w:hAnsi="Book Antiqua"/>
      <w:sz w:val="24"/>
    </w:rPr>
  </w:style>
  <w:style w:type="character" w:customStyle="1" w:styleId="ecdate">
    <w:name w:val="ec_date"/>
    <w:basedOn w:val="DefaultParagraphFont"/>
    <w:rsid w:val="001810B3"/>
    <w:rPr>
      <w:rFonts w:ascii="Symbol" w:hAnsi="Symbol" w:hint="default"/>
      <w:sz w:val="20"/>
      <w:szCs w:val="20"/>
      <w:shd w:val="clear" w:color="auto" w:fill="FFFFFF"/>
    </w:rPr>
  </w:style>
  <w:style w:type="paragraph" w:customStyle="1" w:styleId="ecmsonormal">
    <w:name w:val="ec_msonormal"/>
    <w:basedOn w:val="Normal"/>
    <w:rsid w:val="001810B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810B3"/>
  </w:style>
  <w:style w:type="character" w:customStyle="1" w:styleId="articleheadline">
    <w:name w:val="articleheadline"/>
    <w:basedOn w:val="DefaultParagraphFont"/>
    <w:rsid w:val="001810B3"/>
  </w:style>
  <w:style w:type="paragraph" w:customStyle="1" w:styleId="u-intro">
    <w:name w:val="u-intro"/>
    <w:basedOn w:val="Normal"/>
    <w:rsid w:val="001810B3"/>
    <w:pPr>
      <w:spacing w:before="100" w:beforeAutospacing="1" w:after="100" w:afterAutospacing="1"/>
    </w:pPr>
    <w:rPr>
      <w:rFonts w:ascii="Georgia" w:hAnsi="Georgia"/>
      <w:sz w:val="24"/>
    </w:rPr>
  </w:style>
  <w:style w:type="character" w:customStyle="1" w:styleId="u-byline">
    <w:name w:val="u-byline"/>
    <w:basedOn w:val="DefaultParagraphFont"/>
    <w:rsid w:val="001810B3"/>
  </w:style>
  <w:style w:type="character" w:customStyle="1" w:styleId="articlebya">
    <w:name w:val="articleby_a"/>
    <w:basedOn w:val="DefaultParagraphFont"/>
    <w:rsid w:val="001810B3"/>
  </w:style>
  <w:style w:type="character" w:customStyle="1" w:styleId="popupwinby">
    <w:name w:val="popupwinby"/>
    <w:basedOn w:val="DefaultParagraphFont"/>
    <w:rsid w:val="001810B3"/>
  </w:style>
  <w:style w:type="character" w:customStyle="1" w:styleId="storyheader">
    <w:name w:val="storyheader"/>
    <w:basedOn w:val="DefaultParagraphFont"/>
    <w:rsid w:val="001810B3"/>
  </w:style>
  <w:style w:type="character" w:customStyle="1" w:styleId="marron">
    <w:name w:val="marron"/>
    <w:basedOn w:val="DefaultParagraphFont"/>
    <w:rsid w:val="001810B3"/>
  </w:style>
  <w:style w:type="paragraph" w:customStyle="1" w:styleId="StyleNormalWeb10pt">
    <w:name w:val="Style Normal (Web) + 10 pt"/>
    <w:basedOn w:val="NormalWeb"/>
    <w:next w:val="Normal"/>
    <w:rsid w:val="001810B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810B3"/>
    <w:rPr>
      <w:szCs w:val="24"/>
      <w:lang w:val="en-US" w:eastAsia="en-US" w:bidi="ar-SA"/>
    </w:rPr>
  </w:style>
  <w:style w:type="paragraph" w:customStyle="1" w:styleId="TagCiteShells">
    <w:name w:val="Tag/Cite/Shells"/>
    <w:basedOn w:val="Normal"/>
    <w:rsid w:val="001810B3"/>
    <w:rPr>
      <w:rFonts w:ascii="Georgia" w:hAnsi="Georgia"/>
      <w:b/>
    </w:rPr>
  </w:style>
  <w:style w:type="paragraph" w:customStyle="1" w:styleId="DefinitionTerm">
    <w:name w:val="Definition Term"/>
    <w:basedOn w:val="Normal"/>
    <w:next w:val="Normal"/>
    <w:rsid w:val="001810B3"/>
    <w:rPr>
      <w:rFonts w:ascii="Georgia" w:hAnsi="Georgia"/>
      <w:snapToGrid w:val="0"/>
      <w:sz w:val="24"/>
    </w:rPr>
  </w:style>
  <w:style w:type="character" w:customStyle="1" w:styleId="Style3CharChar">
    <w:name w:val="Style3 Char Char"/>
    <w:basedOn w:val="DefaultParagraphFont"/>
    <w:rsid w:val="001810B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810B3"/>
    <w:pPr>
      <w:spacing w:after="60"/>
    </w:pPr>
    <w:rPr>
      <w:rFonts w:ascii="Georgia" w:eastAsia="Segoe UI" w:hAnsi="Georgia" w:cs="Cambria"/>
      <w:caps/>
      <w:sz w:val="20"/>
      <w:lang w:eastAsia="zh-CN"/>
    </w:rPr>
  </w:style>
  <w:style w:type="character" w:customStyle="1" w:styleId="NormalChar0">
    <w:name w:val="Normal Char"/>
    <w:basedOn w:val="DefaultParagraphFont"/>
    <w:rsid w:val="001810B3"/>
    <w:rPr>
      <w:lang w:eastAsia="en-US"/>
    </w:rPr>
  </w:style>
  <w:style w:type="character" w:customStyle="1" w:styleId="BoldUnderlineChar2">
    <w:name w:val="Bold + Underline Char"/>
    <w:basedOn w:val="DefaultParagraphFont"/>
    <w:rsid w:val="001810B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810B3"/>
  </w:style>
  <w:style w:type="character" w:customStyle="1" w:styleId="CharacterStyle7">
    <w:name w:val="Character Style 7"/>
    <w:rsid w:val="001810B3"/>
    <w:rPr>
      <w:rFonts w:ascii="Trebuchet MS" w:hAnsi="Trebuchet MS" w:cs="Trebuchet MS"/>
      <w:sz w:val="20"/>
      <w:szCs w:val="20"/>
      <w:u w:val="single"/>
    </w:rPr>
  </w:style>
  <w:style w:type="character" w:customStyle="1" w:styleId="StyleStyle4Char">
    <w:name w:val="Style Style4 + Char"/>
    <w:basedOn w:val="DefaultParagraphFont"/>
    <w:rsid w:val="001810B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810B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810B3"/>
    <w:rPr>
      <w:rFonts w:ascii="Symbol" w:hAnsi="Symbol"/>
      <w:sz w:val="21"/>
      <w:szCs w:val="21"/>
      <w:u w:val="thick"/>
    </w:rPr>
  </w:style>
  <w:style w:type="paragraph" w:customStyle="1" w:styleId="Cite8">
    <w:name w:val="Cite8"/>
    <w:basedOn w:val="Normal"/>
    <w:autoRedefine/>
    <w:qFormat/>
    <w:rsid w:val="001810B3"/>
    <w:rPr>
      <w:rFonts w:ascii="Trebuchet MS" w:eastAsia="Verdana" w:hAnsi="Trebuchet MS" w:cs="Cambria"/>
      <w:sz w:val="16"/>
    </w:rPr>
  </w:style>
  <w:style w:type="paragraph" w:customStyle="1" w:styleId="8font">
    <w:name w:val="8font"/>
    <w:basedOn w:val="Normal"/>
    <w:next w:val="Normal"/>
    <w:autoRedefine/>
    <w:qFormat/>
    <w:rsid w:val="001810B3"/>
    <w:rPr>
      <w:rFonts w:ascii="Georgia" w:eastAsia="Cambria Math" w:hAnsi="Georgia" w:cs="Cambria"/>
      <w:sz w:val="16"/>
      <w:szCs w:val="16"/>
    </w:rPr>
  </w:style>
  <w:style w:type="paragraph" w:customStyle="1" w:styleId="BoldUnderlineChar20">
    <w:name w:val="BoldUnderline Char2"/>
    <w:link w:val="BoldUnderlineChar2Char"/>
    <w:rsid w:val="001810B3"/>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810B3"/>
    <w:rPr>
      <w:rFonts w:ascii="Times New Roman" w:eastAsia="Times New Roman" w:hAnsi="Times New Roman" w:cs="Times New Roman"/>
      <w:b/>
      <w:sz w:val="20"/>
      <w:szCs w:val="24"/>
      <w:u w:val="single"/>
    </w:rPr>
  </w:style>
  <w:style w:type="character" w:customStyle="1" w:styleId="UnderlineCharChar4">
    <w:name w:val="Underline Char Char4"/>
    <w:rsid w:val="001810B3"/>
    <w:rPr>
      <w:szCs w:val="24"/>
      <w:u w:val="single"/>
      <w:lang w:val="en-US" w:eastAsia="en-US" w:bidi="ar-SA"/>
    </w:rPr>
  </w:style>
  <w:style w:type="character" w:customStyle="1" w:styleId="BoldUnderlineCharChar3">
    <w:name w:val="BoldUnderline Char Char3"/>
    <w:rsid w:val="001810B3"/>
    <w:rPr>
      <w:b/>
      <w:szCs w:val="24"/>
      <w:u w:val="single"/>
      <w:lang w:val="en-US" w:eastAsia="en-US" w:bidi="ar-SA"/>
    </w:rPr>
  </w:style>
  <w:style w:type="character" w:customStyle="1" w:styleId="BoldUnderlineCharChar2">
    <w:name w:val="BoldUnderline Char Char2"/>
    <w:rsid w:val="001810B3"/>
    <w:rPr>
      <w:b/>
      <w:szCs w:val="24"/>
      <w:u w:val="single"/>
      <w:lang w:val="en-US" w:eastAsia="en-US" w:bidi="ar-SA"/>
    </w:rPr>
  </w:style>
  <w:style w:type="paragraph" w:customStyle="1" w:styleId="UnderlineCard0">
    <w:name w:val="UnderlineCard"/>
    <w:basedOn w:val="Heading3"/>
    <w:link w:val="UnderlineCardChar0"/>
    <w:qFormat/>
    <w:rsid w:val="001810B3"/>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1810B3"/>
    <w:rPr>
      <w:rFonts w:ascii="Georgia" w:eastAsia="Calibri" w:hAnsi="Georgia" w:cs="Times New Roman"/>
      <w:bCs/>
      <w:sz w:val="20"/>
      <w:szCs w:val="20"/>
      <w:u w:val="single"/>
      <w:lang w:val="x-none" w:eastAsia="x-none"/>
    </w:rPr>
  </w:style>
  <w:style w:type="character" w:customStyle="1" w:styleId="5Notunderlined">
    <w:name w:val="5 Not underlined"/>
    <w:rsid w:val="001810B3"/>
    <w:rPr>
      <w:rFonts w:ascii="Times New Roman" w:hAnsi="Times New Roman"/>
      <w:sz w:val="16"/>
    </w:rPr>
  </w:style>
  <w:style w:type="character" w:customStyle="1" w:styleId="volume-issue">
    <w:name w:val="volume-issue"/>
    <w:rsid w:val="001810B3"/>
    <w:rPr>
      <w:rFonts w:cs="Times New Roman"/>
    </w:rPr>
  </w:style>
  <w:style w:type="character" w:customStyle="1" w:styleId="storytext">
    <w:name w:val="storytext"/>
    <w:basedOn w:val="DefaultParagraphFont"/>
    <w:rsid w:val="001810B3"/>
  </w:style>
  <w:style w:type="character" w:customStyle="1" w:styleId="boldness1">
    <w:name w:val="boldness1"/>
    <w:rsid w:val="001810B3"/>
  </w:style>
  <w:style w:type="paragraph" w:customStyle="1" w:styleId="Cardd">
    <w:name w:val="Cardd"/>
    <w:basedOn w:val="Normal"/>
    <w:uiPriority w:val="4"/>
    <w:qFormat/>
    <w:rsid w:val="001810B3"/>
    <w:pPr>
      <w:ind w:left="288" w:right="288"/>
    </w:pPr>
    <w:rPr>
      <w:rFonts w:ascii="Georgia" w:hAnsi="Georgia"/>
    </w:rPr>
  </w:style>
  <w:style w:type="paragraph" w:customStyle="1" w:styleId="document0">
    <w:name w:val="document"/>
    <w:basedOn w:val="Normal"/>
    <w:qFormat/>
    <w:rsid w:val="001810B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810B3"/>
  </w:style>
  <w:style w:type="character" w:customStyle="1" w:styleId="aa">
    <w:name w:val="_"/>
    <w:basedOn w:val="DefaultParagraphFont"/>
    <w:rsid w:val="001810B3"/>
  </w:style>
  <w:style w:type="paragraph" w:customStyle="1" w:styleId="Shrink6">
    <w:name w:val="Shrink 6"/>
    <w:basedOn w:val="Normal"/>
    <w:qFormat/>
    <w:rsid w:val="001810B3"/>
    <w:rPr>
      <w:rFonts w:ascii="Georgia" w:eastAsia="Calibri" w:hAnsi="Georgia"/>
      <w:sz w:val="12"/>
    </w:rPr>
  </w:style>
  <w:style w:type="character" w:customStyle="1" w:styleId="messagecontent">
    <w:name w:val="message_content"/>
    <w:rsid w:val="001810B3"/>
  </w:style>
  <w:style w:type="paragraph" w:customStyle="1" w:styleId="BriefTitleWorks">
    <w:name w:val="Brief Title Works"/>
    <w:basedOn w:val="Heading1"/>
    <w:link w:val="BriefTitleWorksChar"/>
    <w:rsid w:val="001810B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810B3"/>
    <w:rPr>
      <w:rFonts w:ascii="Georgia" w:eastAsia="Times New Roman" w:hAnsi="Georgia" w:cs="Arial"/>
      <w:b/>
      <w:kern w:val="32"/>
      <w:sz w:val="24"/>
      <w:szCs w:val="32"/>
      <w:u w:val="single"/>
    </w:rPr>
  </w:style>
  <w:style w:type="character" w:customStyle="1" w:styleId="twelptblackblack1">
    <w:name w:val="twelptblackblack1"/>
    <w:basedOn w:val="DefaultParagraphFont"/>
    <w:rsid w:val="001810B3"/>
    <w:rPr>
      <w:rFonts w:ascii="Verdana" w:hAnsi="Verdana" w:hint="default"/>
      <w:color w:val="000000"/>
      <w:sz w:val="16"/>
      <w:szCs w:val="16"/>
    </w:rPr>
  </w:style>
  <w:style w:type="character" w:customStyle="1" w:styleId="Heading3CharCharCharChar1">
    <w:name w:val="Heading 3 Char Char Char Char1"/>
    <w:rsid w:val="001810B3"/>
    <w:rPr>
      <w:rFonts w:cs="Arial"/>
      <w:bCs/>
      <w:szCs w:val="26"/>
      <w:u w:val="single"/>
      <w:lang w:val="en-US" w:eastAsia="en-US" w:bidi="ar-SA"/>
    </w:rPr>
  </w:style>
  <w:style w:type="paragraph" w:customStyle="1" w:styleId="conintrotext">
    <w:name w:val="conintrotext"/>
    <w:basedOn w:val="Normal"/>
    <w:uiPriority w:val="99"/>
    <w:rsid w:val="001810B3"/>
    <w:pPr>
      <w:spacing w:before="100" w:beforeAutospacing="1" w:after="100" w:afterAutospacing="1"/>
    </w:pPr>
    <w:rPr>
      <w:rFonts w:ascii="Georgia" w:eastAsia="Times New Roman" w:hAnsi="Georgia"/>
      <w:sz w:val="24"/>
    </w:rPr>
  </w:style>
  <w:style w:type="character" w:customStyle="1" w:styleId="comment-body">
    <w:name w:val="comment-body"/>
    <w:rsid w:val="001810B3"/>
  </w:style>
  <w:style w:type="character" w:customStyle="1" w:styleId="UnderlineCharCharChar1">
    <w:name w:val="Underline Char Char Char1"/>
    <w:rsid w:val="001810B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810B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810B3"/>
    <w:rPr>
      <w:rFonts w:asciiTheme="minorHAnsi" w:eastAsia="MS Mincho" w:hAnsiTheme="minorHAnsi" w:cstheme="minorBidi"/>
      <w:b/>
      <w:u w:val="single"/>
    </w:rPr>
  </w:style>
  <w:style w:type="character" w:customStyle="1" w:styleId="mw-headline">
    <w:name w:val="mw-headline"/>
    <w:rsid w:val="001810B3"/>
  </w:style>
  <w:style w:type="character" w:customStyle="1" w:styleId="flagicon">
    <w:name w:val="flagicon"/>
    <w:rsid w:val="001810B3"/>
  </w:style>
  <w:style w:type="paragraph" w:customStyle="1" w:styleId="assert">
    <w:name w:val="assert"/>
    <w:basedOn w:val="Normal"/>
    <w:uiPriority w:val="99"/>
    <w:rsid w:val="001810B3"/>
    <w:pPr>
      <w:spacing w:before="100" w:beforeAutospacing="1" w:after="100" w:afterAutospacing="1"/>
    </w:pPr>
    <w:rPr>
      <w:rFonts w:ascii="Georgia" w:eastAsia="Times New Roman" w:hAnsi="Georgia"/>
      <w:sz w:val="24"/>
    </w:rPr>
  </w:style>
  <w:style w:type="character" w:customStyle="1" w:styleId="apturelink">
    <w:name w:val="apturelink"/>
    <w:rsid w:val="001810B3"/>
  </w:style>
  <w:style w:type="character" w:customStyle="1" w:styleId="apturelinkicon">
    <w:name w:val="apturelinkicon"/>
    <w:rsid w:val="001810B3"/>
  </w:style>
  <w:style w:type="paragraph" w:customStyle="1" w:styleId="Default1">
    <w:name w:val="Default1"/>
    <w:basedOn w:val="Default"/>
    <w:next w:val="Default"/>
    <w:uiPriority w:val="99"/>
    <w:rsid w:val="001810B3"/>
    <w:rPr>
      <w:color w:val="auto"/>
    </w:rPr>
  </w:style>
  <w:style w:type="paragraph" w:customStyle="1" w:styleId="center">
    <w:name w:val="center"/>
    <w:basedOn w:val="Normal"/>
    <w:uiPriority w:val="99"/>
    <w:rsid w:val="001810B3"/>
    <w:pPr>
      <w:spacing w:before="100" w:beforeAutospacing="1" w:after="100" w:afterAutospacing="1"/>
    </w:pPr>
    <w:rPr>
      <w:rFonts w:ascii="Georgia" w:eastAsia="Times New Roman" w:hAnsi="Georgia"/>
      <w:sz w:val="24"/>
    </w:rPr>
  </w:style>
  <w:style w:type="character" w:customStyle="1" w:styleId="LittleChar">
    <w:name w:val="Little Char"/>
    <w:link w:val="Little"/>
    <w:rsid w:val="001810B3"/>
    <w:rPr>
      <w:rFonts w:ascii="Times New Roman" w:eastAsia="Times New Roman" w:hAnsi="Times New Roman" w:cs="Times New Roman"/>
      <w:sz w:val="16"/>
    </w:rPr>
  </w:style>
  <w:style w:type="character" w:customStyle="1" w:styleId="UnderlineChar1Char">
    <w:name w:val="Underline Char1 Char"/>
    <w:rsid w:val="001810B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810B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810B3"/>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810B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810B3"/>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810B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810B3"/>
    <w:rPr>
      <w:rFonts w:asciiTheme="minorHAnsi" w:eastAsia="MS Mincho" w:hAnsiTheme="minorHAnsi" w:cstheme="minorBidi"/>
      <w:b/>
      <w:u w:val="single"/>
    </w:rPr>
  </w:style>
  <w:style w:type="paragraph" w:customStyle="1" w:styleId="CardBody">
    <w:name w:val="Card Body"/>
    <w:basedOn w:val="Normal"/>
    <w:link w:val="CardBodyChar"/>
    <w:qFormat/>
    <w:rsid w:val="001810B3"/>
    <w:rPr>
      <w:rFonts w:ascii="Georgia" w:eastAsia="Times New Roman" w:hAnsi="Georgia"/>
      <w:sz w:val="16"/>
    </w:rPr>
  </w:style>
  <w:style w:type="character" w:customStyle="1" w:styleId="CardBodyChar">
    <w:name w:val="Card Body Char"/>
    <w:link w:val="CardBody"/>
    <w:rsid w:val="001810B3"/>
    <w:rPr>
      <w:rFonts w:ascii="Georgia" w:eastAsia="Times New Roman" w:hAnsi="Georgia" w:cs="Times New Roman"/>
      <w:sz w:val="16"/>
    </w:rPr>
  </w:style>
  <w:style w:type="character" w:customStyle="1" w:styleId="ptitleinside">
    <w:name w:val="p_title_inside"/>
    <w:rsid w:val="001810B3"/>
  </w:style>
  <w:style w:type="paragraph" w:customStyle="1" w:styleId="StyleBoldandUnderlineChar11ptBorderSinglesolidline">
    <w:name w:val="Style Bold and Underline Char + 11 pt Border: : (Single solid line..."/>
    <w:link w:val="StyleBoldandUnderlineChar11ptBorderSinglesolidlineChar"/>
    <w:qFormat/>
    <w:rsid w:val="001810B3"/>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810B3"/>
    <w:rPr>
      <w:rFonts w:eastAsia="Times New Roman"/>
      <w:b/>
      <w:bCs/>
      <w:szCs w:val="20"/>
      <w:u w:val="single"/>
      <w:bdr w:val="single" w:sz="4" w:space="0" w:color="auto"/>
    </w:rPr>
  </w:style>
  <w:style w:type="paragraph" w:customStyle="1" w:styleId="Indentation">
    <w:name w:val="Indentation"/>
    <w:basedOn w:val="Normal"/>
    <w:uiPriority w:val="99"/>
    <w:rsid w:val="001810B3"/>
    <w:pPr>
      <w:ind w:left="288" w:right="288"/>
    </w:pPr>
    <w:rPr>
      <w:rFonts w:ascii="Georgia" w:hAnsi="Georgia"/>
    </w:rPr>
  </w:style>
  <w:style w:type="character" w:customStyle="1" w:styleId="StyleUnderlineCharChar9ptBold">
    <w:name w:val="Style Underline Char Char + 9 pt Bold"/>
    <w:rsid w:val="001810B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810B3"/>
    <w:rPr>
      <w:rFonts w:ascii="Georgia" w:eastAsia="Times New Roman" w:hAnsi="Georgia"/>
      <w:u w:val="single"/>
    </w:rPr>
  </w:style>
  <w:style w:type="character" w:customStyle="1" w:styleId="StyleStyle4ArialNarrow9ptChar">
    <w:name w:val="Style Style4 + Arial Narrow 9 pt Char"/>
    <w:link w:val="StyleStyle4ArialNarrow9pt"/>
    <w:rsid w:val="001810B3"/>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1810B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810B3"/>
    <w:rPr>
      <w:rFonts w:ascii="Georgia" w:eastAsia="Times New Roman" w:hAnsi="Georgia" w:cs="Times New Roman"/>
      <w:b/>
      <w:bCs/>
      <w:u w:val="single"/>
    </w:rPr>
  </w:style>
  <w:style w:type="character" w:customStyle="1" w:styleId="StyleBoldandUnderlineCharChar29pt">
    <w:name w:val="Style Bold and Underline Char Char2 + 9 pt"/>
    <w:rsid w:val="001810B3"/>
    <w:rPr>
      <w:rFonts w:ascii="Times New Roman" w:hAnsi="Times New Roman"/>
      <w:b/>
      <w:bCs/>
      <w:noProof w:val="0"/>
      <w:sz w:val="20"/>
      <w:u w:val="single"/>
    </w:rPr>
  </w:style>
  <w:style w:type="character" w:customStyle="1" w:styleId="StyleUnderlineCharChar19pt">
    <w:name w:val="Style Underline Char Char1 + 9 pt"/>
    <w:rsid w:val="001810B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810B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810B3"/>
    <w:rPr>
      <w:rFonts w:ascii="Georgia" w:eastAsia="Times New Roman" w:hAnsi="Georgia"/>
      <w:b/>
      <w:smallCaps/>
      <w:sz w:val="24"/>
      <w:szCs w:val="24"/>
      <w:u w:val="single"/>
    </w:rPr>
  </w:style>
  <w:style w:type="character" w:customStyle="1" w:styleId="CardTextCharChar">
    <w:name w:val="Card Text Char Char"/>
    <w:rsid w:val="001810B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810B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810B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1810B3"/>
    <w:rPr>
      <w:rFonts w:ascii="Times New Roman" w:hAnsi="Times New Roman"/>
      <w:sz w:val="24"/>
      <w:u w:val="single"/>
      <w:bdr w:val="none" w:sz="0" w:space="0" w:color="auto"/>
      <w:shd w:val="clear" w:color="auto" w:fill="auto"/>
    </w:rPr>
  </w:style>
  <w:style w:type="character" w:customStyle="1" w:styleId="FifthChar">
    <w:name w:val="Fifth Char"/>
    <w:link w:val="Fifth"/>
    <w:rsid w:val="001810B3"/>
    <w:rPr>
      <w:rFonts w:ascii="Arial" w:eastAsia="Calibri" w:hAnsi="Arial" w:cs="Times New Roman"/>
    </w:rPr>
  </w:style>
  <w:style w:type="paragraph" w:customStyle="1" w:styleId="Third">
    <w:name w:val="Third"/>
    <w:basedOn w:val="Normal"/>
    <w:link w:val="ThirdChar"/>
    <w:rsid w:val="001810B3"/>
    <w:rPr>
      <w:rFonts w:ascii="Georgia" w:eastAsia="Times New Roman" w:hAnsi="Georgia"/>
      <w:b/>
      <w:u w:val="single"/>
      <w:lang w:val="x-none" w:eastAsia="x-none"/>
    </w:rPr>
  </w:style>
  <w:style w:type="character" w:customStyle="1" w:styleId="ThirdChar">
    <w:name w:val="Third Char"/>
    <w:link w:val="Third"/>
    <w:rsid w:val="001810B3"/>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1810B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810B3"/>
  </w:style>
  <w:style w:type="paragraph" w:customStyle="1" w:styleId="DebateUnderlineBoldChar">
    <w:name w:val="Debate Underline Bold Char"/>
    <w:basedOn w:val="Normal"/>
    <w:link w:val="DebateUnderlineBoldCharChar"/>
    <w:rsid w:val="001810B3"/>
    <w:pPr>
      <w:jc w:val="both"/>
    </w:pPr>
    <w:rPr>
      <w:rFonts w:ascii="Georgia" w:eastAsia="Times New Roman" w:hAnsi="Georgia"/>
      <w:b/>
      <w:u w:val="thick"/>
    </w:rPr>
  </w:style>
  <w:style w:type="character" w:customStyle="1" w:styleId="DebateUnderlineBoldCharChar">
    <w:name w:val="Debate Underline Bold Char Char"/>
    <w:link w:val="DebateUnderlineBoldChar"/>
    <w:rsid w:val="001810B3"/>
    <w:rPr>
      <w:rFonts w:ascii="Georgia" w:eastAsia="Times New Roman" w:hAnsi="Georgia" w:cs="Times New Roman"/>
      <w:b/>
      <w:u w:val="thick"/>
    </w:rPr>
  </w:style>
  <w:style w:type="character" w:customStyle="1" w:styleId="bloctitlesChar">
    <w:name w:val="bloc titles Char"/>
    <w:link w:val="bloctitles"/>
    <w:rsid w:val="001810B3"/>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1810B3"/>
    <w:pPr>
      <w:widowControl w:val="0"/>
      <w:spacing w:after="200"/>
    </w:pPr>
    <w:rPr>
      <w:rFonts w:ascii="Helvetica Neue" w:hAnsi="Helvetica Neue"/>
      <w:b/>
      <w:sz w:val="18"/>
    </w:rPr>
  </w:style>
  <w:style w:type="character" w:customStyle="1" w:styleId="3TagCite">
    <w:name w:val="3 Tag/Cite"/>
    <w:rsid w:val="001810B3"/>
    <w:rPr>
      <w:rFonts w:ascii="Times New Roman" w:hAnsi="Times New Roman"/>
      <w:b/>
    </w:rPr>
  </w:style>
  <w:style w:type="character" w:customStyle="1" w:styleId="4Qualifications">
    <w:name w:val="4 Qualifications"/>
    <w:rsid w:val="001810B3"/>
    <w:rPr>
      <w:rFonts w:ascii="Times New Roman" w:hAnsi="Times New Roman"/>
      <w:sz w:val="19"/>
    </w:rPr>
  </w:style>
  <w:style w:type="character" w:customStyle="1" w:styleId="6Underlined">
    <w:name w:val="6 Underlined"/>
    <w:rsid w:val="001810B3"/>
    <w:rPr>
      <w:rFonts w:ascii="Times New Roman" w:hAnsi="Times New Roman"/>
      <w:b/>
      <w:sz w:val="21"/>
      <w:u w:val="single"/>
    </w:rPr>
  </w:style>
  <w:style w:type="paragraph" w:customStyle="1" w:styleId="Cards1CharChar">
    <w:name w:val="Cards1 Char Char"/>
    <w:basedOn w:val="Normal"/>
    <w:link w:val="Cards1CharCharChar"/>
    <w:rsid w:val="001810B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810B3"/>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1810B3"/>
    <w:rPr>
      <w:rFonts w:asciiTheme="minorHAnsi" w:hAnsiTheme="minorHAnsi" w:cstheme="minorBidi"/>
      <w:u w:val="single"/>
    </w:rPr>
  </w:style>
  <w:style w:type="character" w:customStyle="1" w:styleId="CitesCharCharChar">
    <w:name w:val="Cites Char Char Char"/>
    <w:rsid w:val="001810B3"/>
    <w:rPr>
      <w:rFonts w:ascii="Times New Roman" w:eastAsia="Times New Roman" w:hAnsi="Times New Roman" w:cs="Times New Roman"/>
      <w:sz w:val="20"/>
      <w:szCs w:val="24"/>
    </w:rPr>
  </w:style>
  <w:style w:type="character" w:customStyle="1" w:styleId="nohighlighting">
    <w:name w:val="no highlighting"/>
    <w:rsid w:val="001810B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810B3"/>
    <w:rPr>
      <w:rFonts w:ascii="Cambria" w:hAnsi="Cambria" w:hint="default"/>
      <w:sz w:val="21"/>
      <w:u w:val="single"/>
    </w:rPr>
  </w:style>
  <w:style w:type="paragraph" w:customStyle="1" w:styleId="Swag">
    <w:name w:val="Swag"/>
    <w:basedOn w:val="Normal"/>
    <w:link w:val="SwagChar"/>
    <w:qFormat/>
    <w:rsid w:val="001810B3"/>
    <w:rPr>
      <w:rFonts w:ascii="Georgia" w:hAnsi="Georgia"/>
      <w:color w:val="0000FF"/>
      <w:sz w:val="12"/>
      <w:u w:val="single"/>
    </w:rPr>
  </w:style>
  <w:style w:type="character" w:customStyle="1" w:styleId="SwagChar">
    <w:name w:val="Swag Char"/>
    <w:link w:val="Swag"/>
    <w:rsid w:val="001810B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1810B3"/>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810B3"/>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810B3"/>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810B3"/>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1810B3"/>
    <w:rPr>
      <w:rFonts w:eastAsia="MS Mincho"/>
    </w:rPr>
  </w:style>
  <w:style w:type="character" w:customStyle="1" w:styleId="StyleStyleCardTextLeft-075Right0Char">
    <w:name w:val="Style Style Card Text + Left:  -0.75&quot; + Right:  0&quot; Char"/>
    <w:link w:val="StyleStyleCardTextLeft-075Right0"/>
    <w:rsid w:val="001810B3"/>
    <w:rPr>
      <w:rFonts w:ascii="Times New Roman" w:eastAsia="MS Mincho" w:hAnsi="Times New Roman" w:cs="Times New Roman"/>
    </w:rPr>
  </w:style>
  <w:style w:type="character" w:customStyle="1" w:styleId="CharChar61">
    <w:name w:val="Char Char61"/>
    <w:rsid w:val="001810B3"/>
    <w:rPr>
      <w:rFonts w:cs="Arial"/>
      <w:bCs/>
      <w:sz w:val="16"/>
      <w:szCs w:val="26"/>
      <w:lang w:val="en-US" w:eastAsia="en-US" w:bidi="ar-SA"/>
    </w:rPr>
  </w:style>
  <w:style w:type="character" w:customStyle="1" w:styleId="ListBulletChar">
    <w:name w:val="List Bullet Char"/>
    <w:link w:val="ListBullet"/>
    <w:uiPriority w:val="99"/>
    <w:rsid w:val="001810B3"/>
    <w:rPr>
      <w:rFonts w:ascii="Times New Roman" w:eastAsia="Calibri" w:hAnsi="Times New Roman" w:cs="Times New Roman"/>
    </w:rPr>
  </w:style>
  <w:style w:type="paragraph" w:customStyle="1" w:styleId="subhead10">
    <w:name w:val="subhead1"/>
    <w:basedOn w:val="Normal"/>
    <w:uiPriority w:val="99"/>
    <w:rsid w:val="001810B3"/>
    <w:pPr>
      <w:spacing w:before="100" w:beforeAutospacing="1" w:after="100" w:afterAutospacing="1"/>
    </w:pPr>
    <w:rPr>
      <w:rFonts w:ascii="Georgia" w:eastAsia="Times New Roman" w:hAnsi="Georgia"/>
      <w:sz w:val="24"/>
    </w:rPr>
  </w:style>
  <w:style w:type="character" w:customStyle="1" w:styleId="styledate0">
    <w:name w:val="styledate"/>
    <w:rsid w:val="001810B3"/>
  </w:style>
  <w:style w:type="character" w:customStyle="1" w:styleId="BoldandUnderlineChar1">
    <w:name w:val="Bold and Underline Char1"/>
    <w:rsid w:val="001810B3"/>
    <w:rPr>
      <w:b/>
      <w:szCs w:val="24"/>
      <w:u w:val="single"/>
      <w:lang w:val="en-US" w:eastAsia="en-US" w:bidi="ar-SA"/>
    </w:rPr>
  </w:style>
  <w:style w:type="character" w:customStyle="1" w:styleId="BoldandUnderlineChar1Char2">
    <w:name w:val="Bold and Underline Char1 Char2"/>
    <w:rsid w:val="001810B3"/>
    <w:rPr>
      <w:b/>
      <w:szCs w:val="24"/>
      <w:u w:val="single"/>
      <w:lang w:val="en-US" w:eastAsia="en-US" w:bidi="ar-SA"/>
    </w:rPr>
  </w:style>
  <w:style w:type="character" w:customStyle="1" w:styleId="BoldandUnderlineCharChar1">
    <w:name w:val="Bold and Underline Char Char1"/>
    <w:rsid w:val="001810B3"/>
    <w:rPr>
      <w:b/>
      <w:szCs w:val="24"/>
      <w:u w:val="single"/>
      <w:lang w:val="en-US" w:eastAsia="en-US" w:bidi="ar-SA"/>
    </w:rPr>
  </w:style>
  <w:style w:type="character" w:customStyle="1" w:styleId="BoldandUnderlineChar6">
    <w:name w:val="Bold and Underline Char6"/>
    <w:rsid w:val="001810B3"/>
    <w:rPr>
      <w:b/>
      <w:szCs w:val="24"/>
      <w:u w:val="single"/>
      <w:lang w:val="en-US" w:eastAsia="en-US" w:bidi="ar-SA"/>
    </w:rPr>
  </w:style>
  <w:style w:type="paragraph" w:customStyle="1" w:styleId="abstract">
    <w:name w:val="abstract"/>
    <w:basedOn w:val="Normal"/>
    <w:uiPriority w:val="99"/>
    <w:rsid w:val="001810B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1810B3"/>
    <w:rPr>
      <w:rFonts w:ascii="Georgia" w:eastAsia="Times New Roman" w:hAnsi="Georgia"/>
      <w:b/>
      <w:bCs/>
      <w:u w:val="single"/>
    </w:rPr>
  </w:style>
  <w:style w:type="character" w:customStyle="1" w:styleId="StyleUnderlineChar11ptBold2Char">
    <w:name w:val="Style Underline Char + 11 pt Bold2 Char"/>
    <w:link w:val="StyleUnderlineChar11ptBold2"/>
    <w:rsid w:val="001810B3"/>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1810B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810B3"/>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810B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810B3"/>
    <w:rPr>
      <w:rFonts w:ascii="Georgia" w:eastAsia="Times New Roman" w:hAnsi="Georgia" w:cs="Times New Roman"/>
      <w:u w:val="single"/>
    </w:rPr>
  </w:style>
  <w:style w:type="character" w:customStyle="1" w:styleId="style13">
    <w:name w:val="style1"/>
    <w:rsid w:val="001810B3"/>
  </w:style>
  <w:style w:type="character" w:customStyle="1" w:styleId="pmtermsel">
    <w:name w:val="pmtermsel"/>
    <w:rsid w:val="001810B3"/>
  </w:style>
  <w:style w:type="character" w:customStyle="1" w:styleId="showipapr">
    <w:name w:val="show_ipapr"/>
    <w:rsid w:val="001810B3"/>
  </w:style>
  <w:style w:type="character" w:customStyle="1" w:styleId="dnindex">
    <w:name w:val="dnindex"/>
    <w:rsid w:val="001810B3"/>
  </w:style>
  <w:style w:type="character" w:customStyle="1" w:styleId="23">
    <w:name w:val="23"/>
    <w:rsid w:val="001810B3"/>
    <w:rPr>
      <w:rFonts w:ascii="Times New Roman" w:hAnsi="Times New Roman" w:cs="Arial"/>
      <w:bCs/>
      <w:sz w:val="20"/>
      <w:u w:val="single"/>
      <w:lang w:val="en-US" w:eastAsia="en-US" w:bidi="ar-SA"/>
    </w:rPr>
  </w:style>
  <w:style w:type="character" w:customStyle="1" w:styleId="33">
    <w:name w:val="33"/>
    <w:rsid w:val="001810B3"/>
    <w:rPr>
      <w:rFonts w:ascii="Times New Roman" w:hAnsi="Times New Roman" w:cs="Arial"/>
      <w:b/>
      <w:bCs/>
      <w:sz w:val="20"/>
      <w:u w:val="single"/>
      <w:lang w:val="en-US" w:eastAsia="en-US" w:bidi="ar-SA"/>
    </w:rPr>
  </w:style>
  <w:style w:type="character" w:customStyle="1" w:styleId="55">
    <w:name w:val="55"/>
    <w:rsid w:val="001810B3"/>
    <w:rPr>
      <w:rFonts w:cs="Arial"/>
      <w:bCs/>
      <w:sz w:val="20"/>
      <w:u w:val="single"/>
      <w:lang w:val="en-US" w:eastAsia="en-US" w:bidi="ar-SA"/>
    </w:rPr>
  </w:style>
  <w:style w:type="character" w:customStyle="1" w:styleId="authoraffil">
    <w:name w:val="authoraffil"/>
    <w:rsid w:val="001810B3"/>
  </w:style>
  <w:style w:type="character" w:customStyle="1" w:styleId="CharChar8">
    <w:name w:val="Char Char8"/>
    <w:rsid w:val="001810B3"/>
    <w:rPr>
      <w:rFonts w:ascii="Georgia" w:eastAsia="Times New Roman" w:hAnsi="Georgia"/>
      <w:b/>
      <w:bCs/>
      <w:sz w:val="30"/>
      <w:szCs w:val="28"/>
      <w:u w:val="single"/>
    </w:rPr>
  </w:style>
  <w:style w:type="character" w:customStyle="1" w:styleId="FontStyle13">
    <w:name w:val="Font Style13"/>
    <w:uiPriority w:val="99"/>
    <w:rsid w:val="001810B3"/>
    <w:rPr>
      <w:rFonts w:ascii="Constantia" w:hAnsi="Constantia" w:cs="Constantia"/>
      <w:sz w:val="18"/>
      <w:szCs w:val="18"/>
    </w:rPr>
  </w:style>
  <w:style w:type="character" w:customStyle="1" w:styleId="TagsCharCharCharChar">
    <w:name w:val="Tags Char Char Char Char"/>
    <w:rsid w:val="001810B3"/>
    <w:rPr>
      <w:rFonts w:ascii="Times New Roman" w:eastAsia="Times New Roman" w:hAnsi="Times New Roman" w:cs="Times New Roman"/>
      <w:b/>
      <w:sz w:val="24"/>
      <w:szCs w:val="24"/>
    </w:rPr>
  </w:style>
  <w:style w:type="character" w:customStyle="1" w:styleId="Citation1Char">
    <w:name w:val="Citation1 Char"/>
    <w:link w:val="Citation10"/>
    <w:locked/>
    <w:rsid w:val="001810B3"/>
    <w:rPr>
      <w:rFonts w:ascii="Georgia" w:hAnsi="Georgia"/>
      <w:b/>
      <w:u w:val="single"/>
    </w:rPr>
  </w:style>
  <w:style w:type="paragraph" w:customStyle="1" w:styleId="Citation10">
    <w:name w:val="Citation1"/>
    <w:basedOn w:val="Normal"/>
    <w:link w:val="Citation1Char"/>
    <w:qFormat/>
    <w:rsid w:val="001810B3"/>
    <w:rPr>
      <w:rFonts w:ascii="Georgia" w:hAnsi="Georgia" w:cstheme="minorBidi"/>
      <w:b/>
      <w:u w:val="single"/>
    </w:rPr>
  </w:style>
  <w:style w:type="character" w:customStyle="1" w:styleId="TaglineChar">
    <w:name w:val="Tagline Char"/>
    <w:link w:val="Tagline2"/>
    <w:locked/>
    <w:rsid w:val="001810B3"/>
    <w:rPr>
      <w:rFonts w:ascii="Georgia" w:hAnsi="Georgia"/>
      <w:b/>
    </w:rPr>
  </w:style>
  <w:style w:type="paragraph" w:customStyle="1" w:styleId="Tagline2">
    <w:name w:val="Tagline"/>
    <w:basedOn w:val="Normal"/>
    <w:link w:val="TaglineChar"/>
    <w:qFormat/>
    <w:rsid w:val="001810B3"/>
    <w:rPr>
      <w:rFonts w:ascii="Georgia" w:hAnsi="Georgia" w:cstheme="minorBidi"/>
      <w:b/>
    </w:rPr>
  </w:style>
  <w:style w:type="paragraph" w:customStyle="1" w:styleId="StyleLeft021">
    <w:name w:val="Style Left:  0.2&quot;1"/>
    <w:basedOn w:val="Normal"/>
    <w:uiPriority w:val="99"/>
    <w:rsid w:val="001810B3"/>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810B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810B3"/>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810B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810B3"/>
    <w:rPr>
      <w:rFonts w:ascii="Georgia" w:eastAsia="Times New Roman" w:hAnsi="Georgia" w:cs="Times New Roman"/>
      <w:u w:val="single"/>
      <w:bdr w:val="single" w:sz="4" w:space="0" w:color="auto"/>
    </w:rPr>
  </w:style>
  <w:style w:type="character" w:customStyle="1" w:styleId="boldcitationChar">
    <w:name w:val="bold citation Char"/>
    <w:rsid w:val="001810B3"/>
    <w:rPr>
      <w:rFonts w:ascii="Arial" w:hAnsi="Arial"/>
      <w:b/>
      <w:sz w:val="28"/>
      <w:szCs w:val="24"/>
      <w:u w:val="thick"/>
      <w:lang w:val="en-US" w:eastAsia="en-US" w:bidi="ar-SA"/>
    </w:rPr>
  </w:style>
  <w:style w:type="paragraph" w:customStyle="1" w:styleId="BlockTitle20">
    <w:name w:val="Block Title #2"/>
    <w:basedOn w:val="Normal"/>
    <w:uiPriority w:val="99"/>
    <w:rsid w:val="001810B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810B3"/>
    <w:rPr>
      <w:rFonts w:ascii="Georgia" w:hAnsi="Georgia"/>
      <w:b/>
    </w:rPr>
  </w:style>
  <w:style w:type="character" w:customStyle="1" w:styleId="BoldunderlineChar3">
    <w:name w:val="Bold/underline Char"/>
    <w:rsid w:val="001810B3"/>
    <w:rPr>
      <w:rFonts w:eastAsia="SimSun"/>
      <w:b/>
      <w:noProof w:val="0"/>
      <w:sz w:val="24"/>
      <w:szCs w:val="24"/>
      <w:u w:val="single"/>
      <w:lang w:val="en-US" w:eastAsia="zh-CN" w:bidi="ar-SA"/>
    </w:rPr>
  </w:style>
  <w:style w:type="character" w:customStyle="1" w:styleId="underlinetextchar0">
    <w:name w:val="underlinetextchar"/>
    <w:rsid w:val="001810B3"/>
  </w:style>
  <w:style w:type="character" w:customStyle="1" w:styleId="boldciteChar1">
    <w:name w:val="bold cite Char1"/>
    <w:rsid w:val="001810B3"/>
    <w:rPr>
      <w:b/>
      <w:sz w:val="28"/>
      <w:u w:val="thick" w:color="000000"/>
    </w:rPr>
  </w:style>
  <w:style w:type="character" w:customStyle="1" w:styleId="tagCharCharChar1">
    <w:name w:val="tag Char Char Char1"/>
    <w:rsid w:val="001810B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810B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810B3"/>
    <w:rPr>
      <w:rFonts w:ascii="Times New Roman" w:hAnsi="Times New Roman" w:cs="Times New Roman"/>
      <w:sz w:val="18"/>
      <w:szCs w:val="18"/>
    </w:rPr>
  </w:style>
  <w:style w:type="character" w:customStyle="1" w:styleId="bylines">
    <w:name w:val="bylines"/>
    <w:basedOn w:val="DefaultParagraphFont"/>
    <w:rsid w:val="001810B3"/>
  </w:style>
  <w:style w:type="character" w:customStyle="1" w:styleId="StyleStyleBoldUnderlineUnderlineIntenseEmphasis1apple-style-2">
    <w:name w:val="Style Style Bold UnderlineUnderlineIntense Emphasis1apple-style-...2"/>
    <w:basedOn w:val="DefaultParagraphFont"/>
    <w:rsid w:val="001810B3"/>
    <w:rPr>
      <w:b w:val="0"/>
      <w:bCs/>
      <w:sz w:val="22"/>
      <w:u w:val="single"/>
    </w:rPr>
  </w:style>
  <w:style w:type="character" w:customStyle="1" w:styleId="FontStyle57">
    <w:name w:val="Font Style57"/>
    <w:rsid w:val="001810B3"/>
    <w:rPr>
      <w:rFonts w:ascii="Georgia" w:hAnsi="Georgia" w:cs="Georgia"/>
      <w:b/>
      <w:bCs/>
      <w:sz w:val="14"/>
      <w:szCs w:val="14"/>
    </w:rPr>
  </w:style>
  <w:style w:type="character" w:customStyle="1" w:styleId="FontStyle89">
    <w:name w:val="Font Style89"/>
    <w:rsid w:val="001810B3"/>
    <w:rPr>
      <w:rFonts w:ascii="Times New Roman" w:hAnsi="Times New Roman" w:cs="Times New Roman"/>
      <w:b/>
      <w:bCs/>
      <w:smallCaps/>
      <w:spacing w:val="40"/>
      <w:sz w:val="16"/>
      <w:szCs w:val="16"/>
    </w:rPr>
  </w:style>
  <w:style w:type="character" w:customStyle="1" w:styleId="style3Char0">
    <w:name w:val="style 3 Char"/>
    <w:rsid w:val="001810B3"/>
    <w:rPr>
      <w:sz w:val="18"/>
      <w:szCs w:val="24"/>
      <w:lang w:val="en-US" w:eastAsia="en-US" w:bidi="ar-SA"/>
    </w:rPr>
  </w:style>
  <w:style w:type="paragraph" w:customStyle="1" w:styleId="003Cite">
    <w:name w:val="003Cite"/>
    <w:basedOn w:val="Normal"/>
    <w:qFormat/>
    <w:rsid w:val="001810B3"/>
    <w:rPr>
      <w:rFonts w:eastAsia="Calibri"/>
      <w:sz w:val="16"/>
      <w:szCs w:val="16"/>
    </w:rPr>
  </w:style>
  <w:style w:type="paragraph" w:customStyle="1" w:styleId="NormalBold">
    <w:name w:val="Normal + Bold"/>
    <w:aliases w:val="Double Underline"/>
    <w:basedOn w:val="Normal"/>
    <w:link w:val="NormalBoldChar"/>
    <w:rsid w:val="001810B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810B3"/>
    <w:rPr>
      <w:rFonts w:ascii="Georgia" w:hAnsi="Georgia" w:cs="Times New Roman"/>
      <w:b/>
      <w:color w:val="000000"/>
      <w:u w:val="single"/>
    </w:rPr>
  </w:style>
  <w:style w:type="character" w:customStyle="1" w:styleId="BlockHeadingsChar1">
    <w:name w:val="Block Headings Char1"/>
    <w:rsid w:val="001810B3"/>
    <w:rPr>
      <w:b/>
      <w:caps/>
    </w:rPr>
  </w:style>
  <w:style w:type="character" w:customStyle="1" w:styleId="FontStyle170">
    <w:name w:val="Font Style170"/>
    <w:uiPriority w:val="99"/>
    <w:rsid w:val="001810B3"/>
    <w:rPr>
      <w:rFonts w:ascii="Bookman Old Style" w:hAnsi="Bookman Old Style" w:cs="Bookman Old Style"/>
      <w:sz w:val="16"/>
      <w:szCs w:val="16"/>
    </w:rPr>
  </w:style>
  <w:style w:type="character" w:customStyle="1" w:styleId="FontStyle17">
    <w:name w:val="Font Style17"/>
    <w:uiPriority w:val="99"/>
    <w:rsid w:val="001810B3"/>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1810B3"/>
    <w:rPr>
      <w:u w:val="single"/>
    </w:rPr>
  </w:style>
  <w:style w:type="character" w:customStyle="1" w:styleId="SmallChar0">
    <w:name w:val="Small Char"/>
    <w:aliases w:val="Debate Text Char1,No Spacing2 Char1,No Spacing11 Char1,Read stuff Char,Very Small Text Char,Dont use Char"/>
    <w:qFormat/>
    <w:rsid w:val="001810B3"/>
    <w:rPr>
      <w:rFonts w:ascii="Arial Narrow" w:hAnsi="Arial Narrow" w:cs="Times New Roman"/>
      <w:color w:val="000000"/>
      <w:sz w:val="16"/>
    </w:rPr>
  </w:style>
  <w:style w:type="paragraph" w:customStyle="1" w:styleId="CitationCharChar">
    <w:name w:val="Citation Char Char"/>
    <w:basedOn w:val="Normal"/>
    <w:uiPriority w:val="6"/>
    <w:qFormat/>
    <w:rsid w:val="001810B3"/>
    <w:pPr>
      <w:ind w:left="1440" w:right="1440"/>
    </w:pPr>
    <w:rPr>
      <w:rFonts w:ascii="Cambria" w:eastAsia="Verdana" w:hAnsi="Cambria" w:cs="Cambria"/>
      <w:szCs w:val="20"/>
      <w:u w:val="single"/>
    </w:rPr>
  </w:style>
  <w:style w:type="character" w:customStyle="1" w:styleId="tChar">
    <w:name w:val="t Char"/>
    <w:rsid w:val="001810B3"/>
    <w:rPr>
      <w:rFonts w:ascii="Georgia" w:eastAsia="Times New Roman" w:hAnsi="Georgia" w:cs="Calibri"/>
      <w:b/>
      <w:lang w:val="x-none" w:eastAsia="x-none"/>
    </w:rPr>
  </w:style>
  <w:style w:type="character" w:customStyle="1" w:styleId="Heading3CharCharCharChar">
    <w:name w:val="Heading 3 Char Char Char Char"/>
    <w:basedOn w:val="DefaultParagraphFont"/>
    <w:rsid w:val="001810B3"/>
    <w:rPr>
      <w:rFonts w:cs="Arial"/>
      <w:bCs/>
      <w:szCs w:val="26"/>
      <w:u w:val="single"/>
      <w:lang w:val="en-US" w:eastAsia="en-US" w:bidi="ar-SA"/>
    </w:rPr>
  </w:style>
  <w:style w:type="character" w:customStyle="1" w:styleId="Mention4">
    <w:name w:val="Mention4"/>
    <w:basedOn w:val="DefaultParagraphFont"/>
    <w:uiPriority w:val="99"/>
    <w:semiHidden/>
    <w:unhideWhenUsed/>
    <w:rsid w:val="001810B3"/>
    <w:rPr>
      <w:color w:val="2B579A"/>
      <w:shd w:val="clear" w:color="auto" w:fill="E6E6E6"/>
    </w:rPr>
  </w:style>
  <w:style w:type="character" w:customStyle="1" w:styleId="m-895152127622952443gmail-style13ptbold">
    <w:name w:val="m_-895152127622952443gmail-style13ptbold"/>
    <w:basedOn w:val="DefaultParagraphFont"/>
    <w:rsid w:val="001810B3"/>
  </w:style>
  <w:style w:type="character" w:customStyle="1" w:styleId="m4133802843404377303gmail-style13ptbold">
    <w:name w:val="m_4133802843404377303gmail-style13ptbold"/>
    <w:basedOn w:val="DefaultParagraphFont"/>
    <w:rsid w:val="001810B3"/>
  </w:style>
  <w:style w:type="character" w:customStyle="1" w:styleId="m4133802843404377303gmail-styleunderline">
    <w:name w:val="m_4133802843404377303gmail-styleunderline"/>
    <w:basedOn w:val="DefaultParagraphFont"/>
    <w:rsid w:val="001810B3"/>
  </w:style>
  <w:style w:type="character" w:customStyle="1" w:styleId="m1864609289044096952gmail-style13ptbold">
    <w:name w:val="m_1864609289044096952gmail-style13ptbold"/>
    <w:basedOn w:val="DefaultParagraphFont"/>
    <w:rsid w:val="001810B3"/>
  </w:style>
  <w:style w:type="character" w:customStyle="1" w:styleId="m-2434640214339110092gmail-style13ptbold">
    <w:name w:val="m_-2434640214339110092gmail-style13ptbold"/>
    <w:basedOn w:val="DefaultParagraphFont"/>
    <w:rsid w:val="001810B3"/>
  </w:style>
  <w:style w:type="character" w:customStyle="1" w:styleId="m-2434640214339110092gmail-styleunderline">
    <w:name w:val="m_-2434640214339110092gmail-styleunderline"/>
    <w:basedOn w:val="DefaultParagraphFont"/>
    <w:rsid w:val="001810B3"/>
  </w:style>
  <w:style w:type="character" w:customStyle="1" w:styleId="articlepage-articlebody-firstletter">
    <w:name w:val="articlepage-articlebody-firstletter"/>
    <w:basedOn w:val="DefaultParagraphFont"/>
    <w:rsid w:val="001810B3"/>
  </w:style>
  <w:style w:type="character" w:customStyle="1" w:styleId="UnresolvedMention32">
    <w:name w:val="Unresolved Mention32"/>
    <w:basedOn w:val="DefaultParagraphFont"/>
    <w:uiPriority w:val="99"/>
    <w:semiHidden/>
    <w:unhideWhenUsed/>
    <w:rsid w:val="001810B3"/>
    <w:rPr>
      <w:color w:val="605E5C"/>
      <w:shd w:val="clear" w:color="auto" w:fill="E1DFDD"/>
    </w:rPr>
  </w:style>
  <w:style w:type="character" w:customStyle="1" w:styleId="m-2745674872889869693gmail-style13ptbold">
    <w:name w:val="m_-2745674872889869693gmail-style13ptbold"/>
    <w:basedOn w:val="DefaultParagraphFont"/>
    <w:rsid w:val="001810B3"/>
  </w:style>
  <w:style w:type="character" w:customStyle="1" w:styleId="m-2745674872889869693gmail-styleunderline">
    <w:name w:val="m_-2745674872889869693gmail-styleunderline"/>
    <w:basedOn w:val="DefaultParagraphFont"/>
    <w:rsid w:val="001810B3"/>
  </w:style>
  <w:style w:type="character" w:customStyle="1" w:styleId="UnresolvedMention31">
    <w:name w:val="Unresolved Mention31"/>
    <w:basedOn w:val="DefaultParagraphFont"/>
    <w:uiPriority w:val="99"/>
    <w:semiHidden/>
    <w:unhideWhenUsed/>
    <w:rsid w:val="001810B3"/>
    <w:rPr>
      <w:color w:val="808080"/>
      <w:shd w:val="clear" w:color="auto" w:fill="E6E6E6"/>
    </w:rPr>
  </w:style>
  <w:style w:type="character" w:customStyle="1" w:styleId="UnresolvedMention4">
    <w:name w:val="Unresolved Mention4"/>
    <w:basedOn w:val="DefaultParagraphFont"/>
    <w:uiPriority w:val="99"/>
    <w:semiHidden/>
    <w:unhideWhenUsed/>
    <w:rsid w:val="001810B3"/>
    <w:rPr>
      <w:color w:val="808080"/>
      <w:shd w:val="clear" w:color="auto" w:fill="E6E6E6"/>
    </w:rPr>
  </w:style>
  <w:style w:type="character" w:customStyle="1" w:styleId="m-8082899869479211226gmail-styleunderline">
    <w:name w:val="m_-8082899869479211226gmail-styleunderline"/>
    <w:basedOn w:val="DefaultParagraphFont"/>
    <w:rsid w:val="001810B3"/>
  </w:style>
  <w:style w:type="paragraph" w:customStyle="1" w:styleId="NoteLevel23">
    <w:name w:val="Note Level 23"/>
    <w:basedOn w:val="Normal"/>
    <w:next w:val="Normal"/>
    <w:uiPriority w:val="99"/>
    <w:qFormat/>
    <w:rsid w:val="001810B3"/>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810B3"/>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810B3"/>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810B3"/>
    <w:rPr>
      <w:color w:val="605E5C"/>
      <w:shd w:val="clear" w:color="auto" w:fill="E1DFDD"/>
    </w:rPr>
  </w:style>
  <w:style w:type="character" w:customStyle="1" w:styleId="UnresolvedMention6">
    <w:name w:val="Unresolved Mention6"/>
    <w:basedOn w:val="DefaultParagraphFont"/>
    <w:uiPriority w:val="99"/>
    <w:semiHidden/>
    <w:unhideWhenUsed/>
    <w:rsid w:val="001810B3"/>
    <w:rPr>
      <w:color w:val="605E5C"/>
      <w:shd w:val="clear" w:color="auto" w:fill="E1DFDD"/>
    </w:rPr>
  </w:style>
  <w:style w:type="character" w:customStyle="1" w:styleId="hubidentifier">
    <w:name w:val="hub_identifier"/>
    <w:basedOn w:val="DefaultParagraphFont"/>
    <w:rsid w:val="001810B3"/>
  </w:style>
  <w:style w:type="paragraph" w:customStyle="1" w:styleId="standardeinzug">
    <w:name w:val="standardeinzug"/>
    <w:basedOn w:val="Normal"/>
    <w:rsid w:val="001810B3"/>
    <w:pPr>
      <w:spacing w:before="100" w:beforeAutospacing="1" w:after="100" w:afterAutospacing="1"/>
    </w:pPr>
    <w:rPr>
      <w:rFonts w:eastAsia="Times New Roman"/>
      <w:sz w:val="24"/>
      <w:szCs w:val="24"/>
    </w:rPr>
  </w:style>
  <w:style w:type="paragraph" w:customStyle="1" w:styleId="aufzhlungnormal">
    <w:name w:val="aufzhlungnormal"/>
    <w:basedOn w:val="Normal"/>
    <w:rsid w:val="001810B3"/>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1810B3"/>
  </w:style>
  <w:style w:type="paragraph" w:customStyle="1" w:styleId="entrefilet">
    <w:name w:val="entrefilet"/>
    <w:basedOn w:val="Normal"/>
    <w:rsid w:val="001810B3"/>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1810B3"/>
    <w:pPr>
      <w:spacing w:before="100" w:beforeAutospacing="1" w:after="100" w:afterAutospacing="1"/>
    </w:pPr>
    <w:rPr>
      <w:rFonts w:eastAsia="Times New Roman"/>
      <w:sz w:val="24"/>
      <w:szCs w:val="24"/>
    </w:rPr>
  </w:style>
  <w:style w:type="paragraph" w:customStyle="1" w:styleId="tabberschrift">
    <w:name w:val="tabberschrift"/>
    <w:basedOn w:val="Normal"/>
    <w:rsid w:val="001810B3"/>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1810B3"/>
  </w:style>
  <w:style w:type="character" w:customStyle="1" w:styleId="m-268162420547309261gmail-stylestylebold12pt">
    <w:name w:val="m_-268162420547309261gmail-stylestylebold12pt"/>
    <w:basedOn w:val="DefaultParagraphFont"/>
    <w:rsid w:val="001810B3"/>
  </w:style>
  <w:style w:type="character" w:customStyle="1" w:styleId="m-268162420547309261gmail-styleboldunderline">
    <w:name w:val="m_-268162420547309261gmail-styleboldunderline"/>
    <w:basedOn w:val="DefaultParagraphFont"/>
    <w:rsid w:val="001810B3"/>
  </w:style>
  <w:style w:type="character" w:customStyle="1" w:styleId="m-5621139387307470627gmail-style13ptbold">
    <w:name w:val="m_-5621139387307470627gmail-style13ptbold"/>
    <w:basedOn w:val="DefaultParagraphFont"/>
    <w:rsid w:val="001810B3"/>
  </w:style>
  <w:style w:type="character" w:customStyle="1" w:styleId="m-5621139387307470627gmail-styleunderline">
    <w:name w:val="m_-5621139387307470627gmail-styleunderline"/>
    <w:basedOn w:val="DefaultParagraphFont"/>
    <w:rsid w:val="001810B3"/>
  </w:style>
  <w:style w:type="character" w:customStyle="1" w:styleId="m-4930835733434609408gmail-style13ptbold">
    <w:name w:val="m_-4930835733434609408gmail-style13ptbold"/>
    <w:basedOn w:val="DefaultParagraphFont"/>
    <w:rsid w:val="001810B3"/>
  </w:style>
  <w:style w:type="character" w:customStyle="1" w:styleId="m-4930835733434609408gmail-styleunderline">
    <w:name w:val="m_-4930835733434609408gmail-styleunderline"/>
    <w:basedOn w:val="DefaultParagraphFont"/>
    <w:rsid w:val="001810B3"/>
  </w:style>
  <w:style w:type="character" w:customStyle="1" w:styleId="m-2456650549122369157gmail-style13ptbold">
    <w:name w:val="m_-2456650549122369157gmail-style13ptbold"/>
    <w:basedOn w:val="DefaultParagraphFont"/>
    <w:rsid w:val="001810B3"/>
  </w:style>
  <w:style w:type="character" w:customStyle="1" w:styleId="m-2456650549122369157gmail-styleunderline">
    <w:name w:val="m_-2456650549122369157gmail-styleunderline"/>
    <w:basedOn w:val="DefaultParagraphFont"/>
    <w:rsid w:val="001810B3"/>
  </w:style>
  <w:style w:type="character" w:customStyle="1" w:styleId="hvr">
    <w:name w:val="hvr"/>
    <w:basedOn w:val="DefaultParagraphFont"/>
    <w:rsid w:val="001810B3"/>
  </w:style>
  <w:style w:type="character" w:customStyle="1" w:styleId="m-3350902899047358468gmail-styleunderline">
    <w:name w:val="m_-3350902899047358468gmail-styleunderline"/>
    <w:basedOn w:val="DefaultParagraphFont"/>
    <w:rsid w:val="001810B3"/>
  </w:style>
  <w:style w:type="paragraph" w:customStyle="1" w:styleId="Style5pt">
    <w:name w:val="Style 5 pt"/>
    <w:basedOn w:val="Normal"/>
    <w:link w:val="Style5ptChar"/>
    <w:rsid w:val="001810B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810B3"/>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1810B3"/>
  </w:style>
  <w:style w:type="paragraph" w:customStyle="1" w:styleId="m462447500549623171gmail-msonormal">
    <w:name w:val="m_462447500549623171gmail-msonormal"/>
    <w:basedOn w:val="Normal"/>
    <w:uiPriority w:val="99"/>
    <w:rsid w:val="001810B3"/>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1810B3"/>
  </w:style>
  <w:style w:type="character" w:customStyle="1" w:styleId="SmallerReal">
    <w:name w:val="SmallerReal"/>
    <w:basedOn w:val="DefaultParagraphFont"/>
    <w:uiPriority w:val="1"/>
    <w:qFormat/>
    <w:rsid w:val="001810B3"/>
    <w:rPr>
      <w:rFonts w:ascii="Garamond" w:hAnsi="Garamond" w:hint="default"/>
      <w:sz w:val="16"/>
    </w:rPr>
  </w:style>
  <w:style w:type="paragraph" w:customStyle="1" w:styleId="dek">
    <w:name w:val="dek"/>
    <w:basedOn w:val="Normal"/>
    <w:uiPriority w:val="99"/>
    <w:rsid w:val="001810B3"/>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1810B3"/>
  </w:style>
  <w:style w:type="character" w:customStyle="1" w:styleId="serialtitle">
    <w:name w:val="serial_title"/>
    <w:basedOn w:val="DefaultParagraphFont"/>
    <w:rsid w:val="001810B3"/>
  </w:style>
  <w:style w:type="character" w:customStyle="1" w:styleId="volumeissue">
    <w:name w:val="volume_issue"/>
    <w:basedOn w:val="DefaultParagraphFont"/>
    <w:rsid w:val="001810B3"/>
  </w:style>
  <w:style w:type="character" w:customStyle="1" w:styleId="pagerange">
    <w:name w:val="page_range"/>
    <w:basedOn w:val="DefaultParagraphFont"/>
    <w:rsid w:val="001810B3"/>
  </w:style>
  <w:style w:type="character" w:customStyle="1" w:styleId="doilink">
    <w:name w:val="doi_link"/>
    <w:basedOn w:val="DefaultParagraphFont"/>
    <w:rsid w:val="001810B3"/>
  </w:style>
  <w:style w:type="character" w:customStyle="1" w:styleId="headingnumber">
    <w:name w:val="headingnumber"/>
    <w:basedOn w:val="DefaultParagraphFont"/>
    <w:rsid w:val="001810B3"/>
  </w:style>
  <w:style w:type="character" w:customStyle="1" w:styleId="internalref">
    <w:name w:val="internalref"/>
    <w:basedOn w:val="DefaultParagraphFont"/>
    <w:rsid w:val="001810B3"/>
  </w:style>
  <w:style w:type="paragraph" w:customStyle="1" w:styleId="Analyitc">
    <w:name w:val="Analyitc"/>
    <w:basedOn w:val="Normal"/>
    <w:uiPriority w:val="4"/>
    <w:qFormat/>
    <w:rsid w:val="001810B3"/>
    <w:rPr>
      <w:b/>
      <w:color w:val="0070C0"/>
      <w:sz w:val="28"/>
    </w:rPr>
  </w:style>
  <w:style w:type="character" w:customStyle="1" w:styleId="l7">
    <w:name w:val="l7"/>
    <w:basedOn w:val="DefaultParagraphFont"/>
    <w:rsid w:val="001810B3"/>
  </w:style>
  <w:style w:type="character" w:customStyle="1" w:styleId="l6">
    <w:name w:val="l6"/>
    <w:basedOn w:val="DefaultParagraphFont"/>
    <w:rsid w:val="001810B3"/>
  </w:style>
  <w:style w:type="character" w:customStyle="1" w:styleId="l8">
    <w:name w:val="l8"/>
    <w:basedOn w:val="DefaultParagraphFont"/>
    <w:rsid w:val="001810B3"/>
  </w:style>
  <w:style w:type="character" w:customStyle="1" w:styleId="l9">
    <w:name w:val="l9"/>
    <w:basedOn w:val="DefaultParagraphFont"/>
    <w:rsid w:val="001810B3"/>
  </w:style>
  <w:style w:type="character" w:customStyle="1" w:styleId="m-134349766280542120gmail-style13ptbold">
    <w:name w:val="m_-134349766280542120gmail-style13ptbold"/>
    <w:basedOn w:val="DefaultParagraphFont"/>
    <w:rsid w:val="001810B3"/>
  </w:style>
  <w:style w:type="character" w:customStyle="1" w:styleId="m-134349766280542120gmail-msohyperlink">
    <w:name w:val="m_-134349766280542120gmail-msohyperlink"/>
    <w:basedOn w:val="DefaultParagraphFont"/>
    <w:rsid w:val="001810B3"/>
  </w:style>
  <w:style w:type="character" w:customStyle="1" w:styleId="m-134349766280542120gmail-styleunderline">
    <w:name w:val="m_-134349766280542120gmail-styleunderline"/>
    <w:basedOn w:val="DefaultParagraphFont"/>
    <w:rsid w:val="001810B3"/>
  </w:style>
  <w:style w:type="character" w:customStyle="1" w:styleId="m-134349766280542120gmail-cite">
    <w:name w:val="m_-134349766280542120gmail-cite"/>
    <w:basedOn w:val="DefaultParagraphFont"/>
    <w:rsid w:val="001810B3"/>
  </w:style>
  <w:style w:type="character" w:customStyle="1" w:styleId="m-134349766280542120gmail-underline">
    <w:name w:val="m_-134349766280542120gmail-underline"/>
    <w:basedOn w:val="DefaultParagraphFont"/>
    <w:rsid w:val="001810B3"/>
  </w:style>
  <w:style w:type="character" w:customStyle="1" w:styleId="m-134349766280542120gmail-underline0">
    <w:name w:val="m_-134349766280542120gmail-underline0"/>
    <w:basedOn w:val="DefaultParagraphFont"/>
    <w:rsid w:val="001810B3"/>
  </w:style>
  <w:style w:type="paragraph" w:customStyle="1" w:styleId="element">
    <w:name w:val="element"/>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1810B3"/>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1810B3"/>
  </w:style>
  <w:style w:type="character" w:customStyle="1" w:styleId="wsj-article-credit">
    <w:name w:val="wsj-article-credit"/>
    <w:basedOn w:val="DefaultParagraphFont"/>
    <w:rsid w:val="001810B3"/>
  </w:style>
  <w:style w:type="character" w:customStyle="1" w:styleId="wsj-article-credit-tag">
    <w:name w:val="wsj-article-credit-tag"/>
    <w:basedOn w:val="DefaultParagraphFont"/>
    <w:rsid w:val="001810B3"/>
  </w:style>
  <w:style w:type="paragraph" w:customStyle="1" w:styleId="initial">
    <w:name w:val="initial"/>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1810B3"/>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1810B3"/>
    <w:rPr>
      <w:rFonts w:ascii="Arial Narrow" w:hAnsi="Arial Narrow"/>
      <w:sz w:val="22"/>
      <w:szCs w:val="24"/>
      <w:u w:val="single"/>
      <w:lang w:val="en-US" w:eastAsia="en-US" w:bidi="ar-SA"/>
    </w:rPr>
  </w:style>
  <w:style w:type="paragraph" w:customStyle="1" w:styleId="detailsub">
    <w:name w:val="detail__sub"/>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1810B3"/>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1810B3"/>
  </w:style>
  <w:style w:type="character" w:customStyle="1" w:styleId="m-299895914748161361gmail-styleunderline">
    <w:name w:val="m_-299895914748161361gmail-styleunderline"/>
    <w:basedOn w:val="DefaultParagraphFont"/>
    <w:rsid w:val="001810B3"/>
  </w:style>
  <w:style w:type="paragraph" w:customStyle="1" w:styleId="counter-paragraph">
    <w:name w:val="counter-paragraph"/>
    <w:basedOn w:val="Normal"/>
    <w:rsid w:val="001810B3"/>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1810B3"/>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1810B3"/>
  </w:style>
  <w:style w:type="paragraph" w:customStyle="1" w:styleId="m-266642551691440061gmail-cards">
    <w:name w:val="m_-266642551691440061gmail-cards"/>
    <w:basedOn w:val="Normal"/>
    <w:rsid w:val="001810B3"/>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1810B3"/>
  </w:style>
  <w:style w:type="paragraph" w:customStyle="1" w:styleId="listingexcerpt">
    <w:name w:val="listing__excerpt"/>
    <w:basedOn w:val="Normal"/>
    <w:rsid w:val="001810B3"/>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1810B3"/>
  </w:style>
  <w:style w:type="paragraph" w:customStyle="1" w:styleId="specialbutton">
    <w:name w:val="special__button"/>
    <w:basedOn w:val="Normal"/>
    <w:rsid w:val="001810B3"/>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1810B3"/>
  </w:style>
  <w:style w:type="character" w:customStyle="1" w:styleId="StyleUnderliningChar9ptBold">
    <w:name w:val="Style Underlining Char + 9 pt Bold"/>
    <w:rsid w:val="001810B3"/>
    <w:rPr>
      <w:rFonts w:ascii="Times New Roman" w:hAnsi="Times New Roman"/>
      <w:b/>
      <w:bCs/>
      <w:sz w:val="20"/>
      <w:szCs w:val="24"/>
      <w:u w:val="single"/>
    </w:rPr>
  </w:style>
  <w:style w:type="character" w:customStyle="1" w:styleId="StyleUnderliningChar9pt">
    <w:name w:val="Style Underlining Char + 9 pt"/>
    <w:rsid w:val="001810B3"/>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1810B3"/>
  </w:style>
  <w:style w:type="paragraph" w:customStyle="1" w:styleId="font--body">
    <w:name w:val="font--body"/>
    <w:basedOn w:val="Normal"/>
    <w:rsid w:val="001810B3"/>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1810B3"/>
  </w:style>
  <w:style w:type="character" w:customStyle="1" w:styleId="playbutton-flyout">
    <w:name w:val="playbutton-flyout"/>
    <w:basedOn w:val="DefaultParagraphFont"/>
    <w:rsid w:val="001810B3"/>
  </w:style>
  <w:style w:type="character" w:customStyle="1" w:styleId="inlinevideo-videolabel">
    <w:name w:val="inlinevideo-videolabel"/>
    <w:basedOn w:val="DefaultParagraphFont"/>
    <w:rsid w:val="001810B3"/>
  </w:style>
  <w:style w:type="character" w:customStyle="1" w:styleId="inlinevideo-videoduration">
    <w:name w:val="inlinevideo-videoduration"/>
    <w:basedOn w:val="DefaultParagraphFont"/>
    <w:rsid w:val="001810B3"/>
  </w:style>
  <w:style w:type="character" w:customStyle="1" w:styleId="m2037045589135560752gmail-style13ptbold">
    <w:name w:val="m_2037045589135560752gmail-style13ptbold"/>
    <w:basedOn w:val="DefaultParagraphFont"/>
    <w:rsid w:val="001810B3"/>
  </w:style>
  <w:style w:type="paragraph" w:customStyle="1" w:styleId="css-exrw3m">
    <w:name w:val="css-exrw3m"/>
    <w:basedOn w:val="Normal"/>
    <w:rsid w:val="001810B3"/>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1810B3"/>
  </w:style>
  <w:style w:type="character" w:customStyle="1" w:styleId="m5672147096563703424gmail-styleunderline">
    <w:name w:val="m_5672147096563703424gmail-styleunderline"/>
    <w:basedOn w:val="DefaultParagraphFont"/>
    <w:rsid w:val="001810B3"/>
  </w:style>
  <w:style w:type="character" w:customStyle="1" w:styleId="m-4276249887353823691gmail-style13ptbold">
    <w:name w:val="m_-4276249887353823691gmail-style13ptbold"/>
    <w:basedOn w:val="DefaultParagraphFont"/>
    <w:rsid w:val="001810B3"/>
  </w:style>
  <w:style w:type="character" w:customStyle="1" w:styleId="m-4276249887353823691gmail-styleunderline">
    <w:name w:val="m_-4276249887353823691gmail-styleunderline"/>
    <w:basedOn w:val="DefaultParagraphFont"/>
    <w:rsid w:val="001810B3"/>
  </w:style>
  <w:style w:type="character" w:customStyle="1" w:styleId="legacybig">
    <w:name w:val="legacybig"/>
    <w:basedOn w:val="DefaultParagraphFont"/>
    <w:rsid w:val="001810B3"/>
  </w:style>
  <w:style w:type="character" w:customStyle="1" w:styleId="art-author">
    <w:name w:val="art-author"/>
    <w:basedOn w:val="DefaultParagraphFont"/>
    <w:rsid w:val="001810B3"/>
  </w:style>
  <w:style w:type="paragraph" w:customStyle="1" w:styleId="first">
    <w:name w:val="first"/>
    <w:basedOn w:val="Normal"/>
    <w:qFormat/>
    <w:rsid w:val="001810B3"/>
    <w:pPr>
      <w:spacing w:before="100" w:beforeAutospacing="1" w:after="100" w:afterAutospacing="1"/>
    </w:pPr>
    <w:rPr>
      <w:rFonts w:eastAsia="Times New Roman" w:cs="Calibri"/>
      <w:szCs w:val="24"/>
    </w:rPr>
  </w:style>
  <w:style w:type="character" w:customStyle="1" w:styleId="fpred">
    <w:name w:val="fp_red"/>
    <w:basedOn w:val="DefaultParagraphFont"/>
    <w:rsid w:val="001810B3"/>
  </w:style>
  <w:style w:type="paragraph" w:customStyle="1" w:styleId="Style32">
    <w:name w:val="Style 3"/>
    <w:qFormat/>
    <w:rsid w:val="001810B3"/>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1810B3"/>
  </w:style>
  <w:style w:type="character" w:customStyle="1" w:styleId="snapnoshots">
    <w:name w:val="snap_noshots"/>
    <w:basedOn w:val="DefaultParagraphFont"/>
    <w:rsid w:val="001810B3"/>
  </w:style>
  <w:style w:type="character" w:customStyle="1" w:styleId="typarticle">
    <w:name w:val="typ_article"/>
    <w:basedOn w:val="DefaultParagraphFont"/>
    <w:rsid w:val="001810B3"/>
  </w:style>
  <w:style w:type="paragraph" w:customStyle="1" w:styleId="normalweb10">
    <w:name w:val="normalweb1"/>
    <w:basedOn w:val="Normal"/>
    <w:qFormat/>
    <w:rsid w:val="001810B3"/>
    <w:pPr>
      <w:spacing w:before="100" w:beforeAutospacing="1" w:after="100" w:afterAutospacing="1"/>
    </w:pPr>
    <w:rPr>
      <w:rFonts w:eastAsia="Times New Roman" w:cs="Calibri"/>
      <w:szCs w:val="24"/>
    </w:rPr>
  </w:style>
  <w:style w:type="character" w:customStyle="1" w:styleId="dispurl">
    <w:name w:val="dispurl"/>
    <w:basedOn w:val="DefaultParagraphFont"/>
    <w:rsid w:val="001810B3"/>
  </w:style>
  <w:style w:type="character" w:customStyle="1" w:styleId="resultbodyitalic">
    <w:name w:val="resultbodyitalic"/>
    <w:basedOn w:val="DefaultParagraphFont"/>
    <w:rsid w:val="001810B3"/>
  </w:style>
  <w:style w:type="paragraph" w:customStyle="1" w:styleId="10">
    <w:name w:val="... 1"/>
    <w:basedOn w:val="Default"/>
    <w:next w:val="Default"/>
    <w:qFormat/>
    <w:rsid w:val="001810B3"/>
    <w:rPr>
      <w:color w:val="auto"/>
    </w:rPr>
  </w:style>
  <w:style w:type="paragraph" w:customStyle="1" w:styleId="ac">
    <w:name w:val=".."/>
    <w:basedOn w:val="Default"/>
    <w:next w:val="Default"/>
    <w:qFormat/>
    <w:rsid w:val="001810B3"/>
    <w:rPr>
      <w:color w:val="auto"/>
    </w:rPr>
  </w:style>
  <w:style w:type="paragraph" w:customStyle="1" w:styleId="ad">
    <w:name w:val="...."/>
    <w:basedOn w:val="Default"/>
    <w:next w:val="Default"/>
    <w:qFormat/>
    <w:rsid w:val="001810B3"/>
    <w:rPr>
      <w:color w:val="auto"/>
    </w:rPr>
  </w:style>
  <w:style w:type="paragraph" w:customStyle="1" w:styleId="s0">
    <w:name w:val="s0"/>
    <w:basedOn w:val="Normal"/>
    <w:qFormat/>
    <w:rsid w:val="001810B3"/>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1810B3"/>
  </w:style>
  <w:style w:type="numbering" w:customStyle="1" w:styleId="NoList121">
    <w:name w:val="No List121"/>
    <w:next w:val="NoList"/>
    <w:uiPriority w:val="99"/>
    <w:semiHidden/>
    <w:unhideWhenUsed/>
    <w:rsid w:val="001810B3"/>
  </w:style>
  <w:style w:type="numbering" w:customStyle="1" w:styleId="NoList41">
    <w:name w:val="No List41"/>
    <w:next w:val="NoList"/>
    <w:uiPriority w:val="99"/>
    <w:semiHidden/>
    <w:unhideWhenUsed/>
    <w:rsid w:val="001810B3"/>
  </w:style>
  <w:style w:type="numbering" w:customStyle="1" w:styleId="NoList131">
    <w:name w:val="No List131"/>
    <w:next w:val="NoList"/>
    <w:uiPriority w:val="99"/>
    <w:semiHidden/>
    <w:unhideWhenUsed/>
    <w:rsid w:val="001810B3"/>
  </w:style>
  <w:style w:type="numbering" w:customStyle="1" w:styleId="NoList51">
    <w:name w:val="No List51"/>
    <w:next w:val="NoList"/>
    <w:uiPriority w:val="99"/>
    <w:semiHidden/>
    <w:unhideWhenUsed/>
    <w:rsid w:val="001810B3"/>
  </w:style>
  <w:style w:type="numbering" w:customStyle="1" w:styleId="NoList141">
    <w:name w:val="No List141"/>
    <w:next w:val="NoList"/>
    <w:uiPriority w:val="99"/>
    <w:semiHidden/>
    <w:unhideWhenUsed/>
    <w:rsid w:val="001810B3"/>
  </w:style>
  <w:style w:type="numbering" w:customStyle="1" w:styleId="NoList61">
    <w:name w:val="No List61"/>
    <w:next w:val="NoList"/>
    <w:uiPriority w:val="99"/>
    <w:semiHidden/>
    <w:unhideWhenUsed/>
    <w:rsid w:val="001810B3"/>
  </w:style>
  <w:style w:type="numbering" w:customStyle="1" w:styleId="NoList151">
    <w:name w:val="No List151"/>
    <w:next w:val="NoList"/>
    <w:uiPriority w:val="99"/>
    <w:semiHidden/>
    <w:unhideWhenUsed/>
    <w:rsid w:val="001810B3"/>
  </w:style>
  <w:style w:type="numbering" w:customStyle="1" w:styleId="NoList22">
    <w:name w:val="No List22"/>
    <w:next w:val="NoList"/>
    <w:uiPriority w:val="99"/>
    <w:semiHidden/>
    <w:unhideWhenUsed/>
    <w:rsid w:val="001810B3"/>
  </w:style>
  <w:style w:type="numbering" w:customStyle="1" w:styleId="NoList112">
    <w:name w:val="No List112"/>
    <w:next w:val="NoList"/>
    <w:uiPriority w:val="99"/>
    <w:semiHidden/>
    <w:unhideWhenUsed/>
    <w:rsid w:val="001810B3"/>
  </w:style>
  <w:style w:type="numbering" w:customStyle="1" w:styleId="NoList32">
    <w:name w:val="No List32"/>
    <w:next w:val="NoList"/>
    <w:uiPriority w:val="99"/>
    <w:semiHidden/>
    <w:unhideWhenUsed/>
    <w:rsid w:val="001810B3"/>
  </w:style>
  <w:style w:type="numbering" w:customStyle="1" w:styleId="NoList122">
    <w:name w:val="No List122"/>
    <w:next w:val="NoList"/>
    <w:uiPriority w:val="99"/>
    <w:semiHidden/>
    <w:unhideWhenUsed/>
    <w:rsid w:val="001810B3"/>
  </w:style>
  <w:style w:type="numbering" w:customStyle="1" w:styleId="NoList42">
    <w:name w:val="No List42"/>
    <w:next w:val="NoList"/>
    <w:uiPriority w:val="99"/>
    <w:semiHidden/>
    <w:unhideWhenUsed/>
    <w:rsid w:val="001810B3"/>
  </w:style>
  <w:style w:type="numbering" w:customStyle="1" w:styleId="NoList132">
    <w:name w:val="No List132"/>
    <w:next w:val="NoList"/>
    <w:uiPriority w:val="99"/>
    <w:semiHidden/>
    <w:unhideWhenUsed/>
    <w:rsid w:val="001810B3"/>
  </w:style>
  <w:style w:type="numbering" w:customStyle="1" w:styleId="NoList52">
    <w:name w:val="No List52"/>
    <w:next w:val="NoList"/>
    <w:uiPriority w:val="99"/>
    <w:semiHidden/>
    <w:unhideWhenUsed/>
    <w:rsid w:val="001810B3"/>
  </w:style>
  <w:style w:type="numbering" w:customStyle="1" w:styleId="NoList142">
    <w:name w:val="No List142"/>
    <w:next w:val="NoList"/>
    <w:uiPriority w:val="99"/>
    <w:semiHidden/>
    <w:unhideWhenUsed/>
    <w:rsid w:val="001810B3"/>
  </w:style>
  <w:style w:type="numbering" w:customStyle="1" w:styleId="NoList62">
    <w:name w:val="No List62"/>
    <w:next w:val="NoList"/>
    <w:uiPriority w:val="99"/>
    <w:semiHidden/>
    <w:unhideWhenUsed/>
    <w:rsid w:val="001810B3"/>
  </w:style>
  <w:style w:type="numbering" w:customStyle="1" w:styleId="NoList152">
    <w:name w:val="No List152"/>
    <w:next w:val="NoList"/>
    <w:uiPriority w:val="99"/>
    <w:semiHidden/>
    <w:unhideWhenUsed/>
    <w:rsid w:val="001810B3"/>
  </w:style>
  <w:style w:type="character" w:customStyle="1" w:styleId="oldTagChar">
    <w:name w:val="oldTag Char"/>
    <w:link w:val="oldTag"/>
    <w:locked/>
    <w:rsid w:val="001810B3"/>
    <w:rPr>
      <w:rFonts w:ascii="Times New Roman" w:hAnsi="Times New Roman" w:cs="Times New Roman"/>
      <w:b/>
    </w:rPr>
  </w:style>
  <w:style w:type="paragraph" w:customStyle="1" w:styleId="oldTag">
    <w:name w:val="oldTag"/>
    <w:basedOn w:val="Normal"/>
    <w:next w:val="Normal"/>
    <w:link w:val="oldTagChar"/>
    <w:qFormat/>
    <w:rsid w:val="001810B3"/>
    <w:pPr>
      <w:spacing w:line="256" w:lineRule="auto"/>
      <w:outlineLvl w:val="2"/>
    </w:pPr>
    <w:rPr>
      <w:b/>
    </w:rPr>
  </w:style>
  <w:style w:type="paragraph" w:customStyle="1" w:styleId="StyletagPalatinoLinotype10pt">
    <w:name w:val="Style tag + Palatino Linotype 10 pt"/>
    <w:basedOn w:val="oldTag"/>
    <w:uiPriority w:val="99"/>
    <w:qFormat/>
    <w:rsid w:val="001810B3"/>
    <w:rPr>
      <w:bCs/>
      <w:caps/>
      <w:sz w:val="20"/>
    </w:rPr>
  </w:style>
  <w:style w:type="paragraph" w:customStyle="1" w:styleId="FakeHeader">
    <w:name w:val="Fake Header"/>
    <w:basedOn w:val="Smalltext"/>
    <w:uiPriority w:val="99"/>
    <w:qFormat/>
    <w:rsid w:val="001810B3"/>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1810B3"/>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1810B3"/>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1810B3"/>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1810B3"/>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1810B3"/>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1810B3"/>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1810B3"/>
    <w:rPr>
      <w:b/>
      <w:u w:val="single"/>
    </w:rPr>
  </w:style>
  <w:style w:type="paragraph" w:customStyle="1" w:styleId="EmphasisText">
    <w:name w:val="Emphasis Text"/>
    <w:basedOn w:val="UnderlinedText"/>
    <w:link w:val="EmphasisTextChar"/>
    <w:qFormat/>
    <w:rsid w:val="001810B3"/>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1810B3"/>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1810B3"/>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1810B3"/>
    <w:rPr>
      <w:b/>
      <w:bCs/>
      <w:u w:val="single"/>
    </w:rPr>
  </w:style>
  <w:style w:type="paragraph" w:customStyle="1" w:styleId="StyleStyle49ptBold1">
    <w:name w:val="Style Style4 + 9 pt Bold1"/>
    <w:basedOn w:val="Style4"/>
    <w:link w:val="StyleStyle49ptBold1Char"/>
    <w:qFormat/>
    <w:rsid w:val="001810B3"/>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1810B3"/>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1810B3"/>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1810B3"/>
    <w:rPr>
      <w:b/>
      <w:bCs/>
      <w:u w:val="single"/>
    </w:rPr>
  </w:style>
  <w:style w:type="paragraph" w:customStyle="1" w:styleId="StyleStyle49ptBold2">
    <w:name w:val="Style Style4 + 9 pt Bold2"/>
    <w:basedOn w:val="Style4"/>
    <w:link w:val="StyleStyle49ptBold2Char"/>
    <w:qFormat/>
    <w:rsid w:val="001810B3"/>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1810B3"/>
    <w:rPr>
      <w:szCs w:val="16"/>
    </w:rPr>
  </w:style>
  <w:style w:type="paragraph" w:customStyle="1" w:styleId="CiteBody">
    <w:name w:val="Cite Body"/>
    <w:basedOn w:val="Normal"/>
    <w:link w:val="CiteBodyChar"/>
    <w:qFormat/>
    <w:rsid w:val="001810B3"/>
    <w:pPr>
      <w:spacing w:line="256" w:lineRule="auto"/>
    </w:pPr>
    <w:rPr>
      <w:rFonts w:asciiTheme="minorHAnsi" w:hAnsiTheme="minorHAnsi" w:cstheme="minorBidi"/>
      <w:szCs w:val="16"/>
    </w:rPr>
  </w:style>
  <w:style w:type="character" w:customStyle="1" w:styleId="CiteBoldChar">
    <w:name w:val="Cite Bold Char"/>
    <w:link w:val="CiteBold"/>
    <w:locked/>
    <w:rsid w:val="001810B3"/>
    <w:rPr>
      <w:b/>
      <w:szCs w:val="16"/>
    </w:rPr>
  </w:style>
  <w:style w:type="paragraph" w:customStyle="1" w:styleId="CiteBold">
    <w:name w:val="Cite Bold"/>
    <w:basedOn w:val="CiteBody"/>
    <w:link w:val="CiteBoldChar"/>
    <w:qFormat/>
    <w:rsid w:val="001810B3"/>
    <w:rPr>
      <w:b/>
    </w:rPr>
  </w:style>
  <w:style w:type="character" w:customStyle="1" w:styleId="StyleCardBody11ptUnderlineChar">
    <w:name w:val="Style Card Body + 11 pt Underline Char"/>
    <w:link w:val="StyleCardBody11ptUnderline"/>
    <w:locked/>
    <w:rsid w:val="001810B3"/>
    <w:rPr>
      <w:u w:val="single"/>
    </w:rPr>
  </w:style>
  <w:style w:type="paragraph" w:customStyle="1" w:styleId="StyleCardBody11ptUnderline">
    <w:name w:val="Style Card Body + 11 pt Underline"/>
    <w:basedOn w:val="CardBody"/>
    <w:link w:val="StyleCardBody11ptUnderlineChar"/>
    <w:qFormat/>
    <w:rsid w:val="001810B3"/>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1810B3"/>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1810B3"/>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1810B3"/>
    <w:rPr>
      <w:b/>
      <w:bCs/>
      <w:u w:val="single"/>
    </w:rPr>
  </w:style>
  <w:style w:type="paragraph" w:customStyle="1" w:styleId="StyleStyle49ptBold4">
    <w:name w:val="Style Style4 + 9 pt Bold4"/>
    <w:basedOn w:val="Style4"/>
    <w:link w:val="StyleStyle49ptBold4Char"/>
    <w:qFormat/>
    <w:rsid w:val="001810B3"/>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1810B3"/>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1810B3"/>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1810B3"/>
    <w:rPr>
      <w:b/>
      <w:bCs/>
      <w:u w:val="single"/>
    </w:rPr>
  </w:style>
  <w:style w:type="paragraph" w:customStyle="1" w:styleId="StyleStyle49ptBold5">
    <w:name w:val="Style Style4 + 9 pt Bold5"/>
    <w:basedOn w:val="Style4"/>
    <w:link w:val="StyleStyle49ptBold5Char"/>
    <w:qFormat/>
    <w:rsid w:val="001810B3"/>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1810B3"/>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1810B3"/>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1810B3"/>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810B3"/>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1810B3"/>
    <w:rPr>
      <w:b/>
      <w:bCs/>
      <w:u w:val="single"/>
    </w:rPr>
  </w:style>
  <w:style w:type="paragraph" w:customStyle="1" w:styleId="StyleCardText11ptBoldUnderline">
    <w:name w:val="Style Card Text + 11 pt Bold Underline"/>
    <w:basedOn w:val="Normal"/>
    <w:link w:val="StyleCardText11ptBoldUnderlineChar"/>
    <w:qFormat/>
    <w:rsid w:val="001810B3"/>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1810B3"/>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1810B3"/>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1810B3"/>
    <w:rPr>
      <w:b/>
      <w:bCs/>
      <w:u w:val="single"/>
    </w:rPr>
  </w:style>
  <w:style w:type="paragraph" w:customStyle="1" w:styleId="StyleStyle49ptBold6">
    <w:name w:val="Style Style4 + 9 pt Bold6"/>
    <w:basedOn w:val="Style4"/>
    <w:link w:val="StyleStyle49ptBold6Char"/>
    <w:qFormat/>
    <w:rsid w:val="001810B3"/>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1810B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810B3"/>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810B3"/>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810B3"/>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1810B3"/>
    <w:rPr>
      <w:b/>
      <w:u w:val="thick"/>
    </w:rPr>
  </w:style>
  <w:style w:type="paragraph" w:customStyle="1" w:styleId="textboldChar">
    <w:name w:val="text bold Char"/>
    <w:basedOn w:val="Normal"/>
    <w:link w:val="textboldCharChar"/>
    <w:qFormat/>
    <w:rsid w:val="001810B3"/>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1810B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810B3"/>
    <w:pPr>
      <w:widowControl w:val="0"/>
      <w:spacing w:line="256" w:lineRule="auto"/>
    </w:pPr>
    <w:rPr>
      <w:rFonts w:eastAsia="Times New Roman"/>
      <w:szCs w:val="20"/>
    </w:rPr>
  </w:style>
  <w:style w:type="paragraph" w:customStyle="1" w:styleId="Card10f2">
    <w:name w:val="Card.10.f2"/>
    <w:basedOn w:val="Normal"/>
    <w:autoRedefine/>
    <w:uiPriority w:val="99"/>
    <w:qFormat/>
    <w:rsid w:val="001810B3"/>
    <w:pPr>
      <w:spacing w:line="256" w:lineRule="auto"/>
    </w:pPr>
    <w:rPr>
      <w:rFonts w:eastAsia="Calibri" w:cs="Calibri"/>
      <w:szCs w:val="20"/>
    </w:rPr>
  </w:style>
  <w:style w:type="paragraph" w:customStyle="1" w:styleId="StyleStyle1">
    <w:name w:val="Style Style1 +"/>
    <w:basedOn w:val="Normal"/>
    <w:uiPriority w:val="99"/>
    <w:qFormat/>
    <w:rsid w:val="001810B3"/>
    <w:pPr>
      <w:spacing w:line="256" w:lineRule="auto"/>
    </w:pPr>
    <w:rPr>
      <w:rFonts w:eastAsia="Calibri" w:cs="Calibri"/>
      <w:szCs w:val="24"/>
    </w:rPr>
  </w:style>
  <w:style w:type="paragraph" w:customStyle="1" w:styleId="StyleLinespacingDouble">
    <w:name w:val="Style Line spacing:  Double"/>
    <w:basedOn w:val="Normal"/>
    <w:uiPriority w:val="99"/>
    <w:qFormat/>
    <w:rsid w:val="001810B3"/>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1810B3"/>
  </w:style>
  <w:style w:type="paragraph" w:customStyle="1" w:styleId="normalChar1">
    <w:name w:val="normal Char"/>
    <w:basedOn w:val="Normal"/>
    <w:uiPriority w:val="99"/>
    <w:qFormat/>
    <w:rsid w:val="001810B3"/>
    <w:pPr>
      <w:spacing w:line="256" w:lineRule="auto"/>
    </w:pPr>
    <w:rPr>
      <w:rFonts w:eastAsia="Calibri" w:cs="Calibri"/>
      <w:szCs w:val="24"/>
    </w:rPr>
  </w:style>
  <w:style w:type="character" w:customStyle="1" w:styleId="MicroMicroTextChar">
    <w:name w:val="MicroMicroText Char"/>
    <w:link w:val="MicroMicroText"/>
    <w:locked/>
    <w:rsid w:val="001810B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810B3"/>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810B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810B3"/>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810B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810B3"/>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1810B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810B3"/>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1810B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810B3"/>
    <w:rPr>
      <w:rFonts w:eastAsia="Times New Roman"/>
      <w:sz w:val="20"/>
      <w:u w:val="thick"/>
    </w:rPr>
  </w:style>
  <w:style w:type="paragraph" w:customStyle="1" w:styleId="article-text">
    <w:name w:val="article-text"/>
    <w:basedOn w:val="Normal"/>
    <w:next w:val="Normal"/>
    <w:autoRedefine/>
    <w:qFormat/>
    <w:rsid w:val="001810B3"/>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1810B3"/>
    <w:pPr>
      <w:jc w:val="center"/>
    </w:pPr>
    <w:rPr>
      <w:rFonts w:eastAsia="Times New Roman" w:cs="Calibri"/>
      <w:b/>
      <w:szCs w:val="20"/>
      <w:u w:val="single"/>
    </w:rPr>
  </w:style>
  <w:style w:type="paragraph" w:customStyle="1" w:styleId="Pa19">
    <w:name w:val="Pa19"/>
    <w:basedOn w:val="Normal"/>
    <w:next w:val="Normal"/>
    <w:autoRedefine/>
    <w:qFormat/>
    <w:rsid w:val="001810B3"/>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1810B3"/>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1810B3"/>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1810B3"/>
    <w:rPr>
      <w:rFonts w:ascii="Arial" w:hAnsi="Arial"/>
      <w:color w:val="auto"/>
    </w:rPr>
  </w:style>
  <w:style w:type="paragraph" w:customStyle="1" w:styleId="prnewsp">
    <w:name w:val="prnews_p"/>
    <w:basedOn w:val="Normal"/>
    <w:qFormat/>
    <w:rsid w:val="001810B3"/>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1810B3"/>
  </w:style>
  <w:style w:type="character" w:customStyle="1" w:styleId="CharChar32">
    <w:name w:val="Char Char32"/>
    <w:basedOn w:val="DefaultParagraphFont"/>
    <w:rsid w:val="001810B3"/>
    <w:rPr>
      <w:rFonts w:ascii="Arial" w:hAnsi="Arial" w:cs="Arial" w:hint="default"/>
      <w:b/>
      <w:bCs/>
      <w:iCs/>
      <w:lang w:val="en-US" w:eastAsia="en-US" w:bidi="ar-SA"/>
    </w:rPr>
  </w:style>
  <w:style w:type="character" w:customStyle="1" w:styleId="CharChar13">
    <w:name w:val="Char Char13"/>
    <w:rsid w:val="001810B3"/>
    <w:rPr>
      <w:rFonts w:ascii="Arial" w:hAnsi="Arial" w:cs="Arial" w:hint="default"/>
      <w:b/>
      <w:bCs/>
      <w:iCs/>
      <w:sz w:val="22"/>
      <w:szCs w:val="28"/>
      <w:lang w:val="en-US" w:eastAsia="en-US" w:bidi="ar-SA"/>
    </w:rPr>
  </w:style>
  <w:style w:type="character" w:customStyle="1" w:styleId="CharChar116">
    <w:name w:val="Char Char116"/>
    <w:rsid w:val="001810B3"/>
    <w:rPr>
      <w:rFonts w:ascii="Arial" w:hAnsi="Arial" w:cs="Arial" w:hint="default"/>
      <w:bCs/>
      <w:szCs w:val="26"/>
      <w:u w:val="single"/>
      <w:lang w:val="en-US" w:eastAsia="en-US" w:bidi="ar-SA"/>
    </w:rPr>
  </w:style>
  <w:style w:type="character" w:customStyle="1" w:styleId="CharChar12">
    <w:name w:val="Char Char12"/>
    <w:rsid w:val="001810B3"/>
    <w:rPr>
      <w:rFonts w:ascii="Arial" w:hAnsi="Arial" w:cs="Arial" w:hint="default"/>
      <w:bCs/>
      <w:szCs w:val="26"/>
      <w:u w:val="single"/>
      <w:lang w:val="en-US" w:eastAsia="en-US" w:bidi="ar-SA"/>
    </w:rPr>
  </w:style>
  <w:style w:type="character" w:customStyle="1" w:styleId="CharChar115">
    <w:name w:val="Char Char115"/>
    <w:rsid w:val="001810B3"/>
    <w:rPr>
      <w:rFonts w:ascii="Arial" w:hAnsi="Arial" w:cs="Arial" w:hint="default"/>
      <w:bCs/>
      <w:szCs w:val="26"/>
      <w:u w:val="single"/>
      <w:lang w:val="en-US" w:eastAsia="en-US" w:bidi="ar-SA"/>
    </w:rPr>
  </w:style>
  <w:style w:type="character" w:customStyle="1" w:styleId="StylePalatinoLinotype6pt">
    <w:name w:val="Style Palatino Linotype 6 pt"/>
    <w:rsid w:val="001810B3"/>
    <w:rPr>
      <w:rFonts w:ascii="Times New Roman" w:hAnsi="Times New Roman" w:cs="Times New Roman" w:hint="default"/>
      <w:sz w:val="20"/>
    </w:rPr>
  </w:style>
  <w:style w:type="character" w:customStyle="1" w:styleId="Highighted-New">
    <w:name w:val="Highighted - New"/>
    <w:rsid w:val="001810B3"/>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1810B3"/>
    <w:rPr>
      <w:rFonts w:ascii="Arial" w:hAnsi="Arial" w:cs="Arial" w:hint="default"/>
      <w:b/>
      <w:bCs/>
      <w:sz w:val="24"/>
      <w:szCs w:val="26"/>
      <w:lang w:val="en-US" w:eastAsia="en-US" w:bidi="ar-SA"/>
    </w:rPr>
  </w:style>
  <w:style w:type="character" w:customStyle="1" w:styleId="cardCharChar10">
    <w:name w:val="card Char Char1"/>
    <w:rsid w:val="001810B3"/>
    <w:rPr>
      <w:lang w:val="en-US" w:eastAsia="en-US" w:bidi="ar-SA"/>
    </w:rPr>
  </w:style>
  <w:style w:type="character" w:customStyle="1" w:styleId="BlockTitleCharChar1Char">
    <w:name w:val="Block Title Char Char1 Char"/>
    <w:rsid w:val="001810B3"/>
    <w:rPr>
      <w:b/>
      <w:bCs w:val="0"/>
      <w:sz w:val="32"/>
      <w:u w:val="single"/>
    </w:rPr>
  </w:style>
  <w:style w:type="character" w:customStyle="1" w:styleId="Header1Char">
    <w:name w:val="Header1 Char"/>
    <w:rsid w:val="001810B3"/>
    <w:rPr>
      <w:rFonts w:ascii="Arial" w:hAnsi="Arial" w:cs="Arial" w:hint="default"/>
      <w:b/>
      <w:bCs/>
      <w:caps/>
      <w:kern w:val="32"/>
      <w:sz w:val="28"/>
      <w:szCs w:val="28"/>
    </w:rPr>
  </w:style>
  <w:style w:type="character" w:customStyle="1" w:styleId="StyleArial12ptBoldItalic">
    <w:name w:val="Style Arial 12 pt Bold Italic"/>
    <w:rsid w:val="001810B3"/>
    <w:rPr>
      <w:rFonts w:ascii="Times New Roman" w:hAnsi="Times New Roman" w:cs="Times New Roman" w:hint="default"/>
      <w:b/>
      <w:bCs/>
      <w:iCs/>
      <w:sz w:val="24"/>
    </w:rPr>
  </w:style>
  <w:style w:type="character" w:customStyle="1" w:styleId="Styleunderline12pt">
    <w:name w:val="Style underline + 12 pt"/>
    <w:rsid w:val="001810B3"/>
    <w:rPr>
      <w:rFonts w:ascii="Times New Roman" w:hAnsi="Times New Roman" w:cs="Times New Roman" w:hint="default"/>
      <w:bCs/>
      <w:sz w:val="20"/>
      <w:u w:val="single"/>
    </w:rPr>
  </w:style>
  <w:style w:type="character" w:customStyle="1" w:styleId="StyleUnderlineChar19pt">
    <w:name w:val="Style Underline Char1 + 9 pt"/>
    <w:basedOn w:val="UnderlineChar1"/>
    <w:rsid w:val="001810B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810B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810B3"/>
    <w:rPr>
      <w:rFonts w:ascii="Times New Roman" w:hAnsi="Times New Roman" w:cs="Times New Roman" w:hint="default"/>
      <w:sz w:val="20"/>
      <w:u w:val="single"/>
      <w:lang w:val="en-US" w:eastAsia="en-US" w:bidi="ar-SA"/>
    </w:rPr>
  </w:style>
  <w:style w:type="character" w:customStyle="1" w:styleId="Style9ptUnderline1">
    <w:name w:val="Style 9 pt Underline1"/>
    <w:rsid w:val="001810B3"/>
    <w:rPr>
      <w:sz w:val="20"/>
      <w:u w:val="single"/>
    </w:rPr>
  </w:style>
  <w:style w:type="character" w:customStyle="1" w:styleId="StyleUnderlineChar19pt2">
    <w:name w:val="Style Underline Char1 + 9 pt2"/>
    <w:basedOn w:val="UnderlineChar1"/>
    <w:rsid w:val="001810B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810B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810B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810B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810B3"/>
  </w:style>
  <w:style w:type="character" w:customStyle="1" w:styleId="3">
    <w:name w:val="3"/>
    <w:rsid w:val="001810B3"/>
    <w:rPr>
      <w:rFonts w:ascii="Arial" w:hAnsi="Arial" w:cs="Arial" w:hint="default"/>
      <w:bCs/>
      <w:sz w:val="20"/>
      <w:u w:val="single"/>
      <w:lang w:val="en-US" w:eastAsia="en-US" w:bidi="ar-SA"/>
    </w:rPr>
  </w:style>
  <w:style w:type="character" w:customStyle="1" w:styleId="7">
    <w:name w:val="7"/>
    <w:rsid w:val="001810B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810B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810B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810B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810B3"/>
    <w:rPr>
      <w:sz w:val="20"/>
      <w:u w:val="single"/>
    </w:rPr>
  </w:style>
  <w:style w:type="character" w:customStyle="1" w:styleId="StyleUnderlineChar9ptBold1">
    <w:name w:val="Style Underline Char + 9 pt Bold1"/>
    <w:rsid w:val="001810B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810B3"/>
    <w:rPr>
      <w:sz w:val="20"/>
      <w:u w:val="single"/>
    </w:rPr>
  </w:style>
  <w:style w:type="character" w:customStyle="1" w:styleId="Styleunderline9ptBold">
    <w:name w:val="Style underline + 9 pt Bold"/>
    <w:rsid w:val="001810B3"/>
    <w:rPr>
      <w:b/>
      <w:bCs/>
      <w:sz w:val="20"/>
      <w:u w:val="single"/>
    </w:rPr>
  </w:style>
  <w:style w:type="character" w:customStyle="1" w:styleId="newsstorytitle">
    <w:name w:val="news_story_title"/>
    <w:basedOn w:val="DefaultParagraphFont"/>
    <w:rsid w:val="001810B3"/>
  </w:style>
  <w:style w:type="character" w:customStyle="1" w:styleId="34">
    <w:name w:val="34"/>
    <w:rsid w:val="001810B3"/>
    <w:rPr>
      <w:rFonts w:ascii="Times New Roman" w:hAnsi="Times New Roman" w:cs="Arial" w:hint="default"/>
      <w:bCs/>
      <w:sz w:val="20"/>
      <w:u w:val="single"/>
      <w:lang w:val="en-US" w:eastAsia="en-US" w:bidi="ar-SA"/>
    </w:rPr>
  </w:style>
  <w:style w:type="character" w:customStyle="1" w:styleId="45">
    <w:name w:val="45"/>
    <w:rsid w:val="001810B3"/>
    <w:rPr>
      <w:rFonts w:ascii="Times New Roman" w:hAnsi="Times New Roman" w:cs="Arial" w:hint="default"/>
      <w:b/>
      <w:bCs/>
      <w:sz w:val="20"/>
      <w:u w:val="single"/>
      <w:lang w:val="en-US" w:eastAsia="en-US" w:bidi="ar-SA"/>
    </w:rPr>
  </w:style>
  <w:style w:type="character" w:customStyle="1" w:styleId="Style9ptUnderline5">
    <w:name w:val="Style 9 pt Underline5"/>
    <w:rsid w:val="001810B3"/>
    <w:rPr>
      <w:rFonts w:ascii="Times New Roman" w:hAnsi="Times New Roman" w:cs="Times New Roman" w:hint="default"/>
      <w:sz w:val="20"/>
      <w:u w:val="single"/>
    </w:rPr>
  </w:style>
  <w:style w:type="character" w:customStyle="1" w:styleId="Style9ptBoldUnderline2">
    <w:name w:val="Style 9 pt Bold Underline2"/>
    <w:rsid w:val="001810B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810B3"/>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810B3"/>
    <w:rPr>
      <w:rFonts w:ascii="Times New Roman" w:hAnsi="Times New Roman" w:cs="Times New Roman" w:hint="default"/>
      <w:sz w:val="20"/>
    </w:rPr>
  </w:style>
  <w:style w:type="character" w:customStyle="1" w:styleId="StyleUnderlineCharChar9pt2">
    <w:name w:val="Style Underline Char Char + 9 pt2"/>
    <w:basedOn w:val="UnderlineCharChar"/>
    <w:rsid w:val="001810B3"/>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810B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810B3"/>
    <w:rPr>
      <w:b/>
      <w:bCs/>
      <w:sz w:val="20"/>
      <w:u w:val="single"/>
      <w:bdr w:val="single" w:sz="4" w:space="0" w:color="auto" w:frame="1"/>
    </w:rPr>
  </w:style>
  <w:style w:type="character" w:customStyle="1" w:styleId="Style9ptUnderline7">
    <w:name w:val="Style 9 pt Underline7"/>
    <w:rsid w:val="001810B3"/>
    <w:rPr>
      <w:sz w:val="20"/>
      <w:u w:val="single"/>
    </w:rPr>
  </w:style>
  <w:style w:type="character" w:customStyle="1" w:styleId="Style9ptBoldUnderline3">
    <w:name w:val="Style 9 pt Bold Underline3"/>
    <w:rsid w:val="001810B3"/>
    <w:rPr>
      <w:b/>
      <w:bCs/>
      <w:sz w:val="20"/>
      <w:u w:val="single"/>
    </w:rPr>
  </w:style>
  <w:style w:type="character" w:customStyle="1" w:styleId="Style9ptUnderline8">
    <w:name w:val="Style 9 pt Underline8"/>
    <w:rsid w:val="001810B3"/>
    <w:rPr>
      <w:sz w:val="20"/>
      <w:u w:val="single"/>
    </w:rPr>
  </w:style>
  <w:style w:type="character" w:customStyle="1" w:styleId="66">
    <w:name w:val="66"/>
    <w:rsid w:val="001810B3"/>
    <w:rPr>
      <w:rFonts w:ascii="Arial" w:hAnsi="Arial" w:cs="Arial" w:hint="default"/>
      <w:bCs/>
      <w:sz w:val="20"/>
      <w:u w:val="single"/>
      <w:lang w:val="en-US" w:eastAsia="en-US" w:bidi="ar-SA"/>
    </w:rPr>
  </w:style>
  <w:style w:type="character" w:customStyle="1" w:styleId="Style9ptUnderline9">
    <w:name w:val="Style 9 pt Underline9"/>
    <w:rsid w:val="001810B3"/>
    <w:rPr>
      <w:sz w:val="20"/>
      <w:u w:val="single"/>
    </w:rPr>
  </w:style>
  <w:style w:type="character" w:customStyle="1" w:styleId="Style9ptBoldUnderline4">
    <w:name w:val="Style 9 pt Bold Underline4"/>
    <w:rsid w:val="001810B3"/>
    <w:rPr>
      <w:b/>
      <w:bCs/>
      <w:sz w:val="20"/>
      <w:u w:val="single"/>
    </w:rPr>
  </w:style>
  <w:style w:type="character" w:customStyle="1" w:styleId="titleblue14">
    <w:name w:val="titleblue14"/>
    <w:basedOn w:val="DefaultParagraphFont"/>
    <w:rsid w:val="001810B3"/>
  </w:style>
  <w:style w:type="character" w:customStyle="1" w:styleId="b">
    <w:name w:val="b"/>
    <w:basedOn w:val="DefaultParagraphFont"/>
    <w:rsid w:val="001810B3"/>
  </w:style>
  <w:style w:type="character" w:customStyle="1" w:styleId="StyleUnderlineCharChar9pt3">
    <w:name w:val="Style Underline Char Char + 9 pt3"/>
    <w:basedOn w:val="UnderlineCharChar"/>
    <w:rsid w:val="001810B3"/>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810B3"/>
    <w:rPr>
      <w:sz w:val="20"/>
      <w:u w:val="single"/>
    </w:rPr>
  </w:style>
  <w:style w:type="character" w:customStyle="1" w:styleId="manchettebig2">
    <w:name w:val="manchettebig2"/>
    <w:basedOn w:val="DefaultParagraphFont"/>
    <w:rsid w:val="001810B3"/>
  </w:style>
  <w:style w:type="character" w:customStyle="1" w:styleId="ln2">
    <w:name w:val="ln2"/>
    <w:basedOn w:val="DefaultParagraphFont"/>
    <w:rsid w:val="001810B3"/>
  </w:style>
  <w:style w:type="character" w:customStyle="1" w:styleId="StyleStyle1Char">
    <w:name w:val="Style Style1 + Char"/>
    <w:basedOn w:val="Style1Char"/>
    <w:rsid w:val="001810B3"/>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1810B3"/>
  </w:style>
  <w:style w:type="character" w:customStyle="1" w:styleId="Card10f2Char">
    <w:name w:val="Card.10.f2 Char"/>
    <w:basedOn w:val="DefaultParagraphFont"/>
    <w:rsid w:val="001810B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810B3"/>
    <w:rPr>
      <w:rFonts w:ascii="Cambria" w:hAnsi="Cambria" w:cs="Times New Roman" w:hint="default"/>
      <w:sz w:val="20"/>
      <w:szCs w:val="20"/>
    </w:rPr>
  </w:style>
  <w:style w:type="character" w:customStyle="1" w:styleId="NormalspacingChar">
    <w:name w:val="Normal + spacing Char"/>
    <w:basedOn w:val="StyleLinespacingDoubleChar"/>
    <w:rsid w:val="001810B3"/>
    <w:rPr>
      <w:rFonts w:ascii="Cambria" w:hAnsi="Cambria" w:cs="Times New Roman" w:hint="default"/>
      <w:sz w:val="20"/>
      <w:szCs w:val="20"/>
    </w:rPr>
  </w:style>
  <w:style w:type="character" w:customStyle="1" w:styleId="textbold0">
    <w:name w:val="textbold"/>
    <w:basedOn w:val="DefaultParagraphFont"/>
    <w:rsid w:val="001810B3"/>
  </w:style>
  <w:style w:type="character" w:customStyle="1" w:styleId="textitalics">
    <w:name w:val="textitalics"/>
    <w:basedOn w:val="DefaultParagraphFont"/>
    <w:rsid w:val="001810B3"/>
  </w:style>
  <w:style w:type="character" w:customStyle="1" w:styleId="cardtextsmallCharChar">
    <w:name w:val="card text small Char Char"/>
    <w:basedOn w:val="DefaultParagraphFont"/>
    <w:rsid w:val="001810B3"/>
    <w:rPr>
      <w:rFonts w:ascii="Arial Narrow" w:hAnsi="Arial Narrow" w:cs="Times New Roman" w:hint="default"/>
      <w:sz w:val="16"/>
    </w:rPr>
  </w:style>
  <w:style w:type="character" w:customStyle="1" w:styleId="reportbody1">
    <w:name w:val="reportbody1"/>
    <w:basedOn w:val="DefaultParagraphFont"/>
    <w:rsid w:val="001810B3"/>
    <w:rPr>
      <w:rFonts w:ascii="Tahoma" w:hAnsi="Tahoma" w:cs="Tahoma" w:hint="default"/>
      <w:color w:val="000000"/>
      <w:sz w:val="14"/>
      <w:szCs w:val="14"/>
    </w:rPr>
  </w:style>
  <w:style w:type="character" w:customStyle="1" w:styleId="Bold12">
    <w:name w:val="Bold12"/>
    <w:uiPriority w:val="1"/>
    <w:qFormat/>
    <w:rsid w:val="001810B3"/>
    <w:rPr>
      <w:rFonts w:ascii="Times New Roman" w:hAnsi="Times New Roman" w:cs="Times New Roman" w:hint="default"/>
      <w:b/>
      <w:bCs w:val="0"/>
      <w:sz w:val="24"/>
    </w:rPr>
  </w:style>
  <w:style w:type="character" w:customStyle="1" w:styleId="NotBold10Final">
    <w:name w:val="NotBold10Final"/>
    <w:uiPriority w:val="1"/>
    <w:qFormat/>
    <w:rsid w:val="001810B3"/>
    <w:rPr>
      <w:rFonts w:ascii="Times New Roman" w:hAnsi="Times New Roman" w:cs="Times New Roman" w:hint="default"/>
      <w:b w:val="0"/>
      <w:bCs w:val="0"/>
      <w:i w:val="0"/>
      <w:iCs w:val="0"/>
      <w:sz w:val="20"/>
    </w:rPr>
  </w:style>
  <w:style w:type="character" w:customStyle="1" w:styleId="gsstx">
    <w:name w:val="gsstx"/>
    <w:rsid w:val="001810B3"/>
  </w:style>
  <w:style w:type="character" w:customStyle="1" w:styleId="bcktital">
    <w:name w:val="bckt_ital"/>
    <w:rsid w:val="001810B3"/>
  </w:style>
  <w:style w:type="character" w:customStyle="1" w:styleId="A13">
    <w:name w:val="A13"/>
    <w:rsid w:val="001810B3"/>
    <w:rPr>
      <w:rFonts w:ascii="Baskerville" w:hAnsi="Baskerville" w:cs="Baskerville" w:hint="default"/>
      <w:color w:val="000000"/>
      <w:sz w:val="106"/>
      <w:szCs w:val="106"/>
    </w:rPr>
  </w:style>
  <w:style w:type="character" w:customStyle="1" w:styleId="A17">
    <w:name w:val="A17"/>
    <w:rsid w:val="001810B3"/>
    <w:rPr>
      <w:rFonts w:ascii="Baskerville" w:hAnsi="Baskerville" w:cs="Baskerville" w:hint="default"/>
      <w:color w:val="000000"/>
      <w:sz w:val="12"/>
      <w:szCs w:val="12"/>
    </w:rPr>
  </w:style>
  <w:style w:type="character" w:customStyle="1" w:styleId="A14">
    <w:name w:val="A14"/>
    <w:rsid w:val="001810B3"/>
    <w:rPr>
      <w:rFonts w:ascii="Frutiger 45 Light" w:hAnsi="Frutiger 45 Light" w:cs="Frutiger 45 Light" w:hint="default"/>
      <w:b/>
      <w:bCs/>
      <w:i/>
      <w:iCs/>
      <w:color w:val="000000"/>
      <w:sz w:val="36"/>
      <w:szCs w:val="36"/>
    </w:rPr>
  </w:style>
  <w:style w:type="character" w:customStyle="1" w:styleId="A20">
    <w:name w:val="A20"/>
    <w:rsid w:val="001810B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810B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810B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810B3"/>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810B3"/>
    <w:rPr>
      <w:rFonts w:ascii="Arial" w:hAnsi="Arial" w:cs="Arial" w:hint="default"/>
      <w:b/>
      <w:bCs/>
      <w:sz w:val="24"/>
      <w:szCs w:val="26"/>
      <w:lang w:val="en-US" w:eastAsia="en-US" w:bidi="ar-SA"/>
    </w:rPr>
  </w:style>
  <w:style w:type="character" w:customStyle="1" w:styleId="brief-smalltext0">
    <w:name w:val="brief-smalltext"/>
    <w:basedOn w:val="DefaultParagraphFont"/>
    <w:rsid w:val="001810B3"/>
  </w:style>
  <w:style w:type="character" w:customStyle="1" w:styleId="style53">
    <w:name w:val="style5"/>
    <w:basedOn w:val="DefaultParagraphFont"/>
    <w:rsid w:val="001810B3"/>
  </w:style>
  <w:style w:type="character" w:customStyle="1" w:styleId="TagCharCharCharCharCharChar">
    <w:name w:val="Tag Char Char Char Char Char Char"/>
    <w:rsid w:val="001810B3"/>
    <w:rPr>
      <w:rFonts w:ascii="Arial" w:hAnsi="Arial" w:cs="Arial" w:hint="default"/>
      <w:b/>
      <w:bCs/>
      <w:sz w:val="24"/>
      <w:szCs w:val="26"/>
      <w:lang w:val="en-US" w:eastAsia="en-US" w:bidi="ar-SA"/>
    </w:rPr>
  </w:style>
  <w:style w:type="character" w:customStyle="1" w:styleId="pmterms3">
    <w:name w:val="pmterms3"/>
    <w:basedOn w:val="DefaultParagraphFont"/>
    <w:rsid w:val="001810B3"/>
  </w:style>
  <w:style w:type="character" w:customStyle="1" w:styleId="interiorheadline">
    <w:name w:val="interiorheadline"/>
    <w:basedOn w:val="DefaultParagraphFont"/>
    <w:rsid w:val="001810B3"/>
  </w:style>
  <w:style w:type="character" w:customStyle="1" w:styleId="Heading31CharCharCharChar1">
    <w:name w:val="Heading 31 Char Char Char Char1"/>
    <w:rsid w:val="001810B3"/>
    <w:rPr>
      <w:rFonts w:ascii="Arial" w:hAnsi="Arial" w:cs="Arial" w:hint="default"/>
      <w:b/>
      <w:bCs/>
      <w:sz w:val="24"/>
      <w:szCs w:val="26"/>
      <w:lang w:val="en-US" w:eastAsia="en-US" w:bidi="ar-SA"/>
    </w:rPr>
  </w:style>
  <w:style w:type="character" w:customStyle="1" w:styleId="Heading31CharCharChar">
    <w:name w:val="Heading 31 Char Char Char"/>
    <w:rsid w:val="001810B3"/>
    <w:rPr>
      <w:rFonts w:ascii="Arial" w:hAnsi="Arial" w:cs="Arial" w:hint="default"/>
      <w:b/>
      <w:bCs/>
      <w:sz w:val="24"/>
      <w:szCs w:val="26"/>
      <w:lang w:val="en-US" w:eastAsia="en-US" w:bidi="ar-SA"/>
    </w:rPr>
  </w:style>
  <w:style w:type="character" w:customStyle="1" w:styleId="CharChar33">
    <w:name w:val="Char Char33"/>
    <w:rsid w:val="001810B3"/>
    <w:rPr>
      <w:rFonts w:ascii="Arial" w:hAnsi="Arial" w:cs="Arial" w:hint="default"/>
      <w:b/>
      <w:bCs/>
      <w:szCs w:val="32"/>
      <w:lang w:val="en-US" w:eastAsia="en-US" w:bidi="ar-SA"/>
    </w:rPr>
  </w:style>
  <w:style w:type="character" w:customStyle="1" w:styleId="CharChar117">
    <w:name w:val="Char Char117"/>
    <w:rsid w:val="001810B3"/>
    <w:rPr>
      <w:rFonts w:ascii="Arial" w:hAnsi="Arial" w:cs="Arial" w:hint="default"/>
      <w:bCs/>
      <w:szCs w:val="26"/>
      <w:u w:val="single"/>
      <w:lang w:val="en-US" w:eastAsia="en-US" w:bidi="ar-SA"/>
    </w:rPr>
  </w:style>
  <w:style w:type="character" w:customStyle="1" w:styleId="prnewsspan">
    <w:name w:val="prnews_span"/>
    <w:basedOn w:val="DefaultParagraphFont"/>
    <w:rsid w:val="001810B3"/>
  </w:style>
  <w:style w:type="table" w:customStyle="1" w:styleId="TableGrid1">
    <w:name w:val="Table Grid1"/>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810B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1810B3"/>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810B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810B3"/>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810B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810B3"/>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810B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1810B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1810B3"/>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1810B3"/>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1810B3"/>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1810B3"/>
    <w:rPr>
      <w:rFonts w:ascii="Times New Roman" w:eastAsia="MS Mincho" w:hAnsi="Times New Roman" w:cs="Calibri"/>
      <w:b/>
      <w:szCs w:val="24"/>
      <w:u w:val="single"/>
    </w:rPr>
  </w:style>
  <w:style w:type="character" w:customStyle="1" w:styleId="SubtitleChar2">
    <w:name w:val="Subtitle Char2"/>
    <w:basedOn w:val="DefaultParagraphFont"/>
    <w:uiPriority w:val="11"/>
    <w:rsid w:val="001810B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810B3"/>
  </w:style>
  <w:style w:type="character" w:customStyle="1" w:styleId="m1575249786560259391gmail-style13ptbold">
    <w:name w:val="m_1575249786560259391gmail-style13ptbold"/>
    <w:basedOn w:val="DefaultParagraphFont"/>
    <w:rsid w:val="001810B3"/>
  </w:style>
  <w:style w:type="paragraph" w:customStyle="1" w:styleId="m-8120030040935583278gmail-msonospacing">
    <w:name w:val="m_-8120030040935583278gmail-msonospacing"/>
    <w:basedOn w:val="Normal"/>
    <w:qFormat/>
    <w:rsid w:val="001810B3"/>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1810B3"/>
  </w:style>
  <w:style w:type="character" w:customStyle="1" w:styleId="m-8120030040935583278gmail-styleunderline">
    <w:name w:val="m_-8120030040935583278gmail-styleunderline"/>
    <w:basedOn w:val="DefaultParagraphFont"/>
    <w:rsid w:val="001810B3"/>
  </w:style>
  <w:style w:type="character" w:customStyle="1" w:styleId="m3640724044946509868gmail-m-753298044461936151gmail-style13ptbold">
    <w:name w:val="m_3640724044946509868gmail-m_-753298044461936151gmail-style13ptbold"/>
    <w:basedOn w:val="DefaultParagraphFont"/>
    <w:rsid w:val="001810B3"/>
  </w:style>
  <w:style w:type="character" w:customStyle="1" w:styleId="m3640724044946509868gmail-m-753298044461936151gmail-styleunderline">
    <w:name w:val="m_3640724044946509868gmail-m_-753298044461936151gmail-styleunderline"/>
    <w:basedOn w:val="DefaultParagraphFont"/>
    <w:rsid w:val="001810B3"/>
  </w:style>
  <w:style w:type="character" w:customStyle="1" w:styleId="m6193703118997007224gmail-style13ptbold">
    <w:name w:val="m_6193703118997007224gmail-style13ptbold"/>
    <w:basedOn w:val="DefaultParagraphFont"/>
    <w:rsid w:val="001810B3"/>
  </w:style>
  <w:style w:type="character" w:customStyle="1" w:styleId="m6193703118997007224gmail-styleunderline">
    <w:name w:val="m_6193703118997007224gmail-styleunderline"/>
    <w:basedOn w:val="DefaultParagraphFont"/>
    <w:rsid w:val="001810B3"/>
  </w:style>
  <w:style w:type="character" w:customStyle="1" w:styleId="m-1239616313416637319gmail-style13ptbold">
    <w:name w:val="m_-1239616313416637319gmail-style13ptbold"/>
    <w:basedOn w:val="DefaultParagraphFont"/>
    <w:rsid w:val="001810B3"/>
  </w:style>
  <w:style w:type="character" w:customStyle="1" w:styleId="m-1239616313416637319gmail-styleunderline">
    <w:name w:val="m_-1239616313416637319gmail-styleunderline"/>
    <w:basedOn w:val="DefaultParagraphFont"/>
    <w:rsid w:val="001810B3"/>
  </w:style>
  <w:style w:type="paragraph" w:customStyle="1" w:styleId="m-5451374272084387600gmail-msonormal">
    <w:name w:val="m_-5451374272084387600gmail-msonormal"/>
    <w:basedOn w:val="Normal"/>
    <w:qFormat/>
    <w:rsid w:val="001810B3"/>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1810B3"/>
  </w:style>
  <w:style w:type="character" w:customStyle="1" w:styleId="m-5451374272084387600gmail-styleunderline">
    <w:name w:val="m_-5451374272084387600gmail-styleunderline"/>
    <w:basedOn w:val="DefaultParagraphFont"/>
    <w:rsid w:val="001810B3"/>
  </w:style>
  <w:style w:type="character" w:customStyle="1" w:styleId="standardtext1b">
    <w:name w:val="standardtext1b"/>
    <w:basedOn w:val="DefaultParagraphFont"/>
    <w:rsid w:val="001810B3"/>
  </w:style>
  <w:style w:type="character" w:customStyle="1" w:styleId="postsubtitle">
    <w:name w:val="post_subtitle"/>
    <w:basedOn w:val="DefaultParagraphFont"/>
    <w:rsid w:val="001810B3"/>
  </w:style>
  <w:style w:type="character" w:customStyle="1" w:styleId="m8349405746915611004gmail-styleunderline">
    <w:name w:val="m_8349405746915611004gmail-styleunderline"/>
    <w:basedOn w:val="DefaultParagraphFont"/>
    <w:rsid w:val="001810B3"/>
  </w:style>
  <w:style w:type="character" w:customStyle="1" w:styleId="m-8890476860932431250gmail-styleunderline">
    <w:name w:val="m_-8890476860932431250gmail-styleunderline"/>
    <w:basedOn w:val="DefaultParagraphFont"/>
    <w:rsid w:val="001810B3"/>
  </w:style>
  <w:style w:type="character" w:customStyle="1" w:styleId="m-7985672042231231606gmail-style13ptbold">
    <w:name w:val="m_-7985672042231231606gmail-style13ptbold"/>
    <w:basedOn w:val="DefaultParagraphFont"/>
    <w:rsid w:val="001810B3"/>
  </w:style>
  <w:style w:type="character" w:customStyle="1" w:styleId="m-7985672042231231606gmail-styleunderline">
    <w:name w:val="m_-7985672042231231606gmail-styleunderline"/>
    <w:basedOn w:val="DefaultParagraphFont"/>
    <w:rsid w:val="001810B3"/>
  </w:style>
  <w:style w:type="paragraph" w:customStyle="1" w:styleId="StylecardArialNarrow9pt">
    <w:name w:val="Style card + Arial Narrow 9 pt"/>
    <w:basedOn w:val="Normal"/>
    <w:link w:val="StylecardArialNarrow9ptChar"/>
    <w:qFormat/>
    <w:rsid w:val="001810B3"/>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1810B3"/>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1810B3"/>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1810B3"/>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1810B3"/>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1810B3"/>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1810B3"/>
    <w:pPr>
      <w:ind w:left="288" w:right="288"/>
    </w:pPr>
    <w:rPr>
      <w:sz w:val="16"/>
    </w:rPr>
  </w:style>
  <w:style w:type="character" w:customStyle="1" w:styleId="m-7723935538954412833gmail-styleunderline">
    <w:name w:val="m_-7723935538954412833gmail-styleunderline"/>
    <w:basedOn w:val="DefaultParagraphFont"/>
    <w:rsid w:val="001810B3"/>
  </w:style>
  <w:style w:type="character" w:customStyle="1" w:styleId="m8315103747088905037gmail-style13ptbold">
    <w:name w:val="m_8315103747088905037gmail-style13ptbold"/>
    <w:basedOn w:val="DefaultParagraphFont"/>
    <w:rsid w:val="001810B3"/>
  </w:style>
  <w:style w:type="character" w:customStyle="1" w:styleId="m8315103747088905037gmail-styleunderline">
    <w:name w:val="m_8315103747088905037gmail-styleunderline"/>
    <w:basedOn w:val="DefaultParagraphFont"/>
    <w:rsid w:val="001810B3"/>
  </w:style>
  <w:style w:type="character" w:customStyle="1" w:styleId="m-5918764401038664981gmail-heading4char">
    <w:name w:val="m_-5918764401038664981gmail-heading4char"/>
    <w:basedOn w:val="DefaultParagraphFont"/>
    <w:rsid w:val="001810B3"/>
  </w:style>
  <w:style w:type="character" w:customStyle="1" w:styleId="m-5918764401038664981gmail-styleunderline">
    <w:name w:val="m_-5918764401038664981gmail-styleunderline"/>
    <w:basedOn w:val="DefaultParagraphFont"/>
    <w:rsid w:val="001810B3"/>
  </w:style>
  <w:style w:type="character" w:customStyle="1" w:styleId="SmallFont5pt">
    <w:name w:val="Small Font (5 pt)"/>
    <w:rsid w:val="001810B3"/>
    <w:rPr>
      <w:sz w:val="10"/>
    </w:rPr>
  </w:style>
  <w:style w:type="character" w:customStyle="1" w:styleId="11">
    <w:name w:val="11"/>
    <w:rsid w:val="001810B3"/>
    <w:rPr>
      <w:rFonts w:ascii="Arial" w:hAnsi="Arial" w:cs="Arial" w:hint="default"/>
      <w:bCs/>
      <w:sz w:val="20"/>
      <w:u w:val="single"/>
      <w:lang w:val="en-US" w:eastAsia="en-US" w:bidi="ar-SA"/>
    </w:rPr>
  </w:style>
  <w:style w:type="character" w:customStyle="1" w:styleId="cardChar2">
    <w:name w:val="%card Char"/>
    <w:link w:val="card2"/>
    <w:uiPriority w:val="99"/>
    <w:rsid w:val="001810B3"/>
    <w:rPr>
      <w:rFonts w:ascii="Times New Roman" w:eastAsia="Times New Roman" w:hAnsi="Times New Roman" w:cs="Times New Roman"/>
      <w:bCs/>
    </w:rPr>
  </w:style>
  <w:style w:type="paragraph" w:customStyle="1" w:styleId="Caption4">
    <w:name w:val="Caption4"/>
    <w:basedOn w:val="Normal"/>
    <w:rsid w:val="001810B3"/>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1810B3"/>
  </w:style>
  <w:style w:type="character" w:customStyle="1" w:styleId="ff1">
    <w:name w:val="ff1"/>
    <w:basedOn w:val="DefaultParagraphFont"/>
    <w:rsid w:val="001810B3"/>
  </w:style>
  <w:style w:type="character" w:customStyle="1" w:styleId="ff2">
    <w:name w:val="ff2"/>
    <w:basedOn w:val="DefaultParagraphFont"/>
    <w:rsid w:val="001810B3"/>
  </w:style>
  <w:style w:type="character" w:customStyle="1" w:styleId="display">
    <w:name w:val="display"/>
    <w:basedOn w:val="DefaultParagraphFont"/>
    <w:rsid w:val="001810B3"/>
  </w:style>
  <w:style w:type="character" w:customStyle="1" w:styleId="m-5176787357700846886gmail-style13ptbold">
    <w:name w:val="m_-5176787357700846886gmail-style13ptbold"/>
    <w:basedOn w:val="DefaultParagraphFont"/>
    <w:rsid w:val="001810B3"/>
  </w:style>
  <w:style w:type="character" w:customStyle="1" w:styleId="storylink">
    <w:name w:val="story_link"/>
    <w:basedOn w:val="DefaultParagraphFont"/>
    <w:rsid w:val="001810B3"/>
  </w:style>
  <w:style w:type="paragraph" w:customStyle="1" w:styleId="AnalyticsGBN">
    <w:name w:val="AnalyticsGBN"/>
    <w:basedOn w:val="Normal"/>
    <w:link w:val="AnalyticsGBNChar"/>
    <w:autoRedefine/>
    <w:uiPriority w:val="4"/>
    <w:qFormat/>
    <w:rsid w:val="001810B3"/>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1810B3"/>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1810B3"/>
  </w:style>
  <w:style w:type="character" w:customStyle="1" w:styleId="article-published-date">
    <w:name w:val="article-published-date"/>
    <w:basedOn w:val="DefaultParagraphFont"/>
    <w:rsid w:val="001810B3"/>
  </w:style>
  <w:style w:type="paragraph" w:customStyle="1" w:styleId="m-6964456894805451263gmail-msonormal">
    <w:name w:val="m_-6964456894805451263gmail-msonormal"/>
    <w:basedOn w:val="Normal"/>
    <w:rsid w:val="001810B3"/>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1810B3"/>
  </w:style>
  <w:style w:type="character" w:customStyle="1" w:styleId="m-2807258978724535836gmail-heading4char">
    <w:name w:val="m_-2807258978724535836gmail-heading4char"/>
    <w:basedOn w:val="DefaultParagraphFont"/>
    <w:rsid w:val="001810B3"/>
  </w:style>
  <w:style w:type="character" w:customStyle="1" w:styleId="m-2807258978724535836gmail-styleunderline">
    <w:name w:val="m_-2807258978724535836gmail-styleunderline"/>
    <w:basedOn w:val="DefaultParagraphFont"/>
    <w:rsid w:val="001810B3"/>
  </w:style>
  <w:style w:type="character" w:customStyle="1" w:styleId="m6004444545773425567gmail-style13ptbold">
    <w:name w:val="m_6004444545773425567gmail-style13ptbold"/>
    <w:basedOn w:val="DefaultParagraphFont"/>
    <w:rsid w:val="001810B3"/>
  </w:style>
  <w:style w:type="character" w:customStyle="1" w:styleId="m6004444545773425567gmail-styleunderline">
    <w:name w:val="m_6004444545773425567gmail-styleunderline"/>
    <w:basedOn w:val="DefaultParagraphFont"/>
    <w:rsid w:val="001810B3"/>
  </w:style>
  <w:style w:type="paragraph" w:customStyle="1" w:styleId="m38239159385702382gmail-msonormal">
    <w:name w:val="m_38239159385702382gmail-msonormal"/>
    <w:basedOn w:val="Normal"/>
    <w:rsid w:val="001810B3"/>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1810B3"/>
  </w:style>
  <w:style w:type="paragraph" w:customStyle="1" w:styleId="m38239159385702382gmail-card">
    <w:name w:val="m_38239159385702382gmail-card"/>
    <w:basedOn w:val="Normal"/>
    <w:rsid w:val="001810B3"/>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1810B3"/>
  </w:style>
  <w:style w:type="character" w:customStyle="1" w:styleId="m38239159385702382gmail-underline">
    <w:name w:val="m_38239159385702382gmail-underline"/>
    <w:basedOn w:val="DefaultParagraphFont"/>
    <w:rsid w:val="001810B3"/>
  </w:style>
  <w:style w:type="character" w:customStyle="1" w:styleId="m-2593922536640332098gmail-style13ptbold">
    <w:name w:val="m_-2593922536640332098gmail-style13ptbold"/>
    <w:basedOn w:val="DefaultParagraphFont"/>
    <w:rsid w:val="001810B3"/>
  </w:style>
  <w:style w:type="character" w:customStyle="1" w:styleId="m-2593922536640332098gmail-styleunderline">
    <w:name w:val="m_-2593922536640332098gmail-styleunderline"/>
    <w:basedOn w:val="DefaultParagraphFont"/>
    <w:rsid w:val="001810B3"/>
  </w:style>
  <w:style w:type="character" w:customStyle="1" w:styleId="m-3222177990783861315gmail-style13ptbold">
    <w:name w:val="m_-3222177990783861315gmail-style13ptbold"/>
    <w:basedOn w:val="DefaultParagraphFont"/>
    <w:rsid w:val="001810B3"/>
  </w:style>
  <w:style w:type="character" w:customStyle="1" w:styleId="m-3222177990783861315gmail-styleunderline">
    <w:name w:val="m_-3222177990783861315gmail-styleunderline"/>
    <w:basedOn w:val="DefaultParagraphFont"/>
    <w:rsid w:val="001810B3"/>
  </w:style>
  <w:style w:type="character" w:customStyle="1" w:styleId="DebateSmallText">
    <w:name w:val="DebateSmallText"/>
    <w:rsid w:val="001810B3"/>
    <w:rPr>
      <w:rFonts w:ascii="Times New Roman" w:hAnsi="Times New Roman"/>
      <w:sz w:val="20"/>
    </w:rPr>
  </w:style>
  <w:style w:type="character" w:customStyle="1" w:styleId="m-3401163095456589440gmail-styleunderline">
    <w:name w:val="m_-3401163095456589440gmail-styleunderline"/>
    <w:basedOn w:val="DefaultParagraphFont"/>
    <w:rsid w:val="001810B3"/>
  </w:style>
  <w:style w:type="character" w:customStyle="1" w:styleId="articleimagecaption">
    <w:name w:val="article__image__caption"/>
    <w:basedOn w:val="DefaultParagraphFont"/>
    <w:rsid w:val="001810B3"/>
  </w:style>
  <w:style w:type="character" w:customStyle="1" w:styleId="articleimagecredits">
    <w:name w:val="article__image__credits"/>
    <w:basedOn w:val="DefaultParagraphFont"/>
    <w:rsid w:val="001810B3"/>
  </w:style>
  <w:style w:type="paragraph" w:customStyle="1" w:styleId="noname">
    <w:name w:val="no_name"/>
    <w:basedOn w:val="Normal"/>
    <w:rsid w:val="001810B3"/>
    <w:pPr>
      <w:spacing w:before="100" w:beforeAutospacing="1" w:after="100" w:afterAutospacing="1"/>
    </w:pPr>
    <w:rPr>
      <w:rFonts w:eastAsia="Times New Roman"/>
      <w:sz w:val="24"/>
    </w:rPr>
  </w:style>
  <w:style w:type="character" w:customStyle="1" w:styleId="3oh-">
    <w:name w:val="_3oh-"/>
    <w:basedOn w:val="DefaultParagraphFont"/>
    <w:rsid w:val="001810B3"/>
  </w:style>
  <w:style w:type="paragraph" w:customStyle="1" w:styleId="clay-paragraph">
    <w:name w:val="clay-paragraph"/>
    <w:basedOn w:val="Normal"/>
    <w:rsid w:val="001810B3"/>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1810B3"/>
  </w:style>
  <w:style w:type="character" w:customStyle="1" w:styleId="m-5156237671796814033gmail-styleunderline">
    <w:name w:val="m_-5156237671796814033gmail-styleunderline"/>
    <w:basedOn w:val="DefaultParagraphFont"/>
    <w:rsid w:val="001810B3"/>
  </w:style>
  <w:style w:type="paragraph" w:customStyle="1" w:styleId="css-1i0edl6">
    <w:name w:val="css-1i0edl6"/>
    <w:basedOn w:val="Normal"/>
    <w:rsid w:val="001810B3"/>
    <w:pPr>
      <w:spacing w:before="100" w:beforeAutospacing="1" w:after="100" w:afterAutospacing="1"/>
    </w:pPr>
    <w:rPr>
      <w:rFonts w:ascii="Times" w:hAnsi="Times"/>
      <w:sz w:val="20"/>
      <w:szCs w:val="20"/>
    </w:rPr>
  </w:style>
  <w:style w:type="paragraph" w:customStyle="1" w:styleId="desktop-rev">
    <w:name w:val="desktop-rev"/>
    <w:basedOn w:val="Normal"/>
    <w:rsid w:val="001810B3"/>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1810B3"/>
  </w:style>
  <w:style w:type="character" w:customStyle="1" w:styleId="m-5842435219695499946gmail-style13ptbold">
    <w:name w:val="m_-5842435219695499946gmail-style13ptbold"/>
    <w:basedOn w:val="DefaultParagraphFont"/>
    <w:rsid w:val="001810B3"/>
  </w:style>
  <w:style w:type="paragraph" w:customStyle="1" w:styleId="removeTag">
    <w:name w:val="removeTag"/>
    <w:basedOn w:val="Normal"/>
    <w:link w:val="removeTagChar"/>
    <w:uiPriority w:val="4"/>
    <w:qFormat/>
    <w:rsid w:val="001810B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810B3"/>
    <w:rPr>
      <w:rFonts w:ascii="Times New Roman" w:eastAsiaTheme="majorEastAsia" w:hAnsi="Times New Roman" w:cstheme="majorBidi"/>
      <w:b/>
      <w:iCs/>
      <w:sz w:val="26"/>
    </w:rPr>
  </w:style>
  <w:style w:type="paragraph" w:customStyle="1" w:styleId="p402premiuminside">
    <w:name w:val="p402_premiuminside"/>
    <w:basedOn w:val="Normal"/>
    <w:rsid w:val="001810B3"/>
    <w:pPr>
      <w:spacing w:before="100" w:beforeAutospacing="1" w:after="100" w:afterAutospacing="1"/>
    </w:pPr>
  </w:style>
  <w:style w:type="character" w:customStyle="1" w:styleId="xstyle13ptbold">
    <w:name w:val="x_style13ptbold"/>
    <w:basedOn w:val="DefaultParagraphFont"/>
    <w:rsid w:val="001810B3"/>
  </w:style>
  <w:style w:type="paragraph" w:customStyle="1" w:styleId="xmsonormal">
    <w:name w:val="x_msonormal"/>
    <w:basedOn w:val="Normal"/>
    <w:rsid w:val="001810B3"/>
    <w:pPr>
      <w:spacing w:before="100" w:beforeAutospacing="1" w:after="100" w:afterAutospacing="1"/>
    </w:pPr>
    <w:rPr>
      <w:rFonts w:eastAsia="Times New Roman"/>
      <w:sz w:val="24"/>
    </w:rPr>
  </w:style>
  <w:style w:type="paragraph" w:customStyle="1" w:styleId="paragraph">
    <w:name w:val="paragraph"/>
    <w:basedOn w:val="Normal"/>
    <w:rsid w:val="001810B3"/>
    <w:pPr>
      <w:spacing w:before="100" w:beforeAutospacing="1" w:after="100" w:afterAutospacing="1"/>
    </w:pPr>
    <w:rPr>
      <w:rFonts w:eastAsia="Times New Roman"/>
      <w:sz w:val="24"/>
    </w:rPr>
  </w:style>
  <w:style w:type="character" w:customStyle="1" w:styleId="normaltextrun">
    <w:name w:val="normaltextrun"/>
    <w:basedOn w:val="DefaultParagraphFont"/>
    <w:rsid w:val="001810B3"/>
  </w:style>
  <w:style w:type="character" w:customStyle="1" w:styleId="eop">
    <w:name w:val="eop"/>
    <w:basedOn w:val="DefaultParagraphFont"/>
    <w:rsid w:val="001810B3"/>
  </w:style>
  <w:style w:type="paragraph" w:customStyle="1" w:styleId="TxBr16p1">
    <w:name w:val="TxBr_16p1"/>
    <w:basedOn w:val="Normal"/>
    <w:rsid w:val="001810B3"/>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1810B3"/>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1810B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810B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810B3"/>
  </w:style>
  <w:style w:type="paragraph" w:customStyle="1" w:styleId="StyleJustified">
    <w:name w:val="Style Justified"/>
    <w:basedOn w:val="Normal"/>
    <w:rsid w:val="001810B3"/>
    <w:rPr>
      <w:rFonts w:eastAsia="Times New Roman"/>
      <w:szCs w:val="20"/>
    </w:rPr>
  </w:style>
  <w:style w:type="character" w:customStyle="1" w:styleId="Style5Char">
    <w:name w:val="Style5 Char"/>
    <w:link w:val="Style5"/>
    <w:rsid w:val="001810B3"/>
    <w:rPr>
      <w:rFonts w:ascii="Times New Roman" w:eastAsia="Times New Roman" w:hAnsi="Times New Roman" w:cs="Times New Roman"/>
      <w:sz w:val="24"/>
    </w:rPr>
  </w:style>
  <w:style w:type="character" w:customStyle="1" w:styleId="Style10Char">
    <w:name w:val="Style10 Char"/>
    <w:link w:val="Style10"/>
    <w:rsid w:val="001810B3"/>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1810B3"/>
    <w:rPr>
      <w:b w:val="0"/>
      <w:bCs w:val="0"/>
      <w:sz w:val="22"/>
      <w:u w:val="single"/>
      <w:bdr w:val="none" w:sz="0" w:space="0" w:color="auto"/>
    </w:rPr>
  </w:style>
  <w:style w:type="character" w:customStyle="1" w:styleId="Headerorfooter">
    <w:name w:val="Header or footer"/>
    <w:basedOn w:val="DefaultParagraphFont"/>
    <w:rsid w:val="001810B3"/>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1810B3"/>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1810B3"/>
    <w:rPr>
      <w:rFonts w:eastAsia="Times New Roman"/>
      <w:szCs w:val="24"/>
      <w:u w:val="single"/>
    </w:rPr>
  </w:style>
  <w:style w:type="character" w:customStyle="1" w:styleId="amp">
    <w:name w:val="amp"/>
    <w:basedOn w:val="DefaultParagraphFont"/>
    <w:rsid w:val="001810B3"/>
  </w:style>
  <w:style w:type="character" w:customStyle="1" w:styleId="StyleUnderlineBorderSinglesolidlineAuto225ptLine">
    <w:name w:val="Style Underline Border: : (Single solid line Auto  2.25 pt Line ..."/>
    <w:basedOn w:val="DefaultParagraphFont"/>
    <w:rsid w:val="001810B3"/>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810B3"/>
    <w:rPr>
      <w:b w:val="0"/>
      <w:sz w:val="24"/>
      <w:u w:val="single"/>
      <w:bdr w:val="none" w:sz="0" w:space="0" w:color="auto"/>
    </w:rPr>
  </w:style>
  <w:style w:type="character" w:customStyle="1" w:styleId="Bodytext10pt">
    <w:name w:val="Body text + 10 pt"/>
    <w:basedOn w:val="Bodytext5"/>
    <w:rsid w:val="001810B3"/>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810B3"/>
  </w:style>
  <w:style w:type="character" w:customStyle="1" w:styleId="m4567405558892197225gmail-styleunderline">
    <w:name w:val="m_4567405558892197225gmail-styleunderline"/>
    <w:basedOn w:val="DefaultParagraphFont"/>
    <w:rsid w:val="001810B3"/>
  </w:style>
  <w:style w:type="character" w:customStyle="1" w:styleId="m2942784716910838910gmail-style13ptbold">
    <w:name w:val="m_2942784716910838910gmail-style13ptbold"/>
    <w:basedOn w:val="DefaultParagraphFont"/>
    <w:rsid w:val="001810B3"/>
  </w:style>
  <w:style w:type="character" w:customStyle="1" w:styleId="m2942784716910838910gmail-msohyperlink">
    <w:name w:val="m_2942784716910838910gmail-msohyperlink"/>
    <w:basedOn w:val="DefaultParagraphFont"/>
    <w:rsid w:val="001810B3"/>
  </w:style>
  <w:style w:type="character" w:customStyle="1" w:styleId="m2942784716910838910gmail-styleunderline">
    <w:name w:val="m_2942784716910838910gmail-styleunderline"/>
    <w:basedOn w:val="DefaultParagraphFont"/>
    <w:rsid w:val="001810B3"/>
  </w:style>
  <w:style w:type="paragraph" w:customStyle="1" w:styleId="font8">
    <w:name w:val="font_8"/>
    <w:basedOn w:val="Normal"/>
    <w:rsid w:val="001810B3"/>
    <w:pPr>
      <w:spacing w:before="100" w:beforeAutospacing="1" w:after="100" w:afterAutospacing="1"/>
    </w:pPr>
  </w:style>
  <w:style w:type="paragraph" w:customStyle="1" w:styleId="font9">
    <w:name w:val="font_9"/>
    <w:basedOn w:val="Normal"/>
    <w:rsid w:val="001810B3"/>
    <w:pPr>
      <w:spacing w:before="100" w:beforeAutospacing="1" w:after="100" w:afterAutospacing="1"/>
    </w:pPr>
  </w:style>
  <w:style w:type="character" w:customStyle="1" w:styleId="m-750723176661811423gmail-style13ptbold">
    <w:name w:val="m_-750723176661811423gmail-style13ptbold"/>
    <w:basedOn w:val="DefaultParagraphFont"/>
    <w:rsid w:val="001810B3"/>
  </w:style>
  <w:style w:type="character" w:customStyle="1" w:styleId="m-1958352629725285173style13ptbold">
    <w:name w:val="m_-1958352629725285173style13ptbold"/>
    <w:basedOn w:val="DefaultParagraphFont"/>
    <w:rsid w:val="001810B3"/>
  </w:style>
  <w:style w:type="character" w:customStyle="1" w:styleId="m-1958352629725285173styleunderline">
    <w:name w:val="m_-1958352629725285173styleunderline"/>
    <w:basedOn w:val="DefaultParagraphFont"/>
    <w:rsid w:val="001810B3"/>
  </w:style>
  <w:style w:type="paragraph" w:customStyle="1" w:styleId="generic-articlebody">
    <w:name w:val="generic-article__body"/>
    <w:basedOn w:val="Normal"/>
    <w:rsid w:val="001810B3"/>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1810B3"/>
  </w:style>
  <w:style w:type="paragraph" w:customStyle="1" w:styleId="Genealogy">
    <w:name w:val="Genealogy"/>
    <w:basedOn w:val="Heading4"/>
    <w:autoRedefine/>
    <w:qFormat/>
    <w:rsid w:val="001810B3"/>
    <w:rPr>
      <w:rFonts w:cs="Calibri"/>
    </w:rPr>
  </w:style>
  <w:style w:type="paragraph" w:customStyle="1" w:styleId="tag0">
    <w:name w:val="tag"/>
    <w:basedOn w:val="Normal"/>
    <w:link w:val="UnderlineCharChar1"/>
    <w:qFormat/>
    <w:rsid w:val="001810B3"/>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1810B3"/>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1810B3"/>
    <w:rPr>
      <w:rFonts w:ascii="Arial" w:hAnsi="Arial" w:cs="Arial"/>
      <w:b/>
      <w:bCs/>
      <w:kern w:val="32"/>
      <w:sz w:val="28"/>
      <w:szCs w:val="32"/>
      <w:lang w:bidi="en-US"/>
    </w:rPr>
  </w:style>
  <w:style w:type="character" w:customStyle="1" w:styleId="UnderlineCharCharChar">
    <w:name w:val="Underline Char Char Char"/>
    <w:basedOn w:val="DefaultParagraphFont"/>
    <w:rsid w:val="001810B3"/>
    <w:rPr>
      <w:noProof w:val="0"/>
      <w:u w:val="single"/>
      <w:lang w:val="en-US" w:eastAsia="en-US" w:bidi="ar-SA"/>
    </w:rPr>
  </w:style>
  <w:style w:type="character" w:customStyle="1" w:styleId="CardsFont12ptCharChar">
    <w:name w:val="Cards + Font: 12 pt Char Char"/>
    <w:basedOn w:val="DefaultParagraphFont"/>
    <w:rsid w:val="001810B3"/>
    <w:rPr>
      <w:sz w:val="24"/>
      <w:szCs w:val="24"/>
      <w:u w:val="thick"/>
      <w:lang w:val="en-US" w:eastAsia="en-US" w:bidi="ar-SA"/>
    </w:rPr>
  </w:style>
  <w:style w:type="character" w:customStyle="1" w:styleId="Char1">
    <w:name w:val="Char1"/>
    <w:basedOn w:val="DefaultParagraphFont"/>
    <w:rsid w:val="001810B3"/>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1810B3"/>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19994</Words>
  <Characters>113966</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2022-02-21T19:35:00Z</dcterms:created>
  <dcterms:modified xsi:type="dcterms:W3CDTF">2022-02-21T19:36:00Z</dcterms:modified>
</cp:coreProperties>
</file>